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4D5B" w:rsidRDefault="00554027" w:rsidP="00FE4D5B">
      <w:pPr>
        <w:pStyle w:val="Heading1"/>
      </w:pPr>
      <w:r>
        <w:t>1</w:t>
      </w:r>
    </w:p>
    <w:p w:rsidR="00FE4D5B" w:rsidRPr="00992060" w:rsidRDefault="00FE4D5B" w:rsidP="00FE4D5B">
      <w:pPr>
        <w:pStyle w:val="Heading4"/>
        <w:rPr>
          <w:rFonts w:asciiTheme="minorHAnsi" w:hAnsiTheme="minorHAnsi" w:cstheme="minorHAnsi"/>
        </w:rPr>
      </w:pPr>
      <w:r w:rsidRPr="00992060">
        <w:rPr>
          <w:rFonts w:asciiTheme="minorHAnsi" w:hAnsiTheme="minorHAnsi" w:cstheme="minorHAnsi"/>
        </w:rPr>
        <w:t>Extinction o/</w:t>
      </w:r>
      <w:proofErr w:type="spellStart"/>
      <w:r w:rsidRPr="00992060">
        <w:rPr>
          <w:rFonts w:asciiTheme="minorHAnsi" w:hAnsiTheme="minorHAnsi" w:cstheme="minorHAnsi"/>
        </w:rPr>
        <w:t>ws</w:t>
      </w:r>
      <w:proofErr w:type="spellEnd"/>
      <w:r w:rsidRPr="00992060">
        <w:rPr>
          <w:rFonts w:asciiTheme="minorHAnsi" w:hAnsiTheme="minorHAnsi" w:cstheme="minorHAnsi"/>
        </w:rPr>
        <w:t xml:space="preserve"> under any framework, even under moral uncertainty – infinite future generations </w:t>
      </w:r>
    </w:p>
    <w:p w:rsidR="00FE4D5B" w:rsidRPr="00992060" w:rsidRDefault="00FE4D5B" w:rsidP="00FE4D5B">
      <w:pPr>
        <w:rPr>
          <w:rFonts w:asciiTheme="minorHAnsi" w:hAnsiTheme="minorHAnsi" w:cstheme="minorHAnsi"/>
        </w:rPr>
      </w:pPr>
      <w:proofErr w:type="spellStart"/>
      <w:r w:rsidRPr="00992060">
        <w:rPr>
          <w:rStyle w:val="Style13ptBold"/>
          <w:rFonts w:asciiTheme="minorHAnsi" w:hAnsiTheme="minorHAnsi" w:cstheme="minorHAnsi"/>
        </w:rPr>
        <w:t>Pummer</w:t>
      </w:r>
      <w:proofErr w:type="spellEnd"/>
      <w:r w:rsidRPr="00992060">
        <w:rPr>
          <w:rStyle w:val="Style13ptBold"/>
          <w:rFonts w:asciiTheme="minorHAnsi" w:hAnsiTheme="minorHAnsi" w:cstheme="minorHAnsi"/>
        </w:rPr>
        <w:t xml:space="preserve"> 15</w:t>
      </w:r>
      <w:r w:rsidRPr="00992060">
        <w:rPr>
          <w:rFonts w:asciiTheme="minorHAnsi" w:hAnsiTheme="minorHAnsi" w:cstheme="minorHAnsi"/>
        </w:rPr>
        <w:t xml:space="preserve"> — (Theron </w:t>
      </w:r>
      <w:proofErr w:type="spellStart"/>
      <w:r w:rsidRPr="00992060">
        <w:rPr>
          <w:rFonts w:asciiTheme="minorHAnsi" w:hAnsiTheme="minorHAnsi" w:cstheme="minorHAnsi"/>
        </w:rPr>
        <w:t>Pummer</w:t>
      </w:r>
      <w:proofErr w:type="spellEnd"/>
      <w:r w:rsidRPr="00992060">
        <w:rPr>
          <w:rFonts w:asciiTheme="minorHAnsi" w:hAnsiTheme="minorHAnsi" w:cstheme="minorHAnsi"/>
        </w:rPr>
        <w:t xml:space="preserve">, Junior Research Fellow in Philosophy at St. Anne's College, University of Oxford, “Moral Agreement on Saving the </w:t>
      </w:r>
      <w:proofErr w:type="gramStart"/>
      <w:r w:rsidRPr="00992060">
        <w:rPr>
          <w:rFonts w:asciiTheme="minorHAnsi" w:hAnsiTheme="minorHAnsi" w:cstheme="minorHAnsi"/>
        </w:rPr>
        <w:t>World“</w:t>
      </w:r>
      <w:proofErr w:type="gramEnd"/>
      <w:r w:rsidRPr="00992060">
        <w:rPr>
          <w:rFonts w:asciiTheme="minorHAnsi" w:hAnsiTheme="minorHAnsi" w:cstheme="minorHAnsi"/>
        </w:rPr>
        <w:t>, Practical Ethics University of Oxford, 5-18-2015, Available Online at http://blog.practicalethics.ox.ac.uk/2015/05/moral-agreement-on-saving-the-world/, accessed 7-2-2018, HKR-AM) **we do not endorse ableist language=</w:t>
      </w:r>
    </w:p>
    <w:p w:rsidR="00FE4D5B" w:rsidRPr="00992060" w:rsidRDefault="00FE4D5B" w:rsidP="00FE4D5B">
      <w:pPr>
        <w:rPr>
          <w:rFonts w:asciiTheme="minorHAnsi" w:hAnsiTheme="minorHAnsi" w:cstheme="minorHAnsi"/>
          <w:sz w:val="16"/>
        </w:rPr>
      </w:pPr>
      <w:r w:rsidRPr="00992060">
        <w:rPr>
          <w:rStyle w:val="StyleUnderline"/>
          <w:rFonts w:asciiTheme="minorHAnsi" w:hAnsiTheme="minorHAnsi" w:cstheme="minorHAnsi"/>
        </w:rPr>
        <w:t>There appears to be lot of disagreement in moral philosophy.</w:t>
      </w:r>
      <w:r w:rsidRPr="00992060">
        <w:rPr>
          <w:rFonts w:asciiTheme="minorHAnsi" w:hAnsiTheme="minorHAnsi" w:cstheme="minorHAnsi"/>
          <w:sz w:val="16"/>
        </w:rPr>
        <w:t xml:space="preserve"> Whether these many apparent disagreements are deep and irresolvable, I believe </w:t>
      </w:r>
      <w:r w:rsidRPr="00992060">
        <w:rPr>
          <w:rStyle w:val="StyleUnderline"/>
          <w:rFonts w:asciiTheme="minorHAnsi" w:hAnsi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992060">
        <w:rPr>
          <w:rFonts w:asciiTheme="minorHAnsi" w:hAnsiTheme="minorHAnsi"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992060">
        <w:rPr>
          <w:rStyle w:val="StyleUnderline"/>
          <w:rFonts w:asciiTheme="minorHAnsi" w:hAnsiTheme="minorHAnsi" w:cstheme="minorHAnsi"/>
        </w:rPr>
        <w:t xml:space="preserve">. If the happiness or well-being of possible future people is just as important as that of people who already exist, and if they would have good lives, it is not hard to see how </w:t>
      </w:r>
      <w:r w:rsidRPr="00992060">
        <w:rPr>
          <w:rStyle w:val="StyleUnderline"/>
          <w:rFonts w:asciiTheme="minorHAnsi" w:hAnsiTheme="minorHAnsi" w:cstheme="minorHAnsi"/>
          <w:highlight w:val="yellow"/>
        </w:rPr>
        <w:t>reducing existential risk is</w:t>
      </w:r>
      <w:r w:rsidRPr="00992060">
        <w:rPr>
          <w:rStyle w:val="StyleUnderline"/>
          <w:rFonts w:asciiTheme="minorHAnsi" w:hAnsiTheme="minorHAnsi" w:cstheme="minorHAnsi"/>
        </w:rPr>
        <w:t xml:space="preserve"> easily </w:t>
      </w:r>
      <w:r w:rsidRPr="00992060">
        <w:rPr>
          <w:rStyle w:val="StyleUnderline"/>
          <w:rFonts w:asciiTheme="minorHAnsi" w:hAnsiTheme="minorHAnsi" w:cstheme="minorHAnsi"/>
          <w:highlight w:val="yellow"/>
        </w:rPr>
        <w:t>the most important</w:t>
      </w:r>
      <w:r w:rsidRPr="00992060">
        <w:rPr>
          <w:rStyle w:val="StyleUnderline"/>
          <w:rFonts w:asciiTheme="minorHAnsi" w:hAnsiTheme="minorHAnsi" w:cstheme="minorHAnsi"/>
        </w:rPr>
        <w:t xml:space="preserve"> thing in the whole world. This is for the familiar reason that there are so many people who could exist in the future – </w:t>
      </w:r>
      <w:r w:rsidRPr="00992060">
        <w:rPr>
          <w:rStyle w:val="StyleUnderline"/>
          <w:rFonts w:asciiTheme="minorHAnsi" w:hAnsiTheme="minorHAnsi" w:cstheme="minorHAnsi"/>
          <w:highlight w:val="yellow"/>
        </w:rPr>
        <w:t>there are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trillions upon trillions</w:t>
      </w:r>
      <w:r w:rsidRPr="00992060">
        <w:rPr>
          <w:rStyle w:val="StyleUnderline"/>
          <w:rFonts w:asciiTheme="minorHAnsi" w:hAnsiTheme="minorHAnsi" w:cstheme="minorHAnsi"/>
        </w:rPr>
        <w:t>… upon trillions.</w:t>
      </w:r>
      <w:r w:rsidRPr="00992060">
        <w:rPr>
          <w:rFonts w:asciiTheme="minorHAnsi" w:hAnsiTheme="minorHAnsi" w:cstheme="minorHAnsi"/>
          <w:sz w:val="16"/>
        </w:rPr>
        <w:t xml:space="preserve"> </w:t>
      </w:r>
      <w:r w:rsidRPr="00992060">
        <w:rPr>
          <w:rStyle w:val="StyleUnderline"/>
          <w:rFonts w:asciiTheme="minorHAnsi" w:hAnsiTheme="minorHAnsi" w:cstheme="minorHAnsi"/>
        </w:rPr>
        <w:t xml:space="preserve">There are so many possible </w:t>
      </w:r>
      <w:r w:rsidRPr="00992060">
        <w:rPr>
          <w:rStyle w:val="StyleUnderline"/>
          <w:rFonts w:asciiTheme="minorHAnsi" w:hAnsiTheme="minorHAnsi" w:cstheme="minorHAnsi"/>
          <w:highlight w:val="yellow"/>
        </w:rPr>
        <w:t>future people</w:t>
      </w:r>
      <w:r w:rsidRPr="00992060">
        <w:rPr>
          <w:rStyle w:val="StyleUnderline"/>
          <w:rFonts w:asciiTheme="minorHAnsi" w:hAnsiTheme="minorHAnsi" w:cstheme="minorHAnsi"/>
        </w:rPr>
        <w:t xml:space="preserve"> that reducing existential risk is arguably the most important thing in the world,</w:t>
      </w:r>
      <w:r w:rsidRPr="00992060">
        <w:rPr>
          <w:rFonts w:asciiTheme="minorHAnsi" w:hAnsiTheme="minorHAnsi" w:cstheme="minorHAnsi"/>
          <w:sz w:val="16"/>
        </w:rPr>
        <w:t xml:space="preserve"> </w:t>
      </w:r>
      <w:r w:rsidRPr="00992060">
        <w:rPr>
          <w:rStyle w:val="StyleUnderline"/>
          <w:rFonts w:asciiTheme="minorHAnsi" w:hAnsiTheme="minorHAnsi" w:cstheme="minorHAnsi"/>
          <w:highlight w:val="yellow"/>
        </w:rPr>
        <w:t>even if the well-being</w:t>
      </w:r>
      <w:r w:rsidRPr="00992060">
        <w:rPr>
          <w:rStyle w:val="StyleUnderline"/>
          <w:rFonts w:asciiTheme="minorHAnsi" w:hAnsiTheme="minorHAnsi" w:cstheme="minorHAnsi"/>
        </w:rPr>
        <w:t xml:space="preserve"> of these possible people </w:t>
      </w:r>
      <w:r w:rsidRPr="00992060">
        <w:rPr>
          <w:rStyle w:val="StyleUnderline"/>
          <w:rFonts w:asciiTheme="minorHAnsi" w:hAnsiTheme="minorHAnsi" w:cstheme="minorHAnsi"/>
          <w:highlight w:val="yellow"/>
        </w:rPr>
        <w:t>were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given</w:t>
      </w:r>
      <w:r w:rsidRPr="00992060">
        <w:rPr>
          <w:rStyle w:val="StyleUnderline"/>
          <w:rFonts w:asciiTheme="minorHAnsi" w:hAnsiTheme="minorHAnsi" w:cstheme="minorHAnsi"/>
        </w:rPr>
        <w:t xml:space="preserve"> only </w:t>
      </w:r>
      <w:r w:rsidRPr="00992060">
        <w:rPr>
          <w:rStyle w:val="StyleUnderline"/>
          <w:rFonts w:asciiTheme="minorHAnsi" w:hAnsiTheme="minorHAnsi" w:cstheme="minorHAnsi"/>
          <w:highlight w:val="yellow"/>
        </w:rPr>
        <w:t xml:space="preserve">0.001% </w:t>
      </w:r>
      <w:r w:rsidRPr="00992060">
        <w:rPr>
          <w:rStyle w:val="StyleUnderline"/>
          <w:rFonts w:asciiTheme="minorHAnsi" w:hAnsiTheme="minorHAnsi" w:cstheme="minorHAnsi"/>
        </w:rPr>
        <w:t xml:space="preserve">as much </w:t>
      </w:r>
      <w:r w:rsidRPr="00992060">
        <w:rPr>
          <w:rStyle w:val="StyleUnderline"/>
          <w:rFonts w:asciiTheme="minorHAnsi" w:hAnsiTheme="minorHAnsi" w:cstheme="minorHAnsi"/>
          <w:highlight w:val="yellow"/>
        </w:rPr>
        <w:t>weight</w:t>
      </w:r>
      <w:r w:rsidRPr="00992060">
        <w:rPr>
          <w:rStyle w:val="StyleUnderline"/>
          <w:rFonts w:asciiTheme="minorHAnsi" w:hAnsiTheme="minorHAnsi" w:cstheme="minorHAnsi"/>
        </w:rPr>
        <w:t xml:space="preserve"> as that of existing people</w:t>
      </w:r>
      <w:r w:rsidRPr="00992060">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992060">
        <w:rPr>
          <w:rStyle w:val="StyleUnderline"/>
          <w:rFonts w:asciiTheme="minorHAnsi" w:hAnsiTheme="minorHAnsi" w:cs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992060">
        <w:rPr>
          <w:rFonts w:asciiTheme="minorHAnsi" w:hAnsiTheme="minorHAnsi" w:cstheme="minorHAnsi"/>
          <w:sz w:val="16"/>
        </w:rPr>
        <w:t xml:space="preserve">. But that is a huge mistake. </w:t>
      </w:r>
      <w:r w:rsidRPr="00992060">
        <w:rPr>
          <w:rStyle w:val="StyleUnderline"/>
          <w:rFonts w:asciiTheme="minorHAnsi" w:hAnsiTheme="minorHAnsi" w:cstheme="minorHAnsi"/>
          <w:highlight w:val="yellow"/>
        </w:rPr>
        <w:t xml:space="preserve">Non-consequentialism </w:t>
      </w:r>
      <w:r w:rsidRPr="00992060">
        <w:rPr>
          <w:rStyle w:val="StyleUnderline"/>
          <w:rFonts w:asciiTheme="minorHAnsi" w:hAnsiTheme="minorHAnsi" w:cstheme="minorHAnsi"/>
        </w:rPr>
        <w:t xml:space="preserve">is the view that there’s more that determines rightness than the goodness of consequences or outcomes; it </w:t>
      </w:r>
      <w:r w:rsidRPr="00992060">
        <w:rPr>
          <w:rStyle w:val="StyleUnderline"/>
          <w:rFonts w:asciiTheme="minorHAnsi" w:hAnsiTheme="minorHAnsi" w:cstheme="minorHAnsi"/>
          <w:highlight w:val="yellow"/>
        </w:rPr>
        <w:t>is not</w:t>
      </w:r>
      <w:r w:rsidRPr="00992060">
        <w:rPr>
          <w:rStyle w:val="StyleUnderline"/>
          <w:rFonts w:asciiTheme="minorHAnsi" w:hAnsiTheme="minorHAnsi" w:cstheme="minorHAnsi"/>
        </w:rPr>
        <w:t xml:space="preserve"> the view </w:t>
      </w:r>
      <w:r w:rsidRPr="00992060">
        <w:rPr>
          <w:rStyle w:val="StyleUnderline"/>
          <w:rFonts w:asciiTheme="minorHAnsi" w:hAnsiTheme="minorHAnsi" w:cstheme="minorHAnsi"/>
          <w:highlight w:val="yellow"/>
        </w:rPr>
        <w:t>that the latter don’t matter</w:t>
      </w:r>
      <w:r w:rsidRPr="00992060">
        <w:rPr>
          <w:rStyle w:val="StyleUnderline"/>
          <w:rFonts w:asciiTheme="minorHAnsi" w:hAnsiTheme="minorHAnsi" w:cstheme="minorHAnsi"/>
        </w:rPr>
        <w:t xml:space="preserve">. Even John Rawls wrote, “All ethical doctrines worth our attention take consequences into account in judging rightness. One which did not would simply be irrational, crazy.” </w:t>
      </w:r>
      <w:r w:rsidRPr="00992060">
        <w:rPr>
          <w:rStyle w:val="StyleUnderline"/>
          <w:rFonts w:asciiTheme="minorHAnsi" w:hAnsiTheme="minorHAnsi" w:cstheme="minorHAnsi"/>
          <w:highlight w:val="yellow"/>
        </w:rPr>
        <w:t>Minimally plausible versions of deont</w:t>
      </w:r>
      <w:r w:rsidRPr="00992060">
        <w:rPr>
          <w:rStyle w:val="StyleUnderline"/>
          <w:rFonts w:asciiTheme="minorHAnsi" w:hAnsiTheme="minorHAnsi" w:cstheme="minorHAnsi"/>
        </w:rPr>
        <w:t xml:space="preserve">ology </w:t>
      </w:r>
      <w:r w:rsidRPr="00992060">
        <w:rPr>
          <w:rStyle w:val="StyleUnderline"/>
          <w:rFonts w:asciiTheme="minorHAnsi" w:hAnsiTheme="minorHAnsi" w:cstheme="minorHAnsi"/>
          <w:highlight w:val="yellow"/>
        </w:rPr>
        <w:t>and virtue ethics must be concerned</w:t>
      </w:r>
      <w:r w:rsidRPr="00992060">
        <w:rPr>
          <w:rStyle w:val="StyleUnderline"/>
          <w:rFonts w:asciiTheme="minorHAnsi" w:hAnsiTheme="minorHAnsi" w:cstheme="minorHAnsi"/>
        </w:rPr>
        <w:t xml:space="preserve"> in part </w:t>
      </w:r>
      <w:r w:rsidRPr="00992060">
        <w:rPr>
          <w:rStyle w:val="StyleUnderline"/>
          <w:rFonts w:asciiTheme="minorHAnsi" w:hAnsiTheme="minorHAnsi" w:cstheme="minorHAnsi"/>
          <w:highlight w:val="yellow"/>
        </w:rPr>
        <w:t>with promoting the good</w:t>
      </w:r>
      <w:r w:rsidRPr="00992060">
        <w:rPr>
          <w:rStyle w:val="StyleUnderline"/>
          <w:rFonts w:asciiTheme="minorHAnsi" w:hAnsiTheme="minorHAnsi" w:cstheme="minorHAnsi"/>
        </w:rPr>
        <w:t xml:space="preserve">, from an impartial point of view. They’d thus </w:t>
      </w:r>
      <w:r w:rsidRPr="00992060">
        <w:rPr>
          <w:rStyle w:val="StyleUnderline"/>
          <w:rFonts w:asciiTheme="minorHAnsi" w:hAnsiTheme="minorHAnsi" w:cstheme="minorHAnsi"/>
          <w:highlight w:val="yellow"/>
        </w:rPr>
        <w:t>imply</w:t>
      </w:r>
      <w:r w:rsidRPr="00992060">
        <w:rPr>
          <w:rStyle w:val="StyleUnderline"/>
          <w:rFonts w:asciiTheme="minorHAnsi" w:hAnsiTheme="minorHAnsi" w:cstheme="minorHAnsi"/>
        </w:rPr>
        <w:t xml:space="preserve"> very </w:t>
      </w:r>
      <w:r w:rsidRPr="00992060">
        <w:rPr>
          <w:rStyle w:val="StyleUnderline"/>
          <w:rFonts w:asciiTheme="minorHAnsi" w:hAnsiTheme="minorHAnsi" w:cstheme="minorHAnsi"/>
          <w:highlight w:val="yellow"/>
        </w:rPr>
        <w:t>strong reasons to reduce existential risk</w:t>
      </w:r>
      <w:r w:rsidRPr="00992060">
        <w:rPr>
          <w:rStyle w:val="StyleUnderline"/>
          <w:rFonts w:asciiTheme="minorHAnsi" w:hAnsiTheme="minorHAnsi" w:cstheme="minorHAnsi"/>
        </w:rPr>
        <w:t xml:space="preserve">, </w:t>
      </w:r>
      <w:r w:rsidRPr="00992060">
        <w:rPr>
          <w:rFonts w:asciiTheme="minorHAnsi" w:hAnsiTheme="minorHAnsi"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w:t>
      </w:r>
      <w:r w:rsidRPr="00992060">
        <w:rPr>
          <w:rFonts w:asciiTheme="minorHAnsi" w:hAnsiTheme="minorHAnsi" w:cstheme="minorHAnsi"/>
          <w:sz w:val="16"/>
        </w:rPr>
        <w:lastRenderedPageBreak/>
        <w:t xml:space="preserve">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92060">
        <w:rPr>
          <w:rStyle w:val="StyleUnderline"/>
          <w:rFonts w:asciiTheme="minorHAnsi" w:hAnsiTheme="minorHAnsi" w:cstheme="minorHAnsi"/>
        </w:rPr>
        <w:t xml:space="preserve">We should also </w:t>
      </w:r>
      <w:proofErr w:type="gramStart"/>
      <w:r w:rsidRPr="00992060">
        <w:rPr>
          <w:rStyle w:val="StyleUnderline"/>
          <w:rFonts w:asciiTheme="minorHAnsi" w:hAnsiTheme="minorHAnsi" w:cstheme="minorHAnsi"/>
        </w:rPr>
        <w:t>take into account</w:t>
      </w:r>
      <w:proofErr w:type="gramEnd"/>
      <w:r w:rsidRPr="00992060">
        <w:rPr>
          <w:rStyle w:val="StyleUnderline"/>
          <w:rFonts w:asciiTheme="minorHAnsi" w:hAnsiTheme="minorHAnsi" w:cs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992060">
        <w:rPr>
          <w:rFonts w:asciiTheme="minorHAnsi" w:hAnsiTheme="minorHAnsi" w:cstheme="minorHAnsi"/>
          <w:sz w:val="16"/>
        </w:rPr>
        <w:t>. But even those (hedonistic egoists) who disagree should have a significant level of confidence that they are mistaken, and that one of the above views is correct</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 xml:space="preserve">Even if they were 90% sure </w:t>
      </w:r>
      <w:r w:rsidRPr="00992060">
        <w:rPr>
          <w:rStyle w:val="StyleUnderline"/>
          <w:rFonts w:asciiTheme="minorHAnsi" w:hAnsiTheme="minorHAnsi" w:cstheme="minorHAnsi"/>
        </w:rPr>
        <w:t xml:space="preserve">that their view is the correct one (and 10% sure that one of these other ones is correct), </w:t>
      </w:r>
      <w:r w:rsidRPr="00992060">
        <w:rPr>
          <w:rStyle w:val="StyleUnderline"/>
          <w:rFonts w:asciiTheme="minorHAnsi" w:hAnsiTheme="minorHAnsi" w:cstheme="minorHAnsi"/>
          <w:highlight w:val="yellow"/>
        </w:rPr>
        <w:t xml:space="preserve">they would have </w:t>
      </w:r>
      <w:r w:rsidRPr="00992060">
        <w:rPr>
          <w:rStyle w:val="StyleUnderline"/>
          <w:rFonts w:asciiTheme="minorHAnsi" w:hAnsiTheme="minorHAnsi" w:cstheme="minorHAnsi"/>
        </w:rPr>
        <w:t xml:space="preserve">pretty strong </w:t>
      </w:r>
      <w:r w:rsidRPr="00992060">
        <w:rPr>
          <w:rStyle w:val="StyleUnderline"/>
          <w:rFonts w:asciiTheme="minorHAnsi" w:hAnsiTheme="minorHAnsi" w:cstheme="minorHAnsi"/>
          <w:highlight w:val="yellow"/>
        </w:rPr>
        <w:t xml:space="preserve">reason, from </w:t>
      </w:r>
      <w:r w:rsidRPr="00992060">
        <w:rPr>
          <w:rStyle w:val="StyleUnderline"/>
          <w:rFonts w:asciiTheme="minorHAnsi" w:hAnsiTheme="minorHAnsi" w:cstheme="minorHAnsi"/>
        </w:rPr>
        <w:t xml:space="preserve">the standpoint of </w:t>
      </w:r>
      <w:r w:rsidRPr="00992060">
        <w:rPr>
          <w:rStyle w:val="StyleUnderline"/>
          <w:rFonts w:asciiTheme="minorHAnsi" w:hAnsiTheme="minorHAnsi" w:cstheme="minorHAnsi"/>
          <w:highlight w:val="yellow"/>
        </w:rPr>
        <w:t>moral uncertainty, to reduce existential risk</w:t>
      </w:r>
      <w:r w:rsidRPr="00992060">
        <w:rPr>
          <w:rStyle w:val="StyleUnderline"/>
          <w:rFonts w:asciiTheme="minorHAnsi" w:hAnsi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992060">
        <w:rPr>
          <w:rFonts w:asciiTheme="minorHAnsi" w:hAnsiTheme="minorHAnsi"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992060">
        <w:rPr>
          <w:rStyle w:val="StyleUnderline"/>
          <w:rFonts w:asciiTheme="minorHAnsi" w:hAnsiTheme="minorHAnsi" w:cstheme="minorHAnsi"/>
        </w:rPr>
        <w:t xml:space="preserve">Derek </w:t>
      </w:r>
      <w:proofErr w:type="spellStart"/>
      <w:r w:rsidRPr="00992060">
        <w:rPr>
          <w:rStyle w:val="StyleUnderline"/>
          <w:rFonts w:asciiTheme="minorHAnsi" w:hAnsiTheme="minorHAnsi" w:cstheme="minorHAnsi"/>
        </w:rPr>
        <w:t>Parfit</w:t>
      </w:r>
      <w:proofErr w:type="spellEnd"/>
      <w:r w:rsidRPr="00992060">
        <w:rPr>
          <w:rStyle w:val="StyleUnderline"/>
          <w:rFonts w:asciiTheme="minorHAnsi" w:hAnsiTheme="minorHAnsi" w:cstheme="minorHAnsi"/>
        </w:rPr>
        <w:t>, whose work has emphasized future generations as well as agreement in ethics, described our situation clearly and accurately:</w:t>
      </w:r>
      <w:r w:rsidRPr="00992060">
        <w:rPr>
          <w:rFonts w:asciiTheme="minorHAnsi" w:hAnsiTheme="minorHAnsi" w:cstheme="minorHAnsi"/>
          <w:sz w:val="16"/>
        </w:rPr>
        <w:t xml:space="preserve"> “We live during the hinge of history. </w:t>
      </w:r>
      <w:r w:rsidRPr="00992060">
        <w:rPr>
          <w:rStyle w:val="StyleUnderline"/>
          <w:rFonts w:asciiTheme="minorHAnsi" w:hAnsi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992060">
        <w:rPr>
          <w:rFonts w:asciiTheme="minorHAnsi" w:hAnsiTheme="minorHAnsi" w:cstheme="minorHAnsi"/>
          <w:sz w:val="16"/>
        </w:rPr>
        <w:t xml:space="preserve"> </w:t>
      </w:r>
      <w:r w:rsidRPr="00992060">
        <w:rPr>
          <w:rStyle w:val="StyleUnderline"/>
          <w:rFonts w:asciiTheme="minorHAnsi" w:hAnsi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992060">
        <w:rPr>
          <w:rFonts w:asciiTheme="minorHAnsi" w:hAnsiTheme="minorHAnsi" w:cstheme="minorHAnsi"/>
          <w:sz w:val="16"/>
        </w:rPr>
        <w:t>.” (From chapter 36 of On What Matters)</w:t>
      </w:r>
    </w:p>
    <w:p w:rsidR="00FE4D5B" w:rsidRPr="00FF5F8C" w:rsidRDefault="00FE4D5B" w:rsidP="00FE4D5B">
      <w:pPr>
        <w:pStyle w:val="Heading4"/>
        <w:rPr>
          <w:rFonts w:ascii="Georgia" w:hAnsi="Georgia"/>
        </w:rPr>
      </w:pPr>
      <w:r w:rsidRPr="00FF5F8C">
        <w:rPr>
          <w:rFonts w:ascii="Georgia" w:hAnsi="Georgia"/>
        </w:rPr>
        <w:t xml:space="preserve">Uncertainty and social contract require governments use </w:t>
      </w:r>
      <w:proofErr w:type="spellStart"/>
      <w:r w:rsidRPr="00FF5F8C">
        <w:rPr>
          <w:rFonts w:ascii="Georgia" w:hAnsi="Georgia"/>
        </w:rPr>
        <w:t>util</w:t>
      </w:r>
      <w:proofErr w:type="spellEnd"/>
      <w:r w:rsidRPr="00FF5F8C">
        <w:rPr>
          <w:rFonts w:ascii="Georgia" w:hAnsi="Georgia"/>
        </w:rPr>
        <w:t xml:space="preserve"> </w:t>
      </w:r>
    </w:p>
    <w:p w:rsidR="00FE4D5B" w:rsidRPr="00FF5F8C" w:rsidRDefault="00FE4D5B" w:rsidP="00FE4D5B">
      <w:pPr>
        <w:rPr>
          <w:rFonts w:ascii="Georgia" w:hAnsi="Georgia"/>
          <w:sz w:val="16"/>
        </w:rPr>
      </w:pPr>
      <w:r w:rsidRPr="00FF5F8C">
        <w:rPr>
          <w:rStyle w:val="Style13ptBold"/>
          <w:rFonts w:ascii="Georgia" w:hAnsi="Georgia"/>
        </w:rPr>
        <w:t xml:space="preserve">Gooden, </w:t>
      </w:r>
      <w:proofErr w:type="gramStart"/>
      <w:r w:rsidRPr="00FF5F8C">
        <w:rPr>
          <w:rStyle w:val="Style13ptBold"/>
          <w:rFonts w:ascii="Georgia" w:hAnsi="Georgia"/>
        </w:rPr>
        <w:t>1995</w:t>
      </w:r>
      <w:r w:rsidRPr="00FF5F8C">
        <w:rPr>
          <w:rFonts w:ascii="Georgia" w:hAnsi="Georgia"/>
          <w:b/>
          <w:sz w:val="16"/>
        </w:rPr>
        <w:t xml:space="preserve">  (</w:t>
      </w:r>
      <w:proofErr w:type="gramEnd"/>
      <w:r w:rsidRPr="00FF5F8C">
        <w:rPr>
          <w:rFonts w:ascii="Georgia" w:hAnsi="Georgia"/>
          <w:sz w:val="16"/>
        </w:rPr>
        <w:t xml:space="preserve">Robert, </w:t>
      </w:r>
      <w:proofErr w:type="spellStart"/>
      <w:r w:rsidRPr="00FF5F8C">
        <w:rPr>
          <w:rFonts w:ascii="Georgia" w:hAnsi="Georgia"/>
          <w:sz w:val="16"/>
        </w:rPr>
        <w:t>philsopher</w:t>
      </w:r>
      <w:proofErr w:type="spellEnd"/>
      <w:r w:rsidRPr="00FF5F8C">
        <w:rPr>
          <w:rFonts w:ascii="Georgia" w:hAnsi="Georgia"/>
          <w:sz w:val="16"/>
        </w:rPr>
        <w:t xml:space="preserve"> at the Research School of the Social Sciences, </w:t>
      </w:r>
      <w:r w:rsidRPr="00FF5F8C">
        <w:rPr>
          <w:rFonts w:ascii="Georgia" w:hAnsi="Georgia"/>
          <w:u w:val="single"/>
        </w:rPr>
        <w:t>Utilitarianism as Public Philosophy</w:t>
      </w:r>
      <w:r w:rsidRPr="00FF5F8C">
        <w:rPr>
          <w:rFonts w:ascii="Georgia" w:hAnsi="Georgia"/>
          <w:sz w:val="16"/>
        </w:rPr>
        <w:t>. P. 62-63)</w:t>
      </w:r>
    </w:p>
    <w:p w:rsidR="00FE4D5B" w:rsidRPr="00FF5F8C" w:rsidRDefault="00FE4D5B" w:rsidP="00FE4D5B">
      <w:pPr>
        <w:rPr>
          <w:rFonts w:ascii="Georgia" w:hAnsi="Georgia"/>
          <w:sz w:val="16"/>
        </w:rPr>
      </w:pPr>
      <w:r w:rsidRPr="00FF5F8C">
        <w:rPr>
          <w:rFonts w:ascii="Georgia" w:hAnsi="Georgia"/>
          <w:sz w:val="16"/>
        </w:rPr>
        <w:t xml:space="preserve">Consider, first, the argument from necessity.  </w:t>
      </w:r>
      <w:r w:rsidRPr="00FF5F8C">
        <w:rPr>
          <w:rFonts w:ascii="Georgia" w:hAnsi="Georgia"/>
          <w:u w:val="single"/>
        </w:rPr>
        <w:t xml:space="preserve">Public </w:t>
      </w:r>
      <w:r w:rsidRPr="00FF5F8C">
        <w:rPr>
          <w:rFonts w:ascii="Georgia" w:hAnsi="Georgia"/>
          <w:highlight w:val="yellow"/>
          <w:u w:val="single"/>
        </w:rPr>
        <w:t>officials</w:t>
      </w:r>
      <w:r w:rsidRPr="00FF5F8C">
        <w:rPr>
          <w:rFonts w:ascii="Georgia" w:hAnsi="Georgia"/>
          <w:u w:val="single"/>
        </w:rPr>
        <w:t xml:space="preserve"> are obliged to </w:t>
      </w:r>
      <w:r w:rsidRPr="00FF5F8C">
        <w:rPr>
          <w:rFonts w:ascii="Georgia" w:hAnsi="Georgia"/>
          <w:highlight w:val="yellow"/>
          <w:u w:val="single"/>
        </w:rPr>
        <w:t>make</w:t>
      </w:r>
      <w:r w:rsidRPr="00FF5F8C">
        <w:rPr>
          <w:rFonts w:ascii="Georgia" w:hAnsi="Georgia"/>
          <w:u w:val="single"/>
        </w:rPr>
        <w:t xml:space="preserve"> their </w:t>
      </w:r>
      <w:r w:rsidRPr="00FF5F8C">
        <w:rPr>
          <w:rFonts w:ascii="Georgia" w:hAnsi="Georgia"/>
          <w:highlight w:val="yellow"/>
          <w:u w:val="single"/>
        </w:rPr>
        <w:t>choices under uncertainty</w:t>
      </w:r>
      <w:r w:rsidRPr="00FF5F8C">
        <w:rPr>
          <w:rFonts w:ascii="Georgia" w:hAnsi="Georgia"/>
          <w:u w:val="single"/>
        </w:rPr>
        <w:t xml:space="preserve">, </w:t>
      </w:r>
      <w:r w:rsidRPr="00FF5F8C">
        <w:rPr>
          <w:rFonts w:ascii="Georgia" w:hAnsi="Georgia"/>
          <w:sz w:val="16"/>
        </w:rPr>
        <w:t xml:space="preserve">and uncertainty of a very special sort at that.  </w:t>
      </w:r>
      <w:r w:rsidRPr="00FF5F8C">
        <w:rPr>
          <w:rFonts w:ascii="Georgia" w:hAnsi="Georgia"/>
          <w:u w:val="single"/>
        </w:rPr>
        <w:t>All choices—public and private alike—are made under some degree of uncertainty,</w:t>
      </w:r>
      <w:r w:rsidRPr="00FF5F8C">
        <w:rPr>
          <w:rFonts w:ascii="Georgia" w:hAnsi="Georgia"/>
          <w:sz w:val="16"/>
        </w:rPr>
        <w:t xml:space="preserve"> of course.  </w:t>
      </w:r>
      <w:r w:rsidRPr="00FF5F8C">
        <w:rPr>
          <w:rFonts w:ascii="Georgia" w:hAnsi="Georgia"/>
          <w:u w:val="single"/>
        </w:rPr>
        <w:t xml:space="preserve">But in the nature of things, </w:t>
      </w:r>
      <w:r w:rsidRPr="00FF5F8C">
        <w:rPr>
          <w:rFonts w:ascii="Georgia" w:hAnsi="Georgia"/>
          <w:highlight w:val="yellow"/>
          <w:u w:val="single"/>
        </w:rPr>
        <w:t>private individuals</w:t>
      </w:r>
      <w:r w:rsidRPr="00FF5F8C">
        <w:rPr>
          <w:rFonts w:ascii="Georgia" w:hAnsi="Georgia"/>
          <w:u w:val="single"/>
        </w:rPr>
        <w:t xml:space="preserve"> will usually </w:t>
      </w:r>
      <w:r w:rsidRPr="00FF5F8C">
        <w:rPr>
          <w:rFonts w:ascii="Georgia" w:hAnsi="Georgia"/>
          <w:highlight w:val="yellow"/>
          <w:u w:val="single"/>
        </w:rPr>
        <w:t>have more complete information</w:t>
      </w:r>
      <w:r w:rsidRPr="00FF5F8C">
        <w:rPr>
          <w:rFonts w:ascii="Georgia" w:hAnsi="Georgia"/>
          <w:sz w:val="16"/>
        </w:rPr>
        <w:t xml:space="preserve"> </w:t>
      </w:r>
      <w:r w:rsidRPr="00FF5F8C">
        <w:rPr>
          <w:rFonts w:ascii="Georgia" w:hAnsi="Georgia"/>
          <w:u w:val="single"/>
        </w:rPr>
        <w:t xml:space="preserve">on the peculiarities of their own </w:t>
      </w:r>
      <w:r w:rsidRPr="00FF5F8C">
        <w:rPr>
          <w:rFonts w:ascii="Georgia" w:hAnsi="Georgia"/>
          <w:u w:val="single"/>
        </w:rPr>
        <w:lastRenderedPageBreak/>
        <w:t>circumstances</w:t>
      </w:r>
      <w:r w:rsidRPr="00FF5F8C">
        <w:rPr>
          <w:rFonts w:ascii="Georgia" w:hAnsi="Georgia"/>
          <w:sz w:val="16"/>
        </w:rPr>
        <w:t xml:space="preserve"> and on the ramifications that alternative possible choices might have on them.  </w:t>
      </w:r>
      <w:r w:rsidRPr="00FF5F8C">
        <w:rPr>
          <w:rFonts w:ascii="Georgia" w:hAnsi="Georgia"/>
          <w:u w:val="single"/>
        </w:rPr>
        <w:t xml:space="preserve">Public </w:t>
      </w:r>
      <w:r w:rsidRPr="00FF5F8C">
        <w:rPr>
          <w:rFonts w:ascii="Georgia" w:hAnsi="Georgia"/>
          <w:highlight w:val="yellow"/>
          <w:u w:val="single"/>
        </w:rPr>
        <w:t>officials</w:t>
      </w:r>
      <w:r w:rsidRPr="00FF5F8C">
        <w:rPr>
          <w:rFonts w:ascii="Georgia" w:hAnsi="Georgia"/>
          <w:u w:val="single"/>
        </w:rPr>
        <w:t xml:space="preserve">, in contrast, are relatively poorly informed as to the effects that their choices will have on individuals, one by one.  What they </w:t>
      </w:r>
      <w:r w:rsidRPr="00FF5F8C">
        <w:rPr>
          <w:rFonts w:ascii="Georgia" w:hAnsi="Georgia"/>
          <w:highlight w:val="yellow"/>
          <w:u w:val="single"/>
        </w:rPr>
        <w:t>typically</w:t>
      </w:r>
      <w:r w:rsidRPr="00FF5F8C">
        <w:rPr>
          <w:rFonts w:ascii="Georgia" w:hAnsi="Georgia"/>
          <w:u w:val="single"/>
        </w:rPr>
        <w:t xml:space="preserve"> do </w:t>
      </w:r>
      <w:r w:rsidRPr="00FF5F8C">
        <w:rPr>
          <w:rFonts w:ascii="Georgia" w:hAnsi="Georgia"/>
          <w:highlight w:val="yellow"/>
          <w:u w:val="single"/>
        </w:rPr>
        <w:t>know</w:t>
      </w:r>
      <w:r w:rsidRPr="00FF5F8C">
        <w:rPr>
          <w:rFonts w:ascii="Georgia" w:hAnsi="Georgia"/>
          <w:u w:val="single"/>
        </w:rPr>
        <w:t xml:space="preserve"> are generalities: averages and </w:t>
      </w:r>
      <w:r w:rsidRPr="00FF5F8C">
        <w:rPr>
          <w:rFonts w:ascii="Georgia" w:hAnsi="Georgia"/>
          <w:highlight w:val="yellow"/>
          <w:u w:val="single"/>
        </w:rPr>
        <w:t>aggregates</w:t>
      </w:r>
      <w:r w:rsidRPr="00FF5F8C">
        <w:rPr>
          <w:rFonts w:ascii="Georgia" w:hAnsi="Georgia"/>
          <w:u w:val="single"/>
        </w:rPr>
        <w:t xml:space="preserve">.  They know </w:t>
      </w:r>
      <w:r w:rsidRPr="00FF5F8C">
        <w:rPr>
          <w:rFonts w:ascii="Georgia" w:hAnsi="Georgia"/>
          <w:highlight w:val="yellow"/>
          <w:u w:val="single"/>
        </w:rPr>
        <w:t>what will happen most often to most people as a result of</w:t>
      </w:r>
      <w:r w:rsidRPr="00FF5F8C">
        <w:rPr>
          <w:rFonts w:ascii="Georgia" w:hAnsi="Georgia"/>
          <w:u w:val="single"/>
        </w:rPr>
        <w:t xml:space="preserve"> their various possible </w:t>
      </w:r>
      <w:r w:rsidRPr="00FF5F8C">
        <w:rPr>
          <w:rFonts w:ascii="Georgia" w:hAnsi="Georgia"/>
          <w:highlight w:val="yellow"/>
          <w:u w:val="single"/>
        </w:rPr>
        <w:t>choices</w:t>
      </w:r>
      <w:r w:rsidRPr="00FF5F8C">
        <w:rPr>
          <w:rFonts w:ascii="Georgia" w:hAnsi="Georgia"/>
          <w:sz w:val="16"/>
        </w:rPr>
        <w:t xml:space="preserve">.  But that is all.  </w:t>
      </w:r>
      <w:r w:rsidRPr="00FF5F8C">
        <w:rPr>
          <w:rFonts w:ascii="Georgia" w:hAnsi="Georgia"/>
          <w:highlight w:val="yellow"/>
          <w:u w:val="single"/>
        </w:rPr>
        <w:t>That is enough to allow</w:t>
      </w:r>
      <w:r w:rsidRPr="00FF5F8C">
        <w:rPr>
          <w:rFonts w:ascii="Georgia" w:hAnsi="Georgia"/>
          <w:u w:val="single"/>
        </w:rPr>
        <w:t xml:space="preserve"> public policy-makers to use the </w:t>
      </w:r>
      <w:r w:rsidRPr="00FF5F8C">
        <w:rPr>
          <w:rFonts w:ascii="Georgia" w:hAnsi="Georgia"/>
          <w:highlight w:val="yellow"/>
          <w:u w:val="single"/>
        </w:rPr>
        <w:t>util</w:t>
      </w:r>
      <w:r w:rsidRPr="00FF5F8C">
        <w:rPr>
          <w:rFonts w:ascii="Georgia" w:hAnsi="Georgia"/>
          <w:u w:val="single"/>
        </w:rPr>
        <w:t>itarian calculus</w:t>
      </w:r>
      <w:r w:rsidRPr="00FF5F8C">
        <w:rPr>
          <w:rFonts w:ascii="Georgia" w:hAnsi="Georgia"/>
          <w:sz w:val="16"/>
        </w:rPr>
        <w:t>—if they want to use it at all—</w:t>
      </w:r>
      <w:r w:rsidRPr="00FF5F8C">
        <w:rPr>
          <w:rFonts w:ascii="Georgia" w:hAnsi="Georgia"/>
          <w:highlight w:val="yellow"/>
          <w:u w:val="single"/>
        </w:rPr>
        <w:t>to choose general rules</w:t>
      </w:r>
      <w:r w:rsidRPr="00FF5F8C">
        <w:rPr>
          <w:rFonts w:ascii="Georgia" w:hAnsi="Georgia"/>
          <w:u w:val="single"/>
        </w:rPr>
        <w:t xml:space="preserve"> of conduct.  </w:t>
      </w:r>
      <w:r w:rsidRPr="00FF5F8C">
        <w:rPr>
          <w:rFonts w:ascii="Georgia" w:hAnsi="Georgia"/>
          <w:highlight w:val="yellow"/>
          <w:u w:val="single"/>
        </w:rPr>
        <w:t>Knowing aggregates</w:t>
      </w:r>
      <w:r w:rsidRPr="00FF5F8C">
        <w:rPr>
          <w:rFonts w:ascii="Georgia" w:hAnsi="Georgia"/>
          <w:u w:val="single"/>
        </w:rPr>
        <w:t xml:space="preserve"> and averages, </w:t>
      </w:r>
      <w:r w:rsidRPr="00FF5F8C">
        <w:rPr>
          <w:rFonts w:ascii="Georgia" w:hAnsi="Georgia"/>
          <w:highlight w:val="yellow"/>
          <w:u w:val="single"/>
        </w:rPr>
        <w:t>they can</w:t>
      </w:r>
      <w:r w:rsidRPr="00FF5F8C">
        <w:rPr>
          <w:rFonts w:ascii="Georgia" w:hAnsi="Georgia"/>
          <w:u w:val="single"/>
        </w:rPr>
        <w:t xml:space="preserve"> proceed to </w:t>
      </w:r>
      <w:r w:rsidRPr="00FF5F8C">
        <w:rPr>
          <w:rFonts w:ascii="Georgia" w:hAnsi="Georgia"/>
          <w:highlight w:val="yellow"/>
          <w:u w:val="single"/>
        </w:rPr>
        <w:t>calculate</w:t>
      </w:r>
      <w:r w:rsidRPr="00FF5F8C">
        <w:rPr>
          <w:rFonts w:ascii="Georgia" w:hAnsi="Georgia"/>
          <w:u w:val="single"/>
        </w:rPr>
        <w:t xml:space="preserve"> the </w:t>
      </w:r>
      <w:r w:rsidRPr="00FF5F8C">
        <w:rPr>
          <w:rFonts w:ascii="Georgia" w:hAnsi="Georgia"/>
          <w:highlight w:val="yellow"/>
          <w:u w:val="single"/>
        </w:rPr>
        <w:t>utility payoffs</w:t>
      </w:r>
      <w:r w:rsidRPr="00FF5F8C">
        <w:rPr>
          <w:rFonts w:ascii="Georgia" w:hAnsi="Georgia"/>
          <w:u w:val="single"/>
        </w:rPr>
        <w:t xml:space="preserve"> from adopting each alternative possible general </w:t>
      </w:r>
      <w:proofErr w:type="gramStart"/>
      <w:r w:rsidRPr="00FF5F8C">
        <w:rPr>
          <w:rFonts w:ascii="Georgia" w:hAnsi="Georgia"/>
          <w:u w:val="single"/>
        </w:rPr>
        <w:t>rules</w:t>
      </w:r>
      <w:proofErr w:type="gramEnd"/>
      <w:r w:rsidRPr="00FF5F8C">
        <w:rPr>
          <w:rFonts w:ascii="Georgia" w:hAnsi="Georgia"/>
          <w:u w:val="single"/>
        </w:rPr>
        <w:t>.</w:t>
      </w:r>
    </w:p>
    <w:p w:rsidR="00FE4D5B" w:rsidRPr="00FE4D5B" w:rsidRDefault="00FE4D5B" w:rsidP="00FE4D5B"/>
    <w:p w:rsidR="00554027" w:rsidRDefault="00554027" w:rsidP="00FE4D5B">
      <w:pPr>
        <w:pStyle w:val="Heading1"/>
      </w:pPr>
      <w:r>
        <w:lastRenderedPageBreak/>
        <w:t>2</w:t>
      </w:r>
    </w:p>
    <w:p w:rsidR="00097E73" w:rsidRPr="006421B7" w:rsidRDefault="00097E73" w:rsidP="00097E73">
      <w:pPr>
        <w:pStyle w:val="Heading4"/>
      </w:pPr>
      <w:r>
        <w:t xml:space="preserve">Strong commercial space catalyzes </w:t>
      </w:r>
      <w:r w:rsidRPr="00D276B7">
        <w:rPr>
          <w:u w:val="single"/>
        </w:rPr>
        <w:t>tech innovation</w:t>
      </w:r>
      <w:r>
        <w:t xml:space="preserve"> – progress at the margins and spinoff tech change global information networks </w:t>
      </w:r>
    </w:p>
    <w:p w:rsidR="00097E73" w:rsidRPr="00604157" w:rsidRDefault="00097E73" w:rsidP="00097E73">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rsidR="00097E73" w:rsidRDefault="00097E73" w:rsidP="00097E73">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r w:rsidRPr="00996020">
        <w:rPr>
          <w:rStyle w:val="StyleUnderline"/>
        </w:rPr>
        <w:t>reduction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Deploying satellites into low-Earth orbit, as Facebook wants to do, can connect large, previously-unreached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rsidR="00097E73" w:rsidRPr="006A7FF4" w:rsidRDefault="00097E73" w:rsidP="00097E73">
      <w:pPr>
        <w:pStyle w:val="Heading4"/>
      </w:pPr>
      <w:r>
        <w:lastRenderedPageBreak/>
        <w:t xml:space="preserve">Short innovation cycles mean every contract counts </w:t>
      </w:r>
    </w:p>
    <w:p w:rsidR="00097E73" w:rsidRPr="006A7FF4" w:rsidRDefault="00097E73" w:rsidP="00097E73">
      <w:r>
        <w:t xml:space="preserve">John J. </w:t>
      </w:r>
      <w:r w:rsidRPr="006A7FF4">
        <w:rPr>
          <w:rStyle w:val="Style13ptBold"/>
        </w:rPr>
        <w:t>Klein 19</w:t>
      </w:r>
      <w:r>
        <w:t>,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rsidR="00097E73" w:rsidRPr="00097E73" w:rsidRDefault="00097E73" w:rsidP="00097E73">
      <w:pPr>
        <w:rPr>
          <w:rStyle w:val="Emphasis"/>
          <w:b w:val="0"/>
          <w:iCs w:val="0"/>
          <w:sz w:val="16"/>
          <w:u w:val="none"/>
        </w:rPr>
      </w:pPr>
      <w:r w:rsidRPr="006A7FF4">
        <w:rPr>
          <w:sz w:val="16"/>
        </w:rPr>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sidRPr="00AB1CEB">
        <w:rPr>
          <w:rStyle w:val="StyleUnderline"/>
        </w:rPr>
        <w:t xml:space="preserve">the </w:t>
      </w:r>
      <w:r w:rsidRPr="00AB1CEB">
        <w:rPr>
          <w:rStyle w:val="StyleUnderline"/>
          <w:highlight w:val="cyan"/>
        </w:rPr>
        <w:t>commercial space</w:t>
      </w:r>
      <w:r w:rsidRPr="006A7FF4">
        <w:rPr>
          <w:rStyle w:val="StyleUnderline"/>
        </w:rPr>
        <w:t xml:space="preserve"> sector </w:t>
      </w:r>
      <w:r w:rsidRPr="00AB1CEB">
        <w:rPr>
          <w:rStyle w:val="StyleUnderline"/>
          <w:highlight w:val="cyan"/>
        </w:rPr>
        <w:t>tends to focus</w:t>
      </w:r>
      <w:r w:rsidRPr="006A7FF4">
        <w:rPr>
          <w:rStyle w:val="StyleUnderline"/>
        </w:rPr>
        <w:t xml:space="preserve"> more </w:t>
      </w:r>
      <w:r w:rsidRPr="00AB1CEB">
        <w:rPr>
          <w:rStyle w:val="StyleUnderline"/>
          <w:highlight w:val="cyan"/>
        </w:rPr>
        <w:t>on providing innovation quickly using economies of scale.</w:t>
      </w:r>
      <w:r w:rsidRPr="00AB1CEB">
        <w:rPr>
          <w:sz w:val="16"/>
          <w:highlight w:val="cyan"/>
        </w:rPr>
        <w:t xml:space="preserve"> </w:t>
      </w:r>
      <w:r w:rsidRPr="00AB1CEB">
        <w:rPr>
          <w:rStyle w:val="StyleUnderline"/>
          <w:highlight w:val="cyan"/>
        </w:rPr>
        <w:t>The commercial sector understands</w:t>
      </w:r>
      <w:r w:rsidRPr="006A7FF4">
        <w:rPr>
          <w:rStyle w:val="StyleUnderline"/>
        </w:rPr>
        <w:t xml:space="preserve"> that </w:t>
      </w:r>
      <w:r w:rsidRPr="00AB1CEB">
        <w:rPr>
          <w:rStyle w:val="StyleUnderline"/>
          <w:highlight w:val="cyan"/>
        </w:rPr>
        <w:t>time</w:t>
      </w:r>
      <w:r w:rsidRPr="006A7FF4">
        <w:rPr>
          <w:rStyle w:val="StyleUnderline"/>
        </w:rPr>
        <w:t xml:space="preserve"> dynamically </w:t>
      </w:r>
      <w:r w:rsidRPr="00AB1CEB">
        <w:rPr>
          <w:rStyle w:val="StyleUnderline"/>
          <w:highlight w:val="cyan"/>
        </w:rPr>
        <w:t>shapes decisions</w:t>
      </w:r>
      <w:r w:rsidRPr="006A7FF4">
        <w:rPr>
          <w:rStyle w:val="StyleUnderline"/>
        </w:rPr>
        <w:t xml:space="preserve"> related to requirements and risk </w:t>
      </w:r>
      <w:r w:rsidRPr="00AB1CEB">
        <w:rPr>
          <w:rStyle w:val="Emphasis"/>
          <w:highlight w:val="cyan"/>
        </w:rPr>
        <w:t>because of the</w:t>
      </w:r>
      <w:r w:rsidRPr="006A7FF4">
        <w:rPr>
          <w:rStyle w:val="Emphasis"/>
        </w:rPr>
        <w:t xml:space="preserve"> relatively </w:t>
      </w:r>
      <w:r w:rsidRPr="00AB1CEB">
        <w:rPr>
          <w:rStyle w:val="Emphasis"/>
          <w:highlight w:val="cyan"/>
        </w:rPr>
        <w:t>short innovation cycle</w:t>
      </w:r>
      <w:r w:rsidRPr="00AB1CEB">
        <w:rPr>
          <w:rStyle w:val="StyleUnderline"/>
          <w:highlight w:val="cyan"/>
        </w:rPr>
        <w:t>.</w:t>
      </w:r>
      <w:r w:rsidRPr="00AB1CEB">
        <w:rPr>
          <w:sz w:val="16"/>
          <w:highlight w:val="cyan"/>
        </w:rPr>
        <w:t xml:space="preserve"> </w:t>
      </w:r>
      <w:r w:rsidRPr="00AB1CEB">
        <w:rPr>
          <w:rStyle w:val="Emphasis"/>
          <w:highlight w:val="cyan"/>
        </w:rPr>
        <w:t>In a highly competitive</w:t>
      </w:r>
      <w:r w:rsidRPr="006A7FF4">
        <w:rPr>
          <w:rStyle w:val="Emphasis"/>
        </w:rPr>
        <w:t xml:space="preserve"> space </w:t>
      </w:r>
      <w:r w:rsidRPr="00AB1CEB">
        <w:rPr>
          <w:rStyle w:val="Emphasis"/>
          <w:highlight w:val="cyan"/>
        </w:rPr>
        <w:t>sector with tight</w:t>
      </w:r>
      <w:r w:rsidRPr="006A7FF4">
        <w:rPr>
          <w:rStyle w:val="Emphasis"/>
        </w:rPr>
        <w:t xml:space="preserve"> profit </w:t>
      </w:r>
      <w:r w:rsidRPr="00AB1CEB">
        <w:rPr>
          <w:rStyle w:val="Emphasis"/>
          <w:highlight w:val="cyan"/>
        </w:rPr>
        <w:t xml:space="preserve">margins, those unable to innovate quickly will </w:t>
      </w:r>
      <w:r w:rsidRPr="00AB1CEB">
        <w:rPr>
          <w:rStyle w:val="Emphasis"/>
        </w:rPr>
        <w:t xml:space="preserve">likely </w:t>
      </w:r>
      <w:r w:rsidRPr="00AB1CEB">
        <w:rPr>
          <w:rStyle w:val="Emphasis"/>
          <w:highlight w:val="cyan"/>
        </w:rPr>
        <w:t>be out of business soo</w:t>
      </w:r>
      <w:r w:rsidRPr="006A7FF4">
        <w:rPr>
          <w:rStyle w:val="Emphasis"/>
        </w:rPr>
        <w:t>n</w:t>
      </w:r>
      <w:r w:rsidRPr="006A7FF4">
        <w:rPr>
          <w:sz w:val="16"/>
        </w:rPr>
        <w:t>.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rsidR="00097E73" w:rsidRDefault="00097E73" w:rsidP="00097E73">
      <w:pPr>
        <w:pStyle w:val="Heading4"/>
      </w:pPr>
      <w:r>
        <w:t xml:space="preserve">Tech innovation solves every existential threat – cumulative extinction events outweigh the </w:t>
      </w:r>
      <w:proofErr w:type="spellStart"/>
      <w:r>
        <w:t>aff</w:t>
      </w:r>
      <w:proofErr w:type="spellEnd"/>
      <w:r>
        <w:t xml:space="preserve"> </w:t>
      </w:r>
    </w:p>
    <w:p w:rsidR="00097E73" w:rsidRDefault="00097E73" w:rsidP="00097E73">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rsidR="00554027" w:rsidRPr="00097E73" w:rsidRDefault="00097E73" w:rsidP="00097E73">
      <w:pPr>
        <w:rPr>
          <w:u w:val="singl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6421B7">
        <w:rPr>
          <w:sz w:val="14"/>
        </w:rPr>
        <w:t>prioritizing</w:t>
      </w:r>
      <w:proofErr w:type="gramEnd"/>
      <w:r w:rsidRPr="006421B7">
        <w:rPr>
          <w:sz w:val="14"/>
        </w:rPr>
        <w:t xml:space="preserve">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proofErr w:type="spellStart"/>
      <w:r w:rsidRPr="00F25395">
        <w:rPr>
          <w:rStyle w:val="Emphasis"/>
          <w:highlight w:val="cyan"/>
        </w:rPr>
        <w:t>supervirus</w:t>
      </w:r>
      <w:proofErr w:type="spellEnd"/>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as a whole </w:t>
      </w:r>
      <w:r w:rsidRPr="00F25395">
        <w:rPr>
          <w:rStyle w:val="StyleUnderline"/>
          <w:highlight w:val="cyan"/>
        </w:rPr>
        <w:t>makes</w:t>
      </w:r>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xml:space="preserve">” </w:t>
      </w:r>
      <w:r w:rsidRPr="006421B7">
        <w:rPr>
          <w:sz w:val="14"/>
        </w:rPr>
        <w:lastRenderedPageBreak/>
        <w:t>(</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rsidR="00FE4D5B" w:rsidRDefault="00FE4D5B" w:rsidP="00554027">
      <w:pPr>
        <w:pStyle w:val="Heading1"/>
      </w:pPr>
      <w:r>
        <w:lastRenderedPageBreak/>
        <w:t>Case</w:t>
      </w:r>
    </w:p>
    <w:p w:rsidR="001B638A" w:rsidRDefault="001B638A" w:rsidP="001B638A">
      <w:pPr>
        <w:pStyle w:val="Heading4"/>
      </w:pPr>
      <w:r>
        <w:t xml:space="preserve">Vote neg on presumption – no explanation for how voting </w:t>
      </w:r>
      <w:proofErr w:type="spellStart"/>
      <w:r>
        <w:t>aff</w:t>
      </w:r>
      <w:proofErr w:type="spellEnd"/>
      <w:r>
        <w:t xml:space="preserve"> in this debate is going to collapse all of cybernetics – weapons still exist </w:t>
      </w:r>
      <w:r w:rsidR="008117E3">
        <w:t>post round</w:t>
      </w:r>
      <w:r>
        <w:t xml:space="preserve">. </w:t>
      </w:r>
    </w:p>
    <w:p w:rsidR="00FE4D5B" w:rsidRDefault="00FE4D5B" w:rsidP="00FE4D5B">
      <w:pPr>
        <w:pStyle w:val="Heading4"/>
      </w:pPr>
      <w:r>
        <w:t>Life isn’t determined by cybernetics.</w:t>
      </w:r>
    </w:p>
    <w:p w:rsidR="00FE4D5B" w:rsidRDefault="00FE4D5B" w:rsidP="00FE4D5B">
      <w:proofErr w:type="spellStart"/>
      <w:r w:rsidRPr="00EF16AE">
        <w:rPr>
          <w:rStyle w:val="Style13ptBold"/>
        </w:rPr>
        <w:t>Susen</w:t>
      </w:r>
      <w:proofErr w:type="spellEnd"/>
      <w:r w:rsidRPr="00EF16AE">
        <w:rPr>
          <w:rStyle w:val="Style13ptBold"/>
        </w:rPr>
        <w:t>, 19</w:t>
      </w:r>
      <w:r>
        <w:t xml:space="preserve">—Reader in Sociology at the School of Arts and Social Sciences of City, University of London (Simon, “No escape from the </w:t>
      </w:r>
      <w:proofErr w:type="spellStart"/>
      <w:proofErr w:type="gramStart"/>
      <w:r>
        <w:t>technosystem</w:t>
      </w:r>
      <w:proofErr w:type="spellEnd"/>
      <w:r>
        <w:t>?,</w:t>
      </w:r>
      <w:proofErr w:type="gramEnd"/>
      <w:r>
        <w:t xml:space="preserve">” Philosophy &amp; Social Criticism, October 9, 2019, </w:t>
      </w:r>
      <w:proofErr w:type="spellStart"/>
      <w:r>
        <w:t>dml</w:t>
      </w:r>
      <w:proofErr w:type="spellEnd"/>
      <w:r>
        <w:t>)</w:t>
      </w:r>
    </w:p>
    <w:p w:rsidR="00FE4D5B" w:rsidRDefault="00FE4D5B" w:rsidP="00FE4D5B">
      <w:pPr>
        <w:rPr>
          <w:sz w:val="16"/>
        </w:rPr>
      </w:pPr>
      <w:r w:rsidRPr="0095241A">
        <w:rPr>
          <w:sz w:val="16"/>
        </w:rPr>
        <w:t xml:space="preserve">A major irony of </w:t>
      </w:r>
      <w:proofErr w:type="spellStart"/>
      <w:r w:rsidRPr="0095241A">
        <w:rPr>
          <w:sz w:val="16"/>
        </w:rPr>
        <w:t>Feenberg’s</w:t>
      </w:r>
      <w:proofErr w:type="spellEnd"/>
      <w:r w:rsidRPr="0095241A">
        <w:rPr>
          <w:sz w:val="16"/>
        </w:rPr>
        <w:t xml:space="preserve"> book is the following contradiction: on several occasions, he criticizes, and distances himself from, technological determinism; key parts of his argument suggest, however, that he himself flirts with, if not subscribes to, technological determinism. He rightly maintains, and convincingly demonstrates, </w:t>
      </w:r>
      <w:r w:rsidRPr="00EF16AE">
        <w:rPr>
          <w:sz w:val="16"/>
        </w:rPr>
        <w:t xml:space="preserve">that ‘society and technology are inextricably imbricated’.240 This insight justifies </w:t>
      </w:r>
      <w:r w:rsidRPr="0095241A">
        <w:rPr>
          <w:rStyle w:val="StyleUnderline"/>
          <w:rFonts w:eastAsiaTheme="minorHAnsi"/>
        </w:rPr>
        <w:t xml:space="preserve">the underlying assumption that there is </w:t>
      </w:r>
      <w:r w:rsidRPr="00865BC8">
        <w:rPr>
          <w:rStyle w:val="Emphasis"/>
          <w:highlight w:val="cyan"/>
        </w:rPr>
        <w:t>no</w:t>
      </w:r>
      <w:r w:rsidRPr="00EF16AE">
        <w:rPr>
          <w:rStyle w:val="Emphasis"/>
        </w:rPr>
        <w:t xml:space="preserve"> comprehensive study of </w:t>
      </w:r>
      <w:r w:rsidRPr="00865BC8">
        <w:rPr>
          <w:rStyle w:val="Emphasis"/>
          <w:highlight w:val="cyan"/>
        </w:rPr>
        <w:t>society</w:t>
      </w:r>
      <w:r w:rsidRPr="00865BC8">
        <w:rPr>
          <w:rStyle w:val="StyleUnderline"/>
          <w:rFonts w:eastAsiaTheme="minorHAnsi"/>
          <w:highlight w:val="cyan"/>
        </w:rPr>
        <w:t xml:space="preserve"> without</w:t>
      </w:r>
      <w:r w:rsidRPr="0095241A">
        <w:rPr>
          <w:rStyle w:val="StyleUnderline"/>
          <w:rFonts w:eastAsiaTheme="minorHAnsi"/>
        </w:rPr>
        <w:t xml:space="preserve"> a </w:t>
      </w:r>
      <w:r w:rsidRPr="00865BC8">
        <w:rPr>
          <w:rStyle w:val="Emphasis"/>
          <w:highlight w:val="cyan"/>
        </w:rPr>
        <w:t>critical</w:t>
      </w:r>
      <w:r w:rsidRPr="00EF16AE">
        <w:rPr>
          <w:rStyle w:val="Emphasis"/>
        </w:rPr>
        <w:t xml:space="preserve"> sociology of </w:t>
      </w:r>
      <w:r w:rsidRPr="00865BC8">
        <w:rPr>
          <w:rStyle w:val="Emphasis"/>
          <w:highlight w:val="cyan"/>
        </w:rPr>
        <w:t>technology</w:t>
      </w:r>
      <w:r w:rsidRPr="00EF16AE">
        <w:rPr>
          <w:sz w:val="16"/>
        </w:rPr>
        <w:t>. Yet, to contend that ‘[s]</w:t>
      </w:r>
      <w:proofErr w:type="spellStart"/>
      <w:r w:rsidRPr="00EF16AE">
        <w:rPr>
          <w:sz w:val="16"/>
        </w:rPr>
        <w:t>ocial</w:t>
      </w:r>
      <w:proofErr w:type="spellEnd"/>
      <w:r w:rsidRPr="00EF16AE">
        <w:rPr>
          <w:sz w:val="16"/>
        </w:rPr>
        <w:t xml:space="preserve"> groups exist through the technologies that bind their members together’241 </w:t>
      </w:r>
      <w:r w:rsidRPr="00865BC8">
        <w:rPr>
          <w:rStyle w:val="StyleUnderline"/>
          <w:rFonts w:eastAsiaTheme="minorHAnsi"/>
          <w:highlight w:val="cyan"/>
        </w:rPr>
        <w:t xml:space="preserve">is </w:t>
      </w:r>
      <w:r w:rsidRPr="00865BC8">
        <w:rPr>
          <w:rStyle w:val="Emphasis"/>
          <w:highlight w:val="cyan"/>
        </w:rPr>
        <w:t>misleading</w:t>
      </w:r>
      <w:r w:rsidRPr="0095241A">
        <w:rPr>
          <w:rStyle w:val="StyleUnderline"/>
          <w:rFonts w:eastAsiaTheme="minorHAnsi"/>
        </w:rPr>
        <w:t xml:space="preserve">. For </w:t>
      </w:r>
      <w:r w:rsidRPr="00865BC8">
        <w:rPr>
          <w:rStyle w:val="Emphasis"/>
          <w:highlight w:val="cyan"/>
        </w:rPr>
        <w:t>not all</w:t>
      </w:r>
      <w:r w:rsidRPr="00EF16AE">
        <w:rPr>
          <w:rStyle w:val="Emphasis"/>
        </w:rPr>
        <w:t xml:space="preserve"> social </w:t>
      </w:r>
      <w:r w:rsidRPr="00865BC8">
        <w:rPr>
          <w:rStyle w:val="Emphasis"/>
          <w:highlight w:val="cyan"/>
        </w:rPr>
        <w:t>groups are</w:t>
      </w:r>
      <w:r w:rsidRPr="00EF16AE">
        <w:rPr>
          <w:rStyle w:val="Emphasis"/>
        </w:rPr>
        <w:t xml:space="preserve"> primarily </w:t>
      </w:r>
      <w:r w:rsidRPr="00865BC8">
        <w:rPr>
          <w:rStyle w:val="Emphasis"/>
          <w:highlight w:val="cyan"/>
        </w:rPr>
        <w:t>defined</w:t>
      </w:r>
      <w:r w:rsidRPr="00865BC8">
        <w:rPr>
          <w:rStyle w:val="StyleUnderline"/>
          <w:rFonts w:eastAsiaTheme="minorHAnsi"/>
          <w:highlight w:val="cyan"/>
        </w:rPr>
        <w:t xml:space="preserve"> by the tech</w:t>
      </w:r>
      <w:r w:rsidRPr="0095241A">
        <w:rPr>
          <w:rStyle w:val="StyleUnderline"/>
          <w:rFonts w:eastAsiaTheme="minorHAnsi"/>
        </w:rPr>
        <w:t xml:space="preserve">nologies </w:t>
      </w:r>
      <w:r w:rsidRPr="00865BC8">
        <w:rPr>
          <w:rStyle w:val="StyleUnderline"/>
          <w:rFonts w:eastAsiaTheme="minorHAnsi"/>
          <w:highlight w:val="cyan"/>
        </w:rPr>
        <w:t>that enable</w:t>
      </w:r>
      <w:r w:rsidRPr="0095241A">
        <w:rPr>
          <w:rStyle w:val="StyleUnderline"/>
          <w:rFonts w:eastAsiaTheme="minorHAnsi"/>
        </w:rPr>
        <w:t xml:space="preserve"> their </w:t>
      </w:r>
      <w:r w:rsidRPr="00865BC8">
        <w:rPr>
          <w:rStyle w:val="StyleUnderline"/>
          <w:rFonts w:eastAsiaTheme="minorHAnsi"/>
          <w:highlight w:val="cyan"/>
        </w:rPr>
        <w:t>members</w:t>
      </w:r>
      <w:r w:rsidRPr="0095241A">
        <w:rPr>
          <w:rStyle w:val="StyleUnderline"/>
          <w:rFonts w:eastAsiaTheme="minorHAnsi"/>
        </w:rPr>
        <w:t xml:space="preserve"> to relate to, and to bond with, one another</w:t>
      </w:r>
      <w:r w:rsidRPr="0095241A">
        <w:rPr>
          <w:sz w:val="16"/>
        </w:rPr>
        <w:t xml:space="preserve">. Indeed, </w:t>
      </w:r>
      <w:r w:rsidRPr="00865BC8">
        <w:rPr>
          <w:rStyle w:val="Emphasis"/>
          <w:highlight w:val="cyan"/>
        </w:rPr>
        <w:t>not all</w:t>
      </w:r>
      <w:r w:rsidRPr="00EF16AE">
        <w:rPr>
          <w:rStyle w:val="Emphasis"/>
        </w:rPr>
        <w:t xml:space="preserve"> social </w:t>
      </w:r>
      <w:r w:rsidRPr="00865BC8">
        <w:rPr>
          <w:rStyle w:val="Emphasis"/>
          <w:highlight w:val="cyan"/>
        </w:rPr>
        <w:t>relations</w:t>
      </w:r>
      <w:r w:rsidRPr="0095241A">
        <w:rPr>
          <w:rStyle w:val="StyleUnderline"/>
          <w:rFonts w:eastAsiaTheme="minorHAnsi"/>
        </w:rPr>
        <w:t xml:space="preserve">, or </w:t>
      </w:r>
      <w:r w:rsidRPr="00EF16AE">
        <w:rPr>
          <w:rStyle w:val="Emphasis"/>
        </w:rPr>
        <w:t>social bonds</w:t>
      </w:r>
      <w:r w:rsidRPr="0095241A">
        <w:rPr>
          <w:rStyle w:val="StyleUnderline"/>
          <w:rFonts w:eastAsiaTheme="minorHAnsi"/>
        </w:rPr>
        <w:t xml:space="preserve">, </w:t>
      </w:r>
      <w:r w:rsidRPr="00865BC8">
        <w:rPr>
          <w:rStyle w:val="StyleUnderline"/>
          <w:rFonts w:eastAsiaTheme="minorHAnsi"/>
          <w:highlight w:val="cyan"/>
        </w:rPr>
        <w:t>are</w:t>
      </w:r>
      <w:r w:rsidRPr="0095241A">
        <w:rPr>
          <w:rStyle w:val="StyleUnderline"/>
          <w:rFonts w:eastAsiaTheme="minorHAnsi"/>
        </w:rPr>
        <w:t xml:space="preserve"> </w:t>
      </w:r>
      <w:r w:rsidRPr="00EF16AE">
        <w:rPr>
          <w:rStyle w:val="Emphasis"/>
        </w:rPr>
        <w:t>based on</w:t>
      </w:r>
      <w:r w:rsidRPr="0095241A">
        <w:rPr>
          <w:rStyle w:val="StyleUnderline"/>
          <w:rFonts w:eastAsiaTheme="minorHAnsi"/>
        </w:rPr>
        <w:t xml:space="preserve">, let alone </w:t>
      </w:r>
      <w:r w:rsidRPr="00865BC8">
        <w:rPr>
          <w:rStyle w:val="Emphasis"/>
          <w:highlight w:val="cyan"/>
        </w:rPr>
        <w:t>determined by</w:t>
      </w:r>
      <w:r w:rsidRPr="0095241A">
        <w:rPr>
          <w:rStyle w:val="StyleUnderline"/>
          <w:rFonts w:eastAsiaTheme="minorHAnsi"/>
        </w:rPr>
        <w:t xml:space="preserve">, </w:t>
      </w:r>
      <w:r w:rsidRPr="00EF16AE">
        <w:rPr>
          <w:rStyle w:val="Emphasis"/>
        </w:rPr>
        <w:t>technology</w:t>
      </w:r>
      <w:r w:rsidRPr="0095241A">
        <w:rPr>
          <w:sz w:val="16"/>
        </w:rPr>
        <w:t>.</w:t>
      </w:r>
      <w:r>
        <w:rPr>
          <w:sz w:val="16"/>
        </w:rPr>
        <w:t xml:space="preserve"> </w:t>
      </w:r>
      <w:r w:rsidRPr="0095241A">
        <w:rPr>
          <w:rStyle w:val="StyleUnderline"/>
          <w:rFonts w:eastAsiaTheme="minorHAnsi"/>
        </w:rPr>
        <w:t>Of course</w:t>
      </w:r>
      <w:r w:rsidRPr="0095241A">
        <w:rPr>
          <w:sz w:val="16"/>
        </w:rPr>
        <w:t xml:space="preserve">, </w:t>
      </w:r>
      <w:proofErr w:type="spellStart"/>
      <w:r w:rsidRPr="0095241A">
        <w:rPr>
          <w:sz w:val="16"/>
        </w:rPr>
        <w:t>Feenberg</w:t>
      </w:r>
      <w:proofErr w:type="spellEnd"/>
      <w:r w:rsidRPr="0095241A">
        <w:rPr>
          <w:sz w:val="16"/>
        </w:rPr>
        <w:t xml:space="preserve"> is right to argue that </w:t>
      </w:r>
      <w:r w:rsidRPr="0095241A">
        <w:rPr>
          <w:rStyle w:val="StyleUnderline"/>
          <w:rFonts w:eastAsiaTheme="minorHAnsi"/>
        </w:rPr>
        <w:t xml:space="preserve">‘technologically mediated </w:t>
      </w:r>
      <w:r w:rsidRPr="00865BC8">
        <w:rPr>
          <w:rStyle w:val="StyleUnderline"/>
          <w:rFonts w:eastAsiaTheme="minorHAnsi"/>
        </w:rPr>
        <w:t xml:space="preserve">groups </w:t>
      </w:r>
      <w:r w:rsidRPr="00865BC8">
        <w:rPr>
          <w:rStyle w:val="Emphasis"/>
        </w:rPr>
        <w:t>influence technical design</w:t>
      </w:r>
      <w:r w:rsidRPr="0095241A">
        <w:rPr>
          <w:rStyle w:val="StyleUnderline"/>
          <w:rFonts w:eastAsiaTheme="minorHAnsi"/>
        </w:rPr>
        <w:t xml:space="preserve"> through their choices and protests’</w:t>
      </w:r>
      <w:r w:rsidRPr="0095241A">
        <w:rPr>
          <w:sz w:val="16"/>
        </w:rPr>
        <w:t>.242 Ultimately, though, the previous assertion is tautological. This becomes clear if, in the above sentence, we replace the word ‘technological(</w:t>
      </w:r>
      <w:proofErr w:type="spellStart"/>
      <w:r w:rsidRPr="0095241A">
        <w:rPr>
          <w:sz w:val="16"/>
        </w:rPr>
        <w:t>ly</w:t>
      </w:r>
      <w:proofErr w:type="spellEnd"/>
      <w:r w:rsidRPr="0095241A">
        <w:rPr>
          <w:sz w:val="16"/>
        </w:rPr>
        <w:t>)’ with terms such as ‘cultural(</w:t>
      </w:r>
      <w:proofErr w:type="spellStart"/>
      <w:r w:rsidRPr="0095241A">
        <w:rPr>
          <w:sz w:val="16"/>
        </w:rPr>
        <w:t>ly</w:t>
      </w:r>
      <w:proofErr w:type="spellEnd"/>
      <w:r w:rsidRPr="0095241A">
        <w:rPr>
          <w:sz w:val="16"/>
        </w:rPr>
        <w:t>)’, ‘linguistical(</w:t>
      </w:r>
      <w:proofErr w:type="spellStart"/>
      <w:r w:rsidRPr="0095241A">
        <w:rPr>
          <w:sz w:val="16"/>
        </w:rPr>
        <w:t>ly</w:t>
      </w:r>
      <w:proofErr w:type="spellEnd"/>
      <w:r w:rsidRPr="0095241A">
        <w:rPr>
          <w:sz w:val="16"/>
        </w:rPr>
        <w:t>)’, ‘political(</w:t>
      </w:r>
      <w:proofErr w:type="spellStart"/>
      <w:r w:rsidRPr="0095241A">
        <w:rPr>
          <w:sz w:val="16"/>
        </w:rPr>
        <w:t>ly</w:t>
      </w:r>
      <w:proofErr w:type="spellEnd"/>
      <w:r w:rsidRPr="0095241A">
        <w:rPr>
          <w:sz w:val="16"/>
        </w:rPr>
        <w:t>)’, ‘economic(ally)’, or indeed another sociological qualifier commonly used to charact</w:t>
      </w:r>
      <w:bookmarkStart w:id="0" w:name="_GoBack"/>
      <w:bookmarkEnd w:id="0"/>
      <w:r w:rsidRPr="0095241A">
        <w:rPr>
          <w:sz w:val="16"/>
        </w:rPr>
        <w:t xml:space="preserve">erize the specificity of a social relation. Hence, we may declare that ‘culturally, linguistically, politically, and economically mediated groups influence cultural, linguistic, political, and economic conventions through their choices and protests’. </w:t>
      </w:r>
      <w:r w:rsidRPr="0095241A">
        <w:rPr>
          <w:rStyle w:val="StyleUnderline"/>
          <w:rFonts w:eastAsiaTheme="minorHAnsi"/>
        </w:rPr>
        <w:t xml:space="preserve">In saying so, we are </w:t>
      </w:r>
      <w:r w:rsidRPr="00EF16AE">
        <w:rPr>
          <w:rStyle w:val="Emphasis"/>
        </w:rPr>
        <w:t>stating the obvious</w:t>
      </w:r>
      <w:r w:rsidRPr="0095241A">
        <w:rPr>
          <w:rStyle w:val="StyleUnderline"/>
          <w:rFonts w:eastAsiaTheme="minorHAnsi"/>
        </w:rPr>
        <w:t>. If</w:t>
      </w:r>
      <w:r w:rsidRPr="0095241A">
        <w:rPr>
          <w:sz w:val="16"/>
        </w:rPr>
        <w:t xml:space="preserve">, however, </w:t>
      </w:r>
      <w:r w:rsidRPr="0095241A">
        <w:rPr>
          <w:rStyle w:val="StyleUnderline"/>
          <w:rFonts w:eastAsiaTheme="minorHAnsi"/>
        </w:rPr>
        <w:t>we aim to make a case for</w:t>
      </w:r>
      <w:r w:rsidRPr="0095241A">
        <w:rPr>
          <w:sz w:val="16"/>
        </w:rPr>
        <w:t xml:space="preserve"> cultural, linguistic, political, or economic </w:t>
      </w:r>
      <w:r w:rsidRPr="00865BC8">
        <w:rPr>
          <w:rStyle w:val="Emphasis"/>
          <w:highlight w:val="cyan"/>
        </w:rPr>
        <w:t>determinism</w:t>
      </w:r>
      <w:r w:rsidRPr="0095241A">
        <w:rPr>
          <w:rStyle w:val="StyleUnderline"/>
          <w:rFonts w:eastAsiaTheme="minorHAnsi"/>
        </w:rPr>
        <w:t xml:space="preserve">, then this </w:t>
      </w:r>
      <w:r w:rsidRPr="00865BC8">
        <w:rPr>
          <w:rStyle w:val="StyleUnderline"/>
          <w:rFonts w:eastAsiaTheme="minorHAnsi"/>
          <w:highlight w:val="cyan"/>
        </w:rPr>
        <w:t xml:space="preserve">is </w:t>
      </w:r>
      <w:r w:rsidRPr="00865BC8">
        <w:rPr>
          <w:rStyle w:val="Emphasis"/>
          <w:highlight w:val="cyan"/>
        </w:rPr>
        <w:t>problematic</w:t>
      </w:r>
      <w:r w:rsidRPr="0095241A">
        <w:rPr>
          <w:rStyle w:val="StyleUnderline"/>
          <w:rFonts w:eastAsiaTheme="minorHAnsi"/>
        </w:rPr>
        <w:t xml:space="preserve"> to the extent that we end up </w:t>
      </w:r>
      <w:r w:rsidRPr="00865BC8">
        <w:rPr>
          <w:rStyle w:val="Emphasis"/>
          <w:highlight w:val="cyan"/>
        </w:rPr>
        <w:t>reducing</w:t>
      </w:r>
      <w:r w:rsidRPr="001A0A55">
        <w:rPr>
          <w:rStyle w:val="Emphasis"/>
        </w:rPr>
        <w:t xml:space="preserve"> the constitution of </w:t>
      </w:r>
      <w:r w:rsidRPr="00865BC8">
        <w:rPr>
          <w:rStyle w:val="Emphasis"/>
          <w:highlight w:val="cyan"/>
        </w:rPr>
        <w:t>social arrangements</w:t>
      </w:r>
      <w:r w:rsidRPr="00865BC8">
        <w:rPr>
          <w:rStyle w:val="StyleUnderline"/>
          <w:rFonts w:eastAsiaTheme="minorHAnsi"/>
          <w:highlight w:val="cyan"/>
        </w:rPr>
        <w:t xml:space="preserve"> to</w:t>
      </w:r>
      <w:r w:rsidRPr="0095241A">
        <w:rPr>
          <w:rStyle w:val="StyleUnderline"/>
          <w:rFonts w:eastAsiaTheme="minorHAnsi"/>
        </w:rPr>
        <w:t xml:space="preserve"> the product of </w:t>
      </w:r>
      <w:r w:rsidRPr="00865BC8">
        <w:rPr>
          <w:rStyle w:val="Emphasis"/>
          <w:highlight w:val="cyan"/>
        </w:rPr>
        <w:t>one</w:t>
      </w:r>
      <w:r w:rsidRPr="001A0A55">
        <w:rPr>
          <w:rStyle w:val="Emphasis"/>
        </w:rPr>
        <w:t xml:space="preserve"> </w:t>
      </w:r>
      <w:r w:rsidRPr="00865BC8">
        <w:rPr>
          <w:rStyle w:val="Emphasis"/>
          <w:highlight w:val="cyan"/>
        </w:rPr>
        <w:t>overriding</w:t>
      </w:r>
      <w:r w:rsidRPr="001A0A55">
        <w:rPr>
          <w:rStyle w:val="Emphasis"/>
        </w:rPr>
        <w:t xml:space="preserve"> causal set of </w:t>
      </w:r>
      <w:r w:rsidRPr="00865BC8">
        <w:rPr>
          <w:rStyle w:val="Emphasis"/>
          <w:highlight w:val="cyan"/>
        </w:rPr>
        <w:t>force</w:t>
      </w:r>
      <w:r w:rsidRPr="001A0A55">
        <w:rPr>
          <w:rStyle w:val="Emphasis"/>
        </w:rPr>
        <w:t>s</w:t>
      </w:r>
      <w:r w:rsidRPr="0095241A">
        <w:rPr>
          <w:sz w:val="16"/>
        </w:rPr>
        <w:t xml:space="preserve"> (whether these be cultural, linguistic, political, economic, technological, or otherwise).</w:t>
      </w:r>
      <w:r>
        <w:rPr>
          <w:sz w:val="16"/>
        </w:rPr>
        <w:t xml:space="preserve"> </w:t>
      </w:r>
      <w:r w:rsidRPr="0095241A">
        <w:rPr>
          <w:sz w:val="16"/>
        </w:rPr>
        <w:t xml:space="preserve">While declaring that he is a critic of technological determinism, </w:t>
      </w:r>
      <w:proofErr w:type="spellStart"/>
      <w:r w:rsidRPr="0095241A">
        <w:rPr>
          <w:sz w:val="16"/>
        </w:rPr>
        <w:t>Feenberg</w:t>
      </w:r>
      <w:proofErr w:type="spellEnd"/>
      <w:r w:rsidRPr="0095241A">
        <w:rPr>
          <w:sz w:val="16"/>
        </w:rPr>
        <w:t xml:space="preserve"> – in central passages of his book – gives the impression that he is one of its fiercest advocates. </w:t>
      </w:r>
      <w:proofErr w:type="spellStart"/>
      <w:r w:rsidRPr="0095241A">
        <w:rPr>
          <w:sz w:val="16"/>
        </w:rPr>
        <w:t>Feenberg’s</w:t>
      </w:r>
      <w:proofErr w:type="spellEnd"/>
      <w:r w:rsidRPr="0095241A">
        <w:rPr>
          <w:sz w:val="16"/>
        </w:rPr>
        <w:t xml:space="preserve"> techno-Marxist evolutionism is based on the premise that ‘progress is realized essentially through </w:t>
      </w:r>
      <w:proofErr w:type="spellStart"/>
      <w:r w:rsidRPr="0095241A">
        <w:rPr>
          <w:sz w:val="16"/>
        </w:rPr>
        <w:t>technosystem</w:t>
      </w:r>
      <w:proofErr w:type="spellEnd"/>
      <w:r w:rsidRPr="0095241A">
        <w:rPr>
          <w:sz w:val="16"/>
        </w:rPr>
        <w:t xml:space="preserve"> change’243 – that is, on the assumption that, effectively, human progress is reducible to technological development. </w:t>
      </w:r>
      <w:proofErr w:type="spellStart"/>
      <w:r w:rsidRPr="0095241A">
        <w:rPr>
          <w:sz w:val="16"/>
        </w:rPr>
        <w:t>Feenberg</w:t>
      </w:r>
      <w:proofErr w:type="spellEnd"/>
      <w:r w:rsidRPr="0095241A">
        <w:rPr>
          <w:sz w:val="16"/>
        </w:rPr>
        <w:t xml:space="preserve"> is right to stress that ‘[t]</w:t>
      </w:r>
      <w:proofErr w:type="spellStart"/>
      <w:r w:rsidRPr="0095241A">
        <w:rPr>
          <w:sz w:val="16"/>
        </w:rPr>
        <w:t>echnical</w:t>
      </w:r>
      <w:proofErr w:type="spellEnd"/>
      <w:r w:rsidRPr="0095241A">
        <w:rPr>
          <w:sz w:val="16"/>
        </w:rPr>
        <w:t xml:space="preserve"> progress is joined indissolubly to the democratic enlargement of access to its benefits and protection from its harms’.244 ‘Concretization’,245 understood in this way, conceives of progress as a ‘local, context-bound phenomenon uniting technical and normative dimensions’.246 We may add, however, that </w:t>
      </w:r>
      <w:r w:rsidRPr="00865BC8">
        <w:rPr>
          <w:rStyle w:val="StyleUnderline"/>
          <w:rFonts w:eastAsiaTheme="minorHAnsi"/>
          <w:highlight w:val="cyan"/>
        </w:rPr>
        <w:t>progress has</w:t>
      </w:r>
      <w:r w:rsidRPr="0095241A">
        <w:rPr>
          <w:rStyle w:val="StyleUnderline"/>
          <w:rFonts w:eastAsiaTheme="minorHAnsi"/>
        </w:rPr>
        <w:t xml:space="preserve"> </w:t>
      </w:r>
      <w:r w:rsidRPr="001A0A55">
        <w:rPr>
          <w:rStyle w:val="Emphasis"/>
        </w:rPr>
        <w:t>not only technical</w:t>
      </w:r>
      <w:r w:rsidRPr="0095241A">
        <w:rPr>
          <w:rStyle w:val="StyleUnderline"/>
          <w:rFonts w:eastAsiaTheme="minorHAnsi"/>
        </w:rPr>
        <w:t xml:space="preserve"> (or </w:t>
      </w:r>
      <w:r w:rsidRPr="001A0A55">
        <w:rPr>
          <w:rStyle w:val="Emphasis"/>
        </w:rPr>
        <w:t>technological</w:t>
      </w:r>
      <w:r w:rsidRPr="0095241A">
        <w:rPr>
          <w:rStyle w:val="StyleUnderline"/>
          <w:rFonts w:eastAsiaTheme="minorHAnsi"/>
        </w:rPr>
        <w:t xml:space="preserve">) but also </w:t>
      </w:r>
      <w:r w:rsidRPr="00865BC8">
        <w:rPr>
          <w:rStyle w:val="Emphasis"/>
          <w:highlight w:val="cyan"/>
        </w:rPr>
        <w:t>economic</w:t>
      </w:r>
      <w:r w:rsidRPr="00865BC8">
        <w:rPr>
          <w:rStyle w:val="StyleUnderline"/>
          <w:rFonts w:eastAsiaTheme="minorHAnsi"/>
          <w:highlight w:val="cyan"/>
        </w:rPr>
        <w:t xml:space="preserve">, </w:t>
      </w:r>
      <w:r w:rsidRPr="00865BC8">
        <w:rPr>
          <w:rStyle w:val="Emphasis"/>
          <w:highlight w:val="cyan"/>
        </w:rPr>
        <w:t>cultural</w:t>
      </w:r>
      <w:r w:rsidRPr="00865BC8">
        <w:rPr>
          <w:rStyle w:val="StyleUnderline"/>
          <w:rFonts w:eastAsiaTheme="minorHAnsi"/>
          <w:highlight w:val="cyan"/>
        </w:rPr>
        <w:t xml:space="preserve">, and </w:t>
      </w:r>
      <w:r w:rsidRPr="00865BC8">
        <w:rPr>
          <w:rStyle w:val="Emphasis"/>
          <w:highlight w:val="cyan"/>
        </w:rPr>
        <w:t>political dimensions</w:t>
      </w:r>
      <w:r w:rsidRPr="0095241A">
        <w:rPr>
          <w:rStyle w:val="StyleUnderline"/>
          <w:rFonts w:eastAsiaTheme="minorHAnsi"/>
        </w:rPr>
        <w:t xml:space="preserve">, which contain </w:t>
      </w:r>
      <w:r w:rsidRPr="001A0A55">
        <w:rPr>
          <w:rStyle w:val="Emphasis"/>
        </w:rPr>
        <w:t>objective</w:t>
      </w:r>
      <w:r w:rsidRPr="0095241A">
        <w:rPr>
          <w:rStyle w:val="StyleUnderline"/>
          <w:rFonts w:eastAsiaTheme="minorHAnsi"/>
        </w:rPr>
        <w:t xml:space="preserve">, </w:t>
      </w:r>
      <w:r w:rsidRPr="001A0A55">
        <w:rPr>
          <w:rStyle w:val="Emphasis"/>
        </w:rPr>
        <w:t>normative</w:t>
      </w:r>
      <w:r w:rsidRPr="0095241A">
        <w:rPr>
          <w:rStyle w:val="StyleUnderline"/>
          <w:rFonts w:eastAsiaTheme="minorHAnsi"/>
        </w:rPr>
        <w:t xml:space="preserve">, and </w:t>
      </w:r>
      <w:r w:rsidRPr="001A0A55">
        <w:rPr>
          <w:rStyle w:val="Emphasis"/>
        </w:rPr>
        <w:t>subjective facets</w:t>
      </w:r>
      <w:r w:rsidRPr="0095241A">
        <w:rPr>
          <w:rStyle w:val="StyleUnderline"/>
          <w:rFonts w:eastAsiaTheme="minorHAnsi"/>
        </w:rPr>
        <w:t xml:space="preserve">. At times, the </w:t>
      </w:r>
      <w:r w:rsidRPr="00865BC8">
        <w:rPr>
          <w:rStyle w:val="Emphasis"/>
          <w:highlight w:val="cyan"/>
        </w:rPr>
        <w:t>differentiation</w:t>
      </w:r>
      <w:r w:rsidRPr="0095241A">
        <w:rPr>
          <w:rStyle w:val="StyleUnderline"/>
          <w:rFonts w:eastAsiaTheme="minorHAnsi"/>
        </w:rPr>
        <w:t xml:space="preserve"> between these aspects </w:t>
      </w:r>
      <w:r w:rsidRPr="00865BC8">
        <w:rPr>
          <w:rStyle w:val="StyleUnderline"/>
          <w:rFonts w:eastAsiaTheme="minorHAnsi"/>
          <w:highlight w:val="cyan"/>
        </w:rPr>
        <w:t xml:space="preserve">is </w:t>
      </w:r>
      <w:r w:rsidRPr="00865BC8">
        <w:rPr>
          <w:rStyle w:val="Emphasis"/>
          <w:highlight w:val="cyan"/>
        </w:rPr>
        <w:t>blurred</w:t>
      </w:r>
      <w:r w:rsidRPr="00865BC8">
        <w:rPr>
          <w:rStyle w:val="StyleUnderline"/>
          <w:rFonts w:eastAsiaTheme="minorHAnsi"/>
          <w:highlight w:val="cyan"/>
        </w:rPr>
        <w:t xml:space="preserve">, if not </w:t>
      </w:r>
      <w:r w:rsidRPr="00865BC8">
        <w:rPr>
          <w:rStyle w:val="Emphasis"/>
          <w:highlight w:val="cyan"/>
        </w:rPr>
        <w:t>lost</w:t>
      </w:r>
      <w:r w:rsidRPr="00865BC8">
        <w:rPr>
          <w:rStyle w:val="StyleUnderline"/>
          <w:rFonts w:eastAsiaTheme="minorHAnsi"/>
          <w:highlight w:val="cyan"/>
        </w:rPr>
        <w:t>, in</w:t>
      </w:r>
      <w:r w:rsidRPr="0095241A">
        <w:rPr>
          <w:sz w:val="16"/>
        </w:rPr>
        <w:t xml:space="preserve"> </w:t>
      </w:r>
      <w:proofErr w:type="spellStart"/>
      <w:r w:rsidRPr="0095241A">
        <w:rPr>
          <w:sz w:val="16"/>
        </w:rPr>
        <w:t>Feenberg’s</w:t>
      </w:r>
      <w:proofErr w:type="spellEnd"/>
      <w:r w:rsidRPr="0095241A">
        <w:rPr>
          <w:sz w:val="16"/>
        </w:rPr>
        <w:t xml:space="preserve"> account, given his </w:t>
      </w:r>
      <w:r w:rsidRPr="00865BC8">
        <w:rPr>
          <w:rStyle w:val="StyleUnderline"/>
          <w:rFonts w:eastAsiaTheme="minorHAnsi"/>
          <w:highlight w:val="cyan"/>
        </w:rPr>
        <w:t xml:space="preserve">tendency to </w:t>
      </w:r>
      <w:r w:rsidRPr="00865BC8">
        <w:rPr>
          <w:rStyle w:val="Emphasis"/>
          <w:highlight w:val="cyan"/>
        </w:rPr>
        <w:t>overstate</w:t>
      </w:r>
      <w:r w:rsidRPr="001A0A55">
        <w:rPr>
          <w:rStyle w:val="Emphasis"/>
        </w:rPr>
        <w:t xml:space="preserve"> the power of </w:t>
      </w:r>
      <w:r w:rsidRPr="00865BC8">
        <w:rPr>
          <w:rStyle w:val="Emphasis"/>
          <w:highlight w:val="cyan"/>
        </w:rPr>
        <w:t>tech</w:t>
      </w:r>
      <w:r w:rsidRPr="001A0A55">
        <w:rPr>
          <w:rStyle w:val="Emphasis"/>
        </w:rPr>
        <w:t>nology</w:t>
      </w:r>
      <w:r w:rsidRPr="0095241A">
        <w:rPr>
          <w:rStyle w:val="StyleUnderline"/>
          <w:rFonts w:eastAsiaTheme="minorHAnsi"/>
        </w:rPr>
        <w:t xml:space="preserve"> </w:t>
      </w:r>
      <w:r w:rsidRPr="00865BC8">
        <w:rPr>
          <w:rStyle w:val="StyleUnderline"/>
          <w:rFonts w:eastAsiaTheme="minorHAnsi"/>
          <w:highlight w:val="cyan"/>
        </w:rPr>
        <w:t xml:space="preserve">at the expense of </w:t>
      </w:r>
      <w:r w:rsidRPr="00865BC8">
        <w:rPr>
          <w:rStyle w:val="Emphasis"/>
          <w:highlight w:val="cyan"/>
        </w:rPr>
        <w:t>other</w:t>
      </w:r>
      <w:r w:rsidRPr="001A0A55">
        <w:rPr>
          <w:rStyle w:val="Emphasis"/>
        </w:rPr>
        <w:t xml:space="preserve"> crucial </w:t>
      </w:r>
      <w:r w:rsidRPr="00865BC8">
        <w:rPr>
          <w:rStyle w:val="Emphasis"/>
          <w:highlight w:val="cyan"/>
        </w:rPr>
        <w:t>social forces</w:t>
      </w:r>
      <w:r w:rsidRPr="0095241A">
        <w:rPr>
          <w:sz w:val="16"/>
        </w:rPr>
        <w:t xml:space="preserve">. In other words, </w:t>
      </w:r>
      <w:r w:rsidRPr="0095241A">
        <w:rPr>
          <w:rStyle w:val="StyleUnderline"/>
          <w:rFonts w:eastAsiaTheme="minorHAnsi"/>
        </w:rPr>
        <w:t>progress is not only ‘</w:t>
      </w:r>
      <w:r w:rsidRPr="001A0A55">
        <w:rPr>
          <w:rStyle w:val="Emphasis"/>
        </w:rPr>
        <w:t>inextricably entangled</w:t>
      </w:r>
      <w:r w:rsidRPr="0095241A">
        <w:rPr>
          <w:rStyle w:val="StyleUnderline"/>
          <w:rFonts w:eastAsiaTheme="minorHAnsi"/>
        </w:rPr>
        <w:t xml:space="preserve"> with </w:t>
      </w:r>
      <w:r w:rsidRPr="00865BC8">
        <w:rPr>
          <w:rStyle w:val="StyleUnderline"/>
          <w:rFonts w:eastAsiaTheme="minorHAnsi"/>
        </w:rPr>
        <w:t xml:space="preserve">the </w:t>
      </w:r>
      <w:r w:rsidRPr="00865BC8">
        <w:rPr>
          <w:rStyle w:val="Emphasis"/>
        </w:rPr>
        <w:t>technosystem</w:t>
      </w:r>
      <w:r w:rsidRPr="00865BC8">
        <w:rPr>
          <w:rStyle w:val="StyleUnderline"/>
          <w:rFonts w:eastAsiaTheme="minorHAnsi"/>
        </w:rPr>
        <w:t>’</w:t>
      </w:r>
      <w:r w:rsidRPr="00865BC8">
        <w:rPr>
          <w:sz w:val="16"/>
        </w:rPr>
        <w:t xml:space="preserve">,247 </w:t>
      </w:r>
      <w:r w:rsidRPr="00865BC8">
        <w:rPr>
          <w:rStyle w:val="StyleUnderline"/>
          <w:rFonts w:eastAsiaTheme="minorHAnsi"/>
        </w:rPr>
        <w:t xml:space="preserve">but it is also </w:t>
      </w:r>
      <w:r w:rsidRPr="00865BC8">
        <w:rPr>
          <w:rStyle w:val="Emphasis"/>
        </w:rPr>
        <w:t>indissolubly entwined</w:t>
      </w:r>
      <w:r w:rsidRPr="00865BC8">
        <w:rPr>
          <w:rStyle w:val="StyleUnderline"/>
          <w:rFonts w:eastAsiaTheme="minorHAnsi"/>
        </w:rPr>
        <w:t xml:space="preserve"> with the </w:t>
      </w:r>
      <w:r w:rsidRPr="00865BC8">
        <w:rPr>
          <w:rStyle w:val="Emphasis"/>
        </w:rPr>
        <w:t>economic</w:t>
      </w:r>
      <w:r w:rsidRPr="00865BC8">
        <w:rPr>
          <w:rStyle w:val="StyleUnderline"/>
          <w:rFonts w:eastAsiaTheme="minorHAnsi"/>
        </w:rPr>
        <w:t xml:space="preserve">, </w:t>
      </w:r>
      <w:r w:rsidRPr="00865BC8">
        <w:rPr>
          <w:rStyle w:val="Emphasis"/>
        </w:rPr>
        <w:t>cultural</w:t>
      </w:r>
      <w:r w:rsidRPr="00865BC8">
        <w:rPr>
          <w:rStyle w:val="StyleUnderline"/>
          <w:rFonts w:eastAsiaTheme="minorHAnsi"/>
        </w:rPr>
        <w:t xml:space="preserve">, and </w:t>
      </w:r>
      <w:r w:rsidRPr="00865BC8">
        <w:rPr>
          <w:rStyle w:val="Emphasis"/>
        </w:rPr>
        <w:t>political systems</w:t>
      </w:r>
      <w:r w:rsidRPr="0095241A">
        <w:rPr>
          <w:rStyle w:val="StyleUnderline"/>
          <w:rFonts w:eastAsiaTheme="minorHAnsi"/>
        </w:rPr>
        <w:t xml:space="preserve"> in which it unfolds and for (or against) which it exerts its</w:t>
      </w:r>
      <w:r w:rsidRPr="0095241A">
        <w:rPr>
          <w:sz w:val="16"/>
        </w:rPr>
        <w:t xml:space="preserve"> objective, normative, and subjective </w:t>
      </w:r>
      <w:r w:rsidRPr="0095241A">
        <w:rPr>
          <w:rStyle w:val="StyleUnderline"/>
          <w:rFonts w:eastAsiaTheme="minorHAnsi"/>
        </w:rPr>
        <w:t>power</w:t>
      </w:r>
      <w:r w:rsidRPr="0095241A">
        <w:rPr>
          <w:sz w:val="16"/>
        </w:rPr>
        <w:t>.</w:t>
      </w:r>
      <w:r>
        <w:rPr>
          <w:sz w:val="16"/>
        </w:rPr>
        <w:t xml:space="preserve"> </w:t>
      </w:r>
      <w:r w:rsidRPr="0095241A">
        <w:rPr>
          <w:sz w:val="16"/>
        </w:rPr>
        <w:t>The preceding reflection takes us back to the problem of techno-reductionism:</w:t>
      </w:r>
      <w:r>
        <w:rPr>
          <w:sz w:val="16"/>
        </w:rPr>
        <w:t xml:space="preserve"> </w:t>
      </w:r>
      <w:r w:rsidRPr="0095241A">
        <w:rPr>
          <w:sz w:val="16"/>
        </w:rPr>
        <w:t xml:space="preserve">The struggle over the </w:t>
      </w:r>
      <w:proofErr w:type="spellStart"/>
      <w:r w:rsidRPr="0095241A">
        <w:rPr>
          <w:sz w:val="16"/>
        </w:rPr>
        <w:t>technosystem</w:t>
      </w:r>
      <w:proofErr w:type="spellEnd"/>
      <w:r w:rsidRPr="0095241A">
        <w:rPr>
          <w:sz w:val="16"/>
        </w:rPr>
        <w:t xml:space="preserve"> began with the labor movement. Workers’ demands for health and safety on the job were public interventions into production technology.248</w:t>
      </w:r>
      <w:r>
        <w:rPr>
          <w:sz w:val="16"/>
        </w:rPr>
        <w:t xml:space="preserve"> </w:t>
      </w:r>
      <w:r w:rsidRPr="0095241A">
        <w:rPr>
          <w:rStyle w:val="StyleUnderline"/>
          <w:rFonts w:eastAsiaTheme="minorHAnsi"/>
        </w:rPr>
        <w:t xml:space="preserve">All struggles over social (sub)systems have </w:t>
      </w:r>
      <w:r w:rsidRPr="001A0A55">
        <w:rPr>
          <w:rStyle w:val="Emphasis"/>
        </w:rPr>
        <w:t>not only a technological</w:t>
      </w:r>
      <w:r w:rsidRPr="0095241A">
        <w:rPr>
          <w:rStyle w:val="StyleUnderline"/>
          <w:rFonts w:eastAsiaTheme="minorHAnsi"/>
        </w:rPr>
        <w:t xml:space="preserve"> but also </w:t>
      </w:r>
      <w:r w:rsidRPr="001A0A55">
        <w:rPr>
          <w:rStyle w:val="Emphasis"/>
        </w:rPr>
        <w:t>various other</w:t>
      </w:r>
      <w:r w:rsidRPr="0095241A">
        <w:rPr>
          <w:rStyle w:val="StyleUnderline"/>
          <w:rFonts w:eastAsiaTheme="minorHAnsi"/>
        </w:rPr>
        <w:t xml:space="preserve"> (notably </w:t>
      </w:r>
      <w:r w:rsidRPr="001A0A55">
        <w:rPr>
          <w:rStyle w:val="Emphasis"/>
        </w:rPr>
        <w:t>economic</w:t>
      </w:r>
      <w:r w:rsidRPr="0095241A">
        <w:rPr>
          <w:rStyle w:val="StyleUnderline"/>
          <w:rFonts w:eastAsiaTheme="minorHAnsi"/>
        </w:rPr>
        <w:t xml:space="preserve">, </w:t>
      </w:r>
      <w:r w:rsidRPr="001A0A55">
        <w:rPr>
          <w:rStyle w:val="Emphasis"/>
        </w:rPr>
        <w:t>cultural</w:t>
      </w:r>
      <w:r w:rsidRPr="0095241A">
        <w:rPr>
          <w:rStyle w:val="StyleUnderline"/>
          <w:rFonts w:eastAsiaTheme="minorHAnsi"/>
        </w:rPr>
        <w:t xml:space="preserve">, and </w:t>
      </w:r>
      <w:r w:rsidRPr="001A0A55">
        <w:rPr>
          <w:rStyle w:val="Emphasis"/>
        </w:rPr>
        <w:t>political</w:t>
      </w:r>
      <w:r w:rsidRPr="0095241A">
        <w:rPr>
          <w:rStyle w:val="StyleUnderline"/>
          <w:rFonts w:eastAsiaTheme="minorHAnsi"/>
        </w:rPr>
        <w:t xml:space="preserve">) </w:t>
      </w:r>
      <w:r w:rsidRPr="001A0A55">
        <w:rPr>
          <w:rStyle w:val="Emphasis"/>
        </w:rPr>
        <w:t>dimensions</w:t>
      </w:r>
      <w:r w:rsidRPr="0095241A">
        <w:rPr>
          <w:rStyle w:val="StyleUnderline"/>
          <w:rFonts w:eastAsiaTheme="minorHAnsi"/>
        </w:rPr>
        <w:t xml:space="preserve">. </w:t>
      </w:r>
      <w:r w:rsidRPr="00865BC8">
        <w:rPr>
          <w:rStyle w:val="StyleUnderline"/>
          <w:rFonts w:eastAsiaTheme="minorHAnsi"/>
          <w:highlight w:val="cyan"/>
        </w:rPr>
        <w:t>Demands made</w:t>
      </w:r>
      <w:r w:rsidRPr="0095241A">
        <w:rPr>
          <w:rStyle w:val="StyleUnderline"/>
          <w:rFonts w:eastAsiaTheme="minorHAnsi"/>
        </w:rPr>
        <w:t xml:space="preserve"> by particular subjects</w:t>
      </w:r>
      <w:r w:rsidRPr="0095241A">
        <w:rPr>
          <w:sz w:val="16"/>
        </w:rPr>
        <w:t xml:space="preserve"> (defined by class, ethnicity, gender, age, or ability – or a combination of these sociological variables) </w:t>
      </w:r>
      <w:r w:rsidRPr="00865BC8">
        <w:rPr>
          <w:rStyle w:val="StyleUnderline"/>
          <w:rFonts w:eastAsiaTheme="minorHAnsi"/>
          <w:highlight w:val="cyan"/>
        </w:rPr>
        <w:t>are</w:t>
      </w:r>
      <w:r w:rsidRPr="0095241A">
        <w:rPr>
          <w:rStyle w:val="StyleUnderline"/>
          <w:rFonts w:eastAsiaTheme="minorHAnsi"/>
        </w:rPr>
        <w:t xml:space="preserve"> </w:t>
      </w:r>
      <w:r w:rsidRPr="001A0A55">
        <w:rPr>
          <w:rStyle w:val="Emphasis"/>
        </w:rPr>
        <w:t xml:space="preserve">commonly </w:t>
      </w:r>
      <w:r w:rsidRPr="00865BC8">
        <w:rPr>
          <w:rStyle w:val="Emphasis"/>
          <w:highlight w:val="cyan"/>
        </w:rPr>
        <w:t>expressed</w:t>
      </w:r>
      <w:r w:rsidRPr="00865BC8">
        <w:rPr>
          <w:rStyle w:val="StyleUnderline"/>
          <w:rFonts w:eastAsiaTheme="minorHAnsi"/>
          <w:highlight w:val="cyan"/>
        </w:rPr>
        <w:t xml:space="preserve"> in</w:t>
      </w:r>
      <w:r w:rsidRPr="0095241A">
        <w:rPr>
          <w:rStyle w:val="StyleUnderline"/>
          <w:rFonts w:eastAsiaTheme="minorHAnsi"/>
        </w:rPr>
        <w:t xml:space="preserve"> public </w:t>
      </w:r>
      <w:r w:rsidRPr="00865BC8">
        <w:rPr>
          <w:rStyle w:val="StyleUnderline"/>
          <w:rFonts w:eastAsiaTheme="minorHAnsi"/>
          <w:highlight w:val="cyan"/>
        </w:rPr>
        <w:t xml:space="preserve">interventions </w:t>
      </w:r>
      <w:r w:rsidRPr="00865BC8">
        <w:rPr>
          <w:rStyle w:val="Emphasis"/>
          <w:highlight w:val="cyan"/>
        </w:rPr>
        <w:t>not only into</w:t>
      </w:r>
      <w:r w:rsidRPr="0095241A">
        <w:rPr>
          <w:sz w:val="16"/>
        </w:rPr>
        <w:t xml:space="preserve"> production </w:t>
      </w:r>
      <w:r w:rsidRPr="00865BC8">
        <w:rPr>
          <w:rStyle w:val="Emphasis"/>
          <w:highlight w:val="cyan"/>
        </w:rPr>
        <w:t>tech</w:t>
      </w:r>
      <w:r w:rsidRPr="001A0A55">
        <w:rPr>
          <w:rStyle w:val="Emphasis"/>
        </w:rPr>
        <w:t>nology</w:t>
      </w:r>
      <w:r w:rsidRPr="0095241A">
        <w:rPr>
          <w:rStyle w:val="StyleUnderline"/>
          <w:rFonts w:eastAsiaTheme="minorHAnsi"/>
        </w:rPr>
        <w:t xml:space="preserve">, but </w:t>
      </w:r>
      <w:r w:rsidRPr="00865BC8">
        <w:rPr>
          <w:rStyle w:val="StyleUnderline"/>
          <w:rFonts w:eastAsiaTheme="minorHAnsi"/>
          <w:highlight w:val="cyan"/>
        </w:rPr>
        <w:t>also</w:t>
      </w:r>
      <w:r w:rsidRPr="0095241A">
        <w:rPr>
          <w:rStyle w:val="StyleUnderline"/>
          <w:rFonts w:eastAsiaTheme="minorHAnsi"/>
        </w:rPr>
        <w:t xml:space="preserve"> into </w:t>
      </w:r>
      <w:r w:rsidRPr="00865BC8">
        <w:rPr>
          <w:rStyle w:val="Emphasis"/>
          <w:highlight w:val="cyan"/>
        </w:rPr>
        <w:t>economic</w:t>
      </w:r>
      <w:r w:rsidRPr="00865BC8">
        <w:rPr>
          <w:rStyle w:val="StyleUnderline"/>
          <w:rFonts w:eastAsiaTheme="minorHAnsi"/>
          <w:highlight w:val="cyan"/>
        </w:rPr>
        <w:t xml:space="preserve">, </w:t>
      </w:r>
      <w:r w:rsidRPr="00865BC8">
        <w:rPr>
          <w:rStyle w:val="Emphasis"/>
          <w:highlight w:val="cyan"/>
        </w:rPr>
        <w:t>cultural</w:t>
      </w:r>
      <w:r w:rsidRPr="00865BC8">
        <w:rPr>
          <w:rStyle w:val="StyleUnderline"/>
          <w:rFonts w:eastAsiaTheme="minorHAnsi"/>
          <w:highlight w:val="cyan"/>
        </w:rPr>
        <w:t xml:space="preserve">, and </w:t>
      </w:r>
      <w:r w:rsidRPr="00865BC8">
        <w:rPr>
          <w:rStyle w:val="Emphasis"/>
          <w:highlight w:val="cyan"/>
        </w:rPr>
        <w:t>political systems</w:t>
      </w:r>
      <w:r w:rsidRPr="0095241A">
        <w:rPr>
          <w:rStyle w:val="StyleUnderline"/>
          <w:rFonts w:eastAsiaTheme="minorHAnsi"/>
        </w:rPr>
        <w:t>. In all social struggles</w:t>
      </w:r>
      <w:r w:rsidRPr="0095241A">
        <w:rPr>
          <w:sz w:val="16"/>
        </w:rPr>
        <w:t xml:space="preserve"> (including class struggle), </w:t>
      </w:r>
      <w:r w:rsidRPr="00865BC8">
        <w:rPr>
          <w:rStyle w:val="StyleUnderline"/>
          <w:rFonts w:eastAsiaTheme="minorHAnsi"/>
          <w:highlight w:val="cyan"/>
        </w:rPr>
        <w:t>techn</w:t>
      </w:r>
      <w:r w:rsidRPr="0095241A">
        <w:rPr>
          <w:rStyle w:val="StyleUnderline"/>
          <w:rFonts w:eastAsiaTheme="minorHAnsi"/>
        </w:rPr>
        <w:t xml:space="preserve">ology can be </w:t>
      </w:r>
      <w:r w:rsidRPr="00865BC8">
        <w:rPr>
          <w:rStyle w:val="StyleUnderline"/>
          <w:rFonts w:eastAsiaTheme="minorHAnsi"/>
          <w:highlight w:val="cyan"/>
        </w:rPr>
        <w:t xml:space="preserve">an </w:t>
      </w:r>
      <w:r w:rsidRPr="00865BC8">
        <w:rPr>
          <w:rStyle w:val="Emphasis"/>
          <w:highlight w:val="cyan"/>
        </w:rPr>
        <w:t>important means</w:t>
      </w:r>
      <w:r w:rsidRPr="001A0A55">
        <w:rPr>
          <w:rStyle w:val="Emphasis"/>
        </w:rPr>
        <w:t xml:space="preserve"> to an end</w:t>
      </w:r>
      <w:r w:rsidRPr="0095241A">
        <w:rPr>
          <w:rStyle w:val="StyleUnderline"/>
          <w:rFonts w:eastAsiaTheme="minorHAnsi"/>
        </w:rPr>
        <w:t xml:space="preserve">, </w:t>
      </w:r>
      <w:r w:rsidRPr="00865BC8">
        <w:rPr>
          <w:rStyle w:val="StyleUnderline"/>
          <w:rFonts w:eastAsiaTheme="minorHAnsi"/>
          <w:highlight w:val="cyan"/>
        </w:rPr>
        <w:t>but</w:t>
      </w:r>
      <w:r w:rsidRPr="0095241A">
        <w:rPr>
          <w:rStyle w:val="StyleUnderline"/>
          <w:rFonts w:eastAsiaTheme="minorHAnsi"/>
        </w:rPr>
        <w:t xml:space="preserve"> it is </w:t>
      </w:r>
      <w:r w:rsidRPr="00865BC8">
        <w:rPr>
          <w:rStyle w:val="Emphasis"/>
          <w:highlight w:val="cyan"/>
        </w:rPr>
        <w:t>rarely an end in itself</w:t>
      </w:r>
      <w:r w:rsidRPr="0095241A">
        <w:rPr>
          <w:sz w:val="16"/>
        </w:rPr>
        <w:t xml:space="preserve">. Put </w:t>
      </w:r>
      <w:r w:rsidRPr="0095241A">
        <w:rPr>
          <w:sz w:val="16"/>
        </w:rPr>
        <w:lastRenderedPageBreak/>
        <w:t xml:space="preserve">differently, </w:t>
      </w:r>
      <w:r w:rsidRPr="0095241A">
        <w:rPr>
          <w:rStyle w:val="StyleUnderline"/>
          <w:rFonts w:eastAsiaTheme="minorHAnsi"/>
        </w:rPr>
        <w:t xml:space="preserve">social </w:t>
      </w:r>
      <w:r w:rsidRPr="00865BC8">
        <w:rPr>
          <w:rStyle w:val="StyleUnderline"/>
          <w:rFonts w:eastAsiaTheme="minorHAnsi"/>
          <w:highlight w:val="cyan"/>
        </w:rPr>
        <w:t>struggles are</w:t>
      </w:r>
      <w:r w:rsidRPr="0095241A">
        <w:rPr>
          <w:rStyle w:val="StyleUnderline"/>
          <w:rFonts w:eastAsiaTheme="minorHAnsi"/>
        </w:rPr>
        <w:t xml:space="preserve"> </w:t>
      </w:r>
      <w:r w:rsidRPr="001A0A55">
        <w:rPr>
          <w:rStyle w:val="Emphasis"/>
        </w:rPr>
        <w:t>partly</w:t>
      </w:r>
      <w:r w:rsidRPr="0095241A">
        <w:rPr>
          <w:rStyle w:val="StyleUnderline"/>
          <w:rFonts w:eastAsiaTheme="minorHAnsi"/>
        </w:rPr>
        <w:t xml:space="preserve"> – but </w:t>
      </w:r>
      <w:r w:rsidRPr="00865BC8">
        <w:rPr>
          <w:rStyle w:val="Emphasis"/>
          <w:highlight w:val="cyan"/>
        </w:rPr>
        <w:t>seldom</w:t>
      </w:r>
      <w:r w:rsidRPr="001A0A55">
        <w:rPr>
          <w:rStyle w:val="Emphasis"/>
        </w:rPr>
        <w:t xml:space="preserve"> essentially</w:t>
      </w:r>
      <w:r w:rsidRPr="0095241A">
        <w:rPr>
          <w:rStyle w:val="StyleUnderline"/>
          <w:rFonts w:eastAsiaTheme="minorHAnsi"/>
        </w:rPr>
        <w:t xml:space="preserve">, let alone </w:t>
      </w:r>
      <w:r w:rsidRPr="00865BC8">
        <w:rPr>
          <w:rStyle w:val="Emphasis"/>
          <w:highlight w:val="cyan"/>
        </w:rPr>
        <w:t>exclusively</w:t>
      </w:r>
      <w:r w:rsidRPr="00865BC8">
        <w:rPr>
          <w:rStyle w:val="StyleUnderline"/>
          <w:rFonts w:eastAsiaTheme="minorHAnsi"/>
          <w:highlight w:val="cyan"/>
        </w:rPr>
        <w:t xml:space="preserve"> – </w:t>
      </w:r>
      <w:r w:rsidRPr="00865BC8">
        <w:rPr>
          <w:rStyle w:val="Emphasis"/>
          <w:highlight w:val="cyan"/>
        </w:rPr>
        <w:t>about tech</w:t>
      </w:r>
      <w:r w:rsidRPr="001A0A55">
        <w:rPr>
          <w:rStyle w:val="Emphasis"/>
        </w:rPr>
        <w:t>nology</w:t>
      </w:r>
      <w:r w:rsidRPr="0095241A">
        <w:rPr>
          <w:sz w:val="16"/>
        </w:rPr>
        <w:t>.</w:t>
      </w:r>
    </w:p>
    <w:p w:rsidR="008117E3" w:rsidRPr="00A53FBF" w:rsidRDefault="008117E3" w:rsidP="008117E3">
      <w:pPr>
        <w:pStyle w:val="Heading4"/>
      </w:pPr>
      <w:r w:rsidRPr="00A53FBF">
        <w:t xml:space="preserve">Their theory of cybernetics is wrong – it’s </w:t>
      </w:r>
      <w:r w:rsidRPr="00A53FBF">
        <w:rPr>
          <w:u w:val="single"/>
        </w:rPr>
        <w:t>historically inaccurate</w:t>
      </w:r>
      <w:r w:rsidRPr="00A53FBF">
        <w:t xml:space="preserve">, immaterial, and </w:t>
      </w:r>
      <w:r w:rsidRPr="00A53FBF">
        <w:rPr>
          <w:u w:val="single"/>
        </w:rPr>
        <w:t>doesn’t explain</w:t>
      </w:r>
      <w:r w:rsidRPr="00A53FBF">
        <w:t xml:space="preserve"> any of their impacts. </w:t>
      </w:r>
    </w:p>
    <w:p w:rsidR="008117E3" w:rsidRPr="00A53FBF" w:rsidRDefault="008117E3" w:rsidP="008117E3">
      <w:pPr>
        <w:rPr>
          <w:rStyle w:val="Style13ptBold"/>
        </w:rPr>
      </w:pPr>
      <w:r w:rsidRPr="00A53FBF">
        <w:rPr>
          <w:rStyle w:val="Style13ptBold"/>
        </w:rPr>
        <w:t xml:space="preserve">Gregory ’15 </w:t>
      </w:r>
      <w:r w:rsidRPr="00A53FBF">
        <w:rPr>
          <w:sz w:val="16"/>
          <w:szCs w:val="16"/>
        </w:rPr>
        <w:t xml:space="preserve">(Derek; 2015; Distinguished Professor at the University of British Columbia; Geographies of Knowledge and Power, “Gabriel’s Map: Cartography and </w:t>
      </w:r>
      <w:proofErr w:type="spellStart"/>
      <w:r w:rsidRPr="00A53FBF">
        <w:rPr>
          <w:sz w:val="16"/>
          <w:szCs w:val="16"/>
        </w:rPr>
        <w:t>Corpography</w:t>
      </w:r>
      <w:proofErr w:type="spellEnd"/>
      <w:r w:rsidRPr="00A53FBF">
        <w:rPr>
          <w:sz w:val="16"/>
          <w:szCs w:val="16"/>
        </w:rPr>
        <w:t xml:space="preserve"> in Modern War,” p. 116-118)</w:t>
      </w:r>
      <w:r w:rsidRPr="00A53FBF">
        <w:rPr>
          <w:rStyle w:val="Style13ptBold"/>
          <w:sz w:val="16"/>
          <w:szCs w:val="16"/>
        </w:rPr>
        <w:t xml:space="preserve"> </w:t>
      </w:r>
    </w:p>
    <w:p w:rsidR="008117E3" w:rsidRPr="008117E3" w:rsidRDefault="008117E3" w:rsidP="008117E3">
      <w:pPr>
        <w:rPr>
          <w:sz w:val="16"/>
        </w:rPr>
      </w:pPr>
      <w:r w:rsidRPr="00A53FBF">
        <w:rPr>
          <w:sz w:val="16"/>
        </w:rPr>
        <w:t xml:space="preserve">Paul </w:t>
      </w:r>
      <w:proofErr w:type="spellStart"/>
      <w:r w:rsidRPr="00A53FBF">
        <w:rPr>
          <w:u w:val="single"/>
        </w:rPr>
        <w:t>Virilio’s</w:t>
      </w:r>
      <w:proofErr w:type="spellEnd"/>
      <w:r w:rsidRPr="00A53FBF">
        <w:rPr>
          <w:sz w:val="16"/>
        </w:rPr>
        <w:t xml:space="preserve"> (1989) </w:t>
      </w:r>
      <w:r w:rsidRPr="00A53FBF">
        <w:rPr>
          <w:u w:val="single"/>
        </w:rPr>
        <w:t>account of War and cinema</w:t>
      </w:r>
      <w:r w:rsidRPr="00A53FBF">
        <w:rPr>
          <w:sz w:val="16"/>
        </w:rPr>
        <w:t xml:space="preserve">, and particularly his rendering of the logistics of perception during World War I, </w:t>
      </w:r>
      <w:r w:rsidRPr="00A53FBF">
        <w:rPr>
          <w:u w:val="single"/>
        </w:rPr>
        <w:t xml:space="preserve">remains a </w:t>
      </w:r>
      <w:r w:rsidRPr="00A53FBF">
        <w:rPr>
          <w:b/>
          <w:u w:val="single"/>
        </w:rPr>
        <w:t>landmark analysis</w:t>
      </w:r>
      <w:r w:rsidRPr="00A53FBF">
        <w:rPr>
          <w:u w:val="single"/>
        </w:rPr>
        <w:t>.</w:t>
      </w:r>
      <w:r w:rsidRPr="00A53FBF">
        <w:rPr>
          <w:sz w:val="16"/>
        </w:rPr>
        <w:t xml:space="preserve"> He made much of the connections between aviation and cinema, and his arguments have informed the opening sections of my own essay. </w:t>
      </w:r>
      <w:r w:rsidRPr="00A53FBF">
        <w:rPr>
          <w:u w:val="single"/>
        </w:rPr>
        <w:t>In his eyes, aerial reconnaissance</w:t>
      </w:r>
      <w:r w:rsidRPr="00A53FBF">
        <w:rPr>
          <w:sz w:val="16"/>
        </w:rPr>
        <w:t>— which stood in the closest of associations to the cartographic—</w:t>
      </w:r>
      <w:r w:rsidRPr="00A53FBF">
        <w:rPr>
          <w:u w:val="single"/>
        </w:rPr>
        <w:t>became</w:t>
      </w:r>
      <w:r w:rsidRPr="00A53FBF">
        <w:rPr>
          <w:sz w:val="16"/>
        </w:rPr>
        <w:t xml:space="preserve"> successively “chronophotographic” and then </w:t>
      </w:r>
      <w:r w:rsidRPr="00A53FBF">
        <w:rPr>
          <w:u w:val="single"/>
        </w:rPr>
        <w:t>cinematographic, as these new methods struggled</w:t>
      </w:r>
      <w:r w:rsidRPr="00A53FBF">
        <w:rPr>
          <w:sz w:val="16"/>
        </w:rPr>
        <w:t xml:space="preserve"> both </w:t>
      </w:r>
      <w:r w:rsidRPr="00A53FBF">
        <w:rPr>
          <w:u w:val="single"/>
        </w:rPr>
        <w:t>to keep pace with and to produce the new motility of</w:t>
      </w:r>
      <w:r w:rsidRPr="00A53FBF">
        <w:rPr>
          <w:sz w:val="16"/>
        </w:rPr>
        <w:t xml:space="preserve"> a </w:t>
      </w:r>
      <w:r w:rsidRPr="00A53FBF">
        <w:rPr>
          <w:u w:val="single"/>
        </w:rPr>
        <w:t>war</w:t>
      </w:r>
      <w:r w:rsidRPr="00A53FBF">
        <w:rPr>
          <w:sz w:val="16"/>
        </w:rPr>
        <w:t xml:space="preserve"> that merely appeared to be static and fixed in place. </w:t>
      </w:r>
      <w:r w:rsidRPr="00A53FBF">
        <w:rPr>
          <w:u w:val="single"/>
        </w:rPr>
        <w:t xml:space="preserve">But </w:t>
      </w:r>
      <w:proofErr w:type="spellStart"/>
      <w:r w:rsidRPr="00A53FBF">
        <w:rPr>
          <w:u w:val="single"/>
        </w:rPr>
        <w:t>Virilio</w:t>
      </w:r>
      <w:proofErr w:type="spellEnd"/>
      <w:r w:rsidRPr="00A53FBF">
        <w:rPr>
          <w:sz w:val="16"/>
        </w:rPr>
        <w:t xml:space="preserve"> also </w:t>
      </w:r>
      <w:r w:rsidRPr="00A53FBF">
        <w:rPr>
          <w:u w:val="single"/>
        </w:rPr>
        <w:t>advanced another, more problematic claim: “As sight lost its direct quality and reeled out of phase, the soldier had the feeling of being not so much destroyed as de-realized</w:t>
      </w:r>
      <w:r w:rsidRPr="00A53FBF">
        <w:rPr>
          <w:sz w:val="16"/>
        </w:rPr>
        <w:t xml:space="preserve"> or de-materialized, any sensory point of reference suddenly vanishing in a surfeit of optical targets” (pp. 14–15). Here </w:t>
      </w:r>
      <w:r w:rsidRPr="00A53FBF">
        <w:rPr>
          <w:u w:val="single"/>
        </w:rPr>
        <w:t>he continues to privilege the visual-optical register</w:t>
      </w:r>
      <w:r w:rsidRPr="00A53FBF">
        <w:rPr>
          <w:sz w:val="16"/>
        </w:rPr>
        <w:t xml:space="preserve"> of cartography </w:t>
      </w:r>
      <w:r w:rsidRPr="00A53FBF">
        <w:rPr>
          <w:u w:val="single"/>
        </w:rPr>
        <w:t xml:space="preserve">and </w:t>
      </w:r>
      <w:r w:rsidRPr="00A53FBF">
        <w:rPr>
          <w:b/>
          <w:u w:val="single"/>
        </w:rPr>
        <w:t>fails to register the bodily habitus</w:t>
      </w:r>
      <w:r w:rsidRPr="00A53FBF">
        <w:rPr>
          <w:u w:val="single"/>
        </w:rPr>
        <w:t xml:space="preserve"> that</w:t>
      </w:r>
      <w:r w:rsidRPr="00A53FBF">
        <w:rPr>
          <w:sz w:val="16"/>
        </w:rPr>
        <w:t xml:space="preserve">, as I have shown in the closing sections, </w:t>
      </w:r>
      <w:r w:rsidRPr="00A53FBF">
        <w:rPr>
          <w:u w:val="single"/>
        </w:rPr>
        <w:t xml:space="preserve">was </w:t>
      </w:r>
      <w:r w:rsidRPr="00A53FBF">
        <w:rPr>
          <w:b/>
          <w:u w:val="single"/>
        </w:rPr>
        <w:t>profoundly implicated</w:t>
      </w:r>
      <w:r w:rsidRPr="00A53FBF">
        <w:rPr>
          <w:u w:val="single"/>
        </w:rPr>
        <w:t xml:space="preserve"> in the actions and </w:t>
      </w:r>
      <w:proofErr w:type="spellStart"/>
      <w:r w:rsidRPr="00A53FBF">
        <w:rPr>
          <w:u w:val="single"/>
        </w:rPr>
        <w:t>affects</w:t>
      </w:r>
      <w:proofErr w:type="spellEnd"/>
      <w:r w:rsidRPr="00A53FBF">
        <w:rPr>
          <w:u w:val="single"/>
        </w:rPr>
        <w:t xml:space="preserve"> of the ordinary infantryman</w:t>
      </w:r>
      <w:r w:rsidRPr="00A53FBF">
        <w:rPr>
          <w:sz w:val="16"/>
        </w:rPr>
        <w:t xml:space="preserve">. </w:t>
      </w:r>
      <w:proofErr w:type="spellStart"/>
      <w:r w:rsidRPr="00A53FBF">
        <w:rPr>
          <w:sz w:val="16"/>
        </w:rPr>
        <w:t>Virilio</w:t>
      </w:r>
      <w:proofErr w:type="spellEnd"/>
      <w:r w:rsidRPr="00A53FBF">
        <w:rPr>
          <w:sz w:val="16"/>
        </w:rPr>
        <w:t xml:space="preserve"> was not alone. A. M. </w:t>
      </w:r>
      <w:proofErr w:type="spellStart"/>
      <w:r w:rsidRPr="00A53FBF">
        <w:rPr>
          <w:sz w:val="16"/>
        </w:rPr>
        <w:t>Burrage</w:t>
      </w:r>
      <w:proofErr w:type="spellEnd"/>
      <w:r w:rsidRPr="00A53FBF">
        <w:rPr>
          <w:sz w:val="16"/>
        </w:rPr>
        <w:t xml:space="preserve"> (1930) wrote that [W]e </w:t>
      </w:r>
      <w:proofErr w:type="gramStart"/>
      <w:r w:rsidRPr="00A53FBF">
        <w:rPr>
          <w:sz w:val="16"/>
        </w:rPr>
        <w:t>are</w:t>
      </w:r>
      <w:proofErr w:type="gramEnd"/>
      <w:r w:rsidRPr="00A53FBF">
        <w:rPr>
          <w:sz w:val="16"/>
        </w:rPr>
        <w:t xml:space="preserve"> slowly </w:t>
      </w:r>
      <w:proofErr w:type="spellStart"/>
      <w:r w:rsidRPr="00A53FBF">
        <w:rPr>
          <w:sz w:val="16"/>
        </w:rPr>
        <w:t>realising</w:t>
      </w:r>
      <w:proofErr w:type="spellEnd"/>
      <w:r w:rsidRPr="00A53FBF">
        <w:rPr>
          <w:sz w:val="16"/>
        </w:rPr>
        <w:t xml:space="preserve"> that the job of the infantry isn’t to kill. It is the artillery and the machine-gun corps who do the killing. We are merely there to be killed. We are the little flags which the General sticks on the war-map to show the position of the front line. (p. 82) In sketching the outlines of a countervailing </w:t>
      </w:r>
      <w:proofErr w:type="spellStart"/>
      <w:r w:rsidRPr="00A53FBF">
        <w:rPr>
          <w:sz w:val="16"/>
        </w:rPr>
        <w:t>corpography</w:t>
      </w:r>
      <w:proofErr w:type="spellEnd"/>
      <w:r w:rsidRPr="00A53FBF">
        <w:rPr>
          <w:sz w:val="16"/>
        </w:rPr>
        <w:t xml:space="preserve"> established by those on that front line, I do not wish to privilege </w:t>
      </w:r>
      <w:r w:rsidRPr="00A53FBF">
        <w:rPr>
          <w:u w:val="single"/>
        </w:rPr>
        <w:t xml:space="preserve">one mode of knowing </w:t>
      </w:r>
      <w:r w:rsidRPr="00A53FBF">
        <w:rPr>
          <w:sz w:val="16"/>
        </w:rPr>
        <w:t xml:space="preserve">over the other: each </w:t>
      </w:r>
      <w:r w:rsidRPr="00A53FBF">
        <w:rPr>
          <w:u w:val="single"/>
        </w:rPr>
        <w:t xml:space="preserve">sutures knowledge to power in vital, significant but none the less </w:t>
      </w:r>
      <w:r w:rsidRPr="00A53FBF">
        <w:rPr>
          <w:b/>
          <w:u w:val="single"/>
        </w:rPr>
        <w:t>different ways</w:t>
      </w:r>
      <w:r w:rsidRPr="00A53FBF">
        <w:rPr>
          <w:u w:val="single"/>
        </w:rPr>
        <w:t>, and each both advances and repels military violence.</w:t>
      </w:r>
      <w:r w:rsidRPr="00A53FBF">
        <w:rPr>
          <w:sz w:val="16"/>
        </w:rPr>
        <w:t xml:space="preserve"> But I do sympathize with Edmund Blunden’s (1928/2000) agonized question: Was it nearer the soul of war to adjust armies in </w:t>
      </w:r>
      <w:proofErr w:type="spellStart"/>
      <w:r w:rsidRPr="00A53FBF">
        <w:rPr>
          <w:sz w:val="16"/>
        </w:rPr>
        <w:t>coloured</w:t>
      </w:r>
      <w:proofErr w:type="spellEnd"/>
      <w:r w:rsidRPr="00A53FBF">
        <w:rPr>
          <w:sz w:val="16"/>
        </w:rPr>
        <w:t xml:space="preserve"> inks on vast maps at Montreuil or Whitehall, to hear of or to project colossal shocks in a sort of mathematical symbol, than to rub knees with some poor jaw-dropping resting sentry, under the dripping rubber sheet, balancing on the greasy fire-step </w:t>
      </w:r>
      <w:proofErr w:type="gramStart"/>
      <w:r w:rsidRPr="00A53FBF">
        <w:rPr>
          <w:sz w:val="16"/>
        </w:rPr>
        <w:t>. . . ?</w:t>
      </w:r>
      <w:proofErr w:type="gramEnd"/>
      <w:r w:rsidRPr="00A53FBF">
        <w:rPr>
          <w:sz w:val="16"/>
        </w:rPr>
        <w:t xml:space="preserve"> (p. 141) Of course, </w:t>
      </w:r>
      <w:r w:rsidRPr="00A53FBF">
        <w:rPr>
          <w:highlight w:val="green"/>
          <w:u w:val="single"/>
        </w:rPr>
        <w:t>“a map is a weapon,”</w:t>
      </w:r>
      <w:r w:rsidRPr="00A53FBF">
        <w:rPr>
          <w:sz w:val="16"/>
        </w:rPr>
        <w:t xml:space="preserve"> as Lt.-Col. E. M. Jack (“Maps GHQ”) insisted, and those “vast maps,” together with the panoply of trench maps, sketch maps, and all the rest, were some of the deadliest weapons in the staff officers’ armory; </w:t>
      </w:r>
      <w:r w:rsidRPr="00A53FBF">
        <w:rPr>
          <w:highlight w:val="green"/>
          <w:u w:val="single"/>
        </w:rPr>
        <w:t>but</w:t>
      </w:r>
      <w:r w:rsidRPr="00A53FBF">
        <w:rPr>
          <w:u w:val="single"/>
        </w:rPr>
        <w:t xml:space="preserve"> they were </w:t>
      </w:r>
      <w:r w:rsidRPr="00A53FBF">
        <w:rPr>
          <w:b/>
          <w:highlight w:val="green"/>
          <w:u w:val="single"/>
        </w:rPr>
        <w:t>hardly sufficient</w:t>
      </w:r>
      <w:r w:rsidRPr="00A53FBF">
        <w:rPr>
          <w:b/>
          <w:u w:val="single"/>
        </w:rPr>
        <w:t xml:space="preserve"> sources</w:t>
      </w:r>
      <w:r w:rsidRPr="00A53FBF">
        <w:rPr>
          <w:u w:val="single"/>
        </w:rPr>
        <w:t xml:space="preserve"> of knowledge.</w:t>
      </w:r>
      <w:r w:rsidRPr="00A53FBF">
        <w:rPr>
          <w:sz w:val="16"/>
        </w:rPr>
        <w:t xml:space="preserve"> And </w:t>
      </w:r>
      <w:proofErr w:type="gramStart"/>
      <w:r w:rsidRPr="00A53FBF">
        <w:rPr>
          <w:sz w:val="16"/>
        </w:rPr>
        <w:t>so</w:t>
      </w:r>
      <w:proofErr w:type="gramEnd"/>
      <w:r w:rsidRPr="00A53FBF">
        <w:rPr>
          <w:sz w:val="16"/>
        </w:rPr>
        <w:t xml:space="preserve"> I understand, too, why Blunden (1928/2000) concluded that </w:t>
      </w:r>
      <w:r w:rsidRPr="00A53FBF">
        <w:rPr>
          <w:u w:val="single"/>
        </w:rPr>
        <w:t xml:space="preserve">venturing into the killing fields armed with its pure, abstract, mathematical knowledge alone was sheer folly: [T]he </w:t>
      </w:r>
      <w:proofErr w:type="spellStart"/>
      <w:r w:rsidRPr="00A53FBF">
        <w:rPr>
          <w:u w:val="single"/>
        </w:rPr>
        <w:t>new</w:t>
      </w:r>
      <w:proofErr w:type="spellEnd"/>
      <w:r w:rsidRPr="00A53FBF">
        <w:rPr>
          <w:u w:val="single"/>
        </w:rPr>
        <w:t xml:space="preserve"> Colonel</w:t>
      </w:r>
      <w:r w:rsidRPr="00A53FBF">
        <w:rPr>
          <w:sz w:val="16"/>
        </w:rPr>
        <w:t xml:space="preserve"> . . . sent forward from C Camp an officer fresh from England, and one or two men with him, to patrol the land over which our assault was intended, . . . This officer </w:t>
      </w:r>
      <w:r w:rsidRPr="00A53FBF">
        <w:rPr>
          <w:u w:val="single"/>
        </w:rPr>
        <w:t>took with him his set of the maps</w:t>
      </w:r>
      <w:r w:rsidRPr="00A53FBF">
        <w:rPr>
          <w:sz w:val="16"/>
        </w:rPr>
        <w:t xml:space="preserve">, panoramas, photographs and assault </w:t>
      </w:r>
      <w:proofErr w:type="spellStart"/>
      <w:r w:rsidRPr="00A53FBF">
        <w:rPr>
          <w:sz w:val="16"/>
        </w:rPr>
        <w:t>programmes</w:t>
      </w:r>
      <w:proofErr w:type="spellEnd"/>
      <w:r w:rsidRPr="00A53FBF">
        <w:rPr>
          <w:sz w:val="16"/>
        </w:rPr>
        <w:t xml:space="preserve"> which had been served round with such generosity for this battle. </w:t>
      </w:r>
      <w:r w:rsidRPr="00A53FBF">
        <w:rPr>
          <w:u w:val="single"/>
        </w:rPr>
        <w:t>He never returned</w:t>
      </w:r>
      <w:r w:rsidRPr="00A53FBF">
        <w:rPr>
          <w:sz w:val="16"/>
        </w:rPr>
        <w:t xml:space="preserve"> ... (pp. 151–152) Coda In this essay I have been concerned with World War I but, as we approach its centenary, </w:t>
      </w:r>
      <w:r w:rsidRPr="00A53FBF">
        <w:rPr>
          <w:u w:val="single"/>
        </w:rPr>
        <w:t xml:space="preserve">it is worth reflecting on the ways in which </w:t>
      </w:r>
      <w:r w:rsidRPr="00A53FBF">
        <w:rPr>
          <w:highlight w:val="green"/>
          <w:u w:val="single"/>
        </w:rPr>
        <w:t>modern warfare has changed</w:t>
      </w:r>
      <w:r w:rsidRPr="00A53FBF">
        <w:rPr>
          <w:u w:val="single"/>
        </w:rPr>
        <w:t xml:space="preserve">— </w:t>
      </w:r>
      <w:r w:rsidRPr="00A53FBF">
        <w:rPr>
          <w:highlight w:val="green"/>
          <w:u w:val="single"/>
        </w:rPr>
        <w:t>and</w:t>
      </w:r>
      <w:r w:rsidRPr="00A53FBF">
        <w:rPr>
          <w:u w:val="single"/>
        </w:rPr>
        <w:t xml:space="preserve"> those in which </w:t>
      </w:r>
      <w:r w:rsidRPr="00A53FBF">
        <w:rPr>
          <w:b/>
          <w:highlight w:val="green"/>
          <w:u w:val="single"/>
        </w:rPr>
        <w:t>it has not</w:t>
      </w:r>
      <w:r w:rsidRPr="00A53FBF">
        <w:rPr>
          <w:highlight w:val="green"/>
          <w:u w:val="single"/>
        </w:rPr>
        <w:t>. Through</w:t>
      </w:r>
      <w:r w:rsidRPr="00A53FBF">
        <w:rPr>
          <w:u w:val="single"/>
        </w:rPr>
        <w:t xml:space="preserve"> the constant </w:t>
      </w:r>
      <w:r w:rsidRPr="00A53FBF">
        <w:rPr>
          <w:highlight w:val="green"/>
          <w:u w:val="single"/>
        </w:rPr>
        <w:t>circulation of military imagery</w:t>
      </w:r>
      <w:r w:rsidRPr="00A53FBF">
        <w:rPr>
          <w:u w:val="single"/>
        </w:rPr>
        <w:t xml:space="preserve"> and its ghosting in video games, </w:t>
      </w:r>
      <w:r w:rsidRPr="00A53FBF">
        <w:rPr>
          <w:highlight w:val="green"/>
          <w:u w:val="single"/>
        </w:rPr>
        <w:t>many</w:t>
      </w:r>
      <w:r w:rsidRPr="00A53FBF">
        <w:rPr>
          <w:sz w:val="16"/>
        </w:rPr>
        <w:t xml:space="preserve"> of us </w:t>
      </w:r>
      <w:r w:rsidRPr="00A53FBF">
        <w:rPr>
          <w:u w:val="single"/>
        </w:rPr>
        <w:t xml:space="preserve">have </w:t>
      </w:r>
      <w:r w:rsidRPr="00A53FBF">
        <w:rPr>
          <w:highlight w:val="green"/>
          <w:u w:val="single"/>
        </w:rPr>
        <w:t>come to think of</w:t>
      </w:r>
      <w:r w:rsidRPr="00A53FBF">
        <w:rPr>
          <w:u w:val="single"/>
        </w:rPr>
        <w:t xml:space="preserve"> </w:t>
      </w:r>
      <w:r w:rsidRPr="00A53FBF">
        <w:rPr>
          <w:b/>
          <w:u w:val="single"/>
        </w:rPr>
        <w:t xml:space="preserve">contemporary </w:t>
      </w:r>
      <w:r w:rsidRPr="00A53FBF">
        <w:rPr>
          <w:b/>
          <w:highlight w:val="green"/>
          <w:u w:val="single"/>
        </w:rPr>
        <w:t>warfare as optical</w:t>
      </w:r>
      <w:r w:rsidRPr="00A53FBF">
        <w:rPr>
          <w:b/>
          <w:u w:val="single"/>
        </w:rPr>
        <w:t xml:space="preserve"> war</w:t>
      </w:r>
      <w:r w:rsidRPr="00A53FBF">
        <w:rPr>
          <w:u w:val="single"/>
        </w:rPr>
        <w:t xml:space="preserve"> hypostatized: a war fought on screens and through digital images</w:t>
      </w:r>
      <w:r w:rsidRPr="00A53FBF">
        <w:rPr>
          <w:sz w:val="16"/>
        </w:rPr>
        <w:t xml:space="preserve">, in which full motion video feeds from Predators and Reapers allow for an unprecedented degree of remoteness from the killing fields. In consequence, perhaps, </w:t>
      </w:r>
      <w:r w:rsidRPr="00A53FBF">
        <w:rPr>
          <w:u w:val="single"/>
        </w:rPr>
        <w:t xml:space="preserve">many of us </w:t>
      </w:r>
      <w:r w:rsidRPr="00A53FBF">
        <w:rPr>
          <w:highlight w:val="green"/>
          <w:u w:val="single"/>
        </w:rPr>
        <w:t xml:space="preserve">are </w:t>
      </w:r>
      <w:r w:rsidRPr="00A53FBF">
        <w:rPr>
          <w:b/>
          <w:highlight w:val="green"/>
          <w:u w:val="single"/>
        </w:rPr>
        <w:t>tempted to think</w:t>
      </w:r>
      <w:r w:rsidRPr="00A53FBF">
        <w:rPr>
          <w:highlight w:val="green"/>
          <w:u w:val="single"/>
        </w:rPr>
        <w:t xml:space="preserve"> of</w:t>
      </w:r>
      <w:r w:rsidRPr="00A53FBF">
        <w:rPr>
          <w:u w:val="single"/>
        </w:rPr>
        <w:t xml:space="preserve"> the </w:t>
      </w:r>
      <w:r w:rsidRPr="00A53FBF">
        <w:rPr>
          <w:highlight w:val="green"/>
          <w:u w:val="single"/>
        </w:rPr>
        <w:t>wars</w:t>
      </w:r>
      <w:r w:rsidRPr="00A53FBF">
        <w:rPr>
          <w:u w:val="single"/>
        </w:rPr>
        <w:t xml:space="preserve"> waged by advanced militaries</w:t>
      </w:r>
      <w:r w:rsidRPr="00A53FBF">
        <w:rPr>
          <w:sz w:val="16"/>
        </w:rPr>
        <w:t xml:space="preserve">, in contrast to World War I, </w:t>
      </w:r>
      <w:r w:rsidRPr="00A53FBF">
        <w:rPr>
          <w:highlight w:val="green"/>
          <w:u w:val="single"/>
        </w:rPr>
        <w:t>as</w:t>
      </w:r>
      <w:r w:rsidRPr="00A53FBF">
        <w:rPr>
          <w:u w:val="single"/>
        </w:rPr>
        <w:t xml:space="preserve"> “surgical,” even </w:t>
      </w:r>
      <w:r w:rsidRPr="00A53FBF">
        <w:rPr>
          <w:highlight w:val="green"/>
          <w:u w:val="single"/>
        </w:rPr>
        <w:t>body-less</w:t>
      </w:r>
      <w:r w:rsidRPr="00A53FBF">
        <w:rPr>
          <w:sz w:val="16"/>
        </w:rPr>
        <w:t xml:space="preserve">. These are </w:t>
      </w:r>
      <w:r w:rsidRPr="00A53FBF">
        <w:rPr>
          <w:u w:val="single"/>
        </w:rPr>
        <w:t>wars without fronts, whose complex geometries have required new investments in cartography and satellite imagery</w:t>
      </w:r>
      <w:r w:rsidRPr="00A53FBF">
        <w:rPr>
          <w:sz w:val="16"/>
        </w:rPr>
        <w:t xml:space="preserve">, and there have been major advances in political technologies of vision and in the development of a host of other sensors that have dramatically increased the volume of geo-spatial intelligence on which the administration of later modern military violence relies. </w:t>
      </w:r>
      <w:r w:rsidRPr="00A53FBF">
        <w:rPr>
          <w:u w:val="single"/>
        </w:rPr>
        <w:t xml:space="preserve">All of </w:t>
      </w:r>
      <w:r w:rsidRPr="00A53FBF">
        <w:rPr>
          <w:b/>
          <w:highlight w:val="green"/>
          <w:u w:val="single"/>
        </w:rPr>
        <w:t>this has</w:t>
      </w:r>
      <w:r w:rsidRPr="00A53FBF">
        <w:rPr>
          <w:b/>
          <w:u w:val="single"/>
        </w:rPr>
        <w:t xml:space="preserve"> transformed but </w:t>
      </w:r>
      <w:r w:rsidRPr="00A53FBF">
        <w:rPr>
          <w:b/>
          <w:highlight w:val="green"/>
          <w:u w:val="single"/>
        </w:rPr>
        <w:t>not replaced</w:t>
      </w:r>
      <w:r w:rsidRPr="00A53FBF">
        <w:rPr>
          <w:u w:val="single"/>
        </w:rPr>
        <w:t xml:space="preserve"> the </w:t>
      </w:r>
      <w:r w:rsidRPr="00A53FBF">
        <w:rPr>
          <w:highlight w:val="green"/>
          <w:u w:val="single"/>
        </w:rPr>
        <w:t>cartographic imaginary</w:t>
      </w:r>
      <w:r w:rsidRPr="00A53FBF">
        <w:rPr>
          <w:u w:val="single"/>
        </w:rPr>
        <w:t xml:space="preserve">. </w:t>
      </w:r>
      <w:r w:rsidRPr="00A53FBF">
        <w:rPr>
          <w:sz w:val="16"/>
        </w:rPr>
        <w:t xml:space="preserve">And yet, </w:t>
      </w:r>
      <w:r w:rsidRPr="00A53FBF">
        <w:rPr>
          <w:u w:val="single"/>
        </w:rPr>
        <w:t xml:space="preserve">for all of their liquid violence, these </w:t>
      </w:r>
      <w:r w:rsidRPr="00A53FBF">
        <w:rPr>
          <w:highlight w:val="green"/>
          <w:u w:val="single"/>
        </w:rPr>
        <w:t xml:space="preserve">wars are </w:t>
      </w:r>
      <w:r w:rsidRPr="00A53FBF">
        <w:rPr>
          <w:b/>
          <w:highlight w:val="green"/>
          <w:u w:val="single"/>
        </w:rPr>
        <w:t>still shaped</w:t>
      </w:r>
      <w:r w:rsidRPr="00A53FBF">
        <w:rPr>
          <w:b/>
          <w:u w:val="single"/>
        </w:rPr>
        <w:t xml:space="preserve"> and even confounded</w:t>
      </w:r>
      <w:r w:rsidRPr="00A53FBF">
        <w:rPr>
          <w:u w:val="single"/>
        </w:rPr>
        <w:t xml:space="preserve"> </w:t>
      </w:r>
      <w:r w:rsidRPr="00A53FBF">
        <w:rPr>
          <w:highlight w:val="green"/>
          <w:u w:val="single"/>
        </w:rPr>
        <w:t>by</w:t>
      </w:r>
      <w:r w:rsidRPr="00A53FBF">
        <w:rPr>
          <w:u w:val="single"/>
        </w:rPr>
        <w:t xml:space="preserve"> the multiple, </w:t>
      </w:r>
      <w:r w:rsidRPr="00A53FBF">
        <w:rPr>
          <w:highlight w:val="green"/>
          <w:u w:val="single"/>
        </w:rPr>
        <w:lastRenderedPageBreak/>
        <w:t xml:space="preserve">acutely </w:t>
      </w:r>
      <w:r w:rsidRPr="00A53FBF">
        <w:rPr>
          <w:b/>
          <w:highlight w:val="green"/>
          <w:u w:val="single"/>
        </w:rPr>
        <w:t>material environments</w:t>
      </w:r>
      <w:r w:rsidRPr="00A53FBF">
        <w:rPr>
          <w:u w:val="single"/>
        </w:rPr>
        <w:t xml:space="preserve"> through which they are fought. In</w:t>
      </w:r>
      <w:r w:rsidRPr="00A53FBF">
        <w:rPr>
          <w:sz w:val="16"/>
        </w:rPr>
        <w:t xml:space="preserve"> Sebastian </w:t>
      </w:r>
      <w:r w:rsidRPr="00A53FBF">
        <w:rPr>
          <w:u w:val="single"/>
        </w:rPr>
        <w:t>Junger’s</w:t>
      </w:r>
      <w:r w:rsidRPr="00A53FBF">
        <w:rPr>
          <w:sz w:val="16"/>
        </w:rPr>
        <w:t xml:space="preserve"> (2011) remarkable </w:t>
      </w:r>
      <w:r w:rsidRPr="00A53FBF">
        <w:rPr>
          <w:u w:val="single"/>
        </w:rPr>
        <w:t>dispatch from Afghanistan, he notes that for the United States and its allies “the war diverged from the textbooks because it was fought in such axle-breaking</w:t>
      </w:r>
      <w:r w:rsidRPr="00A53FBF">
        <w:rPr>
          <w:sz w:val="16"/>
        </w:rPr>
        <w:t xml:space="preserve">, helicopter-crashing, </w:t>
      </w:r>
      <w:r w:rsidRPr="00A53FBF">
        <w:rPr>
          <w:u w:val="single"/>
        </w:rPr>
        <w:t>spirit-killing, mind-bending terrain that few military plans survive intact for even an hour”</w:t>
      </w:r>
      <w:r w:rsidRPr="00A53FBF">
        <w:rPr>
          <w:sz w:val="16"/>
        </w:rPr>
        <w:t xml:space="preserve"> (p. 47). If that sounds familiar, then so too will MacLeish’s (2013) cautionary observations about soldiers as both vectors and victims of military violence: The body’s unruly matter is war’s most necessary and most necessarily expendable raw material. </w:t>
      </w:r>
      <w:r w:rsidRPr="00A53FBF">
        <w:rPr>
          <w:u w:val="single"/>
        </w:rPr>
        <w:t>While many analyses of US war violence have emphasized the technologically facilitated withdrawal of American bodies</w:t>
      </w:r>
      <w:r w:rsidRPr="00A53FBF">
        <w:rPr>
          <w:sz w:val="16"/>
        </w:rPr>
        <w:t xml:space="preserve"> from combat zones in </w:t>
      </w:r>
      <w:proofErr w:type="spellStart"/>
      <w:r w:rsidRPr="00A53FBF">
        <w:rPr>
          <w:sz w:val="16"/>
        </w:rPr>
        <w:t>favour</w:t>
      </w:r>
      <w:proofErr w:type="spellEnd"/>
      <w:r w:rsidRPr="00A53FBF">
        <w:rPr>
          <w:sz w:val="16"/>
        </w:rPr>
        <w:t xml:space="preserve"> of air strikes, smart bombs, remotely piloted drones, and privately contracted fighting forces, </w:t>
      </w:r>
      <w:r w:rsidRPr="00A53FBF">
        <w:rPr>
          <w:u w:val="single"/>
        </w:rPr>
        <w:t xml:space="preserve">the wars in </w:t>
      </w:r>
      <w:r w:rsidRPr="00A53FBF">
        <w:rPr>
          <w:highlight w:val="green"/>
          <w:u w:val="single"/>
        </w:rPr>
        <w:t xml:space="preserve">Iraq and Afghanistan </w:t>
      </w:r>
      <w:r w:rsidRPr="00A53FBF">
        <w:rPr>
          <w:b/>
          <w:highlight w:val="green"/>
          <w:u w:val="single"/>
        </w:rPr>
        <w:t>could not carry</w:t>
      </w:r>
      <w:r w:rsidRPr="00A53FBF">
        <w:rPr>
          <w:b/>
          <w:u w:val="single"/>
        </w:rPr>
        <w:t xml:space="preserve"> on </w:t>
      </w:r>
      <w:r w:rsidRPr="00A53FBF">
        <w:rPr>
          <w:b/>
          <w:highlight w:val="green"/>
          <w:u w:val="single"/>
        </w:rPr>
        <w:t>without</w:t>
      </w:r>
      <w:r w:rsidRPr="00A53FBF">
        <w:rPr>
          <w:b/>
          <w:u w:val="single"/>
        </w:rPr>
        <w:t xml:space="preserve"> the </w:t>
      </w:r>
      <w:r w:rsidRPr="00A53FBF">
        <w:rPr>
          <w:b/>
          <w:highlight w:val="green"/>
          <w:u w:val="single"/>
        </w:rPr>
        <w:t>physical presence</w:t>
      </w:r>
      <w:r w:rsidRPr="00A53FBF">
        <w:rPr>
          <w:u w:val="single"/>
        </w:rPr>
        <w:t xml:space="preserve"> of tens of thousands of such bodies</w:t>
      </w:r>
      <w:r w:rsidRPr="00A53FBF">
        <w:rPr>
          <w:sz w:val="16"/>
        </w:rPr>
        <w:t xml:space="preserve">. (p. 11) In consequence, </w:t>
      </w:r>
      <w:r w:rsidRPr="00A53FBF">
        <w:rPr>
          <w:u w:val="single"/>
        </w:rPr>
        <w:t xml:space="preserve">the </w:t>
      </w:r>
      <w:r w:rsidRPr="00A53FBF">
        <w:rPr>
          <w:highlight w:val="green"/>
          <w:u w:val="single"/>
        </w:rPr>
        <w:t>troops</w:t>
      </w:r>
      <w:r w:rsidRPr="00A53FBF">
        <w:rPr>
          <w:u w:val="single"/>
        </w:rPr>
        <w:t xml:space="preserve"> have had to cultivate an intrinsically practical knowledge that</w:t>
      </w:r>
      <w:r w:rsidRPr="00A53FBF">
        <w:rPr>
          <w:sz w:val="16"/>
        </w:rPr>
        <w:t xml:space="preserve">, while its operating environment and technical armature are obviously different, still </w:t>
      </w:r>
      <w:r w:rsidRPr="00A53FBF">
        <w:rPr>
          <w:highlight w:val="green"/>
          <w:u w:val="single"/>
        </w:rPr>
        <w:t>owes much to</w:t>
      </w:r>
      <w:r w:rsidRPr="00A53FBF">
        <w:rPr>
          <w:sz w:val="16"/>
        </w:rPr>
        <w:t xml:space="preserve"> the </w:t>
      </w:r>
      <w:r w:rsidRPr="00A53FBF">
        <w:rPr>
          <w:u w:val="single"/>
        </w:rPr>
        <w:t xml:space="preserve">tacit </w:t>
      </w:r>
      <w:r w:rsidRPr="00A53FBF">
        <w:rPr>
          <w:b/>
          <w:highlight w:val="green"/>
          <w:u w:val="single"/>
        </w:rPr>
        <w:t>bodily awareness</w:t>
      </w:r>
      <w:r w:rsidRPr="00A53FBF">
        <w:rPr>
          <w:sz w:val="16"/>
        </w:rPr>
        <w:t xml:space="preserve"> of the Tommy or the Poilu: In the combat zone there is a balance to be struck, a cultivated operational knowledge, that comes in large part from first-hand experience about what can hurt you and what can’t . . . </w:t>
      </w:r>
      <w:proofErr w:type="gramStart"/>
      <w:r w:rsidRPr="00A53FBF">
        <w:rPr>
          <w:sz w:val="16"/>
        </w:rPr>
        <w:t>So</w:t>
      </w:r>
      <w:proofErr w:type="gramEnd"/>
      <w:r w:rsidRPr="00A53FBF">
        <w:rPr>
          <w:sz w:val="16"/>
        </w:rPr>
        <w:t xml:space="preserve"> you need not only knowledge of what the weapons and armor can do for you and to you but a kind of bodily habitus as well—an ability to take in the sensory indications of danger and act on them without having to think too hard about it first. When you hear a shot, is it passing close by? Is it accurate or random? Is it of sufficient caliber to penetrate your vest, the window of your Humvee or the side of your tank? (MacLeish, 2013, p. 76) </w:t>
      </w:r>
      <w:r w:rsidRPr="00A53FBF">
        <w:rPr>
          <w:u w:val="single"/>
        </w:rPr>
        <w:t>In the intricate nexus formed by knowledge, space, and military power, later modern war still relies on cartographic vision</w:t>
      </w:r>
      <w:r w:rsidRPr="00A53FBF">
        <w:rPr>
          <w:sz w:val="16"/>
        </w:rPr>
        <w:t xml:space="preserve">—and </w:t>
      </w:r>
      <w:r w:rsidRPr="00A53FBF">
        <w:rPr>
          <w:u w:val="single"/>
        </w:rPr>
        <w:t xml:space="preserve">its agents still </w:t>
      </w:r>
      <w:r w:rsidRPr="00A53FBF">
        <w:rPr>
          <w:b/>
          <w:u w:val="single"/>
        </w:rPr>
        <w:t xml:space="preserve">produce their own </w:t>
      </w:r>
      <w:proofErr w:type="spellStart"/>
      <w:r w:rsidRPr="00A53FBF">
        <w:rPr>
          <w:b/>
          <w:u w:val="single"/>
        </w:rPr>
        <w:t>corpographies</w:t>
      </w:r>
      <w:proofErr w:type="spellEnd"/>
      <w:r w:rsidRPr="00A53FBF">
        <w:rPr>
          <w:sz w:val="16"/>
        </w:rPr>
        <w:t xml:space="preserve">. </w:t>
      </w:r>
    </w:p>
    <w:p w:rsidR="008117E3" w:rsidRDefault="008117E3" w:rsidP="008117E3">
      <w:pPr>
        <w:keepNext/>
        <w:keepLines/>
        <w:spacing w:before="40"/>
        <w:outlineLvl w:val="3"/>
        <w:rPr>
          <w:rFonts w:eastAsia="Times New Roman"/>
          <w:b/>
          <w:iCs/>
          <w:sz w:val="26"/>
        </w:rPr>
      </w:pPr>
      <w:r w:rsidRPr="00AD3B96">
        <w:rPr>
          <w:rFonts w:eastAsia="Times New Roman"/>
          <w:b/>
          <w:iCs/>
          <w:sz w:val="26"/>
        </w:rPr>
        <w:t xml:space="preserve">Their theory </w:t>
      </w:r>
      <w:r w:rsidRPr="00AD3B96">
        <w:rPr>
          <w:rFonts w:eastAsia="Times New Roman"/>
          <w:b/>
          <w:iCs/>
          <w:sz w:val="26"/>
          <w:u w:val="single"/>
        </w:rPr>
        <w:t>totalizes</w:t>
      </w:r>
      <w:r w:rsidRPr="00AD3B96">
        <w:rPr>
          <w:rFonts w:eastAsia="Times New Roman"/>
          <w:b/>
          <w:iCs/>
          <w:sz w:val="26"/>
        </w:rPr>
        <w:t xml:space="preserve"> the relationship between </w:t>
      </w:r>
      <w:r w:rsidRPr="00AD3B96">
        <w:rPr>
          <w:rFonts w:eastAsia="Times New Roman"/>
          <w:b/>
          <w:iCs/>
          <w:sz w:val="26"/>
          <w:u w:val="single"/>
        </w:rPr>
        <w:t>tech</w:t>
      </w:r>
      <w:r w:rsidRPr="00AD3B96">
        <w:rPr>
          <w:rFonts w:eastAsia="Times New Roman"/>
          <w:b/>
          <w:iCs/>
          <w:sz w:val="26"/>
        </w:rPr>
        <w:t xml:space="preserve"> and </w:t>
      </w:r>
      <w:r w:rsidRPr="00AD3B96">
        <w:rPr>
          <w:rFonts w:eastAsia="Times New Roman"/>
          <w:b/>
          <w:iCs/>
          <w:sz w:val="26"/>
          <w:u w:val="single"/>
        </w:rPr>
        <w:t>social relations</w:t>
      </w:r>
      <w:r w:rsidRPr="00AD3B96">
        <w:rPr>
          <w:rFonts w:eastAsia="Times New Roman"/>
          <w:b/>
          <w:iCs/>
          <w:sz w:val="26"/>
        </w:rPr>
        <w:t xml:space="preserve"> – that’s </w:t>
      </w:r>
      <w:r w:rsidRPr="00AD3B96">
        <w:rPr>
          <w:rFonts w:eastAsia="Times New Roman"/>
          <w:b/>
          <w:iCs/>
          <w:sz w:val="26"/>
          <w:u w:val="single"/>
        </w:rPr>
        <w:t>catastrophically wrong</w:t>
      </w:r>
      <w:r w:rsidRPr="00AD3B96">
        <w:rPr>
          <w:rFonts w:eastAsia="Times New Roman"/>
          <w:b/>
          <w:iCs/>
          <w:sz w:val="26"/>
        </w:rPr>
        <w:t xml:space="preserve"> </w:t>
      </w:r>
    </w:p>
    <w:p w:rsidR="008117E3" w:rsidRPr="00AD3B96" w:rsidRDefault="008117E3" w:rsidP="008117E3">
      <w:pPr>
        <w:rPr>
          <w:rFonts w:eastAsia="Calibri"/>
        </w:rPr>
      </w:pPr>
      <w:bookmarkStart w:id="1" w:name="_Hlk23671637"/>
      <w:proofErr w:type="spellStart"/>
      <w:r w:rsidRPr="00AD3B96">
        <w:rPr>
          <w:rFonts w:eastAsia="Calibri"/>
          <w:b/>
          <w:bCs/>
          <w:sz w:val="26"/>
          <w:u w:val="single"/>
        </w:rPr>
        <w:t>Susen</w:t>
      </w:r>
      <w:proofErr w:type="spellEnd"/>
      <w:r w:rsidRPr="00AD3B96">
        <w:rPr>
          <w:rFonts w:eastAsia="Calibri"/>
          <w:b/>
          <w:bCs/>
          <w:sz w:val="26"/>
          <w:u w:val="single"/>
        </w:rPr>
        <w:t xml:space="preserve"> 19</w:t>
      </w:r>
      <w:r w:rsidRPr="00AD3B96">
        <w:rPr>
          <w:rFonts w:eastAsia="Calibri"/>
        </w:rPr>
        <w:t xml:space="preserve"> – Simon, is Professor of Sociology at City, University of London. Before joining City in 2011, he held lectureships at Birkbeck, University of London (2010–2011), Newcastle University (2008–2010), and Goldsmiths, University of London (2007–2008). He received his PhD from the University of Cambridge in 2007. Prior to that, he studied sociology, politics, and philosophy at a range of international universities and research </w:t>
      </w:r>
      <w:proofErr w:type="spellStart"/>
      <w:r w:rsidRPr="00AD3B96">
        <w:rPr>
          <w:rFonts w:eastAsia="Calibri"/>
        </w:rPr>
        <w:t>centres</w:t>
      </w:r>
      <w:proofErr w:type="spellEnd"/>
      <w:r w:rsidRPr="00AD3B96">
        <w:rPr>
          <w:rFonts w:eastAsia="Calibri"/>
        </w:rPr>
        <w:t xml:space="preserve"> – including the University of Cambridge, the University of Edinburgh, the </w:t>
      </w:r>
      <w:proofErr w:type="spellStart"/>
      <w:r w:rsidRPr="00AD3B96">
        <w:rPr>
          <w:rFonts w:eastAsia="Calibri"/>
        </w:rPr>
        <w:t>Colegio</w:t>
      </w:r>
      <w:proofErr w:type="spellEnd"/>
      <w:r w:rsidRPr="00AD3B96">
        <w:rPr>
          <w:rFonts w:eastAsia="Calibri"/>
        </w:rPr>
        <w:t xml:space="preserve"> de México, the </w:t>
      </w:r>
      <w:proofErr w:type="spellStart"/>
      <w:r w:rsidRPr="00AD3B96">
        <w:rPr>
          <w:rFonts w:eastAsia="Calibri"/>
        </w:rPr>
        <w:t>Facultad</w:t>
      </w:r>
      <w:proofErr w:type="spellEnd"/>
      <w:r w:rsidRPr="00AD3B96">
        <w:rPr>
          <w:rFonts w:eastAsia="Calibri"/>
        </w:rPr>
        <w:t xml:space="preserve"> </w:t>
      </w:r>
      <w:proofErr w:type="spellStart"/>
      <w:r w:rsidRPr="00AD3B96">
        <w:rPr>
          <w:rFonts w:eastAsia="Calibri"/>
        </w:rPr>
        <w:t>Latinoamericana</w:t>
      </w:r>
      <w:proofErr w:type="spellEnd"/>
      <w:r w:rsidRPr="00AD3B96">
        <w:rPr>
          <w:rFonts w:eastAsia="Calibri"/>
        </w:rPr>
        <w:t xml:space="preserve"> de </w:t>
      </w:r>
      <w:proofErr w:type="spellStart"/>
      <w:r w:rsidRPr="00AD3B96">
        <w:rPr>
          <w:rFonts w:eastAsia="Calibri"/>
        </w:rPr>
        <w:t>Ciencias</w:t>
      </w:r>
      <w:proofErr w:type="spellEnd"/>
      <w:r w:rsidRPr="00AD3B96">
        <w:rPr>
          <w:rFonts w:eastAsia="Calibri"/>
        </w:rPr>
        <w:t xml:space="preserve"> </w:t>
      </w:r>
      <w:proofErr w:type="spellStart"/>
      <w:r w:rsidRPr="00AD3B96">
        <w:rPr>
          <w:rFonts w:eastAsia="Calibri"/>
        </w:rPr>
        <w:t>Sociales</w:t>
      </w:r>
      <w:proofErr w:type="spellEnd"/>
      <w:r w:rsidRPr="00AD3B96">
        <w:rPr>
          <w:rFonts w:eastAsia="Calibri"/>
        </w:rPr>
        <w:t xml:space="preserve"> in Mexico City, and the École des Hautes Études </w:t>
      </w:r>
      <w:proofErr w:type="spellStart"/>
      <w:r w:rsidRPr="00AD3B96">
        <w:rPr>
          <w:rFonts w:eastAsia="Calibri"/>
        </w:rPr>
        <w:t>en</w:t>
      </w:r>
      <w:proofErr w:type="spellEnd"/>
      <w:r w:rsidRPr="00AD3B96">
        <w:rPr>
          <w:rFonts w:eastAsia="Calibri"/>
        </w:rPr>
        <w:t xml:space="preserve"> Sciences </w:t>
      </w:r>
      <w:proofErr w:type="spellStart"/>
      <w:r w:rsidRPr="00AD3B96">
        <w:rPr>
          <w:rFonts w:eastAsia="Calibri"/>
        </w:rPr>
        <w:t>Sociales</w:t>
      </w:r>
      <w:proofErr w:type="spellEnd"/>
      <w:r w:rsidRPr="00AD3B96">
        <w:rPr>
          <w:rFonts w:eastAsia="Calibri"/>
        </w:rPr>
        <w:t xml:space="preserve"> in Paris. He is Associate Member of the Bauman Institute and, together with Bryan S. Turner, Editor of the Journal of Classical Sociology. “No Escape from the </w:t>
      </w:r>
      <w:proofErr w:type="spellStart"/>
      <w:r w:rsidRPr="00AD3B96">
        <w:rPr>
          <w:rFonts w:eastAsia="Calibri"/>
        </w:rPr>
        <w:t>technosystem</w:t>
      </w:r>
      <w:proofErr w:type="spellEnd"/>
      <w:r w:rsidRPr="00AD3B96">
        <w:rPr>
          <w:rFonts w:eastAsia="Calibri"/>
        </w:rPr>
        <w:t xml:space="preserve">”, Philosophy and Social Criticism, pg. 734-782, Vol. 46, Issue 6. https://journals.sagepub.com/doi/abs/10.1177/0191453719866239, 10-09-2019 </w:t>
      </w:r>
    </w:p>
    <w:p w:rsidR="008117E3" w:rsidRPr="00AD3B96" w:rsidRDefault="008117E3" w:rsidP="008117E3">
      <w:pPr>
        <w:rPr>
          <w:rFonts w:eastAsia="Calibri"/>
        </w:rPr>
      </w:pPr>
      <w:r w:rsidRPr="00AD3B96">
        <w:rPr>
          <w:rFonts w:eastAsia="Calibri"/>
        </w:rPr>
        <w:t xml:space="preserve">A major irony of </w:t>
      </w:r>
      <w:proofErr w:type="spellStart"/>
      <w:r w:rsidRPr="00AD3B96">
        <w:rPr>
          <w:rFonts w:eastAsia="Calibri"/>
        </w:rPr>
        <w:t>Feenberg’s</w:t>
      </w:r>
      <w:proofErr w:type="spellEnd"/>
      <w:r w:rsidRPr="00AD3B96">
        <w:rPr>
          <w:rFonts w:eastAsia="Calibri"/>
        </w:rPr>
        <w:t xml:space="preserve"> book is the following contradiction: on several occasions, he criticizes, and distances himself from, technological determinism; key parts of his argument suggest, however, that he himself flirts with, if not subscribes to, technological determinism. He rightly maintains, and convincingly demonstrates, that ‘society and technology are inextricably imbricated’.240 This insight justifies </w:t>
      </w:r>
      <w:r w:rsidRPr="00DB6B59">
        <w:rPr>
          <w:rFonts w:eastAsia="Calibri"/>
          <w:b/>
          <w:highlight w:val="cyan"/>
          <w:u w:val="single"/>
          <w:shd w:val="clear" w:color="auto" w:fill="41B2FF"/>
        </w:rPr>
        <w:t>the</w:t>
      </w:r>
      <w:r w:rsidRPr="00AD3B96">
        <w:rPr>
          <w:rFonts w:eastAsia="Calibri"/>
          <w:b/>
          <w:u w:val="single"/>
        </w:rPr>
        <w:t xml:space="preserve"> underlying </w:t>
      </w:r>
      <w:r w:rsidRPr="00DB6B59">
        <w:rPr>
          <w:rFonts w:eastAsia="Calibri"/>
          <w:b/>
          <w:highlight w:val="cyan"/>
          <w:u w:val="single"/>
          <w:shd w:val="clear" w:color="auto" w:fill="41B2FF"/>
        </w:rPr>
        <w:t>assumption</w:t>
      </w:r>
      <w:r w:rsidRPr="00AD3B96">
        <w:rPr>
          <w:rFonts w:eastAsia="Calibri"/>
          <w:b/>
          <w:u w:val="single"/>
        </w:rPr>
        <w:t xml:space="preserve"> that </w:t>
      </w:r>
      <w:r w:rsidRPr="00DB6B59">
        <w:rPr>
          <w:rFonts w:eastAsia="Calibri"/>
          <w:b/>
          <w:highlight w:val="cyan"/>
          <w:u w:val="single"/>
          <w:shd w:val="clear" w:color="auto" w:fill="41B2FF"/>
        </w:rPr>
        <w:t xml:space="preserve">there is </w:t>
      </w:r>
      <w:r w:rsidRPr="00DB6B59">
        <w:rPr>
          <w:rFonts w:eastAsia="Calibri"/>
          <w:b/>
          <w:iCs/>
          <w:highlight w:val="cyan"/>
          <w:u w:val="single"/>
          <w:bdr w:val="single" w:sz="8" w:space="0" w:color="auto"/>
          <w:shd w:val="clear" w:color="auto" w:fill="41B2FF"/>
        </w:rPr>
        <w:t>no</w:t>
      </w:r>
      <w:r w:rsidRPr="00AD3B96">
        <w:rPr>
          <w:rFonts w:eastAsia="Calibri"/>
          <w:b/>
          <w:iCs/>
          <w:u w:val="single"/>
          <w:bdr w:val="single" w:sz="8" w:space="0" w:color="auto"/>
        </w:rPr>
        <w:t xml:space="preserve"> comprehensive </w:t>
      </w:r>
      <w:r w:rsidRPr="00DB6B59">
        <w:rPr>
          <w:rFonts w:eastAsia="Calibri"/>
          <w:b/>
          <w:iCs/>
          <w:highlight w:val="cyan"/>
          <w:u w:val="single"/>
          <w:bdr w:val="single" w:sz="8" w:space="0" w:color="auto"/>
          <w:shd w:val="clear" w:color="auto" w:fill="41B2FF"/>
        </w:rPr>
        <w:t>study of society</w:t>
      </w:r>
      <w:r w:rsidRPr="00DB6B59">
        <w:rPr>
          <w:rFonts w:eastAsia="Calibri"/>
          <w:b/>
          <w:highlight w:val="cyan"/>
          <w:u w:val="single"/>
          <w:shd w:val="clear" w:color="auto" w:fill="41B2FF"/>
        </w:rPr>
        <w:t xml:space="preserve"> without</w:t>
      </w:r>
      <w:r w:rsidRPr="00AD3B96">
        <w:rPr>
          <w:rFonts w:eastAsia="Calibri"/>
          <w:b/>
          <w:u w:val="single"/>
        </w:rPr>
        <w:t xml:space="preserve"> a critical sociology of </w:t>
      </w:r>
      <w:r w:rsidRPr="00DB6B59">
        <w:rPr>
          <w:rFonts w:eastAsia="Calibri"/>
          <w:b/>
          <w:iCs/>
          <w:highlight w:val="cyan"/>
          <w:u w:val="single"/>
          <w:bdr w:val="single" w:sz="8" w:space="0" w:color="auto"/>
          <w:shd w:val="clear" w:color="auto" w:fill="41B2FF"/>
        </w:rPr>
        <w:t>tech</w:t>
      </w:r>
      <w:r w:rsidRPr="00AD3B96">
        <w:rPr>
          <w:rFonts w:eastAsia="Calibri"/>
          <w:b/>
          <w:u w:val="single"/>
        </w:rPr>
        <w:t>nology</w:t>
      </w:r>
      <w:r w:rsidRPr="00AD3B96">
        <w:rPr>
          <w:rFonts w:eastAsia="Calibri"/>
        </w:rPr>
        <w:t>. Yet, to contend that ‘[s]</w:t>
      </w:r>
      <w:proofErr w:type="spellStart"/>
      <w:r w:rsidRPr="00AD3B96">
        <w:rPr>
          <w:rFonts w:eastAsia="Calibri"/>
        </w:rPr>
        <w:t>ocial</w:t>
      </w:r>
      <w:proofErr w:type="spellEnd"/>
      <w:r w:rsidRPr="00AD3B96">
        <w:rPr>
          <w:rFonts w:eastAsia="Calibri"/>
        </w:rPr>
        <w:t xml:space="preserve"> groups exist through the technologies that bind their members together’241 </w:t>
      </w:r>
      <w:r w:rsidRPr="00DB6B59">
        <w:rPr>
          <w:rFonts w:eastAsia="Calibri"/>
          <w:b/>
          <w:highlight w:val="cyan"/>
          <w:u w:val="single"/>
          <w:shd w:val="clear" w:color="auto" w:fill="41B2FF"/>
        </w:rPr>
        <w:t xml:space="preserve">is </w:t>
      </w:r>
      <w:r w:rsidRPr="00DB6B59">
        <w:rPr>
          <w:rFonts w:eastAsia="Calibri"/>
          <w:b/>
          <w:iCs/>
          <w:highlight w:val="cyan"/>
          <w:u w:val="single"/>
          <w:bdr w:val="single" w:sz="8" w:space="0" w:color="auto"/>
          <w:shd w:val="clear" w:color="auto" w:fill="41B2FF"/>
        </w:rPr>
        <w:t>misleading</w:t>
      </w:r>
      <w:r w:rsidRPr="00AD3B96">
        <w:rPr>
          <w:rFonts w:eastAsia="Calibri"/>
          <w:b/>
          <w:u w:val="single"/>
        </w:rPr>
        <w:t>. For not all social groups are primarily defined by the technologies that enable their members to relate to, and to bond with, one another</w:t>
      </w:r>
      <w:r w:rsidRPr="00AD3B96">
        <w:rPr>
          <w:rFonts w:eastAsia="Calibri"/>
        </w:rPr>
        <w:t xml:space="preserve">. Indeed, </w:t>
      </w:r>
      <w:r w:rsidRPr="00DB6B59">
        <w:rPr>
          <w:rFonts w:eastAsia="Calibri"/>
          <w:b/>
          <w:iCs/>
          <w:highlight w:val="cyan"/>
          <w:u w:val="single"/>
          <w:bdr w:val="single" w:sz="8" w:space="0" w:color="auto"/>
          <w:shd w:val="clear" w:color="auto" w:fill="41B2FF"/>
        </w:rPr>
        <w:t>not all social relations</w:t>
      </w:r>
      <w:r w:rsidRPr="00AD3B96">
        <w:rPr>
          <w:rFonts w:eastAsia="Calibri"/>
          <w:b/>
          <w:u w:val="single"/>
        </w:rPr>
        <w:t xml:space="preserve">, or </w:t>
      </w:r>
      <w:r w:rsidRPr="00AD3B96">
        <w:rPr>
          <w:rFonts w:eastAsia="Calibri"/>
          <w:b/>
          <w:iCs/>
          <w:u w:val="single"/>
          <w:bdr w:val="single" w:sz="8" w:space="0" w:color="auto"/>
        </w:rPr>
        <w:t>social bonds</w:t>
      </w:r>
      <w:r w:rsidRPr="00AD3B96">
        <w:rPr>
          <w:rFonts w:eastAsia="Calibri"/>
          <w:b/>
          <w:u w:val="single"/>
        </w:rPr>
        <w:t xml:space="preserve">, </w:t>
      </w:r>
      <w:r w:rsidRPr="00DB6B59">
        <w:rPr>
          <w:rFonts w:eastAsia="Calibri"/>
          <w:b/>
          <w:highlight w:val="cyan"/>
          <w:u w:val="single"/>
          <w:shd w:val="clear" w:color="auto" w:fill="41B2FF"/>
        </w:rPr>
        <w:t>are</w:t>
      </w:r>
      <w:r w:rsidRPr="00AD3B96">
        <w:rPr>
          <w:rFonts w:eastAsia="Calibri"/>
          <w:b/>
          <w:u w:val="single"/>
        </w:rPr>
        <w:t xml:space="preserve"> based on, let alone </w:t>
      </w:r>
      <w:r w:rsidRPr="00DB6B59">
        <w:rPr>
          <w:rFonts w:eastAsia="Calibri"/>
          <w:b/>
          <w:iCs/>
          <w:highlight w:val="cyan"/>
          <w:u w:val="single"/>
          <w:bdr w:val="single" w:sz="8" w:space="0" w:color="auto"/>
          <w:shd w:val="clear" w:color="auto" w:fill="41B2FF"/>
        </w:rPr>
        <w:t>determined by</w:t>
      </w:r>
      <w:r w:rsidRPr="00DB6B59">
        <w:rPr>
          <w:rFonts w:eastAsia="Calibri"/>
          <w:b/>
          <w:highlight w:val="cyan"/>
          <w:u w:val="single"/>
        </w:rPr>
        <w:t xml:space="preserve">, </w:t>
      </w:r>
      <w:r w:rsidRPr="00DB6B59">
        <w:rPr>
          <w:rFonts w:eastAsia="Calibri"/>
          <w:b/>
          <w:iCs/>
          <w:highlight w:val="cyan"/>
          <w:u w:val="single"/>
          <w:bdr w:val="single" w:sz="8" w:space="0" w:color="auto"/>
          <w:shd w:val="clear" w:color="auto" w:fill="41B2FF"/>
        </w:rPr>
        <w:t>tech</w:t>
      </w:r>
      <w:r w:rsidRPr="00DB6B59">
        <w:rPr>
          <w:rFonts w:eastAsia="Calibri"/>
          <w:b/>
          <w:highlight w:val="cyan"/>
          <w:u w:val="single"/>
        </w:rPr>
        <w:t>nology</w:t>
      </w:r>
      <w:r w:rsidRPr="00AD3B96">
        <w:rPr>
          <w:rFonts w:eastAsia="Calibri"/>
        </w:rPr>
        <w:t>.</w:t>
      </w:r>
    </w:p>
    <w:p w:rsidR="008117E3" w:rsidRPr="00AD3B96" w:rsidRDefault="008117E3" w:rsidP="008117E3">
      <w:pPr>
        <w:rPr>
          <w:rFonts w:eastAsia="Calibri"/>
        </w:rPr>
      </w:pPr>
      <w:r w:rsidRPr="00AD3B96">
        <w:rPr>
          <w:rFonts w:eastAsia="Calibri"/>
          <w:b/>
          <w:u w:val="single"/>
        </w:rPr>
        <w:lastRenderedPageBreak/>
        <w:t>Of course</w:t>
      </w:r>
      <w:r w:rsidRPr="00AD3B96">
        <w:rPr>
          <w:rFonts w:eastAsia="Calibri"/>
        </w:rPr>
        <w:t xml:space="preserve">, </w:t>
      </w:r>
      <w:proofErr w:type="spellStart"/>
      <w:r w:rsidRPr="00AD3B96">
        <w:rPr>
          <w:rFonts w:eastAsia="Calibri"/>
        </w:rPr>
        <w:t>Feenberg</w:t>
      </w:r>
      <w:proofErr w:type="spellEnd"/>
      <w:r w:rsidRPr="00AD3B96">
        <w:rPr>
          <w:rFonts w:eastAsia="Calibri"/>
        </w:rPr>
        <w:t xml:space="preserve"> is right to argue that </w:t>
      </w:r>
      <w:r w:rsidRPr="00AD3B96">
        <w:rPr>
          <w:rFonts w:eastAsia="Calibri"/>
          <w:b/>
          <w:u w:val="single"/>
        </w:rPr>
        <w:t>‘technologically mediated groups influence technical design through their choices and protests’</w:t>
      </w:r>
      <w:r w:rsidRPr="00AD3B96">
        <w:rPr>
          <w:rFonts w:eastAsia="Calibri"/>
        </w:rPr>
        <w:t>.242 Ultimately, though, the previous assertion is tautological. This becomes clear if, in the above sentence, we replace the word ‘technological(</w:t>
      </w:r>
      <w:proofErr w:type="spellStart"/>
      <w:r w:rsidRPr="00AD3B96">
        <w:rPr>
          <w:rFonts w:eastAsia="Calibri"/>
        </w:rPr>
        <w:t>ly</w:t>
      </w:r>
      <w:proofErr w:type="spellEnd"/>
      <w:r w:rsidRPr="00AD3B96">
        <w:rPr>
          <w:rFonts w:eastAsia="Calibri"/>
        </w:rPr>
        <w:t>)’ with terms such as ‘cultural(</w:t>
      </w:r>
      <w:proofErr w:type="spellStart"/>
      <w:r w:rsidRPr="00AD3B96">
        <w:rPr>
          <w:rFonts w:eastAsia="Calibri"/>
        </w:rPr>
        <w:t>ly</w:t>
      </w:r>
      <w:proofErr w:type="spellEnd"/>
      <w:r w:rsidRPr="00AD3B96">
        <w:rPr>
          <w:rFonts w:eastAsia="Calibri"/>
        </w:rPr>
        <w:t>)’, ‘linguistical(</w:t>
      </w:r>
      <w:proofErr w:type="spellStart"/>
      <w:r w:rsidRPr="00AD3B96">
        <w:rPr>
          <w:rFonts w:eastAsia="Calibri"/>
        </w:rPr>
        <w:t>ly</w:t>
      </w:r>
      <w:proofErr w:type="spellEnd"/>
      <w:r w:rsidRPr="00AD3B96">
        <w:rPr>
          <w:rFonts w:eastAsia="Calibri"/>
        </w:rPr>
        <w:t>)’, ‘political(</w:t>
      </w:r>
      <w:proofErr w:type="spellStart"/>
      <w:r w:rsidRPr="00AD3B96">
        <w:rPr>
          <w:rFonts w:eastAsia="Calibri"/>
        </w:rPr>
        <w:t>ly</w:t>
      </w:r>
      <w:proofErr w:type="spellEnd"/>
      <w:r w:rsidRPr="00AD3B96">
        <w:rPr>
          <w:rFonts w:eastAsia="Calibri"/>
        </w:rPr>
        <w:t xml:space="preserve">)’, ‘economic(ally)’, or indeed another sociological qualifier commonly used to characterize the specificity of a social relation. Hence, we may declare that ‘culturally, linguistically, politically, and economically mediated groups influence cultural, linguistic, political, and economic conventions through their choices and protests’. </w:t>
      </w:r>
      <w:r w:rsidRPr="00AD3B96">
        <w:rPr>
          <w:rFonts w:eastAsia="Calibri"/>
          <w:b/>
          <w:u w:val="single"/>
        </w:rPr>
        <w:t xml:space="preserve">In saying so, we are </w:t>
      </w:r>
      <w:r w:rsidRPr="00AD3B96">
        <w:rPr>
          <w:rFonts w:eastAsia="Calibri"/>
          <w:b/>
          <w:iCs/>
          <w:u w:val="single"/>
          <w:bdr w:val="single" w:sz="8" w:space="0" w:color="auto"/>
        </w:rPr>
        <w:t>stating the obvious</w:t>
      </w:r>
      <w:r w:rsidRPr="00AD3B96">
        <w:rPr>
          <w:rFonts w:eastAsia="Calibri"/>
          <w:b/>
          <w:u w:val="single"/>
        </w:rPr>
        <w:t>. If</w:t>
      </w:r>
      <w:r w:rsidRPr="00AD3B96">
        <w:rPr>
          <w:rFonts w:eastAsia="Calibri"/>
        </w:rPr>
        <w:t xml:space="preserve">, however, </w:t>
      </w:r>
      <w:r w:rsidRPr="00AD3B96">
        <w:rPr>
          <w:rFonts w:eastAsia="Calibri"/>
          <w:b/>
          <w:u w:val="single"/>
        </w:rPr>
        <w:t>we aim to make a case for</w:t>
      </w:r>
      <w:r w:rsidRPr="00AD3B96">
        <w:rPr>
          <w:rFonts w:eastAsia="Calibri"/>
        </w:rPr>
        <w:t xml:space="preserve"> cultural, linguistic, political, or economic </w:t>
      </w:r>
      <w:r w:rsidRPr="00DB6B59">
        <w:rPr>
          <w:rFonts w:eastAsia="Calibri"/>
          <w:b/>
          <w:iCs/>
          <w:highlight w:val="cyan"/>
          <w:u w:val="single"/>
          <w:bdr w:val="single" w:sz="8" w:space="0" w:color="auto"/>
          <w:shd w:val="clear" w:color="auto" w:fill="41B2FF"/>
        </w:rPr>
        <w:t>determinism</w:t>
      </w:r>
      <w:r w:rsidRPr="00AD3B96">
        <w:rPr>
          <w:rFonts w:eastAsia="Calibri"/>
          <w:b/>
          <w:u w:val="single"/>
        </w:rPr>
        <w:t xml:space="preserve">, then this </w:t>
      </w:r>
      <w:r w:rsidRPr="00DB6B59">
        <w:rPr>
          <w:rFonts w:eastAsia="Calibri"/>
          <w:b/>
          <w:highlight w:val="cyan"/>
          <w:u w:val="single"/>
          <w:shd w:val="clear" w:color="auto" w:fill="41B2FF"/>
        </w:rPr>
        <w:t>is</w:t>
      </w:r>
      <w:r w:rsidRPr="00DB6B59">
        <w:rPr>
          <w:rFonts w:eastAsia="Calibri"/>
          <w:b/>
          <w:highlight w:val="cyan"/>
          <w:u w:val="single"/>
        </w:rPr>
        <w:t xml:space="preserve"> </w:t>
      </w:r>
      <w:r w:rsidRPr="00DB6B59">
        <w:rPr>
          <w:rFonts w:eastAsia="Calibri"/>
          <w:b/>
          <w:iCs/>
          <w:highlight w:val="cyan"/>
          <w:u w:val="single"/>
          <w:bdr w:val="single" w:sz="8" w:space="0" w:color="auto"/>
          <w:shd w:val="clear" w:color="auto" w:fill="41B2FF"/>
        </w:rPr>
        <w:t>problematic</w:t>
      </w:r>
      <w:r w:rsidRPr="00AD3B96">
        <w:rPr>
          <w:rFonts w:eastAsia="Calibri"/>
          <w:b/>
          <w:u w:val="single"/>
        </w:rPr>
        <w:t xml:space="preserve"> to the extent that </w:t>
      </w:r>
      <w:r w:rsidRPr="00DB6B59">
        <w:rPr>
          <w:rFonts w:eastAsia="Calibri"/>
          <w:b/>
          <w:highlight w:val="cyan"/>
          <w:u w:val="single"/>
          <w:shd w:val="clear" w:color="auto" w:fill="41B2FF"/>
        </w:rPr>
        <w:t xml:space="preserve">we end up </w:t>
      </w:r>
      <w:r w:rsidRPr="00DB6B59">
        <w:rPr>
          <w:rFonts w:eastAsia="Calibri"/>
          <w:b/>
          <w:iCs/>
          <w:highlight w:val="cyan"/>
          <w:u w:val="single"/>
          <w:bdr w:val="single" w:sz="8" w:space="0" w:color="auto"/>
          <w:shd w:val="clear" w:color="auto" w:fill="41B2FF"/>
        </w:rPr>
        <w:t>reducing</w:t>
      </w:r>
      <w:r w:rsidRPr="00AD3B96">
        <w:rPr>
          <w:rFonts w:eastAsia="Calibri"/>
          <w:b/>
          <w:iCs/>
          <w:u w:val="single"/>
          <w:bdr w:val="single" w:sz="8" w:space="0" w:color="auto"/>
        </w:rPr>
        <w:t xml:space="preserve"> </w:t>
      </w:r>
      <w:r w:rsidRPr="00AD3B96">
        <w:rPr>
          <w:rFonts w:eastAsia="Calibri"/>
          <w:b/>
          <w:u w:val="single"/>
        </w:rPr>
        <w:t xml:space="preserve">the constitution of </w:t>
      </w:r>
      <w:r w:rsidRPr="00DB6B59">
        <w:rPr>
          <w:rFonts w:eastAsia="Calibri"/>
          <w:b/>
          <w:iCs/>
          <w:highlight w:val="cyan"/>
          <w:u w:val="single"/>
          <w:bdr w:val="single" w:sz="8" w:space="0" w:color="auto"/>
          <w:shd w:val="clear" w:color="auto" w:fill="41B2FF"/>
        </w:rPr>
        <w:t>social arrangements</w:t>
      </w:r>
      <w:r w:rsidRPr="00DB6B59">
        <w:rPr>
          <w:rFonts w:eastAsia="Calibri"/>
          <w:b/>
          <w:highlight w:val="cyan"/>
          <w:u w:val="single"/>
          <w:shd w:val="clear" w:color="auto" w:fill="41B2FF"/>
        </w:rPr>
        <w:t xml:space="preserve"> to</w:t>
      </w:r>
      <w:r w:rsidRPr="00AD3B96">
        <w:rPr>
          <w:rFonts w:eastAsia="Calibri"/>
          <w:b/>
          <w:u w:val="single"/>
        </w:rPr>
        <w:t xml:space="preserve"> the product of </w:t>
      </w:r>
      <w:r w:rsidRPr="00DB6B59">
        <w:rPr>
          <w:rFonts w:eastAsia="Calibri"/>
          <w:b/>
          <w:iCs/>
          <w:highlight w:val="cyan"/>
          <w:u w:val="single"/>
          <w:bdr w:val="single" w:sz="8" w:space="0" w:color="auto"/>
          <w:shd w:val="clear" w:color="auto" w:fill="41B2FF"/>
        </w:rPr>
        <w:t>one</w:t>
      </w:r>
      <w:r w:rsidRPr="00AD3B96">
        <w:rPr>
          <w:rFonts w:eastAsia="Calibri"/>
          <w:b/>
          <w:iCs/>
          <w:u w:val="single"/>
          <w:bdr w:val="single" w:sz="8" w:space="0" w:color="auto"/>
        </w:rPr>
        <w:t xml:space="preserve"> overriding </w:t>
      </w:r>
      <w:r w:rsidRPr="00DB6B59">
        <w:rPr>
          <w:rFonts w:eastAsia="Calibri"/>
          <w:b/>
          <w:iCs/>
          <w:highlight w:val="cyan"/>
          <w:u w:val="single"/>
          <w:bdr w:val="single" w:sz="8" w:space="0" w:color="auto"/>
          <w:shd w:val="clear" w:color="auto" w:fill="41B2FF"/>
        </w:rPr>
        <w:t>causal set of forces</w:t>
      </w:r>
      <w:r w:rsidRPr="00AD3B96">
        <w:rPr>
          <w:rFonts w:eastAsia="Calibri"/>
        </w:rPr>
        <w:t xml:space="preserve"> (whether these be cultural, linguistic, political, economic, technological, or otherwise).</w:t>
      </w:r>
    </w:p>
    <w:p w:rsidR="008117E3" w:rsidRPr="00AD3B96" w:rsidRDefault="008117E3" w:rsidP="008117E3">
      <w:pPr>
        <w:rPr>
          <w:rFonts w:eastAsia="Calibri"/>
        </w:rPr>
      </w:pPr>
      <w:r w:rsidRPr="00AD3B96">
        <w:rPr>
          <w:rFonts w:eastAsia="Calibri"/>
        </w:rPr>
        <w:t xml:space="preserve">While declaring that he is a critic of technological determinism, </w:t>
      </w:r>
      <w:proofErr w:type="spellStart"/>
      <w:r w:rsidRPr="00AD3B96">
        <w:rPr>
          <w:rFonts w:eastAsia="Calibri"/>
        </w:rPr>
        <w:t>Feenberg</w:t>
      </w:r>
      <w:proofErr w:type="spellEnd"/>
      <w:r w:rsidRPr="00AD3B96">
        <w:rPr>
          <w:rFonts w:eastAsia="Calibri"/>
        </w:rPr>
        <w:t xml:space="preserve"> – in central passages of his book – gives the impression that he is one of its fiercest advocates. </w:t>
      </w:r>
      <w:proofErr w:type="spellStart"/>
      <w:r w:rsidRPr="00AD3B96">
        <w:rPr>
          <w:rFonts w:eastAsia="Calibri"/>
        </w:rPr>
        <w:t>Feenberg’s</w:t>
      </w:r>
      <w:proofErr w:type="spellEnd"/>
      <w:r w:rsidRPr="00AD3B96">
        <w:rPr>
          <w:rFonts w:eastAsia="Calibri"/>
        </w:rPr>
        <w:t xml:space="preserve"> techno-Marxist evolutionism is based on the premise that ‘progress is realized essentially through </w:t>
      </w:r>
      <w:proofErr w:type="spellStart"/>
      <w:r w:rsidRPr="00AD3B96">
        <w:rPr>
          <w:rFonts w:eastAsia="Calibri"/>
        </w:rPr>
        <w:t>technosystem</w:t>
      </w:r>
      <w:proofErr w:type="spellEnd"/>
      <w:r w:rsidRPr="00AD3B96">
        <w:rPr>
          <w:rFonts w:eastAsia="Calibri"/>
        </w:rPr>
        <w:t xml:space="preserve"> change’243 – that is, on the assumption that, effectively, human progress is reducible to technological development. </w:t>
      </w:r>
      <w:proofErr w:type="spellStart"/>
      <w:r w:rsidRPr="00AD3B96">
        <w:rPr>
          <w:rFonts w:eastAsia="Calibri"/>
        </w:rPr>
        <w:t>Feenberg</w:t>
      </w:r>
      <w:proofErr w:type="spellEnd"/>
      <w:r w:rsidRPr="00AD3B96">
        <w:rPr>
          <w:rFonts w:eastAsia="Calibri"/>
        </w:rPr>
        <w:t xml:space="preserve"> is right to stress that ‘[t]</w:t>
      </w:r>
      <w:proofErr w:type="spellStart"/>
      <w:r w:rsidRPr="00AD3B96">
        <w:rPr>
          <w:rFonts w:eastAsia="Calibri"/>
        </w:rPr>
        <w:t>echnical</w:t>
      </w:r>
      <w:proofErr w:type="spellEnd"/>
      <w:r w:rsidRPr="00AD3B96">
        <w:rPr>
          <w:rFonts w:eastAsia="Calibri"/>
        </w:rPr>
        <w:t xml:space="preserve"> progress is joined indissolubly to the democratic enlargement of access to its benefits and protection from its harms’.244 ‘Concretization’,245 understood in this way, conceives of progress as a ‘local, context-bound phenomenon uniting technical and normative dimensions’.246 We may add, however, that </w:t>
      </w:r>
      <w:r w:rsidRPr="00DB6B59">
        <w:rPr>
          <w:rFonts w:eastAsia="Calibri"/>
          <w:b/>
          <w:highlight w:val="cyan"/>
          <w:u w:val="single"/>
          <w:shd w:val="clear" w:color="auto" w:fill="41B2FF"/>
        </w:rPr>
        <w:t>progress has</w:t>
      </w:r>
      <w:r w:rsidRPr="00AD3B96">
        <w:rPr>
          <w:rFonts w:eastAsia="Calibri"/>
          <w:b/>
          <w:u w:val="single"/>
        </w:rPr>
        <w:t xml:space="preserve"> </w:t>
      </w:r>
      <w:r w:rsidRPr="00AD3B96">
        <w:rPr>
          <w:rFonts w:eastAsia="Calibri"/>
          <w:b/>
          <w:iCs/>
          <w:u w:val="single"/>
          <w:bdr w:val="single" w:sz="8" w:space="0" w:color="auto"/>
        </w:rPr>
        <w:t>not only technical</w:t>
      </w:r>
      <w:r w:rsidRPr="00AD3B96">
        <w:rPr>
          <w:rFonts w:eastAsia="Calibri"/>
          <w:b/>
          <w:u w:val="single"/>
        </w:rPr>
        <w:t xml:space="preserve"> (or </w:t>
      </w:r>
      <w:r w:rsidRPr="00AD3B96">
        <w:rPr>
          <w:rFonts w:eastAsia="Calibri"/>
          <w:b/>
          <w:iCs/>
          <w:u w:val="single"/>
          <w:bdr w:val="single" w:sz="8" w:space="0" w:color="auto"/>
        </w:rPr>
        <w:t>technological</w:t>
      </w:r>
      <w:r w:rsidRPr="00AD3B96">
        <w:rPr>
          <w:rFonts w:eastAsia="Calibri"/>
          <w:b/>
          <w:u w:val="single"/>
        </w:rPr>
        <w:t xml:space="preserve">) but also </w:t>
      </w:r>
      <w:r w:rsidRPr="00DB6B59">
        <w:rPr>
          <w:rFonts w:eastAsia="Calibri"/>
          <w:b/>
          <w:iCs/>
          <w:highlight w:val="cyan"/>
          <w:u w:val="single"/>
          <w:bdr w:val="single" w:sz="8" w:space="0" w:color="auto"/>
          <w:shd w:val="clear" w:color="auto" w:fill="41B2FF"/>
        </w:rPr>
        <w:t>economic</w:t>
      </w:r>
      <w:r w:rsidRPr="00DB6B59">
        <w:rPr>
          <w:rFonts w:eastAsia="Calibri"/>
          <w:b/>
          <w:highlight w:val="cyan"/>
          <w:u w:val="single"/>
          <w:shd w:val="clear" w:color="auto" w:fill="41B2FF"/>
        </w:rPr>
        <w:t xml:space="preserve">, </w:t>
      </w:r>
      <w:r w:rsidRPr="00DB6B59">
        <w:rPr>
          <w:rFonts w:eastAsia="Calibri"/>
          <w:b/>
          <w:iCs/>
          <w:highlight w:val="cyan"/>
          <w:u w:val="single"/>
          <w:bdr w:val="single" w:sz="8" w:space="0" w:color="auto"/>
          <w:shd w:val="clear" w:color="auto" w:fill="41B2FF"/>
        </w:rPr>
        <w:t>cultural</w:t>
      </w:r>
      <w:r w:rsidRPr="00DB6B59">
        <w:rPr>
          <w:rFonts w:eastAsia="Calibri"/>
          <w:b/>
          <w:highlight w:val="cyan"/>
          <w:u w:val="single"/>
          <w:shd w:val="clear" w:color="auto" w:fill="41B2FF"/>
        </w:rPr>
        <w:t xml:space="preserve">, and </w:t>
      </w:r>
      <w:r w:rsidRPr="00DB6B59">
        <w:rPr>
          <w:rFonts w:eastAsia="Calibri"/>
          <w:b/>
          <w:iCs/>
          <w:highlight w:val="cyan"/>
          <w:u w:val="single"/>
          <w:bdr w:val="single" w:sz="8" w:space="0" w:color="auto"/>
          <w:shd w:val="clear" w:color="auto" w:fill="41B2FF"/>
        </w:rPr>
        <w:t>political dimensions</w:t>
      </w:r>
      <w:r w:rsidRPr="00DB6B59">
        <w:rPr>
          <w:rFonts w:eastAsia="Calibri"/>
          <w:b/>
          <w:highlight w:val="cyan"/>
          <w:u w:val="single"/>
          <w:shd w:val="clear" w:color="auto" w:fill="41B2FF"/>
        </w:rPr>
        <w:t>, which</w:t>
      </w:r>
      <w:r w:rsidRPr="00AD3B96">
        <w:rPr>
          <w:rFonts w:eastAsia="Calibri"/>
          <w:b/>
          <w:u w:val="single"/>
        </w:rPr>
        <w:t xml:space="preserve"> contain objective, normative, and subjective facets. At times, the differentiation between these aspects is blurred, if not lost, in </w:t>
      </w:r>
      <w:proofErr w:type="spellStart"/>
      <w:r w:rsidRPr="00AD3B96">
        <w:rPr>
          <w:rFonts w:eastAsia="Calibri"/>
          <w:b/>
          <w:u w:val="single"/>
        </w:rPr>
        <w:t>Feenberg’s</w:t>
      </w:r>
      <w:proofErr w:type="spellEnd"/>
      <w:r w:rsidRPr="00AD3B96">
        <w:rPr>
          <w:rFonts w:eastAsia="Calibri"/>
          <w:b/>
          <w:u w:val="single"/>
        </w:rPr>
        <w:t xml:space="preserve"> account, given his tendency to </w:t>
      </w:r>
      <w:r w:rsidRPr="00DB6B59">
        <w:rPr>
          <w:rFonts w:eastAsia="Calibri"/>
          <w:b/>
          <w:iCs/>
          <w:highlight w:val="cyan"/>
          <w:u w:val="single"/>
          <w:bdr w:val="single" w:sz="8" w:space="0" w:color="auto"/>
          <w:shd w:val="clear" w:color="auto" w:fill="41B2FF"/>
        </w:rPr>
        <w:t>overstate</w:t>
      </w:r>
      <w:r w:rsidRPr="00AD3B96">
        <w:rPr>
          <w:rFonts w:eastAsia="Calibri"/>
          <w:b/>
          <w:u w:val="single"/>
        </w:rPr>
        <w:t xml:space="preserve"> the power of </w:t>
      </w:r>
      <w:r w:rsidRPr="00DB6B59">
        <w:rPr>
          <w:rFonts w:eastAsia="Calibri"/>
          <w:b/>
          <w:iCs/>
          <w:highlight w:val="cyan"/>
          <w:u w:val="single"/>
          <w:bdr w:val="single" w:sz="8" w:space="0" w:color="auto"/>
          <w:shd w:val="clear" w:color="auto" w:fill="41B2FF"/>
        </w:rPr>
        <w:t>tech</w:t>
      </w:r>
      <w:r w:rsidRPr="00AD3B96">
        <w:rPr>
          <w:rFonts w:eastAsia="Calibri"/>
          <w:b/>
          <w:u w:val="single"/>
        </w:rPr>
        <w:t xml:space="preserve">nology </w:t>
      </w:r>
      <w:r w:rsidRPr="00DB6B59">
        <w:rPr>
          <w:rFonts w:eastAsia="Calibri"/>
          <w:b/>
          <w:highlight w:val="cyan"/>
          <w:u w:val="single"/>
          <w:shd w:val="clear" w:color="auto" w:fill="41B2FF"/>
        </w:rPr>
        <w:t xml:space="preserve">at the expense of </w:t>
      </w:r>
      <w:r w:rsidRPr="00DB6B59">
        <w:rPr>
          <w:rFonts w:eastAsia="Calibri"/>
          <w:b/>
          <w:iCs/>
          <w:highlight w:val="cyan"/>
          <w:u w:val="single"/>
          <w:bdr w:val="single" w:sz="8" w:space="0" w:color="auto"/>
          <w:shd w:val="clear" w:color="auto" w:fill="41B2FF"/>
        </w:rPr>
        <w:t>other</w:t>
      </w:r>
      <w:r w:rsidRPr="00AD3B96">
        <w:rPr>
          <w:rFonts w:eastAsia="Calibri"/>
          <w:b/>
          <w:iCs/>
          <w:u w:val="single"/>
          <w:bdr w:val="single" w:sz="8" w:space="0" w:color="auto"/>
        </w:rPr>
        <w:t xml:space="preserve"> crucial </w:t>
      </w:r>
      <w:r w:rsidRPr="00DB6B59">
        <w:rPr>
          <w:rFonts w:eastAsia="Calibri"/>
          <w:b/>
          <w:iCs/>
          <w:highlight w:val="cyan"/>
          <w:u w:val="single"/>
          <w:bdr w:val="single" w:sz="8" w:space="0" w:color="auto"/>
          <w:shd w:val="clear" w:color="auto" w:fill="41B2FF"/>
        </w:rPr>
        <w:t>social forces</w:t>
      </w:r>
      <w:r w:rsidRPr="00AD3B96">
        <w:rPr>
          <w:rFonts w:eastAsia="Calibri"/>
        </w:rPr>
        <w:t xml:space="preserve">. In other words, </w:t>
      </w:r>
      <w:r w:rsidRPr="00DB6B59">
        <w:rPr>
          <w:rFonts w:eastAsia="Calibri"/>
          <w:b/>
          <w:highlight w:val="cyan"/>
          <w:u w:val="single"/>
          <w:shd w:val="clear" w:color="auto" w:fill="41B2FF"/>
        </w:rPr>
        <w:t>progress is not</w:t>
      </w:r>
      <w:r w:rsidRPr="00AD3B96">
        <w:rPr>
          <w:rFonts w:eastAsia="Calibri"/>
          <w:b/>
          <w:u w:val="single"/>
        </w:rPr>
        <w:t xml:space="preserve"> only ‘</w:t>
      </w:r>
      <w:r w:rsidRPr="00DB6B59">
        <w:rPr>
          <w:rFonts w:eastAsia="Calibri"/>
          <w:b/>
          <w:iCs/>
          <w:highlight w:val="cyan"/>
          <w:u w:val="single"/>
          <w:bdr w:val="single" w:sz="8" w:space="0" w:color="auto"/>
          <w:shd w:val="clear" w:color="auto" w:fill="41B2FF"/>
        </w:rPr>
        <w:t>inextricably entangled</w:t>
      </w:r>
      <w:r w:rsidRPr="00DB6B59">
        <w:rPr>
          <w:rFonts w:eastAsia="Calibri"/>
          <w:b/>
          <w:highlight w:val="cyan"/>
          <w:u w:val="single"/>
          <w:shd w:val="clear" w:color="auto" w:fill="41B2FF"/>
        </w:rPr>
        <w:t xml:space="preserve"> with the </w:t>
      </w:r>
      <w:r w:rsidRPr="00DB6B59">
        <w:rPr>
          <w:rFonts w:eastAsia="Calibri"/>
          <w:b/>
          <w:iCs/>
          <w:highlight w:val="cyan"/>
          <w:u w:val="single"/>
          <w:bdr w:val="single" w:sz="8" w:space="0" w:color="auto"/>
          <w:shd w:val="clear" w:color="auto" w:fill="41B2FF"/>
        </w:rPr>
        <w:t>technosystem</w:t>
      </w:r>
      <w:r w:rsidRPr="00AD3B96">
        <w:rPr>
          <w:rFonts w:eastAsia="Calibri"/>
          <w:b/>
          <w:u w:val="single"/>
        </w:rPr>
        <w:t>’</w:t>
      </w:r>
      <w:r w:rsidRPr="00AD3B96">
        <w:rPr>
          <w:rFonts w:eastAsia="Calibri"/>
        </w:rPr>
        <w:t xml:space="preserve">,247 </w:t>
      </w:r>
      <w:r w:rsidRPr="00AD3B96">
        <w:rPr>
          <w:rFonts w:eastAsia="Calibri"/>
          <w:b/>
          <w:u w:val="single"/>
        </w:rPr>
        <w:t xml:space="preserve">but it is also </w:t>
      </w:r>
      <w:r w:rsidRPr="00AD3B96">
        <w:rPr>
          <w:rFonts w:eastAsia="Calibri"/>
          <w:b/>
          <w:iCs/>
          <w:u w:val="single"/>
          <w:bdr w:val="single" w:sz="8" w:space="0" w:color="auto"/>
        </w:rPr>
        <w:t>indissolubly entwined</w:t>
      </w:r>
      <w:r w:rsidRPr="00AD3B96">
        <w:rPr>
          <w:rFonts w:eastAsia="Calibri"/>
          <w:b/>
          <w:u w:val="single"/>
        </w:rPr>
        <w:t xml:space="preserve"> with the </w:t>
      </w:r>
      <w:r w:rsidRPr="00AD3B96">
        <w:rPr>
          <w:rFonts w:eastAsia="Calibri"/>
          <w:b/>
          <w:iCs/>
          <w:u w:val="single"/>
          <w:bdr w:val="single" w:sz="8" w:space="0" w:color="auto"/>
        </w:rPr>
        <w:t>economic</w:t>
      </w:r>
      <w:r w:rsidRPr="00AD3B96">
        <w:rPr>
          <w:rFonts w:eastAsia="Calibri"/>
          <w:b/>
          <w:u w:val="single"/>
        </w:rPr>
        <w:t xml:space="preserve">, </w:t>
      </w:r>
      <w:r w:rsidRPr="00AD3B96">
        <w:rPr>
          <w:rFonts w:eastAsia="Calibri"/>
          <w:b/>
          <w:iCs/>
          <w:u w:val="single"/>
          <w:bdr w:val="single" w:sz="8" w:space="0" w:color="auto"/>
        </w:rPr>
        <w:t>cultural</w:t>
      </w:r>
      <w:r w:rsidRPr="00AD3B96">
        <w:rPr>
          <w:rFonts w:eastAsia="Calibri"/>
          <w:b/>
          <w:u w:val="single"/>
        </w:rPr>
        <w:t xml:space="preserve">, and </w:t>
      </w:r>
      <w:r w:rsidRPr="00AD3B96">
        <w:rPr>
          <w:rFonts w:eastAsia="Calibri"/>
          <w:b/>
          <w:iCs/>
          <w:u w:val="single"/>
          <w:bdr w:val="single" w:sz="8" w:space="0" w:color="auto"/>
        </w:rPr>
        <w:t>political systems</w:t>
      </w:r>
      <w:r w:rsidRPr="00AD3B96">
        <w:rPr>
          <w:rFonts w:eastAsia="Calibri"/>
          <w:b/>
          <w:u w:val="single"/>
        </w:rPr>
        <w:t xml:space="preserve"> in which it unfolds and for (or against) which it exerts its</w:t>
      </w:r>
      <w:r w:rsidRPr="00AD3B96">
        <w:rPr>
          <w:rFonts w:eastAsia="Calibri"/>
        </w:rPr>
        <w:t xml:space="preserve"> objective, normative, and subjective </w:t>
      </w:r>
      <w:r w:rsidRPr="00AD3B96">
        <w:rPr>
          <w:rFonts w:eastAsia="Calibri"/>
          <w:b/>
          <w:u w:val="single"/>
        </w:rPr>
        <w:t>power</w:t>
      </w:r>
      <w:r w:rsidRPr="00AD3B96">
        <w:rPr>
          <w:rFonts w:eastAsia="Calibri"/>
        </w:rPr>
        <w:t>.</w:t>
      </w:r>
    </w:p>
    <w:p w:rsidR="008117E3" w:rsidRPr="00AD3B96" w:rsidRDefault="008117E3" w:rsidP="008117E3">
      <w:pPr>
        <w:rPr>
          <w:rFonts w:eastAsia="Calibri"/>
        </w:rPr>
      </w:pPr>
      <w:r w:rsidRPr="00AD3B96">
        <w:rPr>
          <w:rFonts w:eastAsia="Calibri"/>
        </w:rPr>
        <w:t>The preceding reflection takes us back to the problem of techno-reductionism:</w:t>
      </w:r>
    </w:p>
    <w:p w:rsidR="008117E3" w:rsidRPr="00AD3B96" w:rsidRDefault="008117E3" w:rsidP="008117E3">
      <w:pPr>
        <w:rPr>
          <w:rFonts w:eastAsia="Calibri"/>
        </w:rPr>
      </w:pPr>
      <w:r w:rsidRPr="00AD3B96">
        <w:rPr>
          <w:rFonts w:eastAsia="Calibri"/>
        </w:rPr>
        <w:t xml:space="preserve">The struggle over the </w:t>
      </w:r>
      <w:proofErr w:type="spellStart"/>
      <w:r w:rsidRPr="00AD3B96">
        <w:rPr>
          <w:rFonts w:eastAsia="Calibri"/>
        </w:rPr>
        <w:t>technosystem</w:t>
      </w:r>
      <w:proofErr w:type="spellEnd"/>
      <w:r w:rsidRPr="00AD3B96">
        <w:rPr>
          <w:rFonts w:eastAsia="Calibri"/>
        </w:rPr>
        <w:t xml:space="preserve"> began with the labor movement. Workers’ demands for health and safety on the job were public interventions into production technology.248</w:t>
      </w:r>
    </w:p>
    <w:p w:rsidR="008117E3" w:rsidRDefault="008117E3" w:rsidP="008117E3">
      <w:pPr>
        <w:rPr>
          <w:rFonts w:eastAsia="Calibri"/>
        </w:rPr>
      </w:pPr>
      <w:r w:rsidRPr="00AD3B96">
        <w:rPr>
          <w:rFonts w:eastAsia="Calibri"/>
          <w:b/>
          <w:u w:val="single"/>
        </w:rPr>
        <w:t xml:space="preserve">All </w:t>
      </w:r>
      <w:r w:rsidRPr="00DB6B59">
        <w:rPr>
          <w:rFonts w:eastAsia="Calibri"/>
          <w:b/>
          <w:highlight w:val="cyan"/>
          <w:u w:val="single"/>
          <w:shd w:val="clear" w:color="auto" w:fill="41B2FF"/>
        </w:rPr>
        <w:t>struggles</w:t>
      </w:r>
      <w:r w:rsidRPr="00AD3B96">
        <w:rPr>
          <w:rFonts w:eastAsia="Calibri"/>
          <w:b/>
          <w:u w:val="single"/>
        </w:rPr>
        <w:t xml:space="preserve"> over social (sub)systems </w:t>
      </w:r>
      <w:r w:rsidRPr="00DB6B59">
        <w:rPr>
          <w:rFonts w:eastAsia="Calibri"/>
          <w:b/>
          <w:highlight w:val="cyan"/>
          <w:u w:val="single"/>
          <w:shd w:val="clear" w:color="auto" w:fill="41B2FF"/>
        </w:rPr>
        <w:t>have</w:t>
      </w:r>
      <w:r w:rsidRPr="00AD3B96">
        <w:rPr>
          <w:rFonts w:eastAsia="Calibri"/>
          <w:b/>
          <w:u w:val="single"/>
        </w:rPr>
        <w:t xml:space="preserve"> not only a technological but also various other (notably </w:t>
      </w:r>
      <w:r w:rsidRPr="00DB6B59">
        <w:rPr>
          <w:rFonts w:eastAsia="Calibri"/>
          <w:b/>
          <w:iCs/>
          <w:highlight w:val="cyan"/>
          <w:u w:val="single"/>
          <w:bdr w:val="single" w:sz="8" w:space="0" w:color="auto"/>
          <w:shd w:val="clear" w:color="auto" w:fill="41B2FF"/>
        </w:rPr>
        <w:t>economic</w:t>
      </w:r>
      <w:r w:rsidRPr="00DB6B59">
        <w:rPr>
          <w:rFonts w:eastAsia="Calibri"/>
          <w:b/>
          <w:highlight w:val="cyan"/>
          <w:u w:val="single"/>
          <w:shd w:val="clear" w:color="auto" w:fill="41B2FF"/>
        </w:rPr>
        <w:t xml:space="preserve">, </w:t>
      </w:r>
      <w:r w:rsidRPr="00DB6B59">
        <w:rPr>
          <w:rFonts w:eastAsia="Calibri"/>
          <w:b/>
          <w:iCs/>
          <w:highlight w:val="cyan"/>
          <w:u w:val="single"/>
          <w:bdr w:val="single" w:sz="8" w:space="0" w:color="auto"/>
          <w:shd w:val="clear" w:color="auto" w:fill="41B2FF"/>
        </w:rPr>
        <w:t>cultural</w:t>
      </w:r>
      <w:r w:rsidRPr="00DB6B59">
        <w:rPr>
          <w:rFonts w:eastAsia="Calibri"/>
          <w:b/>
          <w:highlight w:val="cyan"/>
          <w:u w:val="single"/>
          <w:shd w:val="clear" w:color="auto" w:fill="41B2FF"/>
        </w:rPr>
        <w:t xml:space="preserve">, and </w:t>
      </w:r>
      <w:r w:rsidRPr="00DB6B59">
        <w:rPr>
          <w:rFonts w:eastAsia="Calibri"/>
          <w:b/>
          <w:iCs/>
          <w:highlight w:val="cyan"/>
          <w:u w:val="single"/>
          <w:bdr w:val="single" w:sz="8" w:space="0" w:color="auto"/>
          <w:shd w:val="clear" w:color="auto" w:fill="41B2FF"/>
        </w:rPr>
        <w:t>political</w:t>
      </w:r>
      <w:r w:rsidRPr="00DB6B59">
        <w:rPr>
          <w:rFonts w:eastAsia="Calibri"/>
          <w:b/>
          <w:highlight w:val="cyan"/>
          <w:u w:val="single"/>
          <w:shd w:val="clear" w:color="auto" w:fill="41B2FF"/>
        </w:rPr>
        <w:t xml:space="preserve">) </w:t>
      </w:r>
      <w:r w:rsidRPr="00DB6B59">
        <w:rPr>
          <w:rFonts w:eastAsia="Calibri"/>
          <w:b/>
          <w:iCs/>
          <w:highlight w:val="cyan"/>
          <w:u w:val="single"/>
          <w:bdr w:val="single" w:sz="8" w:space="0" w:color="auto"/>
          <w:shd w:val="clear" w:color="auto" w:fill="41B2FF"/>
        </w:rPr>
        <w:t>dimensions</w:t>
      </w:r>
      <w:r w:rsidRPr="00AD3B96">
        <w:rPr>
          <w:rFonts w:eastAsia="Calibri"/>
          <w:b/>
          <w:u w:val="single"/>
        </w:rPr>
        <w:t>. Demands made by particular subjects</w:t>
      </w:r>
      <w:r w:rsidRPr="00AD3B96">
        <w:rPr>
          <w:rFonts w:eastAsia="Calibri"/>
        </w:rPr>
        <w:t xml:space="preserve"> (defined by class, ethnicity, gender, age, or ability – or a combination of these sociological variables) </w:t>
      </w:r>
      <w:r w:rsidRPr="00AD3B96">
        <w:rPr>
          <w:rFonts w:eastAsia="Calibri"/>
          <w:b/>
          <w:u w:val="single"/>
        </w:rPr>
        <w:t xml:space="preserve">are </w:t>
      </w:r>
      <w:r w:rsidRPr="00AD3B96">
        <w:rPr>
          <w:rFonts w:eastAsia="Calibri"/>
          <w:b/>
          <w:iCs/>
          <w:u w:val="single"/>
          <w:bdr w:val="single" w:sz="8" w:space="0" w:color="auto"/>
        </w:rPr>
        <w:t>commonly expressed</w:t>
      </w:r>
      <w:r w:rsidRPr="00AD3B96">
        <w:rPr>
          <w:rFonts w:eastAsia="Calibri"/>
          <w:b/>
          <w:u w:val="single"/>
        </w:rPr>
        <w:t xml:space="preserve"> in public interventions </w:t>
      </w:r>
      <w:r w:rsidRPr="00AD3B96">
        <w:rPr>
          <w:rFonts w:eastAsia="Calibri"/>
          <w:b/>
          <w:iCs/>
          <w:u w:val="single"/>
          <w:bdr w:val="single" w:sz="8" w:space="0" w:color="auto"/>
        </w:rPr>
        <w:t>not only into</w:t>
      </w:r>
      <w:r w:rsidRPr="00AD3B96">
        <w:rPr>
          <w:rFonts w:eastAsia="Calibri"/>
        </w:rPr>
        <w:t xml:space="preserve"> production </w:t>
      </w:r>
      <w:r w:rsidRPr="00AD3B96">
        <w:rPr>
          <w:rFonts w:eastAsia="Calibri"/>
          <w:b/>
          <w:iCs/>
          <w:u w:val="single"/>
          <w:bdr w:val="single" w:sz="8" w:space="0" w:color="auto"/>
        </w:rPr>
        <w:t>technology</w:t>
      </w:r>
      <w:r w:rsidRPr="00AD3B96">
        <w:rPr>
          <w:rFonts w:eastAsia="Calibri"/>
          <w:b/>
          <w:u w:val="single"/>
        </w:rPr>
        <w:t xml:space="preserve">, but also into </w:t>
      </w:r>
      <w:r w:rsidRPr="00AD3B96">
        <w:rPr>
          <w:rFonts w:eastAsia="Calibri"/>
          <w:b/>
          <w:iCs/>
          <w:u w:val="single"/>
          <w:bdr w:val="single" w:sz="8" w:space="0" w:color="auto"/>
        </w:rPr>
        <w:t>economic</w:t>
      </w:r>
      <w:r w:rsidRPr="00AD3B96">
        <w:rPr>
          <w:rFonts w:eastAsia="Calibri"/>
          <w:b/>
          <w:u w:val="single"/>
        </w:rPr>
        <w:t xml:space="preserve">, </w:t>
      </w:r>
      <w:r w:rsidRPr="00AD3B96">
        <w:rPr>
          <w:rFonts w:eastAsia="Calibri"/>
          <w:b/>
          <w:iCs/>
          <w:u w:val="single"/>
          <w:bdr w:val="single" w:sz="8" w:space="0" w:color="auto"/>
        </w:rPr>
        <w:t>cultural</w:t>
      </w:r>
      <w:r w:rsidRPr="00AD3B96">
        <w:rPr>
          <w:rFonts w:eastAsia="Calibri"/>
          <w:b/>
          <w:u w:val="single"/>
        </w:rPr>
        <w:t xml:space="preserve">, and </w:t>
      </w:r>
      <w:r w:rsidRPr="00AD3B96">
        <w:rPr>
          <w:rFonts w:eastAsia="Calibri"/>
          <w:b/>
          <w:iCs/>
          <w:u w:val="single"/>
          <w:bdr w:val="single" w:sz="8" w:space="0" w:color="auto"/>
        </w:rPr>
        <w:t>political systems</w:t>
      </w:r>
      <w:r w:rsidRPr="00AD3B96">
        <w:rPr>
          <w:rFonts w:eastAsia="Calibri"/>
          <w:b/>
          <w:u w:val="single"/>
        </w:rPr>
        <w:t xml:space="preserve">. </w:t>
      </w:r>
      <w:r w:rsidRPr="00DB6B59">
        <w:rPr>
          <w:rFonts w:eastAsia="Calibri"/>
          <w:b/>
          <w:highlight w:val="cyan"/>
          <w:u w:val="single"/>
          <w:shd w:val="clear" w:color="auto" w:fill="41B2FF"/>
        </w:rPr>
        <w:t>In all</w:t>
      </w:r>
      <w:r w:rsidRPr="00AD3B96">
        <w:rPr>
          <w:rFonts w:eastAsia="Calibri"/>
          <w:b/>
          <w:u w:val="single"/>
        </w:rPr>
        <w:t xml:space="preserve"> social </w:t>
      </w:r>
      <w:r w:rsidRPr="00DB6B59">
        <w:rPr>
          <w:rFonts w:eastAsia="Calibri"/>
          <w:b/>
          <w:highlight w:val="cyan"/>
          <w:u w:val="single"/>
          <w:shd w:val="clear" w:color="auto" w:fill="41B2FF"/>
        </w:rPr>
        <w:t>struggles</w:t>
      </w:r>
      <w:r w:rsidRPr="00AD3B96">
        <w:rPr>
          <w:rFonts w:eastAsia="Calibri"/>
        </w:rPr>
        <w:t xml:space="preserve"> (including class struggle), </w:t>
      </w:r>
      <w:r w:rsidRPr="00DB6B59">
        <w:rPr>
          <w:rFonts w:eastAsia="Calibri"/>
          <w:b/>
          <w:iCs/>
          <w:highlight w:val="cyan"/>
          <w:u w:val="single"/>
          <w:bdr w:val="single" w:sz="8" w:space="0" w:color="auto"/>
          <w:shd w:val="clear" w:color="auto" w:fill="41B2FF"/>
        </w:rPr>
        <w:t>tech</w:t>
      </w:r>
      <w:r w:rsidRPr="00AD3B96">
        <w:rPr>
          <w:rFonts w:eastAsia="Calibri"/>
          <w:b/>
          <w:u w:val="single"/>
        </w:rPr>
        <w:t xml:space="preserve">nology </w:t>
      </w:r>
      <w:r w:rsidRPr="00DB6B59">
        <w:rPr>
          <w:rFonts w:eastAsia="Calibri"/>
          <w:b/>
          <w:highlight w:val="cyan"/>
          <w:u w:val="single"/>
          <w:shd w:val="clear" w:color="auto" w:fill="41B2FF"/>
        </w:rPr>
        <w:t xml:space="preserve">can be an </w:t>
      </w:r>
      <w:r w:rsidRPr="00DB6B59">
        <w:rPr>
          <w:rFonts w:eastAsia="Calibri"/>
          <w:b/>
          <w:iCs/>
          <w:highlight w:val="cyan"/>
          <w:u w:val="single"/>
          <w:bdr w:val="single" w:sz="8" w:space="0" w:color="auto"/>
          <w:shd w:val="clear" w:color="auto" w:fill="41B2FF"/>
        </w:rPr>
        <w:t>important means to an end</w:t>
      </w:r>
      <w:r w:rsidRPr="00DB6B59">
        <w:rPr>
          <w:rFonts w:eastAsia="Calibri"/>
          <w:b/>
          <w:highlight w:val="cyan"/>
          <w:u w:val="single"/>
          <w:shd w:val="clear" w:color="auto" w:fill="41B2FF"/>
        </w:rPr>
        <w:t xml:space="preserve">, but it is </w:t>
      </w:r>
      <w:r w:rsidRPr="00DB6B59">
        <w:rPr>
          <w:rFonts w:eastAsia="Calibri"/>
          <w:b/>
          <w:iCs/>
          <w:highlight w:val="cyan"/>
          <w:u w:val="single"/>
          <w:bdr w:val="single" w:sz="8" w:space="0" w:color="auto"/>
          <w:shd w:val="clear" w:color="auto" w:fill="41B2FF"/>
        </w:rPr>
        <w:t>rarely an</w:t>
      </w:r>
      <w:r w:rsidRPr="00AD3B96">
        <w:rPr>
          <w:rFonts w:eastAsia="Calibri"/>
          <w:b/>
          <w:iCs/>
          <w:u w:val="single"/>
          <w:bdr w:val="single" w:sz="8" w:space="0" w:color="auto"/>
        </w:rPr>
        <w:t xml:space="preserve"> end in itself</w:t>
      </w:r>
      <w:r w:rsidRPr="00AD3B96">
        <w:rPr>
          <w:rFonts w:eastAsia="Calibri"/>
        </w:rPr>
        <w:t xml:space="preserve">. Put differently, </w:t>
      </w:r>
      <w:r w:rsidRPr="00DB6B59">
        <w:rPr>
          <w:rFonts w:eastAsia="Calibri"/>
          <w:b/>
          <w:highlight w:val="cyan"/>
          <w:u w:val="single"/>
          <w:shd w:val="clear" w:color="auto" w:fill="41B2FF"/>
        </w:rPr>
        <w:t xml:space="preserve">social struggles are </w:t>
      </w:r>
      <w:r w:rsidRPr="00DB6B59">
        <w:rPr>
          <w:rFonts w:eastAsia="Calibri"/>
          <w:b/>
          <w:iCs/>
          <w:highlight w:val="cyan"/>
          <w:u w:val="single"/>
          <w:bdr w:val="single" w:sz="8" w:space="0" w:color="auto"/>
          <w:shd w:val="clear" w:color="auto" w:fill="41B2FF"/>
        </w:rPr>
        <w:t>partly</w:t>
      </w:r>
      <w:r w:rsidRPr="00DB6B59">
        <w:rPr>
          <w:rFonts w:eastAsia="Calibri"/>
          <w:b/>
          <w:highlight w:val="cyan"/>
          <w:u w:val="single"/>
        </w:rPr>
        <w:t xml:space="preserve"> – </w:t>
      </w:r>
      <w:r w:rsidRPr="00DB6B59">
        <w:rPr>
          <w:rFonts w:eastAsia="Calibri"/>
          <w:b/>
          <w:highlight w:val="cyan"/>
          <w:u w:val="single"/>
          <w:shd w:val="clear" w:color="auto" w:fill="41B2FF"/>
        </w:rPr>
        <w:t>but</w:t>
      </w:r>
      <w:r w:rsidRPr="00DB6B59">
        <w:rPr>
          <w:rFonts w:eastAsia="Calibri"/>
          <w:b/>
          <w:highlight w:val="cyan"/>
          <w:u w:val="single"/>
        </w:rPr>
        <w:t xml:space="preserve"> </w:t>
      </w:r>
      <w:r w:rsidRPr="00DB6B59">
        <w:rPr>
          <w:rFonts w:eastAsia="Calibri"/>
          <w:b/>
          <w:iCs/>
          <w:highlight w:val="cyan"/>
          <w:u w:val="single"/>
          <w:bdr w:val="single" w:sz="8" w:space="0" w:color="auto"/>
          <w:shd w:val="clear" w:color="auto" w:fill="41B2FF"/>
        </w:rPr>
        <w:t>seldom</w:t>
      </w:r>
      <w:r w:rsidRPr="00AD3B96">
        <w:rPr>
          <w:rFonts w:eastAsia="Calibri"/>
          <w:b/>
          <w:iCs/>
          <w:u w:val="single"/>
          <w:bdr w:val="single" w:sz="8" w:space="0" w:color="auto"/>
        </w:rPr>
        <w:t xml:space="preserve"> essentially</w:t>
      </w:r>
      <w:r w:rsidRPr="00AD3B96">
        <w:rPr>
          <w:rFonts w:eastAsia="Calibri"/>
          <w:b/>
          <w:u w:val="single"/>
        </w:rPr>
        <w:t xml:space="preserve">, let alone </w:t>
      </w:r>
      <w:r w:rsidRPr="00AD3B96">
        <w:rPr>
          <w:rFonts w:eastAsia="Calibri"/>
          <w:b/>
          <w:iCs/>
          <w:u w:val="single"/>
          <w:bdr w:val="single" w:sz="8" w:space="0" w:color="auto"/>
        </w:rPr>
        <w:t>exclusively</w:t>
      </w:r>
      <w:r w:rsidRPr="00AD3B96">
        <w:rPr>
          <w:rFonts w:eastAsia="Calibri"/>
          <w:b/>
          <w:u w:val="single"/>
        </w:rPr>
        <w:t xml:space="preserve"> – </w:t>
      </w:r>
      <w:r w:rsidRPr="00DB6B59">
        <w:rPr>
          <w:rFonts w:eastAsia="Calibri"/>
          <w:b/>
          <w:iCs/>
          <w:highlight w:val="cyan"/>
          <w:u w:val="single"/>
          <w:bdr w:val="single" w:sz="8" w:space="0" w:color="auto"/>
          <w:shd w:val="clear" w:color="auto" w:fill="41B2FF"/>
        </w:rPr>
        <w:t>about tech</w:t>
      </w:r>
      <w:r w:rsidRPr="00DB6B59">
        <w:rPr>
          <w:rFonts w:eastAsia="Calibri"/>
          <w:b/>
          <w:iCs/>
          <w:highlight w:val="cyan"/>
          <w:u w:val="single"/>
          <w:bdr w:val="single" w:sz="8" w:space="0" w:color="auto"/>
        </w:rPr>
        <w:t>nology</w:t>
      </w:r>
      <w:r w:rsidRPr="00AD3B96">
        <w:rPr>
          <w:rFonts w:eastAsia="Calibri"/>
        </w:rPr>
        <w:t>.</w:t>
      </w:r>
      <w:bookmarkEnd w:id="1"/>
    </w:p>
    <w:p w:rsidR="008117E3" w:rsidRPr="00460E73" w:rsidRDefault="008117E3" w:rsidP="008117E3">
      <w:pPr>
        <w:pStyle w:val="Heading4"/>
      </w:pPr>
      <w:r>
        <w:lastRenderedPageBreak/>
        <w:t xml:space="preserve">Tech is </w:t>
      </w:r>
      <w:r>
        <w:rPr>
          <w:u w:val="single"/>
        </w:rPr>
        <w:t>getting better</w:t>
      </w:r>
      <w:r>
        <w:t xml:space="preserve"> – you’re biased </w:t>
      </w:r>
      <w:r>
        <w:rPr>
          <w:u w:val="single"/>
        </w:rPr>
        <w:t>toward pessimism</w:t>
      </w:r>
      <w:r>
        <w:t xml:space="preserve"> </w:t>
      </w:r>
    </w:p>
    <w:p w:rsidR="008117E3" w:rsidRDefault="008117E3" w:rsidP="008117E3">
      <w:r w:rsidRPr="009D2745">
        <w:rPr>
          <w:rStyle w:val="Style13ptBold"/>
        </w:rPr>
        <w:t>Reinhart 18</w:t>
      </w:r>
      <w:r w:rsidRPr="009D2745">
        <w:t xml:space="preserve"> </w:t>
      </w:r>
      <w:r>
        <w:rPr>
          <w:szCs w:val="16"/>
        </w:rPr>
        <w:t>[</w:t>
      </w:r>
      <w:r w:rsidRPr="009D2745">
        <w:rPr>
          <w:szCs w:val="16"/>
        </w:rPr>
        <w:t xml:space="preserve">Will Rinehart is Director of Technology and Innovation Policy at the American Action Forum, where he specializes in telecommunication, Internet, and data policy, with a focus on emerging technologies and innovation. Rinehart previously worked at </w:t>
      </w:r>
      <w:proofErr w:type="spellStart"/>
      <w:r w:rsidRPr="009D2745">
        <w:rPr>
          <w:szCs w:val="16"/>
        </w:rPr>
        <w:t>TechFreedom</w:t>
      </w:r>
      <w:proofErr w:type="spellEnd"/>
      <w:r w:rsidRPr="009D2745">
        <w:rPr>
          <w:szCs w:val="16"/>
        </w:rPr>
        <w:t xml:space="preserve">, where he was a Research Fellow. He was also previously the Director of Operations at the International Center for Law &amp; Economics. In Defense of Techno-optimism. </w:t>
      </w:r>
      <w:hyperlink r:id="rId9" w:history="1">
        <w:r w:rsidRPr="009D2745">
          <w:rPr>
            <w:rStyle w:val="Hyperlink"/>
            <w:szCs w:val="16"/>
          </w:rPr>
          <w:t>https://techliberation.com/2018/10/10/in-defense-of-techno-optimism/</w:t>
        </w:r>
      </w:hyperlink>
      <w:r>
        <w:rPr>
          <w:rStyle w:val="Hyperlink"/>
          <w:szCs w:val="16"/>
        </w:rPr>
        <w:t>]</w:t>
      </w:r>
      <w:r>
        <w:t xml:space="preserve"> </w:t>
      </w:r>
    </w:p>
    <w:p w:rsidR="008117E3" w:rsidRDefault="008117E3" w:rsidP="008117E3">
      <w:r w:rsidRPr="003202A7">
        <w:rPr>
          <w:rStyle w:val="StyleUnderline"/>
          <w:highlight w:val="cyan"/>
        </w:rPr>
        <w:t>Many are</w:t>
      </w:r>
      <w:r w:rsidRPr="0085093E">
        <w:t xml:space="preserve"> understandably </w:t>
      </w:r>
      <w:r w:rsidRPr="003202A7">
        <w:rPr>
          <w:rStyle w:val="Emphasis"/>
          <w:highlight w:val="cyan"/>
        </w:rPr>
        <w:t>pessimistic</w:t>
      </w:r>
      <w:r w:rsidRPr="003202A7">
        <w:rPr>
          <w:rStyle w:val="StyleUnderline"/>
          <w:highlight w:val="cyan"/>
        </w:rPr>
        <w:t xml:space="preserve"> about</w:t>
      </w:r>
      <w:r w:rsidRPr="0085093E">
        <w:t xml:space="preserve"> platforms and </w:t>
      </w:r>
      <w:r w:rsidRPr="003202A7">
        <w:rPr>
          <w:rStyle w:val="Emphasis"/>
          <w:highlight w:val="cyan"/>
        </w:rPr>
        <w:t>tech</w:t>
      </w:r>
      <w:r w:rsidRPr="0085093E">
        <w:t>nology. This year has been a tough one, from Cambridge Analytica and Russian trolls to the implementation of GDPR and data breaches galore.</w:t>
      </w:r>
      <w:r>
        <w:t xml:space="preserve"> </w:t>
      </w:r>
      <w:r w:rsidRPr="0085093E">
        <w:rPr>
          <w:szCs w:val="16"/>
        </w:rPr>
        <w:t xml:space="preserve">Those who think about the world, about the problems that we see every day, and about their own place in it, will quickly realize the immense frailty of humankind. Fear and worry </w:t>
      </w:r>
      <w:proofErr w:type="gramStart"/>
      <w:r w:rsidRPr="0085093E">
        <w:rPr>
          <w:szCs w:val="16"/>
        </w:rPr>
        <w:t>makes</w:t>
      </w:r>
      <w:proofErr w:type="gramEnd"/>
      <w:r w:rsidRPr="0085093E">
        <w:rPr>
          <w:szCs w:val="16"/>
        </w:rPr>
        <w:t xml:space="preserve"> sense. We are flawed, each one of us. And technology only seems to exacerbate those problems.</w:t>
      </w:r>
      <w:r>
        <w:rPr>
          <w:szCs w:val="16"/>
        </w:rPr>
        <w:t xml:space="preserve"> </w:t>
      </w:r>
      <w:r w:rsidRPr="003202A7">
        <w:rPr>
          <w:rStyle w:val="StyleUnderline"/>
          <w:highlight w:val="cyan"/>
        </w:rPr>
        <w:t xml:space="preserve">But life is </w:t>
      </w:r>
      <w:r w:rsidRPr="003202A7">
        <w:rPr>
          <w:rStyle w:val="Emphasis"/>
          <w:highlight w:val="cyan"/>
        </w:rPr>
        <w:t>getting better</w:t>
      </w:r>
      <w:r w:rsidRPr="0085093E">
        <w:t xml:space="preserve">. </w:t>
      </w:r>
      <w:r w:rsidRPr="003202A7">
        <w:rPr>
          <w:rStyle w:val="StyleUnderline"/>
          <w:highlight w:val="cyan"/>
        </w:rPr>
        <w:t xml:space="preserve">Poverty continues </w:t>
      </w:r>
      <w:r w:rsidRPr="003202A7">
        <w:rPr>
          <w:rStyle w:val="Emphasis"/>
          <w:highlight w:val="cyan"/>
        </w:rPr>
        <w:t>nose-diving</w:t>
      </w:r>
      <w:r w:rsidRPr="009D2745">
        <w:rPr>
          <w:rStyle w:val="StyleUnderline"/>
        </w:rPr>
        <w:t>;</w:t>
      </w:r>
      <w:r w:rsidRPr="0085093E">
        <w:t xml:space="preserve"> adult </w:t>
      </w:r>
      <w:r w:rsidRPr="003202A7">
        <w:rPr>
          <w:rStyle w:val="Emphasis"/>
          <w:highlight w:val="cyan"/>
        </w:rPr>
        <w:t>literacy is at an all-time high</w:t>
      </w:r>
      <w:r w:rsidRPr="0085093E">
        <w:t xml:space="preserve">; </w:t>
      </w:r>
      <w:r w:rsidRPr="003202A7">
        <w:rPr>
          <w:rStyle w:val="StyleUnderline"/>
          <w:highlight w:val="cyan"/>
        </w:rPr>
        <w:t>people</w:t>
      </w:r>
      <w:r w:rsidRPr="009D2745">
        <w:rPr>
          <w:rStyle w:val="StyleUnderline"/>
        </w:rPr>
        <w:t xml:space="preserve"> around the world </w:t>
      </w:r>
      <w:r w:rsidRPr="003202A7">
        <w:rPr>
          <w:rStyle w:val="StyleUnderline"/>
          <w:highlight w:val="cyan"/>
        </w:rPr>
        <w:t xml:space="preserve">are </w:t>
      </w:r>
      <w:r w:rsidRPr="003202A7">
        <w:rPr>
          <w:rStyle w:val="Emphasis"/>
          <w:highlight w:val="cyan"/>
        </w:rPr>
        <w:t>living longer</w:t>
      </w:r>
      <w:r w:rsidRPr="0085093E">
        <w:t xml:space="preserve">, living </w:t>
      </w:r>
      <w:r w:rsidRPr="003202A7">
        <w:rPr>
          <w:rStyle w:val="StyleUnderline"/>
          <w:highlight w:val="cyan"/>
        </w:rPr>
        <w:t>in</w:t>
      </w:r>
      <w:r w:rsidRPr="0085093E">
        <w:t xml:space="preserve"> </w:t>
      </w:r>
      <w:r w:rsidRPr="003202A7">
        <w:rPr>
          <w:rStyle w:val="Emphasis"/>
          <w:highlight w:val="cyan"/>
        </w:rPr>
        <w:t>democracies</w:t>
      </w:r>
      <w:r w:rsidRPr="0085093E">
        <w:t xml:space="preserve">, </w:t>
      </w:r>
      <w:r w:rsidRPr="003202A7">
        <w:rPr>
          <w:rStyle w:val="StyleUnderline"/>
          <w:highlight w:val="cyan"/>
        </w:rPr>
        <w:t xml:space="preserve">and are better </w:t>
      </w:r>
      <w:r w:rsidRPr="003202A7">
        <w:rPr>
          <w:rStyle w:val="Emphasis"/>
          <w:highlight w:val="cyan"/>
        </w:rPr>
        <w:t>educated</w:t>
      </w:r>
      <w:r w:rsidRPr="0085093E">
        <w:t xml:space="preserve"> than at any other time in history. Meanwhile, </w:t>
      </w:r>
      <w:r w:rsidRPr="003202A7">
        <w:rPr>
          <w:rStyle w:val="StyleUnderline"/>
          <w:highlight w:val="cyan"/>
        </w:rPr>
        <w:t xml:space="preserve">the </w:t>
      </w:r>
      <w:r w:rsidRPr="003202A7">
        <w:rPr>
          <w:rStyle w:val="Emphasis"/>
          <w:highlight w:val="cyan"/>
        </w:rPr>
        <w:t>digital revolution</w:t>
      </w:r>
      <w:r w:rsidRPr="003202A7">
        <w:rPr>
          <w:rStyle w:val="StyleUnderline"/>
          <w:highlight w:val="cyan"/>
        </w:rPr>
        <w:t xml:space="preserve"> has resulted in</w:t>
      </w:r>
      <w:r w:rsidRPr="0085093E">
        <w:t xml:space="preserve"> a glut of </w:t>
      </w:r>
      <w:r w:rsidRPr="003202A7">
        <w:rPr>
          <w:rStyle w:val="StyleUnderline"/>
          <w:highlight w:val="cyan"/>
        </w:rPr>
        <w:t xml:space="preserve">informational </w:t>
      </w:r>
      <w:r w:rsidRPr="003202A7">
        <w:rPr>
          <w:rStyle w:val="Emphasis"/>
          <w:highlight w:val="cyan"/>
        </w:rPr>
        <w:t>abundance</w:t>
      </w:r>
      <w:r w:rsidRPr="003202A7">
        <w:rPr>
          <w:rStyle w:val="StyleUnderline"/>
          <w:highlight w:val="cyan"/>
        </w:rPr>
        <w:t>, helping to correct</w:t>
      </w:r>
      <w:r w:rsidRPr="009D2745">
        <w:rPr>
          <w:rStyle w:val="StyleUnderline"/>
        </w:rPr>
        <w:t xml:space="preserve"> the informational </w:t>
      </w:r>
      <w:r w:rsidRPr="003202A7">
        <w:rPr>
          <w:rStyle w:val="StyleUnderline"/>
          <w:highlight w:val="cyan"/>
        </w:rPr>
        <w:t>asymmetries that</w:t>
      </w:r>
      <w:r w:rsidRPr="009D2745">
        <w:rPr>
          <w:rStyle w:val="StyleUnderline"/>
        </w:rPr>
        <w:t xml:space="preserve"> have long </w:t>
      </w:r>
      <w:r w:rsidRPr="003202A7">
        <w:rPr>
          <w:rStyle w:val="StyleUnderline"/>
          <w:highlight w:val="cyan"/>
        </w:rPr>
        <w:t>plagued humankind</w:t>
      </w:r>
      <w:r w:rsidRPr="0085093E">
        <w:t xml:space="preserve">. The problem we now face is not how to address informational constraints, but how to provide the means for people to sort through and make sense of this abundant trove of data. These </w:t>
      </w:r>
      <w:r w:rsidRPr="003202A7">
        <w:rPr>
          <w:rStyle w:val="Emphasis"/>
          <w:highlight w:val="cyan"/>
        </w:rPr>
        <w:t>macro trends</w:t>
      </w:r>
      <w:r w:rsidRPr="0085093E">
        <w:t xml:space="preserve"> </w:t>
      </w:r>
      <w:r w:rsidRPr="003202A7">
        <w:rPr>
          <w:rStyle w:val="StyleUnderline"/>
          <w:highlight w:val="cyan"/>
        </w:rPr>
        <w:t xml:space="preserve">don’t </w:t>
      </w:r>
      <w:proofErr w:type="gramStart"/>
      <w:r w:rsidRPr="003202A7">
        <w:rPr>
          <w:rStyle w:val="StyleUnderline"/>
          <w:highlight w:val="cyan"/>
        </w:rPr>
        <w:t>make</w:t>
      </w:r>
      <w:proofErr w:type="gramEnd"/>
      <w:r w:rsidRPr="003202A7">
        <w:rPr>
          <w:rStyle w:val="StyleUnderline"/>
          <w:highlight w:val="cyan"/>
        </w:rPr>
        <w:t xml:space="preserve"> headlines</w:t>
      </w:r>
      <w:r w:rsidRPr="0085093E">
        <w:t xml:space="preserve">. </w:t>
      </w:r>
      <w:r w:rsidRPr="0085093E">
        <w:rPr>
          <w:rStyle w:val="StyleUnderline"/>
        </w:rPr>
        <w:t>Psychologists know that people love to read negative articles.</w:t>
      </w:r>
      <w:r w:rsidRPr="009D2745">
        <w:rPr>
          <w:rStyle w:val="StyleUnderline"/>
        </w:rPr>
        <w:t xml:space="preserve"> </w:t>
      </w:r>
      <w:r w:rsidRPr="003202A7">
        <w:rPr>
          <w:rStyle w:val="StyleUnderline"/>
          <w:highlight w:val="cyan"/>
        </w:rPr>
        <w:t xml:space="preserve">Our brains are </w:t>
      </w:r>
      <w:r w:rsidRPr="003202A7">
        <w:rPr>
          <w:rStyle w:val="Emphasis"/>
          <w:highlight w:val="cyan"/>
        </w:rPr>
        <w:t>wired</w:t>
      </w:r>
      <w:r w:rsidRPr="003202A7">
        <w:rPr>
          <w:rStyle w:val="StyleUnderline"/>
          <w:highlight w:val="cyan"/>
        </w:rPr>
        <w:t xml:space="preserve"> for </w:t>
      </w:r>
      <w:r w:rsidRPr="003202A7">
        <w:rPr>
          <w:rStyle w:val="Emphasis"/>
          <w:highlight w:val="cyan"/>
        </w:rPr>
        <w:t>pessimism</w:t>
      </w:r>
      <w:r w:rsidRPr="009D2745">
        <w:rPr>
          <w:rStyle w:val="StyleUnderline"/>
        </w:rPr>
        <w:t>.</w:t>
      </w:r>
      <w:r>
        <w:rPr>
          <w:rStyle w:val="StyleUnderline"/>
        </w:rPr>
        <w:t xml:space="preserve"> </w:t>
      </w:r>
      <w:r w:rsidRPr="0085093E">
        <w:rPr>
          <w:szCs w:val="16"/>
        </w:rPr>
        <w:t xml:space="preserve">In the shadow of a year of bad news, it helpful to remember that Facebook and Google and Reddit and Twitter also support humane conversations. Most people aren’t going online to talk about politics and if you are, then you are rare. These sites are places where families and friends can connect. They offer a space of solace – like when chronic pain sufferers find others on Facebook, or when widows vent, rage, laugh and cry without judgement through the Hot Young Widows Club. Let’s also not forget that Reddit, while sometimes a place of rage and spite, is also where a weight lifter with cerebral palsy can become a hero and where those with addiction can find healing. And in the hardest to reach places in Canada, in Iqaluit, people say that “Amazon Prime has done more toward elevating the standard of living of my family than any territorial or federal program. Full stop. Period” Three-fourths of Americans say major technology companies’ products and services have been </w:t>
      </w:r>
      <w:proofErr w:type="gramStart"/>
      <w:r w:rsidRPr="0085093E">
        <w:rPr>
          <w:szCs w:val="16"/>
        </w:rPr>
        <w:t>more good</w:t>
      </w:r>
      <w:proofErr w:type="gramEnd"/>
      <w:r w:rsidRPr="0085093E">
        <w:rPr>
          <w:szCs w:val="16"/>
        </w:rPr>
        <w:t xml:space="preserve"> than bad for them personally. But when it comes to the whole of society, they are more skeptical about technology bringing benefits. Here is how I read that disparity: Most of us think that we have benefited from technology, but we worry about where it is taking the human collective. That is an understandable worry, but one that shouldn’t hobble us to inaction. Nor is technology making us stupid. Indeed, quite the opposite is happening. Technology use in those aged 50 and above seems to have caused them to be cognitively younger than their parents to the tune of 4 to 8 years. While the use of Google does seem to reduce our ability to recall information, studies find that it has boosted other kinds of memory, like retrieving information. Why remember a fact when you can remember where it is located? Concerned how audiobooks might be affecting people, Beth </w:t>
      </w:r>
      <w:proofErr w:type="spellStart"/>
      <w:r w:rsidRPr="0085093E">
        <w:rPr>
          <w:szCs w:val="16"/>
        </w:rPr>
        <w:t>Rogowsky</w:t>
      </w:r>
      <w:proofErr w:type="spellEnd"/>
      <w:r w:rsidRPr="0085093E">
        <w:rPr>
          <w:szCs w:val="16"/>
        </w:rPr>
        <w:t xml:space="preserve">, an associate professor of education, compared them to physical reading and was surprised to find “no significant differences in comprehension between reading, listening, or reading and listening simultaneously.” Cyberbullying and excessive use might make parents worry, but NIH supported </w:t>
      </w:r>
      <w:r w:rsidRPr="0085093E">
        <w:rPr>
          <w:szCs w:val="16"/>
        </w:rPr>
        <w:lastRenderedPageBreak/>
        <w:t>work found that “Heavy use of the Internet and video gaming may be more a symptom of mental health problems than a cause. Moderate use of the Internet, especially for acquiring information, is most supportive of healthy development.” Don’t worry. The kids are going to be alright.</w:t>
      </w:r>
      <w:r>
        <w:rPr>
          <w:szCs w:val="16"/>
        </w:rPr>
        <w:t xml:space="preserve"> </w:t>
      </w:r>
      <w:r w:rsidRPr="0085093E">
        <w:t xml:space="preserve">And </w:t>
      </w:r>
      <w:r w:rsidRPr="009D2745">
        <w:rPr>
          <w:rStyle w:val="StyleUnderline"/>
        </w:rPr>
        <w:t xml:space="preserve">yes, </w:t>
      </w:r>
      <w:r w:rsidRPr="003202A7">
        <w:rPr>
          <w:rStyle w:val="StyleUnderline"/>
          <w:highlight w:val="cyan"/>
        </w:rPr>
        <w:t>there is a lot</w:t>
      </w:r>
      <w:r w:rsidRPr="009D2745">
        <w:rPr>
          <w:rStyle w:val="StyleUnderline"/>
        </w:rPr>
        <w:t xml:space="preserve"> we still need </w:t>
      </w:r>
      <w:r w:rsidRPr="003202A7">
        <w:rPr>
          <w:rStyle w:val="StyleUnderline"/>
          <w:highlight w:val="cyan"/>
        </w:rPr>
        <w:t xml:space="preserve">to </w:t>
      </w:r>
      <w:r w:rsidRPr="003202A7">
        <w:rPr>
          <w:rStyle w:val="Emphasis"/>
          <w:highlight w:val="cyan"/>
        </w:rPr>
        <w:t>fix</w:t>
      </w:r>
      <w:r w:rsidRPr="003202A7">
        <w:rPr>
          <w:rStyle w:val="StyleUnderline"/>
          <w:highlight w:val="cyan"/>
        </w:rPr>
        <w:t>. There is</w:t>
      </w:r>
      <w:r w:rsidRPr="009D2745">
        <w:rPr>
          <w:rStyle w:val="StyleUnderline"/>
        </w:rPr>
        <w:t xml:space="preserve"> cruelty, </w:t>
      </w:r>
      <w:r w:rsidRPr="003202A7">
        <w:rPr>
          <w:rStyle w:val="Emphasis"/>
          <w:highlight w:val="cyan"/>
        </w:rPr>
        <w:t>racism</w:t>
      </w:r>
      <w:r w:rsidRPr="009D2745">
        <w:rPr>
          <w:rStyle w:val="StyleUnderline"/>
        </w:rPr>
        <w:t xml:space="preserve">, sexism, and poverty of all kinds </w:t>
      </w:r>
      <w:r w:rsidRPr="003202A7">
        <w:rPr>
          <w:rStyle w:val="StyleUnderline"/>
          <w:highlight w:val="cyan"/>
        </w:rPr>
        <w:t>embedded in</w:t>
      </w:r>
      <w:r w:rsidRPr="009D2745">
        <w:rPr>
          <w:rStyle w:val="StyleUnderline"/>
        </w:rPr>
        <w:t xml:space="preserve"> our </w:t>
      </w:r>
      <w:r w:rsidRPr="003202A7">
        <w:rPr>
          <w:rStyle w:val="Emphasis"/>
          <w:highlight w:val="cyan"/>
        </w:rPr>
        <w:t>tech</w:t>
      </w:r>
      <w:r w:rsidRPr="009D2745">
        <w:rPr>
          <w:rStyle w:val="StyleUnderline"/>
        </w:rPr>
        <w:t xml:space="preserve">nological </w:t>
      </w:r>
      <w:r w:rsidRPr="003202A7">
        <w:rPr>
          <w:rStyle w:val="StyleUnderline"/>
          <w:highlight w:val="cyan"/>
        </w:rPr>
        <w:t>systems</w:t>
      </w:r>
      <w:r w:rsidRPr="009D2745">
        <w:rPr>
          <w:rStyle w:val="StyleUnderline"/>
        </w:rPr>
        <w:t xml:space="preserve">. But </w:t>
      </w:r>
      <w:r w:rsidRPr="003202A7">
        <w:rPr>
          <w:rStyle w:val="StyleUnderline"/>
          <w:highlight w:val="cyan"/>
        </w:rPr>
        <w:t>the best way to handle</w:t>
      </w:r>
      <w:r w:rsidRPr="009D2745">
        <w:rPr>
          <w:rStyle w:val="StyleUnderline"/>
        </w:rPr>
        <w:t xml:space="preserve"> these </w:t>
      </w:r>
      <w:r w:rsidRPr="003202A7">
        <w:rPr>
          <w:rStyle w:val="StyleUnderline"/>
          <w:highlight w:val="cyan"/>
        </w:rPr>
        <w:t>issues is</w:t>
      </w:r>
      <w:r w:rsidRPr="009D2745">
        <w:rPr>
          <w:rStyle w:val="StyleUnderline"/>
        </w:rPr>
        <w:t xml:space="preserve"> through the application of </w:t>
      </w:r>
      <w:r w:rsidRPr="003202A7">
        <w:rPr>
          <w:rStyle w:val="StyleUnderline"/>
          <w:highlight w:val="cyan"/>
        </w:rPr>
        <w:t>human ingenuity</w:t>
      </w:r>
      <w:r w:rsidRPr="009D2745">
        <w:rPr>
          <w:rStyle w:val="StyleUnderline"/>
        </w:rPr>
        <w:t>. Human ingenuity begets technology in all of its varieties</w:t>
      </w:r>
      <w:r w:rsidRPr="0085093E">
        <w:t>.</w:t>
      </w:r>
      <w:r>
        <w:t xml:space="preserve"> </w:t>
      </w:r>
      <w:r w:rsidRPr="0085093E">
        <w:rPr>
          <w:szCs w:val="16"/>
        </w:rPr>
        <w:t xml:space="preserve">When Scott Alexander over at Star Slate Codex recently looked at 52 </w:t>
      </w:r>
      <w:r w:rsidRPr="0085093E">
        <w:rPr>
          <w:rStyle w:val="StyleUnderline"/>
          <w:sz w:val="16"/>
          <w:szCs w:val="16"/>
        </w:rPr>
        <w:t>startups</w:t>
      </w:r>
      <w:r w:rsidRPr="0085093E">
        <w:rPr>
          <w:szCs w:val="16"/>
        </w:rPr>
        <w:t xml:space="preserve"> being groomed by startup incubator Y Combinator, he rightly pointed out that many of them were working for the betterment of all:</w:t>
      </w:r>
      <w:r>
        <w:rPr>
          <w:szCs w:val="16"/>
        </w:rPr>
        <w:t xml:space="preserve"> </w:t>
      </w:r>
      <w:r w:rsidRPr="0085093E">
        <w:t xml:space="preserve">Thirteen of them </w:t>
      </w:r>
      <w:r w:rsidRPr="003202A7">
        <w:rPr>
          <w:rStyle w:val="StyleUnderline"/>
          <w:highlight w:val="cyan"/>
        </w:rPr>
        <w:t>had an altruistic</w:t>
      </w:r>
      <w:r w:rsidRPr="0085093E">
        <w:t xml:space="preserve"> or international development </w:t>
      </w:r>
      <w:r w:rsidRPr="003202A7">
        <w:rPr>
          <w:rStyle w:val="StyleUnderline"/>
          <w:highlight w:val="cyan"/>
        </w:rPr>
        <w:t>focus</w:t>
      </w:r>
      <w:r w:rsidRPr="0085093E">
        <w:t xml:space="preserve">, including </w:t>
      </w:r>
      <w:proofErr w:type="spellStart"/>
      <w:r w:rsidRPr="0085093E">
        <w:t>Neema</w:t>
      </w:r>
      <w:proofErr w:type="spellEnd"/>
      <w:r w:rsidRPr="0085093E">
        <w:t xml:space="preserve">, an app to help poor people without access to banks gain financial services; </w:t>
      </w:r>
      <w:proofErr w:type="spellStart"/>
      <w:r w:rsidRPr="0085093E">
        <w:t>Kangpe</w:t>
      </w:r>
      <w:proofErr w:type="spellEnd"/>
      <w:r w:rsidRPr="0085093E">
        <w:t xml:space="preserve">, </w:t>
      </w:r>
      <w:r w:rsidRPr="003202A7">
        <w:rPr>
          <w:rStyle w:val="StyleUnderline"/>
          <w:highlight w:val="cyan"/>
        </w:rPr>
        <w:t>online</w:t>
      </w:r>
      <w:r w:rsidRPr="009D2745">
        <w:rPr>
          <w:rStyle w:val="StyleUnderline"/>
        </w:rPr>
        <w:t xml:space="preserve"> health </w:t>
      </w:r>
      <w:r w:rsidRPr="003202A7">
        <w:rPr>
          <w:rStyle w:val="StyleUnderline"/>
          <w:highlight w:val="cyan"/>
        </w:rPr>
        <w:t>services for people</w:t>
      </w:r>
      <w:r w:rsidRPr="009D2745">
        <w:rPr>
          <w:rStyle w:val="StyleUnderline"/>
        </w:rPr>
        <w:t xml:space="preserve"> in Africa </w:t>
      </w:r>
      <w:r w:rsidRPr="003202A7">
        <w:rPr>
          <w:rStyle w:val="StyleUnderline"/>
          <w:highlight w:val="cyan"/>
        </w:rPr>
        <w:t>without access to doctors</w:t>
      </w:r>
      <w:r w:rsidRPr="0085093E">
        <w:t xml:space="preserve">; </w:t>
      </w:r>
      <w:proofErr w:type="spellStart"/>
      <w:r w:rsidRPr="0085093E">
        <w:t>Credy</w:t>
      </w:r>
      <w:proofErr w:type="spellEnd"/>
      <w:r w:rsidRPr="0085093E">
        <w:t xml:space="preserve">, a peer-to-peer lending service in India; Clear Genetics, </w:t>
      </w:r>
      <w:r w:rsidRPr="003202A7">
        <w:rPr>
          <w:rStyle w:val="StyleUnderline"/>
          <w:highlight w:val="cyan"/>
        </w:rPr>
        <w:t>an automated gene</w:t>
      </w:r>
      <w:r w:rsidRPr="009D2745">
        <w:rPr>
          <w:rStyle w:val="StyleUnderline"/>
        </w:rPr>
        <w:t xml:space="preserve">tic </w:t>
      </w:r>
      <w:r w:rsidRPr="003202A7">
        <w:rPr>
          <w:rStyle w:val="StyleUnderline"/>
          <w:highlight w:val="cyan"/>
        </w:rPr>
        <w:t>counseling tool</w:t>
      </w:r>
      <w:r w:rsidRPr="009D2745">
        <w:rPr>
          <w:rStyle w:val="StyleUnderline"/>
        </w:rPr>
        <w:t xml:space="preserve"> for at-risk parents</w:t>
      </w:r>
      <w:r w:rsidRPr="0085093E">
        <w:t>; and Dost Education, helping to teach literacy skills in India via a $1/month course.</w:t>
      </w:r>
      <w:r>
        <w:t xml:space="preserve"> </w:t>
      </w:r>
      <w:r w:rsidRPr="0085093E">
        <w:rPr>
          <w:szCs w:val="16"/>
        </w:rPr>
        <w:t xml:space="preserve">Twelve of them seemed like really exciting cutting-edge technology, including CBAS, which describes itself as “human bionics plug-and-play”; </w:t>
      </w:r>
      <w:proofErr w:type="spellStart"/>
      <w:r w:rsidRPr="0085093E">
        <w:rPr>
          <w:szCs w:val="16"/>
        </w:rPr>
        <w:t>Solugen</w:t>
      </w:r>
      <w:proofErr w:type="spellEnd"/>
      <w:r w:rsidRPr="0085093E">
        <w:rPr>
          <w:szCs w:val="16"/>
        </w:rPr>
        <w:t xml:space="preserve">, which has a way to manufacture hydrogen peroxide from plant sugars; AON3D, which makes 3D printers for industrial uses; </w:t>
      </w:r>
      <w:proofErr w:type="spellStart"/>
      <w:r w:rsidRPr="0085093E">
        <w:rPr>
          <w:szCs w:val="16"/>
        </w:rPr>
        <w:t>Indee</w:t>
      </w:r>
      <w:proofErr w:type="spellEnd"/>
      <w:r w:rsidRPr="0085093E">
        <w:rPr>
          <w:szCs w:val="16"/>
        </w:rPr>
        <w:t xml:space="preserve">, a new genetic engineering system; </w:t>
      </w:r>
      <w:proofErr w:type="spellStart"/>
      <w:r w:rsidRPr="0085093E">
        <w:rPr>
          <w:szCs w:val="16"/>
        </w:rPr>
        <w:t>Alem</w:t>
      </w:r>
      <w:proofErr w:type="spellEnd"/>
      <w:r w:rsidRPr="0085093E">
        <w:rPr>
          <w:szCs w:val="16"/>
        </w:rPr>
        <w:t xml:space="preserve"> Health, applying AI to radiology, and of course the obligatory drone delivery startup. Eighteen of them seemed like boring meat-and-potatoes companies aimed at businesses that need enterprise data solution software application package analytics targeting management something </w:t>
      </w:r>
      <w:proofErr w:type="spellStart"/>
      <w:r w:rsidRPr="0085093E">
        <w:rPr>
          <w:szCs w:val="16"/>
        </w:rPr>
        <w:t>something</w:t>
      </w:r>
      <w:proofErr w:type="spellEnd"/>
      <w:r w:rsidRPr="0085093E">
        <w:rPr>
          <w:szCs w:val="16"/>
        </w:rPr>
        <w:t xml:space="preserve"> </w:t>
      </w:r>
      <w:proofErr w:type="spellStart"/>
      <w:r w:rsidRPr="0085093E">
        <w:rPr>
          <w:szCs w:val="16"/>
        </w:rPr>
        <w:t>something</w:t>
      </w:r>
      <w:proofErr w:type="spellEnd"/>
      <w:r w:rsidRPr="0085093E">
        <w:rPr>
          <w:szCs w:val="16"/>
        </w:rPr>
        <w:t xml:space="preserve"> “the cloud”. As for the other companies, they were the kind of niche products that Silicon Valley has come to be criticized for supporting. Perhaps the Valley deserves some criticism, but perhaps it deserves more credit than it’s been receiving as-of-late.</w:t>
      </w:r>
      <w:r>
        <w:rPr>
          <w:szCs w:val="16"/>
        </w:rPr>
        <w:t xml:space="preserve"> </w:t>
      </w:r>
      <w:r w:rsidRPr="009D2745">
        <w:rPr>
          <w:rStyle w:val="StyleUnderline"/>
        </w:rPr>
        <w:t xml:space="preserve">Contemporary </w:t>
      </w:r>
      <w:r w:rsidRPr="003202A7">
        <w:rPr>
          <w:rStyle w:val="StyleUnderline"/>
          <w:highlight w:val="cyan"/>
        </w:rPr>
        <w:t>tech criticism displays</w:t>
      </w:r>
      <w:r w:rsidRPr="009D2745">
        <w:rPr>
          <w:rStyle w:val="StyleUnderline"/>
        </w:rPr>
        <w:t xml:space="preserve"> a kind of </w:t>
      </w:r>
      <w:r w:rsidRPr="003202A7">
        <w:rPr>
          <w:rStyle w:val="Emphasis"/>
          <w:highlight w:val="cyan"/>
        </w:rPr>
        <w:t>anti-nostalgia</w:t>
      </w:r>
      <w:r w:rsidRPr="0085093E">
        <w:t xml:space="preserve">. Instead of being reverent for the past, </w:t>
      </w:r>
      <w:r w:rsidRPr="003202A7">
        <w:rPr>
          <w:rStyle w:val="StyleUnderline"/>
          <w:highlight w:val="cyan"/>
        </w:rPr>
        <w:t>anxiety for the future abounds</w:t>
      </w:r>
      <w:r w:rsidRPr="0085093E">
        <w:t xml:space="preserve">. In these visions, the future is imagined as a strange, foreign land, beset with problems. And yet, to quote that old adage, tomorrow is the visitor that is always coming but never arrives. The future never arrives because we are assembling it today. We need to work diligently together to piece together a better world. </w:t>
      </w:r>
      <w:r w:rsidRPr="009D2745">
        <w:rPr>
          <w:rStyle w:val="StyleUnderline"/>
        </w:rPr>
        <w:t xml:space="preserve">But </w:t>
      </w:r>
      <w:r w:rsidRPr="003202A7">
        <w:rPr>
          <w:rStyle w:val="StyleUnderline"/>
          <w:highlight w:val="cyan"/>
        </w:rPr>
        <w:t>if we</w:t>
      </w:r>
      <w:r w:rsidRPr="009D2745">
        <w:rPr>
          <w:rStyle w:val="StyleUnderline"/>
        </w:rPr>
        <w:t xml:space="preserve"> constantly </w:t>
      </w:r>
      <w:r w:rsidRPr="003202A7">
        <w:rPr>
          <w:rStyle w:val="StyleUnderline"/>
          <w:highlight w:val="cyan"/>
        </w:rPr>
        <w:t>live in fear of what comes next</w:t>
      </w:r>
      <w:r w:rsidRPr="009D2745">
        <w:rPr>
          <w:rStyle w:val="StyleUnderline"/>
        </w:rPr>
        <w:t xml:space="preserve">, </w:t>
      </w:r>
      <w:r w:rsidRPr="003202A7">
        <w:rPr>
          <w:rStyle w:val="StyleUnderline"/>
          <w:highlight w:val="cyan"/>
        </w:rPr>
        <w:t xml:space="preserve">that future won’t be </w:t>
      </w:r>
      <w:r w:rsidRPr="003202A7">
        <w:rPr>
          <w:rStyle w:val="Emphasis"/>
          <w:highlight w:val="cyan"/>
        </w:rPr>
        <w:t>built</w:t>
      </w:r>
      <w:r w:rsidRPr="003202A7">
        <w:rPr>
          <w:rStyle w:val="StyleUnderline"/>
          <w:highlight w:val="cyan"/>
        </w:rPr>
        <w:t xml:space="preserve">. Optimism needn’t be </w:t>
      </w:r>
      <w:proofErr w:type="spellStart"/>
      <w:r w:rsidRPr="003202A7">
        <w:rPr>
          <w:rStyle w:val="Emphasis"/>
          <w:highlight w:val="cyan"/>
        </w:rPr>
        <w:t>pollyannaish</w:t>
      </w:r>
      <w:proofErr w:type="spellEnd"/>
      <w:r w:rsidRPr="009D2745">
        <w:rPr>
          <w:rStyle w:val="StyleUnderline"/>
        </w:rPr>
        <w:t xml:space="preserve">. </w:t>
      </w:r>
      <w:r w:rsidRPr="003202A7">
        <w:rPr>
          <w:rStyle w:val="StyleUnderline"/>
          <w:highlight w:val="cyan"/>
        </w:rPr>
        <w:t>It only needs to be hopeful of a better world</w:t>
      </w:r>
      <w:r w:rsidRPr="003202A7">
        <w:rPr>
          <w:highlight w:val="cyan"/>
        </w:rPr>
        <w:t>.</w:t>
      </w:r>
    </w:p>
    <w:p w:rsidR="008117E3" w:rsidRPr="00C032BD" w:rsidRDefault="008117E3" w:rsidP="008117E3">
      <w:pPr>
        <w:pStyle w:val="Heading4"/>
      </w:pPr>
      <w:r>
        <w:t>Tech good –</w:t>
      </w:r>
    </w:p>
    <w:p w:rsidR="008117E3" w:rsidRPr="00A53FBF" w:rsidRDefault="008117E3" w:rsidP="008117E3">
      <w:pPr>
        <w:pStyle w:val="Heading4"/>
      </w:pPr>
      <w:r>
        <w:t xml:space="preserve">1 – </w:t>
      </w:r>
      <w:r w:rsidRPr="00A53FBF">
        <w:t>Accurate predictions---the alt causes confirmation bias</w:t>
      </w:r>
    </w:p>
    <w:p w:rsidR="008117E3" w:rsidRPr="00A53FBF" w:rsidRDefault="008117E3" w:rsidP="008117E3">
      <w:r w:rsidRPr="00A53FBF">
        <w:t xml:space="preserve">Michael D. </w:t>
      </w:r>
      <w:r w:rsidRPr="00A53FBF">
        <w:rPr>
          <w:rStyle w:val="Style13ptBold"/>
        </w:rPr>
        <w:t>Ward 13</w:t>
      </w:r>
      <w:r w:rsidRPr="00A53FBF">
        <w:t xml:space="preserve">, Professor of Political Science at Duke University, Niles W. Metternich, University of College London, Cassy L. </w:t>
      </w:r>
      <w:proofErr w:type="spellStart"/>
      <w:r w:rsidRPr="00A53FBF">
        <w:t>Dorff</w:t>
      </w:r>
      <w:proofErr w:type="spellEnd"/>
      <w:r w:rsidRPr="00A53FBF">
        <w:t xml:space="preserve">, Max Gallop, Florian M. </w:t>
      </w:r>
      <w:proofErr w:type="spellStart"/>
      <w:r w:rsidRPr="00A53FBF">
        <w:t>Hollenbach</w:t>
      </w:r>
      <w:proofErr w:type="spellEnd"/>
      <w:r w:rsidRPr="00A53FBF">
        <w:t xml:space="preserve">, Anna Schultz, and Simon </w:t>
      </w:r>
      <w:proofErr w:type="spellStart"/>
      <w:r w:rsidRPr="00A53FBF">
        <w:t>Weschle</w:t>
      </w:r>
      <w:proofErr w:type="spellEnd"/>
      <w:r w:rsidRPr="00A53FBF">
        <w:t xml:space="preserve">, "Learning from the Past and Stepping into the Future: Toward a New Generation of Conflict Prediction", International Studies Review (2013) 15, 473-490 </w:t>
      </w:r>
    </w:p>
    <w:p w:rsidR="008117E3" w:rsidRPr="00A53FBF" w:rsidRDefault="008117E3" w:rsidP="008117E3">
      <w:pPr>
        <w:rPr>
          <w:sz w:val="16"/>
        </w:rPr>
      </w:pPr>
      <w:r w:rsidRPr="00A53FBF">
        <w:rPr>
          <w:rStyle w:val="StyleUnderline"/>
        </w:rPr>
        <w:t xml:space="preserve">Political </w:t>
      </w:r>
      <w:r w:rsidRPr="00A53FBF">
        <w:rPr>
          <w:rStyle w:val="StyleUnderline"/>
          <w:highlight w:val="yellow"/>
        </w:rPr>
        <w:t xml:space="preserve">events are frequently framed as </w:t>
      </w:r>
      <w:r w:rsidRPr="00A53FBF">
        <w:rPr>
          <w:rStyle w:val="Emphasis"/>
          <w:highlight w:val="yellow"/>
        </w:rPr>
        <w:t>unpredictable</w:t>
      </w:r>
      <w:r w:rsidRPr="00A53FBF">
        <w:rPr>
          <w:rStyle w:val="StyleUnderline"/>
        </w:rPr>
        <w:t>. Who could have predicted the Arab Spring, 9/11, or the end of the cold war?</w:t>
      </w:r>
      <w:r w:rsidRPr="00A53FBF">
        <w:rPr>
          <w:sz w:val="16"/>
        </w:rPr>
        <w:t xml:space="preserve"> This skepticism about prediction reflects an underlying desire to forecast. </w:t>
      </w:r>
      <w:r w:rsidRPr="00A53FBF">
        <w:rPr>
          <w:rStyle w:val="StyleUnderline"/>
          <w:highlight w:val="yellow"/>
        </w:rPr>
        <w:t>Predicting political events is difficult</w:t>
      </w:r>
      <w:r w:rsidRPr="00A53FBF">
        <w:rPr>
          <w:rStyle w:val="StyleUnderline"/>
        </w:rPr>
        <w:t xml:space="preserve"> because they result from complex social processes</w:t>
      </w:r>
      <w:r w:rsidRPr="00A53FBF">
        <w:rPr>
          <w:sz w:val="16"/>
        </w:rPr>
        <w:t xml:space="preserve">. </w:t>
      </w:r>
      <w:r w:rsidRPr="00A53FBF">
        <w:rPr>
          <w:rStyle w:val="Emphasis"/>
          <w:highlight w:val="yellow"/>
        </w:rPr>
        <w:t>However, in recent years, our capacity to collect info</w:t>
      </w:r>
      <w:r w:rsidRPr="00A53FBF">
        <w:rPr>
          <w:rStyle w:val="Emphasis"/>
        </w:rPr>
        <w:t>rmation</w:t>
      </w:r>
      <w:r w:rsidRPr="00A53FBF">
        <w:rPr>
          <w:sz w:val="16"/>
        </w:rPr>
        <w:t xml:space="preserve"> </w:t>
      </w:r>
      <w:r w:rsidRPr="00A53FBF">
        <w:rPr>
          <w:rStyle w:val="StyleUnderline"/>
        </w:rPr>
        <w:t xml:space="preserve">on social behavior </w:t>
      </w:r>
      <w:r w:rsidRPr="00A53FBF">
        <w:rPr>
          <w:rStyle w:val="StyleUnderline"/>
          <w:highlight w:val="yellow"/>
        </w:rPr>
        <w:t>and</w:t>
      </w:r>
      <w:r w:rsidRPr="00A53FBF">
        <w:rPr>
          <w:rStyle w:val="StyleUnderline"/>
        </w:rPr>
        <w:t xml:space="preserve"> our ability to </w:t>
      </w:r>
      <w:r w:rsidRPr="00A53FBF">
        <w:rPr>
          <w:rStyle w:val="StyleUnderline"/>
          <w:highlight w:val="yellow"/>
        </w:rPr>
        <w:t>process large data</w:t>
      </w:r>
      <w:r w:rsidRPr="00A53FBF">
        <w:rPr>
          <w:rStyle w:val="StyleUnderline"/>
        </w:rPr>
        <w:t xml:space="preserve"> have </w:t>
      </w:r>
      <w:r w:rsidRPr="00A53FBF">
        <w:rPr>
          <w:rStyle w:val="StyleUnderline"/>
          <w:highlight w:val="yellow"/>
        </w:rPr>
        <w:t>increased</w:t>
      </w:r>
      <w:r w:rsidRPr="00A53FBF">
        <w:rPr>
          <w:rStyle w:val="StyleUnderline"/>
        </w:rPr>
        <w:t xml:space="preserve"> to degrees only foreseen in science fiction. </w:t>
      </w:r>
      <w:r w:rsidRPr="00A53FBF">
        <w:rPr>
          <w:rStyle w:val="StyleUnderline"/>
          <w:highlight w:val="yellow"/>
        </w:rPr>
        <w:t>This new ability</w:t>
      </w:r>
      <w:r w:rsidRPr="00A53FBF">
        <w:rPr>
          <w:rStyle w:val="StyleUnderline"/>
        </w:rPr>
        <w:t xml:space="preserve"> to analyze and predict behavior </w:t>
      </w:r>
      <w:r w:rsidRPr="00A53FBF">
        <w:rPr>
          <w:rStyle w:val="StyleUnderline"/>
          <w:highlight w:val="yellow"/>
        </w:rPr>
        <w:t>confronts</w:t>
      </w:r>
      <w:r w:rsidRPr="00A53FBF">
        <w:rPr>
          <w:rStyle w:val="StyleUnderline"/>
        </w:rPr>
        <w:t xml:space="preserve"> a demand for </w:t>
      </w:r>
      <w:r w:rsidRPr="00A53FBF">
        <w:rPr>
          <w:rStyle w:val="Emphasis"/>
          <w:highlight w:val="yellow"/>
        </w:rPr>
        <w:t>better political forecasts</w:t>
      </w:r>
      <w:r w:rsidRPr="00A53FBF">
        <w:rPr>
          <w:rStyle w:val="StyleUnderline"/>
          <w:highlight w:val="yellow"/>
        </w:rPr>
        <w:t xml:space="preserve"> that may serve to</w:t>
      </w:r>
      <w:r w:rsidRPr="00A53FBF">
        <w:rPr>
          <w:rStyle w:val="StyleUnderline"/>
        </w:rPr>
        <w:t xml:space="preserve"> inform and even </w:t>
      </w:r>
      <w:r w:rsidRPr="00A53FBF">
        <w:rPr>
          <w:rStyle w:val="StyleUnderline"/>
          <w:highlight w:val="yellow"/>
        </w:rPr>
        <w:t>help to structure effective policies</w:t>
      </w:r>
      <w:r w:rsidRPr="00A53FBF">
        <w:rPr>
          <w:rStyle w:val="StyleUnderline"/>
        </w:rPr>
        <w:t xml:space="preserve"> in a world in which prediction in everyday life has become commonplace. Only a decade ago, scholars interested in civil wars undertook </w:t>
      </w:r>
      <w:r w:rsidRPr="00A53FBF">
        <w:rPr>
          <w:rStyle w:val="StyleUnderline"/>
        </w:rPr>
        <w:lastRenderedPageBreak/>
        <w:t>their research with constrained resources</w:t>
      </w:r>
      <w:r w:rsidRPr="00A53FBF">
        <w:rPr>
          <w:sz w:val="16"/>
        </w:rPr>
        <w:t xml:space="preserve">, limited data, and statistical estimation capabilities that seem underdeveloped by current standards. </w:t>
      </w:r>
      <w:r w:rsidRPr="00A53FBF">
        <w:rPr>
          <w:rStyle w:val="StyleUnderline"/>
        </w:rPr>
        <w:t>Still, major advances did result</w:t>
      </w:r>
      <w:r w:rsidRPr="00A53FBF">
        <w:rPr>
          <w:sz w:val="16"/>
        </w:rPr>
        <w:t xml:space="preserve"> from these efforts. </w:t>
      </w:r>
      <w:r w:rsidRPr="00A53FBF">
        <w:rPr>
          <w:rStyle w:val="StyleUnderline"/>
        </w:rPr>
        <w:t>Consider “Ethnicity, Insurgency and Civil War” by Fearon</w:t>
      </w:r>
      <w:r w:rsidRPr="00A53FBF">
        <w:rPr>
          <w:sz w:val="16"/>
        </w:rPr>
        <w:t xml:space="preserve"> and </w:t>
      </w:r>
      <w:proofErr w:type="spellStart"/>
      <w:r w:rsidRPr="00A53FBF">
        <w:rPr>
          <w:sz w:val="16"/>
        </w:rPr>
        <w:t>Laitin</w:t>
      </w:r>
      <w:proofErr w:type="spellEnd"/>
      <w:r w:rsidRPr="00A53FBF">
        <w:rPr>
          <w:sz w:val="16"/>
        </w:rPr>
        <w:t xml:space="preserve"> (2003), </w:t>
      </w:r>
      <w:r w:rsidRPr="00A53FBF">
        <w:rPr>
          <w:rStyle w:val="StyleUnderline"/>
        </w:rPr>
        <w:t>one of the most venerated and cited articles</w:t>
      </w:r>
      <w:r w:rsidRPr="00A53FBF">
        <w:rPr>
          <w:sz w:val="16"/>
        </w:rPr>
        <w:t xml:space="preserve"> about the onset of civil wars. Published in 2003, it has over 3,000 citations in scholar.google.com and almost 900 citations in the Web of Science (as of April 2013). It has been cited prominently in virtually every social science discipline in journals ranging from Acta </w:t>
      </w:r>
      <w:proofErr w:type="spellStart"/>
      <w:r w:rsidRPr="00A53FBF">
        <w:rPr>
          <w:sz w:val="16"/>
        </w:rPr>
        <w:t>Sociologica</w:t>
      </w:r>
      <w:proofErr w:type="spellEnd"/>
      <w:r w:rsidRPr="00A53FBF">
        <w:rPr>
          <w:sz w:val="16"/>
        </w:rPr>
        <w:t xml:space="preserve"> to World Politics; and it is the most downloaded article from the American Political Science Review.2 </w:t>
      </w:r>
      <w:r w:rsidRPr="00A53FBF">
        <w:rPr>
          <w:sz w:val="12"/>
        </w:rPr>
        <w:t>¶</w:t>
      </w:r>
      <w:r w:rsidRPr="00A53FBF">
        <w:rPr>
          <w:sz w:val="16"/>
        </w:rPr>
        <w:t xml:space="preserve"> </w:t>
      </w:r>
      <w:r w:rsidRPr="00A53FBF">
        <w:rPr>
          <w:rStyle w:val="StyleUnderline"/>
        </w:rPr>
        <w:t>This article is rightly regarded as an important, foundational piece of scholarship. However, in</w:t>
      </w:r>
      <w:r w:rsidRPr="00A53FBF">
        <w:rPr>
          <w:sz w:val="16"/>
        </w:rPr>
        <w:t xml:space="preserve"> the summer of </w:t>
      </w:r>
      <w:r w:rsidRPr="00A53FBF">
        <w:rPr>
          <w:rStyle w:val="StyleUnderline"/>
        </w:rPr>
        <w:t>2012, it was used by</w:t>
      </w:r>
      <w:r w:rsidRPr="00A53FBF">
        <w:rPr>
          <w:sz w:val="16"/>
        </w:rPr>
        <w:t xml:space="preserve"> Jacqueline </w:t>
      </w:r>
      <w:r w:rsidRPr="00A53FBF">
        <w:rPr>
          <w:rStyle w:val="StyleUnderline"/>
        </w:rPr>
        <w:t>Stevens</w:t>
      </w:r>
      <w:r w:rsidRPr="00A53FBF">
        <w:rPr>
          <w:sz w:val="16"/>
        </w:rPr>
        <w:t xml:space="preserve"> in a New York Times Op-Ed </w:t>
      </w:r>
      <w:r w:rsidRPr="00A53FBF">
        <w:rPr>
          <w:rStyle w:val="StyleUnderline"/>
        </w:rPr>
        <w:t>as evidence that political scientists are bad forecasters</w:t>
      </w:r>
      <w:r w:rsidRPr="00A53FBF">
        <w:rPr>
          <w:sz w:val="16"/>
        </w:rPr>
        <w:t xml:space="preserve">. </w:t>
      </w:r>
      <w:r w:rsidRPr="00A53FBF">
        <w:rPr>
          <w:rStyle w:val="StyleUnderline"/>
        </w:rPr>
        <w:t xml:space="preserve">That claim was wildly off the mark in that Fearon and </w:t>
      </w:r>
      <w:proofErr w:type="spellStart"/>
      <w:r w:rsidRPr="00A53FBF">
        <w:rPr>
          <w:rStyle w:val="StyleUnderline"/>
        </w:rPr>
        <w:t>Laitin</w:t>
      </w:r>
      <w:proofErr w:type="spellEnd"/>
      <w:r w:rsidRPr="00A53FBF">
        <w:rPr>
          <w:rStyle w:val="StyleUnderline"/>
        </w:rPr>
        <w:t xml:space="preserve"> do not focus on forecasting, and Stevens ignored other, actual forecasting efforts in political science</w:t>
      </w:r>
      <w:r w:rsidRPr="00A53FBF">
        <w:rPr>
          <w:sz w:val="16"/>
        </w:rPr>
        <w:t xml:space="preserve">. Stevens’ point—which was taken up by the US Congress—was that government funding on quantitative approaches was being wasted on efforts that did not provide accurate policy advice. </w:t>
      </w:r>
      <w:r w:rsidRPr="00A53FBF">
        <w:rPr>
          <w:rStyle w:val="StyleUnderline"/>
        </w:rPr>
        <w:t>In contrast to Stevens, we argue that conflict research in political science can be substantially improved by more</w:t>
      </w:r>
      <w:r w:rsidRPr="00A53FBF">
        <w:rPr>
          <w:sz w:val="16"/>
        </w:rPr>
        <w:t xml:space="preserve">, not less, </w:t>
      </w:r>
      <w:r w:rsidRPr="00A53FBF">
        <w:rPr>
          <w:rStyle w:val="StyleUnderline"/>
        </w:rPr>
        <w:t xml:space="preserve">attention to predictions through quantitative </w:t>
      </w:r>
      <w:proofErr w:type="gramStart"/>
      <w:r w:rsidRPr="00A53FBF">
        <w:rPr>
          <w:rStyle w:val="StyleUnderline"/>
        </w:rPr>
        <w:t>approaches</w:t>
      </w:r>
      <w:r w:rsidRPr="00A53FBF">
        <w:rPr>
          <w:sz w:val="16"/>
        </w:rPr>
        <w:t>.</w:t>
      </w:r>
      <w:r w:rsidRPr="00A53FBF">
        <w:rPr>
          <w:sz w:val="12"/>
        </w:rPr>
        <w:t>¶</w:t>
      </w:r>
      <w:proofErr w:type="gramEnd"/>
      <w:r w:rsidRPr="00A53FBF">
        <w:rPr>
          <w:sz w:val="16"/>
        </w:rPr>
        <w:t xml:space="preserve"> We argue that the </w:t>
      </w:r>
      <w:r w:rsidRPr="00A53FBF">
        <w:rPr>
          <w:rStyle w:val="Emphasis"/>
          <w:highlight w:val="yellow"/>
        </w:rPr>
        <w:t>increasing availability of</w:t>
      </w:r>
      <w:r w:rsidRPr="00A53FBF">
        <w:rPr>
          <w:rStyle w:val="Emphasis"/>
        </w:rPr>
        <w:t xml:space="preserve"> disaggregated </w:t>
      </w:r>
      <w:r w:rsidRPr="00A53FBF">
        <w:rPr>
          <w:rStyle w:val="Emphasis"/>
          <w:highlight w:val="yellow"/>
        </w:rPr>
        <w:t>data and advanced estimation</w:t>
      </w:r>
      <w:r w:rsidRPr="00A53FBF">
        <w:rPr>
          <w:rStyle w:val="Emphasis"/>
        </w:rPr>
        <w:t xml:space="preserve"> techniques </w:t>
      </w:r>
      <w:r w:rsidRPr="00A53FBF">
        <w:rPr>
          <w:rStyle w:val="Emphasis"/>
          <w:highlight w:val="yellow"/>
        </w:rPr>
        <w:t>are making forecasts of conflict more accurate and precise</w:t>
      </w:r>
      <w:r w:rsidRPr="00A53FBF">
        <w:rPr>
          <w:rStyle w:val="StyleUnderline"/>
        </w:rPr>
        <w:t xml:space="preserve">, thereby </w:t>
      </w:r>
      <w:r w:rsidRPr="00A53FBF">
        <w:rPr>
          <w:rStyle w:val="StyleUnderline"/>
          <w:highlight w:val="yellow"/>
        </w:rPr>
        <w:t>helping</w:t>
      </w:r>
      <w:r w:rsidRPr="00A53FBF">
        <w:rPr>
          <w:rStyle w:val="StyleUnderline"/>
        </w:rPr>
        <w:t xml:space="preserve"> to </w:t>
      </w:r>
      <w:r w:rsidRPr="00A53FBF">
        <w:rPr>
          <w:rStyle w:val="StyleUnderline"/>
          <w:highlight w:val="yellow"/>
        </w:rPr>
        <w:t>evaluate</w:t>
      </w:r>
      <w:r w:rsidRPr="00A53FBF">
        <w:rPr>
          <w:rStyle w:val="StyleUnderline"/>
        </w:rPr>
        <w:t xml:space="preserve"> the utility of </w:t>
      </w:r>
      <w:r w:rsidRPr="00A53FBF">
        <w:rPr>
          <w:rStyle w:val="StyleUnderline"/>
          <w:highlight w:val="yellow"/>
        </w:rPr>
        <w:t>different models and winnow</w:t>
      </w:r>
      <w:r w:rsidRPr="00A53FBF">
        <w:rPr>
          <w:rStyle w:val="StyleUnderline"/>
        </w:rPr>
        <w:t xml:space="preserve"> the </w:t>
      </w:r>
      <w:r w:rsidRPr="00A53FBF">
        <w:rPr>
          <w:rStyle w:val="StyleUnderline"/>
          <w:highlight w:val="yellow"/>
        </w:rPr>
        <w:t>good from the bad.</w:t>
      </w:r>
      <w:r w:rsidRPr="00A53FBF">
        <w:rPr>
          <w:sz w:val="16"/>
          <w:highlight w:val="yellow"/>
        </w:rPr>
        <w:t xml:space="preserve"> </w:t>
      </w:r>
      <w:r w:rsidRPr="00A53FBF">
        <w:rPr>
          <w:rStyle w:val="StyleUnderline"/>
          <w:highlight w:val="yellow"/>
        </w:rPr>
        <w:t>Forecasting</w:t>
      </w:r>
      <w:r w:rsidRPr="00A53FBF">
        <w:rPr>
          <w:rStyle w:val="StyleUnderline"/>
        </w:rPr>
        <w:t xml:space="preserve"> also helps to prevent overfitting and </w:t>
      </w:r>
      <w:r w:rsidRPr="00A53FBF">
        <w:rPr>
          <w:rStyle w:val="StyleUnderline"/>
          <w:highlight w:val="yellow"/>
        </w:rPr>
        <w:t>reduces confirmation bias</w:t>
      </w:r>
      <w:r w:rsidRPr="00A53FBF">
        <w:rPr>
          <w:sz w:val="16"/>
        </w:rPr>
        <w:t xml:space="preserve">. As such, </w:t>
      </w:r>
      <w:r w:rsidRPr="00A53FBF">
        <w:rPr>
          <w:rStyle w:val="StyleUnderline"/>
        </w:rPr>
        <w:t>forecasting efforts can be used to help validate models, to gain greater confidence in the resulting estimates, and to ultimately present robust models that may allow us to improve the interaction with decision makers seeking greater clarity about</w:t>
      </w:r>
      <w:r w:rsidRPr="00A53FBF">
        <w:rPr>
          <w:sz w:val="16"/>
        </w:rPr>
        <w:t xml:space="preserve"> the </w:t>
      </w:r>
      <w:r w:rsidRPr="00A53FBF">
        <w:rPr>
          <w:rStyle w:val="StyleUnderline"/>
        </w:rPr>
        <w:t>implications of potential actions</w:t>
      </w:r>
      <w:r w:rsidRPr="00A53FBF">
        <w:rPr>
          <w:sz w:val="16"/>
        </w:rPr>
        <w:t>.</w:t>
      </w:r>
    </w:p>
    <w:p w:rsidR="008117E3" w:rsidRPr="00A53FBF" w:rsidRDefault="008117E3" w:rsidP="008117E3">
      <w:pPr>
        <w:rPr>
          <w:sz w:val="16"/>
        </w:rPr>
      </w:pPr>
    </w:p>
    <w:p w:rsidR="008117E3" w:rsidRPr="00C032BD" w:rsidRDefault="008117E3" w:rsidP="008117E3">
      <w:pPr>
        <w:pStyle w:val="Heading4"/>
      </w:pPr>
      <w:r>
        <w:t xml:space="preserve">2 – </w:t>
      </w:r>
      <w:r w:rsidRPr="00A53FBF">
        <w:t xml:space="preserve">Peacekeeping---algorithmic governance enables effective responses to </w:t>
      </w:r>
      <w:r w:rsidRPr="00A53FBF">
        <w:rPr>
          <w:u w:val="single"/>
        </w:rPr>
        <w:t>global atrocities</w:t>
      </w:r>
    </w:p>
    <w:p w:rsidR="008117E3" w:rsidRPr="00A53FBF" w:rsidRDefault="008117E3" w:rsidP="008117E3">
      <w:r w:rsidRPr="00A53FBF">
        <w:t xml:space="preserve">John </w:t>
      </w:r>
      <w:proofErr w:type="spellStart"/>
      <w:r w:rsidRPr="00A53FBF">
        <w:rPr>
          <w:rStyle w:val="Style13ptBold"/>
        </w:rPr>
        <w:t>Karlsrud</w:t>
      </w:r>
      <w:proofErr w:type="spellEnd"/>
      <w:r w:rsidRPr="00A53FBF">
        <w:rPr>
          <w:rStyle w:val="Style13ptBold"/>
        </w:rPr>
        <w:t xml:space="preserve"> 14</w:t>
      </w:r>
      <w:r w:rsidRPr="00A53FBF">
        <w:t xml:space="preserve">, Senior Research Fellow and Manager of the Training for Peace </w:t>
      </w:r>
      <w:proofErr w:type="spellStart"/>
      <w:r w:rsidRPr="00A53FBF">
        <w:t>programme</w:t>
      </w:r>
      <w:proofErr w:type="spellEnd"/>
      <w:r w:rsidRPr="00A53FBF">
        <w:t xml:space="preserve"> at NUPI, Peacekeeping 4.0: Harnessing the Potential of Big Data, Social Media, and Cyber Technologies, in “Cyberspace and International Relations: Theory, Prospects and Challenges,” https://www.researchgate.net/profile/Hakan_Mehmetcik/publication/285282612_A_New_Way_of_Conducting_War_Cyberwar_Is_That_Real/links/5c63f67d45851582c3e47db7/A-New-Way-of-Conducting-War-Cyberwar-Is-That-Real.pdf</w:t>
      </w:r>
    </w:p>
    <w:p w:rsidR="008117E3" w:rsidRPr="00A53FBF" w:rsidRDefault="008117E3" w:rsidP="008117E3">
      <w:pPr>
        <w:rPr>
          <w:sz w:val="16"/>
        </w:rPr>
      </w:pPr>
      <w:r w:rsidRPr="00A53FBF">
        <w:rPr>
          <w:sz w:val="16"/>
        </w:rPr>
        <w:t xml:space="preserve">Brought together, the </w:t>
      </w:r>
      <w:r w:rsidRPr="00A53FBF">
        <w:rPr>
          <w:rStyle w:val="StyleUnderline"/>
          <w:highlight w:val="yellow"/>
        </w:rPr>
        <w:t>data can enable</w:t>
      </w:r>
      <w:r w:rsidRPr="00A53FBF">
        <w:rPr>
          <w:rStyle w:val="StyleUnderline"/>
        </w:rPr>
        <w:t xml:space="preserve"> international </w:t>
      </w:r>
      <w:r w:rsidRPr="00A53FBF">
        <w:rPr>
          <w:rStyle w:val="StyleUnderline"/>
          <w:highlight w:val="yellow"/>
        </w:rPr>
        <w:t>organizations to</w:t>
      </w:r>
      <w:r w:rsidRPr="00A53FBF">
        <w:rPr>
          <w:rStyle w:val="StyleUnderline"/>
        </w:rPr>
        <w:t xml:space="preserve"> follow and possibly </w:t>
      </w:r>
      <w:r w:rsidRPr="00A53FBF">
        <w:rPr>
          <w:rStyle w:val="Emphasis"/>
          <w:highlight w:val="yellow"/>
        </w:rPr>
        <w:t>prevent</w:t>
      </w:r>
      <w:r w:rsidRPr="00A53FBF">
        <w:rPr>
          <w:rStyle w:val="StyleUnderline"/>
        </w:rPr>
        <w:t xml:space="preserve"> evolving situations and </w:t>
      </w:r>
      <w:r w:rsidRPr="00A53FBF">
        <w:rPr>
          <w:rStyle w:val="StyleUnderline"/>
          <w:highlight w:val="yellow"/>
        </w:rPr>
        <w:t>crises</w:t>
      </w:r>
      <w:r w:rsidRPr="00A53FBF">
        <w:rPr>
          <w:sz w:val="16"/>
        </w:rPr>
        <w:t xml:space="preserve">. This potential has been recognized; and, following the financial crisis, the UN Secretary-General created UN Global Pulse to explore opportunities for </w:t>
      </w:r>
      <w:r w:rsidRPr="00A53FBF">
        <w:rPr>
          <w:rStyle w:val="StyleUnderline"/>
          <w:highlight w:val="yellow"/>
        </w:rPr>
        <w:t xml:space="preserve">using real-time data to gain a </w:t>
      </w:r>
      <w:r w:rsidRPr="00A53FBF">
        <w:rPr>
          <w:rStyle w:val="Emphasis"/>
          <w:highlight w:val="yellow"/>
        </w:rPr>
        <w:t>more accurate understanding</w:t>
      </w:r>
      <w:r w:rsidRPr="00A53FBF">
        <w:rPr>
          <w:rStyle w:val="StyleUnderline"/>
          <w:highlight w:val="yellow"/>
        </w:rPr>
        <w:t xml:space="preserve"> of population wellbeing</w:t>
      </w:r>
      <w:r w:rsidRPr="00A53FBF">
        <w:rPr>
          <w:sz w:val="16"/>
        </w:rPr>
        <w:t xml:space="preserve">, especially related to the impacts of global crises. The availability of real-time data holds great promise for helping us detect the early signs of stress on vulnerable populations. It represents an unprecedented opportunity to track the human impacts of crises as they unfold, </w:t>
      </w:r>
      <w:r w:rsidRPr="00A53FBF">
        <w:rPr>
          <w:rStyle w:val="StyleUnderline"/>
          <w:highlight w:val="yellow"/>
        </w:rPr>
        <w:t>and to get real-time feedback on how well policy responses are working</w:t>
      </w:r>
      <w:r w:rsidRPr="00A53FBF">
        <w:rPr>
          <w:sz w:val="16"/>
        </w:rPr>
        <w:t xml:space="preserve"> (UN Global Pulse 2012b). As such, research undertaken by UN Global Pulse, notably though its networks of country-level “Pulse Labs,” may </w:t>
      </w:r>
      <w:r w:rsidRPr="00A53FBF">
        <w:rPr>
          <w:rStyle w:val="StyleUnderline"/>
          <w:highlight w:val="yellow"/>
        </w:rPr>
        <w:t>give the UN</w:t>
      </w:r>
      <w:r w:rsidRPr="00A53FBF">
        <w:rPr>
          <w:sz w:val="16"/>
        </w:rPr>
        <w:t xml:space="preserve"> a </w:t>
      </w:r>
      <w:r w:rsidRPr="00A53FBF">
        <w:rPr>
          <w:rStyle w:val="StyleUnderline"/>
          <w:highlight w:val="yellow"/>
        </w:rPr>
        <w:t>better ability to</w:t>
      </w:r>
      <w:r w:rsidRPr="00A53FBF">
        <w:rPr>
          <w:sz w:val="16"/>
        </w:rPr>
        <w:t xml:space="preserve"> follow, respond to and </w:t>
      </w:r>
      <w:r w:rsidRPr="00A53FBF">
        <w:rPr>
          <w:rStyle w:val="StyleUnderline"/>
          <w:highlight w:val="yellow"/>
        </w:rPr>
        <w:t>mitigate the impact of</w:t>
      </w:r>
      <w:r w:rsidRPr="00A53FBF">
        <w:rPr>
          <w:sz w:val="16"/>
        </w:rPr>
        <w:t xml:space="preserve"> </w:t>
      </w:r>
      <w:r w:rsidRPr="00A53FBF">
        <w:rPr>
          <w:rStyle w:val="Emphasis"/>
          <w:highlight w:val="yellow"/>
        </w:rPr>
        <w:t>natural disasters</w:t>
      </w:r>
      <w:r w:rsidRPr="00A53FBF">
        <w:rPr>
          <w:sz w:val="16"/>
        </w:rPr>
        <w:t xml:space="preserve"> </w:t>
      </w:r>
      <w:r w:rsidRPr="00A53FBF">
        <w:rPr>
          <w:rStyle w:val="StyleUnderline"/>
          <w:highlight w:val="yellow"/>
        </w:rPr>
        <w:t xml:space="preserve">and </w:t>
      </w:r>
      <w:r w:rsidRPr="00A53FBF">
        <w:rPr>
          <w:rStyle w:val="Emphasis"/>
          <w:highlight w:val="yellow"/>
        </w:rPr>
        <w:t>complex crises</w:t>
      </w:r>
      <w:r w:rsidRPr="00A53FBF">
        <w:rPr>
          <w:sz w:val="16"/>
        </w:rPr>
        <w:t>.</w:t>
      </w:r>
    </w:p>
    <w:p w:rsidR="008117E3" w:rsidRPr="00A53FBF" w:rsidRDefault="008117E3" w:rsidP="008117E3">
      <w:pPr>
        <w:rPr>
          <w:sz w:val="16"/>
        </w:rPr>
      </w:pPr>
      <w:r w:rsidRPr="00A53FBF">
        <w:rPr>
          <w:sz w:val="16"/>
        </w:rPr>
        <w:t xml:space="preserve">However, more than 90 % of the information will be unstructured, potentially rich in useful information. Turning structured and unstructured information into actionable data requires efficient ways of structuring and analyzing the information in real time in a data ecosystem (WEF 2010, p. 4). This process is often called “reality mining” (UN Global Pulse 2012a, p. 18; Eagle and Pentland 2006) or “data mining”—discovering patterns in large data sets (Cheshire 2011; Helbing and </w:t>
      </w:r>
      <w:proofErr w:type="spellStart"/>
      <w:r w:rsidRPr="00A53FBF">
        <w:rPr>
          <w:sz w:val="16"/>
        </w:rPr>
        <w:t>Balietti</w:t>
      </w:r>
      <w:proofErr w:type="spellEnd"/>
      <w:r w:rsidRPr="00A53FBF">
        <w:rPr>
          <w:sz w:val="16"/>
        </w:rPr>
        <w:t xml:space="preserve"> 2012). So, how can the UN and </w:t>
      </w:r>
      <w:r w:rsidRPr="00A53FBF">
        <w:rPr>
          <w:sz w:val="16"/>
        </w:rPr>
        <w:lastRenderedPageBreak/>
        <w:t xml:space="preserve">other multilateral actors make use of this data? </w:t>
      </w:r>
      <w:r w:rsidRPr="00A53FBF">
        <w:rPr>
          <w:rStyle w:val="StyleUnderline"/>
          <w:highlight w:val="yellow"/>
        </w:rPr>
        <w:t>Coop</w:t>
      </w:r>
      <w:r w:rsidRPr="00A53FBF">
        <w:rPr>
          <w:sz w:val="16"/>
        </w:rPr>
        <w:t xml:space="preserve">eration </w:t>
      </w:r>
      <w:r w:rsidRPr="00A53FBF">
        <w:rPr>
          <w:rStyle w:val="StyleUnderline"/>
          <w:highlight w:val="yellow"/>
        </w:rPr>
        <w:t>has been initiated with Google</w:t>
      </w:r>
      <w:r w:rsidRPr="00A53FBF">
        <w:rPr>
          <w:sz w:val="16"/>
        </w:rPr>
        <w:t xml:space="preserve"> </w:t>
      </w:r>
      <w:r w:rsidRPr="00A53FBF">
        <w:rPr>
          <w:rStyle w:val="StyleUnderline"/>
        </w:rPr>
        <w:t>and other large corporations</w:t>
      </w:r>
      <w:r w:rsidRPr="00A53FBF">
        <w:rPr>
          <w:sz w:val="16"/>
        </w:rPr>
        <w:t xml:space="preserve"> that are at the forefront in harvesting actionable data from the “data deluge” (The Economist 2010b).</w:t>
      </w:r>
    </w:p>
    <w:p w:rsidR="008117E3" w:rsidRPr="00A53FBF" w:rsidRDefault="008117E3" w:rsidP="008117E3">
      <w:pPr>
        <w:rPr>
          <w:sz w:val="16"/>
        </w:rPr>
      </w:pPr>
      <w:r w:rsidRPr="00A53FBF">
        <w:rPr>
          <w:sz w:val="16"/>
        </w:rPr>
        <w:t xml:space="preserve">Concurrently with this development, the digital divide is closing at an increasing speed. According to the World Bank, 44.9 out of every 100 people in </w:t>
      </w:r>
      <w:proofErr w:type="spellStart"/>
      <w:r w:rsidRPr="00A53FBF">
        <w:rPr>
          <w:sz w:val="16"/>
        </w:rPr>
        <w:t>subSaharan</w:t>
      </w:r>
      <w:proofErr w:type="spellEnd"/>
      <w:r w:rsidRPr="00A53FBF">
        <w:rPr>
          <w:sz w:val="16"/>
        </w:rPr>
        <w:t xml:space="preserve"> Africa had a mobile subscription in 2010 (World Bank 2012a), and by 2016 this figure will reach 91.3 (</w:t>
      </w:r>
      <w:proofErr w:type="spellStart"/>
      <w:r w:rsidRPr="00A53FBF">
        <w:rPr>
          <w:sz w:val="16"/>
        </w:rPr>
        <w:t>Portio</w:t>
      </w:r>
      <w:proofErr w:type="spellEnd"/>
      <w:r w:rsidRPr="00A53FBF">
        <w:rPr>
          <w:sz w:val="16"/>
        </w:rPr>
        <w:t xml:space="preserve"> Research 2012), although the high number may mask persons have more than one subscription. The percentage of population with access to internet is also increasing (World Bank 2012b). This means that the amount of both structured and unstructured </w:t>
      </w:r>
      <w:r w:rsidRPr="00A53FBF">
        <w:rPr>
          <w:rStyle w:val="StyleUnderline"/>
          <w:highlight w:val="yellow"/>
        </w:rPr>
        <w:t>data</w:t>
      </w:r>
      <w:r w:rsidRPr="00A53FBF">
        <w:rPr>
          <w:sz w:val="16"/>
        </w:rPr>
        <w:t xml:space="preserve"> </w:t>
      </w:r>
      <w:r w:rsidRPr="00A53FBF">
        <w:rPr>
          <w:rStyle w:val="StyleUnderline"/>
        </w:rPr>
        <w:t>that</w:t>
      </w:r>
      <w:r w:rsidRPr="00A53FBF">
        <w:rPr>
          <w:sz w:val="16"/>
        </w:rPr>
        <w:t xml:space="preserve"> </w:t>
      </w:r>
      <w:r w:rsidRPr="00A53FBF">
        <w:rPr>
          <w:rStyle w:val="StyleUnderline"/>
          <w:highlight w:val="yellow"/>
        </w:rPr>
        <w:t>can</w:t>
      </w:r>
      <w:r w:rsidRPr="00A53FBF">
        <w:rPr>
          <w:sz w:val="16"/>
        </w:rPr>
        <w:t xml:space="preserve"> be analyzed and can </w:t>
      </w:r>
      <w:r w:rsidRPr="00A53FBF">
        <w:rPr>
          <w:rStyle w:val="Emphasis"/>
          <w:highlight w:val="yellow"/>
        </w:rPr>
        <w:t>inform multilateral efforts for conflict prevention</w:t>
      </w:r>
      <w:r w:rsidRPr="00A53FBF">
        <w:rPr>
          <w:sz w:val="16"/>
        </w:rPr>
        <w:t xml:space="preserve"> and international security is increasing rapidly and can give a more even and realistic picture of the situation in question. However, there is a need to be realistic. There is great variance in the access to data between countries such as Syria and the Democratic Republic of Congo, and many have more than one mobile subscription to strengthen their resilience against patchy networks.</w:t>
      </w:r>
    </w:p>
    <w:p w:rsidR="008117E3" w:rsidRPr="00A53FBF" w:rsidRDefault="008117E3" w:rsidP="008117E3">
      <w:pPr>
        <w:rPr>
          <w:sz w:val="16"/>
        </w:rPr>
      </w:pPr>
      <w:r w:rsidRPr="00A53FBF">
        <w:rPr>
          <w:sz w:val="16"/>
        </w:rPr>
        <w:t>Other co-influencing factors are the rapid spread of 3G networks in developing countries and affordable smart phones at prices down to $50 or less (</w:t>
      </w:r>
      <w:proofErr w:type="spellStart"/>
      <w:r w:rsidRPr="00A53FBF">
        <w:rPr>
          <w:sz w:val="16"/>
        </w:rPr>
        <w:t>Jidenma</w:t>
      </w:r>
      <w:proofErr w:type="spellEnd"/>
      <w:r w:rsidRPr="00A53FBF">
        <w:rPr>
          <w:sz w:val="16"/>
        </w:rPr>
        <w:t xml:space="preserve"> 2011). There is also a current global mega-trend of access to the internet through mobile devices: “in a world where there are 6.3 </w:t>
      </w:r>
      <w:proofErr w:type="spellStart"/>
      <w:r w:rsidRPr="00A53FBF">
        <w:rPr>
          <w:sz w:val="16"/>
        </w:rPr>
        <w:t>bn</w:t>
      </w:r>
      <w:proofErr w:type="spellEnd"/>
      <w:r w:rsidRPr="00A53FBF">
        <w:rPr>
          <w:sz w:val="16"/>
        </w:rPr>
        <w:t xml:space="preserve"> mobile users and 2.3 </w:t>
      </w:r>
      <w:proofErr w:type="spellStart"/>
      <w:r w:rsidRPr="00A53FBF">
        <w:rPr>
          <w:sz w:val="16"/>
        </w:rPr>
        <w:t>bn</w:t>
      </w:r>
      <w:proofErr w:type="spellEnd"/>
      <w:r w:rsidRPr="00A53FBF">
        <w:rPr>
          <w:sz w:val="16"/>
        </w:rPr>
        <w:t xml:space="preserve"> internet users, the default access mode to broadband services is mobile” (Ulf </w:t>
      </w:r>
      <w:proofErr w:type="spellStart"/>
      <w:r w:rsidRPr="00A53FBF">
        <w:rPr>
          <w:sz w:val="16"/>
        </w:rPr>
        <w:t>Ewaldsson</w:t>
      </w:r>
      <w:proofErr w:type="spellEnd"/>
      <w:r w:rsidRPr="00A53FBF">
        <w:rPr>
          <w:sz w:val="16"/>
        </w:rPr>
        <w:t xml:space="preserve">, Ericsson, quoted in ITU 2012a). According to the International Telecommunication Union, “the ubiquitous mobile phone provides an important foundation for the uptake of </w:t>
      </w:r>
      <w:proofErr w:type="spellStart"/>
      <w:r w:rsidRPr="00A53FBF">
        <w:rPr>
          <w:sz w:val="16"/>
        </w:rPr>
        <w:t>mobilebased</w:t>
      </w:r>
      <w:proofErr w:type="spellEnd"/>
      <w:r w:rsidRPr="00A53FBF">
        <w:rPr>
          <w:sz w:val="16"/>
        </w:rPr>
        <w:t xml:space="preserve"> Internet [in the developing world]. With the majority of countries worldwide having launched 3G mobile-broadband services, the prospects are promising” (ITU 2012b, p. 39, Evans 2012).</w:t>
      </w:r>
    </w:p>
    <w:p w:rsidR="008117E3" w:rsidRPr="00A53FBF" w:rsidRDefault="008117E3" w:rsidP="008117E3">
      <w:pPr>
        <w:rPr>
          <w:sz w:val="16"/>
        </w:rPr>
      </w:pPr>
      <w:r w:rsidRPr="00A53FBF">
        <w:rPr>
          <w:sz w:val="16"/>
        </w:rPr>
        <w:t xml:space="preserve">In the areas of conflict prevention, humanitarian action, and development, the UN has made some initial steps. But what then is the situation in the areas of peacekeeping and peacebuilding? Unfortunately, little progress has been made so far. Notwithstanding the inclusion of surveillance drones in one peacekeeping mission, the development of Joint Mission Analysis Cells and Joint Operations </w:t>
      </w:r>
      <w:proofErr w:type="spellStart"/>
      <w:r w:rsidRPr="00A53FBF">
        <w:rPr>
          <w:sz w:val="16"/>
        </w:rPr>
        <w:t>Centres</w:t>
      </w:r>
      <w:proofErr w:type="spellEnd"/>
      <w:r w:rsidRPr="00A53FBF">
        <w:rPr>
          <w:sz w:val="16"/>
        </w:rPr>
        <w:t xml:space="preserve"> (which I will return to in the next section), the use of mobile phones in community alert networks in eastern Congo, and the heightened focus on the strategic planning and coordination capacity of peacekeeping and peacebuilding operations, much work remains before peacekeeping operations can be said to be tapping the potential of big data, social media, and cyber-technology effectively, entering the age of “Peacekeeping 4.0.”</w:t>
      </w:r>
    </w:p>
    <w:p w:rsidR="008117E3" w:rsidRPr="00A53FBF" w:rsidRDefault="008117E3" w:rsidP="008117E3">
      <w:pPr>
        <w:rPr>
          <w:sz w:val="16"/>
        </w:rPr>
      </w:pPr>
      <w:r w:rsidRPr="00A53FBF">
        <w:rPr>
          <w:sz w:val="16"/>
        </w:rPr>
        <w:t xml:space="preserve">The good part of this story is that </w:t>
      </w:r>
      <w:r w:rsidRPr="00A53FBF">
        <w:rPr>
          <w:rStyle w:val="StyleUnderline"/>
        </w:rPr>
        <w:t>much work</w:t>
      </w:r>
      <w:r w:rsidRPr="00A53FBF">
        <w:rPr>
          <w:sz w:val="16"/>
        </w:rPr>
        <w:t xml:space="preserve"> already </w:t>
      </w:r>
      <w:r w:rsidRPr="00A53FBF">
        <w:rPr>
          <w:rStyle w:val="StyleUnderline"/>
        </w:rPr>
        <w:t>has been undertaken in</w:t>
      </w:r>
      <w:r w:rsidRPr="00A53FBF">
        <w:rPr>
          <w:sz w:val="16"/>
        </w:rPr>
        <w:t xml:space="preserve"> the similar and parallel fields of </w:t>
      </w:r>
      <w:r w:rsidRPr="00A53FBF">
        <w:rPr>
          <w:rStyle w:val="Emphasis"/>
        </w:rPr>
        <w:t>conflict prevention</w:t>
      </w:r>
      <w:r w:rsidRPr="00A53FBF">
        <w:rPr>
          <w:sz w:val="16"/>
        </w:rPr>
        <w:t xml:space="preserve">, </w:t>
      </w:r>
      <w:r w:rsidRPr="00A53FBF">
        <w:rPr>
          <w:rStyle w:val="Emphasis"/>
        </w:rPr>
        <w:t>humanitarian action</w:t>
      </w:r>
      <w:r w:rsidRPr="00A53FBF">
        <w:rPr>
          <w:sz w:val="16"/>
        </w:rPr>
        <w:t xml:space="preserve"> </w:t>
      </w:r>
      <w:r w:rsidRPr="00A53FBF">
        <w:rPr>
          <w:rStyle w:val="StyleUnderline"/>
        </w:rPr>
        <w:t>and development</w:t>
      </w:r>
      <w:r w:rsidRPr="00A53FBF">
        <w:rPr>
          <w:sz w:val="16"/>
        </w:rPr>
        <w:t xml:space="preserve">. Many lessons from these fields could easily be imported, while other innovative approaches can be accessed through increased cooperation and coordination. Accomplishing this will require overcoming various bureaucratic hurdles and </w:t>
      </w:r>
      <w:proofErr w:type="spellStart"/>
      <w:r w:rsidRPr="00A53FBF">
        <w:rPr>
          <w:sz w:val="16"/>
        </w:rPr>
        <w:t>turfism</w:t>
      </w:r>
      <w:proofErr w:type="spellEnd"/>
      <w:r w:rsidRPr="00A53FBF">
        <w:rPr>
          <w:sz w:val="16"/>
        </w:rPr>
        <w:t xml:space="preserve">, driven by support from engaged member states and the Secretary-General. Finally, the uptake of digital information in the planning of UN peace operations may also have implications for how the interaction between the UN, member states and civil society is theorized. IR theorists have increasingly underscored the importance of civil society actors as potential norm entrepreneurs (Keck and </w:t>
      </w:r>
      <w:proofErr w:type="spellStart"/>
      <w:r w:rsidRPr="00A53FBF">
        <w:rPr>
          <w:sz w:val="16"/>
        </w:rPr>
        <w:t>Sikkink</w:t>
      </w:r>
      <w:proofErr w:type="spellEnd"/>
      <w:r w:rsidRPr="00A53FBF">
        <w:rPr>
          <w:sz w:val="16"/>
        </w:rPr>
        <w:t xml:space="preserve"> 1998), and more recent research looking at the relationship between media and international organizations emphasize the potential role civil society and new technology can play in democratizing the access to information, but also the potential for groups spreading disinformation and incite hatred.</w:t>
      </w:r>
    </w:p>
    <w:p w:rsidR="008117E3" w:rsidRPr="00A53FBF" w:rsidRDefault="008117E3" w:rsidP="008117E3">
      <w:pPr>
        <w:rPr>
          <w:sz w:val="16"/>
        </w:rPr>
      </w:pPr>
      <w:r w:rsidRPr="00A53FBF">
        <w:rPr>
          <w:sz w:val="16"/>
        </w:rPr>
        <w:t>This chapter will seek to explore what chances the availability of Big Data and new technologies offer for peacekeeping and as well as inherent challenges. The chapter proceeds as follows: First, I narrow in on some key initiatives in the areas of conflict prevention, humanitarian action, and development that can be relevant to peacekeeping. The following section provides a short background on peacekeeping and its evolution from the end of the Cold War until present, noting some of the steps taken to date. Thirdly, I discuss some of the challenges and opportunities facing policymakers, and relate these to the area of peacekeeping in particular. Finally, the chapter sums up and offers some recommendations for policymakers among member states, in the UN, and among civil society, as well as pointing out areas in need of further research, to enable the UN to enter the era of fourth generation peacekeeping</w:t>
      </w:r>
      <w:proofErr w:type="gramStart"/>
      <w:r w:rsidRPr="00A53FBF">
        <w:rPr>
          <w:sz w:val="16"/>
        </w:rPr>
        <w:t>—“</w:t>
      </w:r>
      <w:proofErr w:type="gramEnd"/>
      <w:r w:rsidRPr="00A53FBF">
        <w:rPr>
          <w:sz w:val="16"/>
        </w:rPr>
        <w:t>Peacekeeping 4.0.”</w:t>
      </w:r>
    </w:p>
    <w:p w:rsidR="008117E3" w:rsidRPr="00A53FBF" w:rsidRDefault="008117E3" w:rsidP="008117E3">
      <w:pPr>
        <w:rPr>
          <w:sz w:val="16"/>
        </w:rPr>
      </w:pPr>
      <w:r w:rsidRPr="00A53FBF">
        <w:rPr>
          <w:sz w:val="16"/>
        </w:rPr>
        <w:t>2 Cyberization of Conflict Prevention, Humanitarian Action, and Development</w:t>
      </w:r>
    </w:p>
    <w:p w:rsidR="008117E3" w:rsidRPr="00A53FBF" w:rsidRDefault="008117E3" w:rsidP="008117E3">
      <w:pPr>
        <w:rPr>
          <w:sz w:val="16"/>
        </w:rPr>
      </w:pPr>
      <w:r w:rsidRPr="00A53FBF">
        <w:rPr>
          <w:sz w:val="16"/>
        </w:rPr>
        <w:t>The age of Big Data and social media has dawned on the fields of humanitarian activity, social activism, and development. Here the application of big data and social media has advanced a great deal further than in the areas of peacekeeping and peacebuilding, particularly among civil society organizations (CSOs) and other independent actors.</w:t>
      </w:r>
    </w:p>
    <w:p w:rsidR="008117E3" w:rsidRPr="00A53FBF" w:rsidRDefault="008117E3" w:rsidP="008117E3">
      <w:pPr>
        <w:rPr>
          <w:rStyle w:val="StyleUnderline"/>
        </w:rPr>
      </w:pPr>
      <w:r w:rsidRPr="00A53FBF">
        <w:rPr>
          <w:rStyle w:val="StyleUnderline"/>
        </w:rPr>
        <w:t xml:space="preserve">One of these initiatives is </w:t>
      </w:r>
      <w:r w:rsidRPr="00A53FBF">
        <w:rPr>
          <w:rStyle w:val="Emphasis"/>
        </w:rPr>
        <w:t>Ushahidi</w:t>
      </w:r>
      <w:r w:rsidRPr="00A53FBF">
        <w:rPr>
          <w:rStyle w:val="StyleUnderline"/>
        </w:rPr>
        <w:t>. Ushahidi is a “</w:t>
      </w:r>
      <w:proofErr w:type="gramStart"/>
      <w:r w:rsidRPr="00A53FBF">
        <w:rPr>
          <w:rStyle w:val="StyleUnderline"/>
        </w:rPr>
        <w:t>web based</w:t>
      </w:r>
      <w:proofErr w:type="gramEnd"/>
      <w:r w:rsidRPr="00A53FBF">
        <w:rPr>
          <w:rStyle w:val="StyleUnderline"/>
        </w:rPr>
        <w:t xml:space="preserve"> reporting system that utilizes crowdsourced data to formulate visual map information of a crisis on a real-time basis” (Ushahidi 2012a). </w:t>
      </w:r>
      <w:r w:rsidRPr="00A53FBF">
        <w:rPr>
          <w:sz w:val="16"/>
        </w:rPr>
        <w:t xml:space="preserve">Ushahidi, which means “testimony” in Swahili, was originally a website established after the election violence in Kenya in 2008 to map incidents of violence (Ushahidi 2012b). Using crowdsourcing as a method means that everyone with access to common digital communication channels can contribute data.1 The data can be provided via text messages, email, twitter and web-forms. One recent example is </w:t>
      </w:r>
      <w:r w:rsidRPr="00A53FBF">
        <w:rPr>
          <w:rStyle w:val="Emphasis"/>
          <w:highlight w:val="yellow"/>
        </w:rPr>
        <w:t>Syria Tracker</w:t>
      </w:r>
      <w:r w:rsidRPr="00A53FBF">
        <w:rPr>
          <w:rStyle w:val="StyleUnderline"/>
        </w:rPr>
        <w:t xml:space="preserve">—a website </w:t>
      </w:r>
      <w:r w:rsidRPr="00A53FBF">
        <w:rPr>
          <w:rStyle w:val="StyleUnderline"/>
          <w:highlight w:val="yellow"/>
        </w:rPr>
        <w:t>set up to monitor violent incidents involving civilians in Syria</w:t>
      </w:r>
      <w:r w:rsidRPr="00A53FBF">
        <w:rPr>
          <w:rStyle w:val="StyleUnderline"/>
        </w:rPr>
        <w:t xml:space="preserve">: “Syria Tracker is a crowdsourced effort developed by individuals </w:t>
      </w:r>
      <w:r w:rsidRPr="00A53FBF">
        <w:rPr>
          <w:rStyle w:val="StyleUnderline"/>
        </w:rPr>
        <w:lastRenderedPageBreak/>
        <w:t>concerned about the harm inflicted upon civilians in Syria” (Syria Tracker 2012). Ushahidi and Syria Tracker are part of a tendency of “how non-state actors are increasingly collaborating online to tackle issues traditionally managed by governments” (</w:t>
      </w:r>
      <w:proofErr w:type="spellStart"/>
      <w:r w:rsidRPr="00A53FBF">
        <w:rPr>
          <w:rStyle w:val="StyleUnderline"/>
        </w:rPr>
        <w:t>Leson</w:t>
      </w:r>
      <w:proofErr w:type="spellEnd"/>
      <w:r w:rsidRPr="00A53FBF">
        <w:rPr>
          <w:rStyle w:val="StyleUnderline"/>
        </w:rPr>
        <w:t xml:space="preserve"> 2012).</w:t>
      </w:r>
    </w:p>
    <w:p w:rsidR="008117E3" w:rsidRPr="00A53FBF" w:rsidRDefault="008117E3" w:rsidP="008117E3">
      <w:pPr>
        <w:rPr>
          <w:sz w:val="16"/>
        </w:rPr>
      </w:pPr>
      <w:proofErr w:type="gramStart"/>
      <w:r w:rsidRPr="00A53FBF">
        <w:rPr>
          <w:sz w:val="16"/>
        </w:rPr>
        <w:t>Also</w:t>
      </w:r>
      <w:proofErr w:type="gramEnd"/>
      <w:r w:rsidRPr="00A53FBF">
        <w:rPr>
          <w:sz w:val="16"/>
        </w:rPr>
        <w:t xml:space="preserve"> in the area of monitoring and evaluation, internet platforms are being established to ease the sharing and coordination of information. One example is the </w:t>
      </w:r>
      <w:proofErr w:type="spellStart"/>
      <w:r w:rsidRPr="00A53FBF">
        <w:rPr>
          <w:sz w:val="16"/>
        </w:rPr>
        <w:t>ActivityInfo</w:t>
      </w:r>
      <w:proofErr w:type="spellEnd"/>
      <w:r w:rsidRPr="00A53FBF">
        <w:rPr>
          <w:sz w:val="16"/>
        </w:rPr>
        <w:t xml:space="preserve"> website established by UNICEF, OCHA, and </w:t>
      </w:r>
      <w:proofErr w:type="spellStart"/>
      <w:r w:rsidRPr="00A53FBF">
        <w:rPr>
          <w:sz w:val="16"/>
        </w:rPr>
        <w:t>bedatadriven</w:t>
      </w:r>
      <w:proofErr w:type="spellEnd"/>
      <w:r w:rsidRPr="00A53FBF">
        <w:rPr>
          <w:sz w:val="16"/>
        </w:rPr>
        <w:t>; it “that helps humanitarian organizations to collect, manage, map and analyze indicators…and allow for real time monitoring of the humanitarian situation in the eastern part of the Democratic Republic of Congo” (</w:t>
      </w:r>
      <w:proofErr w:type="spellStart"/>
      <w:r w:rsidRPr="00A53FBF">
        <w:rPr>
          <w:sz w:val="16"/>
        </w:rPr>
        <w:t>ActivityInfo</w:t>
      </w:r>
      <w:proofErr w:type="spellEnd"/>
      <w:r w:rsidRPr="00A53FBF">
        <w:rPr>
          <w:sz w:val="16"/>
        </w:rPr>
        <w:t xml:space="preserve"> 2012).</w:t>
      </w:r>
    </w:p>
    <w:p w:rsidR="008117E3" w:rsidRPr="00A53FBF" w:rsidRDefault="008117E3" w:rsidP="008117E3">
      <w:pPr>
        <w:rPr>
          <w:sz w:val="16"/>
        </w:rPr>
      </w:pPr>
      <w:r w:rsidRPr="00A53FBF">
        <w:rPr>
          <w:sz w:val="16"/>
        </w:rPr>
        <w:t xml:space="preserve">Analyzing the use of Google searches or Twitter messages can give strong indications of evolving situations, or whether an epidemic is spreading. Paul and </w:t>
      </w:r>
      <w:proofErr w:type="spellStart"/>
      <w:r w:rsidRPr="00A53FBF">
        <w:rPr>
          <w:sz w:val="16"/>
        </w:rPr>
        <w:t>Dredze</w:t>
      </w:r>
      <w:proofErr w:type="spellEnd"/>
      <w:r w:rsidRPr="00A53FBF">
        <w:rPr>
          <w:sz w:val="16"/>
        </w:rPr>
        <w:t xml:space="preserve"> (2011) found a very strong correlation coefficient (0.958) between tweets and official flu statistics, where the tweets were in real time and the statistics available only afterwards. Analyzing trending topics in Google searches or Facebook and blog posts can also yield significant data (Ginsberg et al. 2009). Google Dengue Trends uses aggregated Google search data to estimate dengue activity (Google 2012a); there is a similar service for influenza (Google 2012b). Following the earthquake in Port-au-Prince, Haiti, researchers from Sweden’s Karolinska </w:t>
      </w:r>
      <w:proofErr w:type="spellStart"/>
      <w:r w:rsidRPr="00A53FBF">
        <w:rPr>
          <w:sz w:val="16"/>
        </w:rPr>
        <w:t>Institutet</w:t>
      </w:r>
      <w:proofErr w:type="spellEnd"/>
      <w:r w:rsidRPr="00A53FBF">
        <w:rPr>
          <w:sz w:val="16"/>
        </w:rPr>
        <w:t xml:space="preserve"> and Columbia University in New York used mobile phone data, tracking 1.9 million SIM cards (Bengtsson et al. 2011, p. 2). They were able to follow the population flows and destinations of 648,717 people who had been displaced (ibid.:3). Later that year, the same team followed population movement after a cholera outbreak (Bengtsson et al. 2010, p. 2).</w:t>
      </w:r>
    </w:p>
    <w:p w:rsidR="008117E3" w:rsidRPr="00A53FBF" w:rsidRDefault="008117E3" w:rsidP="008117E3">
      <w:pPr>
        <w:rPr>
          <w:sz w:val="16"/>
        </w:rPr>
      </w:pPr>
      <w:r w:rsidRPr="00A53FBF">
        <w:rPr>
          <w:sz w:val="16"/>
        </w:rPr>
        <w:t>Multilateral actors have started to catch on. The UN Secretary-General has created UN Global Pulse; the World Bank has begun discussing how big data can be used for development (World Bank 2012c), and has established “Mapping for Results” to visualize and track its programs and projects on the ground (World Bank 2012d). However, much remains to be done. In 2009, the UN Global Pulse Initiative launched the Rapid Impact and Vulnerability Analysis Fund (RIVAF).</w:t>
      </w:r>
    </w:p>
    <w:p w:rsidR="008117E3" w:rsidRPr="00A53FBF" w:rsidRDefault="008117E3" w:rsidP="008117E3">
      <w:pPr>
        <w:rPr>
          <w:sz w:val="16"/>
        </w:rPr>
      </w:pPr>
      <w:r w:rsidRPr="00A53FBF">
        <w:rPr>
          <w:sz w:val="16"/>
        </w:rPr>
        <w:t xml:space="preserve">However, a recent report published by the initiative reveals a focus on the use of traditional indicators, and a lack of focus on conflict and post-conflict countries, even though many of the UN agencies, funds, and programs involved in the RIVAF initiative operate in precisely such locations (UN Global Pulse 2011). Further work is necessary in this area, also to focus the energies of </w:t>
      </w:r>
      <w:proofErr w:type="spellStart"/>
      <w:r w:rsidRPr="00A53FBF">
        <w:rPr>
          <w:sz w:val="16"/>
        </w:rPr>
        <w:t>developmentoriented</w:t>
      </w:r>
      <w:proofErr w:type="spellEnd"/>
      <w:r w:rsidRPr="00A53FBF">
        <w:rPr>
          <w:sz w:val="16"/>
        </w:rPr>
        <w:t xml:space="preserve"> organizations to conflict and post-conflict countries and utilize the potential offered by big data, social media, and cyber-technology.</w:t>
      </w:r>
    </w:p>
    <w:p w:rsidR="008117E3" w:rsidRPr="00A53FBF" w:rsidRDefault="008117E3" w:rsidP="008117E3">
      <w:pPr>
        <w:rPr>
          <w:sz w:val="16"/>
        </w:rPr>
      </w:pPr>
      <w:r w:rsidRPr="00A53FBF">
        <w:rPr>
          <w:sz w:val="16"/>
        </w:rPr>
        <w:t>The UN has engaged with the Crisis Mappers community since 2010 (UN 2012a, p. 4, Crisis Mappers 2012); among other things, the Standby Task Force has supported OCHA crowdsourcing data for South Sudan, collecting “a total of 1,767 unique rows of data and 15,271 unique pieces of information records” in a mere 3 days (Standby Task Force 2012). At a recent meeting in New York to discuss the status of implementation of the UN’s Crisis Information Strategy, it was agreed that there is a need for Crisis Information Managers, and that the efforts towards convergence in crisis information management could support the “</w:t>
      </w:r>
      <w:proofErr w:type="spellStart"/>
      <w:r w:rsidRPr="00A53FBF">
        <w:rPr>
          <w:sz w:val="16"/>
        </w:rPr>
        <w:t>endeavours</w:t>
      </w:r>
      <w:proofErr w:type="spellEnd"/>
      <w:r w:rsidRPr="00A53FBF">
        <w:rPr>
          <w:sz w:val="16"/>
        </w:rPr>
        <w:t xml:space="preserve"> of ‘One UN’ and better coordination within the UN and the international community in general” (Swiss Mission to the United Nations 2012). A Crisis Management Training Course has since been established, with the first course being given in February 2013 at the International Peace Support Training Centre (IPSTC) in Nairobi, Kenya. The course will train civilians, military and police “working in multidimensional peace and humanitarian operations … to integrate new information technology into an information management system [and] demonstrate the opportunities and challenges of new ICTs [Information and Communication Technology] and social media tools…” (ICT4Peace 2012a). The challenge now will be to get the UN onboard and send staff to these courses, providing the organization with staff trained personnel that can enable it to make use of Big Data, ICTs and social media in its operations. The UN in Sudan has taken one step in this direction. With support of the United Kingdom, UNDP has run a Crisis Recovery and Mapping Analysis project since 2007 (UNDP 2012a), aimed at supporting both the UN country team (UNCT) and national authorities in making their activities more evidence-based and conflict-responsive (see also </w:t>
      </w:r>
      <w:proofErr w:type="spellStart"/>
      <w:r w:rsidRPr="00A53FBF">
        <w:rPr>
          <w:sz w:val="16"/>
        </w:rPr>
        <w:t>Bott</w:t>
      </w:r>
      <w:proofErr w:type="spellEnd"/>
      <w:r w:rsidRPr="00A53FBF">
        <w:rPr>
          <w:sz w:val="16"/>
        </w:rPr>
        <w:t xml:space="preserve"> and Young 2012).2</w:t>
      </w:r>
    </w:p>
    <w:p w:rsidR="008117E3" w:rsidRPr="00A53FBF" w:rsidRDefault="008117E3" w:rsidP="008117E3">
      <w:pPr>
        <w:rPr>
          <w:sz w:val="16"/>
        </w:rPr>
      </w:pPr>
      <w:r w:rsidRPr="00A53FBF">
        <w:rPr>
          <w:sz w:val="16"/>
        </w:rPr>
        <w:t xml:space="preserve">In Georgia, the Caucasus Research Resource Centers and </w:t>
      </w:r>
      <w:proofErr w:type="spellStart"/>
      <w:r w:rsidRPr="00A53FBF">
        <w:rPr>
          <w:sz w:val="16"/>
        </w:rPr>
        <w:t>Saferworld</w:t>
      </w:r>
      <w:proofErr w:type="spellEnd"/>
      <w:r w:rsidRPr="00A53FBF">
        <w:rPr>
          <w:sz w:val="16"/>
        </w:rPr>
        <w:t xml:space="preserve"> have joined forces with developers to produce Elva, combining “the data-rich mapping of Ushahidi with the meticulous requirements of human-rights researchers” (</w:t>
      </w:r>
      <w:proofErr w:type="spellStart"/>
      <w:r w:rsidRPr="00A53FBF">
        <w:rPr>
          <w:sz w:val="16"/>
        </w:rPr>
        <w:t>Sifry</w:t>
      </w:r>
      <w:proofErr w:type="spellEnd"/>
      <w:r w:rsidRPr="00A53FBF">
        <w:rPr>
          <w:sz w:val="16"/>
        </w:rPr>
        <w:t xml:space="preserve"> 2012). The platform is used to create a community safety network where a community representative, using SMS, can report violent or security incidents on a weekly basis. A similar initiative was developed by Columbia University in connection with the </w:t>
      </w:r>
      <w:proofErr w:type="spellStart"/>
      <w:r w:rsidRPr="00A53FBF">
        <w:rPr>
          <w:sz w:val="16"/>
        </w:rPr>
        <w:t>Voix</w:t>
      </w:r>
      <w:proofErr w:type="spellEnd"/>
      <w:r w:rsidRPr="00A53FBF">
        <w:rPr>
          <w:sz w:val="16"/>
        </w:rPr>
        <w:t xml:space="preserve"> des </w:t>
      </w:r>
      <w:proofErr w:type="spellStart"/>
      <w:r w:rsidRPr="00A53FBF">
        <w:rPr>
          <w:sz w:val="16"/>
        </w:rPr>
        <w:t>Kivus</w:t>
      </w:r>
      <w:proofErr w:type="spellEnd"/>
      <w:r w:rsidRPr="00A53FBF">
        <w:rPr>
          <w:sz w:val="16"/>
        </w:rPr>
        <w:t xml:space="preserve"> program in the Democratic Republic of Congo (DRC) to “overcome the problems associated with the collection of conflict data” (van der Wind and Humphreys 2012). It involved distributing prepaid cellphones, solar chargers, and code sheets to community representatives in 18 villages in Eastern Congo (ibid.). For both projects, protecting the identity of those reporting against possible reprisals became an important concern (ibid., p. 24; see also Puig 2012).</w:t>
      </w:r>
    </w:p>
    <w:p w:rsidR="008117E3" w:rsidRDefault="008117E3" w:rsidP="008117E3">
      <w:pPr>
        <w:rPr>
          <w:sz w:val="16"/>
        </w:rPr>
      </w:pPr>
      <w:r w:rsidRPr="00A53FBF">
        <w:rPr>
          <w:sz w:val="16"/>
        </w:rPr>
        <w:t xml:space="preserve">Together with the crisis mapping community, </w:t>
      </w:r>
      <w:r w:rsidRPr="00A53FBF">
        <w:rPr>
          <w:rStyle w:val="StyleUnderline"/>
          <w:highlight w:val="yellow"/>
        </w:rPr>
        <w:t>OCHA is experimenting with</w:t>
      </w:r>
      <w:r w:rsidRPr="00A53FBF">
        <w:rPr>
          <w:sz w:val="16"/>
        </w:rPr>
        <w:t xml:space="preserve"> developing </w:t>
      </w:r>
      <w:r w:rsidRPr="00A53FBF">
        <w:rPr>
          <w:rStyle w:val="Emphasis"/>
          <w:highlight w:val="yellow"/>
        </w:rPr>
        <w:t>twitter dashboards for humanitarian crises</w:t>
      </w:r>
      <w:r w:rsidRPr="00A53FBF">
        <w:rPr>
          <w:sz w:val="16"/>
        </w:rPr>
        <w:t xml:space="preserve">. </w:t>
      </w:r>
      <w:r w:rsidRPr="00A53FBF">
        <w:rPr>
          <w:rStyle w:val="StyleUnderline"/>
          <w:highlight w:val="yellow"/>
        </w:rPr>
        <w:t>These use “Machine Learning</w:t>
      </w:r>
      <w:r w:rsidRPr="00A53FBF">
        <w:rPr>
          <w:sz w:val="16"/>
        </w:rPr>
        <w:t xml:space="preserve"> (ML) techniques and social computing methods… </w:t>
      </w:r>
      <w:r w:rsidRPr="00A53FBF">
        <w:rPr>
          <w:rStyle w:val="StyleUnderline"/>
          <w:highlight w:val="yellow"/>
        </w:rPr>
        <w:t>to extract relevant info</w:t>
      </w:r>
      <w:r w:rsidRPr="00A53FBF">
        <w:rPr>
          <w:sz w:val="16"/>
        </w:rPr>
        <w:t>rmation from twitter and aggregate this information according to Cluster for analytical purposes” (Meier 2012). A similar dashboard for peacekeeping operations “that looks across social media content and perhaps uses corporate data” could be envisaged (Interview with Meier 2012).</w:t>
      </w:r>
    </w:p>
    <w:p w:rsidR="008117E3" w:rsidRPr="008117E3" w:rsidRDefault="008117E3" w:rsidP="008117E3">
      <w:pPr>
        <w:pStyle w:val="Heading4"/>
      </w:pPr>
      <w:r>
        <w:lastRenderedPageBreak/>
        <w:t xml:space="preserve">3 – the Duffield </w:t>
      </w:r>
      <w:proofErr w:type="spellStart"/>
      <w:r>
        <w:t>ev</w:t>
      </w:r>
      <w:proofErr w:type="spellEnd"/>
      <w:r>
        <w:t xml:space="preserve"> just says that tech </w:t>
      </w:r>
      <w:proofErr w:type="spellStart"/>
      <w:r>
        <w:t>isnt</w:t>
      </w:r>
      <w:proofErr w:type="spellEnd"/>
      <w:r>
        <w:t xml:space="preserve"> perfect not that it is bad</w:t>
      </w:r>
    </w:p>
    <w:p w:rsidR="008117E3" w:rsidRPr="004C1158" w:rsidRDefault="008117E3" w:rsidP="008117E3">
      <w:pPr>
        <w:pStyle w:val="Heading4"/>
      </w:pPr>
      <w:r>
        <w:t xml:space="preserve">Cybernetic space surveillance is key to necessary for global power projection. </w:t>
      </w:r>
    </w:p>
    <w:p w:rsidR="008117E3" w:rsidRPr="00606A1D" w:rsidRDefault="008117E3" w:rsidP="008117E3">
      <w:r>
        <w:t xml:space="preserve">Elbridge </w:t>
      </w:r>
      <w:r w:rsidRPr="00606A1D">
        <w:rPr>
          <w:rStyle w:val="Style13ptBold"/>
        </w:rPr>
        <w:t>Colby 16</w:t>
      </w:r>
      <w:r>
        <w:t>.</w:t>
      </w:r>
      <w:r w:rsidRPr="00606A1D">
        <w:t xml:space="preserve"> </w:t>
      </w:r>
      <w:r>
        <w:t>Robert M. Gates Senior Fellow at the Center for a New American Security (CNAS). Previously he served for over five years in the U.S. government, primarily in positions focusing on nuclear weapons, arms control, and intelligence reform. He has also served as a staff member or advisor to several governmental commissions, including the 2009 Congressional Strategic Posture Commission and the 2014 National Defense Panel, and serves as a consultant to a variety of U.S. government entities on a range of defense and intelligence matters. “FROM SANCTUARY TO BATTLEFIELD: A Framework for a U.S. Defense and Deterrence Strategy for Space”.</w:t>
      </w:r>
      <w:r w:rsidRPr="00606A1D">
        <w:t xml:space="preserve"> https://www.files.ethz.ch/isn/195913/CNAS%20Space%20Report_16107.pdf</w:t>
      </w:r>
      <w:r>
        <w:t>.</w:t>
      </w:r>
    </w:p>
    <w:p w:rsidR="008117E3" w:rsidRPr="00D01070" w:rsidRDefault="008117E3" w:rsidP="008117E3">
      <w:pPr>
        <w:rPr>
          <w:u w:val="single"/>
        </w:rPr>
      </w:pPr>
      <w:r w:rsidRPr="002D4749">
        <w:rPr>
          <w:rStyle w:val="StyleUnderline"/>
          <w:highlight w:val="cyan"/>
        </w:rPr>
        <w:t>The U</w:t>
      </w:r>
      <w:r w:rsidRPr="00C15668">
        <w:rPr>
          <w:rStyle w:val="StyleUnderline"/>
        </w:rPr>
        <w:t xml:space="preserve">nited </w:t>
      </w:r>
      <w:r w:rsidRPr="002D4749">
        <w:rPr>
          <w:rStyle w:val="StyleUnderline"/>
          <w:highlight w:val="cyan"/>
        </w:rPr>
        <w:t>S</w:t>
      </w:r>
      <w:r w:rsidRPr="00C15668">
        <w:rPr>
          <w:rStyle w:val="StyleUnderline"/>
        </w:rPr>
        <w:t xml:space="preserve">tates </w:t>
      </w:r>
      <w:r w:rsidRPr="002D4749">
        <w:rPr>
          <w:rStyle w:val="StyleUnderline"/>
          <w:highlight w:val="cyan"/>
        </w:rPr>
        <w:t>is</w:t>
      </w:r>
      <w:r w:rsidRPr="00C15668">
        <w:rPr>
          <w:rStyle w:val="StyleUnderline"/>
        </w:rPr>
        <w:t xml:space="preserve"> profoundly </w:t>
      </w:r>
      <w:r w:rsidRPr="002D4749">
        <w:rPr>
          <w:rStyle w:val="StyleUnderline"/>
          <w:highlight w:val="cyan"/>
        </w:rPr>
        <w:t>reliant on</w:t>
      </w:r>
      <w:r w:rsidRPr="00C15668">
        <w:rPr>
          <w:rStyle w:val="StyleUnderline"/>
        </w:rPr>
        <w:t xml:space="preserve"> the</w:t>
      </w:r>
      <w:r>
        <w:rPr>
          <w:rStyle w:val="StyleUnderline"/>
        </w:rPr>
        <w:t xml:space="preserve"> </w:t>
      </w:r>
      <w:r w:rsidRPr="00C15668">
        <w:rPr>
          <w:rStyle w:val="StyleUnderline"/>
        </w:rPr>
        <w:t xml:space="preserve">ability to use </w:t>
      </w:r>
      <w:r w:rsidRPr="002D4749">
        <w:rPr>
          <w:rStyle w:val="StyleUnderline"/>
          <w:highlight w:val="cyan"/>
        </w:rPr>
        <w:t>space</w:t>
      </w:r>
      <w:r w:rsidRPr="00C15668">
        <w:rPr>
          <w:rStyle w:val="StyleUnderline"/>
        </w:rPr>
        <w:t xml:space="preserve"> for its security</w:t>
      </w:r>
      <w:r w:rsidRPr="00665955">
        <w:rPr>
          <w:sz w:val="16"/>
        </w:rPr>
        <w:t xml:space="preserve">. Though little appreciated outside of professional and expert circles, space – or, more precisely, </w:t>
      </w:r>
      <w:r w:rsidRPr="00C15668">
        <w:rPr>
          <w:rStyle w:val="StyleUnderline"/>
        </w:rPr>
        <w:t xml:space="preserve">U.S. </w:t>
      </w:r>
      <w:r w:rsidRPr="002D4749">
        <w:rPr>
          <w:rStyle w:val="StyleUnderline"/>
          <w:highlight w:val="cyan"/>
        </w:rPr>
        <w:t>assets in</w:t>
      </w:r>
      <w:r>
        <w:rPr>
          <w:rStyle w:val="StyleUnderline"/>
        </w:rPr>
        <w:t xml:space="preserve"> </w:t>
      </w:r>
      <w:r w:rsidRPr="00C15668">
        <w:rPr>
          <w:rStyle w:val="StyleUnderline"/>
        </w:rPr>
        <w:t xml:space="preserve">and using </w:t>
      </w:r>
      <w:r w:rsidRPr="002D4749">
        <w:rPr>
          <w:rStyle w:val="StyleUnderline"/>
          <w:highlight w:val="cyan"/>
        </w:rPr>
        <w:t>space</w:t>
      </w:r>
      <w:r w:rsidRPr="00665955">
        <w:rPr>
          <w:sz w:val="16"/>
        </w:rPr>
        <w:t xml:space="preserve"> </w:t>
      </w:r>
      <w:r w:rsidRPr="00D56D89">
        <w:rPr>
          <w:rStyle w:val="StyleUnderline"/>
        </w:rPr>
        <w:t xml:space="preserve">– </w:t>
      </w:r>
      <w:r w:rsidRPr="00D56D89">
        <w:rPr>
          <w:rStyle w:val="StyleUnderline"/>
          <w:highlight w:val="cyan"/>
        </w:rPr>
        <w:t xml:space="preserve">are </w:t>
      </w:r>
      <w:r w:rsidRPr="00D56D89">
        <w:rPr>
          <w:rStyle w:val="Emphasis"/>
          <w:highlight w:val="cyan"/>
        </w:rPr>
        <w:t>vital</w:t>
      </w:r>
      <w:r w:rsidRPr="00D56D89">
        <w:rPr>
          <w:rStyle w:val="StyleUnderline"/>
          <w:highlight w:val="cyan"/>
        </w:rPr>
        <w:t xml:space="preserve"> to</w:t>
      </w:r>
      <w:r w:rsidRPr="00D56D89">
        <w:rPr>
          <w:rStyle w:val="StyleUnderline"/>
        </w:rPr>
        <w:t xml:space="preserve"> U.S. </w:t>
      </w:r>
      <w:r w:rsidRPr="00D56D89">
        <w:rPr>
          <w:rStyle w:val="StyleUnderline"/>
          <w:highlight w:val="cyan"/>
        </w:rPr>
        <w:t>defense and intelligence</w:t>
      </w:r>
      <w:r w:rsidRPr="00D56D89">
        <w:rPr>
          <w:rStyle w:val="StyleUnderline"/>
        </w:rPr>
        <w:t xml:space="preserve"> communications</w:t>
      </w:r>
      <w:r w:rsidRPr="00665955">
        <w:rPr>
          <w:sz w:val="16"/>
        </w:rPr>
        <w:t xml:space="preserve"> with and among national leaders, military forces, and others; </w:t>
      </w:r>
      <w:r w:rsidRPr="00D56D89">
        <w:rPr>
          <w:rStyle w:val="Emphasis"/>
        </w:rPr>
        <w:t>command and control</w:t>
      </w:r>
      <w:r w:rsidRPr="00665955">
        <w:rPr>
          <w:sz w:val="16"/>
        </w:rPr>
        <w:t>; positioning, navigation, and timing (</w:t>
      </w:r>
      <w:r w:rsidRPr="002D4749">
        <w:rPr>
          <w:rStyle w:val="Emphasis"/>
          <w:highlight w:val="cyan"/>
        </w:rPr>
        <w:t>PNT</w:t>
      </w:r>
      <w:r w:rsidRPr="00665955">
        <w:rPr>
          <w:sz w:val="16"/>
        </w:rPr>
        <w:t>); intelligence, surveillance, and reconnaissance (</w:t>
      </w:r>
      <w:r w:rsidRPr="002D4749">
        <w:rPr>
          <w:rStyle w:val="Emphasis"/>
          <w:highlight w:val="cyan"/>
        </w:rPr>
        <w:t>ISR</w:t>
      </w:r>
      <w:r w:rsidRPr="00665955">
        <w:rPr>
          <w:sz w:val="16"/>
        </w:rPr>
        <w:t xml:space="preserve">); and a host of other functions. While these may seem rather like “back office” functions to a lay reader, </w:t>
      </w:r>
      <w:r w:rsidRPr="00C15668">
        <w:rPr>
          <w:rStyle w:val="StyleUnderline"/>
        </w:rPr>
        <w:t>they are actually the stuff</w:t>
      </w:r>
      <w:r>
        <w:rPr>
          <w:rStyle w:val="StyleUnderline"/>
        </w:rPr>
        <w:t xml:space="preserve"> </w:t>
      </w:r>
      <w:r w:rsidRPr="00C15668">
        <w:rPr>
          <w:rStyle w:val="StyleUnderline"/>
        </w:rPr>
        <w:t xml:space="preserve">of which American global military primacy is </w:t>
      </w:r>
      <w:r w:rsidRPr="009425E6">
        <w:rPr>
          <w:rStyle w:val="StyleUnderline"/>
        </w:rPr>
        <w:t>made. The U.S. military</w:t>
      </w:r>
      <w:r w:rsidRPr="00665955">
        <w:rPr>
          <w:sz w:val="16"/>
        </w:rPr>
        <w:t xml:space="preserve"> is not currently superior to its potential adversaries because it has stronger soldiers, bigger guns, or more tanks. Rather, it </w:t>
      </w:r>
      <w:r w:rsidRPr="009425E6">
        <w:rPr>
          <w:rStyle w:val="StyleUnderline"/>
        </w:rPr>
        <w:t>has the upper hand because it can understand better what is taking place in the midst of conflict, what its own forces are doing, and what those of an enemy are doing amidst the “fog of war.”</w:t>
      </w:r>
      <w:r w:rsidRPr="00665955">
        <w:rPr>
          <w:sz w:val="16"/>
        </w:rPr>
        <w:t>2</w:t>
      </w:r>
      <w:r w:rsidRPr="009425E6">
        <w:rPr>
          <w:u w:val="single"/>
        </w:rPr>
        <w:t xml:space="preserve"> </w:t>
      </w:r>
      <w:r w:rsidRPr="009425E6">
        <w:rPr>
          <w:rStyle w:val="StyleUnderline"/>
        </w:rPr>
        <w:t>The United States can therefore employ force around the globe more rapidly, more precisely, and more intelligently – and thus more effectively</w:t>
      </w:r>
      <w:r w:rsidRPr="00665955">
        <w:rPr>
          <w:sz w:val="16"/>
        </w:rPr>
        <w:t xml:space="preserve">.3 Together, </w:t>
      </w:r>
      <w:r w:rsidRPr="009425E6">
        <w:rPr>
          <w:rStyle w:val="StyleUnderline"/>
        </w:rPr>
        <w:t>this “</w:t>
      </w:r>
      <w:r w:rsidRPr="001B786E">
        <w:rPr>
          <w:rStyle w:val="StyleUnderline"/>
          <w:highlight w:val="cyan"/>
        </w:rPr>
        <w:t>smarter” and more agile</w:t>
      </w:r>
      <w:r w:rsidRPr="009425E6">
        <w:rPr>
          <w:rStyle w:val="StyleUnderline"/>
        </w:rPr>
        <w:t xml:space="preserve"> U.S. </w:t>
      </w:r>
      <w:r w:rsidRPr="001B786E">
        <w:rPr>
          <w:rStyle w:val="StyleUnderline"/>
          <w:highlight w:val="cyan"/>
        </w:rPr>
        <w:t>military</w:t>
      </w:r>
      <w:r w:rsidRPr="009425E6">
        <w:rPr>
          <w:rStyle w:val="StyleUnderline"/>
        </w:rPr>
        <w:t xml:space="preserve"> is therefore uniquely capable of </w:t>
      </w:r>
      <w:r w:rsidRPr="001B786E">
        <w:rPr>
          <w:rStyle w:val="StyleUnderline"/>
          <w:highlight w:val="cyan"/>
        </w:rPr>
        <w:t xml:space="preserve">applying </w:t>
      </w:r>
      <w:r w:rsidRPr="001B786E">
        <w:rPr>
          <w:rStyle w:val="Emphasis"/>
          <w:highlight w:val="cyan"/>
        </w:rPr>
        <w:t>decisive power</w:t>
      </w:r>
      <w:r w:rsidRPr="009425E6">
        <w:rPr>
          <w:rStyle w:val="StyleUnderline"/>
        </w:rPr>
        <w:t xml:space="preserve"> against an adversary.4 </w:t>
      </w:r>
      <w:r w:rsidRPr="001B786E">
        <w:rPr>
          <w:rStyle w:val="StyleUnderline"/>
          <w:highlight w:val="cyan"/>
        </w:rPr>
        <w:t>Exploitation of space is</w:t>
      </w:r>
      <w:r w:rsidRPr="009425E6">
        <w:rPr>
          <w:rStyle w:val="StyleUnderline"/>
        </w:rPr>
        <w:t xml:space="preserve"> particularly </w:t>
      </w:r>
      <w:r w:rsidRPr="001B786E">
        <w:rPr>
          <w:rStyle w:val="StyleUnderline"/>
          <w:highlight w:val="cyan"/>
        </w:rPr>
        <w:t>critical to</w:t>
      </w:r>
      <w:r w:rsidRPr="009425E6">
        <w:rPr>
          <w:rStyle w:val="StyleUnderline"/>
        </w:rPr>
        <w:t xml:space="preserve"> </w:t>
      </w:r>
      <w:r w:rsidRPr="009425E6">
        <w:rPr>
          <w:rStyle w:val="Emphasis"/>
        </w:rPr>
        <w:t xml:space="preserve">effective U.S. </w:t>
      </w:r>
      <w:r w:rsidRPr="001B786E">
        <w:rPr>
          <w:rStyle w:val="Emphasis"/>
          <w:highlight w:val="cyan"/>
        </w:rPr>
        <w:t>power projection</w:t>
      </w:r>
      <w:r w:rsidRPr="009425E6">
        <w:rPr>
          <w:rStyle w:val="StyleUnderline"/>
        </w:rPr>
        <w:t xml:space="preserve">, as it provides the U.S. military with the ability to operate </w:t>
      </w:r>
      <w:r w:rsidRPr="009425E6">
        <w:rPr>
          <w:rStyle w:val="Emphasis"/>
        </w:rPr>
        <w:t xml:space="preserve">effectively </w:t>
      </w:r>
      <w:r w:rsidRPr="001B786E">
        <w:rPr>
          <w:rStyle w:val="Emphasis"/>
          <w:highlight w:val="cyan"/>
        </w:rPr>
        <w:t>over global distances</w:t>
      </w:r>
      <w:r w:rsidRPr="009425E6">
        <w:rPr>
          <w:rStyle w:val="StyleUnderline"/>
        </w:rPr>
        <w:t>, beyond the reach</w:t>
      </w:r>
      <w:r w:rsidRPr="00D56D89">
        <w:rPr>
          <w:rStyle w:val="StyleUnderline"/>
        </w:rPr>
        <w:t xml:space="preserve"> of what U.S. </w:t>
      </w:r>
      <w:r w:rsidRPr="00D56D89">
        <w:rPr>
          <w:rStyle w:val="Emphasis"/>
        </w:rPr>
        <w:t>ground-based and aerial assets</w:t>
      </w:r>
      <w:r w:rsidRPr="00D56D89">
        <w:rPr>
          <w:rStyle w:val="StyleUnderline"/>
        </w:rPr>
        <w:t>, limited by range and endurance, can provide.</w:t>
      </w:r>
      <w:r w:rsidRPr="00665955">
        <w:rPr>
          <w:sz w:val="16"/>
        </w:rPr>
        <w:t xml:space="preserve"> As General John </w:t>
      </w:r>
      <w:proofErr w:type="spellStart"/>
      <w:r w:rsidRPr="00665955">
        <w:rPr>
          <w:sz w:val="16"/>
        </w:rPr>
        <w:t>Hyten</w:t>
      </w:r>
      <w:proofErr w:type="spellEnd"/>
      <w:r w:rsidRPr="00665955">
        <w:rPr>
          <w:sz w:val="16"/>
        </w:rPr>
        <w:t xml:space="preserve">, Commander of U.S. Air Force Space Command, recently said on CBS’ 60 Minutes, because of space </w:t>
      </w:r>
      <w:r w:rsidRPr="004C1158">
        <w:rPr>
          <w:rStyle w:val="StyleUnderline"/>
        </w:rPr>
        <w:t>“we can attack any target on</w:t>
      </w:r>
      <w:r>
        <w:rPr>
          <w:rStyle w:val="StyleUnderline"/>
        </w:rPr>
        <w:t xml:space="preserve"> </w:t>
      </w:r>
      <w:r w:rsidRPr="004C1158">
        <w:rPr>
          <w:rStyle w:val="StyleUnderline"/>
        </w:rPr>
        <w:t>the planet, anytime, anywhere, in any weather.”</w:t>
      </w:r>
      <w:r w:rsidRPr="00665955">
        <w:rPr>
          <w:sz w:val="16"/>
        </w:rPr>
        <w:t xml:space="preserve">5 Thus </w:t>
      </w:r>
      <w:r w:rsidRPr="00BE1AB0">
        <w:rPr>
          <w:rStyle w:val="Emphasis"/>
        </w:rPr>
        <w:t>Washington’s</w:t>
      </w:r>
      <w:r w:rsidRPr="00BE1AB0">
        <w:rPr>
          <w:rStyle w:val="StyleUnderline"/>
        </w:rPr>
        <w:t xml:space="preserve"> </w:t>
      </w:r>
      <w:r w:rsidRPr="002C2897">
        <w:rPr>
          <w:rStyle w:val="StyleUnderline"/>
          <w:highlight w:val="cyan"/>
        </w:rPr>
        <w:t>ability to project credible</w:t>
      </w:r>
      <w:r w:rsidRPr="002C2897">
        <w:rPr>
          <w:rStyle w:val="StyleUnderline"/>
        </w:rPr>
        <w:t xml:space="preserve"> and</w:t>
      </w:r>
      <w:r>
        <w:rPr>
          <w:rStyle w:val="StyleUnderline"/>
        </w:rPr>
        <w:t xml:space="preserve"> </w:t>
      </w:r>
      <w:r w:rsidRPr="004C1158">
        <w:rPr>
          <w:rStyle w:val="StyleUnderline"/>
        </w:rPr>
        <w:t xml:space="preserve">effective </w:t>
      </w:r>
      <w:r w:rsidRPr="002C2897">
        <w:rPr>
          <w:rStyle w:val="StyleUnderline"/>
          <w:highlight w:val="cyan"/>
        </w:rPr>
        <w:t>military power to</w:t>
      </w:r>
      <w:r w:rsidRPr="004C1158">
        <w:rPr>
          <w:rStyle w:val="StyleUnderline"/>
        </w:rPr>
        <w:t xml:space="preserve"> key regions such as</w:t>
      </w:r>
      <w:r>
        <w:rPr>
          <w:rStyle w:val="StyleUnderline"/>
        </w:rPr>
        <w:t xml:space="preserve"> </w:t>
      </w:r>
      <w:r w:rsidRPr="002C2897">
        <w:rPr>
          <w:rStyle w:val="StyleUnderline"/>
          <w:highlight w:val="cyan"/>
        </w:rPr>
        <w:t>the</w:t>
      </w:r>
      <w:r w:rsidRPr="004C1158">
        <w:rPr>
          <w:rStyle w:val="StyleUnderline"/>
        </w:rPr>
        <w:t xml:space="preserve"> Western </w:t>
      </w:r>
      <w:r w:rsidRPr="002C2897">
        <w:rPr>
          <w:rStyle w:val="StyleUnderline"/>
          <w:highlight w:val="cyan"/>
        </w:rPr>
        <w:t xml:space="preserve">Pacific, Europe, and </w:t>
      </w:r>
      <w:r w:rsidRPr="00BE1AB0">
        <w:rPr>
          <w:rStyle w:val="StyleUnderline"/>
        </w:rPr>
        <w:t xml:space="preserve">the </w:t>
      </w:r>
      <w:r w:rsidRPr="002C2897">
        <w:rPr>
          <w:rStyle w:val="StyleUnderline"/>
          <w:highlight w:val="cyan"/>
        </w:rPr>
        <w:t>Middle East</w:t>
      </w:r>
      <w:r>
        <w:rPr>
          <w:rStyle w:val="StyleUnderline"/>
        </w:rPr>
        <w:t xml:space="preserve"> </w:t>
      </w:r>
      <w:r w:rsidRPr="00665955">
        <w:rPr>
          <w:sz w:val="16"/>
        </w:rPr>
        <w:t xml:space="preserve">– which is elemental to the U.S. national security strategy of forward engagement – </w:t>
      </w:r>
      <w:r w:rsidRPr="004C1158">
        <w:rPr>
          <w:rStyle w:val="Emphasis"/>
        </w:rPr>
        <w:t>relies on space.</w:t>
      </w:r>
      <w:r>
        <w:rPr>
          <w:rStyle w:val="Emphasis"/>
        </w:rPr>
        <w:t xml:space="preserve"> </w:t>
      </w:r>
      <w:r w:rsidRPr="004C1158">
        <w:rPr>
          <w:rStyle w:val="Emphasis"/>
        </w:rPr>
        <w:t xml:space="preserve">And </w:t>
      </w:r>
      <w:r w:rsidRPr="00BE1AB0">
        <w:rPr>
          <w:rStyle w:val="Emphasis"/>
        </w:rPr>
        <w:t xml:space="preserve">this </w:t>
      </w:r>
      <w:r w:rsidRPr="002C2897">
        <w:rPr>
          <w:rStyle w:val="Emphasis"/>
          <w:highlight w:val="cyan"/>
        </w:rPr>
        <w:t>reliance is increasing</w:t>
      </w:r>
      <w:r w:rsidRPr="00665955">
        <w:rPr>
          <w:sz w:val="16"/>
        </w:rPr>
        <w:t xml:space="preserve">. Furthermore, while </w:t>
      </w:r>
      <w:r w:rsidRPr="004C1158">
        <w:rPr>
          <w:rStyle w:val="StyleUnderline"/>
        </w:rPr>
        <w:t>space is crucial for</w:t>
      </w:r>
      <w:r w:rsidRPr="00665955">
        <w:rPr>
          <w:sz w:val="16"/>
        </w:rPr>
        <w:t xml:space="preserve"> U.S. power projection and an effective military posture in key regions, it </w:t>
      </w:r>
      <w:r w:rsidRPr="004C1158">
        <w:rPr>
          <w:rStyle w:val="StyleUnderline"/>
        </w:rPr>
        <w:t>is also vital for crucial homeland defense</w:t>
      </w:r>
      <w:r>
        <w:rPr>
          <w:rStyle w:val="StyleUnderline"/>
        </w:rPr>
        <w:t xml:space="preserve"> </w:t>
      </w:r>
      <w:r w:rsidRPr="004C1158">
        <w:rPr>
          <w:rStyle w:val="StyleUnderline"/>
        </w:rPr>
        <w:t>and deterrence functions</w:t>
      </w:r>
      <w:r w:rsidRPr="00665955">
        <w:rPr>
          <w:sz w:val="16"/>
        </w:rPr>
        <w:t xml:space="preserve">. </w:t>
      </w:r>
      <w:r w:rsidRPr="002D4749">
        <w:rPr>
          <w:rStyle w:val="Emphasis"/>
          <w:highlight w:val="cyan"/>
        </w:rPr>
        <w:t>Space</w:t>
      </w:r>
      <w:r w:rsidRPr="004C1158">
        <w:rPr>
          <w:rStyle w:val="Emphasis"/>
        </w:rPr>
        <w:t xml:space="preserve">-based </w:t>
      </w:r>
      <w:r w:rsidRPr="002D4749">
        <w:rPr>
          <w:rStyle w:val="Emphasis"/>
          <w:highlight w:val="cyan"/>
        </w:rPr>
        <w:t>assets provide early warning of missile attacks</w:t>
      </w:r>
      <w:r w:rsidRPr="004C1158">
        <w:rPr>
          <w:rStyle w:val="Emphasis"/>
        </w:rPr>
        <w:t xml:space="preserve"> against the</w:t>
      </w:r>
      <w:r>
        <w:rPr>
          <w:rStyle w:val="Emphasis"/>
        </w:rPr>
        <w:t xml:space="preserve"> </w:t>
      </w:r>
      <w:r w:rsidRPr="004C1158">
        <w:rPr>
          <w:rStyle w:val="Emphasis"/>
        </w:rPr>
        <w:t xml:space="preserve">United States (and others) </w:t>
      </w:r>
      <w:r w:rsidRPr="002D4749">
        <w:rPr>
          <w:rStyle w:val="Emphasis"/>
          <w:highlight w:val="cyan"/>
        </w:rPr>
        <w:t xml:space="preserve">and serve </w:t>
      </w:r>
      <w:r w:rsidRPr="00AC6FD1">
        <w:rPr>
          <w:rStyle w:val="Emphasis"/>
        </w:rPr>
        <w:t xml:space="preserve">as </w:t>
      </w:r>
      <w:r w:rsidRPr="002D4749">
        <w:rPr>
          <w:rStyle w:val="Emphasis"/>
          <w:highlight w:val="cyan"/>
        </w:rPr>
        <w:t xml:space="preserve">a crucial </w:t>
      </w:r>
      <w:r w:rsidRPr="00AC6FD1">
        <w:rPr>
          <w:rStyle w:val="Emphasis"/>
        </w:rPr>
        <w:t xml:space="preserve">component </w:t>
      </w:r>
      <w:r w:rsidRPr="002D4749">
        <w:rPr>
          <w:rStyle w:val="Emphasis"/>
          <w:highlight w:val="cyan"/>
        </w:rPr>
        <w:t>in</w:t>
      </w:r>
      <w:r w:rsidRPr="004C1158">
        <w:rPr>
          <w:rStyle w:val="Emphasis"/>
        </w:rPr>
        <w:t xml:space="preserve"> the </w:t>
      </w:r>
      <w:r w:rsidRPr="002D4749">
        <w:rPr>
          <w:rStyle w:val="Emphasis"/>
          <w:highlight w:val="cyan"/>
        </w:rPr>
        <w:t xml:space="preserve">command and control </w:t>
      </w:r>
      <w:r w:rsidRPr="00BE1AB0">
        <w:rPr>
          <w:rStyle w:val="Emphasis"/>
        </w:rPr>
        <w:t xml:space="preserve">system </w:t>
      </w:r>
      <w:r w:rsidRPr="002D4749">
        <w:rPr>
          <w:rStyle w:val="Emphasis"/>
          <w:highlight w:val="cyan"/>
        </w:rPr>
        <w:t>for</w:t>
      </w:r>
      <w:r>
        <w:rPr>
          <w:rStyle w:val="Emphasis"/>
        </w:rPr>
        <w:t xml:space="preserve"> </w:t>
      </w:r>
      <w:r w:rsidRPr="004C1158">
        <w:rPr>
          <w:rStyle w:val="Emphasis"/>
        </w:rPr>
        <w:t xml:space="preserve">U.S. </w:t>
      </w:r>
      <w:r w:rsidRPr="002D4749">
        <w:rPr>
          <w:rStyle w:val="Emphasis"/>
          <w:highlight w:val="cyan"/>
        </w:rPr>
        <w:t>nuclear forces</w:t>
      </w:r>
      <w:r w:rsidRPr="004C1158">
        <w:rPr>
          <w:rStyle w:val="Emphasis"/>
        </w:rPr>
        <w:t xml:space="preserve"> in the event of war – including a</w:t>
      </w:r>
      <w:r>
        <w:rPr>
          <w:rStyle w:val="Emphasis"/>
        </w:rPr>
        <w:t xml:space="preserve"> </w:t>
      </w:r>
      <w:r w:rsidRPr="004C1158">
        <w:rPr>
          <w:rStyle w:val="Emphasis"/>
        </w:rPr>
        <w:t>nuclear war.</w:t>
      </w:r>
      <w:r w:rsidRPr="00665955">
        <w:rPr>
          <w:sz w:val="16"/>
        </w:rPr>
        <w:t xml:space="preserve">6 As the 2011 U.S. National Security Space Strategy, a document bearing the signatures of the Secretary of Defense and the Director of National Intelligence, summarized, </w:t>
      </w:r>
      <w:r w:rsidRPr="00BE1AB0">
        <w:rPr>
          <w:rStyle w:val="StyleUnderline"/>
        </w:rPr>
        <w:t xml:space="preserve">“[s]pace </w:t>
      </w:r>
      <w:r w:rsidRPr="002C2897">
        <w:rPr>
          <w:rStyle w:val="StyleUnderline"/>
          <w:highlight w:val="cyan"/>
        </w:rPr>
        <w:t>capabilities provide</w:t>
      </w:r>
      <w:r w:rsidRPr="004C1158">
        <w:rPr>
          <w:rStyle w:val="StyleUnderline"/>
        </w:rPr>
        <w:t xml:space="preserve"> the United States and </w:t>
      </w:r>
      <w:r w:rsidRPr="002C2897">
        <w:rPr>
          <w:rStyle w:val="StyleUnderline"/>
          <w:highlight w:val="cyan"/>
        </w:rPr>
        <w:t>our allies unprecedented advantages</w:t>
      </w:r>
      <w:r w:rsidRPr="004C1158">
        <w:rPr>
          <w:rStyle w:val="StyleUnderline"/>
        </w:rPr>
        <w:t xml:space="preserve"> … create a decision advantage</w:t>
      </w:r>
      <w:r>
        <w:rPr>
          <w:rStyle w:val="StyleUnderline"/>
        </w:rPr>
        <w:t xml:space="preserve"> </w:t>
      </w:r>
      <w:r w:rsidRPr="004C1158">
        <w:rPr>
          <w:rStyle w:val="StyleUnderline"/>
        </w:rPr>
        <w:t>… [</w:t>
      </w:r>
      <w:r w:rsidRPr="009425E6">
        <w:rPr>
          <w:rStyle w:val="StyleUnderline"/>
        </w:rPr>
        <w:t>and are] vital to monitoring strategic and military developments … Maintaining the benefits afforded to the United States by space is central to our national security.”</w:t>
      </w:r>
      <w:r w:rsidRPr="00665955">
        <w:rPr>
          <w:sz w:val="16"/>
        </w:rPr>
        <w:t>7</w:t>
      </w:r>
      <w:r w:rsidRPr="009425E6">
        <w:rPr>
          <w:u w:val="single"/>
        </w:rPr>
        <w:t xml:space="preserve"> </w:t>
      </w:r>
      <w:r w:rsidRPr="009425E6">
        <w:rPr>
          <w:rStyle w:val="StyleUnderline"/>
        </w:rPr>
        <w:t>Space, then, is vital for America’s military preeminence and the national strategy it underwrites. But this reliance is becoming increasingly problematic</w:t>
      </w:r>
      <w:r w:rsidRPr="00665955">
        <w:rPr>
          <w:sz w:val="16"/>
        </w:rPr>
        <w:t xml:space="preserve">. </w:t>
      </w:r>
      <w:r w:rsidRPr="009425E6">
        <w:rPr>
          <w:rStyle w:val="StyleUnderline"/>
        </w:rPr>
        <w:t>This is</w:t>
      </w:r>
      <w:r w:rsidRPr="004C1158">
        <w:rPr>
          <w:rStyle w:val="StyleUnderline"/>
        </w:rPr>
        <w:t xml:space="preserve"> because potential U.S. </w:t>
      </w:r>
      <w:r w:rsidRPr="002C2897">
        <w:rPr>
          <w:rStyle w:val="Emphasis"/>
          <w:highlight w:val="cyan"/>
        </w:rPr>
        <w:t xml:space="preserve">adversaries </w:t>
      </w:r>
      <w:r w:rsidRPr="00BE1AB0">
        <w:rPr>
          <w:rStyle w:val="Emphasis"/>
        </w:rPr>
        <w:t xml:space="preserve">have </w:t>
      </w:r>
      <w:r w:rsidRPr="002C2897">
        <w:rPr>
          <w:rStyle w:val="Emphasis"/>
          <w:highlight w:val="cyan"/>
        </w:rPr>
        <w:t xml:space="preserve">noticed </w:t>
      </w:r>
      <w:r w:rsidRPr="00BE1AB0">
        <w:rPr>
          <w:rStyle w:val="Emphasis"/>
        </w:rPr>
        <w:t xml:space="preserve">the </w:t>
      </w:r>
      <w:r w:rsidRPr="002C2897">
        <w:rPr>
          <w:rStyle w:val="Emphasis"/>
          <w:highlight w:val="cyan"/>
        </w:rPr>
        <w:t>degree of U.S. reliance on its space architecture</w:t>
      </w:r>
      <w:r w:rsidRPr="004C1158">
        <w:rPr>
          <w:rStyle w:val="StyleUnderline"/>
        </w:rPr>
        <w:t xml:space="preserve"> and the advantages that the</w:t>
      </w:r>
      <w:r>
        <w:rPr>
          <w:rStyle w:val="StyleUnderline"/>
        </w:rPr>
        <w:t xml:space="preserve"> </w:t>
      </w:r>
      <w:r w:rsidRPr="004C1158">
        <w:rPr>
          <w:rStyle w:val="StyleUnderline"/>
        </w:rPr>
        <w:t xml:space="preserve">United States has accrued from it </w:t>
      </w:r>
      <w:r w:rsidRPr="002C2897">
        <w:rPr>
          <w:rStyle w:val="StyleUnderline"/>
          <w:highlight w:val="cyan"/>
        </w:rPr>
        <w:t xml:space="preserve">and </w:t>
      </w:r>
      <w:r w:rsidRPr="00BE1AB0">
        <w:rPr>
          <w:rStyle w:val="StyleUnderline"/>
        </w:rPr>
        <w:t xml:space="preserve">have </w:t>
      </w:r>
      <w:r w:rsidRPr="002C2897">
        <w:rPr>
          <w:rStyle w:val="StyleUnderline"/>
          <w:highlight w:val="cyan"/>
        </w:rPr>
        <w:t>been</w:t>
      </w:r>
      <w:r>
        <w:rPr>
          <w:u w:val="single"/>
        </w:rPr>
        <w:t xml:space="preserve"> </w:t>
      </w:r>
      <w:r w:rsidRPr="004C1158">
        <w:rPr>
          <w:rStyle w:val="StyleUnderline"/>
        </w:rPr>
        <w:t xml:space="preserve">assiduously </w:t>
      </w:r>
      <w:r w:rsidRPr="002C2897">
        <w:rPr>
          <w:rStyle w:val="StyleUnderline"/>
          <w:highlight w:val="cyan"/>
        </w:rPr>
        <w:t>working to</w:t>
      </w:r>
      <w:r w:rsidRPr="004C1158">
        <w:rPr>
          <w:rStyle w:val="StyleUnderline"/>
        </w:rPr>
        <w:t xml:space="preserve"> find ways to </w:t>
      </w:r>
      <w:r w:rsidRPr="002C2897">
        <w:rPr>
          <w:rStyle w:val="StyleUnderline"/>
          <w:highlight w:val="cyan"/>
        </w:rPr>
        <w:t>threaten</w:t>
      </w:r>
      <w:r w:rsidRPr="004C1158">
        <w:rPr>
          <w:rStyle w:val="StyleUnderline"/>
        </w:rPr>
        <w:t xml:space="preserve"> U.S.</w:t>
      </w:r>
      <w:r>
        <w:rPr>
          <w:rStyle w:val="StyleUnderline"/>
        </w:rPr>
        <w:t xml:space="preserve"> </w:t>
      </w:r>
      <w:r w:rsidRPr="002C2897">
        <w:rPr>
          <w:rStyle w:val="StyleUnderline"/>
          <w:highlight w:val="cyan"/>
        </w:rPr>
        <w:t>space</w:t>
      </w:r>
      <w:r w:rsidRPr="00665955">
        <w:rPr>
          <w:sz w:val="16"/>
        </w:rPr>
        <w:t xml:space="preserve"> and space-related </w:t>
      </w:r>
      <w:r w:rsidRPr="002C2897">
        <w:rPr>
          <w:rStyle w:val="StyleUnderline"/>
          <w:highlight w:val="cyan"/>
        </w:rPr>
        <w:t>systems</w:t>
      </w:r>
      <w:r w:rsidRPr="00665955">
        <w:rPr>
          <w:sz w:val="16"/>
        </w:rPr>
        <w:t xml:space="preserve">. Indeed, many observers have noted that </w:t>
      </w:r>
      <w:r w:rsidRPr="00BE1AB0">
        <w:rPr>
          <w:rStyle w:val="StyleUnderline"/>
        </w:rPr>
        <w:t xml:space="preserve">these </w:t>
      </w:r>
      <w:r w:rsidRPr="00BE1AB0">
        <w:rPr>
          <w:rStyle w:val="StyleUnderline"/>
        </w:rPr>
        <w:lastRenderedPageBreak/>
        <w:t>potential opponents judge the U.S. space architecture to be the “Achilles’ heel” of U.S. military power</w:t>
      </w:r>
      <w:r w:rsidRPr="00665955">
        <w:rPr>
          <w:sz w:val="16"/>
        </w:rPr>
        <w:t xml:space="preserve">, in light of the depth of American reliance on these systems and the vulnerability of the U.S. satellite architecture.8 As General </w:t>
      </w:r>
      <w:proofErr w:type="spellStart"/>
      <w:r w:rsidRPr="00665955">
        <w:rPr>
          <w:sz w:val="16"/>
        </w:rPr>
        <w:t>Hyten</w:t>
      </w:r>
      <w:proofErr w:type="spellEnd"/>
      <w:r w:rsidRPr="00665955">
        <w:rPr>
          <w:sz w:val="16"/>
        </w:rPr>
        <w:t xml:space="preserve"> put it, </w:t>
      </w:r>
      <w:r w:rsidRPr="004C1158">
        <w:rPr>
          <w:rStyle w:val="StyleUnderline"/>
        </w:rPr>
        <w:t>without access to</w:t>
      </w:r>
      <w:r>
        <w:rPr>
          <w:rStyle w:val="StyleUnderline"/>
        </w:rPr>
        <w:t xml:space="preserve"> </w:t>
      </w:r>
      <w:r w:rsidRPr="004C1158">
        <w:rPr>
          <w:rStyle w:val="StyleUnderline"/>
        </w:rPr>
        <w:t>space the U.S. military would be a greatly reduced</w:t>
      </w:r>
      <w:r>
        <w:rPr>
          <w:rStyle w:val="StyleUnderline"/>
        </w:rPr>
        <w:t xml:space="preserve"> </w:t>
      </w:r>
      <w:r w:rsidRPr="004C1158">
        <w:rPr>
          <w:rStyle w:val="StyleUnderline"/>
        </w:rPr>
        <w:t>force.</w:t>
      </w:r>
      <w:r w:rsidRPr="00665955">
        <w:rPr>
          <w:sz w:val="16"/>
        </w:rPr>
        <w:t xml:space="preserve"> As he put it, </w:t>
      </w:r>
      <w:r w:rsidRPr="002D4749">
        <w:rPr>
          <w:rStyle w:val="Emphasis"/>
          <w:highlight w:val="cyan"/>
        </w:rPr>
        <w:t>in such a circumstance the</w:t>
      </w:r>
      <w:r w:rsidRPr="004C1158">
        <w:rPr>
          <w:rStyle w:val="Emphasis"/>
        </w:rPr>
        <w:t xml:space="preserve"> U.S.</w:t>
      </w:r>
      <w:r>
        <w:rPr>
          <w:rStyle w:val="Emphasis"/>
        </w:rPr>
        <w:t xml:space="preserve"> </w:t>
      </w:r>
      <w:r w:rsidRPr="002D4749">
        <w:rPr>
          <w:rStyle w:val="Emphasis"/>
          <w:highlight w:val="cyan"/>
        </w:rPr>
        <w:t>military would return to a model of “World War II”</w:t>
      </w:r>
      <w:r w:rsidRPr="004C1158">
        <w:rPr>
          <w:rStyle w:val="Emphasis"/>
        </w:rPr>
        <w:t xml:space="preserve"> or</w:t>
      </w:r>
      <w:r>
        <w:rPr>
          <w:rStyle w:val="Emphasis"/>
        </w:rPr>
        <w:t xml:space="preserve"> </w:t>
      </w:r>
      <w:r w:rsidRPr="004C1158">
        <w:rPr>
          <w:rStyle w:val="Emphasis"/>
        </w:rPr>
        <w:t xml:space="preserve">“industrial age” </w:t>
      </w:r>
      <w:r w:rsidRPr="002D4749">
        <w:rPr>
          <w:rStyle w:val="Emphasis"/>
          <w:highlight w:val="cyan"/>
        </w:rPr>
        <w:t>warfare</w:t>
      </w:r>
      <w:r w:rsidRPr="00665955">
        <w:rPr>
          <w:sz w:val="16"/>
        </w:rPr>
        <w:t xml:space="preserve">.9 Nor is this merely a peril for the future. Rather, </w:t>
      </w:r>
      <w:r w:rsidRPr="004C1158">
        <w:rPr>
          <w:rStyle w:val="StyleUnderline"/>
        </w:rPr>
        <w:t>after</w:t>
      </w:r>
      <w:r>
        <w:rPr>
          <w:rStyle w:val="StyleUnderline"/>
        </w:rPr>
        <w:t xml:space="preserve"> </w:t>
      </w:r>
      <w:r w:rsidRPr="004C1158">
        <w:rPr>
          <w:rStyle w:val="StyleUnderline"/>
        </w:rPr>
        <w:t>many years in which this problem seemed safely</w:t>
      </w:r>
      <w:r>
        <w:rPr>
          <w:rStyle w:val="StyleUnderline"/>
        </w:rPr>
        <w:t xml:space="preserve"> </w:t>
      </w:r>
      <w:r w:rsidRPr="004C1158">
        <w:rPr>
          <w:rStyle w:val="StyleUnderline"/>
        </w:rPr>
        <w:t>ensconced over a distant horizon, it is now coming</w:t>
      </w:r>
      <w:r>
        <w:rPr>
          <w:rStyle w:val="StyleUnderline"/>
        </w:rPr>
        <w:t xml:space="preserve"> </w:t>
      </w:r>
      <w:r w:rsidRPr="004C1158">
        <w:rPr>
          <w:rStyle w:val="StyleUnderline"/>
        </w:rPr>
        <w:t xml:space="preserve">increasingly into view that threats to U.S. </w:t>
      </w:r>
      <w:r w:rsidRPr="009425E6">
        <w:rPr>
          <w:rStyle w:val="StyleUnderline"/>
        </w:rPr>
        <w:t>space assets are real and pressing</w:t>
      </w:r>
      <w:r w:rsidRPr="00665955">
        <w:rPr>
          <w:sz w:val="16"/>
        </w:rPr>
        <w:t xml:space="preserve"> – and indeed are likely to worsen, probably significantly.10 Countries like </w:t>
      </w:r>
      <w:r w:rsidRPr="009425E6">
        <w:rPr>
          <w:rStyle w:val="StyleUnderline"/>
        </w:rPr>
        <w:t>Russia, China</w:t>
      </w:r>
      <w:r w:rsidRPr="00665955">
        <w:rPr>
          <w:sz w:val="16"/>
        </w:rPr>
        <w:t xml:space="preserve">, and even nations with more modest capabilities and resources </w:t>
      </w:r>
      <w:r w:rsidRPr="009425E6">
        <w:rPr>
          <w:rStyle w:val="StyleUnderline"/>
        </w:rPr>
        <w:t>are gaining the ability to hold U.S. satellites at risk not only through kinetic direct-attack methods</w:t>
      </w:r>
      <w:r w:rsidRPr="00665955">
        <w:rPr>
          <w:sz w:val="16"/>
        </w:rPr>
        <w:t xml:space="preserve"> such as anti-satellite (ASAT) missiles, </w:t>
      </w:r>
      <w:r w:rsidRPr="009425E6">
        <w:rPr>
          <w:rStyle w:val="StyleUnderline"/>
        </w:rPr>
        <w:t>but also through non-kinetic and more limitable techniques such as jamming, “dazzling,” cyber and other electronic attack</w:t>
      </w:r>
      <w:r w:rsidRPr="00665955">
        <w:rPr>
          <w:sz w:val="16"/>
        </w:rPr>
        <w:t xml:space="preserve">, and other novel methods.11 Some of these approaches can destroy or disable satellites, whereas others offer the option of blinding or otherwise interfering with the effective functioning of space assets.12 </w:t>
      </w:r>
      <w:r w:rsidRPr="009425E6">
        <w:rPr>
          <w:rStyle w:val="StyleUnderline"/>
        </w:rPr>
        <w:t>The result is that the U.S. space architecture is becoming increasingly vulnerable</w:t>
      </w:r>
      <w:r w:rsidRPr="00665955">
        <w:rPr>
          <w:sz w:val="16"/>
        </w:rPr>
        <w:t xml:space="preserve">, with U.S. satellites in low Earth orbit already targetable by a nation such as China and with U.S. satellites in deeper space very likely to become similarly exposed soon.13 China’s 2007 destruction of a satellite in low Earth orbit demonstrated its ability to hit satellites at that range.14 And its 2013 test of an anti-satellite weapon reportedly propelled a missile approximately 18,600 miles into space, just shy of the 22,236 miles at which U.S. satellites in geosynchronous orbit – including essential missile warning and communications satellites – are located.15 As Air Force Lieutenant General John Raymond, then the Commander of the 14th Air Force and the Joint Functional Component Command for Space for Strategic Command, testified in March 2015: “We are quickly approaching the point where every satellite in every orbit can be threatened.”16 In sum, </w:t>
      </w:r>
      <w:r w:rsidRPr="004C1158">
        <w:rPr>
          <w:rStyle w:val="StyleUnderline"/>
        </w:rPr>
        <w:t>then, the United States is</w:t>
      </w:r>
      <w:r>
        <w:rPr>
          <w:rStyle w:val="StyleUnderline"/>
        </w:rPr>
        <w:t xml:space="preserve"> </w:t>
      </w:r>
      <w:r w:rsidRPr="004C1158">
        <w:rPr>
          <w:rStyle w:val="StyleUnderline"/>
        </w:rPr>
        <w:t>highly reliant on its space architecture for the full</w:t>
      </w:r>
      <w:r>
        <w:rPr>
          <w:rStyle w:val="StyleUnderline"/>
        </w:rPr>
        <w:t xml:space="preserve"> </w:t>
      </w:r>
      <w:r w:rsidRPr="004C1158">
        <w:rPr>
          <w:rStyle w:val="StyleUnderline"/>
        </w:rPr>
        <w:t>range of military operations – and that architecture</w:t>
      </w:r>
      <w:r>
        <w:rPr>
          <w:rStyle w:val="StyleUnderline"/>
        </w:rPr>
        <w:t xml:space="preserve"> </w:t>
      </w:r>
      <w:r w:rsidRPr="004C1158">
        <w:rPr>
          <w:rStyle w:val="StyleUnderline"/>
        </w:rPr>
        <w:t>is vulnerable and becoming more so.</w:t>
      </w:r>
    </w:p>
    <w:p w:rsidR="008117E3" w:rsidRPr="00326709" w:rsidRDefault="008117E3" w:rsidP="008117E3">
      <w:pPr>
        <w:pStyle w:val="Heading4"/>
        <w:rPr>
          <w:rFonts w:cs="Arial"/>
        </w:rPr>
      </w:pPr>
      <w:proofErr w:type="spellStart"/>
      <w:r>
        <w:rPr>
          <w:rFonts w:cs="Arial"/>
        </w:rPr>
        <w:t>Heg</w:t>
      </w:r>
      <w:proofErr w:type="spellEnd"/>
      <w:r>
        <w:rPr>
          <w:rFonts w:cs="Arial"/>
        </w:rPr>
        <w:t xml:space="preserve"> solves war </w:t>
      </w:r>
    </w:p>
    <w:p w:rsidR="008117E3" w:rsidRPr="00326709" w:rsidRDefault="008117E3" w:rsidP="008117E3">
      <w:r w:rsidRPr="00326709">
        <w:t xml:space="preserve">Hal </w:t>
      </w:r>
      <w:r w:rsidRPr="00326709">
        <w:rPr>
          <w:rStyle w:val="Style13ptBold"/>
        </w:rPr>
        <w:t>Brands 18</w:t>
      </w:r>
      <w:r w:rsidRPr="00326709">
        <w:t xml:space="preserve">. Henry A. Kissinger Distinguished Professor of Global Affairs at the Johns Hopkins University School of Advanced International Studies, Senior Fellow at the Center for Strategic and Budgetary Assessments and the Foreign Policy Research Institute, Ph.D. in history from Yale University. “Chapter 6: Does America Have Enough Hard Power?” American Grand Strategy in the Age of Trump; pp. 129-133. </w:t>
      </w:r>
    </w:p>
    <w:p w:rsidR="008117E3" w:rsidRDefault="008117E3" w:rsidP="008117E3">
      <w:pPr>
        <w:rPr>
          <w:sz w:val="16"/>
        </w:rPr>
      </w:pPr>
      <w:r w:rsidRPr="00326709">
        <w:rPr>
          <w:sz w:val="16"/>
        </w:rPr>
        <w:t xml:space="preserve">Much contemporary commentary favors the first option—reducing commitments—and denounces the third as financially ruinous and perhaps impossible.5 Yet </w:t>
      </w:r>
      <w:r w:rsidRPr="00326709">
        <w:rPr>
          <w:rStyle w:val="StyleUnderline"/>
        </w:rPr>
        <w:t xml:space="preserve">significantly </w:t>
      </w:r>
      <w:r w:rsidRPr="00326709">
        <w:rPr>
          <w:rStyle w:val="Emphasis"/>
        </w:rPr>
        <w:t>expanding American capabilities</w:t>
      </w:r>
      <w:r w:rsidRPr="00326709">
        <w:rPr>
          <w:rStyle w:val="StyleUnderline"/>
        </w:rPr>
        <w:t xml:space="preserve"> would not be</w:t>
      </w:r>
      <w:r w:rsidRPr="00326709">
        <w:rPr>
          <w:sz w:val="16"/>
        </w:rPr>
        <w:t xml:space="preserve"> nearly as </w:t>
      </w:r>
      <w:r w:rsidRPr="00326709">
        <w:rPr>
          <w:rStyle w:val="StyleUnderline"/>
        </w:rPr>
        <w:t>economically onerous</w:t>
      </w:r>
      <w:r w:rsidRPr="00326709">
        <w:rPr>
          <w:sz w:val="16"/>
        </w:rPr>
        <w:t xml:space="preserve"> as it may seem. Compared to the alternatives, in fact, </w:t>
      </w:r>
      <w:r w:rsidRPr="00326709">
        <w:rPr>
          <w:rStyle w:val="StyleUnderline"/>
        </w:rPr>
        <w:t>this</w:t>
      </w:r>
      <w:r w:rsidRPr="00326709">
        <w:rPr>
          <w:sz w:val="16"/>
        </w:rPr>
        <w:t xml:space="preserve"> approach </w:t>
      </w:r>
      <w:r w:rsidRPr="00326709">
        <w:rPr>
          <w:rStyle w:val="StyleUnderline"/>
        </w:rPr>
        <w:t xml:space="preserve">represents the best option for </w:t>
      </w:r>
      <w:r w:rsidRPr="00326709">
        <w:rPr>
          <w:rStyle w:val="Emphasis"/>
        </w:rPr>
        <w:t>sustaining American primacy</w:t>
      </w:r>
      <w:r w:rsidRPr="00326709">
        <w:rPr>
          <w:rStyle w:val="StyleUnderline"/>
        </w:rPr>
        <w:t xml:space="preserve"> and preventing</w:t>
      </w:r>
      <w:r w:rsidRPr="00326709">
        <w:rPr>
          <w:sz w:val="16"/>
        </w:rPr>
        <w:t xml:space="preserve"> a slide into </w:t>
      </w:r>
      <w:r w:rsidRPr="00326709">
        <w:rPr>
          <w:rStyle w:val="Emphasis"/>
        </w:rPr>
        <w:t>strategic bankruptcy</w:t>
      </w:r>
      <w:r w:rsidRPr="00326709">
        <w:rPr>
          <w:rStyle w:val="StyleUnderline"/>
        </w:rPr>
        <w:t xml:space="preserve"> that will</w:t>
      </w:r>
      <w:r w:rsidRPr="00326709">
        <w:rPr>
          <w:sz w:val="16"/>
        </w:rPr>
        <w:t xml:space="preserve"> eventually </w:t>
      </w:r>
      <w:r w:rsidRPr="00326709">
        <w:rPr>
          <w:rStyle w:val="StyleUnderline"/>
        </w:rPr>
        <w:t>be punished.</w:t>
      </w:r>
      <w:r w:rsidRPr="00326709">
        <w:rPr>
          <w:sz w:val="16"/>
        </w:rPr>
        <w:t xml:space="preserve"> </w:t>
      </w:r>
      <w:r w:rsidRPr="00326709">
        <w:rPr>
          <w:rStyle w:val="StyleUnderline"/>
        </w:rPr>
        <w:t>Since World War II, the U</w:t>
      </w:r>
      <w:r w:rsidRPr="00326709">
        <w:rPr>
          <w:sz w:val="16"/>
        </w:rPr>
        <w:t xml:space="preserve">nited </w:t>
      </w:r>
      <w:r w:rsidRPr="00326709">
        <w:rPr>
          <w:rStyle w:val="StyleUnderline"/>
        </w:rPr>
        <w:t>S</w:t>
      </w:r>
      <w:r w:rsidRPr="00326709">
        <w:rPr>
          <w:sz w:val="16"/>
        </w:rPr>
        <w:t xml:space="preserve">tates </w:t>
      </w:r>
      <w:r w:rsidRPr="00326709">
        <w:rPr>
          <w:rStyle w:val="StyleUnderline"/>
        </w:rPr>
        <w:t xml:space="preserve">has had a military </w:t>
      </w:r>
      <w:r w:rsidRPr="00326709">
        <w:rPr>
          <w:rStyle w:val="Emphasis"/>
        </w:rPr>
        <w:t>second to none</w:t>
      </w:r>
      <w:r w:rsidRPr="00326709">
        <w:rPr>
          <w:sz w:val="16"/>
        </w:rPr>
        <w:t xml:space="preserve">. Since the Cold War, </w:t>
      </w:r>
      <w:r w:rsidRPr="00620974">
        <w:rPr>
          <w:rStyle w:val="StyleUnderline"/>
          <w:highlight w:val="cyan"/>
        </w:rPr>
        <w:t>America</w:t>
      </w:r>
      <w:r w:rsidRPr="00326709">
        <w:rPr>
          <w:rStyle w:val="StyleUnderline"/>
        </w:rPr>
        <w:t xml:space="preserve"> has </w:t>
      </w:r>
      <w:r w:rsidRPr="00620974">
        <w:rPr>
          <w:rStyle w:val="StyleUnderline"/>
          <w:highlight w:val="cyan"/>
        </w:rPr>
        <w:t>committed to</w:t>
      </w:r>
      <w:r w:rsidRPr="00326709">
        <w:rPr>
          <w:sz w:val="16"/>
        </w:rPr>
        <w:t xml:space="preserve"> having </w:t>
      </w:r>
      <w:r w:rsidRPr="00326709">
        <w:rPr>
          <w:rStyle w:val="Emphasis"/>
        </w:rPr>
        <w:t xml:space="preserve">overwhelming </w:t>
      </w:r>
      <w:r w:rsidRPr="00620974">
        <w:rPr>
          <w:rStyle w:val="Emphasis"/>
          <w:highlight w:val="cyan"/>
        </w:rPr>
        <w:t>military primacy</w:t>
      </w:r>
      <w:r w:rsidRPr="00326709">
        <w:rPr>
          <w:rStyle w:val="StyleUnderline"/>
        </w:rPr>
        <w:t>. The idea,</w:t>
      </w:r>
      <w:r w:rsidRPr="00326709">
        <w:rPr>
          <w:sz w:val="16"/>
        </w:rPr>
        <w:t xml:space="preserve"> as George W. Bush declared in 2002, </w:t>
      </w:r>
      <w:r w:rsidRPr="00326709">
        <w:rPr>
          <w:rStyle w:val="StyleUnderline"/>
        </w:rPr>
        <w:t xml:space="preserve">that America must possess “strengths </w:t>
      </w:r>
      <w:r w:rsidRPr="00326709">
        <w:rPr>
          <w:rStyle w:val="Emphasis"/>
        </w:rPr>
        <w:t>beyond challenge</w:t>
      </w:r>
      <w:r w:rsidRPr="00326709">
        <w:rPr>
          <w:rStyle w:val="StyleUnderline"/>
        </w:rPr>
        <w:t>” has featured in every</w:t>
      </w:r>
      <w:r w:rsidRPr="00326709">
        <w:rPr>
          <w:sz w:val="16"/>
        </w:rPr>
        <w:t xml:space="preserve"> major </w:t>
      </w:r>
      <w:r w:rsidRPr="00326709">
        <w:rPr>
          <w:rStyle w:val="StyleUnderline"/>
        </w:rPr>
        <w:t>U.S. strategy document for a quarter century</w:t>
      </w:r>
      <w:r w:rsidRPr="00326709">
        <w:rPr>
          <w:sz w:val="16"/>
        </w:rPr>
        <w:t xml:space="preserve">; it has also been reflected in concrete terms.6 </w:t>
      </w:r>
      <w:r w:rsidRPr="00326709">
        <w:rPr>
          <w:rStyle w:val="StyleUnderline"/>
        </w:rPr>
        <w:t>From the early 1990s</w:t>
      </w:r>
      <w:r w:rsidRPr="00326709">
        <w:rPr>
          <w:sz w:val="16"/>
        </w:rPr>
        <w:t xml:space="preserve">, for example, </w:t>
      </w:r>
      <w:r w:rsidRPr="00326709">
        <w:rPr>
          <w:rStyle w:val="StyleUnderline"/>
        </w:rPr>
        <w:t>the U</w:t>
      </w:r>
      <w:r w:rsidRPr="00326709">
        <w:rPr>
          <w:sz w:val="16"/>
        </w:rPr>
        <w:t xml:space="preserve">nited </w:t>
      </w:r>
      <w:r w:rsidRPr="00326709">
        <w:rPr>
          <w:rStyle w:val="StyleUnderline"/>
        </w:rPr>
        <w:t>S</w:t>
      </w:r>
      <w:r w:rsidRPr="00326709">
        <w:rPr>
          <w:sz w:val="16"/>
        </w:rPr>
        <w:t xml:space="preserve">tates </w:t>
      </w:r>
      <w:r w:rsidRPr="00326709">
        <w:rPr>
          <w:rStyle w:val="StyleUnderline"/>
        </w:rPr>
        <w:t>consistently accounted for</w:t>
      </w:r>
      <w:r w:rsidRPr="00326709">
        <w:rPr>
          <w:sz w:val="16"/>
        </w:rPr>
        <w:t xml:space="preserve"> around 35 to </w:t>
      </w:r>
      <w:r w:rsidRPr="00326709">
        <w:rPr>
          <w:rStyle w:val="StyleUnderline"/>
        </w:rPr>
        <w:t>45 percent of world defense spending and maintained</w:t>
      </w:r>
      <w:r w:rsidRPr="00326709">
        <w:rPr>
          <w:sz w:val="16"/>
        </w:rPr>
        <w:t xml:space="preserve"> peerless </w:t>
      </w:r>
      <w:r w:rsidRPr="00326709">
        <w:rPr>
          <w:rStyle w:val="Emphasis"/>
        </w:rPr>
        <w:t>global power-projection</w:t>
      </w:r>
      <w:r w:rsidRPr="00326709">
        <w:rPr>
          <w:sz w:val="16"/>
        </w:rPr>
        <w:t xml:space="preserve"> capabilities.7 Perhaps more important, </w:t>
      </w:r>
      <w:r w:rsidRPr="00326709">
        <w:rPr>
          <w:rStyle w:val="StyleUnderline"/>
        </w:rPr>
        <w:t xml:space="preserve">U.S. primacy was also </w:t>
      </w:r>
      <w:r w:rsidRPr="00620974">
        <w:rPr>
          <w:rStyle w:val="Emphasis"/>
          <w:highlight w:val="cyan"/>
        </w:rPr>
        <w:t>unrivaled</w:t>
      </w:r>
      <w:r w:rsidRPr="00326709">
        <w:rPr>
          <w:rStyle w:val="StyleUnderline"/>
        </w:rPr>
        <w:t xml:space="preserve"> </w:t>
      </w:r>
      <w:r w:rsidRPr="00620974">
        <w:rPr>
          <w:rStyle w:val="StyleUnderline"/>
          <w:highlight w:val="cyan"/>
        </w:rPr>
        <w:t>in</w:t>
      </w:r>
      <w:r w:rsidRPr="00326709">
        <w:rPr>
          <w:sz w:val="16"/>
        </w:rPr>
        <w:t xml:space="preserve"> key </w:t>
      </w:r>
      <w:r w:rsidRPr="00326709">
        <w:rPr>
          <w:rStyle w:val="StyleUnderline"/>
        </w:rPr>
        <w:t>overseas strategic regions—</w:t>
      </w:r>
      <w:r w:rsidRPr="00620974">
        <w:rPr>
          <w:rStyle w:val="Emphasis"/>
          <w:highlight w:val="cyan"/>
        </w:rPr>
        <w:t>Europe</w:t>
      </w:r>
      <w:r w:rsidRPr="00326709">
        <w:rPr>
          <w:rStyle w:val="StyleUnderline"/>
        </w:rPr>
        <w:t xml:space="preserve">, </w:t>
      </w:r>
      <w:r w:rsidRPr="00620974">
        <w:rPr>
          <w:rStyle w:val="Emphasis"/>
          <w:highlight w:val="cyan"/>
        </w:rPr>
        <w:t>East Asia</w:t>
      </w:r>
      <w:r w:rsidRPr="00326709">
        <w:rPr>
          <w:rStyle w:val="StyleUnderline"/>
        </w:rPr>
        <w:t xml:space="preserve">, the </w:t>
      </w:r>
      <w:r w:rsidRPr="00620974">
        <w:rPr>
          <w:rStyle w:val="Emphasis"/>
          <w:highlight w:val="cyan"/>
        </w:rPr>
        <w:t>Middle East</w:t>
      </w:r>
      <w:r w:rsidRPr="00326709">
        <w:rPr>
          <w:rStyle w:val="StyleUnderline"/>
        </w:rPr>
        <w:t>. From thrashing Saddam</w:t>
      </w:r>
      <w:r w:rsidRPr="00326709">
        <w:rPr>
          <w:sz w:val="16"/>
        </w:rPr>
        <w:t xml:space="preserve"> Hussein’s million-man Iraqi military </w:t>
      </w:r>
      <w:r w:rsidRPr="00326709">
        <w:rPr>
          <w:rStyle w:val="StyleUnderline"/>
        </w:rPr>
        <w:t>during Operation Desert Storm, to deploying</w:t>
      </w:r>
      <w:r w:rsidRPr="00326709">
        <w:rPr>
          <w:sz w:val="16"/>
        </w:rPr>
        <w:t xml:space="preserve">—with impunity—two </w:t>
      </w:r>
      <w:r w:rsidRPr="00326709">
        <w:rPr>
          <w:rStyle w:val="StyleUnderline"/>
        </w:rPr>
        <w:t>carrier strike groups off Taiwan during the China-Taiwan crisis</w:t>
      </w:r>
      <w:r w:rsidRPr="00326709">
        <w:rPr>
          <w:sz w:val="16"/>
        </w:rPr>
        <w:t xml:space="preserve"> of 1995– 96, </w:t>
      </w:r>
      <w:r w:rsidRPr="00326709">
        <w:rPr>
          <w:rStyle w:val="StyleUnderline"/>
        </w:rPr>
        <w:t xml:space="preserve">Washington has been able to project military power </w:t>
      </w:r>
      <w:r w:rsidRPr="00326709">
        <w:rPr>
          <w:rStyle w:val="Emphasis"/>
        </w:rPr>
        <w:t>superior to</w:t>
      </w:r>
      <w:r w:rsidRPr="00326709">
        <w:rPr>
          <w:sz w:val="16"/>
        </w:rPr>
        <w:t xml:space="preserve"> anything </w:t>
      </w:r>
      <w:r w:rsidRPr="00326709">
        <w:rPr>
          <w:rStyle w:val="Emphasis"/>
        </w:rPr>
        <w:t>a regional rival</w:t>
      </w:r>
      <w:r w:rsidRPr="00326709">
        <w:rPr>
          <w:sz w:val="16"/>
        </w:rPr>
        <w:t xml:space="preserve"> could employ even </w:t>
      </w:r>
      <w:r w:rsidRPr="00326709">
        <w:rPr>
          <w:rStyle w:val="StyleUnderline"/>
        </w:rPr>
        <w:t>on its own</w:t>
      </w:r>
      <w:r w:rsidRPr="00326709">
        <w:rPr>
          <w:sz w:val="16"/>
        </w:rPr>
        <w:t xml:space="preserve"> geopolitical </w:t>
      </w:r>
      <w:r w:rsidRPr="00326709">
        <w:rPr>
          <w:rStyle w:val="StyleUnderline"/>
        </w:rPr>
        <w:t>doorstep</w:t>
      </w:r>
      <w:r w:rsidRPr="00326709">
        <w:rPr>
          <w:sz w:val="16"/>
        </w:rPr>
        <w:t xml:space="preserve">. This </w:t>
      </w:r>
      <w:r w:rsidRPr="00326709">
        <w:rPr>
          <w:rStyle w:val="StyleUnderline"/>
        </w:rPr>
        <w:t xml:space="preserve">military </w:t>
      </w:r>
      <w:r w:rsidRPr="00620974">
        <w:rPr>
          <w:rStyle w:val="StyleUnderline"/>
          <w:highlight w:val="cyan"/>
        </w:rPr>
        <w:t>dominance</w:t>
      </w:r>
      <w:r w:rsidRPr="00326709">
        <w:rPr>
          <w:rStyle w:val="StyleUnderline"/>
        </w:rPr>
        <w:t xml:space="preserve"> has </w:t>
      </w:r>
      <w:r w:rsidRPr="00620974">
        <w:rPr>
          <w:rStyle w:val="StyleUnderline"/>
          <w:highlight w:val="cyan"/>
        </w:rPr>
        <w:t>constituted</w:t>
      </w:r>
      <w:r w:rsidRPr="00326709">
        <w:rPr>
          <w:rStyle w:val="StyleUnderline"/>
        </w:rPr>
        <w:t xml:space="preserve"> the </w:t>
      </w:r>
      <w:r w:rsidRPr="00620974">
        <w:rPr>
          <w:rStyle w:val="Emphasis"/>
          <w:highlight w:val="cyan"/>
        </w:rPr>
        <w:t>hard-power backbone</w:t>
      </w:r>
      <w:r w:rsidRPr="00326709">
        <w:rPr>
          <w:rStyle w:val="StyleUnderline"/>
        </w:rPr>
        <w:t xml:space="preserve"> of</w:t>
      </w:r>
      <w:r w:rsidRPr="00326709">
        <w:rPr>
          <w:sz w:val="16"/>
        </w:rPr>
        <w:t xml:space="preserve"> an ambitious </w:t>
      </w:r>
      <w:r w:rsidRPr="00326709">
        <w:rPr>
          <w:rStyle w:val="StyleUnderline"/>
        </w:rPr>
        <w:t>global strategy. After the Cold War</w:t>
      </w:r>
      <w:r w:rsidRPr="00326709">
        <w:rPr>
          <w:sz w:val="16"/>
        </w:rPr>
        <w:t xml:space="preserve">, U.S. </w:t>
      </w:r>
      <w:r w:rsidRPr="00326709">
        <w:rPr>
          <w:rStyle w:val="StyleUnderline"/>
        </w:rPr>
        <w:t xml:space="preserve">policymakers committed to </w:t>
      </w:r>
      <w:r w:rsidRPr="00620974">
        <w:rPr>
          <w:rStyle w:val="StyleUnderline"/>
          <w:highlight w:val="cyan"/>
        </w:rPr>
        <w:t>averting</w:t>
      </w:r>
      <w:r w:rsidRPr="00326709">
        <w:rPr>
          <w:sz w:val="16"/>
        </w:rPr>
        <w:t xml:space="preserve"> a return to the </w:t>
      </w:r>
      <w:r w:rsidRPr="00620974">
        <w:rPr>
          <w:rStyle w:val="Emphasis"/>
          <w:highlight w:val="cyan"/>
        </w:rPr>
        <w:t>unstable multipolarity</w:t>
      </w:r>
      <w:r w:rsidRPr="00326709">
        <w:rPr>
          <w:sz w:val="16"/>
        </w:rPr>
        <w:t xml:space="preserve"> of earlier eras, </w:t>
      </w:r>
      <w:r w:rsidRPr="00620974">
        <w:rPr>
          <w:rStyle w:val="StyleUnderline"/>
          <w:highlight w:val="cyan"/>
        </w:rPr>
        <w:t>and</w:t>
      </w:r>
      <w:r w:rsidRPr="00326709">
        <w:rPr>
          <w:sz w:val="16"/>
        </w:rPr>
        <w:t xml:space="preserve"> to </w:t>
      </w:r>
      <w:r w:rsidRPr="00326709">
        <w:rPr>
          <w:rStyle w:val="StyleUnderline"/>
        </w:rPr>
        <w:t>perpetuating the</w:t>
      </w:r>
      <w:r w:rsidRPr="00326709">
        <w:rPr>
          <w:sz w:val="16"/>
        </w:rPr>
        <w:t xml:space="preserve"> more </w:t>
      </w:r>
      <w:r w:rsidRPr="00326709">
        <w:rPr>
          <w:rStyle w:val="StyleUnderline"/>
        </w:rPr>
        <w:t xml:space="preserve">favorable </w:t>
      </w:r>
      <w:r w:rsidRPr="00326709">
        <w:rPr>
          <w:rStyle w:val="StyleUnderline"/>
        </w:rPr>
        <w:lastRenderedPageBreak/>
        <w:t>unipolar order. They committed to building on</w:t>
      </w:r>
      <w:r w:rsidRPr="00326709">
        <w:rPr>
          <w:sz w:val="16"/>
        </w:rPr>
        <w:t xml:space="preserve"> the </w:t>
      </w:r>
      <w:r w:rsidRPr="00326709">
        <w:rPr>
          <w:rStyle w:val="StyleUnderline"/>
        </w:rPr>
        <w:t>successes</w:t>
      </w:r>
      <w:r w:rsidRPr="00326709">
        <w:rPr>
          <w:sz w:val="16"/>
        </w:rPr>
        <w:t xml:space="preserve"> of the postwar era </w:t>
      </w:r>
      <w:r w:rsidRPr="00326709">
        <w:rPr>
          <w:rStyle w:val="StyleUnderline"/>
        </w:rPr>
        <w:t>by</w:t>
      </w:r>
      <w:r w:rsidRPr="00326709">
        <w:rPr>
          <w:sz w:val="16"/>
        </w:rPr>
        <w:t xml:space="preserve"> further </w:t>
      </w:r>
      <w:r w:rsidRPr="00326709">
        <w:rPr>
          <w:rStyle w:val="StyleUnderline"/>
        </w:rPr>
        <w:t>advancing liberal</w:t>
      </w:r>
      <w:r w:rsidRPr="00326709">
        <w:rPr>
          <w:sz w:val="16"/>
        </w:rPr>
        <w:t xml:space="preserve"> political </w:t>
      </w:r>
      <w:r w:rsidRPr="00326709">
        <w:rPr>
          <w:rStyle w:val="StyleUnderline"/>
        </w:rPr>
        <w:t>values and an open international economy, and</w:t>
      </w:r>
      <w:r w:rsidRPr="00326709">
        <w:rPr>
          <w:sz w:val="16"/>
        </w:rPr>
        <w:t xml:space="preserve"> to </w:t>
      </w:r>
      <w:r w:rsidRPr="00326709">
        <w:rPr>
          <w:rStyle w:val="StyleUnderline"/>
        </w:rPr>
        <w:t>suppressing</w:t>
      </w:r>
      <w:r w:rsidRPr="00326709">
        <w:rPr>
          <w:sz w:val="16"/>
        </w:rPr>
        <w:t xml:space="preserve"> international scourges such as </w:t>
      </w:r>
      <w:r w:rsidRPr="00326709">
        <w:rPr>
          <w:rStyle w:val="Emphasis"/>
        </w:rPr>
        <w:t>rogue states</w:t>
      </w:r>
      <w:r w:rsidRPr="00326709">
        <w:rPr>
          <w:rStyle w:val="StyleUnderline"/>
        </w:rPr>
        <w:t xml:space="preserve">, </w:t>
      </w:r>
      <w:r w:rsidRPr="00620974">
        <w:rPr>
          <w:rStyle w:val="Emphasis"/>
          <w:highlight w:val="cyan"/>
        </w:rPr>
        <w:t>nuclear proliferation</w:t>
      </w:r>
      <w:r w:rsidRPr="00326709">
        <w:rPr>
          <w:rStyle w:val="StyleUnderline"/>
        </w:rPr>
        <w:t xml:space="preserve">, and </w:t>
      </w:r>
      <w:r w:rsidRPr="00620974">
        <w:rPr>
          <w:rStyle w:val="Emphasis"/>
          <w:highlight w:val="cyan"/>
        </w:rPr>
        <w:t>catastrophic</w:t>
      </w:r>
      <w:r w:rsidRPr="00326709">
        <w:rPr>
          <w:rStyle w:val="Emphasis"/>
        </w:rPr>
        <w:t xml:space="preserve"> </w:t>
      </w:r>
      <w:r w:rsidRPr="00620974">
        <w:rPr>
          <w:rStyle w:val="Emphasis"/>
          <w:highlight w:val="cyan"/>
        </w:rPr>
        <w:t>terrorism</w:t>
      </w:r>
      <w:r w:rsidRPr="00326709">
        <w:rPr>
          <w:sz w:val="16"/>
        </w:rPr>
        <w:t xml:space="preserve">. And because they recognized that military force remained the ultima ratio </w:t>
      </w:r>
      <w:proofErr w:type="spellStart"/>
      <w:r w:rsidRPr="00326709">
        <w:rPr>
          <w:sz w:val="16"/>
        </w:rPr>
        <w:t>regum</w:t>
      </w:r>
      <w:proofErr w:type="spellEnd"/>
      <w:r w:rsidRPr="00326709">
        <w:rPr>
          <w:sz w:val="16"/>
        </w:rPr>
        <w:t xml:space="preserve">, </w:t>
      </w:r>
      <w:r w:rsidRPr="00326709">
        <w:rPr>
          <w:rStyle w:val="StyleUnderline"/>
        </w:rPr>
        <w:t xml:space="preserve">they understood the </w:t>
      </w:r>
      <w:r w:rsidRPr="00620974">
        <w:rPr>
          <w:rStyle w:val="Emphasis"/>
          <w:highlight w:val="cyan"/>
        </w:rPr>
        <w:t>centrality of military preponderance</w:t>
      </w:r>
      <w:r w:rsidRPr="00326709">
        <w:rPr>
          <w:sz w:val="16"/>
        </w:rPr>
        <w:t xml:space="preserve">. </w:t>
      </w:r>
      <w:r w:rsidRPr="00326709">
        <w:rPr>
          <w:rStyle w:val="StyleUnderline"/>
        </w:rPr>
        <w:t>Washington would need</w:t>
      </w:r>
      <w:r w:rsidRPr="00326709">
        <w:rPr>
          <w:sz w:val="16"/>
        </w:rPr>
        <w:t xml:space="preserve"> the </w:t>
      </w:r>
      <w:r w:rsidRPr="00326709">
        <w:rPr>
          <w:rStyle w:val="StyleUnderline"/>
        </w:rPr>
        <w:t>military power</w:t>
      </w:r>
      <w:r w:rsidRPr="00326709">
        <w:rPr>
          <w:sz w:val="16"/>
        </w:rPr>
        <w:t xml:space="preserve"> necessary </w:t>
      </w:r>
      <w:r w:rsidRPr="00326709">
        <w:rPr>
          <w:rStyle w:val="StyleUnderline"/>
        </w:rPr>
        <w:t xml:space="preserve">to </w:t>
      </w:r>
      <w:r w:rsidRPr="00620974">
        <w:rPr>
          <w:rStyle w:val="Emphasis"/>
          <w:highlight w:val="cyan"/>
        </w:rPr>
        <w:t>underwrite</w:t>
      </w:r>
      <w:r w:rsidRPr="00326709">
        <w:rPr>
          <w:rStyle w:val="Emphasis"/>
        </w:rPr>
        <w:t xml:space="preserve"> worldwide </w:t>
      </w:r>
      <w:r w:rsidRPr="00620974">
        <w:rPr>
          <w:rStyle w:val="Emphasis"/>
          <w:highlight w:val="cyan"/>
        </w:rPr>
        <w:t>alliance commitments</w:t>
      </w:r>
      <w:r w:rsidRPr="00326709">
        <w:rPr>
          <w:rStyle w:val="StyleUnderline"/>
        </w:rPr>
        <w:t xml:space="preserve">. It would have to </w:t>
      </w:r>
      <w:r w:rsidRPr="00620974">
        <w:rPr>
          <w:rStyle w:val="StyleUnderline"/>
          <w:highlight w:val="cyan"/>
        </w:rPr>
        <w:t xml:space="preserve">preserve </w:t>
      </w:r>
      <w:r w:rsidRPr="00620974">
        <w:rPr>
          <w:rStyle w:val="Emphasis"/>
          <w:highlight w:val="cyan"/>
        </w:rPr>
        <w:t>substantial overmatch</w:t>
      </w:r>
      <w:r w:rsidRPr="00326709">
        <w:rPr>
          <w:rStyle w:val="StyleUnderline"/>
        </w:rPr>
        <w:t xml:space="preserve"> versus any</w:t>
      </w:r>
      <w:r w:rsidRPr="00326709">
        <w:rPr>
          <w:sz w:val="16"/>
        </w:rPr>
        <w:t xml:space="preserve"> potential </w:t>
      </w:r>
      <w:r w:rsidRPr="00326709">
        <w:rPr>
          <w:rStyle w:val="StyleUnderline"/>
        </w:rPr>
        <w:t>great-power rival. It must</w:t>
      </w:r>
      <w:r w:rsidRPr="00326709">
        <w:rPr>
          <w:sz w:val="16"/>
        </w:rPr>
        <w:t xml:space="preserve"> be able to </w:t>
      </w:r>
      <w:r w:rsidRPr="00326709">
        <w:rPr>
          <w:rStyle w:val="StyleUnderline"/>
        </w:rPr>
        <w:t>answer the sharpest challenges to the international system</w:t>
      </w:r>
      <w:r w:rsidRPr="00326709">
        <w:rPr>
          <w:sz w:val="16"/>
        </w:rPr>
        <w:t xml:space="preserve">, such as Saddam’s invasion of Kuwait in 1990 or jihadist extremism after 9/11. Finally, </w:t>
      </w:r>
      <w:r w:rsidRPr="00326709">
        <w:rPr>
          <w:rStyle w:val="StyleUnderline"/>
        </w:rPr>
        <w:t>because</w:t>
      </w:r>
      <w:r w:rsidRPr="00326709">
        <w:rPr>
          <w:sz w:val="16"/>
        </w:rPr>
        <w:t xml:space="preserve"> prevailing </w:t>
      </w:r>
      <w:r w:rsidRPr="00326709">
        <w:rPr>
          <w:rStyle w:val="StyleUnderline"/>
        </w:rPr>
        <w:t>global norms</w:t>
      </w:r>
      <w:r w:rsidRPr="00326709">
        <w:rPr>
          <w:sz w:val="16"/>
        </w:rPr>
        <w:t xml:space="preserve"> generally </w:t>
      </w:r>
      <w:r w:rsidRPr="00326709">
        <w:rPr>
          <w:rStyle w:val="Emphasis"/>
        </w:rPr>
        <w:t>reflect hard-power realities</w:t>
      </w:r>
      <w:r w:rsidRPr="00326709">
        <w:rPr>
          <w:rStyle w:val="StyleUnderline"/>
        </w:rPr>
        <w:t>, America would need</w:t>
      </w:r>
      <w:r w:rsidRPr="00326709">
        <w:rPr>
          <w:sz w:val="16"/>
        </w:rPr>
        <w:t xml:space="preserve"> the </w:t>
      </w:r>
      <w:r w:rsidRPr="00326709">
        <w:rPr>
          <w:rStyle w:val="StyleUnderline"/>
        </w:rPr>
        <w:t>superiority to assure</w:t>
      </w:r>
      <w:r w:rsidRPr="00326709">
        <w:rPr>
          <w:sz w:val="16"/>
        </w:rPr>
        <w:t xml:space="preserve"> that </w:t>
      </w:r>
      <w:r w:rsidRPr="00326709">
        <w:rPr>
          <w:rStyle w:val="StyleUnderline"/>
        </w:rPr>
        <w:t xml:space="preserve">its own values remained </w:t>
      </w:r>
      <w:r w:rsidRPr="00326709">
        <w:rPr>
          <w:rStyle w:val="Emphasis"/>
        </w:rPr>
        <w:t>ascendant</w:t>
      </w:r>
      <w:r w:rsidRPr="00326709">
        <w:rPr>
          <w:rStyle w:val="StyleUnderline"/>
        </w:rPr>
        <w:t>.</w:t>
      </w:r>
      <w:r w:rsidRPr="00326709">
        <w:rPr>
          <w:sz w:val="16"/>
        </w:rPr>
        <w:t xml:space="preserve"> It was impolitic to say that U.S. strategy and the international order required “strengths beyond challenge,” but it was not at all inaccurate. </w:t>
      </w:r>
      <w:r w:rsidRPr="00326709">
        <w:rPr>
          <w:rStyle w:val="StyleUnderline"/>
        </w:rPr>
        <w:t>American primacy</w:t>
      </w:r>
      <w:r w:rsidRPr="00326709">
        <w:rPr>
          <w:sz w:val="16"/>
        </w:rPr>
        <w:t xml:space="preserve">, moreover, </w:t>
      </w:r>
      <w:r w:rsidRPr="00326709">
        <w:rPr>
          <w:rStyle w:val="StyleUnderline"/>
        </w:rPr>
        <w:t>was</w:t>
      </w:r>
      <w:r w:rsidRPr="00326709">
        <w:rPr>
          <w:sz w:val="16"/>
        </w:rPr>
        <w:t xml:space="preserve"> eminently </w:t>
      </w:r>
      <w:r w:rsidRPr="00326709">
        <w:rPr>
          <w:rStyle w:val="Emphasis"/>
        </w:rPr>
        <w:t>affordable</w:t>
      </w:r>
      <w:r w:rsidRPr="00326709">
        <w:rPr>
          <w:rStyle w:val="StyleUnderline"/>
        </w:rPr>
        <w:t>. At the height of the Cold War, the U</w:t>
      </w:r>
      <w:r w:rsidRPr="00326709">
        <w:rPr>
          <w:sz w:val="16"/>
        </w:rPr>
        <w:t xml:space="preserve">nited </w:t>
      </w:r>
      <w:r w:rsidRPr="00326709">
        <w:rPr>
          <w:rStyle w:val="StyleUnderline"/>
        </w:rPr>
        <w:t>S</w:t>
      </w:r>
      <w:r w:rsidRPr="00326709">
        <w:rPr>
          <w:sz w:val="16"/>
        </w:rPr>
        <w:t xml:space="preserve">tates </w:t>
      </w:r>
      <w:r w:rsidRPr="00326709">
        <w:rPr>
          <w:rStyle w:val="StyleUnderline"/>
        </w:rPr>
        <w:t>spent</w:t>
      </w:r>
      <w:r w:rsidRPr="00326709">
        <w:rPr>
          <w:sz w:val="16"/>
        </w:rPr>
        <w:t xml:space="preserve"> over </w:t>
      </w:r>
      <w:r w:rsidRPr="00326709">
        <w:rPr>
          <w:rStyle w:val="StyleUnderline"/>
        </w:rPr>
        <w:t>12 percent of GDP on defense. Since the mid-1990s, the number has</w:t>
      </w:r>
      <w:r w:rsidRPr="00326709">
        <w:rPr>
          <w:sz w:val="16"/>
        </w:rPr>
        <w:t xml:space="preserve"> usually </w:t>
      </w:r>
      <w:r w:rsidRPr="00326709">
        <w:rPr>
          <w:rStyle w:val="StyleUnderline"/>
        </w:rPr>
        <w:t>been</w:t>
      </w:r>
      <w:r w:rsidRPr="00326709">
        <w:rPr>
          <w:sz w:val="16"/>
        </w:rPr>
        <w:t xml:space="preserve"> between </w:t>
      </w:r>
      <w:r w:rsidRPr="00326709">
        <w:rPr>
          <w:rStyle w:val="StyleUnderline"/>
        </w:rPr>
        <w:t>3 and 4 percent</w:t>
      </w:r>
      <w:r w:rsidRPr="00326709">
        <w:rPr>
          <w:sz w:val="16"/>
        </w:rPr>
        <w:t xml:space="preserve">.8 In a historically favorable international environment, Washington could enjoy primacy—and its geopolitical fruits—on the cheap. Yet U.S. strategy also heeded, at least until recently, the fact that there was a limit to how cheaply that primacy could be had. </w:t>
      </w:r>
      <w:r w:rsidRPr="00326709">
        <w:rPr>
          <w:rStyle w:val="StyleUnderline"/>
        </w:rPr>
        <w:t>The</w:t>
      </w:r>
      <w:r w:rsidRPr="00326709">
        <w:rPr>
          <w:sz w:val="16"/>
        </w:rPr>
        <w:t xml:space="preserve"> American </w:t>
      </w:r>
      <w:r w:rsidRPr="00326709">
        <w:rPr>
          <w:rStyle w:val="StyleUnderline"/>
        </w:rPr>
        <w:t>military did shrink</w:t>
      </w:r>
      <w:r w:rsidRPr="00326709">
        <w:rPr>
          <w:sz w:val="16"/>
        </w:rPr>
        <w:t xml:space="preserve"> significantly </w:t>
      </w:r>
      <w:r w:rsidRPr="00326709">
        <w:rPr>
          <w:rStyle w:val="StyleUnderline"/>
        </w:rPr>
        <w:t>during the 1990s, but</w:t>
      </w:r>
      <w:r w:rsidRPr="00326709">
        <w:rPr>
          <w:sz w:val="16"/>
        </w:rPr>
        <w:t xml:space="preserve"> U.S. </w:t>
      </w:r>
      <w:r w:rsidRPr="00326709">
        <w:rPr>
          <w:rStyle w:val="StyleUnderline"/>
        </w:rPr>
        <w:t xml:space="preserve">officials understood that if Washington cut back too far, its </w:t>
      </w:r>
      <w:r w:rsidRPr="00620974">
        <w:rPr>
          <w:rStyle w:val="Emphasis"/>
          <w:highlight w:val="cyan"/>
        </w:rPr>
        <w:t>primacy</w:t>
      </w:r>
      <w:r w:rsidRPr="00326709">
        <w:rPr>
          <w:rStyle w:val="Emphasis"/>
        </w:rPr>
        <w:t xml:space="preserve"> would </w:t>
      </w:r>
      <w:r w:rsidRPr="00620974">
        <w:rPr>
          <w:rStyle w:val="Emphasis"/>
          <w:highlight w:val="cyan"/>
        </w:rPr>
        <w:t>erode</w:t>
      </w:r>
      <w:r w:rsidRPr="00326709">
        <w:rPr>
          <w:sz w:val="16"/>
        </w:rPr>
        <w:t xml:space="preserve"> to a point </w:t>
      </w:r>
      <w:r w:rsidRPr="00326709">
        <w:rPr>
          <w:rStyle w:val="StyleUnderline"/>
        </w:rPr>
        <w:t>where it ceased to deliver</w:t>
      </w:r>
      <w:r w:rsidRPr="00326709">
        <w:rPr>
          <w:sz w:val="16"/>
        </w:rPr>
        <w:t xml:space="preserve"> its </w:t>
      </w:r>
      <w:r w:rsidRPr="00326709">
        <w:rPr>
          <w:rStyle w:val="StyleUnderline"/>
        </w:rPr>
        <w:t xml:space="preserve">geopolitical benefits. </w:t>
      </w:r>
      <w:r w:rsidRPr="00620974">
        <w:rPr>
          <w:rStyle w:val="StyleUnderline"/>
          <w:highlight w:val="cyan"/>
        </w:rPr>
        <w:t>Alliances</w:t>
      </w:r>
      <w:r w:rsidRPr="00326709">
        <w:rPr>
          <w:rStyle w:val="StyleUnderline"/>
        </w:rPr>
        <w:t xml:space="preserve"> would </w:t>
      </w:r>
      <w:r w:rsidRPr="00620974">
        <w:rPr>
          <w:rStyle w:val="Emphasis"/>
          <w:highlight w:val="cyan"/>
        </w:rPr>
        <w:t>lose</w:t>
      </w:r>
      <w:r w:rsidRPr="00326709">
        <w:rPr>
          <w:rStyle w:val="Emphasis"/>
        </w:rPr>
        <w:t xml:space="preserve"> </w:t>
      </w:r>
      <w:r w:rsidRPr="00620974">
        <w:rPr>
          <w:rStyle w:val="Emphasis"/>
          <w:highlight w:val="cyan"/>
        </w:rPr>
        <w:t>credibility</w:t>
      </w:r>
      <w:r w:rsidRPr="00326709">
        <w:rPr>
          <w:rStyle w:val="StyleUnderline"/>
        </w:rPr>
        <w:t xml:space="preserve">; the </w:t>
      </w:r>
      <w:r w:rsidRPr="00620974">
        <w:rPr>
          <w:rStyle w:val="StyleUnderline"/>
          <w:highlight w:val="cyan"/>
        </w:rPr>
        <w:t>stability</w:t>
      </w:r>
      <w:r w:rsidRPr="00326709">
        <w:rPr>
          <w:rStyle w:val="StyleUnderline"/>
        </w:rPr>
        <w:t xml:space="preserve"> </w:t>
      </w:r>
      <w:r w:rsidRPr="00620974">
        <w:rPr>
          <w:rStyle w:val="StyleUnderline"/>
          <w:highlight w:val="cyan"/>
        </w:rPr>
        <w:t>of</w:t>
      </w:r>
      <w:r w:rsidRPr="00326709">
        <w:rPr>
          <w:sz w:val="16"/>
        </w:rPr>
        <w:t xml:space="preserve"> key </w:t>
      </w:r>
      <w:r w:rsidRPr="00620974">
        <w:rPr>
          <w:rStyle w:val="StyleUnderline"/>
          <w:highlight w:val="cyan"/>
        </w:rPr>
        <w:t>regions</w:t>
      </w:r>
      <w:r w:rsidRPr="00326709">
        <w:rPr>
          <w:rStyle w:val="StyleUnderline"/>
        </w:rPr>
        <w:t xml:space="preserve"> would be </w:t>
      </w:r>
      <w:r w:rsidRPr="00620974">
        <w:rPr>
          <w:rStyle w:val="Emphasis"/>
          <w:highlight w:val="cyan"/>
        </w:rPr>
        <w:t>eroded</w:t>
      </w:r>
      <w:r w:rsidRPr="00326709">
        <w:rPr>
          <w:rStyle w:val="StyleUnderline"/>
        </w:rPr>
        <w:t xml:space="preserve">; </w:t>
      </w:r>
      <w:r w:rsidRPr="00620974">
        <w:rPr>
          <w:rStyle w:val="StyleUnderline"/>
          <w:highlight w:val="cyan"/>
        </w:rPr>
        <w:t>rivals</w:t>
      </w:r>
      <w:r w:rsidRPr="00326709">
        <w:rPr>
          <w:rStyle w:val="StyleUnderline"/>
        </w:rPr>
        <w:t xml:space="preserve"> would be </w:t>
      </w:r>
      <w:r w:rsidRPr="00620974">
        <w:rPr>
          <w:rStyle w:val="Emphasis"/>
          <w:highlight w:val="cyan"/>
        </w:rPr>
        <w:t>emboldened</w:t>
      </w:r>
      <w:r w:rsidRPr="00326709">
        <w:rPr>
          <w:rStyle w:val="StyleUnderline"/>
        </w:rPr>
        <w:t xml:space="preserve">; </w:t>
      </w:r>
      <w:r w:rsidRPr="00620974">
        <w:rPr>
          <w:rStyle w:val="StyleUnderline"/>
          <w:highlight w:val="cyan"/>
        </w:rPr>
        <w:t>international</w:t>
      </w:r>
      <w:r w:rsidRPr="00326709">
        <w:rPr>
          <w:rStyle w:val="StyleUnderline"/>
        </w:rPr>
        <w:t xml:space="preserve"> </w:t>
      </w:r>
      <w:r w:rsidRPr="00620974">
        <w:rPr>
          <w:rStyle w:val="Emphasis"/>
          <w:highlight w:val="cyan"/>
        </w:rPr>
        <w:t>crises</w:t>
      </w:r>
      <w:r w:rsidRPr="00326709">
        <w:rPr>
          <w:rStyle w:val="Emphasis"/>
        </w:rPr>
        <w:t xml:space="preserve"> would go </w:t>
      </w:r>
      <w:r w:rsidRPr="00620974">
        <w:rPr>
          <w:rStyle w:val="Emphasis"/>
          <w:highlight w:val="cyan"/>
        </w:rPr>
        <w:t>unaddressed</w:t>
      </w:r>
      <w:r w:rsidRPr="00326709">
        <w:rPr>
          <w:sz w:val="16"/>
        </w:rPr>
        <w:t xml:space="preserve">. American primacy was thus like a reasonably priced insurance policy. It required nontrivial expenditures, but protected against far costlier outcomes.9 Washington paid its insurance premiums for two decades after the Cold War. But more recently American primacy and strategic solvency have been imperiled. THE DARKENING HORIZON For most of the post–Cold War era, the international system was— by historical standards—remarkably benign. Dangers existed, and as the terrorist attacks of September 11, 2001, demonstrated, they could manifest with horrific effect. But </w:t>
      </w:r>
      <w:r w:rsidRPr="00326709">
        <w:rPr>
          <w:rStyle w:val="StyleUnderline"/>
        </w:rPr>
        <w:t>for two decades after the Soviet collapse, the world was characterized by</w:t>
      </w:r>
      <w:r w:rsidRPr="00326709">
        <w:rPr>
          <w:sz w:val="16"/>
        </w:rPr>
        <w:t xml:space="preserve"> remarkably </w:t>
      </w:r>
      <w:r w:rsidRPr="00326709">
        <w:rPr>
          <w:rStyle w:val="Emphasis"/>
        </w:rPr>
        <w:t>low levels of great-power competition</w:t>
      </w:r>
      <w:r w:rsidRPr="00326709">
        <w:rPr>
          <w:rStyle w:val="StyleUnderline"/>
        </w:rPr>
        <w:t>, high</w:t>
      </w:r>
      <w:r w:rsidRPr="00326709">
        <w:rPr>
          <w:sz w:val="16"/>
        </w:rPr>
        <w:t xml:space="preserve"> levels of </w:t>
      </w:r>
      <w:r w:rsidRPr="00326709">
        <w:rPr>
          <w:rStyle w:val="StyleUnderline"/>
        </w:rPr>
        <w:t>security in</w:t>
      </w:r>
      <w:r w:rsidRPr="00326709">
        <w:rPr>
          <w:sz w:val="16"/>
        </w:rPr>
        <w:t xml:space="preserve"> key theaters such as</w:t>
      </w:r>
      <w:r w:rsidRPr="00326709">
        <w:rPr>
          <w:rStyle w:val="StyleUnderline"/>
        </w:rPr>
        <w:t xml:space="preserve"> Europe and East Asia, and the </w:t>
      </w:r>
      <w:r w:rsidRPr="00326709">
        <w:rPr>
          <w:rStyle w:val="Emphasis"/>
        </w:rPr>
        <w:t>comparative weakness</w:t>
      </w:r>
      <w:r w:rsidRPr="00326709">
        <w:rPr>
          <w:rStyle w:val="StyleUnderline"/>
        </w:rPr>
        <w:t xml:space="preserve"> of</w:t>
      </w:r>
      <w:r w:rsidRPr="00326709">
        <w:rPr>
          <w:sz w:val="16"/>
        </w:rPr>
        <w:t xml:space="preserve"> those </w:t>
      </w:r>
      <w:r w:rsidRPr="00326709">
        <w:rPr>
          <w:rStyle w:val="StyleUnderline"/>
        </w:rPr>
        <w:t>“</w:t>
      </w:r>
      <w:r w:rsidRPr="00326709">
        <w:rPr>
          <w:rStyle w:val="Emphasis"/>
        </w:rPr>
        <w:t>rogue” actors</w:t>
      </w:r>
      <w:r w:rsidRPr="00326709">
        <w:rPr>
          <w:rStyle w:val="StyleUnderline"/>
        </w:rPr>
        <w:t>—</w:t>
      </w:r>
      <w:r w:rsidRPr="00326709">
        <w:rPr>
          <w:rStyle w:val="Emphasis"/>
        </w:rPr>
        <w:t>Iran, Iraq, North Korea, al-Qaeda</w:t>
      </w:r>
      <w:r w:rsidRPr="00326709">
        <w:rPr>
          <w:rStyle w:val="StyleUnderline"/>
        </w:rPr>
        <w:t>—who</w:t>
      </w:r>
      <w:r w:rsidRPr="00326709">
        <w:rPr>
          <w:sz w:val="16"/>
        </w:rPr>
        <w:t xml:space="preserve"> most aggressively </w:t>
      </w:r>
      <w:r w:rsidRPr="00326709">
        <w:rPr>
          <w:rStyle w:val="StyleUnderline"/>
        </w:rPr>
        <w:t>challenged American power.</w:t>
      </w:r>
      <w:r w:rsidRPr="00326709">
        <w:rPr>
          <w:sz w:val="16"/>
        </w:rPr>
        <w:t xml:space="preserve"> During the 1990s, some observers even spoke of a “strategic pause,” the idea being that the end of </w:t>
      </w:r>
      <w:r w:rsidRPr="00326709">
        <w:rPr>
          <w:rStyle w:val="StyleUnderline"/>
        </w:rPr>
        <w:t>the Cold War</w:t>
      </w:r>
      <w:r w:rsidRPr="00326709">
        <w:rPr>
          <w:sz w:val="16"/>
        </w:rPr>
        <w:t xml:space="preserve"> had </w:t>
      </w:r>
      <w:r w:rsidRPr="00326709">
        <w:rPr>
          <w:rStyle w:val="StyleUnderline"/>
        </w:rPr>
        <w:t>afforded the U</w:t>
      </w:r>
      <w:r w:rsidRPr="00326709">
        <w:rPr>
          <w:sz w:val="16"/>
        </w:rPr>
        <w:t xml:space="preserve">nited </w:t>
      </w:r>
      <w:r w:rsidRPr="00326709">
        <w:rPr>
          <w:rStyle w:val="StyleUnderline"/>
        </w:rPr>
        <w:t>S</w:t>
      </w:r>
      <w:r w:rsidRPr="00326709">
        <w:rPr>
          <w:sz w:val="16"/>
        </w:rPr>
        <w:t xml:space="preserve">tates </w:t>
      </w:r>
      <w:r w:rsidRPr="00326709">
        <w:rPr>
          <w:rStyle w:val="StyleUnderline"/>
        </w:rPr>
        <w:t>a respite from</w:t>
      </w:r>
      <w:r w:rsidRPr="00326709">
        <w:rPr>
          <w:sz w:val="16"/>
        </w:rPr>
        <w:t xml:space="preserve"> normal levels of </w:t>
      </w:r>
      <w:r w:rsidRPr="00326709">
        <w:rPr>
          <w:rStyle w:val="StyleUnderline"/>
        </w:rPr>
        <w:t>geopolitical danger and competition</w:t>
      </w:r>
      <w:r w:rsidRPr="00326709">
        <w:rPr>
          <w:sz w:val="16"/>
        </w:rPr>
        <w:t xml:space="preserve">. Now, however, </w:t>
      </w:r>
      <w:r w:rsidRPr="00326709">
        <w:rPr>
          <w:rStyle w:val="StyleUnderline"/>
        </w:rPr>
        <w:t xml:space="preserve">the </w:t>
      </w:r>
      <w:r w:rsidRPr="00326709">
        <w:rPr>
          <w:rStyle w:val="Emphasis"/>
        </w:rPr>
        <w:t>strategic horizon is darkening,</w:t>
      </w:r>
      <w:r w:rsidRPr="00326709">
        <w:rPr>
          <w:sz w:val="16"/>
        </w:rPr>
        <w:t xml:space="preserve"> due to four factors. First, </w:t>
      </w:r>
      <w:r w:rsidRPr="00326709">
        <w:rPr>
          <w:rStyle w:val="Emphasis"/>
        </w:rPr>
        <w:t xml:space="preserve">great-power military competition </w:t>
      </w:r>
      <w:r w:rsidRPr="00326709">
        <w:rPr>
          <w:rStyle w:val="StyleUnderline"/>
        </w:rPr>
        <w:t>is back. The world’s</w:t>
      </w:r>
      <w:r w:rsidRPr="00326709">
        <w:rPr>
          <w:sz w:val="16"/>
        </w:rPr>
        <w:t xml:space="preserve"> two </w:t>
      </w:r>
      <w:r w:rsidRPr="00326709">
        <w:rPr>
          <w:rStyle w:val="StyleUnderline"/>
        </w:rPr>
        <w:t>leading authoritarian powers—</w:t>
      </w:r>
      <w:r w:rsidRPr="00620974">
        <w:rPr>
          <w:rStyle w:val="Emphasis"/>
          <w:highlight w:val="cyan"/>
        </w:rPr>
        <w:t xml:space="preserve">China </w:t>
      </w:r>
      <w:r w:rsidRPr="00326709">
        <w:rPr>
          <w:sz w:val="16"/>
        </w:rPr>
        <w:t>and Russia</w:t>
      </w:r>
      <w:r w:rsidRPr="00326709">
        <w:rPr>
          <w:rStyle w:val="StyleUnderline"/>
        </w:rPr>
        <w:t>—are seeking</w:t>
      </w:r>
      <w:r w:rsidRPr="00326709">
        <w:rPr>
          <w:sz w:val="16"/>
        </w:rPr>
        <w:t xml:space="preserve"> regional </w:t>
      </w:r>
      <w:r w:rsidRPr="00326709">
        <w:rPr>
          <w:rStyle w:val="StyleUnderline"/>
        </w:rPr>
        <w:t xml:space="preserve">hegemony, </w:t>
      </w:r>
      <w:r w:rsidRPr="00620974">
        <w:rPr>
          <w:rStyle w:val="Emphasis"/>
          <w:highlight w:val="cyan"/>
        </w:rPr>
        <w:t>contesting global norms</w:t>
      </w:r>
      <w:r w:rsidRPr="00326709">
        <w:rPr>
          <w:rStyle w:val="StyleUnderline"/>
        </w:rPr>
        <w:t xml:space="preserve"> </w:t>
      </w:r>
      <w:r w:rsidRPr="00620974">
        <w:rPr>
          <w:rStyle w:val="StyleUnderline"/>
          <w:highlight w:val="cyan"/>
        </w:rPr>
        <w:t>such as nonaggression</w:t>
      </w:r>
      <w:r w:rsidRPr="00326709">
        <w:rPr>
          <w:rStyle w:val="StyleUnderline"/>
        </w:rPr>
        <w:t xml:space="preserve"> </w:t>
      </w:r>
      <w:r w:rsidRPr="00620974">
        <w:rPr>
          <w:rStyle w:val="StyleUnderline"/>
          <w:highlight w:val="cyan"/>
        </w:rPr>
        <w:t>and</w:t>
      </w:r>
      <w:r w:rsidRPr="00326709">
        <w:rPr>
          <w:rStyle w:val="StyleUnderline"/>
        </w:rPr>
        <w:t xml:space="preserve"> freedom of </w:t>
      </w:r>
      <w:r w:rsidRPr="00620974">
        <w:rPr>
          <w:rStyle w:val="StyleUnderline"/>
          <w:highlight w:val="cyan"/>
        </w:rPr>
        <w:t>navigation</w:t>
      </w:r>
      <w:r w:rsidRPr="00326709">
        <w:rPr>
          <w:rStyle w:val="StyleUnderline"/>
        </w:rPr>
        <w:t>, and developing the</w:t>
      </w:r>
      <w:r w:rsidRPr="00326709">
        <w:rPr>
          <w:sz w:val="16"/>
        </w:rPr>
        <w:t xml:space="preserve"> military </w:t>
      </w:r>
      <w:r w:rsidRPr="00326709">
        <w:rPr>
          <w:rStyle w:val="StyleUnderline"/>
        </w:rPr>
        <w:t>punch to underwrite these ambitions</w:t>
      </w:r>
      <w:r w:rsidRPr="00326709">
        <w:rPr>
          <w:sz w:val="16"/>
        </w:rPr>
        <w:t xml:space="preserve">. Notwithstanding severe economic and demographic problems, </w:t>
      </w:r>
      <w:r w:rsidRPr="00326709">
        <w:rPr>
          <w:rStyle w:val="StyleUnderline"/>
        </w:rPr>
        <w:t>Russia</w:t>
      </w:r>
      <w:r w:rsidRPr="00326709">
        <w:rPr>
          <w:sz w:val="16"/>
        </w:rPr>
        <w:t xml:space="preserve"> has </w:t>
      </w:r>
      <w:r w:rsidRPr="00326709">
        <w:rPr>
          <w:rStyle w:val="StyleUnderline"/>
        </w:rPr>
        <w:t>conducted a major military modernization emphasizing nuclear weapons</w:t>
      </w:r>
      <w:r w:rsidRPr="00326709">
        <w:rPr>
          <w:sz w:val="16"/>
        </w:rPr>
        <w:t xml:space="preserve">, high-end </w:t>
      </w:r>
      <w:r w:rsidRPr="00326709">
        <w:rPr>
          <w:rStyle w:val="StyleUnderline"/>
        </w:rPr>
        <w:t>conventional capabilities, and</w:t>
      </w:r>
      <w:r w:rsidRPr="00326709">
        <w:rPr>
          <w:sz w:val="16"/>
        </w:rPr>
        <w:t xml:space="preserve"> rapid-deployment and </w:t>
      </w:r>
      <w:r w:rsidRPr="00326709">
        <w:rPr>
          <w:rStyle w:val="StyleUnderline"/>
        </w:rPr>
        <w:t>special operations</w:t>
      </w:r>
      <w:r w:rsidRPr="00326709">
        <w:rPr>
          <w:sz w:val="16"/>
        </w:rPr>
        <w:t xml:space="preserve"> forces— </w:t>
      </w:r>
      <w:r w:rsidRPr="00326709">
        <w:rPr>
          <w:rStyle w:val="StyleUnderline"/>
        </w:rPr>
        <w:t xml:space="preserve">and utilized </w:t>
      </w:r>
      <w:r w:rsidRPr="00326709">
        <w:rPr>
          <w:sz w:val="16"/>
        </w:rPr>
        <w:t xml:space="preserve">many of </w:t>
      </w:r>
      <w:r w:rsidRPr="00326709">
        <w:rPr>
          <w:rStyle w:val="StyleUnderline"/>
        </w:rPr>
        <w:t xml:space="preserve">these </w:t>
      </w:r>
      <w:r w:rsidRPr="00326709">
        <w:rPr>
          <w:sz w:val="16"/>
        </w:rPr>
        <w:t xml:space="preserve">capabilities in conflicts </w:t>
      </w:r>
      <w:r w:rsidRPr="00326709">
        <w:rPr>
          <w:rStyle w:val="StyleUnderline"/>
        </w:rPr>
        <w:t>in Ukraine and Syria</w:t>
      </w:r>
      <w:r w:rsidRPr="00326709">
        <w:rPr>
          <w:sz w:val="16"/>
        </w:rPr>
        <w:t xml:space="preserve">.10 </w:t>
      </w:r>
      <w:r w:rsidRPr="00620974">
        <w:rPr>
          <w:rStyle w:val="StyleUnderline"/>
          <w:highlight w:val="cyan"/>
        </w:rPr>
        <w:t>China</w:t>
      </w:r>
      <w:r w:rsidRPr="00326709">
        <w:rPr>
          <w:sz w:val="16"/>
        </w:rPr>
        <w:t xml:space="preserve">, meanwhile, has </w:t>
      </w:r>
      <w:r w:rsidRPr="00620974">
        <w:rPr>
          <w:rStyle w:val="StyleUnderline"/>
          <w:highlight w:val="cyan"/>
        </w:rPr>
        <w:t>carried</w:t>
      </w:r>
      <w:r w:rsidRPr="00326709">
        <w:rPr>
          <w:rStyle w:val="StyleUnderline"/>
        </w:rPr>
        <w:t xml:space="preserve"> out a </w:t>
      </w:r>
      <w:r w:rsidRPr="00620974">
        <w:rPr>
          <w:rStyle w:val="Emphasis"/>
          <w:highlight w:val="cyan"/>
        </w:rPr>
        <w:t>buildup of historic proportions</w:t>
      </w:r>
      <w:r w:rsidRPr="00326709">
        <w:rPr>
          <w:sz w:val="16"/>
        </w:rPr>
        <w:t xml:space="preserve">, with constant-dollar defense outlays rising from US$26 billion in 1995 to US$226 billion in 2016.11 Ominously, </w:t>
      </w:r>
      <w:r w:rsidRPr="00326709">
        <w:rPr>
          <w:rStyle w:val="StyleUnderline"/>
        </w:rPr>
        <w:t>these expenditures</w:t>
      </w:r>
      <w:r w:rsidRPr="00326709">
        <w:rPr>
          <w:sz w:val="16"/>
        </w:rPr>
        <w:t xml:space="preserve"> have </w:t>
      </w:r>
      <w:r w:rsidRPr="00326709">
        <w:rPr>
          <w:rStyle w:val="StyleUnderline"/>
        </w:rPr>
        <w:t>funded</w:t>
      </w:r>
      <w:r w:rsidRPr="00326709">
        <w:rPr>
          <w:sz w:val="16"/>
        </w:rPr>
        <w:t xml:space="preserve"> development of </w:t>
      </w:r>
      <w:r w:rsidRPr="00326709">
        <w:rPr>
          <w:rStyle w:val="Emphasis"/>
        </w:rPr>
        <w:t>power-projection</w:t>
      </w:r>
      <w:r w:rsidRPr="00326709">
        <w:rPr>
          <w:rStyle w:val="StyleUnderline"/>
        </w:rPr>
        <w:t xml:space="preserve"> and </w:t>
      </w:r>
      <w:proofErr w:type="spellStart"/>
      <w:r w:rsidRPr="00326709">
        <w:rPr>
          <w:rStyle w:val="StyleUnderline"/>
        </w:rPr>
        <w:t>antiaccess</w:t>
      </w:r>
      <w:proofErr w:type="spellEnd"/>
      <w:r w:rsidRPr="00326709">
        <w:rPr>
          <w:sz w:val="16"/>
        </w:rPr>
        <w:t xml:space="preserve">/area denial (A2/AD) </w:t>
      </w:r>
      <w:r w:rsidRPr="00326709">
        <w:rPr>
          <w:rStyle w:val="StyleUnderline"/>
        </w:rPr>
        <w:t>tools</w:t>
      </w:r>
      <w:r w:rsidRPr="00326709">
        <w:rPr>
          <w:sz w:val="16"/>
        </w:rPr>
        <w:t xml:space="preserve"> necessary </w:t>
      </w:r>
      <w:r w:rsidRPr="00326709">
        <w:rPr>
          <w:rStyle w:val="StyleUnderline"/>
        </w:rPr>
        <w:t>to threaten China’s neighbors and complicate U.S. intervention</w:t>
      </w:r>
      <w:r w:rsidRPr="00326709">
        <w:rPr>
          <w:sz w:val="16"/>
        </w:rPr>
        <w:t xml:space="preserve"> on their behalf. Washington has grown accustomed to having a generational military lead; </w:t>
      </w:r>
      <w:r w:rsidRPr="00326709">
        <w:rPr>
          <w:rStyle w:val="StyleUnderline"/>
        </w:rPr>
        <w:t>Russian and Chinese modernization</w:t>
      </w:r>
      <w:r w:rsidRPr="00326709">
        <w:rPr>
          <w:sz w:val="16"/>
        </w:rPr>
        <w:t xml:space="preserve"> efforts </w:t>
      </w:r>
      <w:r w:rsidRPr="00326709">
        <w:rPr>
          <w:rStyle w:val="StyleUnderline"/>
        </w:rPr>
        <w:t>are</w:t>
      </w:r>
      <w:r w:rsidRPr="00326709">
        <w:rPr>
          <w:sz w:val="16"/>
        </w:rPr>
        <w:t xml:space="preserve"> now </w:t>
      </w:r>
      <w:r w:rsidRPr="00326709">
        <w:rPr>
          <w:rStyle w:val="StyleUnderline"/>
        </w:rPr>
        <w:t>creating a</w:t>
      </w:r>
      <w:r w:rsidRPr="00326709">
        <w:rPr>
          <w:sz w:val="16"/>
        </w:rPr>
        <w:t xml:space="preserve"> far </w:t>
      </w:r>
      <w:r w:rsidRPr="00326709">
        <w:rPr>
          <w:rStyle w:val="Emphasis"/>
        </w:rPr>
        <w:t>more competitive environment</w:t>
      </w:r>
      <w:r w:rsidRPr="00326709">
        <w:rPr>
          <w:sz w:val="16"/>
        </w:rPr>
        <w:t xml:space="preserve">. Second, the </w:t>
      </w:r>
      <w:r w:rsidRPr="00326709">
        <w:rPr>
          <w:rStyle w:val="StyleUnderline"/>
        </w:rPr>
        <w:t>international outlaws are no longer</w:t>
      </w:r>
      <w:r w:rsidRPr="00326709">
        <w:rPr>
          <w:sz w:val="16"/>
        </w:rPr>
        <w:t xml:space="preserve"> so </w:t>
      </w:r>
      <w:r w:rsidRPr="00326709">
        <w:rPr>
          <w:rStyle w:val="StyleUnderline"/>
        </w:rPr>
        <w:t xml:space="preserve">weak. </w:t>
      </w:r>
      <w:r w:rsidRPr="00620974">
        <w:rPr>
          <w:rStyle w:val="Emphasis"/>
          <w:highlight w:val="cyan"/>
        </w:rPr>
        <w:t>North Korea</w:t>
      </w:r>
      <w:r w:rsidRPr="00620974">
        <w:rPr>
          <w:sz w:val="16"/>
          <w:highlight w:val="cyan"/>
        </w:rPr>
        <w:t>’s</w:t>
      </w:r>
      <w:r w:rsidRPr="00326709">
        <w:rPr>
          <w:sz w:val="16"/>
        </w:rPr>
        <w:t xml:space="preserve"> conventional forces have atrophied, but it </w:t>
      </w:r>
      <w:r w:rsidRPr="00326709">
        <w:rPr>
          <w:rStyle w:val="StyleUnderline"/>
        </w:rPr>
        <w:t xml:space="preserve">has amassed a </w:t>
      </w:r>
      <w:r w:rsidRPr="00620974">
        <w:rPr>
          <w:rStyle w:val="Emphasis"/>
          <w:highlight w:val="cyan"/>
        </w:rPr>
        <w:t>growing nuclear arsenal</w:t>
      </w:r>
      <w:r w:rsidRPr="00326709">
        <w:rPr>
          <w:rStyle w:val="StyleUnderline"/>
        </w:rPr>
        <w:t xml:space="preserve"> and is developing</w:t>
      </w:r>
      <w:r w:rsidRPr="00326709">
        <w:rPr>
          <w:sz w:val="16"/>
        </w:rPr>
        <w:t xml:space="preserve"> an </w:t>
      </w:r>
      <w:r w:rsidRPr="00326709">
        <w:rPr>
          <w:rStyle w:val="StyleUnderline"/>
        </w:rPr>
        <w:t xml:space="preserve">intercontinental delivery </w:t>
      </w:r>
      <w:r w:rsidRPr="00326709">
        <w:rPr>
          <w:sz w:val="16"/>
        </w:rPr>
        <w:t xml:space="preserve">capability </w:t>
      </w:r>
      <w:r w:rsidRPr="00326709">
        <w:rPr>
          <w:rStyle w:val="StyleUnderline"/>
        </w:rPr>
        <w:t xml:space="preserve">that will </w:t>
      </w:r>
      <w:r w:rsidRPr="00326709">
        <w:rPr>
          <w:sz w:val="16"/>
        </w:rPr>
        <w:t xml:space="preserve">soon </w:t>
      </w:r>
      <w:r w:rsidRPr="00326709">
        <w:rPr>
          <w:rStyle w:val="StyleUnderline"/>
        </w:rPr>
        <w:t xml:space="preserve">allow it to threaten </w:t>
      </w:r>
      <w:r w:rsidRPr="00326709">
        <w:rPr>
          <w:sz w:val="16"/>
        </w:rPr>
        <w:t xml:space="preserve">not just America’s regional allies but also </w:t>
      </w:r>
      <w:r w:rsidRPr="00326709">
        <w:rPr>
          <w:rStyle w:val="StyleUnderline"/>
        </w:rPr>
        <w:t>the continental U</w:t>
      </w:r>
      <w:r w:rsidRPr="00326709">
        <w:rPr>
          <w:sz w:val="16"/>
        </w:rPr>
        <w:t xml:space="preserve">nited </w:t>
      </w:r>
      <w:r w:rsidRPr="00326709">
        <w:rPr>
          <w:rStyle w:val="StyleUnderline"/>
        </w:rPr>
        <w:t>S</w:t>
      </w:r>
      <w:r w:rsidRPr="00326709">
        <w:rPr>
          <w:sz w:val="16"/>
        </w:rPr>
        <w:t xml:space="preserve">tates.12 </w:t>
      </w:r>
      <w:r w:rsidRPr="00620974">
        <w:rPr>
          <w:rStyle w:val="Emphasis"/>
          <w:highlight w:val="cyan"/>
        </w:rPr>
        <w:t>Iran</w:t>
      </w:r>
      <w:r w:rsidRPr="00326709">
        <w:rPr>
          <w:rStyle w:val="StyleUnderline"/>
        </w:rPr>
        <w:t xml:space="preserve"> </w:t>
      </w:r>
      <w:r w:rsidRPr="00620974">
        <w:rPr>
          <w:rStyle w:val="StyleUnderline"/>
          <w:highlight w:val="cyan"/>
        </w:rPr>
        <w:t>remains a nuclear threshold state</w:t>
      </w:r>
      <w:r w:rsidRPr="00326709">
        <w:rPr>
          <w:sz w:val="16"/>
        </w:rPr>
        <w:t xml:space="preserve">, one </w:t>
      </w:r>
      <w:r w:rsidRPr="00326709">
        <w:rPr>
          <w:rStyle w:val="StyleUnderline"/>
        </w:rPr>
        <w:t>that continues to develop</w:t>
      </w:r>
      <w:r w:rsidRPr="00326709">
        <w:rPr>
          <w:sz w:val="16"/>
        </w:rPr>
        <w:t xml:space="preserve"> ballistic </w:t>
      </w:r>
      <w:r w:rsidRPr="00326709">
        <w:rPr>
          <w:rStyle w:val="StyleUnderline"/>
        </w:rPr>
        <w:t>missiles and A2/AD</w:t>
      </w:r>
      <w:r w:rsidRPr="00326709">
        <w:rPr>
          <w:sz w:val="16"/>
        </w:rPr>
        <w:t xml:space="preserve"> capabilities </w:t>
      </w:r>
      <w:r w:rsidRPr="00326709">
        <w:rPr>
          <w:rStyle w:val="StyleUnderline"/>
        </w:rPr>
        <w:t>while employing</w:t>
      </w:r>
      <w:r w:rsidRPr="00326709">
        <w:rPr>
          <w:sz w:val="16"/>
        </w:rPr>
        <w:t xml:space="preserve"> sectarian and </w:t>
      </w:r>
      <w:r w:rsidRPr="00620974">
        <w:rPr>
          <w:rStyle w:val="Emphasis"/>
          <w:highlight w:val="cyan"/>
        </w:rPr>
        <w:t>proxy forces</w:t>
      </w:r>
      <w:r w:rsidRPr="00620974">
        <w:rPr>
          <w:rStyle w:val="StyleUnderline"/>
          <w:highlight w:val="cyan"/>
        </w:rPr>
        <w:t xml:space="preserve"> across</w:t>
      </w:r>
      <w:r w:rsidRPr="00326709">
        <w:rPr>
          <w:rStyle w:val="StyleUnderline"/>
        </w:rPr>
        <w:t xml:space="preserve"> the Middle East.</w:t>
      </w:r>
      <w:r w:rsidRPr="00326709">
        <w:rPr>
          <w:sz w:val="16"/>
        </w:rPr>
        <w:t xml:space="preserve"> </w:t>
      </w:r>
      <w:r w:rsidRPr="00326709">
        <w:rPr>
          <w:rStyle w:val="StyleUnderline"/>
        </w:rPr>
        <w:t xml:space="preserve">The </w:t>
      </w:r>
      <w:r w:rsidRPr="00620974">
        <w:rPr>
          <w:rStyle w:val="Emphasis"/>
          <w:highlight w:val="cyan"/>
        </w:rPr>
        <w:t>Islamic State</w:t>
      </w:r>
      <w:r w:rsidRPr="00326709">
        <w:rPr>
          <w:sz w:val="16"/>
        </w:rPr>
        <w:t xml:space="preserve">, for its </w:t>
      </w:r>
      <w:r w:rsidRPr="00326709">
        <w:rPr>
          <w:sz w:val="16"/>
        </w:rPr>
        <w:lastRenderedPageBreak/>
        <w:t xml:space="preserve">part, is headed for defeat, but </w:t>
      </w:r>
      <w:r w:rsidRPr="00326709">
        <w:rPr>
          <w:rStyle w:val="StyleUnderline"/>
        </w:rPr>
        <w:t xml:space="preserve">has </w:t>
      </w:r>
      <w:r w:rsidRPr="00620974">
        <w:rPr>
          <w:rStyle w:val="StyleUnderline"/>
          <w:highlight w:val="cyan"/>
        </w:rPr>
        <w:t>displayed military capabilities</w:t>
      </w:r>
      <w:r w:rsidRPr="00326709">
        <w:rPr>
          <w:rStyle w:val="StyleUnderline"/>
        </w:rPr>
        <w:t xml:space="preserve"> unprecedented for any terrorist group</w:t>
      </w:r>
      <w:r w:rsidRPr="00326709">
        <w:rPr>
          <w:sz w:val="16"/>
        </w:rPr>
        <w:t xml:space="preserve">, and shown that </w:t>
      </w:r>
      <w:r w:rsidRPr="00326709">
        <w:rPr>
          <w:rStyle w:val="StyleUnderline"/>
        </w:rPr>
        <w:t>counterterrorism will continue to place</w:t>
      </w:r>
      <w:r w:rsidRPr="00326709">
        <w:rPr>
          <w:sz w:val="16"/>
        </w:rPr>
        <w:t xml:space="preserve"> significant </w:t>
      </w:r>
      <w:r w:rsidRPr="00326709">
        <w:rPr>
          <w:rStyle w:val="Emphasis"/>
        </w:rPr>
        <w:t>operational demands</w:t>
      </w:r>
      <w:r w:rsidRPr="00326709">
        <w:rPr>
          <w:rStyle w:val="StyleUnderline"/>
        </w:rPr>
        <w:t xml:space="preserve"> on U.S. forces</w:t>
      </w:r>
      <w:r w:rsidRPr="00326709">
        <w:rPr>
          <w:sz w:val="16"/>
        </w:rPr>
        <w:t xml:space="preserve"> whether in this context or in others. Rogue actors have long preoccupied American planners, but the rogues are now more capable than at any time in decades. Third, </w:t>
      </w:r>
      <w:r w:rsidRPr="00326709">
        <w:rPr>
          <w:rStyle w:val="StyleUnderline"/>
        </w:rPr>
        <w:t xml:space="preserve">the </w:t>
      </w:r>
      <w:r w:rsidRPr="00326709">
        <w:rPr>
          <w:rStyle w:val="Emphasis"/>
        </w:rPr>
        <w:t>democratization of technology</w:t>
      </w:r>
      <w:r w:rsidRPr="00326709">
        <w:rPr>
          <w:sz w:val="16"/>
        </w:rPr>
        <w:t xml:space="preserve"> has </w:t>
      </w:r>
      <w:r w:rsidRPr="00326709">
        <w:rPr>
          <w:rStyle w:val="StyleUnderline"/>
        </w:rPr>
        <w:t>allowed</w:t>
      </w:r>
      <w:r w:rsidRPr="00326709">
        <w:rPr>
          <w:sz w:val="16"/>
        </w:rPr>
        <w:t xml:space="preserve"> more </w:t>
      </w:r>
      <w:r w:rsidRPr="00326709">
        <w:rPr>
          <w:rStyle w:val="StyleUnderline"/>
        </w:rPr>
        <w:t>actors to contest American superiority</w:t>
      </w:r>
      <w:r w:rsidRPr="00326709">
        <w:rPr>
          <w:sz w:val="16"/>
        </w:rPr>
        <w:t xml:space="preserve"> in dangerous ways. </w:t>
      </w:r>
      <w:r w:rsidRPr="00326709">
        <w:rPr>
          <w:rStyle w:val="StyleUnderline"/>
        </w:rPr>
        <w:t>The spread of antisatellite and cyberwarfare capabilities; the proliferation of</w:t>
      </w:r>
      <w:r w:rsidRPr="00326709">
        <w:rPr>
          <w:sz w:val="16"/>
        </w:rPr>
        <w:t xml:space="preserve"> man-portable </w:t>
      </w:r>
      <w:r w:rsidRPr="00326709">
        <w:rPr>
          <w:rStyle w:val="StyleUnderline"/>
        </w:rPr>
        <w:t>air defense</w:t>
      </w:r>
      <w:r w:rsidRPr="00326709">
        <w:rPr>
          <w:sz w:val="16"/>
        </w:rPr>
        <w:t xml:space="preserve"> systems </w:t>
      </w:r>
      <w:r w:rsidRPr="00326709">
        <w:rPr>
          <w:rStyle w:val="StyleUnderline"/>
        </w:rPr>
        <w:t>and ballistic missiles; the increasing availability of</w:t>
      </w:r>
      <w:r w:rsidRPr="00326709">
        <w:rPr>
          <w:sz w:val="16"/>
        </w:rPr>
        <w:t xml:space="preserve"> key elements of the </w:t>
      </w:r>
      <w:r w:rsidRPr="00326709">
        <w:rPr>
          <w:rStyle w:val="StyleUnderline"/>
        </w:rPr>
        <w:t>precision-strike</w:t>
      </w:r>
      <w:r w:rsidRPr="00326709">
        <w:rPr>
          <w:sz w:val="16"/>
        </w:rPr>
        <w:t xml:space="preserve"> complex— these phenomena have </w:t>
      </w:r>
      <w:r w:rsidRPr="00326709">
        <w:rPr>
          <w:rStyle w:val="StyleUnderline"/>
        </w:rPr>
        <w:t>had a</w:t>
      </w:r>
      <w:r w:rsidRPr="00326709">
        <w:rPr>
          <w:sz w:val="16"/>
        </w:rPr>
        <w:t xml:space="preserve"> military </w:t>
      </w:r>
      <w:r w:rsidRPr="00326709">
        <w:rPr>
          <w:rStyle w:val="Emphasis"/>
        </w:rPr>
        <w:t>leveling effect</w:t>
      </w:r>
      <w:r w:rsidRPr="00326709">
        <w:rPr>
          <w:rStyle w:val="StyleUnderline"/>
        </w:rPr>
        <w:t xml:space="preserve"> by giving weaker actors capabilities which were</w:t>
      </w:r>
      <w:r w:rsidRPr="00326709">
        <w:rPr>
          <w:sz w:val="16"/>
        </w:rPr>
        <w:t xml:space="preserve"> formerly </w:t>
      </w:r>
      <w:r w:rsidRPr="00326709">
        <w:rPr>
          <w:rStyle w:val="StyleUnderline"/>
        </w:rPr>
        <w:t>unique to</w:t>
      </w:r>
      <w:r w:rsidRPr="00326709">
        <w:rPr>
          <w:sz w:val="16"/>
        </w:rPr>
        <w:t xml:space="preserve"> technologically</w:t>
      </w:r>
      <w:r w:rsidRPr="00326709">
        <w:rPr>
          <w:rStyle w:val="StyleUnderline"/>
        </w:rPr>
        <w:t xml:space="preserve"> advanced states. As such technologies “proliferate</w:t>
      </w:r>
      <w:r w:rsidRPr="00326709">
        <w:rPr>
          <w:sz w:val="16"/>
        </w:rPr>
        <w:t xml:space="preserve"> worldwide,” Air Force Chief of Staff General David </w:t>
      </w:r>
      <w:proofErr w:type="spellStart"/>
      <w:r w:rsidRPr="00326709">
        <w:rPr>
          <w:sz w:val="16"/>
        </w:rPr>
        <w:t>Goldfein</w:t>
      </w:r>
      <w:proofErr w:type="spellEnd"/>
      <w:r w:rsidRPr="00326709">
        <w:rPr>
          <w:sz w:val="16"/>
        </w:rPr>
        <w:t xml:space="preserve"> commented in 2016, “</w:t>
      </w:r>
      <w:r w:rsidRPr="00326709">
        <w:rPr>
          <w:rStyle w:val="StyleUnderline"/>
        </w:rPr>
        <w:t xml:space="preserve">the </w:t>
      </w:r>
      <w:r w:rsidRPr="00620974">
        <w:rPr>
          <w:rStyle w:val="Emphasis"/>
          <w:highlight w:val="cyan"/>
        </w:rPr>
        <w:t>technology and capability gaps</w:t>
      </w:r>
      <w:r w:rsidRPr="00326709">
        <w:rPr>
          <w:sz w:val="16"/>
        </w:rPr>
        <w:t xml:space="preserve"> between America and our adversaries </w:t>
      </w:r>
      <w:r w:rsidRPr="00326709">
        <w:rPr>
          <w:rStyle w:val="StyleUnderline"/>
        </w:rPr>
        <w:t xml:space="preserve">are </w:t>
      </w:r>
      <w:r w:rsidRPr="00620974">
        <w:rPr>
          <w:rStyle w:val="Emphasis"/>
          <w:highlight w:val="cyan"/>
        </w:rPr>
        <w:t xml:space="preserve">closing </w:t>
      </w:r>
      <w:r w:rsidRPr="00326709">
        <w:rPr>
          <w:rStyle w:val="Emphasis"/>
        </w:rPr>
        <w:t xml:space="preserve">dangerously </w:t>
      </w:r>
      <w:r w:rsidRPr="00620974">
        <w:rPr>
          <w:rStyle w:val="Emphasis"/>
          <w:highlight w:val="cyan"/>
        </w:rPr>
        <w:t>fast</w:t>
      </w:r>
      <w:r w:rsidRPr="00326709">
        <w:rPr>
          <w:sz w:val="16"/>
        </w:rPr>
        <w:t xml:space="preserve">.”13 Indeed, as these capabilities spread, </w:t>
      </w:r>
      <w:r w:rsidRPr="00326709">
        <w:rPr>
          <w:rStyle w:val="StyleUnderline"/>
        </w:rPr>
        <w:t>fourth-generation systems</w:t>
      </w:r>
      <w:r w:rsidRPr="00326709">
        <w:rPr>
          <w:sz w:val="16"/>
        </w:rPr>
        <w:t xml:space="preserve"> (such as F-15s and F-16s) </w:t>
      </w:r>
      <w:r w:rsidRPr="00326709">
        <w:rPr>
          <w:rStyle w:val="StyleUnderline"/>
        </w:rPr>
        <w:t>may provide decreasing utility against</w:t>
      </w:r>
      <w:r w:rsidRPr="00326709">
        <w:rPr>
          <w:sz w:val="16"/>
        </w:rPr>
        <w:t xml:space="preserve"> even </w:t>
      </w:r>
      <w:r w:rsidRPr="00326709">
        <w:rPr>
          <w:rStyle w:val="StyleUnderline"/>
        </w:rPr>
        <w:t>non-great-power competitors</w:t>
      </w:r>
      <w:r w:rsidRPr="00326709">
        <w:rPr>
          <w:sz w:val="16"/>
        </w:rPr>
        <w:t xml:space="preserve">, and far more </w:t>
      </w:r>
      <w:r w:rsidRPr="00620974">
        <w:rPr>
          <w:rStyle w:val="Emphasis"/>
          <w:highlight w:val="cyan"/>
        </w:rPr>
        <w:t>fifth-generation capabilities</w:t>
      </w:r>
      <w:r w:rsidRPr="00326709">
        <w:rPr>
          <w:rStyle w:val="StyleUnderline"/>
        </w:rPr>
        <w:t xml:space="preserve"> may be </w:t>
      </w:r>
      <w:r w:rsidRPr="00620974">
        <w:rPr>
          <w:rStyle w:val="StyleUnderline"/>
          <w:highlight w:val="cyan"/>
        </w:rPr>
        <w:t>needed to</w:t>
      </w:r>
      <w:r w:rsidRPr="00326709">
        <w:rPr>
          <w:rStyle w:val="StyleUnderline"/>
        </w:rPr>
        <w:t xml:space="preserve"> </w:t>
      </w:r>
      <w:r w:rsidRPr="00620974">
        <w:rPr>
          <w:rStyle w:val="Emphasis"/>
          <w:highlight w:val="cyan"/>
        </w:rPr>
        <w:t>perpetuate American overmatch</w:t>
      </w:r>
      <w:r w:rsidRPr="00326709">
        <w:rPr>
          <w:sz w:val="16"/>
        </w:rPr>
        <w:t xml:space="preserve">. Finally, </w:t>
      </w:r>
      <w:r w:rsidRPr="00326709">
        <w:rPr>
          <w:rStyle w:val="StyleUnderline"/>
        </w:rPr>
        <w:t xml:space="preserve">the number of </w:t>
      </w:r>
      <w:r w:rsidRPr="00620974">
        <w:rPr>
          <w:rStyle w:val="StyleUnderline"/>
          <w:highlight w:val="cyan"/>
        </w:rPr>
        <w:t>challenges</w:t>
      </w:r>
      <w:r w:rsidRPr="00326709">
        <w:rPr>
          <w:rStyle w:val="StyleUnderline"/>
        </w:rPr>
        <w:t xml:space="preserve"> has </w:t>
      </w:r>
      <w:r w:rsidRPr="00620974">
        <w:rPr>
          <w:rStyle w:val="Emphasis"/>
          <w:highlight w:val="cyan"/>
        </w:rPr>
        <w:t>multiplied</w:t>
      </w:r>
      <w:r w:rsidRPr="00326709">
        <w:rPr>
          <w:sz w:val="16"/>
        </w:rPr>
        <w:t xml:space="preserve">. During the 1990s and early 2000s, Washington faced rogue states and jihadist extremism—but not intense great-power rivalry. America faced conflicts in the Middle East—but East Asia and Europe were comparatively secure. Now, the </w:t>
      </w:r>
      <w:r w:rsidRPr="00326709">
        <w:rPr>
          <w:rStyle w:val="StyleUnderline"/>
        </w:rPr>
        <w:t>old threats still exist—but</w:t>
      </w:r>
      <w:r w:rsidRPr="00326709">
        <w:rPr>
          <w:sz w:val="16"/>
        </w:rPr>
        <w:t xml:space="preserve"> the more </w:t>
      </w:r>
      <w:r w:rsidRPr="00326709">
        <w:rPr>
          <w:rStyle w:val="StyleUnderline"/>
        </w:rPr>
        <w:t>permissive conditions have vanished. The U</w:t>
      </w:r>
      <w:r w:rsidRPr="00326709">
        <w:rPr>
          <w:sz w:val="16"/>
        </w:rPr>
        <w:t xml:space="preserve">nited </w:t>
      </w:r>
      <w:r w:rsidRPr="00326709">
        <w:rPr>
          <w:rStyle w:val="StyleUnderline"/>
        </w:rPr>
        <w:t>S</w:t>
      </w:r>
      <w:r w:rsidRPr="00326709">
        <w:rPr>
          <w:sz w:val="16"/>
        </w:rPr>
        <w:t xml:space="preserve">tates </w:t>
      </w:r>
      <w:r w:rsidRPr="00620974">
        <w:rPr>
          <w:rStyle w:val="StyleUnderline"/>
          <w:highlight w:val="cyan"/>
        </w:rPr>
        <w:t xml:space="preserve">confronts </w:t>
      </w:r>
      <w:r w:rsidRPr="00620974">
        <w:rPr>
          <w:rStyle w:val="Emphasis"/>
          <w:highlight w:val="cyan"/>
        </w:rPr>
        <w:t>rogue states</w:t>
      </w:r>
      <w:r w:rsidRPr="00326709">
        <w:rPr>
          <w:sz w:val="16"/>
        </w:rPr>
        <w:t xml:space="preserve">, lethal </w:t>
      </w:r>
      <w:r w:rsidRPr="00326709">
        <w:rPr>
          <w:rStyle w:val="StyleUnderline"/>
        </w:rPr>
        <w:t xml:space="preserve">jihadist organizations, </w:t>
      </w:r>
      <w:r w:rsidRPr="00620974">
        <w:rPr>
          <w:rStyle w:val="StyleUnderline"/>
          <w:highlight w:val="cyan"/>
        </w:rPr>
        <w:t xml:space="preserve">and </w:t>
      </w:r>
      <w:r w:rsidRPr="00620974">
        <w:rPr>
          <w:rStyle w:val="Emphasis"/>
          <w:highlight w:val="cyan"/>
        </w:rPr>
        <w:t>great-power competition</w:t>
      </w:r>
      <w:r w:rsidRPr="00326709">
        <w:rPr>
          <w:rStyle w:val="StyleUnderline"/>
        </w:rPr>
        <w:t xml:space="preserve">; there are </w:t>
      </w:r>
      <w:r w:rsidRPr="00326709">
        <w:rPr>
          <w:rStyle w:val="Emphasis"/>
        </w:rPr>
        <w:t>severe challenges</w:t>
      </w:r>
      <w:r w:rsidRPr="00326709">
        <w:rPr>
          <w:rStyle w:val="StyleUnderline"/>
        </w:rPr>
        <w:t xml:space="preserve"> in all</w:t>
      </w:r>
      <w:r w:rsidRPr="00326709">
        <w:rPr>
          <w:sz w:val="16"/>
        </w:rPr>
        <w:t xml:space="preserve"> three </w:t>
      </w:r>
      <w:r w:rsidRPr="00326709">
        <w:rPr>
          <w:rStyle w:val="StyleUnderline"/>
        </w:rPr>
        <w:t xml:space="preserve">Eurasian theaters. “I don’t recall a time when we have been confronted with a more </w:t>
      </w:r>
      <w:r w:rsidRPr="00620974">
        <w:rPr>
          <w:rStyle w:val="Emphasis"/>
          <w:highlight w:val="cyan"/>
        </w:rPr>
        <w:t>diverse array of threats</w:t>
      </w:r>
      <w:r w:rsidRPr="00326709">
        <w:rPr>
          <w:rStyle w:val="StyleUnderline"/>
        </w:rPr>
        <w:t>, whether it’s</w:t>
      </w:r>
      <w:r w:rsidRPr="00326709">
        <w:rPr>
          <w:sz w:val="16"/>
        </w:rPr>
        <w:t xml:space="preserve"> the nation state threats posed by </w:t>
      </w:r>
      <w:r w:rsidRPr="00326709">
        <w:rPr>
          <w:rStyle w:val="StyleUnderline"/>
        </w:rPr>
        <w:t xml:space="preserve">Russia and China </w:t>
      </w:r>
      <w:r w:rsidRPr="00326709">
        <w:rPr>
          <w:sz w:val="16"/>
        </w:rPr>
        <w:t xml:space="preserve">and particularly their substantial nuclear capabilities, </w:t>
      </w:r>
      <w:r w:rsidRPr="00326709">
        <w:rPr>
          <w:rStyle w:val="StyleUnderline"/>
        </w:rPr>
        <w:t>or non-nation states</w:t>
      </w:r>
      <w:r w:rsidRPr="00326709">
        <w:rPr>
          <w:sz w:val="16"/>
        </w:rPr>
        <w:t xml:space="preserve"> of the likes of ISIL, Al Qaida, etc.,” Director of National Intelligence James Clapper commented in 2016. </w:t>
      </w:r>
      <w:r w:rsidRPr="00620974">
        <w:rPr>
          <w:rStyle w:val="StyleUnderline"/>
          <w:highlight w:val="cyan"/>
        </w:rPr>
        <w:t>Trends</w:t>
      </w:r>
      <w:r w:rsidRPr="00326709">
        <w:rPr>
          <w:rStyle w:val="StyleUnderline"/>
        </w:rPr>
        <w:t xml:space="preserve"> </w:t>
      </w:r>
      <w:r w:rsidRPr="00620974">
        <w:rPr>
          <w:rStyle w:val="StyleUnderline"/>
          <w:highlight w:val="cyan"/>
        </w:rPr>
        <w:t>in</w:t>
      </w:r>
      <w:r w:rsidRPr="00326709">
        <w:rPr>
          <w:rStyle w:val="StyleUnderline"/>
        </w:rPr>
        <w:t xml:space="preserve"> the strategic landscape constituted a</w:t>
      </w:r>
      <w:r w:rsidRPr="00326709">
        <w:rPr>
          <w:sz w:val="16"/>
        </w:rPr>
        <w:t xml:space="preserve"> veritable “</w:t>
      </w:r>
      <w:r w:rsidRPr="00620974">
        <w:rPr>
          <w:rStyle w:val="Emphasis"/>
          <w:highlight w:val="cyan"/>
        </w:rPr>
        <w:t>litany of doom</w:t>
      </w:r>
      <w:r w:rsidRPr="00326709">
        <w:rPr>
          <w:sz w:val="16"/>
        </w:rPr>
        <w:t xml:space="preserve">.”14 </w:t>
      </w:r>
      <w:r w:rsidRPr="00326709">
        <w:rPr>
          <w:rStyle w:val="StyleUnderline"/>
        </w:rPr>
        <w:t>The U</w:t>
      </w:r>
      <w:r w:rsidRPr="00326709">
        <w:rPr>
          <w:sz w:val="16"/>
        </w:rPr>
        <w:t xml:space="preserve">nited </w:t>
      </w:r>
      <w:r w:rsidRPr="00326709">
        <w:rPr>
          <w:rStyle w:val="StyleUnderline"/>
        </w:rPr>
        <w:t>S</w:t>
      </w:r>
      <w:r w:rsidRPr="00326709">
        <w:rPr>
          <w:sz w:val="16"/>
        </w:rPr>
        <w:t xml:space="preserve">tates thus </w:t>
      </w:r>
      <w:r w:rsidRPr="00326709">
        <w:rPr>
          <w:rStyle w:val="StyleUnderline"/>
        </w:rPr>
        <w:t>faces</w:t>
      </w:r>
      <w:r w:rsidRPr="00326709">
        <w:rPr>
          <w:sz w:val="16"/>
        </w:rPr>
        <w:t xml:space="preserve"> not just more significant, but also more </w:t>
      </w:r>
      <w:r w:rsidRPr="00326709">
        <w:rPr>
          <w:rStyle w:val="StyleUnderline"/>
        </w:rPr>
        <w:t>numerous, challenges to its military dominance</w:t>
      </w:r>
      <w:r w:rsidRPr="00326709">
        <w:rPr>
          <w:sz w:val="16"/>
        </w:rPr>
        <w:t xml:space="preserve"> than it has for at least a quarter century.</w:t>
      </w:r>
    </w:p>
    <w:p w:rsidR="00554027" w:rsidRDefault="00554027" w:rsidP="00554027">
      <w:pPr>
        <w:pStyle w:val="Heading4"/>
      </w:pPr>
      <w:r>
        <w:t xml:space="preserve">The technology age is </w:t>
      </w:r>
      <w:r>
        <w:rPr>
          <w:u w:val="single"/>
        </w:rPr>
        <w:t>inevitable</w:t>
      </w:r>
      <w:r>
        <w:t xml:space="preserve">. Global capitalism, political momentum, and militarism prove. </w:t>
      </w:r>
    </w:p>
    <w:p w:rsidR="00554027" w:rsidRDefault="00554027" w:rsidP="00554027">
      <w:pPr>
        <w:rPr>
          <w:sz w:val="16"/>
          <w:szCs w:val="16"/>
        </w:rPr>
      </w:pPr>
      <w:r>
        <w:rPr>
          <w:rStyle w:val="Style13ptBold"/>
        </w:rPr>
        <w:t xml:space="preserve">Kelly ’16 </w:t>
      </w:r>
      <w:r w:rsidRPr="00C97B78">
        <w:rPr>
          <w:sz w:val="16"/>
          <w:szCs w:val="16"/>
        </w:rPr>
        <w:t xml:space="preserve">(Kevin; 2016; </w:t>
      </w:r>
      <w:r>
        <w:rPr>
          <w:sz w:val="16"/>
          <w:szCs w:val="16"/>
        </w:rPr>
        <w:t>Awarded</w:t>
      </w:r>
      <w:r w:rsidRPr="00C97B78">
        <w:rPr>
          <w:sz w:val="16"/>
          <w:szCs w:val="16"/>
        </w:rPr>
        <w:t xml:space="preserve"> author, founder of Wired Magazine, citing data from the past thirty years; Book</w:t>
      </w:r>
      <w:r w:rsidRPr="00C97B78">
        <w:rPr>
          <w:i/>
          <w:sz w:val="16"/>
          <w:szCs w:val="16"/>
        </w:rPr>
        <w:t>, The Inevitable: Understanding the 12 Technological Forces That Will Shape Our Future</w:t>
      </w:r>
      <w:r w:rsidRPr="00C97B78">
        <w:rPr>
          <w:sz w:val="16"/>
          <w:szCs w:val="16"/>
        </w:rPr>
        <w:t>)</w:t>
      </w:r>
    </w:p>
    <w:p w:rsidR="00554027" w:rsidRDefault="00554027" w:rsidP="00554027">
      <w:pPr>
        <w:rPr>
          <w:sz w:val="16"/>
        </w:rPr>
      </w:pPr>
      <w:r w:rsidRPr="00D45D01">
        <w:rPr>
          <w:sz w:val="16"/>
        </w:rPr>
        <w:t xml:space="preserve">In the three decades since then, this </w:t>
      </w:r>
      <w:r w:rsidRPr="009207A1">
        <w:rPr>
          <w:rStyle w:val="StyleUnderline"/>
          <w:highlight w:val="green"/>
        </w:rPr>
        <w:t>technological convergence</w:t>
      </w:r>
      <w:r w:rsidRPr="00D45D01">
        <w:rPr>
          <w:rStyle w:val="StyleUnderline"/>
        </w:rPr>
        <w:t xml:space="preserve"> between communication and computation has </w:t>
      </w:r>
      <w:r w:rsidRPr="00D45D01">
        <w:rPr>
          <w:rStyle w:val="Emphasis"/>
        </w:rPr>
        <w:t xml:space="preserve">spread, sped up, blossomed, and </w:t>
      </w:r>
      <w:r w:rsidRPr="009207A1">
        <w:rPr>
          <w:rStyle w:val="Emphasis"/>
          <w:highlight w:val="green"/>
        </w:rPr>
        <w:t>evolved</w:t>
      </w:r>
      <w:r w:rsidRPr="00D45D01">
        <w:rPr>
          <w:u w:val="single"/>
        </w:rPr>
        <w:t xml:space="preserve">. </w:t>
      </w:r>
      <w:r w:rsidRPr="00D45D01">
        <w:rPr>
          <w:rStyle w:val="StyleUnderline"/>
        </w:rPr>
        <w:t>The</w:t>
      </w:r>
      <w:r w:rsidRPr="00D45D01">
        <w:rPr>
          <w:u w:val="single"/>
        </w:rPr>
        <w:t xml:space="preserve"> </w:t>
      </w:r>
      <w:r w:rsidRPr="00D45D01">
        <w:rPr>
          <w:rStyle w:val="StyleUnderline"/>
        </w:rPr>
        <w:t>internet</w:t>
      </w:r>
      <w:r w:rsidRPr="00D45D01">
        <w:rPr>
          <w:sz w:val="16"/>
        </w:rPr>
        <w:t xml:space="preserve">/ web/ mobile system has </w:t>
      </w:r>
      <w:r w:rsidRPr="00D45D01">
        <w:rPr>
          <w:rStyle w:val="StyleUnderline"/>
        </w:rPr>
        <w:t>moved</w:t>
      </w:r>
      <w:r w:rsidRPr="00D45D01">
        <w:rPr>
          <w:sz w:val="16"/>
        </w:rPr>
        <w:t xml:space="preserve"> from the fringes of society (where it was pretty much ignored in 1981) </w:t>
      </w:r>
      <w:r w:rsidRPr="009207A1">
        <w:rPr>
          <w:rStyle w:val="StyleUnderline"/>
          <w:highlight w:val="green"/>
        </w:rPr>
        <w:t>to</w:t>
      </w:r>
      <w:r w:rsidRPr="00D45D01">
        <w:rPr>
          <w:rStyle w:val="StyleUnderline"/>
        </w:rPr>
        <w:t xml:space="preserve"> the </w:t>
      </w:r>
      <w:r w:rsidRPr="009207A1">
        <w:rPr>
          <w:rStyle w:val="StyleUnderline"/>
          <w:highlight w:val="green"/>
        </w:rPr>
        <w:t>center stage of</w:t>
      </w:r>
      <w:r w:rsidRPr="00D45D01">
        <w:rPr>
          <w:rStyle w:val="StyleUnderline"/>
        </w:rPr>
        <w:t xml:space="preserve"> our modern global </w:t>
      </w:r>
      <w:r w:rsidRPr="009207A1">
        <w:rPr>
          <w:rStyle w:val="StyleUnderline"/>
          <w:highlight w:val="green"/>
        </w:rPr>
        <w:t>society</w:t>
      </w:r>
      <w:r w:rsidRPr="00D45D01">
        <w:rPr>
          <w:sz w:val="16"/>
        </w:rPr>
        <w:t xml:space="preserve">. In the past 30 years </w:t>
      </w:r>
      <w:r w:rsidRPr="00D45D01">
        <w:rPr>
          <w:rStyle w:val="StyleUnderline"/>
        </w:rPr>
        <w:t>the social economy based on this technology has had its ups and downs</w:t>
      </w:r>
      <w:r w:rsidRPr="00D45D01">
        <w:rPr>
          <w:rStyle w:val="StyleUnderline"/>
          <w:sz w:val="16"/>
        </w:rPr>
        <w:t xml:space="preserve"> and seen its heroes come and go, </w:t>
      </w:r>
      <w:r w:rsidRPr="00D45D01">
        <w:rPr>
          <w:rStyle w:val="StyleUnderline"/>
        </w:rPr>
        <w:t xml:space="preserve">but it is very clear there have been </w:t>
      </w:r>
      <w:r w:rsidRPr="00D45D01">
        <w:rPr>
          <w:rStyle w:val="Emphasis"/>
        </w:rPr>
        <w:t>large-scale trends</w:t>
      </w:r>
      <w:r w:rsidRPr="00D45D01">
        <w:rPr>
          <w:rStyle w:val="StyleUnderline"/>
        </w:rPr>
        <w:t xml:space="preserve"> governing</w:t>
      </w:r>
      <w:r w:rsidRPr="00D45D01">
        <w:rPr>
          <w:rStyle w:val="StyleUnderline"/>
          <w:sz w:val="16"/>
        </w:rPr>
        <w:t xml:space="preserve"> what has happened. </w:t>
      </w:r>
      <w:r w:rsidRPr="00D45D01">
        <w:rPr>
          <w:rStyle w:val="StyleUnderline"/>
        </w:rPr>
        <w:t xml:space="preserve">These broad historical </w:t>
      </w:r>
      <w:r w:rsidRPr="009207A1">
        <w:rPr>
          <w:rStyle w:val="StyleUnderline"/>
          <w:highlight w:val="green"/>
        </w:rPr>
        <w:t>trends are crucial because</w:t>
      </w:r>
      <w:r w:rsidRPr="00D45D01">
        <w:rPr>
          <w:rStyle w:val="StyleUnderline"/>
        </w:rPr>
        <w:t xml:space="preserve"> the </w:t>
      </w:r>
      <w:r w:rsidRPr="009207A1">
        <w:rPr>
          <w:rStyle w:val="Emphasis"/>
          <w:highlight w:val="green"/>
        </w:rPr>
        <w:t>underlying conditions</w:t>
      </w:r>
      <w:r w:rsidRPr="00D45D01">
        <w:rPr>
          <w:rStyle w:val="StyleUnderline"/>
        </w:rPr>
        <w:t xml:space="preserve"> that birthed them </w:t>
      </w:r>
      <w:r w:rsidRPr="009207A1">
        <w:rPr>
          <w:rStyle w:val="StyleUnderline"/>
          <w:highlight w:val="green"/>
        </w:rPr>
        <w:t>are</w:t>
      </w:r>
      <w:r w:rsidRPr="00D45D01">
        <w:rPr>
          <w:rStyle w:val="StyleUnderline"/>
        </w:rPr>
        <w:t xml:space="preserve"> </w:t>
      </w:r>
      <w:r w:rsidRPr="00D45D01">
        <w:rPr>
          <w:rStyle w:val="Emphasis"/>
        </w:rPr>
        <w:t xml:space="preserve">still </w:t>
      </w:r>
      <w:r w:rsidRPr="009207A1">
        <w:rPr>
          <w:rStyle w:val="Emphasis"/>
          <w:highlight w:val="green"/>
        </w:rPr>
        <w:t>active and developing</w:t>
      </w:r>
      <w:r w:rsidRPr="009207A1">
        <w:rPr>
          <w:highlight w:val="green"/>
          <w:u w:val="single"/>
        </w:rPr>
        <w:t xml:space="preserve">, </w:t>
      </w:r>
      <w:r w:rsidRPr="009207A1">
        <w:rPr>
          <w:rStyle w:val="StyleUnderline"/>
          <w:highlight w:val="green"/>
        </w:rPr>
        <w:t>which</w:t>
      </w:r>
      <w:r w:rsidRPr="00D45D01">
        <w:rPr>
          <w:rStyle w:val="StyleUnderline"/>
        </w:rPr>
        <w:t xml:space="preserve"> strongly </w:t>
      </w:r>
      <w:r w:rsidRPr="009207A1">
        <w:rPr>
          <w:rStyle w:val="StyleUnderline"/>
          <w:highlight w:val="green"/>
        </w:rPr>
        <w:t>suggests</w:t>
      </w:r>
      <w:r w:rsidRPr="00D45D01">
        <w:rPr>
          <w:rStyle w:val="StyleUnderline"/>
        </w:rPr>
        <w:t xml:space="preserve"> that </w:t>
      </w:r>
      <w:r w:rsidRPr="009207A1">
        <w:rPr>
          <w:rStyle w:val="StyleUnderline"/>
          <w:highlight w:val="green"/>
        </w:rPr>
        <w:t xml:space="preserve">these trends </w:t>
      </w:r>
      <w:r w:rsidRPr="009207A1">
        <w:rPr>
          <w:rStyle w:val="Emphasis"/>
          <w:highlight w:val="green"/>
        </w:rPr>
        <w:t>will continue to increase</w:t>
      </w:r>
      <w:r w:rsidRPr="00D45D01">
        <w:rPr>
          <w:rStyle w:val="StyleUnderline"/>
        </w:rPr>
        <w:t xml:space="preserve"> in the next few decades</w:t>
      </w:r>
      <w:r w:rsidRPr="00D45D01">
        <w:rPr>
          <w:sz w:val="16"/>
        </w:rPr>
        <w:t xml:space="preserve">. </w:t>
      </w:r>
      <w:r w:rsidRPr="00D45D01">
        <w:rPr>
          <w:rStyle w:val="StyleUnderline"/>
        </w:rPr>
        <w:t xml:space="preserve">There is </w:t>
      </w:r>
      <w:r w:rsidRPr="00D45D01">
        <w:rPr>
          <w:rStyle w:val="Emphasis"/>
        </w:rPr>
        <w:t>nothing on the horizon to decrease them.</w:t>
      </w:r>
      <w:r w:rsidRPr="00D45D01">
        <w:rPr>
          <w:sz w:val="16"/>
        </w:rPr>
        <w:t xml:space="preserve"> Even the forces we might think could derail them, like crime, war, or our own excesses, also follow these emerging patterns. In this book I describe a dozen of these inevitable technological forces that will shape the next 30 years. “Inevitable” is a strong word. It sends up red flags for some people because they object that nothing is inevitable. They claim that human willpower and purpose can— and </w:t>
      </w:r>
      <w:proofErr w:type="gramStart"/>
      <w:r w:rsidRPr="00D45D01">
        <w:rPr>
          <w:sz w:val="16"/>
        </w:rPr>
        <w:t>should!—</w:t>
      </w:r>
      <w:proofErr w:type="gramEnd"/>
      <w:r w:rsidRPr="00D45D01">
        <w:rPr>
          <w:sz w:val="16"/>
        </w:rPr>
        <w:t xml:space="preserve"> deflect, overpower, and control any mechanical trend. In their view, “inevitability” is a free will cop-out we surrender to. </w:t>
      </w:r>
      <w:r w:rsidRPr="00D45D01">
        <w:rPr>
          <w:rStyle w:val="StyleUnderline"/>
          <w:sz w:val="16"/>
        </w:rPr>
        <w:t>When the notion of the inevitable is forged with fancy technology</w:t>
      </w:r>
      <w:r w:rsidRPr="00D45D01">
        <w:rPr>
          <w:sz w:val="16"/>
        </w:rPr>
        <w:t>, as I do here</w:t>
      </w:r>
      <w:r w:rsidRPr="00D45D01">
        <w:rPr>
          <w:rStyle w:val="StyleUnderline"/>
          <w:sz w:val="16"/>
        </w:rPr>
        <w:t>, the objections to a preordained destiny are even more fierce and passionate.</w:t>
      </w:r>
      <w:r w:rsidRPr="00D45D01">
        <w:rPr>
          <w:sz w:val="16"/>
        </w:rPr>
        <w:t xml:space="preserve"> One definition of “inevitable” is the final outcome in the classic rewinding thought experiment. If we rewound the tape of history back to the beginning of time and reran our civilization from the start again and again, a strong version of inevitability says that, no matter how many times we reran it, every time we end up with teenagers tweeting every five minutes in 2016. That’s not what I mean. I mean inevitable in a different way. </w:t>
      </w:r>
      <w:r w:rsidRPr="009207A1">
        <w:rPr>
          <w:rStyle w:val="StyleUnderline"/>
          <w:highlight w:val="green"/>
        </w:rPr>
        <w:t xml:space="preserve">There is </w:t>
      </w:r>
      <w:r w:rsidRPr="009207A1">
        <w:rPr>
          <w:rStyle w:val="Emphasis"/>
          <w:highlight w:val="green"/>
        </w:rPr>
        <w:t>bias in</w:t>
      </w:r>
      <w:r w:rsidRPr="00D45D01">
        <w:rPr>
          <w:rStyle w:val="Emphasis"/>
        </w:rPr>
        <w:t xml:space="preserve"> the nature of </w:t>
      </w:r>
      <w:r w:rsidRPr="009207A1">
        <w:rPr>
          <w:rStyle w:val="Emphasis"/>
          <w:highlight w:val="green"/>
        </w:rPr>
        <w:t>technology</w:t>
      </w:r>
      <w:r w:rsidRPr="009207A1">
        <w:rPr>
          <w:rStyle w:val="StyleUnderline"/>
          <w:highlight w:val="green"/>
        </w:rPr>
        <w:t xml:space="preserve"> that tilts</w:t>
      </w:r>
      <w:r w:rsidRPr="00D45D01">
        <w:rPr>
          <w:rStyle w:val="StyleUnderline"/>
        </w:rPr>
        <w:t xml:space="preserve"> it </w:t>
      </w:r>
      <w:r w:rsidRPr="009207A1">
        <w:rPr>
          <w:rStyle w:val="StyleUnderline"/>
          <w:highlight w:val="green"/>
        </w:rPr>
        <w:t>in certain directions</w:t>
      </w:r>
      <w:r w:rsidRPr="00D45D01">
        <w:rPr>
          <w:rStyle w:val="StyleUnderline"/>
        </w:rPr>
        <w:t xml:space="preserve"> and not others</w:t>
      </w:r>
      <w:r w:rsidRPr="00D45D01">
        <w:rPr>
          <w:sz w:val="16"/>
        </w:rPr>
        <w:t xml:space="preserve">. All things being equal, </w:t>
      </w:r>
      <w:r w:rsidRPr="00D45D01">
        <w:rPr>
          <w:rStyle w:val="StyleUnderline"/>
        </w:rPr>
        <w:t xml:space="preserve">the physics and mathematics that rule the dynamics of technology tend to favor certain behaviors. These </w:t>
      </w:r>
      <w:r w:rsidRPr="00D45D01">
        <w:rPr>
          <w:rStyle w:val="StyleUnderline"/>
        </w:rPr>
        <w:lastRenderedPageBreak/>
        <w:t xml:space="preserve">tendencies exist primarily in the aggregate forces that shape the general contours of technological forms </w:t>
      </w:r>
      <w:r w:rsidRPr="009207A1">
        <w:rPr>
          <w:rStyle w:val="StyleUnderline"/>
          <w:highlight w:val="green"/>
        </w:rPr>
        <w:t>and do not govern specifics</w:t>
      </w:r>
      <w:r w:rsidRPr="00D45D01">
        <w:rPr>
          <w:rStyle w:val="StyleUnderline"/>
        </w:rPr>
        <w:t xml:space="preserve"> or particular instances. </w:t>
      </w:r>
      <w:r w:rsidRPr="00D45D01">
        <w:rPr>
          <w:sz w:val="16"/>
        </w:rPr>
        <w:t xml:space="preserve">For example, </w:t>
      </w:r>
      <w:r w:rsidRPr="00D45D01">
        <w:rPr>
          <w:rStyle w:val="StyleUnderline"/>
        </w:rPr>
        <w:t>the form of an internet</w:t>
      </w:r>
      <w:r w:rsidRPr="00D45D01">
        <w:rPr>
          <w:sz w:val="16"/>
        </w:rPr>
        <w:t xml:space="preserve">— a network of networks spanning the globe— </w:t>
      </w:r>
      <w:r w:rsidRPr="00D45D01">
        <w:rPr>
          <w:rStyle w:val="Emphasis"/>
        </w:rPr>
        <w:t>was inevitable</w:t>
      </w:r>
      <w:r w:rsidRPr="00D45D01">
        <w:rPr>
          <w:sz w:val="16"/>
        </w:rPr>
        <w:t xml:space="preserve">, but the specific kind of internet we chose to have was not. The internet could have been commercial rather than nonprofit, or a national system instead of international, or it could have been secret instead of public. </w:t>
      </w:r>
      <w:r w:rsidRPr="00D45D01">
        <w:rPr>
          <w:rStyle w:val="StyleUnderline"/>
        </w:rPr>
        <w:t>Telephony</w:t>
      </w:r>
      <w:r w:rsidRPr="00D45D01">
        <w:rPr>
          <w:sz w:val="16"/>
        </w:rPr>
        <w:t xml:space="preserve">— long-distance electrically transmitted voice messages— </w:t>
      </w:r>
      <w:r w:rsidRPr="00D45D01">
        <w:rPr>
          <w:rStyle w:val="StyleUnderline"/>
        </w:rPr>
        <w:t>was inevitable</w:t>
      </w:r>
      <w:r w:rsidRPr="00D45D01">
        <w:rPr>
          <w:sz w:val="16"/>
        </w:rPr>
        <w:t xml:space="preserve">, but the iPhone was not. The generic form of a four-wheeled vehicle was inevitable, but SUVs were not. Instant messaging was inevitable, but tweeting every five minutes was not. Tweeting every five minutes is not inevitable in another way. </w:t>
      </w:r>
      <w:r w:rsidRPr="009207A1">
        <w:rPr>
          <w:rStyle w:val="StyleUnderline"/>
          <w:highlight w:val="green"/>
        </w:rPr>
        <w:t>We are morphing so fast</w:t>
      </w:r>
      <w:r w:rsidRPr="00D45D01">
        <w:rPr>
          <w:rStyle w:val="StyleUnderline"/>
        </w:rPr>
        <w:t xml:space="preserve"> that </w:t>
      </w:r>
      <w:r w:rsidRPr="009207A1">
        <w:rPr>
          <w:rStyle w:val="StyleUnderline"/>
          <w:highlight w:val="green"/>
        </w:rPr>
        <w:t>our ability to invent</w:t>
      </w:r>
      <w:r w:rsidRPr="00D45D01">
        <w:rPr>
          <w:rStyle w:val="StyleUnderline"/>
        </w:rPr>
        <w:t xml:space="preserve"> new things </w:t>
      </w:r>
      <w:r w:rsidRPr="009207A1">
        <w:rPr>
          <w:rStyle w:val="StyleUnderline"/>
          <w:highlight w:val="green"/>
        </w:rPr>
        <w:t>outpaces the rate we can civilize</w:t>
      </w:r>
      <w:r w:rsidRPr="00D45D01">
        <w:rPr>
          <w:rStyle w:val="StyleUnderline"/>
        </w:rPr>
        <w:t xml:space="preserve"> them. </w:t>
      </w:r>
      <w:r w:rsidRPr="00D45D01">
        <w:rPr>
          <w:sz w:val="16"/>
        </w:rPr>
        <w:t xml:space="preserve">These days it takes us a decade after a technology appears to develop a social consensus on what it means and what etiquette we need to tame it. In another five years we’ll find a polite place for twittering, just as we figured out what to do with cell phones ringing everywhere. (Use silent vibrators.) Just like that, this initial response will disappear quickly and we’ll see it was neither essential nor inevitable. </w:t>
      </w:r>
      <w:r w:rsidRPr="00D45D01">
        <w:rPr>
          <w:rStyle w:val="StyleUnderline"/>
        </w:rPr>
        <w:t xml:space="preserve">The kind of </w:t>
      </w:r>
      <w:r w:rsidRPr="009207A1">
        <w:rPr>
          <w:rStyle w:val="StyleUnderline"/>
          <w:highlight w:val="green"/>
        </w:rPr>
        <w:t>inevitability</w:t>
      </w:r>
      <w:r w:rsidRPr="00D45D01">
        <w:rPr>
          <w:rStyle w:val="StyleUnderline"/>
        </w:rPr>
        <w:t xml:space="preserve"> I am speaking of here in the digital realm </w:t>
      </w:r>
      <w:r w:rsidRPr="009207A1">
        <w:rPr>
          <w:rStyle w:val="StyleUnderline"/>
          <w:highlight w:val="green"/>
        </w:rPr>
        <w:t xml:space="preserve">is </w:t>
      </w:r>
      <w:r w:rsidRPr="009207A1">
        <w:rPr>
          <w:rStyle w:val="Emphasis"/>
          <w:highlight w:val="green"/>
        </w:rPr>
        <w:t>the result of momentum</w:t>
      </w:r>
      <w:r w:rsidRPr="00D45D01">
        <w:rPr>
          <w:rStyle w:val="Emphasis"/>
        </w:rPr>
        <w:t>.</w:t>
      </w:r>
      <w:r w:rsidRPr="00D45D01">
        <w:rPr>
          <w:u w:val="single"/>
        </w:rPr>
        <w:t xml:space="preserve"> </w:t>
      </w:r>
      <w:r w:rsidRPr="00D45D01">
        <w:rPr>
          <w:rStyle w:val="StyleUnderline"/>
        </w:rPr>
        <w:t>The momentum of an ongoing technological shift</w:t>
      </w:r>
      <w:r w:rsidRPr="00D45D01">
        <w:rPr>
          <w:rStyle w:val="StyleUnderline"/>
          <w:sz w:val="16"/>
        </w:rPr>
        <w:t>. The</w:t>
      </w:r>
      <w:r w:rsidRPr="00D45D01">
        <w:rPr>
          <w:rStyle w:val="StyleUnderline"/>
        </w:rPr>
        <w:t xml:space="preserve"> strong tides that shaped digital technologies for the past 30 years will </w:t>
      </w:r>
      <w:r w:rsidRPr="00D45D01">
        <w:rPr>
          <w:rStyle w:val="Emphasis"/>
        </w:rPr>
        <w:t>continue to expand and harden</w:t>
      </w:r>
      <w:r w:rsidRPr="00D45D01">
        <w:rPr>
          <w:rStyle w:val="StyleUnderline"/>
          <w:sz w:val="16"/>
        </w:rPr>
        <w:t xml:space="preserve"> in the next 30 years</w:t>
      </w:r>
      <w:r w:rsidRPr="00D45D01">
        <w:rPr>
          <w:sz w:val="16"/>
        </w:rPr>
        <w:t xml:space="preserve">. These apply to not just North America, but to the entire world. Throughout this book I use </w:t>
      </w:r>
      <w:r w:rsidRPr="00D45D01">
        <w:rPr>
          <w:u w:val="single"/>
        </w:rPr>
        <w:t>examples</w:t>
      </w:r>
      <w:r w:rsidRPr="00D45D01">
        <w:rPr>
          <w:sz w:val="16"/>
        </w:rPr>
        <w:t xml:space="preserve"> from the United States because readers will be more familiar with them, but for each I could have easily found a corresponding example in India, Mali, Peru, or Estonia. The true leaders in digital money, for example, </w:t>
      </w:r>
      <w:r w:rsidRPr="00D45D01">
        <w:rPr>
          <w:u w:val="single"/>
        </w:rPr>
        <w:t>are in Africa and Afghanistan</w:t>
      </w:r>
      <w:r w:rsidRPr="00D45D01">
        <w:rPr>
          <w:sz w:val="16"/>
        </w:rPr>
        <w:t xml:space="preserve">, where e-money is sometimes the only functioning currency. </w:t>
      </w:r>
      <w:r w:rsidRPr="00D45D01">
        <w:rPr>
          <w:u w:val="single"/>
        </w:rPr>
        <w:t>China</w:t>
      </w:r>
      <w:r w:rsidRPr="00D45D01">
        <w:rPr>
          <w:sz w:val="16"/>
        </w:rPr>
        <w:t xml:space="preserve"> is way ahead of everyone else in developing sharing </w:t>
      </w:r>
      <w:r w:rsidRPr="00D45D01">
        <w:rPr>
          <w:u w:val="single"/>
        </w:rPr>
        <w:t>applications</w:t>
      </w:r>
      <w:r w:rsidRPr="00D45D01">
        <w:rPr>
          <w:sz w:val="16"/>
        </w:rPr>
        <w:t xml:space="preserve"> on mobile. But while </w:t>
      </w:r>
      <w:r w:rsidRPr="00D45D01">
        <w:rPr>
          <w:u w:val="single"/>
        </w:rPr>
        <w:t>culture</w:t>
      </w:r>
      <w:r w:rsidRPr="00D45D01">
        <w:rPr>
          <w:sz w:val="16"/>
        </w:rPr>
        <w:t xml:space="preserve"> can advance or retard the expression, the </w:t>
      </w:r>
      <w:r w:rsidRPr="00D45D01">
        <w:rPr>
          <w:b/>
          <w:u w:val="single"/>
        </w:rPr>
        <w:t>underlying forces</w:t>
      </w:r>
      <w:r w:rsidRPr="00D45D01">
        <w:rPr>
          <w:u w:val="single"/>
        </w:rPr>
        <w:t xml:space="preserve"> are universal</w:t>
      </w:r>
      <w:r w:rsidRPr="00D45D01">
        <w:rPr>
          <w:sz w:val="16"/>
        </w:rPr>
        <w:t>.</w:t>
      </w:r>
    </w:p>
    <w:p w:rsidR="00554027" w:rsidRPr="00FA7F6F" w:rsidRDefault="00554027" w:rsidP="00554027">
      <w:pPr>
        <w:pStyle w:val="Heading4"/>
      </w:pPr>
      <w:r>
        <w:t xml:space="preserve">Cap is sustainable – innovation is key to solve the climate </w:t>
      </w:r>
    </w:p>
    <w:p w:rsidR="00554027" w:rsidRDefault="00554027" w:rsidP="00554027">
      <w:r w:rsidRPr="0036097F">
        <w:rPr>
          <w:rStyle w:val="Style13ptBold"/>
        </w:rPr>
        <w:t>Karlsson 21</w:t>
      </w:r>
      <w:r w:rsidRPr="0036097F">
        <w:t xml:space="preserve"> – </w:t>
      </w:r>
      <w:r w:rsidRPr="007A428D">
        <w:t xml:space="preserve">Associate Professor in political science </w:t>
      </w:r>
      <w:r>
        <w:t xml:space="preserve">at Umea University </w:t>
      </w:r>
      <w:r w:rsidRPr="0036097F">
        <w:t xml:space="preserve">(Rasmus, "Learning in the Anthropocene" Soc. Sci. 10, no. 6: 233. </w:t>
      </w:r>
      <w:hyperlink r:id="rId10" w:history="1">
        <w:r w:rsidRPr="0036097F">
          <w:rPr>
            <w:rStyle w:val="Hyperlink"/>
          </w:rPr>
          <w:t>https://doi.org/10.3390/socsci10060233</w:t>
        </w:r>
      </w:hyperlink>
      <w:r w:rsidRPr="0036097F">
        <w:t xml:space="preserve"> 18 June 2021)</w:t>
      </w:r>
    </w:p>
    <w:p w:rsidR="00554027" w:rsidRPr="00FA7F6F" w:rsidRDefault="00554027" w:rsidP="00554027">
      <w:r w:rsidRPr="00F80309">
        <w:rPr>
          <w:sz w:val="16"/>
        </w:rPr>
        <w:t>Unpacking this argument, it is perhaps useful to first recognize t</w:t>
      </w:r>
      <w:r w:rsidRPr="00665714">
        <w:rPr>
          <w:sz w:val="16"/>
        </w:rPr>
        <w:t xml:space="preserve">hat, </w:t>
      </w:r>
      <w:r w:rsidRPr="00665714">
        <w:rPr>
          <w:rStyle w:val="Emphasis"/>
        </w:rPr>
        <w:t>stable as the Holocene</w:t>
      </w:r>
      <w:r w:rsidRPr="00665714">
        <w:rPr>
          <w:rStyle w:val="StyleUnderline"/>
        </w:rPr>
        <w:t xml:space="preserve"> may have seemed from a human</w:t>
      </w:r>
      <w:r w:rsidRPr="006F2C39">
        <w:rPr>
          <w:rStyle w:val="StyleUnderline"/>
        </w:rPr>
        <w:t xml:space="preserve"> perspective, </w:t>
      </w:r>
      <w:r w:rsidRPr="009207A1">
        <w:rPr>
          <w:rStyle w:val="Emphasis"/>
          <w:highlight w:val="green"/>
        </w:rPr>
        <w:t>life was always</w:t>
      </w:r>
      <w:r w:rsidRPr="006F2C39">
        <w:rPr>
          <w:rStyle w:val="StyleUnderline"/>
        </w:rPr>
        <w:t xml:space="preserve"> </w:t>
      </w:r>
      <w:r w:rsidRPr="009207A1">
        <w:rPr>
          <w:rStyle w:val="StyleUnderline"/>
          <w:highlight w:val="green"/>
        </w:rPr>
        <w:t>vulnerable to</w:t>
      </w:r>
      <w:r w:rsidRPr="006F2C39">
        <w:rPr>
          <w:rStyle w:val="StyleUnderline"/>
        </w:rPr>
        <w:t xml:space="preserve"> a number of </w:t>
      </w:r>
      <w:r w:rsidRPr="009207A1">
        <w:rPr>
          <w:rStyle w:val="Emphasis"/>
          <w:highlight w:val="green"/>
        </w:rPr>
        <w:t xml:space="preserve">cosmic risks, </w:t>
      </w:r>
      <w:r w:rsidRPr="00665714">
        <w:rPr>
          <w:rStyle w:val="Emphasis"/>
        </w:rPr>
        <w:t>such as bolide collisions</w:t>
      </w:r>
      <w:r w:rsidRPr="00665714">
        <w:rPr>
          <w:rStyle w:val="StyleUnderline"/>
        </w:rPr>
        <w:t xml:space="preserve">, </w:t>
      </w:r>
      <w:r w:rsidRPr="00665714">
        <w:rPr>
          <w:rStyle w:val="Emphasis"/>
        </w:rPr>
        <w:t xml:space="preserve">risks that </w:t>
      </w:r>
      <w:r w:rsidRPr="009207A1">
        <w:rPr>
          <w:rStyle w:val="Emphasis"/>
          <w:highlight w:val="green"/>
        </w:rPr>
        <w:t>only</w:t>
      </w:r>
      <w:r w:rsidRPr="006F2C39">
        <w:rPr>
          <w:rStyle w:val="StyleUnderline"/>
        </w:rPr>
        <w:t xml:space="preserve"> advanced </w:t>
      </w:r>
      <w:r w:rsidRPr="009207A1">
        <w:rPr>
          <w:rStyle w:val="Emphasis"/>
          <w:highlight w:val="green"/>
        </w:rPr>
        <w:t>tech</w:t>
      </w:r>
      <w:r w:rsidRPr="006F2C39">
        <w:rPr>
          <w:rStyle w:val="StyleUnderline"/>
        </w:rPr>
        <w:t xml:space="preserve">nologies </w:t>
      </w:r>
      <w:r w:rsidRPr="009207A1">
        <w:rPr>
          <w:rStyle w:val="StyleUnderline"/>
          <w:highlight w:val="green"/>
        </w:rPr>
        <w:t>can mitigate</w:t>
      </w:r>
      <w:r w:rsidRPr="00F80309">
        <w:rPr>
          <w:sz w:val="16"/>
        </w:rPr>
        <w:t xml:space="preserve">. </w:t>
      </w:r>
      <w:r w:rsidRPr="00665714">
        <w:rPr>
          <w:sz w:val="16"/>
        </w:rPr>
        <w:t xml:space="preserve">Similarly, </w:t>
      </w:r>
      <w:r w:rsidRPr="00665714">
        <w:rPr>
          <w:rStyle w:val="Emphasis"/>
        </w:rPr>
        <w:t>the Black Death</w:t>
      </w:r>
      <w:r w:rsidRPr="00665714">
        <w:rPr>
          <w:rStyle w:val="StyleUnderline"/>
        </w:rPr>
        <w:t xml:space="preserve"> of the 14th century should serve as a powerful reminder of the extreme</w:t>
      </w:r>
      <w:r w:rsidRPr="006F2C39">
        <w:rPr>
          <w:rStyle w:val="StyleUnderline"/>
        </w:rPr>
        <w:t xml:space="preserve"> </w:t>
      </w:r>
      <w:r w:rsidRPr="009207A1">
        <w:rPr>
          <w:rStyle w:val="StyleUnderline"/>
          <w:highlight w:val="green"/>
        </w:rPr>
        <w:t xml:space="preserve">vulnerability </w:t>
      </w:r>
      <w:r w:rsidRPr="009207A1">
        <w:rPr>
          <w:rStyle w:val="Emphasis"/>
          <w:highlight w:val="green"/>
        </w:rPr>
        <w:t>of pre-industrial societies</w:t>
      </w:r>
      <w:r w:rsidRPr="009207A1">
        <w:rPr>
          <w:rStyle w:val="StyleUnderline"/>
          <w:highlight w:val="green"/>
        </w:rPr>
        <w:t xml:space="preserve"> </w:t>
      </w:r>
      <w:r w:rsidRPr="006F2C39">
        <w:rPr>
          <w:rStyle w:val="StyleUnderline"/>
        </w:rPr>
        <w:t>at a microbiological level</w:t>
      </w:r>
      <w:r w:rsidRPr="00F80309">
        <w:rPr>
          <w:sz w:val="16"/>
        </w:rPr>
        <w:t>. Nevertheless, it is reasonable to think of the Holocene as providing a relatively stable baseline against which the ecological effects of technological interventions could hypothetically be evaluated. With most human activities being distinctively local, nature would for the most part “bounce back” (even if the deforestation of the Mediterranean basin during the Roman period is an example of that not always being the case) while larger geophysical processes, such as the carbon cycle, remained entirely beyond human intentional control. Even if there has been some debate about what influence human activities had on the preindustrial climate (</w:t>
      </w:r>
      <w:proofErr w:type="spellStart"/>
      <w:r w:rsidRPr="00F80309">
        <w:rPr>
          <w:sz w:val="16"/>
        </w:rPr>
        <w:t>Ruddiman</w:t>
      </w:r>
      <w:proofErr w:type="spellEnd"/>
      <w:r w:rsidRPr="00F80309">
        <w:rPr>
          <w:sz w:val="16"/>
        </w:rPr>
        <w:t xml:space="preserve"> 2007), anthropogenic forcing was in any case both marginal and gradual. All this changed with the onset of the Great Acceleration by which humans came </w:t>
      </w:r>
      <w:r w:rsidRPr="00665009">
        <w:rPr>
          <w:sz w:val="16"/>
        </w:rPr>
        <w:t xml:space="preserve">to overwhelm the great forces of nature, causing untold damage to fragile ecosystems and habitats everywhere, forever altering the trajectory of life on the planet (Steffen et al. 2011b). </w:t>
      </w:r>
      <w:r w:rsidRPr="00665009">
        <w:rPr>
          <w:rStyle w:val="StyleUnderline"/>
        </w:rPr>
        <w:t xml:space="preserve">In a grander perspective, </w:t>
      </w:r>
      <w:r w:rsidRPr="00665009">
        <w:rPr>
          <w:rStyle w:val="Emphasis"/>
        </w:rPr>
        <w:t>humanity may</w:t>
      </w:r>
      <w:r w:rsidRPr="00665009">
        <w:rPr>
          <w:rStyle w:val="StyleUnderline"/>
        </w:rPr>
        <w:t xml:space="preserve"> one day become an interplanetary species and thus instrumental in safeguarding </w:t>
      </w:r>
      <w:r w:rsidRPr="00665009">
        <w:rPr>
          <w:rStyle w:val="Emphasis"/>
        </w:rPr>
        <w:t>the long-term existence of biological life</w:t>
      </w:r>
      <w:r w:rsidRPr="00665009">
        <w:rPr>
          <w:rStyle w:val="StyleUnderline"/>
        </w:rPr>
        <w:t>,</w:t>
      </w:r>
      <w:r w:rsidRPr="00665009">
        <w:rPr>
          <w:sz w:val="16"/>
        </w:rPr>
        <w:t xml:space="preserve"> but for the moment, </w:t>
      </w:r>
      <w:r w:rsidRPr="00665009">
        <w:rPr>
          <w:rStyle w:val="StyleUnderline"/>
        </w:rPr>
        <w:t>its</w:t>
      </w:r>
      <w:r w:rsidRPr="006F2C39">
        <w:rPr>
          <w:rStyle w:val="StyleUnderline"/>
        </w:rPr>
        <w:t xml:space="preserve"> impact is ethically dubious at best as the glaciers melt, the oceans fill up with plastics, and vast number of species are driven to extinctio</w:t>
      </w:r>
      <w:r w:rsidRPr="00F80309">
        <w:rPr>
          <w:sz w:val="16"/>
        </w:rPr>
        <w:t xml:space="preserve">n. Faced with these grim realities, </w:t>
      </w:r>
      <w:r w:rsidRPr="006F2C39">
        <w:rPr>
          <w:rStyle w:val="Emphasis"/>
        </w:rPr>
        <w:t xml:space="preserve">it is of course not </w:t>
      </w:r>
      <w:r w:rsidRPr="00665714">
        <w:rPr>
          <w:rStyle w:val="Emphasis"/>
        </w:rPr>
        <w:t>surprising that the first impulse is to seek to restore some kind primordial harmony and restrain human activities</w:t>
      </w:r>
      <w:r w:rsidRPr="00665714">
        <w:rPr>
          <w:sz w:val="16"/>
        </w:rPr>
        <w:t xml:space="preserve">. Yet, it is </w:t>
      </w:r>
      <w:r w:rsidRPr="00665714">
        <w:rPr>
          <w:rStyle w:val="StyleUnderline"/>
        </w:rPr>
        <w:t>important</w:t>
      </w:r>
      <w:r w:rsidRPr="00665714">
        <w:rPr>
          <w:sz w:val="16"/>
        </w:rPr>
        <w:t xml:space="preserve"> to acknowledge that, even if their</w:t>
      </w:r>
      <w:r w:rsidRPr="00F80309">
        <w:rPr>
          <w:sz w:val="16"/>
        </w:rPr>
        <w:t xml:space="preserve"> aggregate impact may have been within the pattern of Holocene variability, </w:t>
      </w:r>
      <w:r w:rsidRPr="009207A1">
        <w:rPr>
          <w:rStyle w:val="Emphasis"/>
          <w:highlight w:val="green"/>
        </w:rPr>
        <w:t>pre-modern</w:t>
      </w:r>
      <w:r w:rsidRPr="006F2C39">
        <w:rPr>
          <w:rStyle w:val="StyleUnderline"/>
        </w:rPr>
        <w:t xml:space="preserve"> Western agricultural </w:t>
      </w:r>
      <w:r w:rsidRPr="009207A1">
        <w:rPr>
          <w:rStyle w:val="StyleUnderline"/>
          <w:highlight w:val="green"/>
        </w:rPr>
        <w:t xml:space="preserve">societies were </w:t>
      </w:r>
      <w:r w:rsidRPr="00665714">
        <w:rPr>
          <w:rStyle w:val="StyleUnderline"/>
        </w:rPr>
        <w:t xml:space="preserve">hardly “sustainable” in any meaningful sense. </w:t>
      </w:r>
      <w:r w:rsidRPr="009207A1">
        <w:rPr>
          <w:rStyle w:val="StyleUnderline"/>
          <w:highlight w:val="green"/>
        </w:rPr>
        <w:t>Experiencing permanent scarcity</w:t>
      </w:r>
      <w:r w:rsidRPr="006F2C39">
        <w:rPr>
          <w:rStyle w:val="StyleUnderline"/>
        </w:rPr>
        <w:t xml:space="preserve">, violent </w:t>
      </w:r>
      <w:r w:rsidRPr="009207A1">
        <w:rPr>
          <w:rStyle w:val="StyleUnderline"/>
          <w:highlight w:val="green"/>
        </w:rPr>
        <w:t xml:space="preserve">conflict </w:t>
      </w:r>
      <w:r w:rsidRPr="00665714">
        <w:rPr>
          <w:rStyle w:val="StyleUnderline"/>
        </w:rPr>
        <w:t>was endemic</w:t>
      </w:r>
      <w:r w:rsidRPr="00665714">
        <w:rPr>
          <w:sz w:val="16"/>
        </w:rPr>
        <w:t xml:space="preserve"> (Gat 2013), and as much as some contemporary academics like to attribute all evils to “capitalism” (</w:t>
      </w:r>
      <w:proofErr w:type="spellStart"/>
      <w:r w:rsidRPr="00665714">
        <w:rPr>
          <w:sz w:val="16"/>
        </w:rPr>
        <w:t>Malm</w:t>
      </w:r>
      <w:proofErr w:type="spellEnd"/>
      <w:r w:rsidRPr="00665714">
        <w:rPr>
          <w:sz w:val="16"/>
        </w:rPr>
        <w:t xml:space="preserve"> 2016), pre-capitalist societies exhibited no shortage of religious intolerance and other forms of social domination</w:t>
      </w:r>
      <w:r w:rsidRPr="00F80309">
        <w:rPr>
          <w:sz w:val="16"/>
        </w:rPr>
        <w:t>. It is thus not surprising that some have argued the need to reverse the civilizational arc further yet and return to a preliterate hunter-gather existence (</w:t>
      </w:r>
      <w:proofErr w:type="spellStart"/>
      <w:r w:rsidRPr="00F80309">
        <w:rPr>
          <w:sz w:val="16"/>
        </w:rPr>
        <w:t>Zerzan</w:t>
      </w:r>
      <w:proofErr w:type="spellEnd"/>
      <w:r w:rsidRPr="00F80309">
        <w:rPr>
          <w:sz w:val="16"/>
        </w:rPr>
        <w:t xml:space="preserve"> 2008) even if this, obviously, has very little to do with existing political realities and social formations. Under Holocene conditions, </w:t>
      </w:r>
      <w:r w:rsidRPr="00F80309">
        <w:rPr>
          <w:sz w:val="16"/>
        </w:rPr>
        <w:lastRenderedPageBreak/>
        <w:t>the short-term human tragedy may have been the same, but it did not undermine the long-term ability of the planet to support life</w:t>
      </w:r>
      <w:r w:rsidRPr="006F2C39">
        <w:rPr>
          <w:rStyle w:val="StyleUnderline"/>
        </w:rPr>
        <w:t xml:space="preserve">. In a world of eight billion people, already accumulated emissions in the atmosphere have committed the planet to significant warming under the coming centuries, with an </w:t>
      </w:r>
      <w:r w:rsidRPr="00665714">
        <w:rPr>
          <w:rStyle w:val="StyleUnderline"/>
        </w:rPr>
        <w:t xml:space="preserve">increasing </w:t>
      </w:r>
      <w:r w:rsidRPr="009207A1">
        <w:rPr>
          <w:rStyle w:val="StyleUnderline"/>
          <w:highlight w:val="green"/>
        </w:rPr>
        <w:t>probability that</w:t>
      </w:r>
      <w:r w:rsidRPr="006F2C39">
        <w:rPr>
          <w:rStyle w:val="StyleUnderline"/>
        </w:rPr>
        <w:t xml:space="preserve"> committed </w:t>
      </w:r>
      <w:r w:rsidRPr="009207A1">
        <w:rPr>
          <w:rStyle w:val="StyleUnderline"/>
          <w:highlight w:val="green"/>
        </w:rPr>
        <w:t>warming</w:t>
      </w:r>
      <w:r w:rsidRPr="006F2C39">
        <w:rPr>
          <w:rStyle w:val="StyleUnderline"/>
        </w:rPr>
        <w:t xml:space="preserve"> already </w:t>
      </w:r>
      <w:r w:rsidRPr="009207A1">
        <w:rPr>
          <w:rStyle w:val="StyleUnderline"/>
          <w:highlight w:val="green"/>
        </w:rPr>
        <w:t>exceeds</w:t>
      </w:r>
      <w:r w:rsidRPr="006F2C39">
        <w:rPr>
          <w:rStyle w:val="StyleUnderline"/>
        </w:rPr>
        <w:t xml:space="preserve"> the </w:t>
      </w:r>
      <w:r w:rsidRPr="009207A1">
        <w:rPr>
          <w:rStyle w:val="Emphasis"/>
          <w:highlight w:val="green"/>
        </w:rPr>
        <w:t>1.5-</w:t>
      </w:r>
      <w:r w:rsidRPr="00665714">
        <w:rPr>
          <w:rStyle w:val="StyleUnderline"/>
        </w:rPr>
        <w:t>degree</w:t>
      </w:r>
      <w:r w:rsidRPr="006F2C39">
        <w:rPr>
          <w:rStyle w:val="StyleUnderline"/>
        </w:rPr>
        <w:t xml:space="preserve"> target of the Paris Agreement even if all fossil-fuel emissions were to stop today</w:t>
      </w:r>
      <w:r w:rsidRPr="00F80309">
        <w:rPr>
          <w:sz w:val="16"/>
        </w:rPr>
        <w:t xml:space="preserve"> (</w:t>
      </w:r>
      <w:proofErr w:type="spellStart"/>
      <w:r w:rsidRPr="00F80309">
        <w:rPr>
          <w:sz w:val="16"/>
        </w:rPr>
        <w:t>Mauritsen</w:t>
      </w:r>
      <w:proofErr w:type="spellEnd"/>
      <w:r w:rsidRPr="00F80309">
        <w:rPr>
          <w:sz w:val="16"/>
        </w:rPr>
        <w:t xml:space="preserve"> and Pincus 2017). This means that </w:t>
      </w:r>
      <w:r w:rsidRPr="00665714">
        <w:rPr>
          <w:rStyle w:val="Emphasis"/>
        </w:rPr>
        <w:t xml:space="preserve">sustained </w:t>
      </w:r>
      <w:r w:rsidRPr="009207A1">
        <w:rPr>
          <w:rStyle w:val="Emphasis"/>
          <w:highlight w:val="green"/>
        </w:rPr>
        <w:t>negative emission</w:t>
      </w:r>
      <w:r w:rsidRPr="00BE2247">
        <w:rPr>
          <w:rStyle w:val="StyleUnderline"/>
        </w:rPr>
        <w:t xml:space="preserve">s, presumably </w:t>
      </w:r>
      <w:r w:rsidRPr="00665714">
        <w:rPr>
          <w:rStyle w:val="Emphasis"/>
        </w:rPr>
        <w:t xml:space="preserve">in combination with </w:t>
      </w:r>
      <w:r w:rsidRPr="009207A1">
        <w:rPr>
          <w:rStyle w:val="Emphasis"/>
          <w:highlight w:val="green"/>
        </w:rPr>
        <w:t>SRM</w:t>
      </w:r>
      <w:r w:rsidRPr="00BE2247">
        <w:rPr>
          <w:rStyle w:val="StyleUnderline"/>
        </w:rPr>
        <w:t xml:space="preserve">, </w:t>
      </w:r>
      <w:r w:rsidRPr="009207A1">
        <w:rPr>
          <w:rStyle w:val="StyleUnderline"/>
          <w:highlight w:val="green"/>
        </w:rPr>
        <w:t>will</w:t>
      </w:r>
      <w:r w:rsidRPr="00BE2247">
        <w:rPr>
          <w:rStyle w:val="StyleUnderline"/>
        </w:rPr>
        <w:t xml:space="preserve"> most likely </w:t>
      </w:r>
      <w:r w:rsidRPr="00665714">
        <w:rPr>
          <w:rStyle w:val="Emphasis"/>
        </w:rPr>
        <w:t>be needed</w:t>
      </w:r>
      <w:r w:rsidRPr="00665714">
        <w:rPr>
          <w:rStyle w:val="StyleUnderline"/>
        </w:rPr>
        <w:t xml:space="preserve"> just </w:t>
      </w:r>
      <w:r w:rsidRPr="00665714">
        <w:rPr>
          <w:rStyle w:val="Emphasis"/>
        </w:rPr>
        <w:t xml:space="preserve">to </w:t>
      </w:r>
      <w:r w:rsidRPr="009207A1">
        <w:rPr>
          <w:rStyle w:val="Emphasis"/>
          <w:highlight w:val="green"/>
        </w:rPr>
        <w:t>stabilize</w:t>
      </w:r>
      <w:r w:rsidRPr="00BE2247">
        <w:rPr>
          <w:rStyle w:val="StyleUnderline"/>
        </w:rPr>
        <w:t xml:space="preserve"> global </w:t>
      </w:r>
      <w:r w:rsidRPr="009207A1">
        <w:rPr>
          <w:rStyle w:val="Emphasis"/>
          <w:highlight w:val="green"/>
        </w:rPr>
        <w:t>temperatures</w:t>
      </w:r>
      <w:r w:rsidRPr="00BE2247">
        <w:rPr>
          <w:rStyle w:val="StyleUnderline"/>
        </w:rPr>
        <w:t>,</w:t>
      </w:r>
      <w:r w:rsidRPr="00F80309">
        <w:rPr>
          <w:sz w:val="16"/>
        </w:rPr>
        <w:t xml:space="preserve"> not to mentioning countering the flow of future emissions. According to the Intergovernmental Panel on Climate Change (IPCC), assuming that all the pledges submitted under the Paris Agreement are fulfilled, </w:t>
      </w:r>
      <w:r w:rsidRPr="009207A1">
        <w:rPr>
          <w:rStyle w:val="Emphasis"/>
          <w:highlight w:val="green"/>
        </w:rPr>
        <w:t>limiting warming</w:t>
      </w:r>
      <w:r w:rsidRPr="009C4D15">
        <w:rPr>
          <w:rStyle w:val="Emphasis"/>
        </w:rPr>
        <w:t xml:space="preserve"> to 1.5 degrees </w:t>
      </w:r>
      <w:r w:rsidRPr="009207A1">
        <w:rPr>
          <w:rStyle w:val="Emphasis"/>
          <w:highlight w:val="green"/>
        </w:rPr>
        <w:t>will</w:t>
      </w:r>
      <w:r w:rsidRPr="009C4D15">
        <w:rPr>
          <w:rStyle w:val="Emphasis"/>
        </w:rPr>
        <w:t xml:space="preserve"> still </w:t>
      </w:r>
      <w:r w:rsidRPr="009207A1">
        <w:rPr>
          <w:rStyle w:val="Emphasis"/>
          <w:highlight w:val="green"/>
        </w:rPr>
        <w:t>require</w:t>
      </w:r>
      <w:r w:rsidRPr="009C4D15">
        <w:rPr>
          <w:rStyle w:val="Emphasis"/>
        </w:rPr>
        <w:t xml:space="preserve"> </w:t>
      </w:r>
      <w:r w:rsidRPr="00665714">
        <w:rPr>
          <w:rStyle w:val="Emphasis"/>
        </w:rPr>
        <w:t>negative emissions in the range of 100—1000 gigatons of CO2</w:t>
      </w:r>
      <w:r w:rsidRPr="00665714">
        <w:rPr>
          <w:sz w:val="16"/>
        </w:rPr>
        <w:t xml:space="preserve"> (Hilaire et al. 2019, p. 190). The removal of carbon dioxide at gigaton scales from </w:t>
      </w:r>
      <w:r w:rsidRPr="00665714">
        <w:rPr>
          <w:rStyle w:val="Emphasis"/>
        </w:rPr>
        <w:t>the atmosphere</w:t>
      </w:r>
      <w:r w:rsidRPr="00665714">
        <w:rPr>
          <w:sz w:val="16"/>
        </w:rPr>
        <w:t xml:space="preserve"> </w:t>
      </w:r>
      <w:r w:rsidRPr="00665714">
        <w:rPr>
          <w:rStyle w:val="StyleUnderline"/>
        </w:rPr>
        <w:t>will presumably require the existence of an advanced</w:t>
      </w:r>
      <w:r w:rsidRPr="009C4D15">
        <w:rPr>
          <w:rStyle w:val="StyleUnderline"/>
        </w:rPr>
        <w:t xml:space="preserve"> </w:t>
      </w:r>
      <w:r w:rsidRPr="009207A1">
        <w:rPr>
          <w:rStyle w:val="StyleUnderline"/>
          <w:highlight w:val="green"/>
        </w:rPr>
        <w:t>industrial</w:t>
      </w:r>
      <w:r w:rsidRPr="009C4D15">
        <w:rPr>
          <w:rStyle w:val="StyleUnderline"/>
        </w:rPr>
        <w:t xml:space="preserve"> </w:t>
      </w:r>
      <w:r w:rsidRPr="009207A1">
        <w:rPr>
          <w:rStyle w:val="StyleUnderline"/>
          <w:highlight w:val="green"/>
        </w:rPr>
        <w:t>society</w:t>
      </w:r>
      <w:r w:rsidRPr="009C4D15">
        <w:rPr>
          <w:rStyle w:val="StyleUnderline"/>
        </w:rPr>
        <w:t xml:space="preserve"> since low-tech options, such as afforestation, will be of limited use</w:t>
      </w:r>
      <w:r w:rsidRPr="00F80309">
        <w:rPr>
          <w:sz w:val="16"/>
        </w:rPr>
        <w:t xml:space="preserve"> (Gundersen et al. 2021; Seddon et al. 2020), especially in a future of competing land-uses. It is against this backdrop of worsening climate harms that the limits of “precaution”, at least as conventionally understood, become apparent. </w:t>
      </w:r>
      <w:r w:rsidRPr="009C4D15">
        <w:rPr>
          <w:rStyle w:val="StyleUnderline"/>
        </w:rPr>
        <w:t xml:space="preserve">While </w:t>
      </w:r>
      <w:proofErr w:type="spellStart"/>
      <w:r w:rsidRPr="00665714">
        <w:rPr>
          <w:rStyle w:val="StyleUnderline"/>
        </w:rPr>
        <w:t>degrowth</w:t>
      </w:r>
      <w:proofErr w:type="spellEnd"/>
      <w:r w:rsidRPr="00665714">
        <w:rPr>
          <w:rStyle w:val="StyleUnderline"/>
        </w:rPr>
        <w:t xml:space="preserve"> advocates tend to insist that</w:t>
      </w:r>
      <w:r w:rsidRPr="009C4D15">
        <w:rPr>
          <w:rStyle w:val="StyleUnderline"/>
        </w:rPr>
        <w:t xml:space="preserve"> </w:t>
      </w:r>
      <w:r w:rsidRPr="009207A1">
        <w:rPr>
          <w:rStyle w:val="StyleUnderline"/>
          <w:highlight w:val="green"/>
        </w:rPr>
        <w:t>behavioral change</w:t>
      </w:r>
      <w:r w:rsidRPr="009C4D15">
        <w:rPr>
          <w:rStyle w:val="StyleUnderline"/>
        </w:rPr>
        <w:t>, even explicitly betting on a “social miracle”</w:t>
      </w:r>
      <w:r w:rsidRPr="00F80309">
        <w:rPr>
          <w:sz w:val="16"/>
        </w:rPr>
        <w:t xml:space="preserve"> (</w:t>
      </w:r>
      <w:proofErr w:type="spellStart"/>
      <w:r w:rsidRPr="00F80309">
        <w:rPr>
          <w:sz w:val="16"/>
        </w:rPr>
        <w:t>Kallis</w:t>
      </w:r>
      <w:proofErr w:type="spellEnd"/>
      <w:r w:rsidRPr="00F80309">
        <w:rPr>
          <w:sz w:val="16"/>
        </w:rPr>
        <w:t xml:space="preserve"> 2019, p. 195</w:t>
      </w:r>
      <w:r w:rsidRPr="00665714">
        <w:rPr>
          <w:sz w:val="16"/>
        </w:rPr>
        <w:t xml:space="preserve">), </w:t>
      </w:r>
      <w:r w:rsidRPr="00665714">
        <w:rPr>
          <w:rStyle w:val="Emphasis"/>
        </w:rPr>
        <w:t>is</w:t>
      </w:r>
      <w:r w:rsidRPr="00665714">
        <w:rPr>
          <w:sz w:val="16"/>
        </w:rPr>
        <w:t xml:space="preserve"> always </w:t>
      </w:r>
      <w:r w:rsidRPr="00665714">
        <w:rPr>
          <w:rStyle w:val="Emphasis"/>
        </w:rPr>
        <w:t>preferable</w:t>
      </w:r>
      <w:r w:rsidRPr="00665714">
        <w:rPr>
          <w:sz w:val="16"/>
        </w:rPr>
        <w:t xml:space="preserve"> to any technological</w:t>
      </w:r>
      <w:r w:rsidRPr="00F80309">
        <w:rPr>
          <w:sz w:val="16"/>
        </w:rPr>
        <w:t xml:space="preserve"> risk-taking (</w:t>
      </w:r>
      <w:proofErr w:type="spellStart"/>
      <w:r w:rsidRPr="00F80309">
        <w:rPr>
          <w:sz w:val="16"/>
        </w:rPr>
        <w:t>Heikkurinen</w:t>
      </w:r>
      <w:proofErr w:type="spellEnd"/>
      <w:r w:rsidRPr="00F80309">
        <w:rPr>
          <w:sz w:val="16"/>
        </w:rPr>
        <w:t xml:space="preserve"> 2018), that </w:t>
      </w:r>
      <w:r w:rsidRPr="009207A1">
        <w:rPr>
          <w:rStyle w:val="Emphasis"/>
          <w:highlight w:val="green"/>
        </w:rPr>
        <w:t>overlooks</w:t>
      </w:r>
      <w:r w:rsidRPr="00F80309">
        <w:rPr>
          <w:sz w:val="16"/>
        </w:rPr>
        <w:t xml:space="preserve"> </w:t>
      </w:r>
      <w:r w:rsidRPr="009C4D15">
        <w:rPr>
          <w:rStyle w:val="StyleUnderline"/>
        </w:rPr>
        <w:t xml:space="preserve">both </w:t>
      </w:r>
      <w:r w:rsidRPr="00665714">
        <w:rPr>
          <w:rStyle w:val="StyleUnderline"/>
        </w:rPr>
        <w:t>the scope of the sustainability challenge and</w:t>
      </w:r>
      <w:r w:rsidRPr="009C4D15">
        <w:rPr>
          <w:rStyle w:val="StyleUnderline"/>
        </w:rPr>
        <w:t xml:space="preserve"> the </w:t>
      </w:r>
      <w:r w:rsidRPr="009207A1">
        <w:rPr>
          <w:rStyle w:val="StyleUnderline"/>
          <w:highlight w:val="green"/>
        </w:rPr>
        <w:t>lack of public consent</w:t>
      </w:r>
      <w:r w:rsidRPr="009C4D15">
        <w:rPr>
          <w:rStyle w:val="StyleUnderline"/>
        </w:rPr>
        <w:t xml:space="preserve"> to </w:t>
      </w:r>
      <w:r w:rsidRPr="00665714">
        <w:rPr>
          <w:rStyle w:val="Emphasis"/>
        </w:rPr>
        <w:t>any</w:t>
      </w:r>
      <w:r w:rsidRPr="00665714">
        <w:rPr>
          <w:rStyle w:val="StyleUnderline"/>
        </w:rPr>
        <w:t xml:space="preserve"> sufficiently </w:t>
      </w:r>
      <w:r w:rsidRPr="00665714">
        <w:rPr>
          <w:rStyle w:val="Emphasis"/>
        </w:rPr>
        <w:t>radical</w:t>
      </w:r>
      <w:r w:rsidRPr="00665714">
        <w:rPr>
          <w:rStyle w:val="StyleUnderline"/>
        </w:rPr>
        <w:t xml:space="preserve"> political project</w:t>
      </w:r>
      <w:r w:rsidRPr="00665714">
        <w:rPr>
          <w:sz w:val="16"/>
        </w:rPr>
        <w:t xml:space="preserve"> (Buch-Hansen 2018). While</w:t>
      </w:r>
      <w:r w:rsidRPr="00F80309">
        <w:rPr>
          <w:sz w:val="16"/>
        </w:rPr>
        <w:t xml:space="preserve"> there may be growing willingness to pay for, say, an electric vehicle (Hulshof and Mulder 2020), giving up private automobile use altogether is obviously a different animal, to say nothing about a more fundamental </w:t>
      </w:r>
      <w:proofErr w:type="spellStart"/>
      <w:r w:rsidRPr="00F80309">
        <w:rPr>
          <w:sz w:val="16"/>
        </w:rPr>
        <w:t>rematerialization</w:t>
      </w:r>
      <w:proofErr w:type="spellEnd"/>
      <w:r w:rsidRPr="00F80309">
        <w:rPr>
          <w:sz w:val="16"/>
        </w:rPr>
        <w:t xml:space="preserve"> of the economy (</w:t>
      </w:r>
      <w:proofErr w:type="spellStart"/>
      <w:r w:rsidRPr="00F80309">
        <w:rPr>
          <w:sz w:val="16"/>
        </w:rPr>
        <w:t>Hausknost</w:t>
      </w:r>
      <w:proofErr w:type="spellEnd"/>
      <w:r w:rsidRPr="00F80309">
        <w:rPr>
          <w:sz w:val="16"/>
        </w:rPr>
        <w:t xml:space="preserve"> 2020). </w:t>
      </w:r>
      <w:r w:rsidRPr="009C4D15">
        <w:rPr>
          <w:rStyle w:val="StyleUnderline"/>
        </w:rPr>
        <w:t>Again, the problem is one in which change either (a) remains marginal yet ecologically insufficient or (b) becomes sufficiently radical yet provokes a strong political counterreaction</w:t>
      </w:r>
      <w:r w:rsidRPr="00F80309">
        <w:rPr>
          <w:sz w:val="16"/>
        </w:rPr>
        <w:t xml:space="preserve">. A similar dynamic can be expected to play out at the international level where </w:t>
      </w:r>
      <w:r w:rsidRPr="009207A1">
        <w:rPr>
          <w:rStyle w:val="Emphasis"/>
          <w:highlight w:val="green"/>
        </w:rPr>
        <w:t>countries that remain</w:t>
      </w:r>
      <w:r w:rsidRPr="009C4D15">
        <w:rPr>
          <w:rStyle w:val="Emphasis"/>
        </w:rPr>
        <w:t xml:space="preserve"> </w:t>
      </w:r>
      <w:r w:rsidRPr="009207A1">
        <w:rPr>
          <w:rStyle w:val="Emphasis"/>
          <w:highlight w:val="green"/>
        </w:rPr>
        <w:t>committed to growth</w:t>
      </w:r>
      <w:r w:rsidRPr="009C4D15">
        <w:rPr>
          <w:rStyle w:val="Emphasis"/>
        </w:rPr>
        <w:t xml:space="preserve"> would quickly </w:t>
      </w:r>
      <w:r w:rsidRPr="009207A1">
        <w:rPr>
          <w:rStyle w:val="Emphasis"/>
          <w:highlight w:val="green"/>
        </w:rPr>
        <w:t>gain a military advantage</w:t>
      </w:r>
      <w:r w:rsidRPr="00F80309">
        <w:rPr>
          <w:sz w:val="16"/>
        </w:rPr>
        <w:t xml:space="preserve">. To make matters worse, there is also a temporal element to this dynamic </w:t>
      </w:r>
      <w:r w:rsidRPr="009C4D15">
        <w:rPr>
          <w:rStyle w:val="StyleUnderline"/>
        </w:rPr>
        <w:t xml:space="preserve">since </w:t>
      </w:r>
      <w:r w:rsidRPr="00514455">
        <w:rPr>
          <w:rStyle w:val="StyleUnderline"/>
        </w:rPr>
        <w:t>any</w:t>
      </w:r>
      <w:r w:rsidRPr="009C4D15">
        <w:rPr>
          <w:rStyle w:val="StyleUnderline"/>
        </w:rPr>
        <w:t xml:space="preserve"> regime of </w:t>
      </w:r>
      <w:r w:rsidRPr="009207A1">
        <w:rPr>
          <w:rStyle w:val="StyleUnderline"/>
          <w:highlight w:val="green"/>
        </w:rPr>
        <w:t>frugality</w:t>
      </w:r>
      <w:r w:rsidRPr="009C4D15">
        <w:rPr>
          <w:rStyle w:val="StyleUnderline"/>
        </w:rPr>
        <w:t xml:space="preserve"> and localism </w:t>
      </w:r>
      <w:r w:rsidRPr="009207A1">
        <w:rPr>
          <w:rStyle w:val="StyleUnderline"/>
          <w:highlight w:val="green"/>
        </w:rPr>
        <w:t>would</w:t>
      </w:r>
      <w:r w:rsidRPr="009C4D15">
        <w:rPr>
          <w:rStyle w:val="StyleUnderline"/>
        </w:rPr>
        <w:t xml:space="preserve"> have to </w:t>
      </w:r>
      <w:r w:rsidRPr="009207A1">
        <w:rPr>
          <w:rStyle w:val="StyleUnderline"/>
          <w:highlight w:val="green"/>
        </w:rPr>
        <w:t xml:space="preserve">be policed </w:t>
      </w:r>
      <w:r w:rsidRPr="00514455">
        <w:rPr>
          <w:rStyle w:val="StyleUnderline"/>
        </w:rPr>
        <w:t>indefinitely</w:t>
      </w:r>
      <w:r w:rsidRPr="00F80309">
        <w:rPr>
          <w:sz w:val="16"/>
        </w:rPr>
        <w:t xml:space="preserve"> in order to prevent new unsustainable patterns of development from re-emerging later on. All this begs the obvious question</w:t>
      </w:r>
      <w:r w:rsidRPr="009C4D15">
        <w:rPr>
          <w:rStyle w:val="StyleUnderline"/>
        </w:rPr>
        <w:t xml:space="preserve">, if the political and </w:t>
      </w:r>
      <w:r w:rsidRPr="00514455">
        <w:rPr>
          <w:rStyle w:val="StyleUnderline"/>
        </w:rPr>
        <w:t>economic enforcement of the planetary boundaries are</w:t>
      </w:r>
      <w:r w:rsidRPr="00514455">
        <w:rPr>
          <w:sz w:val="16"/>
        </w:rPr>
        <w:t xml:space="preserve"> </w:t>
      </w:r>
      <w:r w:rsidRPr="00514455">
        <w:rPr>
          <w:rStyle w:val="Emphasis"/>
        </w:rPr>
        <w:t xml:space="preserve">fraught </w:t>
      </w:r>
      <w:r w:rsidRPr="009207A1">
        <w:rPr>
          <w:rStyle w:val="Emphasis"/>
          <w:highlight w:val="green"/>
        </w:rPr>
        <w:t>with</w:t>
      </w:r>
      <w:r w:rsidRPr="00F80309">
        <w:rPr>
          <w:sz w:val="16"/>
        </w:rPr>
        <w:t xml:space="preserve"> such </w:t>
      </w:r>
      <w:r w:rsidRPr="009207A1">
        <w:rPr>
          <w:rStyle w:val="StyleUnderline"/>
          <w:highlight w:val="green"/>
        </w:rPr>
        <w:t>political and social difficulties</w:t>
      </w:r>
      <w:r w:rsidRPr="00F80309">
        <w:rPr>
          <w:sz w:val="16"/>
        </w:rPr>
        <w:t xml:space="preserve">, would it not be better to instead </w:t>
      </w:r>
      <w:r w:rsidRPr="009C4D15">
        <w:rPr>
          <w:rStyle w:val="StyleUnderline"/>
        </w:rPr>
        <w:t xml:space="preserve">try to </w:t>
      </w:r>
      <w:r w:rsidRPr="00514455">
        <w:rPr>
          <w:rStyle w:val="StyleUnderline"/>
        </w:rPr>
        <w:t>transcend them through technological innovation</w:t>
      </w:r>
      <w:r w:rsidRPr="00514455">
        <w:rPr>
          <w:sz w:val="16"/>
        </w:rPr>
        <w:t>? Surprisingly, any high-energy future would most likely be subject to many of the same motivational and psychological constraints that hinder a low-energy future. While history shows that existing nuclear technologies could in theory displace all fossil fuels and meet the most stringent climate targets (</w:t>
      </w:r>
      <w:proofErr w:type="spellStart"/>
      <w:r w:rsidRPr="00514455">
        <w:rPr>
          <w:sz w:val="16"/>
        </w:rPr>
        <w:t>Qvist</w:t>
      </w:r>
      <w:proofErr w:type="spellEnd"/>
      <w:r w:rsidRPr="00514455">
        <w:rPr>
          <w:sz w:val="16"/>
        </w:rPr>
        <w:t xml:space="preserve"> and Brook 2015), it seems extremely unlikely, to put it mildly, that thousands of new reactors will be built over the course of the coming decades in response to climate change. Outside the world of abstract computer modelling, real world psychological and cultural inertia tends to ensure that</w:t>
      </w:r>
      <w:r w:rsidRPr="00F80309">
        <w:rPr>
          <w:sz w:val="16"/>
        </w:rPr>
        <w:t xml:space="preserve"> political decision-making, at least for the most part, gravitates to what is considered “reasonable” and “common sense”—such as medium emissions electricity grids in which wind and solar are backed by biomass and gas—rather than what any utilitarian optimization scenario may suggest. Even if the global benefits of climate stabilization would be immense, the standards by which local nuclear risks are assessed, as clearly illustrated by the Fukushima accident which led to a worldwide retreat from nuclear energy despite only causing one confirmed death (which, though obviously regrettable, has to be put in relation to the hundred and thousands of people dying every year from the use of fossil fuels), underscores the uneven distribution of perceived local risks versus global benefits and the associated problem of socio-political learning across spatial scales. Almost two decades ago, </w:t>
      </w:r>
      <w:proofErr w:type="spellStart"/>
      <w:r w:rsidRPr="00F80309">
        <w:rPr>
          <w:sz w:val="16"/>
        </w:rPr>
        <w:t>Ingolfur</w:t>
      </w:r>
      <w:proofErr w:type="spellEnd"/>
      <w:r w:rsidRPr="00F80309">
        <w:rPr>
          <w:sz w:val="16"/>
        </w:rPr>
        <w:t xml:space="preserve"> </w:t>
      </w:r>
      <w:proofErr w:type="spellStart"/>
      <w:r w:rsidRPr="00F80309">
        <w:rPr>
          <w:sz w:val="16"/>
        </w:rPr>
        <w:t>Blühdorn</w:t>
      </w:r>
      <w:proofErr w:type="spellEnd"/>
      <w:r w:rsidRPr="00F80309">
        <w:rPr>
          <w:sz w:val="16"/>
        </w:rPr>
        <w:t xml:space="preserve"> identified “simulative eco-politics” as a key strategy by which liberal democracies reconcile an ever-heightened rhetoric of environmental crisis with their simultaneous defense of the core principles of consumer capitalism (</w:t>
      </w:r>
      <w:proofErr w:type="spellStart"/>
      <w:r w:rsidRPr="00F80309">
        <w:rPr>
          <w:sz w:val="16"/>
        </w:rPr>
        <w:t>Blühdorn</w:t>
      </w:r>
      <w:proofErr w:type="spellEnd"/>
      <w:r w:rsidRPr="00F80309">
        <w:rPr>
          <w:sz w:val="16"/>
        </w:rPr>
        <w:t xml:space="preserve"> 2007). Since then, declarations that we only have “ten years to save the planet” have proliferated, and so have seemingly bold investments in renewable energy, most recently in the form of US President Joseph Biden’s USD 2.25 trillion climate and infrastructure plan. Still, without a meaningful commitment to either radical innovation or effective </w:t>
      </w:r>
      <w:proofErr w:type="spellStart"/>
      <w:r w:rsidRPr="00F80309">
        <w:rPr>
          <w:sz w:val="16"/>
        </w:rPr>
        <w:t>degrowth</w:t>
      </w:r>
      <w:proofErr w:type="spellEnd"/>
      <w:r w:rsidRPr="00F80309">
        <w:rPr>
          <w:sz w:val="16"/>
        </w:rPr>
        <w:t xml:space="preserve">, it is difficult to see how the deployment of yet more wind turbines or the building of new highways will in any way be qualitatively different from what </w:t>
      </w:r>
      <w:proofErr w:type="spellStart"/>
      <w:r w:rsidRPr="00F80309">
        <w:rPr>
          <w:sz w:val="16"/>
        </w:rPr>
        <w:t>Blühdorn</w:t>
      </w:r>
      <w:proofErr w:type="spellEnd"/>
      <w:r w:rsidRPr="00F80309">
        <w:rPr>
          <w:sz w:val="16"/>
        </w:rPr>
        <w:t xml:space="preserve"> pertinently described as sustaining “what is known to be unsustainable” (</w:t>
      </w:r>
      <w:proofErr w:type="spellStart"/>
      <w:r w:rsidRPr="00F80309">
        <w:rPr>
          <w:sz w:val="16"/>
        </w:rPr>
        <w:t>Blühdorn</w:t>
      </w:r>
      <w:proofErr w:type="spellEnd"/>
      <w:r w:rsidRPr="00F80309">
        <w:rPr>
          <w:sz w:val="16"/>
        </w:rPr>
        <w:t xml:space="preserve"> 2007, p. 253). However, all is not lost in lieu of more authentic forms of eco-politics. </w:t>
      </w:r>
      <w:r w:rsidRPr="009C4D15">
        <w:rPr>
          <w:rStyle w:val="StyleUnderline"/>
        </w:rPr>
        <w:t xml:space="preserve">Independent of political interventions, accelerating </w:t>
      </w:r>
      <w:r w:rsidRPr="009207A1">
        <w:rPr>
          <w:rStyle w:val="Emphasis"/>
          <w:highlight w:val="green"/>
        </w:rPr>
        <w:t>technological change</w:t>
      </w:r>
      <w:r w:rsidRPr="009C4D15">
        <w:rPr>
          <w:rStyle w:val="StyleUnderline"/>
        </w:rPr>
        <w:t xml:space="preserve">, in </w:t>
      </w:r>
      <w:r w:rsidRPr="00514455">
        <w:rPr>
          <w:rStyle w:val="StyleUnderline"/>
        </w:rPr>
        <w:t>particular with regard to computing and intelligent machine labor, may</w:t>
      </w:r>
      <w:r w:rsidRPr="009C4D15">
        <w:rPr>
          <w:rStyle w:val="StyleUnderline"/>
        </w:rPr>
        <w:t xml:space="preserve"> one day </w:t>
      </w:r>
      <w:r w:rsidRPr="009207A1">
        <w:rPr>
          <w:rStyle w:val="StyleUnderline"/>
          <w:highlight w:val="green"/>
        </w:rPr>
        <w:t>make</w:t>
      </w:r>
      <w:r w:rsidRPr="009C4D15">
        <w:rPr>
          <w:rStyle w:val="StyleUnderline"/>
        </w:rPr>
        <w:t xml:space="preserve"> large-scale </w:t>
      </w:r>
      <w:r w:rsidRPr="00514455">
        <w:rPr>
          <w:rStyle w:val="StyleUnderline"/>
        </w:rPr>
        <w:t>precision</w:t>
      </w:r>
      <w:r w:rsidRPr="009C4D15">
        <w:rPr>
          <w:rStyle w:val="StyleUnderline"/>
        </w:rPr>
        <w:t xml:space="preserve"> </w:t>
      </w:r>
      <w:r w:rsidRPr="009207A1">
        <w:rPr>
          <w:rStyle w:val="StyleUnderline"/>
          <w:highlight w:val="green"/>
        </w:rPr>
        <w:t>manipulation</w:t>
      </w:r>
      <w:r w:rsidRPr="009C4D15">
        <w:rPr>
          <w:rStyle w:val="StyleUnderline"/>
        </w:rPr>
        <w:t xml:space="preserve"> of the physical world </w:t>
      </w:r>
      <w:r w:rsidRPr="009207A1">
        <w:rPr>
          <w:rStyle w:val="StyleUnderline"/>
          <w:highlight w:val="green"/>
        </w:rPr>
        <w:t>possible</w:t>
      </w:r>
      <w:r w:rsidRPr="009C4D15">
        <w:rPr>
          <w:rStyle w:val="StyleUnderline"/>
        </w:rPr>
        <w:t xml:space="preserve"> in ways that may </w:t>
      </w:r>
      <w:r w:rsidRPr="009207A1">
        <w:rPr>
          <w:rStyle w:val="StyleUnderline"/>
          <w:highlight w:val="green"/>
        </w:rPr>
        <w:t>solve</w:t>
      </w:r>
      <w:r w:rsidRPr="009C4D15">
        <w:rPr>
          <w:rStyle w:val="StyleUnderline"/>
        </w:rPr>
        <w:t xml:space="preserve"> many </w:t>
      </w:r>
      <w:r w:rsidRPr="009207A1">
        <w:rPr>
          <w:rStyle w:val="StyleUnderline"/>
          <w:highlight w:val="green"/>
        </w:rPr>
        <w:t>problems</w:t>
      </w:r>
      <w:r w:rsidRPr="009C4D15">
        <w:rPr>
          <w:rStyle w:val="StyleUnderline"/>
        </w:rPr>
        <w:t xml:space="preserve"> that today </w:t>
      </w:r>
      <w:r w:rsidRPr="00514455">
        <w:rPr>
          <w:rStyle w:val="Emphasis"/>
        </w:rPr>
        <w:t xml:space="preserve">seem </w:t>
      </w:r>
      <w:r w:rsidRPr="009207A1">
        <w:rPr>
          <w:rStyle w:val="Emphasis"/>
          <w:highlight w:val="green"/>
        </w:rPr>
        <w:t>intractable</w:t>
      </w:r>
      <w:r w:rsidRPr="00F80309">
        <w:rPr>
          <w:sz w:val="16"/>
        </w:rPr>
        <w:t xml:space="preserve"> (Dorr 2016). Similarly, </w:t>
      </w:r>
      <w:r w:rsidRPr="009207A1">
        <w:rPr>
          <w:rStyle w:val="Emphasis"/>
          <w:highlight w:val="green"/>
        </w:rPr>
        <w:t xml:space="preserve">breakthroughs in </w:t>
      </w:r>
      <w:r w:rsidRPr="00514455">
        <w:rPr>
          <w:rStyle w:val="Emphasis"/>
        </w:rPr>
        <w:t xml:space="preserve">synthetic </w:t>
      </w:r>
      <w:r w:rsidRPr="009207A1">
        <w:rPr>
          <w:rStyle w:val="Emphasis"/>
          <w:highlight w:val="green"/>
        </w:rPr>
        <w:t>bio</w:t>
      </w:r>
      <w:r w:rsidRPr="00514455">
        <w:rPr>
          <w:rStyle w:val="Emphasis"/>
        </w:rPr>
        <w:t>logy</w:t>
      </w:r>
      <w:r w:rsidRPr="009C4D15">
        <w:rPr>
          <w:rStyle w:val="StyleUnderline"/>
        </w:rPr>
        <w:t xml:space="preserve"> may </w:t>
      </w:r>
      <w:r w:rsidRPr="009207A1">
        <w:rPr>
          <w:rStyle w:val="StyleUnderline"/>
          <w:highlight w:val="green"/>
        </w:rPr>
        <w:t>hold the key to</w:t>
      </w:r>
      <w:r w:rsidRPr="009C4D15">
        <w:rPr>
          <w:rStyle w:val="StyleUnderline"/>
        </w:rPr>
        <w:t xml:space="preserve"> environmentally benign </w:t>
      </w:r>
      <w:r w:rsidRPr="00514455">
        <w:rPr>
          <w:rStyle w:val="StyleUnderline"/>
        </w:rPr>
        <w:t xml:space="preserve">biofuels and </w:t>
      </w:r>
      <w:r w:rsidRPr="009207A1">
        <w:rPr>
          <w:rStyle w:val="StyleUnderline"/>
          <w:highlight w:val="green"/>
        </w:rPr>
        <w:lastRenderedPageBreak/>
        <w:t xml:space="preserve">carbon </w:t>
      </w:r>
      <w:r w:rsidRPr="00514455">
        <w:rPr>
          <w:rStyle w:val="StyleUnderline"/>
        </w:rPr>
        <w:t>utilization</w:t>
      </w:r>
      <w:r w:rsidRPr="009C4D15">
        <w:rPr>
          <w:rStyle w:val="StyleUnderline"/>
        </w:rPr>
        <w:t xml:space="preserve"> technologies</w:t>
      </w:r>
      <w:r w:rsidRPr="00F80309">
        <w:rPr>
          <w:sz w:val="16"/>
        </w:rPr>
        <w:t xml:space="preserve">. Yet, all such progress remains hypothetical and uncertain for now. Given what is at stake, there is an obvious danger in submitting to naïve technological optimism. What is less commonly recognized is that naïve optimism with regard to the prospects of behavioral change may be equally dangerous. </w:t>
      </w:r>
      <w:r w:rsidRPr="009C4D15">
        <w:rPr>
          <w:rStyle w:val="Emphasis"/>
        </w:rPr>
        <w:t xml:space="preserve">While </w:t>
      </w:r>
      <w:r w:rsidRPr="009207A1">
        <w:rPr>
          <w:rStyle w:val="Emphasis"/>
          <w:highlight w:val="green"/>
        </w:rPr>
        <w:t>late-capitalist affluence</w:t>
      </w:r>
      <w:r w:rsidRPr="009C4D15">
        <w:rPr>
          <w:rStyle w:val="Emphasis"/>
        </w:rPr>
        <w:t xml:space="preserve"> has </w:t>
      </w:r>
      <w:r w:rsidRPr="009207A1">
        <w:rPr>
          <w:rStyle w:val="Emphasis"/>
          <w:highlight w:val="green"/>
        </w:rPr>
        <w:t>enabled</w:t>
      </w:r>
      <w:r w:rsidRPr="009C4D15">
        <w:rPr>
          <w:rStyle w:val="Emphasis"/>
        </w:rPr>
        <w:t xml:space="preserve"> many </w:t>
      </w:r>
      <w:proofErr w:type="spellStart"/>
      <w:r w:rsidRPr="009207A1">
        <w:rPr>
          <w:rStyle w:val="Emphasis"/>
          <w:highlight w:val="green"/>
        </w:rPr>
        <w:t>postmaterial</w:t>
      </w:r>
      <w:proofErr w:type="spellEnd"/>
      <w:r w:rsidRPr="009207A1">
        <w:rPr>
          <w:rStyle w:val="Emphasis"/>
          <w:highlight w:val="green"/>
        </w:rPr>
        <w:t xml:space="preserve"> identities</w:t>
      </w:r>
      <w:r w:rsidRPr="009C4D15">
        <w:rPr>
          <w:rStyle w:val="Emphasis"/>
        </w:rPr>
        <w:t xml:space="preserve"> and behaviors, such as bicycling, </w:t>
      </w:r>
      <w:r w:rsidRPr="009207A1">
        <w:rPr>
          <w:rStyle w:val="Emphasis"/>
          <w:highlight w:val="green"/>
        </w:rPr>
        <w:t>hobby farming</w:t>
      </w:r>
      <w:r w:rsidRPr="009C4D15">
        <w:rPr>
          <w:rStyle w:val="Emphasis"/>
        </w:rPr>
        <w:t xml:space="preserve">, and other forms of </w:t>
      </w:r>
      <w:r w:rsidRPr="00514455">
        <w:rPr>
          <w:rStyle w:val="Emphasis"/>
        </w:rPr>
        <w:t>emancipatory self-expression</w:t>
      </w:r>
      <w:r w:rsidRPr="009C4D15">
        <w:rPr>
          <w:rStyle w:val="Emphasis"/>
        </w:rPr>
        <w:t xml:space="preserve">, a </w:t>
      </w:r>
      <w:r w:rsidRPr="009207A1">
        <w:rPr>
          <w:rStyle w:val="Emphasis"/>
          <w:highlight w:val="green"/>
        </w:rPr>
        <w:t>collapsing economy</w:t>
      </w:r>
      <w:r w:rsidRPr="009C4D15">
        <w:rPr>
          <w:rStyle w:val="Emphasis"/>
        </w:rPr>
        <w:t xml:space="preserve"> could quickly </w:t>
      </w:r>
      <w:r w:rsidRPr="009207A1">
        <w:rPr>
          <w:rStyle w:val="Emphasis"/>
          <w:highlight w:val="green"/>
        </w:rPr>
        <w:t>lead to</w:t>
      </w:r>
      <w:r w:rsidRPr="009C4D15">
        <w:rPr>
          <w:rStyle w:val="Emphasis"/>
        </w:rPr>
        <w:t xml:space="preserve"> a reversal back to </w:t>
      </w:r>
      <w:r w:rsidRPr="009207A1">
        <w:rPr>
          <w:rStyle w:val="Emphasis"/>
          <w:highlight w:val="green"/>
        </w:rPr>
        <w:t>survivalist values</w:t>
      </w:r>
      <w:r w:rsidRPr="009C4D15">
        <w:rPr>
          <w:rStyle w:val="Emphasis"/>
        </w:rPr>
        <w:t xml:space="preserve">, traditional hierarchical forms of </w:t>
      </w:r>
      <w:r w:rsidRPr="009207A1">
        <w:rPr>
          <w:rStyle w:val="Emphasis"/>
          <w:highlight w:val="green"/>
        </w:rPr>
        <w:t>domination, and violence</w:t>
      </w:r>
      <w:r w:rsidRPr="00F80309">
        <w:rPr>
          <w:sz w:val="16"/>
        </w:rPr>
        <w:t xml:space="preserve"> (</w:t>
      </w:r>
      <w:proofErr w:type="spellStart"/>
      <w:r w:rsidRPr="00F80309">
        <w:rPr>
          <w:sz w:val="16"/>
        </w:rPr>
        <w:t>Quilley</w:t>
      </w:r>
      <w:proofErr w:type="spellEnd"/>
      <w:r w:rsidRPr="00F80309">
        <w:rPr>
          <w:sz w:val="16"/>
        </w:rPr>
        <w:t xml:space="preserve"> 2011, p. 77). As such, it is far from obvious what actions would actually take the world as a whole closer to long-term sustainability. If sustainability could be achieved by a relatively modest reduction in consumption rates or behavioral changes, such as a ban on all leisure flights, then there would be a strong moral case for embracing </w:t>
      </w:r>
      <w:proofErr w:type="spellStart"/>
      <w:r w:rsidRPr="00F80309">
        <w:rPr>
          <w:sz w:val="16"/>
        </w:rPr>
        <w:t>degrowth</w:t>
      </w:r>
      <w:proofErr w:type="spellEnd"/>
      <w:r w:rsidRPr="00F80309">
        <w:rPr>
          <w:sz w:val="16"/>
        </w:rPr>
        <w:t xml:space="preserve">. Yet, recognizing how </w:t>
      </w:r>
      <w:proofErr w:type="spellStart"/>
      <w:r w:rsidRPr="00F80309">
        <w:rPr>
          <w:sz w:val="16"/>
        </w:rPr>
        <w:t>farreaching</w:t>
      </w:r>
      <w:proofErr w:type="spellEnd"/>
      <w:r w:rsidRPr="00F80309">
        <w:rPr>
          <w:sz w:val="16"/>
        </w:rPr>
        <w:t xml:space="preserve"> measures in terms of population control and consumption restrictions that would be needed, the case quickly becomes more ambiguous. </w:t>
      </w:r>
      <w:r w:rsidRPr="009C4D15">
        <w:rPr>
          <w:rStyle w:val="StyleUnderline"/>
        </w:rPr>
        <w:t xml:space="preserve">While traditional environmentalism may suggest that </w:t>
      </w:r>
      <w:r w:rsidRPr="009207A1">
        <w:rPr>
          <w:rStyle w:val="Emphasis"/>
          <w:highlight w:val="green"/>
        </w:rPr>
        <w:t>retreating from the</w:t>
      </w:r>
      <w:r w:rsidRPr="009C4D15">
        <w:rPr>
          <w:rStyle w:val="StyleUnderline"/>
        </w:rPr>
        <w:t xml:space="preserve"> global </w:t>
      </w:r>
      <w:r w:rsidRPr="009207A1">
        <w:rPr>
          <w:rStyle w:val="StyleUnderline"/>
          <w:highlight w:val="green"/>
        </w:rPr>
        <w:t>economy</w:t>
      </w:r>
      <w:r w:rsidRPr="009C4D15">
        <w:rPr>
          <w:rStyle w:val="StyleUnderline"/>
        </w:rPr>
        <w:t xml:space="preserve"> and adopting a low-tech lifestyle would increase resilience</w:t>
      </w:r>
      <w:r w:rsidRPr="00F80309">
        <w:rPr>
          <w:sz w:val="16"/>
        </w:rPr>
        <w:t xml:space="preserve"> (Alexander and </w:t>
      </w:r>
      <w:proofErr w:type="spellStart"/>
      <w:r w:rsidRPr="00F80309">
        <w:rPr>
          <w:sz w:val="16"/>
        </w:rPr>
        <w:t>Yacoumis</w:t>
      </w:r>
      <w:proofErr w:type="spellEnd"/>
      <w:r w:rsidRPr="00F80309">
        <w:rPr>
          <w:sz w:val="16"/>
        </w:rPr>
        <w:t xml:space="preserve"> 2018), it may do very much the opposite by </w:t>
      </w:r>
      <w:r w:rsidRPr="009C4D15">
        <w:rPr>
          <w:rStyle w:val="StyleUnderline"/>
        </w:rPr>
        <w:t xml:space="preserve">further fragmenting global efforts and </w:t>
      </w:r>
      <w:r w:rsidRPr="009207A1">
        <w:rPr>
          <w:rStyle w:val="Emphasis"/>
          <w:highlight w:val="green"/>
        </w:rPr>
        <w:t>slowi</w:t>
      </w:r>
      <w:r w:rsidRPr="009C4D15">
        <w:rPr>
          <w:rStyle w:val="StyleUnderline"/>
        </w:rPr>
        <w:t xml:space="preserve">ng the pace of technological </w:t>
      </w:r>
      <w:r w:rsidRPr="009207A1">
        <w:rPr>
          <w:rStyle w:val="StyleUnderline"/>
          <w:highlight w:val="green"/>
        </w:rPr>
        <w:t>innovation</w:t>
      </w:r>
      <w:r w:rsidRPr="009C4D15">
        <w:rPr>
          <w:rStyle w:val="StyleUnderline"/>
        </w:rPr>
        <w:t>.</w:t>
      </w:r>
      <w:r w:rsidRPr="00F80309">
        <w:rPr>
          <w:sz w:val="16"/>
        </w:rPr>
        <w:t xml:space="preserve"> </w:t>
      </w:r>
      <w:r w:rsidRPr="009207A1">
        <w:rPr>
          <w:rStyle w:val="Emphasis"/>
          <w:highlight w:val="green"/>
        </w:rPr>
        <w:t>Without</w:t>
      </w:r>
      <w:r w:rsidRPr="00F80309">
        <w:rPr>
          <w:sz w:val="16"/>
        </w:rPr>
        <w:t xml:space="preserve"> an orderly and </w:t>
      </w:r>
      <w:r w:rsidRPr="009207A1">
        <w:rPr>
          <w:rStyle w:val="Emphasis"/>
          <w:highlight w:val="green"/>
        </w:rPr>
        <w:t>functioning</w:t>
      </w:r>
      <w:r w:rsidRPr="009C4D15">
        <w:rPr>
          <w:rStyle w:val="StyleUnderline"/>
        </w:rPr>
        <w:t xml:space="preserve"> world </w:t>
      </w:r>
      <w:r w:rsidRPr="009207A1">
        <w:rPr>
          <w:rStyle w:val="StyleUnderline"/>
          <w:highlight w:val="green"/>
        </w:rPr>
        <w:t>trade</w:t>
      </w:r>
      <w:r w:rsidRPr="009C4D15">
        <w:rPr>
          <w:rStyle w:val="StyleUnderline"/>
        </w:rPr>
        <w:t xml:space="preserve"> system, local </w:t>
      </w:r>
      <w:r w:rsidRPr="00514455">
        <w:rPr>
          <w:rStyle w:val="StyleUnderline"/>
        </w:rPr>
        <w:t xml:space="preserve">resources </w:t>
      </w:r>
      <w:r w:rsidRPr="009207A1">
        <w:rPr>
          <w:rStyle w:val="StyleUnderline"/>
          <w:highlight w:val="green"/>
        </w:rPr>
        <w:t>scarcities</w:t>
      </w:r>
      <w:r w:rsidRPr="009C4D15">
        <w:rPr>
          <w:rStyle w:val="StyleUnderline"/>
        </w:rPr>
        <w:t xml:space="preserve"> would be </w:t>
      </w:r>
      <w:r w:rsidRPr="009207A1">
        <w:rPr>
          <w:rStyle w:val="Emphasis"/>
          <w:highlight w:val="green"/>
        </w:rPr>
        <w:t>exacerbated</w:t>
      </w:r>
      <w:r w:rsidRPr="00F80309">
        <w:rPr>
          <w:sz w:val="16"/>
        </w:rPr>
        <w:t>, as seen most recently with the different disruptions to vaccine supply chains. In essence, given the lack of a stable Holocene baseline to revert to</w:t>
      </w:r>
      <w:r w:rsidRPr="009C4D15">
        <w:rPr>
          <w:rStyle w:val="StyleUnderline"/>
        </w:rPr>
        <w:t xml:space="preserve">, it becomes more difficult to distinguish </w:t>
      </w:r>
      <w:proofErr w:type="spellStart"/>
      <w:r w:rsidRPr="009C4D15">
        <w:rPr>
          <w:rStyle w:val="StyleUnderline"/>
        </w:rPr>
        <w:t>proactionary</w:t>
      </w:r>
      <w:proofErr w:type="spellEnd"/>
      <w:r w:rsidRPr="009C4D15">
        <w:rPr>
          <w:rStyle w:val="StyleUnderline"/>
        </w:rPr>
        <w:t xml:space="preserve"> “risk-taking” from “precaution”, especially as many </w:t>
      </w:r>
      <w:r w:rsidRPr="009207A1">
        <w:rPr>
          <w:rStyle w:val="Emphasis"/>
          <w:highlight w:val="green"/>
        </w:rPr>
        <w:t>ecosystems have</w:t>
      </w:r>
      <w:r w:rsidRPr="009C4D15">
        <w:rPr>
          <w:rStyle w:val="StyleUnderline"/>
        </w:rPr>
        <w:t xml:space="preserve"> already </w:t>
      </w:r>
      <w:r w:rsidRPr="009207A1">
        <w:rPr>
          <w:rStyle w:val="StyleUnderline"/>
          <w:highlight w:val="green"/>
        </w:rPr>
        <w:t>been damaged beyond</w:t>
      </w:r>
      <w:r w:rsidRPr="009C4D15">
        <w:rPr>
          <w:rStyle w:val="StyleUnderline"/>
        </w:rPr>
        <w:t xml:space="preserve"> natural </w:t>
      </w:r>
      <w:r w:rsidRPr="009207A1">
        <w:rPr>
          <w:rStyle w:val="StyleUnderline"/>
          <w:highlight w:val="green"/>
        </w:rPr>
        <w:t>recovery</w:t>
      </w:r>
      <w:r w:rsidRPr="00F80309">
        <w:rPr>
          <w:sz w:val="16"/>
        </w:rPr>
        <w:t xml:space="preserve">. In this context, it is noteworthy that many of the </w:t>
      </w:r>
      <w:r w:rsidRPr="009C4D15">
        <w:rPr>
          <w:rStyle w:val="Emphasis"/>
        </w:rPr>
        <w:t>technologies</w:t>
      </w:r>
      <w:r w:rsidRPr="009C4D15">
        <w:rPr>
          <w:rStyle w:val="StyleUnderline"/>
        </w:rPr>
        <w:t xml:space="preserve"> that can be expected to be most crucial for managing a period of prolonged overshoot (such as next-generation nuclear, engineering biology, large-scale carbon capture and SRM) are also ones that traditional environmentalism is most strongly opposed</w:t>
      </w:r>
      <w:r w:rsidRPr="00F80309">
        <w:rPr>
          <w:sz w:val="16"/>
        </w:rPr>
        <w:t xml:space="preserve"> to. 3. Finding Indicators </w:t>
      </w:r>
      <w:r w:rsidRPr="009207A1">
        <w:rPr>
          <w:rStyle w:val="Emphasis"/>
          <w:highlight w:val="green"/>
        </w:rPr>
        <w:t>From</w:t>
      </w:r>
      <w:r w:rsidRPr="009C4D15">
        <w:rPr>
          <w:rStyle w:val="StyleUnderline"/>
        </w:rPr>
        <w:t xml:space="preserve"> the </w:t>
      </w:r>
      <w:r w:rsidRPr="009207A1">
        <w:rPr>
          <w:rStyle w:val="StyleUnderline"/>
          <w:highlight w:val="green"/>
        </w:rPr>
        <w:t>vantage point</w:t>
      </w:r>
      <w:r w:rsidRPr="009C4D15">
        <w:rPr>
          <w:rStyle w:val="StyleUnderline"/>
        </w:rPr>
        <w:t xml:space="preserve"> of the </w:t>
      </w:r>
      <w:r w:rsidRPr="009207A1">
        <w:rPr>
          <w:rStyle w:val="StyleUnderline"/>
          <w:highlight w:val="green"/>
        </w:rPr>
        <w:t>far-future</w:t>
      </w:r>
      <w:r w:rsidRPr="009C4D15">
        <w:rPr>
          <w:rStyle w:val="StyleUnderline"/>
        </w:rPr>
        <w:t>, at least the kind depicted in the fictional universe of Star Trek</w:t>
      </w:r>
      <w:r w:rsidRPr="00F80309">
        <w:rPr>
          <w:sz w:val="16"/>
        </w:rPr>
        <w:t xml:space="preserve">, human </w:t>
      </w:r>
      <w:r w:rsidRPr="00F80309">
        <w:rPr>
          <w:rStyle w:val="Emphasis"/>
        </w:rPr>
        <w:t>evolution is</w:t>
      </w:r>
      <w:r w:rsidRPr="00F80309">
        <w:rPr>
          <w:sz w:val="16"/>
        </w:rPr>
        <w:t xml:space="preserve"> a fairly straightforward affair along an Enlightenment trajectory by which ever greater instrumental capacity is matched by similar leaps in psychological maturity and expanding circles of moral concern. With the risk of sounding </w:t>
      </w:r>
      <w:proofErr w:type="spellStart"/>
      <w:r w:rsidRPr="00F80309">
        <w:rPr>
          <w:sz w:val="16"/>
        </w:rPr>
        <w:t>Panglossian</w:t>
      </w:r>
      <w:proofErr w:type="spellEnd"/>
      <w:r w:rsidRPr="00F80309">
        <w:rPr>
          <w:sz w:val="16"/>
        </w:rPr>
        <w:t xml:space="preserve">, </w:t>
      </w:r>
      <w:r w:rsidRPr="009C4D15">
        <w:rPr>
          <w:rStyle w:val="StyleUnderline"/>
        </w:rPr>
        <w:t xml:space="preserve">one may argue that the </w:t>
      </w:r>
      <w:r w:rsidRPr="009207A1">
        <w:rPr>
          <w:rStyle w:val="Emphasis"/>
          <w:highlight w:val="green"/>
        </w:rPr>
        <w:t>waning of interstate war</w:t>
      </w:r>
      <w:r w:rsidRPr="009C4D15">
        <w:rPr>
          <w:rStyle w:val="StyleUnderline"/>
        </w:rPr>
        <w:t xml:space="preserve"> in general and the </w:t>
      </w:r>
      <w:r w:rsidRPr="009207A1">
        <w:rPr>
          <w:rStyle w:val="StyleUnderline"/>
          <w:highlight w:val="green"/>
        </w:rPr>
        <w:t>fact</w:t>
      </w:r>
      <w:r w:rsidRPr="009C4D15">
        <w:rPr>
          <w:rStyle w:val="StyleUnderline"/>
        </w:rPr>
        <w:t xml:space="preserve"> that </w:t>
      </w:r>
      <w:r w:rsidRPr="009207A1">
        <w:rPr>
          <w:rStyle w:val="StyleUnderline"/>
          <w:highlight w:val="green"/>
        </w:rPr>
        <w:t>there has not been</w:t>
      </w:r>
      <w:r w:rsidRPr="009C4D15">
        <w:rPr>
          <w:rStyle w:val="StyleUnderline"/>
        </w:rPr>
        <w:t xml:space="preserve"> any major </w:t>
      </w:r>
      <w:r w:rsidRPr="009207A1">
        <w:rPr>
          <w:rStyle w:val="StyleUnderline"/>
          <w:highlight w:val="green"/>
        </w:rPr>
        <w:t>nuclear</w:t>
      </w:r>
      <w:r w:rsidRPr="009C4D15">
        <w:rPr>
          <w:rStyle w:val="StyleUnderline"/>
        </w:rPr>
        <w:t xml:space="preserve"> </w:t>
      </w:r>
      <w:r w:rsidRPr="009207A1">
        <w:rPr>
          <w:rStyle w:val="StyleUnderline"/>
          <w:highlight w:val="green"/>
        </w:rPr>
        <w:t>exchange</w:t>
      </w:r>
      <w:r w:rsidRPr="009C4D15">
        <w:rPr>
          <w:rStyle w:val="StyleUnderline"/>
        </w:rPr>
        <w:t xml:space="preserve"> in particular, does </w:t>
      </w:r>
      <w:r w:rsidRPr="009207A1">
        <w:rPr>
          <w:rStyle w:val="StyleUnderline"/>
          <w:highlight w:val="green"/>
        </w:rPr>
        <w:t>vindicate</w:t>
      </w:r>
      <w:r w:rsidRPr="009C4D15">
        <w:rPr>
          <w:rStyle w:val="StyleUnderline"/>
        </w:rPr>
        <w:t xml:space="preserve"> such an </w:t>
      </w:r>
      <w:r w:rsidRPr="009207A1">
        <w:rPr>
          <w:rStyle w:val="Emphasis"/>
          <w:highlight w:val="green"/>
        </w:rPr>
        <w:t>optimistic reading</w:t>
      </w:r>
      <w:r w:rsidRPr="009C4D15">
        <w:rPr>
          <w:rStyle w:val="StyleUnderline"/>
        </w:rPr>
        <w:t xml:space="preserve"> of histor</w:t>
      </w:r>
      <w:r w:rsidRPr="00F80309">
        <w:rPr>
          <w:sz w:val="16"/>
        </w:rPr>
        <w:t xml:space="preserve">y. While there will always be ups and downs, as long as the most disastrous outcomes are avoided, there will still be room for learning and gradual political accommodation. Taking such a longer view, it would nevertheless be strange if development was simply linear, that former oppressors would just accept moral responsibility or that calls for gender or racial justice would not lead to self-reinforcing cycles of conservative backlash and increasingly polarizing claims. Still, over the last couple of centuries, there is little doubt that </w:t>
      </w:r>
      <w:r w:rsidRPr="00F80309">
        <w:rPr>
          <w:rStyle w:val="StyleUnderline"/>
        </w:rPr>
        <w:t>human civilization has advanced significantly, both technologically and ethically (Pinker 2011), at least from a liberal and secular perspective</w:t>
      </w:r>
      <w:r w:rsidRPr="00F80309">
        <w:rPr>
          <w:sz w:val="16"/>
        </w:rPr>
        <w:t xml:space="preserve">. However, unless one subscribes to teleology, there is nothing inexorable with this </w:t>
      </w:r>
      <w:r w:rsidRPr="00514455">
        <w:rPr>
          <w:sz w:val="16"/>
        </w:rPr>
        <w:t xml:space="preserve">development and, it may be that the ecological, social, and political obstacles are simply too great to ever allow for the creation of a </w:t>
      </w:r>
      <w:proofErr w:type="spellStart"/>
      <w:r w:rsidRPr="00514455">
        <w:rPr>
          <w:sz w:val="16"/>
        </w:rPr>
        <w:t>Wellsian</w:t>
      </w:r>
      <w:proofErr w:type="spellEnd"/>
      <w:r w:rsidRPr="00514455">
        <w:rPr>
          <w:sz w:val="16"/>
        </w:rPr>
        <w:t xml:space="preserve"> borderless world (Pedersen 2015) that would allow everyone to live a life free from material want and political domination. On the other hand, much environmental discourse tends to rush ahead in the opposite direction and treat the c </w:t>
      </w:r>
      <w:proofErr w:type="spellStart"/>
      <w:r w:rsidRPr="00514455">
        <w:rPr>
          <w:sz w:val="16"/>
        </w:rPr>
        <w:t>limate</w:t>
      </w:r>
      <w:proofErr w:type="spellEnd"/>
      <w:r w:rsidRPr="00514455">
        <w:rPr>
          <w:sz w:val="16"/>
        </w:rPr>
        <w:t xml:space="preserve"> crisis as ultimate evidence of humanity’s fallen nature when </w:t>
      </w:r>
      <w:r w:rsidRPr="00514455">
        <w:rPr>
          <w:rStyle w:val="Emphasis"/>
        </w:rPr>
        <w:t>the counter-factual case, that it would be possible for a technological civilization to emerge without at some point endangering its biophysical foundations, would presumably be much less plausible.</w:t>
      </w:r>
      <w:r w:rsidRPr="00514455">
        <w:rPr>
          <w:sz w:val="16"/>
        </w:rPr>
        <w:t xml:space="preserve"> From an </w:t>
      </w:r>
      <w:proofErr w:type="spellStart"/>
      <w:r w:rsidRPr="00514455">
        <w:rPr>
          <w:sz w:val="16"/>
        </w:rPr>
        <w:t>astrobiological</w:t>
      </w:r>
      <w:proofErr w:type="spellEnd"/>
      <w:r w:rsidRPr="00514455">
        <w:rPr>
          <w:sz w:val="16"/>
        </w:rPr>
        <w:t xml:space="preserve"> perspective, it is easy to imagine how the atmospheric chemistry of a different planet would be more volatile and thus more vulnerable to the effects of industrial processes (</w:t>
      </w:r>
      <w:proofErr w:type="spellStart"/>
      <w:r w:rsidRPr="00514455">
        <w:rPr>
          <w:sz w:val="16"/>
        </w:rPr>
        <w:t>Haqq-Misra</w:t>
      </w:r>
      <w:proofErr w:type="spellEnd"/>
      <w:r w:rsidRPr="00514455">
        <w:rPr>
          <w:sz w:val="16"/>
        </w:rPr>
        <w:t xml:space="preserve"> and Baum 2009), leaving a shorter time window for mitigation. Nick Bostrom has explored this possibility of greater climate sensitivity further in his “vulnerable world hypothesis” (Bostrom 2019) and it begs to reason that mitigation efforts would be more focused in such a world. However, since climate response times are longer and sensitivity less pronounced, climate mitigation policies have become mired in culture and media politics (Newman et al.</w:t>
      </w:r>
      <w:r w:rsidRPr="00F80309">
        <w:rPr>
          <w:sz w:val="16"/>
        </w:rPr>
        <w:t xml:space="preserve"> 2018) but also a statist logic (Karlsson 2018) by which it has become more important for states to focus on their own marginal emission reductions in the present rather than asking what technologies would be needed to stabilize the climate in a future where all people can live a modern life.</w:t>
      </w:r>
    </w:p>
    <w:p w:rsidR="00554027" w:rsidRPr="0095241A" w:rsidRDefault="00554027" w:rsidP="00FE4D5B">
      <w:pPr>
        <w:rPr>
          <w:sz w:val="16"/>
        </w:rPr>
      </w:pPr>
    </w:p>
    <w:p w:rsidR="00FE4D5B" w:rsidRPr="00FE4D5B" w:rsidRDefault="00FE4D5B" w:rsidP="00FE4D5B"/>
    <w:sectPr w:rsidR="00FE4D5B" w:rsidRPr="00FE4D5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E4D5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7E73"/>
    <w:rsid w:val="000A2D8A"/>
    <w:rsid w:val="000B6510"/>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38A"/>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4027"/>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5E66"/>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17E3"/>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0DB"/>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4D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39058000-2CA2-3B4F-8BB7-EAC6A042C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FE4D5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E4D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E4D5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E4D5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TAG,Ch,no read,No Spacing211,No Spacing12,No Spacing2111,No Spacing4,No Spacing11111,No Spacing5,No Spacing21,No Spacing1111,ta"/>
    <w:basedOn w:val="Normal"/>
    <w:next w:val="Normal"/>
    <w:link w:val="Heading4Char"/>
    <w:uiPriority w:val="9"/>
    <w:unhideWhenUsed/>
    <w:qFormat/>
    <w:rsid w:val="00FE4D5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E4D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4D5B"/>
  </w:style>
  <w:style w:type="character" w:customStyle="1" w:styleId="Heading1Char">
    <w:name w:val="Heading 1 Char"/>
    <w:aliases w:val="Pocket Char"/>
    <w:basedOn w:val="DefaultParagraphFont"/>
    <w:link w:val="Heading1"/>
    <w:uiPriority w:val="9"/>
    <w:rsid w:val="00FE4D5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E4D5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E4D5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TAG Char,Ch Char,no read Char,No Spacing211 Char,No Spacing12 Char,No Spacing2111 Char"/>
    <w:basedOn w:val="DefaultParagraphFont"/>
    <w:link w:val="Heading4"/>
    <w:uiPriority w:val="9"/>
    <w:rsid w:val="00FE4D5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E4D5B"/>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6"/>
    <w:qFormat/>
    <w:rsid w:val="00FE4D5B"/>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Emphasis1"/>
    <w:uiPriority w:val="20"/>
    <w:qFormat/>
    <w:rsid w:val="00FE4D5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E4D5B"/>
    <w:rPr>
      <w:color w:val="auto"/>
      <w:u w:val="non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Read"/>
    <w:basedOn w:val="DefaultParagraphFont"/>
    <w:link w:val="NoSpacing"/>
    <w:uiPriority w:val="99"/>
    <w:unhideWhenUsed/>
    <w:rsid w:val="00FE4D5B"/>
    <w:rPr>
      <w:color w:val="auto"/>
      <w:u w:val="none"/>
    </w:rPr>
  </w:style>
  <w:style w:type="paragraph" w:styleId="DocumentMap">
    <w:name w:val="Document Map"/>
    <w:basedOn w:val="Normal"/>
    <w:link w:val="DocumentMapChar"/>
    <w:uiPriority w:val="99"/>
    <w:semiHidden/>
    <w:unhideWhenUsed/>
    <w:rsid w:val="00FE4D5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E4D5B"/>
    <w:rPr>
      <w:rFonts w:ascii="Lucida Grande" w:hAnsi="Lucida Grande" w:cs="Lucida Grande"/>
    </w:rPr>
  </w:style>
  <w:style w:type="paragraph" w:customStyle="1" w:styleId="Emphasis1">
    <w:name w:val="Emphasis1"/>
    <w:basedOn w:val="Normal"/>
    <w:link w:val="Emphasis"/>
    <w:autoRedefine/>
    <w:uiPriority w:val="7"/>
    <w:qFormat/>
    <w:rsid w:val="00FE4D5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554027"/>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Small Text,Card Format,Note Level 2,No Spacing111112,tag,No Spacing31,No Spacing22,No Spacing3,No Spacing1,Tag and Cite,Dont use,No Spacing41,nonunderlined,Tag and Ci,card,Very Small Text,DDI Tag,Tag Title,Tag1,ca,Note Level 21,Card,Tags,tags"/>
    <w:basedOn w:val="Heading1"/>
    <w:link w:val="Hyperlink"/>
    <w:autoRedefine/>
    <w:uiPriority w:val="99"/>
    <w:qFormat/>
    <w:rsid w:val="0055402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8117E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48240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doi.org/10.3390/socsci10060233" TargetMode="External"/><Relationship Id="rId4" Type="http://schemas.openxmlformats.org/officeDocument/2006/relationships/customXml" Target="../customXml/item4.xml"/><Relationship Id="rId9" Type="http://schemas.openxmlformats.org/officeDocument/2006/relationships/hyperlink" Target="https://techliberation.com/2018/10/10/in-defense-of-techno-optim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eeyaviradia/Desktop/Debate%20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D71A2D03-9F5B-4D49-861F-01DFDB216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2.dotm</Template>
  <TotalTime>9</TotalTime>
  <Pages>22</Pages>
  <Words>14439</Words>
  <Characters>82307</Characters>
  <Application>Microsoft Office Word</Application>
  <DocSecurity>0</DocSecurity>
  <Lines>685</Lines>
  <Paragraphs>193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96553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23DeeyaViradia</cp:lastModifiedBy>
  <cp:revision>4</cp:revision>
  <dcterms:created xsi:type="dcterms:W3CDTF">2021-12-18T01:37:00Z</dcterms:created>
  <dcterms:modified xsi:type="dcterms:W3CDTF">2021-12-18T02:17:00Z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