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2F36" w:rsidRDefault="009E2F36" w:rsidP="00BA73F9">
      <w:pPr>
        <w:pStyle w:val="Heading1"/>
      </w:pPr>
      <w:r>
        <w:t>1</w:t>
      </w:r>
    </w:p>
    <w:p w:rsidR="009E2F36" w:rsidRDefault="009E2F36" w:rsidP="009E2F36">
      <w:pPr>
        <w:pStyle w:val="Heading4"/>
      </w:pPr>
      <w:r>
        <w:t>NASA is preserving resources by leveraging private partnerships</w:t>
      </w:r>
    </w:p>
    <w:p w:rsidR="009E2F36" w:rsidRDefault="009E2F36" w:rsidP="009E2F36">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rsidR="009E2F36" w:rsidRPr="00860382" w:rsidRDefault="009E2F36" w:rsidP="009E2F36">
      <w:pPr>
        <w:rPr>
          <w:rStyle w:val="StyleUnderline"/>
        </w:rPr>
      </w:pPr>
      <w:r w:rsidRPr="00860382">
        <w:rPr>
          <w:rStyle w:val="StyleUnderline"/>
        </w:rPr>
        <w:t xml:space="preserve">The </w:t>
      </w:r>
      <w:r w:rsidRPr="004730B2">
        <w:rPr>
          <w:rStyle w:val="StyleUnderline"/>
          <w:highlight w:val="cyan"/>
        </w:rPr>
        <w:t>private space players who will drive NASA's plans</w:t>
      </w:r>
      <w:r w:rsidRPr="00860382">
        <w:rPr>
          <w:rStyle w:val="StyleUnderline"/>
        </w:rPr>
        <w:t xml:space="preserve"> for the coming decade </w:t>
      </w:r>
      <w:r w:rsidRPr="004730B2">
        <w:rPr>
          <w:rStyle w:val="StyleUnderline"/>
          <w:highlight w:val="cyan"/>
        </w:rPr>
        <w:t>are declaring themselves</w:t>
      </w:r>
      <w:r w:rsidRPr="00860382">
        <w:rPr>
          <w:rStyle w:val="StyleUnderline"/>
        </w:rPr>
        <w:t xml:space="preserve"> and defining the stakes.</w:t>
      </w:r>
      <w:r>
        <w:rPr>
          <w:rStyle w:val="StyleUnderline"/>
        </w:rPr>
        <w:t xml:space="preserve"> </w:t>
      </w:r>
      <w:r w:rsidRPr="00860382">
        <w:rPr>
          <w:rStyle w:val="StyleUnderline"/>
        </w:rPr>
        <w:t xml:space="preserve">Why it matters: </w:t>
      </w:r>
      <w:r w:rsidRPr="004730B2">
        <w:rPr>
          <w:rStyle w:val="StyleUnderline"/>
          <w:highlight w:val="cyan"/>
        </w:rPr>
        <w:t>NASA plans</w:t>
      </w:r>
      <w:r w:rsidRPr="00860382">
        <w:rPr>
          <w:rStyle w:val="StyleUnderline"/>
        </w:rPr>
        <w:t xml:space="preserve"> to focus on getting people to Mars and the Moon, and its </w:t>
      </w:r>
      <w:r w:rsidRPr="004730B2">
        <w:rPr>
          <w:rStyle w:val="StyleUnderline"/>
          <w:highlight w:val="cyan"/>
        </w:rPr>
        <w:t xml:space="preserve">deep space exploration </w:t>
      </w:r>
      <w:r w:rsidRPr="004730B2">
        <w:rPr>
          <w:rStyle w:val="Emphasis"/>
          <w:highlight w:val="cyan"/>
        </w:rPr>
        <w:t>ambitions hinge on the agency</w:t>
      </w:r>
      <w:r w:rsidRPr="004730B2">
        <w:rPr>
          <w:rStyle w:val="StyleUnderline"/>
          <w:highlight w:val="cyan"/>
        </w:rPr>
        <w:t xml:space="preserve"> </w:t>
      </w:r>
      <w:r w:rsidRPr="004730B2">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4730B2">
        <w:rPr>
          <w:rStyle w:val="StyleUnderline"/>
          <w:highlight w:val="cyan"/>
        </w:rPr>
        <w:t>NASA announced</w:t>
      </w:r>
      <w:r w:rsidRPr="00860382">
        <w:rPr>
          <w:rStyle w:val="StyleUnderline"/>
        </w:rPr>
        <w:t xml:space="preserve"> it would award multimillion-dollar </w:t>
      </w:r>
      <w:r w:rsidRPr="004730B2">
        <w:rPr>
          <w:rStyle w:val="StyleUnderline"/>
          <w:highlight w:val="cyan"/>
        </w:rPr>
        <w:t>contracts to three teams of commercial space companies</w:t>
      </w:r>
      <w:r w:rsidRPr="00860382">
        <w:rPr>
          <w:rStyle w:val="StyleUnderline"/>
        </w:rPr>
        <w:t xml:space="preserve"> to start designing and building privately operated space stations.</w:t>
      </w:r>
    </w:p>
    <w:p w:rsidR="009E2F36" w:rsidRDefault="009E2F36" w:rsidP="009E2F36"/>
    <w:p w:rsidR="009E2F36" w:rsidRPr="00766E76" w:rsidRDefault="009E2F36" w:rsidP="009E2F36">
      <w:pPr>
        <w:pStyle w:val="Heading4"/>
      </w:pPr>
      <w:r w:rsidRPr="00766E76">
        <w:t>Plan forces spending trade-offs that crush effective Earth sciences --- risks catastrophic climate change</w:t>
      </w:r>
    </w:p>
    <w:p w:rsidR="009E2F36" w:rsidRDefault="009E2F36" w:rsidP="009E2F36">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rsidR="009E2F36" w:rsidRPr="00E94671" w:rsidRDefault="009E2F36" w:rsidP="009E2F36">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rsidR="009E2F36" w:rsidRPr="00E94671" w:rsidRDefault="009E2F36" w:rsidP="009E2F36">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rsidR="009E2F36" w:rsidRPr="00E94671" w:rsidRDefault="009E2F36" w:rsidP="009E2F36">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rsidR="009E2F36" w:rsidRPr="00E94671" w:rsidRDefault="009E2F36" w:rsidP="009E2F36">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rsidR="009E2F36" w:rsidRPr="00E94671" w:rsidRDefault="009E2F36" w:rsidP="009E2F36">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rsidR="009E2F36" w:rsidRPr="00E94671" w:rsidRDefault="009E2F36" w:rsidP="009E2F36">
      <w:pPr>
        <w:rPr>
          <w:sz w:val="16"/>
        </w:rPr>
      </w:pPr>
      <w:r w:rsidRPr="00E94671">
        <w:rPr>
          <w:sz w:val="16"/>
        </w:rPr>
        <w:t>Their analysis was based on nearly a decade of NASA satellite measurements of ocean color, which unfortunately are at risk of being interrupted for several years.</w:t>
      </w:r>
    </w:p>
    <w:p w:rsidR="009E2F36" w:rsidRPr="008E65F1" w:rsidRDefault="009E2F36" w:rsidP="009E2F36">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rsidR="009E2F36" w:rsidRPr="00E94671" w:rsidRDefault="009E2F36" w:rsidP="009E2F36">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rsidR="009E2F36" w:rsidRPr="00E94671" w:rsidRDefault="009E2F36" w:rsidP="009E2F36">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rsidR="009E2F36" w:rsidRPr="00E94671" w:rsidRDefault="009E2F36" w:rsidP="009E2F36">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rsidR="009E2F36" w:rsidRPr="00AA1610" w:rsidRDefault="009E2F36" w:rsidP="00AA1610">
      <w:pPr>
        <w:rPr>
          <w:u w:val="singl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rsidR="00AA1610" w:rsidRPr="00F66F77" w:rsidRDefault="00AA1610" w:rsidP="00AA1610">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 a </w:t>
      </w:r>
      <w:r w:rsidRPr="00F66F77">
        <w:rPr>
          <w:rFonts w:cs="Calibri"/>
          <w:u w:val="single"/>
        </w:rPr>
        <w:t>confluence</w:t>
      </w:r>
      <w:r w:rsidRPr="00F66F77">
        <w:rPr>
          <w:rFonts w:cs="Calibri"/>
        </w:rPr>
        <w:t xml:space="preserve"> of </w:t>
      </w:r>
      <w:r w:rsidRPr="00F66F77">
        <w:rPr>
          <w:rFonts w:cs="Calibri"/>
          <w:u w:val="single"/>
        </w:rPr>
        <w:t>nonlinear</w:t>
      </w:r>
      <w:r w:rsidRPr="00F66F77">
        <w:rPr>
          <w:rFonts w:cs="Calibri"/>
        </w:rPr>
        <w:t xml:space="preserve"> and </w:t>
      </w:r>
      <w:r w:rsidRPr="00F66F77">
        <w:rPr>
          <w:rFonts w:cs="Calibri"/>
          <w:u w:val="single"/>
        </w:rPr>
        <w:t>unpredictable</w:t>
      </w:r>
      <w:r w:rsidRPr="00F66F77">
        <w:rPr>
          <w:rFonts w:cs="Calibri"/>
        </w:rPr>
        <w:t xml:space="preserve"> effects will make human and natural systems inhospitable while increasing </w:t>
      </w:r>
      <w:r w:rsidRPr="00F66F77">
        <w:rPr>
          <w:rFonts w:cs="Calibri"/>
          <w:u w:val="single"/>
        </w:rPr>
        <w:t>escalatory conflicts</w:t>
      </w:r>
      <w:r w:rsidRPr="00F66F77">
        <w:rPr>
          <w:rFonts w:cs="Calibri"/>
        </w:rPr>
        <w:t xml:space="preserve"> – even if the impacts are </w:t>
      </w:r>
      <w:r w:rsidRPr="00F66F77">
        <w:rPr>
          <w:rFonts w:cs="Calibri"/>
          <w:u w:val="single"/>
        </w:rPr>
        <w:t>far off</w:t>
      </w:r>
      <w:r w:rsidRPr="00F66F77">
        <w:rPr>
          <w:rFonts w:cs="Calibri"/>
        </w:rPr>
        <w:t xml:space="preserve">, only drastic action </w:t>
      </w:r>
      <w:r w:rsidRPr="00F66F77">
        <w:rPr>
          <w:rFonts w:cs="Calibri"/>
          <w:u w:val="single"/>
        </w:rPr>
        <w:t>now</w:t>
      </w:r>
      <w:r w:rsidRPr="00F66F77">
        <w:rPr>
          <w:rFonts w:cs="Calibri"/>
        </w:rPr>
        <w:t xml:space="preserve"> solves</w:t>
      </w:r>
    </w:p>
    <w:p w:rsidR="00AA1610" w:rsidRPr="00F66F77" w:rsidRDefault="00AA1610" w:rsidP="00AA1610">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rsidR="00AA1610" w:rsidRPr="00F66F77" w:rsidRDefault="00AA1610" w:rsidP="00AA1610">
      <w:pPr>
        <w:rPr>
          <w:sz w:val="16"/>
        </w:rPr>
      </w:pPr>
      <w:r w:rsidRPr="00F66F77">
        <w:rPr>
          <w:sz w:val="16"/>
        </w:rPr>
        <w:t xml:space="preserve">At least until 2050, and possibly for decades after, </w:t>
      </w:r>
      <w:r w:rsidRPr="009F21FB">
        <w:rPr>
          <w:highlight w:val="cya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9F21FB">
        <w:rPr>
          <w:rStyle w:val="Emphasis"/>
          <w:highlight w:val="cya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9F21FB">
        <w:rPr>
          <w:rStyle w:val="Emphasis"/>
          <w:highlight w:val="cyan"/>
        </w:rPr>
        <w:t>humanitarian crises</w:t>
      </w:r>
      <w:r w:rsidRPr="00F66F77">
        <w:rPr>
          <w:sz w:val="16"/>
        </w:rPr>
        <w:t>—</w:t>
      </w:r>
      <w:r w:rsidRPr="00F66F77">
        <w:rPr>
          <w:u w:val="single"/>
        </w:rPr>
        <w:t xml:space="preserve">some of </w:t>
      </w:r>
      <w:r w:rsidRPr="009F21FB">
        <w:rPr>
          <w:highlight w:val="cyan"/>
          <w:u w:val="single"/>
        </w:rPr>
        <w:t>which</w:t>
      </w:r>
      <w:r w:rsidRPr="00F66F77">
        <w:rPr>
          <w:u w:val="single"/>
        </w:rPr>
        <w:t xml:space="preserve"> will </w:t>
      </w:r>
      <w:r w:rsidRPr="009F21FB">
        <w:rPr>
          <w:highlight w:val="cyan"/>
          <w:u w:val="single"/>
        </w:rPr>
        <w:t>result in</w:t>
      </w:r>
      <w:r w:rsidRPr="00F66F77">
        <w:rPr>
          <w:u w:val="single"/>
        </w:rPr>
        <w:t xml:space="preserve"> the </w:t>
      </w:r>
      <w:r w:rsidRPr="009F21FB">
        <w:rPr>
          <w:highlight w:val="cyan"/>
          <w:u w:val="single"/>
        </w:rPr>
        <w:t xml:space="preserve">deployment of </w:t>
      </w:r>
      <w:r w:rsidRPr="009F21FB">
        <w:rPr>
          <w:rStyle w:val="Emphasis"/>
          <w:highlight w:val="cyan"/>
        </w:rPr>
        <w:t>military personnel</w:t>
      </w:r>
      <w:r w:rsidRPr="00F66F77">
        <w:rPr>
          <w:sz w:val="16"/>
        </w:rPr>
        <w:t xml:space="preserve">, as well as material and financial assistance. </w:t>
      </w:r>
      <w:r w:rsidRPr="009F21FB">
        <w:rPr>
          <w:highlight w:val="cyan"/>
          <w:u w:val="single"/>
        </w:rPr>
        <w:t>It will</w:t>
      </w:r>
      <w:r w:rsidRPr="00F66F77">
        <w:rPr>
          <w:sz w:val="16"/>
        </w:rPr>
        <w:t xml:space="preserve"> also </w:t>
      </w:r>
      <w:r w:rsidRPr="009F21FB">
        <w:rPr>
          <w:rStyle w:val="Emphasis"/>
          <w:highlight w:val="cya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9F21FB">
        <w:rPr>
          <w:rStyle w:val="Emphasis"/>
          <w:highlight w:val="cyan"/>
        </w:rPr>
        <w:t>conflict</w:t>
      </w:r>
      <w:r w:rsidRPr="009F21FB">
        <w:rPr>
          <w:highlight w:val="cyan"/>
          <w:u w:val="single"/>
        </w:rPr>
        <w:t xml:space="preserve"> over </w:t>
      </w:r>
      <w:r w:rsidRPr="009F21FB">
        <w:rPr>
          <w:rStyle w:val="Emphasis"/>
          <w:highlight w:val="cyan"/>
        </w:rPr>
        <w:t>water</w:t>
      </w:r>
      <w:r w:rsidRPr="009F21FB">
        <w:rPr>
          <w:highlight w:val="cyan"/>
          <w:u w:val="single"/>
        </w:rPr>
        <w:t xml:space="preserve">, </w:t>
      </w:r>
      <w:r w:rsidRPr="009F21FB">
        <w:rPr>
          <w:rStyle w:val="Emphasis"/>
          <w:highlight w:val="cyan"/>
        </w:rPr>
        <w:t>food</w:t>
      </w:r>
      <w:r w:rsidRPr="009F21FB">
        <w:rPr>
          <w:highlight w:val="cyan"/>
          <w:u w:val="single"/>
        </w:rPr>
        <w:t xml:space="preserve"> and </w:t>
      </w:r>
      <w:r w:rsidRPr="009F21FB">
        <w:rPr>
          <w:rStyle w:val="Emphasis"/>
          <w:highlight w:val="cyan"/>
        </w:rPr>
        <w:t>energy</w:t>
      </w:r>
      <w:r w:rsidRPr="00F66F77">
        <w:rPr>
          <w:sz w:val="16"/>
        </w:rPr>
        <w:t>.</w:t>
      </w:r>
    </w:p>
    <w:p w:rsidR="00AA1610" w:rsidRPr="00F66F77" w:rsidRDefault="00AA1610" w:rsidP="00AA1610">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rsidR="00AA1610" w:rsidRPr="00F66F77" w:rsidRDefault="00AA1610" w:rsidP="00AA1610">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9F21FB">
        <w:rPr>
          <w:highlight w:val="cyan"/>
          <w:u w:val="single"/>
        </w:rPr>
        <w:t>The question</w:t>
      </w:r>
      <w:r w:rsidRPr="00F66F77">
        <w:rPr>
          <w:u w:val="single"/>
        </w:rPr>
        <w:t xml:space="preserve"> for the next hundred years </w:t>
      </w:r>
      <w:r w:rsidRPr="009F21FB">
        <w:rPr>
          <w:highlight w:val="cyan"/>
          <w:u w:val="single"/>
        </w:rPr>
        <w:t>is</w:t>
      </w:r>
      <w:r w:rsidRPr="00F66F77">
        <w:rPr>
          <w:u w:val="single"/>
        </w:rPr>
        <w:t xml:space="preserve"> not</w:t>
      </w:r>
      <w:r w:rsidRPr="00F66F77">
        <w:rPr>
          <w:sz w:val="16"/>
        </w:rPr>
        <w:t>, “are disparities politically and economically manageable?” but, “</w:t>
      </w:r>
      <w:r w:rsidRPr="009F21FB">
        <w:rPr>
          <w:highlight w:val="cyan"/>
          <w:u w:val="single"/>
        </w:rPr>
        <w:t xml:space="preserve">can the </w:t>
      </w:r>
      <w:r w:rsidRPr="009F21FB">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9F21FB">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rsidR="00AA1610" w:rsidRPr="00F66F77" w:rsidRDefault="00AA1610" w:rsidP="00AA1610">
      <w:pPr>
        <w:rPr>
          <w:sz w:val="16"/>
        </w:rPr>
      </w:pPr>
      <w:r w:rsidRPr="00F66F77">
        <w:rPr>
          <w:sz w:val="16"/>
        </w:rPr>
        <w:t>National Security Consequences of Climate Change to 2050</w:t>
      </w:r>
    </w:p>
    <w:p w:rsidR="00AA1610" w:rsidRPr="00F66F77" w:rsidRDefault="00AA1610" w:rsidP="00AA1610">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rsidR="00AA1610" w:rsidRPr="00F66F77" w:rsidRDefault="00AA1610" w:rsidP="00AA1610">
      <w:pPr>
        <w:rPr>
          <w:sz w:val="16"/>
        </w:rPr>
      </w:pPr>
      <w:r w:rsidRPr="00F66F77">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9F21FB">
        <w:rPr>
          <w:highlight w:val="cyan"/>
          <w:u w:val="single"/>
        </w:rPr>
        <w:t xml:space="preserve">Even </w:t>
      </w:r>
      <w:r w:rsidRPr="009F21FB">
        <w:rPr>
          <w:rStyle w:val="Emphasis"/>
          <w:highlight w:val="cyan"/>
        </w:rPr>
        <w:t>small differences</w:t>
      </w:r>
      <w:r w:rsidRPr="009F21FB">
        <w:rPr>
          <w:highlight w:val="cyan"/>
          <w:u w:val="single"/>
        </w:rPr>
        <w:t xml:space="preserve"> in</w:t>
      </w:r>
      <w:r w:rsidRPr="00F66F77">
        <w:rPr>
          <w:u w:val="single"/>
        </w:rPr>
        <w:t xml:space="preserve"> global average </w:t>
      </w:r>
      <w:r w:rsidRPr="009F21FB">
        <w:rPr>
          <w:rStyle w:val="Emphasis"/>
          <w:highlight w:val="cyan"/>
        </w:rPr>
        <w:t>temperatures</w:t>
      </w:r>
      <w:r w:rsidRPr="009F21FB">
        <w:rPr>
          <w:highlight w:val="cyan"/>
          <w:u w:val="single"/>
        </w:rPr>
        <w:t xml:space="preserve"> result in </w:t>
      </w:r>
      <w:r w:rsidRPr="009F21FB">
        <w:rPr>
          <w:rStyle w:val="Emphasis"/>
          <w:highlight w:val="cyan"/>
        </w:rPr>
        <w:t>significant</w:t>
      </w:r>
      <w:r w:rsidRPr="00F66F77">
        <w:rPr>
          <w:rStyle w:val="Emphasis"/>
        </w:rPr>
        <w:t xml:space="preserve"> environmental </w:t>
      </w:r>
      <w:r w:rsidRPr="009F21FB">
        <w:rPr>
          <w:rStyle w:val="Emphasis"/>
          <w:highlight w:val="cyan"/>
        </w:rPr>
        <w:t>changes</w:t>
      </w:r>
      <w:r w:rsidRPr="00F66F77">
        <w:rPr>
          <w:u w:val="single"/>
        </w:rPr>
        <w:t xml:space="preserve">, </w:t>
      </w:r>
      <w:r w:rsidRPr="009F21FB">
        <w:rPr>
          <w:highlight w:val="cyan"/>
          <w:u w:val="single"/>
        </w:rPr>
        <w:t>with</w:t>
      </w:r>
      <w:r w:rsidRPr="00F66F77">
        <w:rPr>
          <w:u w:val="single"/>
        </w:rPr>
        <w:t xml:space="preserve"> attendant </w:t>
      </w:r>
      <w:r w:rsidRPr="009F21FB">
        <w:rPr>
          <w:rStyle w:val="Emphasis"/>
          <w:highlight w:val="cyan"/>
        </w:rPr>
        <w:t>social</w:t>
      </w:r>
      <w:r w:rsidRPr="00F66F77">
        <w:rPr>
          <w:u w:val="single"/>
        </w:rPr>
        <w:t xml:space="preserve">, </w:t>
      </w:r>
      <w:r w:rsidRPr="009F21FB">
        <w:rPr>
          <w:rStyle w:val="Emphasis"/>
          <w:highlight w:val="cyan"/>
        </w:rPr>
        <w:t>economic</w:t>
      </w:r>
      <w:r w:rsidRPr="009F21FB">
        <w:rPr>
          <w:highlight w:val="cyan"/>
          <w:u w:val="single"/>
        </w:rPr>
        <w:t xml:space="preserve"> and </w:t>
      </w:r>
      <w:r w:rsidRPr="009F21FB">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rsidR="00AA1610" w:rsidRPr="00F66F77" w:rsidRDefault="00AA1610" w:rsidP="00AA1610">
      <w:pPr>
        <w:rPr>
          <w:sz w:val="16"/>
        </w:rPr>
      </w:pPr>
      <w:r w:rsidRPr="00F66F77">
        <w:rPr>
          <w:sz w:val="16"/>
        </w:rPr>
        <w:t xml:space="preserve">In particular, </w:t>
      </w:r>
      <w:r w:rsidRPr="009F21FB">
        <w:rPr>
          <w:highlight w:val="cyan"/>
          <w:u w:val="single"/>
        </w:rPr>
        <w:t xml:space="preserve">changes in </w:t>
      </w:r>
      <w:r w:rsidRPr="009F21FB">
        <w:rPr>
          <w:rStyle w:val="Emphasis"/>
          <w:highlight w:val="cyan"/>
        </w:rPr>
        <w:t>temperature</w:t>
      </w:r>
      <w:r w:rsidRPr="00F66F77">
        <w:rPr>
          <w:u w:val="single"/>
        </w:rPr>
        <w:t xml:space="preserve">, the </w:t>
      </w:r>
      <w:r w:rsidRPr="009F21FB">
        <w:rPr>
          <w:rStyle w:val="Emphasis"/>
          <w:highlight w:val="cyan"/>
        </w:rPr>
        <w:t>hydrological cycle</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ranges of insects</w:t>
      </w:r>
      <w:r w:rsidRPr="009F21FB">
        <w:rPr>
          <w:highlight w:val="cyan"/>
          <w:u w:val="single"/>
        </w:rPr>
        <w:t xml:space="preserve"> will impact </w:t>
      </w:r>
      <w:r w:rsidRPr="009F21FB">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9F21FB">
        <w:rPr>
          <w:rStyle w:val="Emphasis"/>
          <w:highlight w:val="cyan"/>
        </w:rPr>
        <w:t>Storms</w:t>
      </w:r>
      <w:r w:rsidRPr="00F66F77">
        <w:rPr>
          <w:u w:val="single"/>
        </w:rPr>
        <w:t xml:space="preserve">, </w:t>
      </w:r>
      <w:r w:rsidRPr="009F21FB">
        <w:rPr>
          <w:rStyle w:val="Emphasis"/>
          <w:highlight w:val="cyan"/>
        </w:rPr>
        <w:t>flooding</w:t>
      </w:r>
      <w:r w:rsidRPr="00F66F77">
        <w:rPr>
          <w:u w:val="single"/>
        </w:rPr>
        <w:t xml:space="preserve">, </w:t>
      </w:r>
      <w:r w:rsidRPr="009F21FB">
        <w:rPr>
          <w:rStyle w:val="Emphasis"/>
          <w:highlight w:val="cyan"/>
        </w:rPr>
        <w:t>changes in ocean pH</w:t>
      </w:r>
      <w:r w:rsidRPr="00F66F77">
        <w:rPr>
          <w:u w:val="single"/>
        </w:rPr>
        <w:t xml:space="preserve"> and other climate-linked changes </w:t>
      </w:r>
      <w:r w:rsidRPr="009F21FB">
        <w:rPr>
          <w:highlight w:val="cyan"/>
          <w:u w:val="single"/>
        </w:rPr>
        <w:t xml:space="preserve">will damage </w:t>
      </w:r>
      <w:r w:rsidRPr="009F21FB">
        <w:rPr>
          <w:rStyle w:val="Emphasis"/>
          <w:highlight w:val="cyan"/>
        </w:rPr>
        <w:t>infrastructure</w:t>
      </w:r>
      <w:r w:rsidRPr="00F66F77">
        <w:rPr>
          <w:u w:val="single"/>
        </w:rPr>
        <w:t xml:space="preserve"> and negatively impact </w:t>
      </w:r>
      <w:r w:rsidRPr="009F21FB">
        <w:rPr>
          <w:rStyle w:val="Emphasis"/>
          <w:highlight w:val="cyan"/>
        </w:rPr>
        <w:t>labor productivity</w:t>
      </w:r>
      <w:r w:rsidRPr="009F21FB">
        <w:rPr>
          <w:highlight w:val="cyan"/>
          <w:u w:val="single"/>
        </w:rPr>
        <w:t xml:space="preserve"> and</w:t>
      </w:r>
      <w:r w:rsidRPr="00F66F77">
        <w:rPr>
          <w:u w:val="single"/>
        </w:rPr>
        <w:t xml:space="preserve"> economic </w:t>
      </w:r>
      <w:r w:rsidRPr="009F21FB">
        <w:rPr>
          <w:rStyle w:val="Emphasis"/>
          <w:highlight w:val="cyan"/>
        </w:rPr>
        <w:t>growth</w:t>
      </w:r>
      <w:r w:rsidRPr="00F66F77">
        <w:rPr>
          <w:sz w:val="16"/>
        </w:rPr>
        <w:t xml:space="preserve"> in much of the world. </w:t>
      </w:r>
      <w:r w:rsidRPr="00F66F77">
        <w:rPr>
          <w:u w:val="single"/>
        </w:rPr>
        <w:t xml:space="preserve">Vector-borne </w:t>
      </w:r>
      <w:r w:rsidRPr="009F21FB">
        <w:rPr>
          <w:rStyle w:val="Emphasis"/>
          <w:highlight w:val="cyan"/>
        </w:rPr>
        <w:t>diseases</w:t>
      </w:r>
      <w:r w:rsidRPr="009F21FB">
        <w:rPr>
          <w:highlight w:val="cyan"/>
          <w:u w:val="single"/>
        </w:rPr>
        <w:t xml:space="preserve"> will</w:t>
      </w:r>
      <w:r w:rsidRPr="00F66F77">
        <w:rPr>
          <w:u w:val="single"/>
        </w:rPr>
        <w:t xml:space="preserve"> also </w:t>
      </w:r>
      <w:r w:rsidRPr="009F21FB">
        <w:rPr>
          <w:highlight w:val="cyan"/>
          <w:u w:val="single"/>
        </w:rPr>
        <w:t>be</w:t>
      </w:r>
      <w:r w:rsidRPr="00F66F77">
        <w:rPr>
          <w:u w:val="single"/>
        </w:rPr>
        <w:t xml:space="preserve">come </w:t>
      </w:r>
      <w:r w:rsidRPr="00F66F77">
        <w:rPr>
          <w:rStyle w:val="Emphasis"/>
        </w:rPr>
        <w:t xml:space="preserve">more </w:t>
      </w:r>
      <w:r w:rsidRPr="009F21FB">
        <w:rPr>
          <w:rStyle w:val="Emphasis"/>
          <w:highlight w:val="cyan"/>
        </w:rPr>
        <w:t>prevalent</w:t>
      </w:r>
      <w:r w:rsidRPr="00F66F77">
        <w:rPr>
          <w:sz w:val="16"/>
        </w:rPr>
        <w:t xml:space="preserve">, </w:t>
      </w:r>
      <w:r w:rsidRPr="00F66F77">
        <w:rPr>
          <w:u w:val="single"/>
        </w:rPr>
        <w:t xml:space="preserve">as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9F21FB">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9F21FB">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military</w:t>
      </w:r>
      <w:r w:rsidRPr="00F66F77">
        <w:rPr>
          <w:u w:val="single"/>
        </w:rPr>
        <w:t xml:space="preserve">, increased </w:t>
      </w:r>
      <w:r w:rsidRPr="009F21FB">
        <w:rPr>
          <w:rStyle w:val="Emphasis"/>
          <w:highlight w:val="cyan"/>
        </w:rPr>
        <w:t>migration</w:t>
      </w:r>
      <w:r w:rsidRPr="00F66F77">
        <w:rPr>
          <w:sz w:val="16"/>
        </w:rPr>
        <w:t>—especially from tropical and subtropical regions—</w:t>
      </w:r>
      <w:r w:rsidRPr="009F21FB">
        <w:rPr>
          <w:highlight w:val="cyan"/>
          <w:u w:val="single"/>
        </w:rPr>
        <w:t xml:space="preserve">and </w:t>
      </w:r>
      <w:r w:rsidRPr="009F21FB">
        <w:rPr>
          <w:rStyle w:val="Emphasis"/>
          <w:highlight w:val="cyan"/>
        </w:rPr>
        <w:t>geopolitical conflict</w:t>
      </w:r>
      <w:r w:rsidRPr="00F66F77">
        <w:rPr>
          <w:sz w:val="16"/>
        </w:rPr>
        <w:t>.</w:t>
      </w:r>
    </w:p>
    <w:p w:rsidR="00AA1610" w:rsidRPr="00F66F77" w:rsidRDefault="00AA1610" w:rsidP="00AA1610">
      <w:pPr>
        <w:rPr>
          <w:sz w:val="16"/>
        </w:rPr>
      </w:pPr>
      <w:r w:rsidRPr="00F66F77">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economic losses</w:t>
      </w:r>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rsidR="00AA1610" w:rsidRPr="00F66F77" w:rsidRDefault="00AA1610" w:rsidP="00AA1610">
      <w:pPr>
        <w:rPr>
          <w:sz w:val="16"/>
        </w:rPr>
      </w:pPr>
      <w:r w:rsidRPr="00F66F77">
        <w:rPr>
          <w:sz w:val="16"/>
        </w:rPr>
        <w:t>2100 and Beyond</w:t>
      </w:r>
    </w:p>
    <w:p w:rsidR="00AA1610" w:rsidRPr="00F66F77" w:rsidRDefault="00AA1610" w:rsidP="00AA1610">
      <w:pPr>
        <w:rPr>
          <w:sz w:val="16"/>
        </w:rPr>
      </w:pPr>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
    <w:p w:rsidR="00AA1610" w:rsidRPr="004E1197" w:rsidRDefault="00AA1610" w:rsidP="00AA1610">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F66F77">
        <w:rPr>
          <w:u w:val="single"/>
        </w:rPr>
        <w:t>there will</w:t>
      </w:r>
      <w:r w:rsidRPr="00F66F77">
        <w:rPr>
          <w:sz w:val="16"/>
        </w:rPr>
        <w:t xml:space="preserve"> be a nearly </w:t>
      </w:r>
      <w:r w:rsidRPr="009F21FB">
        <w:rPr>
          <w:rStyle w:val="Emphasis"/>
          <w:highlight w:val="cyan"/>
        </w:rPr>
        <w:t>70 percent decline</w:t>
      </w:r>
      <w:r w:rsidRPr="009F21FB">
        <w:rPr>
          <w:highlight w:val="cyan"/>
          <w:u w:val="single"/>
        </w:rPr>
        <w:t xml:space="preserve"> in </w:t>
      </w:r>
      <w:r w:rsidRPr="009F21FB">
        <w:rPr>
          <w:rStyle w:val="Emphasis"/>
          <w:highlight w:val="cyan"/>
        </w:rPr>
        <w:t>wheat</w:t>
      </w:r>
      <w:r w:rsidRPr="00F66F77">
        <w:rPr>
          <w:u w:val="single"/>
        </w:rPr>
        <w:t xml:space="preserve"> production </w:t>
      </w:r>
      <w:r w:rsidRPr="009F21FB">
        <w:rPr>
          <w:highlight w:val="cyan"/>
          <w:u w:val="single"/>
        </w:rPr>
        <w:t xml:space="preserve">in </w:t>
      </w:r>
      <w:r w:rsidRPr="009F21FB">
        <w:rPr>
          <w:rStyle w:val="Emphasis"/>
          <w:highlight w:val="cyan"/>
        </w:rPr>
        <w:t>Central America</w:t>
      </w:r>
      <w:r w:rsidRPr="009F21FB">
        <w:rPr>
          <w:highlight w:val="cyan"/>
          <w:u w:val="single"/>
        </w:rPr>
        <w:t xml:space="preserve"> and</w:t>
      </w:r>
      <w:r w:rsidRPr="00F66F77">
        <w:rPr>
          <w:u w:val="single"/>
        </w:rPr>
        <w:t xml:space="preserve"> the Caribbean</w:t>
      </w:r>
      <w:r w:rsidRPr="00F66F77">
        <w:rPr>
          <w:sz w:val="16"/>
        </w:rPr>
        <w:t xml:space="preserve">, </w:t>
      </w:r>
      <w:r w:rsidRPr="009F21FB">
        <w:rPr>
          <w:rStyle w:val="Emphasis"/>
          <w:highlight w:val="cyan"/>
        </w:rPr>
        <w:t>75 percent</w:t>
      </w:r>
      <w:r w:rsidRPr="009F21FB">
        <w:rPr>
          <w:highlight w:val="cyan"/>
          <w:u w:val="single"/>
        </w:rPr>
        <w:t xml:space="preserve"> of</w:t>
      </w:r>
      <w:r w:rsidRPr="00F66F77">
        <w:rPr>
          <w:u w:val="single"/>
        </w:rPr>
        <w:t xml:space="preserve"> the </w:t>
      </w:r>
      <w:r w:rsidRPr="009F21FB">
        <w:rPr>
          <w:rStyle w:val="Emphasis"/>
          <w:highlight w:val="cyan"/>
        </w:rPr>
        <w:t>land area</w:t>
      </w:r>
      <w:r w:rsidRPr="009F21FB">
        <w:rPr>
          <w:highlight w:val="cyan"/>
          <w:u w:val="single"/>
        </w:rPr>
        <w:t xml:space="preserve"> in</w:t>
      </w:r>
      <w:r w:rsidRPr="00F66F77">
        <w:rPr>
          <w:u w:val="single"/>
        </w:rPr>
        <w:t xml:space="preserve"> the </w:t>
      </w:r>
      <w:r w:rsidRPr="009F21FB">
        <w:rPr>
          <w:rStyle w:val="Emphasis"/>
          <w:highlight w:val="cyan"/>
        </w:rPr>
        <w:t>Mid</w:t>
      </w:r>
      <w:r w:rsidRPr="00F66F77">
        <w:rPr>
          <w:u w:val="single"/>
        </w:rPr>
        <w:t xml:space="preserve">dle </w:t>
      </w:r>
      <w:r w:rsidRPr="009F21FB">
        <w:rPr>
          <w:rStyle w:val="Emphasis"/>
          <w:highlight w:val="cyan"/>
        </w:rPr>
        <w:t>East</w:t>
      </w:r>
      <w:r w:rsidRPr="00F66F77">
        <w:rPr>
          <w:sz w:val="16"/>
        </w:rPr>
        <w:t xml:space="preserve"> and more than </w:t>
      </w:r>
      <w:r w:rsidRPr="00F66F77">
        <w:rPr>
          <w:u w:val="single"/>
        </w:rPr>
        <w:t xml:space="preserve">50 percent in South Asia will be affected by highly unusual heat, and </w:t>
      </w:r>
      <w:r w:rsidRPr="009F21FB">
        <w:rPr>
          <w:rStyle w:val="Emphasis"/>
          <w:highlight w:val="cyan"/>
        </w:rPr>
        <w:t>sea level rise</w:t>
      </w:r>
      <w:r w:rsidRPr="009F21FB">
        <w:rPr>
          <w:highlight w:val="cyan"/>
          <w:u w:val="single"/>
        </w:rPr>
        <w:t xml:space="preserve"> could </w:t>
      </w:r>
      <w:r w:rsidRPr="009F21FB">
        <w:rPr>
          <w:rStyle w:val="Emphasis"/>
          <w:highlight w:val="cyan"/>
        </w:rPr>
        <w:t>displace</w:t>
      </w:r>
      <w:r w:rsidRPr="00F66F77">
        <w:rPr>
          <w:u w:val="single"/>
        </w:rPr>
        <w:t xml:space="preserve"> and imperil the lives </w:t>
      </w:r>
      <w:r w:rsidRPr="009F21FB">
        <w:rPr>
          <w:rStyle w:val="Emphasis"/>
          <w:highlight w:val="cyan"/>
        </w:rPr>
        <w:t>hundreds of millions</w:t>
      </w:r>
      <w:r w:rsidRPr="00F66F77">
        <w:rPr>
          <w:u w:val="single"/>
        </w:rPr>
        <w:t xml:space="preserve"> </w:t>
      </w:r>
      <w:r w:rsidRPr="004E1197">
        <w:rPr>
          <w:u w:val="single"/>
        </w:rPr>
        <w:t>of people</w:t>
      </w:r>
      <w:r w:rsidRPr="004E1197">
        <w:rPr>
          <w:sz w:val="16"/>
        </w:rPr>
        <w:t>, among other consequences.</w:t>
      </w:r>
    </w:p>
    <w:p w:rsidR="00AA1610" w:rsidRPr="004E1197" w:rsidRDefault="00AA1610" w:rsidP="00AA1610">
      <w:pPr>
        <w:rPr>
          <w:sz w:val="16"/>
        </w:rPr>
      </w:pPr>
      <w:r w:rsidRPr="004E1197">
        <w:rPr>
          <w:sz w:val="16"/>
        </w:rPr>
        <w:t xml:space="preserve">But </w:t>
      </w:r>
      <w:r w:rsidRPr="004E1197">
        <w:rPr>
          <w:u w:val="single"/>
        </w:rPr>
        <w:t>even higher levels of warming are physically possible within this century</w:t>
      </w:r>
      <w:r w:rsidRPr="004E1197">
        <w:rPr>
          <w:sz w:val="16"/>
        </w:rPr>
        <w:t xml:space="preserve">. At these levels of warming, </w:t>
      </w:r>
      <w:r w:rsidRPr="004E1197">
        <w:rPr>
          <w:u w:val="single"/>
        </w:rPr>
        <w:t xml:space="preserve">some </w:t>
      </w:r>
      <w:r w:rsidRPr="004E1197">
        <w:rPr>
          <w:rStyle w:val="Emphasis"/>
        </w:rPr>
        <w:t>regions of the world</w:t>
      </w:r>
      <w:r w:rsidRPr="004E1197">
        <w:rPr>
          <w:u w:val="single"/>
        </w:rPr>
        <w:t xml:space="preserve"> would be </w:t>
      </w:r>
      <w:r w:rsidRPr="004E1197">
        <w:rPr>
          <w:rStyle w:val="Emphasis"/>
        </w:rPr>
        <w:t>literally uninhabitable</w:t>
      </w:r>
      <w:r w:rsidRPr="004E1197">
        <w:rPr>
          <w:sz w:val="16"/>
        </w:rPr>
        <w:t xml:space="preserve">, likely resulting in the depopulation of the tropics, </w:t>
      </w:r>
      <w:r w:rsidRPr="004E1197">
        <w:rPr>
          <w:u w:val="single"/>
        </w:rPr>
        <w:t xml:space="preserve">to say nothing of the consequences of </w:t>
      </w:r>
      <w:r w:rsidRPr="004E1197">
        <w:rPr>
          <w:rStyle w:val="Emphasis"/>
        </w:rPr>
        <w:t>sea-level rise</w:t>
      </w:r>
      <w:r w:rsidRPr="004E1197">
        <w:rPr>
          <w:u w:val="single"/>
        </w:rPr>
        <w:t xml:space="preserve"> for </w:t>
      </w:r>
      <w:r w:rsidRPr="004E1197">
        <w:rPr>
          <w:rStyle w:val="Emphasis"/>
        </w:rPr>
        <w:t>economically important cities</w:t>
      </w:r>
      <w:r w:rsidRPr="004E1197">
        <w:rPr>
          <w:u w:val="single"/>
        </w:rPr>
        <w:t xml:space="preserve"> such as Amsterdam and New York</w:t>
      </w:r>
      <w:r w:rsidRPr="004E1197">
        <w:rPr>
          <w:sz w:val="16"/>
        </w:rPr>
        <w:t xml:space="preserve">. </w:t>
      </w:r>
      <w:r w:rsidRPr="004E1197">
        <w:rPr>
          <w:u w:val="single"/>
        </w:rPr>
        <w:t xml:space="preserve">Even if newly warmed regions of the far north could </w:t>
      </w:r>
      <w:r w:rsidRPr="004E1197">
        <w:rPr>
          <w:rStyle w:val="Emphasis"/>
        </w:rPr>
        <w:t>theoretically accommodate</w:t>
      </w:r>
      <w:r w:rsidRPr="004E1197">
        <w:rPr>
          <w:u w:val="single"/>
        </w:rPr>
        <w:t xml:space="preserve"> the resulting </w:t>
      </w:r>
      <w:r w:rsidRPr="004E1197">
        <w:rPr>
          <w:rStyle w:val="Emphasis"/>
        </w:rPr>
        <w:t>migrants</w:t>
      </w:r>
      <w:r w:rsidRPr="004E1197">
        <w:rPr>
          <w:u w:val="single"/>
        </w:rPr>
        <w:t xml:space="preserve">, this </w:t>
      </w:r>
      <w:r w:rsidRPr="004E1197">
        <w:rPr>
          <w:rStyle w:val="Emphasis"/>
        </w:rPr>
        <w:t>presumes</w:t>
      </w:r>
      <w:r w:rsidRPr="004E1197">
        <w:rPr>
          <w:u w:val="single"/>
        </w:rPr>
        <w:t xml:space="preserve"> that the </w:t>
      </w:r>
      <w:r w:rsidRPr="004E1197">
        <w:rPr>
          <w:rStyle w:val="Emphasis"/>
        </w:rPr>
        <w:t>political response</w:t>
      </w:r>
      <w:r w:rsidRPr="004E1197">
        <w:rPr>
          <w:u w:val="single"/>
        </w:rPr>
        <w:t xml:space="preserve"> to this unprecedented </w:t>
      </w:r>
      <w:r w:rsidRPr="004E1197">
        <w:rPr>
          <w:rStyle w:val="Emphasis"/>
        </w:rPr>
        <w:t>global displacement</w:t>
      </w:r>
      <w:r w:rsidRPr="004E1197">
        <w:rPr>
          <w:u w:val="single"/>
        </w:rPr>
        <w:t xml:space="preserve"> would be </w:t>
      </w:r>
      <w:r w:rsidRPr="004E1197">
        <w:rPr>
          <w:rStyle w:val="Emphasis"/>
        </w:rPr>
        <w:t>orderly</w:t>
      </w:r>
      <w:r w:rsidRPr="004E1197">
        <w:rPr>
          <w:u w:val="single"/>
        </w:rPr>
        <w:t xml:space="preserve"> and </w:t>
      </w:r>
      <w:r w:rsidRPr="004E1197">
        <w:rPr>
          <w:rStyle w:val="Emphasis"/>
        </w:rPr>
        <w:t>conflict-free</w:t>
      </w:r>
      <w:r w:rsidRPr="004E1197">
        <w:rPr>
          <w:u w:val="single"/>
        </w:rPr>
        <w:t xml:space="preserve"> </w:t>
      </w:r>
      <w:r w:rsidRPr="004E1197">
        <w:rPr>
          <w:rStyle w:val="Emphasis"/>
        </w:rPr>
        <w:t>borders on fantasy</w:t>
      </w:r>
      <w:r w:rsidRPr="004E1197">
        <w:rPr>
          <w:sz w:val="16"/>
        </w:rPr>
        <w:t>.</w:t>
      </w:r>
    </w:p>
    <w:p w:rsidR="00AA1610" w:rsidRPr="004E1197" w:rsidRDefault="00AA1610" w:rsidP="00AA1610">
      <w:pPr>
        <w:rPr>
          <w:sz w:val="16"/>
        </w:rPr>
      </w:pPr>
      <w:r w:rsidRPr="004E1197">
        <w:rPr>
          <w:sz w:val="16"/>
        </w:rPr>
        <w:t>The geopolitical consequences of significant levels of warming are severe, but if these changes occur in a linear way, at least there will be time for human</w:t>
      </w:r>
      <w:r w:rsidRPr="00F66F77">
        <w:rPr>
          <w:sz w:val="16"/>
        </w:rPr>
        <w:t xml:space="preserve"> systems to adjust. Perhaps </w:t>
      </w:r>
      <w:r w:rsidRPr="00F66F77">
        <w:rPr>
          <w:u w:val="single"/>
        </w:rPr>
        <w:t xml:space="preserve">more challenging for national security is the possibility that the until-now </w:t>
      </w:r>
      <w:r w:rsidRPr="009F21FB">
        <w:rPr>
          <w:rStyle w:val="Emphasis"/>
          <w:highlight w:val="cyan"/>
        </w:rPr>
        <w:t>linear changes give way</w:t>
      </w:r>
      <w:r w:rsidRPr="009F21FB">
        <w:rPr>
          <w:highlight w:val="cyan"/>
          <w:u w:val="single"/>
        </w:rPr>
        <w:t xml:space="preserve"> to </w:t>
      </w:r>
      <w:r w:rsidRPr="009F21FB">
        <w:rPr>
          <w:rStyle w:val="Emphasis"/>
          <w:highlight w:val="cyan"/>
        </w:rPr>
        <w:t>abrupt</w:t>
      </w:r>
      <w:r w:rsidRPr="00F66F77">
        <w:rPr>
          <w:u w:val="single"/>
        </w:rPr>
        <w:t xml:space="preserve"> and </w:t>
      </w:r>
      <w:r w:rsidRPr="009F21FB">
        <w:rPr>
          <w:rStyle w:val="Emphasis"/>
          <w:highlight w:val="cyan"/>
        </w:rPr>
        <w:t>irreversible ones</w:t>
      </w:r>
      <w:r w:rsidRPr="00F66F77">
        <w:rPr>
          <w:sz w:val="16"/>
        </w:rPr>
        <w:t xml:space="preserve">. Scientists forecast that, </w:t>
      </w:r>
      <w:r w:rsidRPr="00F66F77">
        <w:rPr>
          <w:u w:val="single"/>
        </w:rPr>
        <w:t>at higher levels of warming</w:t>
      </w:r>
      <w:r w:rsidRPr="00F66F77">
        <w:rPr>
          <w:sz w:val="16"/>
        </w:rPr>
        <w:t>—precisely what level is speculative—</w:t>
      </w:r>
      <w:r w:rsidRPr="009F21FB">
        <w:rPr>
          <w:highlight w:val="cyan"/>
          <w:u w:val="single"/>
        </w:rPr>
        <w:t xml:space="preserve">humanity could trigger </w:t>
      </w:r>
      <w:r w:rsidRPr="009F21FB">
        <w:rPr>
          <w:rStyle w:val="Emphasis"/>
          <w:highlight w:val="cyan"/>
        </w:rPr>
        <w:t>catastrophic</w:t>
      </w:r>
      <w:r w:rsidRPr="00F66F77">
        <w:rPr>
          <w:u w:val="single"/>
        </w:rPr>
        <w:t xml:space="preserve">, </w:t>
      </w:r>
      <w:r w:rsidRPr="009F21FB">
        <w:rPr>
          <w:rStyle w:val="Emphasis"/>
          <w:highlight w:val="cyan"/>
        </w:rPr>
        <w:t>abrupt</w:t>
      </w:r>
      <w:r w:rsidRPr="009F21FB">
        <w:rPr>
          <w:highlight w:val="cyan"/>
          <w:u w:val="single"/>
        </w:rPr>
        <w:t xml:space="preserve"> and </w:t>
      </w:r>
      <w:r w:rsidRPr="009F21FB">
        <w:rPr>
          <w:rStyle w:val="Emphasis"/>
          <w:highlight w:val="cyan"/>
        </w:rPr>
        <w:t>unavoidable consequences</w:t>
      </w:r>
      <w:r w:rsidRPr="00F66F77">
        <w:rPr>
          <w:u w:val="single"/>
        </w:rPr>
        <w:t xml:space="preserve"> to the </w:t>
      </w:r>
      <w:r w:rsidRPr="00F66F77">
        <w:rPr>
          <w:rStyle w:val="Emphasis"/>
        </w:rPr>
        <w:t>ecosystem</w:t>
      </w:r>
      <w:r w:rsidRPr="00F66F77">
        <w:rPr>
          <w:sz w:val="16"/>
        </w:rPr>
        <w:t xml:space="preserve">. </w:t>
      </w:r>
      <w:r w:rsidRPr="00F66F77">
        <w:rPr>
          <w:u w:val="single"/>
        </w:rPr>
        <w:t xml:space="preserve">The IPCC has considered </w:t>
      </w:r>
      <w:r w:rsidRPr="00F66F77">
        <w:rPr>
          <w:rStyle w:val="Emphasis"/>
        </w:rPr>
        <w:t>nine</w:t>
      </w:r>
      <w:r w:rsidRPr="00F66F77">
        <w:rPr>
          <w:u w:val="single"/>
        </w:rPr>
        <w:t xml:space="preserve"> such abrupt changes</w:t>
      </w:r>
      <w:r w:rsidRPr="00F66F77">
        <w:rPr>
          <w:sz w:val="16"/>
        </w:rPr>
        <w:t xml:space="preserve">; </w:t>
      </w:r>
      <w:r w:rsidRPr="009F21FB">
        <w:rPr>
          <w:highlight w:val="cyan"/>
          <w:u w:val="single"/>
        </w:rPr>
        <w:t>one example</w:t>
      </w:r>
      <w:r w:rsidRPr="00F66F77">
        <w:rPr>
          <w:u w:val="single"/>
        </w:rPr>
        <w:t xml:space="preserve"> is the</w:t>
      </w:r>
      <w:r w:rsidRPr="00F66F77">
        <w:rPr>
          <w:sz w:val="16"/>
        </w:rPr>
        <w:t xml:space="preserve"> </w:t>
      </w:r>
      <w:r w:rsidRPr="004E1197">
        <w:rPr>
          <w:sz w:val="16"/>
        </w:rPr>
        <w:t xml:space="preserve">potential </w:t>
      </w:r>
      <w:r w:rsidRPr="004E1197">
        <w:rPr>
          <w:rStyle w:val="Emphasis"/>
        </w:rPr>
        <w:t>shutting down</w:t>
      </w:r>
      <w:r w:rsidRPr="004E1197">
        <w:rPr>
          <w:u w:val="single"/>
        </w:rPr>
        <w:t xml:space="preserve"> of the </w:t>
      </w:r>
      <w:r w:rsidRPr="004E1197">
        <w:rPr>
          <w:rStyle w:val="Emphasis"/>
        </w:rPr>
        <w:t>Indian summer monsoon</w:t>
      </w:r>
      <w:r w:rsidRPr="004E1197">
        <w:rPr>
          <w:sz w:val="16"/>
        </w:rPr>
        <w:t xml:space="preserve">. </w:t>
      </w:r>
      <w:r w:rsidRPr="004E1197">
        <w:rPr>
          <w:u w:val="single"/>
        </w:rPr>
        <w:t xml:space="preserve">Over a </w:t>
      </w:r>
      <w:r w:rsidRPr="004E1197">
        <w:rPr>
          <w:rStyle w:val="Emphasis"/>
        </w:rPr>
        <w:t>billion</w:t>
      </w:r>
      <w:r w:rsidRPr="004E1197">
        <w:rPr>
          <w:u w:val="single"/>
        </w:rPr>
        <w:t xml:space="preserve"> people are </w:t>
      </w:r>
      <w:r w:rsidRPr="004E1197">
        <w:rPr>
          <w:rStyle w:val="Emphasis"/>
        </w:rPr>
        <w:t>dependent</w:t>
      </w:r>
      <w:r w:rsidRPr="004E1197">
        <w:rPr>
          <w:u w:val="single"/>
        </w:rPr>
        <w:t xml:space="preserve"> upon the Indian monsoon</w:t>
      </w:r>
      <w:r w:rsidRPr="004E1197">
        <w:rPr>
          <w:sz w:val="16"/>
        </w:rPr>
        <w:t xml:space="preserve">, </w:t>
      </w:r>
      <w:r w:rsidRPr="004E1197">
        <w:rPr>
          <w:u w:val="single"/>
        </w:rPr>
        <w:t>which provides parts of South Asia with about 80 percent of its annual rainfall</w:t>
      </w:r>
      <w:r w:rsidRPr="004E1197">
        <w:rPr>
          <w:sz w:val="16"/>
        </w:rPr>
        <w:t>;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rsidR="00AA1610" w:rsidRPr="004E1197" w:rsidRDefault="00AA1610" w:rsidP="00AA1610">
      <w:pPr>
        <w:rPr>
          <w:sz w:val="16"/>
        </w:rPr>
      </w:pPr>
      <w:r w:rsidRPr="004E1197">
        <w:rPr>
          <w:sz w:val="16"/>
        </w:rPr>
        <w:t xml:space="preserve">The consequences of abrupt, severe warming for national security are obvious in general, if unclear in the specifics. In 2003, </w:t>
      </w:r>
      <w:r w:rsidRPr="004E1197">
        <w:rPr>
          <w:u w:val="single"/>
        </w:rPr>
        <w:t>the Defense Department</w:t>
      </w:r>
      <w:r w:rsidRPr="004E1197">
        <w:rPr>
          <w:sz w:val="16"/>
        </w:rPr>
        <w:t xml:space="preserve"> asked a </w:t>
      </w:r>
      <w:r w:rsidRPr="004E1197">
        <w:rPr>
          <w:u w:val="single"/>
        </w:rPr>
        <w:t>contractor</w:t>
      </w:r>
      <w:r w:rsidRPr="004E1197">
        <w:rPr>
          <w:sz w:val="16"/>
        </w:rPr>
        <w:t xml:space="preserve"> to explore such a scenario. The resulting report outlined the offensive and defensive national security strategies countries may adopt if faced with abrupt climate change, and </w:t>
      </w:r>
      <w:r w:rsidRPr="004E1197">
        <w:rPr>
          <w:u w:val="single"/>
        </w:rPr>
        <w:t xml:space="preserve">highlighted the </w:t>
      </w:r>
      <w:r w:rsidRPr="004E1197">
        <w:rPr>
          <w:rStyle w:val="Emphasis"/>
        </w:rPr>
        <w:t>increased risk</w:t>
      </w:r>
      <w:r w:rsidRPr="004E1197">
        <w:rPr>
          <w:u w:val="single"/>
        </w:rPr>
        <w:t xml:space="preserve"> of inter- and intra-state </w:t>
      </w:r>
      <w:r w:rsidRPr="004E1197">
        <w:rPr>
          <w:rStyle w:val="Emphasis"/>
        </w:rPr>
        <w:t>conflict</w:t>
      </w:r>
      <w:r w:rsidRPr="004E1197">
        <w:rPr>
          <w:u w:val="single"/>
        </w:rPr>
        <w:t xml:space="preserve"> over natural </w:t>
      </w:r>
      <w:r w:rsidRPr="004E1197">
        <w:rPr>
          <w:rStyle w:val="Emphasis"/>
        </w:rPr>
        <w:t>resources</w:t>
      </w:r>
      <w:r w:rsidRPr="004E1197">
        <w:rPr>
          <w:u w:val="single"/>
        </w:rPr>
        <w:t xml:space="preserve"> and </w:t>
      </w:r>
      <w:r w:rsidRPr="004E1197">
        <w:rPr>
          <w:rStyle w:val="Emphasis"/>
        </w:rPr>
        <w:t>immigration</w:t>
      </w:r>
      <w:r w:rsidRPr="004E1197">
        <w:rPr>
          <w:sz w:val="16"/>
        </w:rPr>
        <w:t>.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rsidR="00AA1610" w:rsidRPr="004E1197" w:rsidRDefault="00AA1610" w:rsidP="00AA1610">
      <w:pPr>
        <w:rPr>
          <w:sz w:val="16"/>
        </w:rPr>
      </w:pPr>
      <w:r w:rsidRPr="004E1197">
        <w:rPr>
          <w:sz w:val="16"/>
        </w:rPr>
        <w:t xml:space="preserve">This is not to say that a parade of climate </w:t>
      </w:r>
      <w:proofErr w:type="spellStart"/>
      <w:r w:rsidRPr="004E1197">
        <w:rPr>
          <w:sz w:val="16"/>
        </w:rPr>
        <w:t>horribles</w:t>
      </w:r>
      <w:proofErr w:type="spellEnd"/>
      <w:r w:rsidRPr="004E1197">
        <w:rPr>
          <w:sz w:val="16"/>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rsidR="009E2F36" w:rsidRDefault="00AA1610" w:rsidP="00AA1610">
      <w:pPr>
        <w:rPr>
          <w:sz w:val="16"/>
        </w:rPr>
      </w:pPr>
      <w:r w:rsidRPr="004E1197">
        <w:rPr>
          <w:sz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4E1197">
        <w:rPr>
          <w:rStyle w:val="Emphasis"/>
        </w:rPr>
        <w:t>while</w:t>
      </w:r>
      <w:r w:rsidRPr="004E1197">
        <w:rPr>
          <w:u w:val="single"/>
        </w:rPr>
        <w:t xml:space="preserve"> the head-turning national security </w:t>
      </w:r>
      <w:r w:rsidRPr="004E1197">
        <w:rPr>
          <w:rStyle w:val="Emphasis"/>
        </w:rPr>
        <w:t>impacts</w:t>
      </w:r>
      <w:r w:rsidRPr="004E1197">
        <w:rPr>
          <w:u w:val="single"/>
        </w:rPr>
        <w:t xml:space="preserve"> of climate change are </w:t>
      </w:r>
      <w:r w:rsidRPr="004E1197">
        <w:rPr>
          <w:rStyle w:val="Emphasis"/>
        </w:rPr>
        <w:t>probably</w:t>
      </w:r>
      <w:r w:rsidRPr="004E1197">
        <w:rPr>
          <w:u w:val="single"/>
        </w:rPr>
        <w:t xml:space="preserve"> several </w:t>
      </w:r>
      <w:r w:rsidRPr="004E1197">
        <w:rPr>
          <w:rStyle w:val="Emphasis"/>
        </w:rPr>
        <w:t>decades away</w:t>
      </w:r>
      <w:r w:rsidRPr="004E1197">
        <w:rPr>
          <w:u w:val="single"/>
        </w:rPr>
        <w:t xml:space="preserve">, the </w:t>
      </w:r>
      <w:r w:rsidRPr="004E1197">
        <w:rPr>
          <w:rStyle w:val="Emphasis"/>
        </w:rPr>
        <w:t>nature of the threat</w:t>
      </w:r>
      <w:r w:rsidRPr="004E1197">
        <w:rPr>
          <w:u w:val="single"/>
        </w:rPr>
        <w:t xml:space="preserve"> is such that</w:t>
      </w:r>
      <w:r w:rsidRPr="00F66F77">
        <w:rPr>
          <w:u w:val="single"/>
        </w:rPr>
        <w:t xml:space="preserve"> </w:t>
      </w:r>
      <w:r w:rsidRPr="009F21FB">
        <w:rPr>
          <w:rStyle w:val="Emphasis"/>
          <w:highlight w:val="cyan"/>
        </w:rPr>
        <w:t>waiting until</w:t>
      </w:r>
      <w:r w:rsidRPr="009F21FB">
        <w:rPr>
          <w:highlight w:val="cyan"/>
          <w:u w:val="single"/>
        </w:rPr>
        <w:t xml:space="preserve"> these </w:t>
      </w:r>
      <w:r w:rsidRPr="009F21FB">
        <w:rPr>
          <w:rStyle w:val="Emphasis"/>
          <w:highlight w:val="cyan"/>
        </w:rPr>
        <w:t>changes manifest</w:t>
      </w:r>
      <w:r w:rsidRPr="009F21FB">
        <w:rPr>
          <w:highlight w:val="cyan"/>
          <w:u w:val="single"/>
        </w:rPr>
        <w:t xml:space="preserve"> is </w:t>
      </w:r>
      <w:r w:rsidRPr="009F21FB">
        <w:rPr>
          <w:rStyle w:val="Emphasis"/>
          <w:highlight w:val="cyan"/>
        </w:rPr>
        <w:t>not</w:t>
      </w:r>
      <w:r w:rsidRPr="00F66F77">
        <w:rPr>
          <w:rStyle w:val="Emphasis"/>
        </w:rPr>
        <w:t xml:space="preserve"> a </w:t>
      </w:r>
      <w:r w:rsidRPr="009F21FB">
        <w:rPr>
          <w:rStyle w:val="Emphasis"/>
          <w:highlight w:val="cyan"/>
        </w:rPr>
        <w:t>viable</w:t>
      </w:r>
      <w:r w:rsidRPr="00F66F77">
        <w:rPr>
          <w:rStyle w:val="Emphasis"/>
        </w:rPr>
        <w:t xml:space="preserve"> option</w:t>
      </w:r>
      <w:r w:rsidRPr="00F66F77">
        <w:rPr>
          <w:sz w:val="16"/>
        </w:rPr>
        <w:t xml:space="preserve">. </w:t>
      </w:r>
      <w:r w:rsidRPr="009F21FB">
        <w:rPr>
          <w:highlight w:val="cyan"/>
          <w:u w:val="single"/>
        </w:rPr>
        <w:t>By the time</w:t>
      </w:r>
      <w:r w:rsidRPr="00F66F77">
        <w:rPr>
          <w:u w:val="single"/>
        </w:rPr>
        <w:t xml:space="preserve"> the climate </w:t>
      </w:r>
      <w:r w:rsidRPr="009F21FB">
        <w:rPr>
          <w:highlight w:val="cyan"/>
          <w:u w:val="single"/>
        </w:rPr>
        <w:t>consequences are severe enough</w:t>
      </w:r>
      <w:r w:rsidRPr="00F66F77">
        <w:rPr>
          <w:u w:val="single"/>
        </w:rPr>
        <w:t xml:space="preserve"> to compel action, </w:t>
      </w:r>
      <w:r w:rsidRPr="009F21FB">
        <w:rPr>
          <w:highlight w:val="cyan"/>
          <w:u w:val="single"/>
        </w:rPr>
        <w:t>there is</w:t>
      </w:r>
      <w:r w:rsidRPr="00F66F77">
        <w:rPr>
          <w:u w:val="single"/>
        </w:rPr>
        <w:t xml:space="preserve"> likely to be </w:t>
      </w:r>
      <w:r w:rsidRPr="009F21FB">
        <w:rPr>
          <w:highlight w:val="cyan"/>
          <w:u w:val="single"/>
        </w:rPr>
        <w:t>little that can be done</w:t>
      </w:r>
      <w:r w:rsidRPr="00F66F77">
        <w:rPr>
          <w:u w:val="single"/>
        </w:rPr>
        <w:t xml:space="preserve"> on human timescales </w:t>
      </w:r>
      <w:r w:rsidRPr="009F21FB">
        <w:rPr>
          <w:highlight w:val="cyan"/>
          <w:u w:val="single"/>
        </w:rPr>
        <w:t>to undo</w:t>
      </w:r>
      <w:r w:rsidRPr="00F66F77">
        <w:rPr>
          <w:u w:val="single"/>
        </w:rPr>
        <w:t xml:space="preserve"> the </w:t>
      </w:r>
      <w:r w:rsidRPr="009F21FB">
        <w:rPr>
          <w:highlight w:val="cyan"/>
          <w:u w:val="single"/>
        </w:rPr>
        <w:t xml:space="preserve">changes to </w:t>
      </w:r>
      <w:r w:rsidRPr="009F21FB">
        <w:rPr>
          <w:rStyle w:val="Emphasis"/>
          <w:highlight w:val="cyan"/>
        </w:rPr>
        <w:t>environmental systems</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human societies dependent upon them</w:t>
      </w:r>
      <w:r w:rsidRPr="00F66F77">
        <w:rPr>
          <w:sz w:val="16"/>
        </w:rPr>
        <w:t>.</w:t>
      </w:r>
    </w:p>
    <w:p w:rsidR="009E2F36" w:rsidRDefault="009E2F36" w:rsidP="00BA73F9">
      <w:pPr>
        <w:pStyle w:val="Heading1"/>
      </w:pPr>
      <w:r>
        <w:t>2</w:t>
      </w:r>
    </w:p>
    <w:p w:rsidR="009E2F36" w:rsidRDefault="009E2F36" w:rsidP="009E2F36">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rsidR="009E2F36" w:rsidRPr="00697DDF" w:rsidRDefault="009E2F36" w:rsidP="009E2F36">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rsidR="009E2F36" w:rsidRPr="00756A09" w:rsidRDefault="009E2F36" w:rsidP="009E2F36">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rsidR="009E2F36" w:rsidRPr="00756A09" w:rsidRDefault="009E2F36" w:rsidP="009E2F36">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rsidR="009E2F36" w:rsidRPr="00756A09" w:rsidRDefault="009E2F36" w:rsidP="009E2F36">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rsidR="009E2F36" w:rsidRPr="00C226BA" w:rsidRDefault="009E2F36" w:rsidP="009E2F36">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rsidR="009E2F36" w:rsidRPr="00756A09" w:rsidRDefault="009E2F36" w:rsidP="009E2F36">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rsidR="009E2F36" w:rsidRPr="00756A09" w:rsidRDefault="009E2F36" w:rsidP="009E2F36">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rsidR="009E2F36" w:rsidRPr="00756A09" w:rsidRDefault="009E2F36" w:rsidP="009E2F36">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rsidR="009E2F36" w:rsidRPr="00756A09" w:rsidRDefault="009E2F36" w:rsidP="009E2F36">
      <w:pPr>
        <w:spacing w:line="240" w:lineRule="auto"/>
        <w:contextualSpacing/>
        <w:rPr>
          <w:sz w:val="14"/>
          <w:szCs w:val="14"/>
        </w:rPr>
      </w:pPr>
      <w:r w:rsidRPr="00756A09">
        <w:rPr>
          <w:sz w:val="14"/>
          <w:szCs w:val="14"/>
        </w:rPr>
        <w:t>Indeed, the next four years could prove decisive in who will be victorious.</w:t>
      </w:r>
    </w:p>
    <w:p w:rsidR="009E2F36" w:rsidRPr="00756A09" w:rsidRDefault="009E2F36" w:rsidP="009E2F36">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rsidR="009E2F36" w:rsidRPr="00756A09" w:rsidRDefault="009E2F36" w:rsidP="009E2F36">
      <w:pPr>
        <w:spacing w:line="240" w:lineRule="auto"/>
        <w:contextualSpacing/>
        <w:rPr>
          <w:sz w:val="14"/>
          <w:szCs w:val="14"/>
        </w:rPr>
      </w:pPr>
      <w:r w:rsidRPr="00756A09">
        <w:rPr>
          <w:sz w:val="14"/>
          <w:szCs w:val="14"/>
        </w:rPr>
        <w:t>Why not?</w:t>
      </w:r>
    </w:p>
    <w:p w:rsidR="009E2F36" w:rsidRPr="00756A09" w:rsidRDefault="009E2F36" w:rsidP="009E2F36">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rsidR="009E2F36" w:rsidRPr="00756A09" w:rsidRDefault="009E2F36" w:rsidP="009E2F36">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rsidR="009E2F36" w:rsidRPr="0081187F" w:rsidRDefault="009E2F36" w:rsidP="009E2F36">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rsidR="009E2F36" w:rsidRPr="00756A09" w:rsidRDefault="009E2F36" w:rsidP="009E2F36">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rsidR="009E2F36" w:rsidRPr="00756A09" w:rsidRDefault="009E2F36" w:rsidP="009E2F36">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rsidR="009E2F36" w:rsidRPr="00756A09" w:rsidRDefault="009E2F36" w:rsidP="009E2F36">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rsidR="009E2F36" w:rsidRPr="00756A09" w:rsidRDefault="009E2F36" w:rsidP="009E2F36">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rsidR="009E2F36" w:rsidRPr="00EF3353" w:rsidRDefault="009E2F36" w:rsidP="009E2F36">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rsidR="009E2F36" w:rsidRDefault="009E2F36" w:rsidP="009E2F36">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rsidR="009E2F36" w:rsidRPr="002F287C" w:rsidRDefault="009E2F36" w:rsidP="009E2F36">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rsidR="009E2F36" w:rsidRPr="002F287C" w:rsidRDefault="009E2F36" w:rsidP="009E2F36">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rsidR="009E2F36" w:rsidRPr="002F287C" w:rsidRDefault="009E2F36" w:rsidP="009E2F36">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rsidR="009E2F36" w:rsidRPr="002F287C" w:rsidRDefault="009E2F36" w:rsidP="009E2F36">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rsidR="009E2F36" w:rsidRPr="002F287C" w:rsidRDefault="009E2F36" w:rsidP="009E2F36">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rsidR="009E2F36" w:rsidRPr="002F287C" w:rsidRDefault="009E2F36" w:rsidP="009E2F36">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rsidR="009E2F36" w:rsidRPr="002F287C" w:rsidRDefault="009E2F36" w:rsidP="009E2F36">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satellites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rsidR="009E2F36" w:rsidRPr="002F287C" w:rsidRDefault="009E2F36" w:rsidP="009E2F36">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rsidR="009E2F36" w:rsidRPr="002F287C" w:rsidRDefault="009E2F36" w:rsidP="009E2F36">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rsidR="009E2F36" w:rsidRDefault="009E2F36" w:rsidP="009E2F36">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rsidR="009E2F36" w:rsidRPr="0023096F" w:rsidRDefault="009E2F36" w:rsidP="009E2F36">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rsidR="009E2F36" w:rsidRPr="0023096F" w:rsidRDefault="009E2F36" w:rsidP="009E2F36">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rsidR="009E2F36" w:rsidRDefault="009E2F36" w:rsidP="009E2F36">
      <w:pPr>
        <w:pStyle w:val="Heading4"/>
      </w:pPr>
      <w:r>
        <w:t xml:space="preserve">Space dominance solves hegemony – deterrence strategies, even rudimentary ones, are perceived as weakness and causes aggression </w:t>
      </w:r>
    </w:p>
    <w:p w:rsidR="009E2F36" w:rsidRPr="00606649" w:rsidRDefault="009E2F36" w:rsidP="009E2F36">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0" w:history="1">
        <w:r w:rsidRPr="008D383B">
          <w:rPr>
            <w:rStyle w:val="Hyperlink"/>
          </w:rPr>
          <w:t>https://www.sciencedirect.com/science/article/pii/S0030438717300108</w:t>
        </w:r>
      </w:hyperlink>
      <w:r>
        <w:t>)</w:t>
      </w:r>
    </w:p>
    <w:p w:rsidR="009E2F36" w:rsidRPr="00CD1697" w:rsidRDefault="009E2F36" w:rsidP="009E2F36">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rsidR="009E2F36" w:rsidRPr="00DA64D7" w:rsidRDefault="009E2F36" w:rsidP="009E2F36">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rsidR="009E2F36" w:rsidRPr="00CD1697" w:rsidRDefault="009E2F36" w:rsidP="009E2F36">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rsidR="009E2F36" w:rsidRPr="00CD1697" w:rsidRDefault="009E2F36" w:rsidP="009E2F36">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rsidR="009E2F36" w:rsidRPr="00CD1697" w:rsidRDefault="009E2F36" w:rsidP="009E2F36">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rsidR="009E2F36" w:rsidRPr="00606649" w:rsidRDefault="009E2F36" w:rsidP="009E2F36">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rsidR="009E2F36" w:rsidRPr="00C87CFE" w:rsidRDefault="009E2F36" w:rsidP="009E2F36">
      <w:r w:rsidRPr="00C87CFE">
        <w:t>A Hegemonic Model</w:t>
      </w:r>
    </w:p>
    <w:p w:rsidR="009E2F36" w:rsidRPr="00CD1697" w:rsidRDefault="009E2F36" w:rsidP="009E2F36">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rsidR="009E2F36" w:rsidRPr="00CD1697" w:rsidRDefault="009E2F36" w:rsidP="009E2F36">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rsidR="009E2F36" w:rsidRPr="00CD1697" w:rsidRDefault="009E2F36" w:rsidP="009E2F36">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rsidR="009E2F36" w:rsidRPr="00CD1697" w:rsidRDefault="009E2F36" w:rsidP="009E2F36">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rsidR="009E2F36" w:rsidRPr="00606649" w:rsidRDefault="009E2F36" w:rsidP="009E2F36">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rsidR="009E2F36" w:rsidRPr="00F32F5F" w:rsidRDefault="009E2F36" w:rsidP="009E2F36">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rsidR="009E2F36" w:rsidRPr="00CD1697" w:rsidRDefault="009E2F36" w:rsidP="009E2F36">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rsidR="009E2F36" w:rsidRPr="00F32F5F" w:rsidRDefault="009E2F36" w:rsidP="009E2F36">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rsidR="009E2F36" w:rsidRPr="00CD1697" w:rsidRDefault="009E2F36" w:rsidP="009E2F36">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rsidR="009E2F36" w:rsidRPr="00F32F5F" w:rsidRDefault="009E2F36" w:rsidP="009E2F36">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rsidR="009E2F36" w:rsidRPr="00F32F5F" w:rsidRDefault="009E2F36" w:rsidP="009E2F36">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rsidR="009E2F36" w:rsidRPr="00F32F5F" w:rsidRDefault="009E2F36" w:rsidP="009E2F36">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rsidR="009E2F36" w:rsidRPr="009E2F36" w:rsidRDefault="009E2F36" w:rsidP="009E2F36">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rsidR="009E2F36" w:rsidRDefault="009E2F36" w:rsidP="009E2F36">
      <w:pPr>
        <w:pStyle w:val="Heading4"/>
      </w:pPr>
      <w:r>
        <w:t>US hegemony prevents great-power conflicts that escalates to nuclear war</w:t>
      </w:r>
    </w:p>
    <w:p w:rsidR="009E2F36" w:rsidRPr="00A01920" w:rsidRDefault="009E2F36" w:rsidP="009E2F36">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w:t>
      </w:r>
      <w:proofErr w:type="gramStart"/>
      <w:r>
        <w:t>The</w:t>
      </w:r>
      <w:proofErr w:type="gramEnd"/>
      <w:r>
        <w:t xml:space="preserve"> Lessons of Tragedy: Statecraft and World Order; Chapter 6: The Darkening Horizon,” Yale University Press, pp 128-131 </w:t>
      </w:r>
      <w:hyperlink r:id="rId11" w:history="1">
        <w:r w:rsidRPr="008D383B">
          <w:rPr>
            <w:rStyle w:val="Hyperlink"/>
          </w:rPr>
          <w:t>http://www.jstor.org/stable/j.ctvbnm3r9.11</w:t>
        </w:r>
      </w:hyperlink>
      <w:r>
        <w:t>)</w:t>
      </w:r>
    </w:p>
    <w:p w:rsidR="009E2F36" w:rsidRPr="004C64A1" w:rsidRDefault="009E2F36" w:rsidP="009E2F36">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rsidR="009E2F36" w:rsidRPr="004C64A1" w:rsidRDefault="009E2F36" w:rsidP="009E2F36">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rsidR="009E2F36" w:rsidRPr="00F75678" w:rsidRDefault="009E2F36" w:rsidP="009E2F36">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rsidR="009E2F36" w:rsidRPr="00F75678" w:rsidRDefault="009E2F36" w:rsidP="009E2F36">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rsidR="009E2F36" w:rsidRPr="004C64A1" w:rsidRDefault="009E2F36" w:rsidP="009E2F36">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rsidR="009E2F36" w:rsidRDefault="009E2F36" w:rsidP="009E2F36">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rsidR="009E2F36" w:rsidRPr="009E2F36" w:rsidRDefault="009E2F36" w:rsidP="009E2F36"/>
    <w:p w:rsidR="00553746" w:rsidRDefault="00553746" w:rsidP="00BA73F9">
      <w:pPr>
        <w:pStyle w:val="Heading1"/>
      </w:pPr>
      <w:r>
        <w:t>3</w:t>
      </w:r>
    </w:p>
    <w:p w:rsidR="00B8440B" w:rsidRDefault="00B8440B" w:rsidP="00B8440B">
      <w:pPr>
        <w:pStyle w:val="Heading4"/>
      </w:pPr>
      <w:r>
        <w:t xml:space="preserve">The United States federal government should deploy space-based ballistic missile defense including at least a Brilliant Pebbles constellation of interceptors. The United States federal government should refuse to cooperate with the Russian Federation over the appropriation of outer space through asteroid mining by private entities. </w:t>
      </w:r>
    </w:p>
    <w:p w:rsidR="00B8440B" w:rsidRDefault="00B8440B" w:rsidP="00B8440B"/>
    <w:p w:rsidR="00B8440B" w:rsidRDefault="00B8440B" w:rsidP="00B8440B">
      <w:pPr>
        <w:pStyle w:val="Heading4"/>
      </w:pPr>
      <w:r>
        <w:t xml:space="preserve">Brilliant pebbles shoot down any missile – solves Russia and Space War </w:t>
      </w:r>
    </w:p>
    <w:p w:rsidR="00B8440B" w:rsidRPr="00EC3B30" w:rsidRDefault="00B8440B" w:rsidP="00B8440B">
      <w:pPr>
        <w:rPr>
          <w:sz w:val="16"/>
          <w:szCs w:val="16"/>
        </w:rPr>
      </w:pPr>
      <w:r w:rsidRPr="00CD733F">
        <w:rPr>
          <w:rStyle w:val="Style13ptBold"/>
        </w:rPr>
        <w:t>COOPER et al. 17</w:t>
      </w:r>
      <w:r>
        <w:t xml:space="preserve"> </w:t>
      </w:r>
      <w:r w:rsidRPr="00CD733F">
        <w:rPr>
          <w:sz w:val="16"/>
          <w:szCs w:val="16"/>
        </w:rPr>
        <w:t xml:space="preserve">– *Chairman of the Board of High Frontier, Ph.D. from New York University in mechanical engineering, and BS and MS degrees from Clemson University, **Malcolm R. </w:t>
      </w:r>
      <w:proofErr w:type="spellStart"/>
      <w:r w:rsidRPr="00CD733F">
        <w:rPr>
          <w:sz w:val="16"/>
          <w:szCs w:val="16"/>
        </w:rPr>
        <w:t>O’Niell</w:t>
      </w:r>
      <w:proofErr w:type="spellEnd"/>
      <w:r w:rsidRPr="00CD733F">
        <w:rPr>
          <w:sz w:val="16"/>
          <w:szCs w:val="16"/>
        </w:rPr>
        <w:t xml:space="preserve">, Former Assistant Secretary of the Army for Acquisition, Logistics and Technology, PhD in Physics at Rice University, MS in Physics at Rice, ***Robert L. </w:t>
      </w:r>
      <w:proofErr w:type="spellStart"/>
      <w:r w:rsidRPr="00CD733F">
        <w:rPr>
          <w:sz w:val="16"/>
          <w:szCs w:val="16"/>
        </w:rPr>
        <w:t>Pfaltzgraff</w:t>
      </w:r>
      <w:proofErr w:type="spellEnd"/>
      <w:r w:rsidRPr="00CD733F">
        <w:rPr>
          <w:sz w:val="16"/>
          <w:szCs w:val="16"/>
        </w:rPr>
        <w:t xml:space="preserve">, Shelby </w:t>
      </w:r>
      <w:proofErr w:type="spellStart"/>
      <w:r w:rsidRPr="00CD733F">
        <w:rPr>
          <w:sz w:val="16"/>
          <w:szCs w:val="16"/>
        </w:rPr>
        <w:t>Cullom</w:t>
      </w:r>
      <w:proofErr w:type="spellEnd"/>
      <w:r w:rsidRPr="00CD733F">
        <w:rPr>
          <w:sz w:val="16"/>
          <w:szCs w:val="16"/>
        </w:rPr>
        <w:t xml:space="preserve"> Davis Professor of International Security Studies at Tufts, PhD in Political </w:t>
      </w:r>
      <w:r w:rsidRPr="00EC3B30">
        <w:rPr>
          <w:sz w:val="16"/>
          <w:szCs w:val="16"/>
        </w:rPr>
        <w:t xml:space="preserve">Science at University of Pennsylvania, MBA at Wharton, MA in International Relations at the University of Pennsylvania, ***Rowland H. Worrell, former Director of the SDI Brilliant Pebbles Task Force, Director of the National Test Facility Joint Program Office and Vice Commander of the USAF Space Warfare Center [Malcolm, “Reexamining the Strategic Defense Initiative,” American Foreign Policy Council Defense Dossier, June 2017, Issue 19, </w:t>
      </w:r>
      <w:hyperlink r:id="rId12" w:history="1">
        <w:r w:rsidRPr="00EC3B30">
          <w:rPr>
            <w:sz w:val="16"/>
            <w:szCs w:val="16"/>
          </w:rPr>
          <w:t>https://www.afpc.org/uploads/documents/defense_dossier_issue_19.pdf</w:t>
        </w:r>
      </w:hyperlink>
      <w:r w:rsidRPr="00EC3B30">
        <w:rPr>
          <w:sz w:val="16"/>
          <w:szCs w:val="16"/>
        </w:rPr>
        <w:t>, DKP]</w:t>
      </w:r>
    </w:p>
    <w:p w:rsidR="00B8440B" w:rsidRPr="00EC3B30" w:rsidRDefault="00B8440B" w:rsidP="00B8440B">
      <w:pPr>
        <w:spacing w:line="240" w:lineRule="auto"/>
        <w:contextualSpacing/>
        <w:rPr>
          <w:sz w:val="16"/>
          <w:szCs w:val="16"/>
        </w:rPr>
      </w:pPr>
      <w:r w:rsidRPr="00EC3B30">
        <w:rPr>
          <w:sz w:val="16"/>
          <w:szCs w:val="16"/>
        </w:rPr>
        <w:t xml:space="preserve">Space-based missile defense, revisited </w:t>
      </w:r>
    </w:p>
    <w:p w:rsidR="00B8440B" w:rsidRPr="00025AD2" w:rsidRDefault="00B8440B" w:rsidP="00B8440B">
      <w:pPr>
        <w:spacing w:line="240" w:lineRule="auto"/>
        <w:contextualSpacing/>
        <w:rPr>
          <w:sz w:val="16"/>
        </w:rPr>
      </w:pPr>
      <w:r w:rsidRPr="00025AD2">
        <w:rPr>
          <w:sz w:val="16"/>
        </w:rPr>
        <w:t xml:space="preserve">Admiral William </w:t>
      </w:r>
      <w:proofErr w:type="spellStart"/>
      <w:r w:rsidRPr="00025AD2">
        <w:rPr>
          <w:sz w:val="16"/>
        </w:rPr>
        <w:t>Gortney</w:t>
      </w:r>
      <w:proofErr w:type="spellEnd"/>
      <w:r w:rsidRPr="00025AD2">
        <w:rPr>
          <w:sz w:val="16"/>
        </w:rPr>
        <w:t xml:space="preserve">, the former Commander of U.S. Northern Command, has observed that, </w:t>
      </w:r>
      <w:r w:rsidRPr="00CD733F">
        <w:rPr>
          <w:rStyle w:val="StyleUnderline"/>
        </w:rPr>
        <w:t xml:space="preserve">in order </w:t>
      </w:r>
      <w:r w:rsidRPr="00DB7A9B">
        <w:rPr>
          <w:rStyle w:val="StyleUnderline"/>
          <w:highlight w:val="yellow"/>
        </w:rPr>
        <w:t>to counter</w:t>
      </w:r>
      <w:r w:rsidRPr="00CD733F">
        <w:rPr>
          <w:rStyle w:val="StyleUnderline"/>
        </w:rPr>
        <w:t xml:space="preserve"> </w:t>
      </w:r>
      <w:r w:rsidRPr="00025AD2">
        <w:rPr>
          <w:sz w:val="16"/>
        </w:rPr>
        <w:t xml:space="preserve">offensive </w:t>
      </w:r>
      <w:r w:rsidRPr="00DB7A9B">
        <w:rPr>
          <w:rStyle w:val="StyleUnderline"/>
          <w:highlight w:val="yellow"/>
        </w:rPr>
        <w:t>nuclear</w:t>
      </w:r>
      <w:r w:rsidRPr="00CD733F">
        <w:rPr>
          <w:rStyle w:val="StyleUnderline"/>
        </w:rPr>
        <w:t xml:space="preserve"> </w:t>
      </w:r>
      <w:r w:rsidRPr="00025AD2">
        <w:rPr>
          <w:sz w:val="16"/>
        </w:rPr>
        <w:t xml:space="preserve">ballistic missile </w:t>
      </w:r>
      <w:r w:rsidRPr="00CD733F">
        <w:rPr>
          <w:rStyle w:val="StyleUnderline"/>
        </w:rPr>
        <w:t xml:space="preserve">threats, the </w:t>
      </w:r>
      <w:r w:rsidRPr="00DB7A9B">
        <w:rPr>
          <w:rStyle w:val="StyleUnderline"/>
          <w:highlight w:val="yellow"/>
        </w:rPr>
        <w:t>U</w:t>
      </w:r>
      <w:r w:rsidRPr="00025AD2">
        <w:rPr>
          <w:sz w:val="16"/>
        </w:rPr>
        <w:t xml:space="preserve">nited </w:t>
      </w:r>
      <w:r w:rsidRPr="00DB7A9B">
        <w:rPr>
          <w:rStyle w:val="StyleUnderline"/>
          <w:highlight w:val="yellow"/>
        </w:rPr>
        <w:t>S</w:t>
      </w:r>
      <w:r w:rsidRPr="00025AD2">
        <w:rPr>
          <w:sz w:val="16"/>
        </w:rPr>
        <w:t xml:space="preserve">tates </w:t>
      </w:r>
      <w:r w:rsidRPr="00DB7A9B">
        <w:rPr>
          <w:rStyle w:val="StyleUnderline"/>
          <w:highlight w:val="yellow"/>
        </w:rPr>
        <w:t>needs to destroy</w:t>
      </w:r>
      <w:r w:rsidRPr="00CD733F">
        <w:rPr>
          <w:rStyle w:val="StyleUnderline"/>
        </w:rPr>
        <w:t xml:space="preserve"> ballistic </w:t>
      </w:r>
      <w:r w:rsidRPr="00DB7A9B">
        <w:rPr>
          <w:rStyle w:val="StyleUnderline"/>
          <w:highlight w:val="yellow"/>
        </w:rPr>
        <w:t>missiles in their boost phase</w:t>
      </w:r>
      <w:r w:rsidRPr="00025AD2">
        <w:rPr>
          <w:sz w:val="16"/>
        </w:rPr>
        <w:t xml:space="preserve"> (shortly after launch), </w:t>
      </w:r>
      <w:r w:rsidRPr="00CD733F">
        <w:rPr>
          <w:rStyle w:val="StyleUnderline"/>
        </w:rPr>
        <w:t xml:space="preserve">and not rely </w:t>
      </w:r>
      <w:r w:rsidRPr="00025AD2">
        <w:rPr>
          <w:sz w:val="16"/>
        </w:rPr>
        <w:t xml:space="preserve">solely </w:t>
      </w:r>
      <w:r w:rsidRPr="00CD733F">
        <w:rPr>
          <w:rStyle w:val="StyleUnderline"/>
        </w:rPr>
        <w:t>on midcourse- and terminal</w:t>
      </w:r>
      <w:r w:rsidRPr="00025AD2">
        <w:rPr>
          <w:sz w:val="16"/>
        </w:rPr>
        <w:t xml:space="preserve">-phase </w:t>
      </w:r>
      <w:r w:rsidRPr="00CD733F">
        <w:rPr>
          <w:rStyle w:val="StyleUnderline"/>
        </w:rPr>
        <w:t>interception, the current focus of</w:t>
      </w:r>
      <w:r w:rsidRPr="00025AD2">
        <w:rPr>
          <w:sz w:val="16"/>
        </w:rPr>
        <w:t xml:space="preserve"> U.S. ballistic missile defense </w:t>
      </w:r>
      <w:r w:rsidRPr="00DB7A9B">
        <w:rPr>
          <w:rStyle w:val="StyleUnderline"/>
          <w:highlight w:val="yellow"/>
        </w:rPr>
        <w:t>(BMD)</w:t>
      </w:r>
      <w:r w:rsidRPr="00025AD2">
        <w:rPr>
          <w:sz w:val="16"/>
        </w:rPr>
        <w:t xml:space="preserve"> systems. Such </w:t>
      </w:r>
      <w:r w:rsidRPr="00CD733F">
        <w:rPr>
          <w:rStyle w:val="Emphasis"/>
        </w:rPr>
        <w:t>boost-phase</w:t>
      </w:r>
      <w:r w:rsidRPr="00025AD2">
        <w:rPr>
          <w:sz w:val="16"/>
        </w:rPr>
        <w:t xml:space="preserve"> missile </w:t>
      </w:r>
      <w:r w:rsidRPr="00CD733F">
        <w:rPr>
          <w:rStyle w:val="Emphasis"/>
        </w:rPr>
        <w:t xml:space="preserve">defense is </w:t>
      </w:r>
      <w:r w:rsidRPr="00DB7A9B">
        <w:rPr>
          <w:rStyle w:val="Emphasis"/>
          <w:highlight w:val="yellow"/>
        </w:rPr>
        <w:t>most effective</w:t>
      </w:r>
      <w:r w:rsidRPr="00CD733F">
        <w:rPr>
          <w:rStyle w:val="Emphasis"/>
        </w:rPr>
        <w:t xml:space="preserve">ly provided </w:t>
      </w:r>
      <w:r w:rsidRPr="00DB7A9B">
        <w:rPr>
          <w:rStyle w:val="Emphasis"/>
          <w:highlight w:val="yellow"/>
        </w:rPr>
        <w:t>from space</w:t>
      </w:r>
      <w:r w:rsidRPr="00DB7A9B">
        <w:rPr>
          <w:sz w:val="16"/>
          <w:highlight w:val="yellow"/>
        </w:rPr>
        <w:t>,</w:t>
      </w:r>
      <w:r w:rsidRPr="00025AD2">
        <w:rPr>
          <w:sz w:val="16"/>
        </w:rPr>
        <w:t xml:space="preserve"> something that was judged feasible back in 1990, based on then maturing technology, and which served as the focus of President Ronald Reagan’s Strategic Defense Initiative.</w:t>
      </w:r>
    </w:p>
    <w:p w:rsidR="00B8440B" w:rsidRPr="00025AD2" w:rsidRDefault="00B8440B" w:rsidP="00B8440B">
      <w:pPr>
        <w:spacing w:line="240" w:lineRule="auto"/>
        <w:contextualSpacing/>
        <w:rPr>
          <w:sz w:val="16"/>
        </w:rPr>
      </w:pPr>
      <w:r w:rsidRPr="00025AD2">
        <w:rPr>
          <w:sz w:val="16"/>
        </w:rPr>
        <w:t xml:space="preserve">The most advanced SDI concept, </w:t>
      </w:r>
      <w:r w:rsidRPr="00DB7A9B">
        <w:rPr>
          <w:rStyle w:val="StyleUnderline"/>
          <w:highlight w:val="yellow"/>
        </w:rPr>
        <w:t>Brilliant Pebbles</w:t>
      </w:r>
      <w:r w:rsidRPr="00025AD2">
        <w:rPr>
          <w:sz w:val="16"/>
        </w:rPr>
        <w:t xml:space="preserve">, consisted of </w:t>
      </w:r>
      <w:r w:rsidRPr="00CD733F">
        <w:rPr>
          <w:rStyle w:val="StyleUnderline"/>
        </w:rPr>
        <w:t xml:space="preserve">a constellation of small interceptors that </w:t>
      </w:r>
      <w:r w:rsidRPr="00235F78">
        <w:rPr>
          <w:rStyle w:val="StyleUnderline"/>
          <w:highlight w:val="yellow"/>
        </w:rPr>
        <w:t>combine</w:t>
      </w:r>
      <w:r w:rsidRPr="00CD733F">
        <w:rPr>
          <w:rStyle w:val="StyleUnderline"/>
        </w:rPr>
        <w:t>d</w:t>
      </w:r>
      <w:r w:rsidRPr="00025AD2">
        <w:rPr>
          <w:sz w:val="16"/>
        </w:rPr>
        <w:t xml:space="preserve"> their own </w:t>
      </w:r>
      <w:r w:rsidRPr="00235F78">
        <w:rPr>
          <w:rStyle w:val="StyleUnderline"/>
          <w:highlight w:val="yellow"/>
        </w:rPr>
        <w:t>early warning and tracking</w:t>
      </w:r>
      <w:r w:rsidRPr="00CD733F">
        <w:rPr>
          <w:rStyle w:val="StyleUnderline"/>
        </w:rPr>
        <w:t xml:space="preserve"> capability with high </w:t>
      </w:r>
      <w:r w:rsidRPr="00235F78">
        <w:rPr>
          <w:rStyle w:val="StyleUnderline"/>
          <w:highlight w:val="yellow"/>
        </w:rPr>
        <w:t>maneuverability to engage</w:t>
      </w:r>
      <w:r w:rsidRPr="00025AD2">
        <w:rPr>
          <w:sz w:val="16"/>
        </w:rPr>
        <w:t xml:space="preserve"> attacking </w:t>
      </w:r>
      <w:r w:rsidRPr="00CD733F">
        <w:rPr>
          <w:rStyle w:val="StyleUnderline"/>
        </w:rPr>
        <w:t xml:space="preserve">ballistic </w:t>
      </w:r>
      <w:r w:rsidRPr="00235F78">
        <w:rPr>
          <w:rStyle w:val="StyleUnderline"/>
          <w:highlight w:val="yellow"/>
        </w:rPr>
        <w:t>missiles in all phases</w:t>
      </w:r>
      <w:r w:rsidRPr="00CD733F">
        <w:rPr>
          <w:rStyle w:val="StyleUnderline"/>
        </w:rPr>
        <w:t xml:space="preserve"> </w:t>
      </w:r>
      <w:r w:rsidRPr="00025AD2">
        <w:rPr>
          <w:sz w:val="16"/>
        </w:rPr>
        <w:t xml:space="preserve">of their flight trajectory, </w:t>
      </w:r>
      <w:r w:rsidRPr="00CD733F">
        <w:rPr>
          <w:rStyle w:val="StyleUnderline"/>
        </w:rPr>
        <w:t>thereby providing multiple opportunities for interception.</w:t>
      </w:r>
      <w:r w:rsidRPr="00025AD2">
        <w:rPr>
          <w:sz w:val="16"/>
        </w:rPr>
        <w:t xml:space="preserve"> The then-</w:t>
      </w:r>
      <w:proofErr w:type="gramStart"/>
      <w:r w:rsidRPr="00025AD2">
        <w:rPr>
          <w:sz w:val="16"/>
        </w:rPr>
        <w:t>cutting edge</w:t>
      </w:r>
      <w:proofErr w:type="gramEnd"/>
      <w:r w:rsidRPr="00025AD2">
        <w:rPr>
          <w:sz w:val="16"/>
        </w:rPr>
        <w:t xml:space="preserve"> technology enabled lightweight onboard computers with sufficient capability to fully manage </w:t>
      </w:r>
      <w:r w:rsidRPr="00CD733F">
        <w:rPr>
          <w:rStyle w:val="StyleUnderline"/>
        </w:rPr>
        <w:t>the entire constellation of thousands of</w:t>
      </w:r>
      <w:r w:rsidRPr="00025AD2">
        <w:rPr>
          <w:sz w:val="16"/>
        </w:rPr>
        <w:t xml:space="preserve"> lightweight </w:t>
      </w:r>
      <w:r w:rsidRPr="00CD733F">
        <w:rPr>
          <w:rStyle w:val="StyleUnderline"/>
        </w:rPr>
        <w:t>“Pebbles,” each</w:t>
      </w:r>
      <w:r w:rsidRPr="00025AD2">
        <w:rPr>
          <w:sz w:val="16"/>
        </w:rPr>
        <w:t xml:space="preserve"> </w:t>
      </w:r>
      <w:r w:rsidRPr="00CD733F">
        <w:rPr>
          <w:rStyle w:val="StyleUnderline"/>
        </w:rPr>
        <w:t>autonomous and networked</w:t>
      </w:r>
      <w:r w:rsidRPr="00025AD2">
        <w:rPr>
          <w:sz w:val="16"/>
        </w:rPr>
        <w:t xml:space="preserve"> with near- and far neighboring sensors, to </w:t>
      </w:r>
      <w:r w:rsidRPr="00CD733F">
        <w:rPr>
          <w:rStyle w:val="StyleUnderline"/>
        </w:rPr>
        <w:t>provide a comprehensive</w:t>
      </w:r>
      <w:r w:rsidRPr="00025AD2">
        <w:rPr>
          <w:sz w:val="16"/>
        </w:rPr>
        <w:t xml:space="preserve"> overall </w:t>
      </w:r>
      <w:r w:rsidRPr="00CD733F">
        <w:rPr>
          <w:rStyle w:val="StyleUnderline"/>
        </w:rPr>
        <w:t>defensive system</w:t>
      </w:r>
      <w:r w:rsidRPr="00025AD2">
        <w:rPr>
          <w:sz w:val="16"/>
        </w:rPr>
        <w:t xml:space="preserve"> that could be managed by a relatively small operations cadre. </w:t>
      </w:r>
    </w:p>
    <w:p w:rsidR="00B8440B" w:rsidRPr="00025AD2" w:rsidRDefault="00B8440B" w:rsidP="00B8440B">
      <w:pPr>
        <w:spacing w:line="240" w:lineRule="auto"/>
        <w:contextualSpacing/>
        <w:rPr>
          <w:sz w:val="16"/>
        </w:rPr>
      </w:pPr>
      <w:r w:rsidRPr="00025AD2">
        <w:rPr>
          <w:sz w:val="16"/>
        </w:rPr>
        <w:t xml:space="preserve">Each interceptor, or “Pebble,” was designed to identify the nature of the attack, which might include thousands of ballistic missile warheads, based on a defense that included thousands of “Brilliant Pebbles.” And </w:t>
      </w:r>
      <w:r w:rsidRPr="00CD733F">
        <w:rPr>
          <w:rStyle w:val="StyleUnderline"/>
        </w:rPr>
        <w:t>since it knew its own location and that of all other Pebbles, each “Pebble” could calculate an optimum attack strategy from its own perspective and execute an interception</w:t>
      </w:r>
      <w:r w:rsidRPr="00025AD2">
        <w:rPr>
          <w:sz w:val="16"/>
        </w:rPr>
        <w:t xml:space="preserve">, while simultaneously informing other units of its action. The basic idea was to exploit the then-cutting-edge computational power of small handheld computers (and miniaturized sensors)—now several generations more mature—to enable a large constellation of small, </w:t>
      </w:r>
      <w:proofErr w:type="spellStart"/>
      <w:r w:rsidRPr="00025AD2">
        <w:rPr>
          <w:sz w:val="16"/>
        </w:rPr>
        <w:t>lowearth</w:t>
      </w:r>
      <w:proofErr w:type="spellEnd"/>
      <w:r w:rsidRPr="00025AD2">
        <w:rPr>
          <w:sz w:val="16"/>
        </w:rPr>
        <w:t xml:space="preserve">-orbit satellites to perform the primary elements of battle management and maneuver into the path of ballistic missiles/warheads, beginning in the missile’s boost phase and continuing throughout its midcourse trajectory in space until </w:t>
      </w:r>
      <w:proofErr w:type="spellStart"/>
      <w:r w:rsidRPr="00025AD2">
        <w:rPr>
          <w:sz w:val="16"/>
        </w:rPr>
        <w:t>some time</w:t>
      </w:r>
      <w:proofErr w:type="spellEnd"/>
      <w:r w:rsidRPr="00025AD2">
        <w:rPr>
          <w:sz w:val="16"/>
        </w:rPr>
        <w:t xml:space="preserve"> after it began to reenter the Earth’s atmosphere in the terminal phase of flight.</w:t>
      </w:r>
    </w:p>
    <w:p w:rsidR="00B8440B" w:rsidRPr="00025AD2" w:rsidRDefault="00B8440B" w:rsidP="00B8440B">
      <w:pPr>
        <w:spacing w:line="240" w:lineRule="auto"/>
        <w:contextualSpacing/>
        <w:rPr>
          <w:sz w:val="16"/>
        </w:rPr>
      </w:pPr>
      <w:r w:rsidRPr="00025AD2">
        <w:rPr>
          <w:sz w:val="16"/>
        </w:rPr>
        <w:t xml:space="preserve">Internally, the rejection of the Strategic Defense Initiative in 1993 for political reasons, and the corresponding emphasis on minimalist, or “limited,” missile defense that has evolved since, has placed the U.S. in a precarious position regarding its national security. </w:t>
      </w:r>
      <w:r w:rsidRPr="00235F78">
        <w:rPr>
          <w:rStyle w:val="Emphasis"/>
          <w:highlight w:val="yellow"/>
        </w:rPr>
        <w:t>Current BMD</w:t>
      </w:r>
      <w:r w:rsidRPr="00CD733F">
        <w:rPr>
          <w:rStyle w:val="Emphasis"/>
        </w:rPr>
        <w:t xml:space="preserve"> systems</w:t>
      </w:r>
      <w:r w:rsidRPr="00025AD2">
        <w:rPr>
          <w:sz w:val="16"/>
        </w:rPr>
        <w:t xml:space="preserve">, such as Aegis and THAAD, were designed to defend against a small-scale attack from a state such as North Korea or Iran. They </w:t>
      </w:r>
      <w:r w:rsidRPr="00235F78">
        <w:rPr>
          <w:rStyle w:val="StyleUnderline"/>
          <w:highlight w:val="yellow"/>
        </w:rPr>
        <w:t>are</w:t>
      </w:r>
      <w:r w:rsidRPr="00CD733F">
        <w:rPr>
          <w:rStyle w:val="StyleUnderline"/>
        </w:rPr>
        <w:t xml:space="preserve"> </w:t>
      </w:r>
      <w:r w:rsidRPr="00025AD2">
        <w:rPr>
          <w:sz w:val="16"/>
        </w:rPr>
        <w:t xml:space="preserve">thus largely </w:t>
      </w:r>
      <w:r w:rsidRPr="00235F78">
        <w:rPr>
          <w:rStyle w:val="Emphasis"/>
          <w:highlight w:val="yellow"/>
        </w:rPr>
        <w:t>incapable of</w:t>
      </w:r>
      <w:r w:rsidRPr="00CD733F">
        <w:rPr>
          <w:rStyle w:val="Emphasis"/>
        </w:rPr>
        <w:t xml:space="preserve"> handling a potential large-scale </w:t>
      </w:r>
      <w:r w:rsidRPr="00235F78">
        <w:rPr>
          <w:rStyle w:val="Emphasis"/>
          <w:highlight w:val="yellow"/>
        </w:rPr>
        <w:t>attack</w:t>
      </w:r>
      <w:r w:rsidRPr="00025AD2">
        <w:rPr>
          <w:sz w:val="16"/>
        </w:rPr>
        <w:t xml:space="preserve"> (or one utilizing hypersonic weapons) </w:t>
      </w:r>
      <w:r w:rsidRPr="00235F78">
        <w:rPr>
          <w:rStyle w:val="Emphasis"/>
          <w:highlight w:val="yellow"/>
        </w:rPr>
        <w:t>from</w:t>
      </w:r>
      <w:r w:rsidRPr="00CD733F">
        <w:rPr>
          <w:rStyle w:val="Emphasis"/>
        </w:rPr>
        <w:t xml:space="preserve"> a state such as </w:t>
      </w:r>
      <w:r w:rsidRPr="00235F78">
        <w:rPr>
          <w:rStyle w:val="Emphasis"/>
          <w:highlight w:val="yellow"/>
        </w:rPr>
        <w:t>Russia or China</w:t>
      </w:r>
      <w:r w:rsidRPr="00025AD2">
        <w:rPr>
          <w:sz w:val="16"/>
        </w:rPr>
        <w:t xml:space="preserve">, </w:t>
      </w:r>
      <w:r w:rsidRPr="00CD733F">
        <w:rPr>
          <w:rStyle w:val="StyleUnderline"/>
        </w:rPr>
        <w:t xml:space="preserve">or </w:t>
      </w:r>
      <w:r w:rsidRPr="00025AD2">
        <w:rPr>
          <w:sz w:val="16"/>
        </w:rPr>
        <w:t xml:space="preserve">an attack </w:t>
      </w:r>
      <w:r w:rsidRPr="00CD733F">
        <w:rPr>
          <w:rStyle w:val="StyleUnderline"/>
        </w:rPr>
        <w:t xml:space="preserve">from an advanced cruise missile by a </w:t>
      </w:r>
      <w:r w:rsidRPr="00025AD2">
        <w:rPr>
          <w:sz w:val="16"/>
        </w:rPr>
        <w:t xml:space="preserve">hostile </w:t>
      </w:r>
      <w:r w:rsidRPr="00CD733F">
        <w:rPr>
          <w:rStyle w:val="StyleUnderline"/>
        </w:rPr>
        <w:t>non-state actor.</w:t>
      </w:r>
      <w:r w:rsidRPr="00025AD2">
        <w:rPr>
          <w:sz w:val="16"/>
        </w:rPr>
        <w:t xml:space="preserve"> Additionally, </w:t>
      </w:r>
      <w:r w:rsidRPr="00CD733F">
        <w:rPr>
          <w:rStyle w:val="StyleUnderline"/>
        </w:rPr>
        <w:t>due to</w:t>
      </w:r>
      <w:r w:rsidRPr="00025AD2">
        <w:rPr>
          <w:sz w:val="16"/>
        </w:rPr>
        <w:t xml:space="preserve"> the current reliance on a limited missile defense system and </w:t>
      </w:r>
      <w:r w:rsidRPr="00CD733F">
        <w:rPr>
          <w:rStyle w:val="StyleUnderline"/>
        </w:rPr>
        <w:t>the lack</w:t>
      </w:r>
      <w:r w:rsidRPr="00025AD2">
        <w:rPr>
          <w:sz w:val="16"/>
        </w:rPr>
        <w:t xml:space="preserve"> </w:t>
      </w:r>
      <w:r w:rsidRPr="00CD733F">
        <w:rPr>
          <w:rStyle w:val="StyleUnderline"/>
        </w:rPr>
        <w:t>of</w:t>
      </w:r>
      <w:r w:rsidRPr="00025AD2">
        <w:rPr>
          <w:sz w:val="16"/>
        </w:rPr>
        <w:t xml:space="preserve"> development of significant </w:t>
      </w:r>
      <w:r w:rsidRPr="00CD733F">
        <w:rPr>
          <w:rStyle w:val="StyleUnderline"/>
        </w:rPr>
        <w:t xml:space="preserve">space-based BMD assets, the </w:t>
      </w:r>
      <w:r w:rsidRPr="00235F78">
        <w:rPr>
          <w:rStyle w:val="StyleUnderline"/>
          <w:highlight w:val="yellow"/>
        </w:rPr>
        <w:t>U.S. lacks</w:t>
      </w:r>
      <w:r w:rsidRPr="00CD733F">
        <w:rPr>
          <w:rStyle w:val="StyleUnderline"/>
        </w:rPr>
        <w:t xml:space="preserve"> robust early-warning </w:t>
      </w:r>
      <w:r w:rsidRPr="00235F78">
        <w:rPr>
          <w:rStyle w:val="StyleUnderline"/>
          <w:highlight w:val="yellow"/>
        </w:rPr>
        <w:t>coverage in</w:t>
      </w:r>
      <w:r w:rsidRPr="00CD733F">
        <w:rPr>
          <w:rStyle w:val="StyleUnderline"/>
        </w:rPr>
        <w:t xml:space="preserve"> its </w:t>
      </w:r>
      <w:r w:rsidRPr="00235F78">
        <w:rPr>
          <w:rStyle w:val="StyleUnderline"/>
          <w:highlight w:val="yellow"/>
        </w:rPr>
        <w:t>south</w:t>
      </w:r>
      <w:r w:rsidRPr="00CD733F">
        <w:rPr>
          <w:rStyle w:val="StyleUnderline"/>
        </w:rPr>
        <w:t>ern hemisphere,</w:t>
      </w:r>
      <w:r w:rsidRPr="00025AD2">
        <w:rPr>
          <w:sz w:val="16"/>
        </w:rPr>
        <w:t xml:space="preserve"> and is reliant on inadequately-tested and largely unreliable systems to provide multi-faceted BMD protection. </w:t>
      </w:r>
      <w:r w:rsidRPr="00CD733F">
        <w:rPr>
          <w:rStyle w:val="StyleUnderline"/>
        </w:rPr>
        <w:t>With modern tech</w:t>
      </w:r>
      <w:r w:rsidRPr="00025AD2">
        <w:rPr>
          <w:sz w:val="16"/>
        </w:rPr>
        <w:t xml:space="preserve">nology and adequate funding, a 21st </w:t>
      </w:r>
      <w:r w:rsidRPr="00CD733F">
        <w:rPr>
          <w:rStyle w:val="StyleUnderline"/>
        </w:rPr>
        <w:t xml:space="preserve">century Brilliant Pebbles </w:t>
      </w:r>
      <w:r w:rsidRPr="00025AD2">
        <w:rPr>
          <w:sz w:val="16"/>
        </w:rPr>
        <w:t xml:space="preserve">program </w:t>
      </w:r>
      <w:r w:rsidRPr="00CD733F">
        <w:rPr>
          <w:rStyle w:val="StyleUnderline"/>
        </w:rPr>
        <w:t>could present the most comprehensiv</w:t>
      </w:r>
      <w:r w:rsidRPr="00025AD2">
        <w:rPr>
          <w:sz w:val="16"/>
        </w:rPr>
        <w:t xml:space="preserve">e, integrated, and </w:t>
      </w:r>
      <w:proofErr w:type="spellStart"/>
      <w:r w:rsidRPr="00025AD2">
        <w:rPr>
          <w:sz w:val="16"/>
        </w:rPr>
        <w:t>costeffective</w:t>
      </w:r>
      <w:proofErr w:type="spellEnd"/>
      <w:r w:rsidRPr="00025AD2">
        <w:rPr>
          <w:sz w:val="16"/>
        </w:rPr>
        <w:t xml:space="preserve"> </w:t>
      </w:r>
      <w:r w:rsidRPr="00CD733F">
        <w:rPr>
          <w:rStyle w:val="StyleUnderline"/>
        </w:rPr>
        <w:t>multi-layered BMD system out of all</w:t>
      </w:r>
      <w:r w:rsidRPr="00025AD2">
        <w:rPr>
          <w:sz w:val="16"/>
        </w:rPr>
        <w:t xml:space="preserve"> in use by the United States.</w:t>
      </w:r>
    </w:p>
    <w:p w:rsidR="00B8440B" w:rsidRDefault="00B8440B" w:rsidP="00B8440B">
      <w:pPr>
        <w:spacing w:line="240" w:lineRule="auto"/>
        <w:contextualSpacing/>
      </w:pPr>
      <w:r w:rsidRPr="00370FEA">
        <w:t xml:space="preserve">The benefits of space-based defense </w:t>
      </w:r>
    </w:p>
    <w:p w:rsidR="00B8440B" w:rsidRPr="00025AD2" w:rsidRDefault="00B8440B" w:rsidP="00B8440B">
      <w:pPr>
        <w:spacing w:line="240" w:lineRule="auto"/>
        <w:contextualSpacing/>
        <w:rPr>
          <w:sz w:val="16"/>
        </w:rPr>
      </w:pPr>
      <w:r w:rsidRPr="00025AD2">
        <w:rPr>
          <w:sz w:val="16"/>
        </w:rPr>
        <w:t xml:space="preserve">As envisioned, </w:t>
      </w:r>
      <w:r w:rsidRPr="00CD733F">
        <w:rPr>
          <w:rStyle w:val="StyleUnderline"/>
        </w:rPr>
        <w:t xml:space="preserve">the autonomy of Brilliant Pebbles in detecting launch and dispatching interceptors would have complicated the use of countermeasures </w:t>
      </w:r>
      <w:r w:rsidRPr="00025AD2">
        <w:rPr>
          <w:rStyle w:val="StyleUnderline"/>
        </w:rPr>
        <w:t>against them. And because of their number, these defenses would have multiple opportunities for interception, thus increasing their chances of a successful intercept in the boost and midcourse phases, or even high in the Earth’s atmosphere</w:t>
      </w:r>
      <w:r w:rsidRPr="00025AD2">
        <w:rPr>
          <w:sz w:val="16"/>
        </w:rPr>
        <w:t xml:space="preserve"> during the terminal phase. Such characteristics stand in contrast to the current generation of interceptors in use by the United States, which are hard pressed to provide more than one independent intercept opportunity because they lack redundancy and depend on proper positioning to carry out interception.</w:t>
      </w:r>
    </w:p>
    <w:p w:rsidR="00BF5461" w:rsidRDefault="00B8440B" w:rsidP="00B8440B">
      <w:pPr>
        <w:spacing w:line="240" w:lineRule="auto"/>
        <w:contextualSpacing/>
        <w:rPr>
          <w:rStyle w:val="Emphasis"/>
          <w:highlight w:val="yellow"/>
        </w:rPr>
      </w:pPr>
      <w:r w:rsidRPr="00025AD2">
        <w:rPr>
          <w:sz w:val="16"/>
        </w:rPr>
        <w:t xml:space="preserve">Although the Brilliant Pebbles program was terminated in early 1993, </w:t>
      </w:r>
      <w:r w:rsidRPr="00025AD2">
        <w:rPr>
          <w:rStyle w:val="StyleUnderline"/>
        </w:rPr>
        <w:t xml:space="preserve">major advances in </w:t>
      </w:r>
      <w:r w:rsidRPr="00025AD2">
        <w:rPr>
          <w:sz w:val="16"/>
        </w:rPr>
        <w:t xml:space="preserve">the commercial, civil, and other </w:t>
      </w:r>
      <w:r w:rsidRPr="00025AD2">
        <w:rPr>
          <w:rStyle w:val="StyleUnderline"/>
        </w:rPr>
        <w:t>defense sectors</w:t>
      </w:r>
      <w:r w:rsidRPr="00025AD2">
        <w:rPr>
          <w:sz w:val="16"/>
        </w:rPr>
        <w:t xml:space="preserve"> since then </w:t>
      </w:r>
      <w:r w:rsidRPr="00025AD2">
        <w:rPr>
          <w:rStyle w:val="StyleUnderline"/>
        </w:rPr>
        <w:t>should now permit even lighter mass, lower cost, and higher performance technologies</w:t>
      </w:r>
      <w:r w:rsidRPr="00025AD2">
        <w:rPr>
          <w:sz w:val="16"/>
        </w:rPr>
        <w:t xml:space="preserve">, components, and systems than would have been achieved by the 1990-era technology base. Thus, lighter weight and smarter components building on </w:t>
      </w:r>
      <w:r w:rsidRPr="00025AD2">
        <w:rPr>
          <w:rStyle w:val="StyleUnderline"/>
        </w:rPr>
        <w:t xml:space="preserve">twenty-first-century robotic technologies could now empower </w:t>
      </w:r>
      <w:r w:rsidRPr="00235F78">
        <w:rPr>
          <w:rStyle w:val="StyleUnderline"/>
          <w:highlight w:val="yellow"/>
        </w:rPr>
        <w:t>SBIs</w:t>
      </w:r>
      <w:r w:rsidRPr="00025AD2">
        <w:rPr>
          <w:rStyle w:val="StyleUnderline"/>
        </w:rPr>
        <w:t xml:space="preserve"> with greater acceleration/velocity, </w:t>
      </w:r>
      <w:r w:rsidRPr="00235F78">
        <w:rPr>
          <w:rStyle w:val="StyleUnderline"/>
          <w:highlight w:val="yellow"/>
        </w:rPr>
        <w:t>enabling boost-phase intercept of</w:t>
      </w:r>
      <w:r w:rsidRPr="00025AD2">
        <w:rPr>
          <w:rStyle w:val="StyleUnderline"/>
        </w:rPr>
        <w:t xml:space="preserve"> even </w:t>
      </w:r>
      <w:r w:rsidRPr="00235F78">
        <w:rPr>
          <w:rStyle w:val="StyleUnderline"/>
          <w:highlight w:val="yellow"/>
        </w:rPr>
        <w:t>short</w:t>
      </w:r>
      <w:r w:rsidRPr="00025AD2">
        <w:rPr>
          <w:sz w:val="16"/>
        </w:rPr>
        <w:t>- and medium-</w:t>
      </w:r>
      <w:r w:rsidRPr="00235F78">
        <w:rPr>
          <w:rStyle w:val="StyleUnderline"/>
          <w:highlight w:val="yellow"/>
        </w:rPr>
        <w:t>range ballistic missiles, as well as</w:t>
      </w:r>
      <w:r w:rsidRPr="00025AD2">
        <w:rPr>
          <w:rStyle w:val="StyleUnderline"/>
        </w:rPr>
        <w:t xml:space="preserve"> </w:t>
      </w:r>
      <w:r w:rsidRPr="00025AD2">
        <w:rPr>
          <w:sz w:val="16"/>
        </w:rPr>
        <w:t xml:space="preserve">high-acceleration </w:t>
      </w:r>
      <w:r w:rsidRPr="00235F78">
        <w:rPr>
          <w:rStyle w:val="StyleUnderline"/>
          <w:highlight w:val="yellow"/>
        </w:rPr>
        <w:t>ICBMs</w:t>
      </w:r>
      <w:r w:rsidRPr="00235F78">
        <w:rPr>
          <w:sz w:val="16"/>
          <w:highlight w:val="yellow"/>
        </w:rPr>
        <w:t>,</w:t>
      </w:r>
      <w:r w:rsidRPr="00025AD2">
        <w:rPr>
          <w:sz w:val="16"/>
        </w:rPr>
        <w:t xml:space="preserve"> thus surpassing the capabilities of the 1990 Brilliant Pebbles. For example, </w:t>
      </w:r>
      <w:r w:rsidRPr="00025AD2">
        <w:rPr>
          <w:rStyle w:val="Emphasis"/>
        </w:rPr>
        <w:t xml:space="preserve">boost-phase interception will be </w:t>
      </w:r>
      <w:r w:rsidRPr="00235F78">
        <w:rPr>
          <w:rStyle w:val="Emphasis"/>
          <w:highlight w:val="yellow"/>
        </w:rPr>
        <w:t>essential to countering the hypersonic missiles</w:t>
      </w:r>
    </w:p>
    <w:p w:rsidR="00BF5461" w:rsidRDefault="00BF5461" w:rsidP="00B8440B">
      <w:pPr>
        <w:spacing w:line="240" w:lineRule="auto"/>
        <w:contextualSpacing/>
        <w:rPr>
          <w:rStyle w:val="Emphasis"/>
        </w:rPr>
      </w:pPr>
    </w:p>
    <w:p w:rsidR="00BF5461" w:rsidRDefault="00BF5461" w:rsidP="00B8440B">
      <w:pPr>
        <w:spacing w:line="240" w:lineRule="auto"/>
        <w:contextualSpacing/>
        <w:rPr>
          <w:rStyle w:val="Emphasis"/>
        </w:rPr>
      </w:pPr>
    </w:p>
    <w:p w:rsidR="00B8440B" w:rsidRPr="00025AD2" w:rsidRDefault="00B8440B" w:rsidP="00B8440B">
      <w:pPr>
        <w:spacing w:line="240" w:lineRule="auto"/>
        <w:contextualSpacing/>
        <w:rPr>
          <w:sz w:val="16"/>
        </w:rPr>
      </w:pPr>
      <w:r w:rsidRPr="00025AD2">
        <w:rPr>
          <w:rStyle w:val="Emphasis"/>
        </w:rPr>
        <w:t xml:space="preserve"> </w:t>
      </w:r>
      <w:r w:rsidRPr="00025AD2">
        <w:rPr>
          <w:sz w:val="16"/>
        </w:rPr>
        <w:t xml:space="preserve">of the next decade in their boost phase, </w:t>
      </w:r>
      <w:r w:rsidRPr="00025AD2">
        <w:rPr>
          <w:rStyle w:val="Emphasis"/>
        </w:rPr>
        <w:t>before they reach maximum speed</w:t>
      </w:r>
      <w:r w:rsidRPr="00025AD2">
        <w:rPr>
          <w:sz w:val="16"/>
        </w:rPr>
        <w:t xml:space="preserve"> and maneuverability.1</w:t>
      </w:r>
    </w:p>
    <w:p w:rsidR="00B8440B" w:rsidRPr="00025AD2" w:rsidRDefault="00B8440B" w:rsidP="00B8440B">
      <w:pPr>
        <w:spacing w:line="240" w:lineRule="auto"/>
        <w:contextualSpacing/>
        <w:rPr>
          <w:rStyle w:val="StyleUnderline"/>
        </w:rPr>
      </w:pPr>
      <w:r w:rsidRPr="00025AD2">
        <w:rPr>
          <w:sz w:val="16"/>
        </w:rPr>
        <w:t xml:space="preserve">In addition, </w:t>
      </w:r>
      <w:r w:rsidRPr="00025AD2">
        <w:rPr>
          <w:rStyle w:val="StyleUnderline"/>
        </w:rPr>
        <w:t xml:space="preserve">the capabilities of a </w:t>
      </w:r>
      <w:r w:rsidRPr="00025AD2">
        <w:rPr>
          <w:sz w:val="16"/>
        </w:rPr>
        <w:t xml:space="preserve">twenty-first century </w:t>
      </w:r>
      <w:r w:rsidRPr="00025AD2">
        <w:rPr>
          <w:rStyle w:val="StyleUnderline"/>
        </w:rPr>
        <w:t>s</w:t>
      </w:r>
      <w:r w:rsidRPr="00025AD2">
        <w:rPr>
          <w:sz w:val="16"/>
        </w:rPr>
        <w:t>pace-</w:t>
      </w:r>
      <w:r w:rsidRPr="00025AD2">
        <w:rPr>
          <w:rStyle w:val="StyleUnderline"/>
        </w:rPr>
        <w:t>b</w:t>
      </w:r>
      <w:r w:rsidRPr="00025AD2">
        <w:rPr>
          <w:sz w:val="16"/>
        </w:rPr>
        <w:t xml:space="preserve">ased </w:t>
      </w:r>
      <w:r w:rsidRPr="00025AD2">
        <w:rPr>
          <w:rStyle w:val="StyleUnderline"/>
        </w:rPr>
        <w:t>i</w:t>
      </w:r>
      <w:r w:rsidRPr="00025AD2">
        <w:rPr>
          <w:sz w:val="16"/>
        </w:rPr>
        <w:t xml:space="preserve">nterceptor system </w:t>
      </w:r>
      <w:r w:rsidRPr="00235F78">
        <w:rPr>
          <w:rStyle w:val="StyleUnderline"/>
          <w:highlight w:val="yellow"/>
        </w:rPr>
        <w:t>would support</w:t>
      </w:r>
      <w:r w:rsidRPr="00025AD2">
        <w:rPr>
          <w:rStyle w:val="StyleUnderline"/>
        </w:rPr>
        <w:t xml:space="preserve"> other</w:t>
      </w:r>
      <w:r w:rsidRPr="00025AD2">
        <w:rPr>
          <w:sz w:val="16"/>
        </w:rPr>
        <w:t xml:space="preserve"> vital national </w:t>
      </w:r>
      <w:r w:rsidRPr="00025AD2">
        <w:rPr>
          <w:rStyle w:val="StyleUnderline"/>
        </w:rPr>
        <w:t xml:space="preserve">security missions and </w:t>
      </w:r>
      <w:r w:rsidRPr="00025AD2">
        <w:rPr>
          <w:rStyle w:val="Emphasis"/>
        </w:rPr>
        <w:t xml:space="preserve">enhance the </w:t>
      </w:r>
      <w:r w:rsidRPr="00235F78">
        <w:rPr>
          <w:rStyle w:val="Emphasis"/>
          <w:highlight w:val="yellow"/>
        </w:rPr>
        <w:t>survivability of critical space assets, on which all U.S. military operations depend.</w:t>
      </w:r>
      <w:r w:rsidRPr="00025AD2">
        <w:rPr>
          <w:rStyle w:val="Emphasis"/>
        </w:rPr>
        <w:t xml:space="preserve"> </w:t>
      </w:r>
      <w:r w:rsidRPr="00025AD2">
        <w:rPr>
          <w:rStyle w:val="StyleUnderline"/>
        </w:rPr>
        <w:t>Such additional missions include early-warning, space domain awareness,</w:t>
      </w:r>
      <w:r w:rsidRPr="00025AD2">
        <w:rPr>
          <w:sz w:val="16"/>
        </w:rPr>
        <w:t xml:space="preserve"> anti-satellite </w:t>
      </w:r>
      <w:r w:rsidRPr="00235F78">
        <w:rPr>
          <w:sz w:val="16"/>
          <w:highlight w:val="yellow"/>
        </w:rPr>
        <w:t>(</w:t>
      </w:r>
      <w:r w:rsidRPr="00235F78">
        <w:rPr>
          <w:rStyle w:val="StyleUnderline"/>
          <w:highlight w:val="yellow"/>
        </w:rPr>
        <w:t>ASAT) detection and interdiction</w:t>
      </w:r>
      <w:r w:rsidRPr="00025AD2">
        <w:rPr>
          <w:rStyle w:val="StyleUnderline"/>
        </w:rPr>
        <w:t>, detecting nuclear-test detonations, tactical intelligence, monitoring treaty compliance, and tracking</w:t>
      </w:r>
      <w:r w:rsidRPr="00025AD2">
        <w:rPr>
          <w:sz w:val="16"/>
        </w:rPr>
        <w:t xml:space="preserve"> the activities of potential </w:t>
      </w:r>
      <w:r w:rsidRPr="00025AD2">
        <w:rPr>
          <w:rStyle w:val="StyleUnderline"/>
        </w:rPr>
        <w:t>proliferators.</w:t>
      </w:r>
    </w:p>
    <w:p w:rsidR="00B8440B" w:rsidRDefault="00B8440B" w:rsidP="00B8440B">
      <w:pPr>
        <w:spacing w:line="240" w:lineRule="auto"/>
        <w:contextualSpacing/>
      </w:pPr>
      <w:r w:rsidRPr="00EC3B30">
        <w:t xml:space="preserve">Cost considerations </w:t>
      </w:r>
    </w:p>
    <w:p w:rsidR="00B8440B" w:rsidRPr="00EC3B30" w:rsidRDefault="00B8440B" w:rsidP="00B8440B">
      <w:pPr>
        <w:spacing w:line="240" w:lineRule="auto"/>
        <w:contextualSpacing/>
        <w:rPr>
          <w:sz w:val="16"/>
        </w:rPr>
      </w:pPr>
      <w:r w:rsidRPr="00EC3B30">
        <w:rPr>
          <w:sz w:val="16"/>
        </w:rPr>
        <w:t xml:space="preserve">In the budget-constrained environment facing the Trump administration, </w:t>
      </w:r>
      <w:r w:rsidRPr="00EC3B30">
        <w:rPr>
          <w:rStyle w:val="StyleUnderline"/>
        </w:rPr>
        <w:t>Brilliant Pebbles has an additional advantage that addresses the offense/defense cost effectiveness problem.</w:t>
      </w:r>
      <w:r w:rsidRPr="00EC3B30">
        <w:rPr>
          <w:sz w:val="16"/>
        </w:rPr>
        <w:t xml:space="preserve"> With the progress made in the past 25 years—including miniaturization, reduced computing, sensor, and launch costs, etc.—</w:t>
      </w:r>
      <w:r w:rsidRPr="00EC3B30">
        <w:rPr>
          <w:rStyle w:val="StyleUnderline"/>
        </w:rPr>
        <w:t>the price tag for</w:t>
      </w:r>
      <w:r w:rsidRPr="00EC3B30">
        <w:rPr>
          <w:sz w:val="16"/>
        </w:rPr>
        <w:t xml:space="preserve"> a new </w:t>
      </w:r>
      <w:r w:rsidRPr="00EC3B30">
        <w:rPr>
          <w:rStyle w:val="StyleUnderline"/>
        </w:rPr>
        <w:t>Brilliant Pebbles</w:t>
      </w:r>
      <w:r w:rsidRPr="00EC3B30">
        <w:rPr>
          <w:sz w:val="16"/>
        </w:rPr>
        <w:t xml:space="preserve"> program </w:t>
      </w:r>
      <w:r w:rsidRPr="00EC3B30">
        <w:rPr>
          <w:rStyle w:val="StyleUnderline"/>
        </w:rPr>
        <w:t>should be even lower than estimates of the originally conceived system</w:t>
      </w:r>
      <w:r w:rsidRPr="00EC3B30">
        <w:rPr>
          <w:sz w:val="16"/>
        </w:rPr>
        <w:t xml:space="preserve">, while providing substantially greater intercept capabilities and </w:t>
      </w:r>
      <w:proofErr w:type="gramStart"/>
      <w:r w:rsidRPr="00EC3B30">
        <w:rPr>
          <w:sz w:val="16"/>
        </w:rPr>
        <w:t>cost effective</w:t>
      </w:r>
      <w:proofErr w:type="gramEnd"/>
      <w:r w:rsidRPr="00EC3B30">
        <w:rPr>
          <w:sz w:val="16"/>
        </w:rPr>
        <w:t xml:space="preserve"> adjuncts to the overall missile defense system now operating around the world.</w:t>
      </w:r>
    </w:p>
    <w:p w:rsidR="00B8440B" w:rsidRPr="00EC3B30" w:rsidRDefault="00B8440B" w:rsidP="00B8440B">
      <w:pPr>
        <w:spacing w:line="240" w:lineRule="auto"/>
        <w:contextualSpacing/>
        <w:rPr>
          <w:sz w:val="16"/>
          <w:szCs w:val="16"/>
        </w:rPr>
      </w:pPr>
      <w:r w:rsidRPr="00EC3B30">
        <w:rPr>
          <w:sz w:val="16"/>
          <w:szCs w:val="16"/>
        </w:rPr>
        <w:t xml:space="preserve">A price tag of $20 billion or less for an updated Brilliant Pebbles effort represents an extremely low and manageable cost given its vitally important mission to protect the U.S. homeland. The costs for space launch and on-orbit sustainment and operations have decreased in the last decade. Additional cost savings should also materialize as we develop robotic on-orbit autonomous servicing of satellites.2 Moreover, advances in miniaturization will allow more components to be packed into smaller packages and thus increase capabilities while simultaneously lowering launch costs. The availability and use of low cost, commercial off-the-shelf products and components will further reduce costs. </w:t>
      </w:r>
    </w:p>
    <w:p w:rsidR="00B8440B" w:rsidRPr="00EC3B30" w:rsidRDefault="00B8440B" w:rsidP="00B8440B">
      <w:pPr>
        <w:spacing w:line="240" w:lineRule="auto"/>
        <w:contextualSpacing/>
        <w:rPr>
          <w:sz w:val="16"/>
          <w:szCs w:val="16"/>
        </w:rPr>
      </w:pPr>
      <w:r w:rsidRPr="00EC3B30">
        <w:rPr>
          <w:sz w:val="16"/>
          <w:szCs w:val="16"/>
        </w:rPr>
        <w:t xml:space="preserve">A new </w:t>
      </w:r>
      <w:proofErr w:type="gramStart"/>
      <w:r w:rsidRPr="00EC3B30">
        <w:rPr>
          <w:sz w:val="16"/>
          <w:szCs w:val="16"/>
        </w:rPr>
        <w:t>space based</w:t>
      </w:r>
      <w:proofErr w:type="gramEnd"/>
      <w:r w:rsidRPr="00EC3B30">
        <w:rPr>
          <w:sz w:val="16"/>
          <w:szCs w:val="16"/>
        </w:rPr>
        <w:t xml:space="preserve"> interceptor program should adopt a framework that includes leveraging technologies, products, and innovative manufacturing and management processes spearheaded in the commercial sector—as was pioneered with Brilliant Pebbles in the SDI era. Key programs also should restore active development of directed energy BMD systems. Competition in the commercial sector to provide reusable rocket boosters and engines, commercial off-the-shelf products and components such as computers, software, sensors, lightweight materials, etc., should be employed. It is equally important to utilize low-cost fabrication techniques and streamlined, best-practices management. Such a framework would restrain cost growth and reduce the time necessary to develop and deploy the Brilliant Pebble constellation.</w:t>
      </w:r>
    </w:p>
    <w:p w:rsidR="00B8440B" w:rsidRDefault="00B8440B" w:rsidP="00B8440B">
      <w:pPr>
        <w:spacing w:line="240" w:lineRule="auto"/>
        <w:contextualSpacing/>
      </w:pPr>
      <w:r w:rsidRPr="00EC3B30">
        <w:t xml:space="preserve">The logic of space </w:t>
      </w:r>
    </w:p>
    <w:p w:rsidR="00B8440B" w:rsidRPr="00FC19EF" w:rsidRDefault="00B8440B" w:rsidP="00B8440B">
      <w:pPr>
        <w:spacing w:line="240" w:lineRule="auto"/>
        <w:contextualSpacing/>
        <w:rPr>
          <w:sz w:val="16"/>
        </w:rPr>
      </w:pPr>
      <w:r w:rsidRPr="00FC19EF">
        <w:rPr>
          <w:sz w:val="16"/>
        </w:rPr>
        <w:t xml:space="preserve">Today, </w:t>
      </w:r>
      <w:r w:rsidRPr="00EC3B30">
        <w:rPr>
          <w:rStyle w:val="StyleUnderline"/>
        </w:rPr>
        <w:t>s</w:t>
      </w:r>
      <w:r w:rsidRPr="00FC19EF">
        <w:rPr>
          <w:sz w:val="16"/>
        </w:rPr>
        <w:t>pace-</w:t>
      </w:r>
      <w:r w:rsidRPr="00EC3B30">
        <w:rPr>
          <w:rStyle w:val="StyleUnderline"/>
        </w:rPr>
        <w:t>b</w:t>
      </w:r>
      <w:r w:rsidRPr="00FC19EF">
        <w:rPr>
          <w:sz w:val="16"/>
        </w:rPr>
        <w:t xml:space="preserve">ased </w:t>
      </w:r>
      <w:r w:rsidRPr="00EC3B30">
        <w:rPr>
          <w:rStyle w:val="StyleUnderline"/>
        </w:rPr>
        <w:t>i</w:t>
      </w:r>
      <w:r w:rsidRPr="00FC19EF">
        <w:rPr>
          <w:sz w:val="16"/>
        </w:rPr>
        <w:t xml:space="preserve">nterceptors </w:t>
      </w:r>
      <w:r w:rsidRPr="00EC3B30">
        <w:rPr>
          <w:rStyle w:val="StyleUnderline"/>
        </w:rPr>
        <w:t>have the potential to provide the greatest leverage against ballistic missiles</w:t>
      </w:r>
      <w:r w:rsidRPr="00FC19EF">
        <w:rPr>
          <w:sz w:val="16"/>
        </w:rPr>
        <w:t xml:space="preserve"> of all ranges </w:t>
      </w:r>
      <w:r w:rsidRPr="00EC3B30">
        <w:rPr>
          <w:rStyle w:val="StyleUnderline"/>
        </w:rPr>
        <w:t>in a world of proliferating capabilities.</w:t>
      </w:r>
      <w:r w:rsidRPr="00FC19EF">
        <w:rPr>
          <w:sz w:val="16"/>
        </w:rPr>
        <w:t xml:space="preserve"> In particular, </w:t>
      </w:r>
      <w:r w:rsidRPr="00EC3B30">
        <w:rPr>
          <w:rStyle w:val="StyleUnderline"/>
        </w:rPr>
        <w:t>SBIs hold out the prospect of interdiction in the boost phase</w:t>
      </w:r>
      <w:r w:rsidRPr="00FC19EF">
        <w:rPr>
          <w:sz w:val="16"/>
        </w:rPr>
        <w:t xml:space="preserve"> of a ballistic missile’s flight, </w:t>
      </w:r>
      <w:r w:rsidRPr="00EC3B30">
        <w:rPr>
          <w:rStyle w:val="Emphasis"/>
        </w:rPr>
        <w:t>when the missile is most vulnerable and has not yet released its warheads and decoys</w:t>
      </w:r>
      <w:r w:rsidRPr="00FC19EF">
        <w:rPr>
          <w:sz w:val="16"/>
        </w:rPr>
        <w:t xml:space="preserve">. </w:t>
      </w:r>
      <w:r w:rsidRPr="00235F78">
        <w:rPr>
          <w:sz w:val="16"/>
          <w:highlight w:val="yellow"/>
        </w:rPr>
        <w:t xml:space="preserve">A </w:t>
      </w:r>
      <w:r w:rsidRPr="00235F78">
        <w:rPr>
          <w:rStyle w:val="StyleUnderline"/>
          <w:highlight w:val="yellow"/>
        </w:rPr>
        <w:t>boost-phase interception</w:t>
      </w:r>
      <w:r w:rsidRPr="00FC19EF">
        <w:rPr>
          <w:sz w:val="16"/>
        </w:rPr>
        <w:t xml:space="preserve"> capability </w:t>
      </w:r>
      <w:r w:rsidRPr="00EC3B30">
        <w:rPr>
          <w:rStyle w:val="StyleUnderline"/>
        </w:rPr>
        <w:t>will greatly shift</w:t>
      </w:r>
      <w:r w:rsidRPr="00FC19EF">
        <w:rPr>
          <w:sz w:val="16"/>
        </w:rPr>
        <w:t xml:space="preserve"> the </w:t>
      </w:r>
      <w:r w:rsidRPr="00EC3B30">
        <w:rPr>
          <w:rStyle w:val="StyleUnderline"/>
        </w:rPr>
        <w:t>cost exchange balance in favor of the defender</w:t>
      </w:r>
      <w:r w:rsidRPr="00EC3B30">
        <w:rPr>
          <w:rStyle w:val="Emphasis"/>
        </w:rPr>
        <w:t xml:space="preserve">, </w:t>
      </w:r>
      <w:r w:rsidRPr="00235F78">
        <w:rPr>
          <w:rStyle w:val="Emphasis"/>
          <w:highlight w:val="yellow"/>
        </w:rPr>
        <w:t>creating disincentives for attackers to invest in such technologies in the first place.</w:t>
      </w:r>
      <w:r w:rsidRPr="00FC19EF">
        <w:rPr>
          <w:sz w:val="16"/>
        </w:rPr>
        <w:t xml:space="preserve"> A truly robust missile defense system, incorporating </w:t>
      </w:r>
      <w:r w:rsidRPr="00EC3B30">
        <w:rPr>
          <w:rStyle w:val="StyleUnderline"/>
        </w:rPr>
        <w:t>these capabilities, would give the U</w:t>
      </w:r>
      <w:r w:rsidRPr="00FC19EF">
        <w:rPr>
          <w:sz w:val="16"/>
        </w:rPr>
        <w:t xml:space="preserve">nited </w:t>
      </w:r>
      <w:r w:rsidRPr="00EC3B30">
        <w:rPr>
          <w:rStyle w:val="StyleUnderline"/>
        </w:rPr>
        <w:t>S</w:t>
      </w:r>
      <w:r w:rsidRPr="00FC19EF">
        <w:rPr>
          <w:sz w:val="16"/>
        </w:rPr>
        <w:t xml:space="preserve">tates </w:t>
      </w:r>
      <w:r w:rsidRPr="00EC3B30">
        <w:rPr>
          <w:rStyle w:val="StyleUnderline"/>
        </w:rPr>
        <w:t>the power to defend against a missile strike and provide</w:t>
      </w:r>
      <w:r w:rsidRPr="00FC19EF">
        <w:rPr>
          <w:sz w:val="16"/>
        </w:rPr>
        <w:t xml:space="preserve"> it with </w:t>
      </w:r>
      <w:r w:rsidRPr="00EC3B30">
        <w:rPr>
          <w:rStyle w:val="StyleUnderline"/>
        </w:rPr>
        <w:t>strategic options other than</w:t>
      </w:r>
      <w:r w:rsidRPr="00FC19EF">
        <w:rPr>
          <w:sz w:val="16"/>
        </w:rPr>
        <w:t xml:space="preserve"> resorting to </w:t>
      </w:r>
      <w:r w:rsidRPr="00EC3B30">
        <w:rPr>
          <w:rStyle w:val="StyleUnderline"/>
        </w:rPr>
        <w:t>a devastating nuclear attack in response.</w:t>
      </w:r>
      <w:r w:rsidRPr="00FC19EF">
        <w:rPr>
          <w:sz w:val="16"/>
        </w:rPr>
        <w:t xml:space="preserve"> Finally, a </w:t>
      </w:r>
      <w:r w:rsidRPr="00FC19EF">
        <w:rPr>
          <w:rStyle w:val="StyleUnderline"/>
        </w:rPr>
        <w:t>Brilliant Pebbles</w:t>
      </w:r>
      <w:r w:rsidRPr="00FC19EF">
        <w:rPr>
          <w:sz w:val="16"/>
        </w:rPr>
        <w:t xml:space="preserve">-type system </w:t>
      </w:r>
      <w:r w:rsidRPr="00FC19EF">
        <w:rPr>
          <w:rStyle w:val="StyleUnderline"/>
        </w:rPr>
        <w:t xml:space="preserve">has the ability to support other crucial national security missions, resulting in operational efficiencies </w:t>
      </w:r>
      <w:r w:rsidRPr="00FC19EF">
        <w:rPr>
          <w:sz w:val="16"/>
        </w:rPr>
        <w:t xml:space="preserve">and cost savings. </w:t>
      </w:r>
    </w:p>
    <w:p w:rsidR="00B8440B" w:rsidRPr="00B8440B" w:rsidRDefault="00B8440B" w:rsidP="00B8440B">
      <w:pPr>
        <w:spacing w:line="240" w:lineRule="auto"/>
        <w:contextualSpacing/>
        <w:rPr>
          <w:sz w:val="16"/>
        </w:rPr>
      </w:pPr>
      <w:r w:rsidRPr="00FC19EF">
        <w:rPr>
          <w:sz w:val="16"/>
        </w:rPr>
        <w:t xml:space="preserve">For all of these reasons, the </w:t>
      </w:r>
      <w:r w:rsidRPr="00FC19EF">
        <w:rPr>
          <w:rStyle w:val="StyleUnderline"/>
        </w:rPr>
        <w:t>Trump</w:t>
      </w:r>
      <w:r w:rsidRPr="00FC19EF">
        <w:rPr>
          <w:sz w:val="16"/>
        </w:rPr>
        <w:t xml:space="preserve"> administration </w:t>
      </w:r>
      <w:r w:rsidRPr="00FC19EF">
        <w:rPr>
          <w:rStyle w:val="StyleUnderline"/>
        </w:rPr>
        <w:t>should focus on revitalizing</w:t>
      </w:r>
      <w:r w:rsidRPr="00FC19EF">
        <w:rPr>
          <w:sz w:val="16"/>
        </w:rPr>
        <w:t xml:space="preserve"> the concept of </w:t>
      </w:r>
      <w:r w:rsidRPr="00FC19EF">
        <w:rPr>
          <w:rStyle w:val="StyleUnderline"/>
        </w:rPr>
        <w:t>s</w:t>
      </w:r>
      <w:r w:rsidRPr="00FC19EF">
        <w:rPr>
          <w:sz w:val="16"/>
        </w:rPr>
        <w:t>pace-</w:t>
      </w:r>
      <w:r w:rsidRPr="00FC19EF">
        <w:rPr>
          <w:rStyle w:val="StyleUnderline"/>
        </w:rPr>
        <w:t>b</w:t>
      </w:r>
      <w:r w:rsidRPr="00FC19EF">
        <w:rPr>
          <w:sz w:val="16"/>
        </w:rPr>
        <w:t xml:space="preserve">ased </w:t>
      </w:r>
      <w:r w:rsidRPr="00FC19EF">
        <w:rPr>
          <w:rStyle w:val="StyleUnderline"/>
        </w:rPr>
        <w:t>m</w:t>
      </w:r>
      <w:r w:rsidRPr="00FC19EF">
        <w:rPr>
          <w:sz w:val="16"/>
        </w:rPr>
        <w:t xml:space="preserve">issile </w:t>
      </w:r>
      <w:r w:rsidRPr="00FC19EF">
        <w:rPr>
          <w:rStyle w:val="StyleUnderline"/>
        </w:rPr>
        <w:t>d</w:t>
      </w:r>
      <w:r w:rsidRPr="00FC19EF">
        <w:rPr>
          <w:sz w:val="16"/>
        </w:rPr>
        <w:t xml:space="preserve">efense to </w:t>
      </w:r>
      <w:r w:rsidRPr="00FC19EF">
        <w:rPr>
          <w:rStyle w:val="StyleUnderline"/>
        </w:rPr>
        <w:t>regain America’s military advantage and advance U.S. national security.</w:t>
      </w:r>
    </w:p>
    <w:p w:rsidR="00553746" w:rsidRDefault="00553746" w:rsidP="00BA73F9">
      <w:pPr>
        <w:pStyle w:val="Heading1"/>
      </w:pPr>
      <w:r>
        <w:t>4</w:t>
      </w:r>
    </w:p>
    <w:p w:rsidR="00553746" w:rsidRDefault="00553746" w:rsidP="00553746">
      <w:pPr>
        <w:pStyle w:val="Heading4"/>
        <w:rPr>
          <w:rStyle w:val="Style13ptBold"/>
          <w:b/>
        </w:rPr>
      </w:pPr>
      <w:r w:rsidRPr="00377FA1">
        <w:rPr>
          <w:rStyle w:val="Style13ptBold"/>
          <w:u w:val="single"/>
        </w:rPr>
        <w:t>Space cooperation</w:t>
      </w:r>
      <w:r>
        <w:rPr>
          <w:rStyle w:val="Style13ptBold"/>
        </w:rPr>
        <w:t xml:space="preserve"> allows Russia to poach </w:t>
      </w:r>
      <w:r w:rsidRPr="00377FA1">
        <w:rPr>
          <w:rStyle w:val="Style13ptBold"/>
          <w:u w:val="single"/>
        </w:rPr>
        <w:t>international prestige</w:t>
      </w:r>
      <w:r>
        <w:rPr>
          <w:rStyle w:val="Style13ptBold"/>
        </w:rPr>
        <w:t xml:space="preserve">---that provides </w:t>
      </w:r>
      <w:r w:rsidRPr="00377FA1">
        <w:rPr>
          <w:rStyle w:val="Style13ptBold"/>
          <w:u w:val="single"/>
        </w:rPr>
        <w:t>critical leverage</w:t>
      </w:r>
      <w:r>
        <w:rPr>
          <w:rStyle w:val="Style13ptBold"/>
        </w:rPr>
        <w:t xml:space="preserve"> that </w:t>
      </w:r>
      <w:r w:rsidRPr="00377FA1">
        <w:rPr>
          <w:rStyle w:val="Style13ptBold"/>
          <w:u w:val="single"/>
        </w:rPr>
        <w:t>enables global authoritarianism</w:t>
      </w:r>
      <w:r>
        <w:rPr>
          <w:rStyle w:val="Style13ptBold"/>
        </w:rPr>
        <w:t>.</w:t>
      </w:r>
    </w:p>
    <w:p w:rsidR="00553746" w:rsidRPr="00C86B87" w:rsidRDefault="00553746" w:rsidP="00553746">
      <w:r w:rsidRPr="00C86B87">
        <w:t xml:space="preserve">Peter </w:t>
      </w:r>
      <w:proofErr w:type="spellStart"/>
      <w:r w:rsidRPr="007354FB">
        <w:rPr>
          <w:rStyle w:val="Style13ptBold"/>
        </w:rPr>
        <w:t>Juul</w:t>
      </w:r>
      <w:proofErr w:type="spellEnd"/>
      <w:r w:rsidRPr="007354FB">
        <w:rPr>
          <w:rStyle w:val="Style13ptBold"/>
        </w:rPr>
        <w:t xml:space="preserve"> 19</w:t>
      </w:r>
      <w:r>
        <w:t>.</w:t>
      </w:r>
      <w:r w:rsidRPr="00C86B87">
        <w:t xml:space="preserve"> </w:t>
      </w:r>
      <w:r>
        <w:t>S</w:t>
      </w:r>
      <w:r w:rsidRPr="00C86B87">
        <w:t>enior policy analyst at the Center for American Progress</w:t>
      </w:r>
      <w:r>
        <w:t xml:space="preserve">. </w:t>
      </w:r>
      <w:r w:rsidRPr="00C86B87">
        <w:t>"Trump’s Space Force Gets the Final Frontier All Wrong," 3-20-2019, Foreign Policy</w:t>
      </w:r>
      <w:r>
        <w:t xml:space="preserve">. </w:t>
      </w:r>
      <w:r w:rsidRPr="00C86B87">
        <w:t>https://foreignpolicy.com/2019/03/20/trumps-space-force-gets-the-final-frontier-all-wrong</w:t>
      </w:r>
    </w:p>
    <w:p w:rsidR="00553746" w:rsidRDefault="00553746" w:rsidP="00553746">
      <w:pPr>
        <w:tabs>
          <w:tab w:val="left" w:pos="3870"/>
        </w:tabs>
        <w:rPr>
          <w:sz w:val="16"/>
        </w:rPr>
      </w:pPr>
      <w:r w:rsidRPr="00C86B87">
        <w:rPr>
          <w:sz w:val="16"/>
        </w:rPr>
        <w:t xml:space="preserve">Today, however, </w:t>
      </w:r>
      <w:r w:rsidRPr="002B3A08">
        <w:rPr>
          <w:rStyle w:val="StyleUnderline"/>
          <w:highlight w:val="cyan"/>
        </w:rPr>
        <w:t>the</w:t>
      </w:r>
      <w:r w:rsidRPr="00377FA1">
        <w:rPr>
          <w:rStyle w:val="StyleUnderline"/>
        </w:rPr>
        <w:t xml:space="preserve"> </w:t>
      </w:r>
      <w:r w:rsidRPr="002B3A08">
        <w:rPr>
          <w:rStyle w:val="Emphasis"/>
          <w:highlight w:val="cyan"/>
        </w:rPr>
        <w:t>U</w:t>
      </w:r>
      <w:r w:rsidRPr="00377FA1">
        <w:rPr>
          <w:rStyle w:val="StyleUnderline"/>
        </w:rPr>
        <w:t xml:space="preserve">nited </w:t>
      </w:r>
      <w:r w:rsidRPr="002B3A08">
        <w:rPr>
          <w:rStyle w:val="Emphasis"/>
          <w:highlight w:val="cyan"/>
        </w:rPr>
        <w:t>S</w:t>
      </w:r>
      <w:r w:rsidRPr="00377FA1">
        <w:rPr>
          <w:rStyle w:val="StyleUnderline"/>
        </w:rPr>
        <w:t xml:space="preserve">tates </w:t>
      </w:r>
      <w:r w:rsidRPr="002B3A08">
        <w:rPr>
          <w:rStyle w:val="StyleUnderline"/>
          <w:highlight w:val="cyan"/>
        </w:rPr>
        <w:t xml:space="preserve">finds itself </w:t>
      </w:r>
      <w:r w:rsidRPr="002B3A08">
        <w:rPr>
          <w:rStyle w:val="Emphasis"/>
          <w:highlight w:val="cyan"/>
        </w:rPr>
        <w:t>on the precip</w:t>
      </w:r>
      <w:r w:rsidRPr="008E5DDF">
        <w:rPr>
          <w:rStyle w:val="Emphasis"/>
        </w:rPr>
        <w:t>ice</w:t>
      </w:r>
      <w:r w:rsidRPr="008E5DDF">
        <w:rPr>
          <w:sz w:val="16"/>
        </w:rPr>
        <w:t xml:space="preserve"> of a new and uncertain era. American astronauts continue to live and work aboard the International Space Station, but no American has rocketed into orbit from U.S. territory since the last flight of the space shuttle in 2011. And back </w:t>
      </w:r>
      <w:r w:rsidRPr="008E5DDF">
        <w:rPr>
          <w:rStyle w:val="StyleUnderline"/>
        </w:rPr>
        <w:t xml:space="preserve">on Earth, the </w:t>
      </w:r>
      <w:r w:rsidRPr="008E5DDF">
        <w:rPr>
          <w:rStyle w:val="Emphasis"/>
        </w:rPr>
        <w:t>U</w:t>
      </w:r>
      <w:r w:rsidRPr="008E5DDF">
        <w:rPr>
          <w:rStyle w:val="StyleUnderline"/>
        </w:rPr>
        <w:t xml:space="preserve">nited </w:t>
      </w:r>
      <w:r w:rsidRPr="008E5DDF">
        <w:rPr>
          <w:rStyle w:val="Emphasis"/>
        </w:rPr>
        <w:t>S</w:t>
      </w:r>
      <w:r w:rsidRPr="008E5DDF">
        <w:rPr>
          <w:rStyle w:val="StyleUnderline"/>
        </w:rPr>
        <w:t xml:space="preserve">tates and its </w:t>
      </w:r>
      <w:r w:rsidRPr="008E5DDF">
        <w:rPr>
          <w:rStyle w:val="Emphasis"/>
        </w:rPr>
        <w:t>democratic allies</w:t>
      </w:r>
      <w:r w:rsidRPr="008E5DDF">
        <w:rPr>
          <w:rStyle w:val="StyleUnderline"/>
        </w:rPr>
        <w:t xml:space="preserve"> in </w:t>
      </w:r>
      <w:r w:rsidRPr="008E5DDF">
        <w:rPr>
          <w:rStyle w:val="Emphasis"/>
        </w:rPr>
        <w:t>Europe</w:t>
      </w:r>
      <w:r w:rsidRPr="00AF5D76">
        <w:rPr>
          <w:rStyle w:val="StyleUnderline"/>
        </w:rPr>
        <w:t xml:space="preserve"> and </w:t>
      </w:r>
      <w:r w:rsidRPr="00AF5D76">
        <w:rPr>
          <w:rStyle w:val="Emphasis"/>
        </w:rPr>
        <w:t>Asia</w:t>
      </w:r>
      <w:r w:rsidRPr="00AF5D76">
        <w:rPr>
          <w:rStyle w:val="StyleUnderline"/>
        </w:rPr>
        <w:t xml:space="preserve"> have </w:t>
      </w:r>
      <w:r w:rsidRPr="002B3A08">
        <w:rPr>
          <w:rStyle w:val="StyleUnderline"/>
          <w:highlight w:val="cyan"/>
        </w:rPr>
        <w:t xml:space="preserve">settled into a </w:t>
      </w:r>
      <w:r w:rsidRPr="002B3A08">
        <w:rPr>
          <w:rStyle w:val="Emphasis"/>
          <w:highlight w:val="cyan"/>
        </w:rPr>
        <w:t>worldwide competition</w:t>
      </w:r>
      <w:r w:rsidRPr="002B3A08">
        <w:rPr>
          <w:rStyle w:val="StyleUnderline"/>
          <w:highlight w:val="cyan"/>
        </w:rPr>
        <w:t xml:space="preserve"> for</w:t>
      </w:r>
      <w:r w:rsidRPr="00C86B87">
        <w:rPr>
          <w:rStyle w:val="StyleUnderline"/>
        </w:rPr>
        <w:t xml:space="preserve"> </w:t>
      </w:r>
      <w:r w:rsidRPr="00C86B87">
        <w:rPr>
          <w:rStyle w:val="Emphasis"/>
        </w:rPr>
        <w:t>power</w:t>
      </w:r>
      <w:r w:rsidRPr="00C86B87">
        <w:rPr>
          <w:rStyle w:val="StyleUnderline"/>
        </w:rPr>
        <w:t xml:space="preserve"> and </w:t>
      </w:r>
      <w:r w:rsidRPr="002B3A08">
        <w:rPr>
          <w:rStyle w:val="Emphasis"/>
          <w:highlight w:val="cyan"/>
        </w:rPr>
        <w:t>influence</w:t>
      </w:r>
      <w:r w:rsidRPr="002B3A08">
        <w:rPr>
          <w:rStyle w:val="StyleUnderline"/>
          <w:highlight w:val="cyan"/>
        </w:rPr>
        <w:t xml:space="preserve"> with </w:t>
      </w:r>
      <w:r w:rsidRPr="002B3A08">
        <w:rPr>
          <w:rStyle w:val="Emphasis"/>
          <w:highlight w:val="cyan"/>
        </w:rPr>
        <w:t>Russia</w:t>
      </w:r>
      <w:r w:rsidRPr="002B3A08">
        <w:rPr>
          <w:rStyle w:val="StyleUnderline"/>
          <w:highlight w:val="cyan"/>
        </w:rPr>
        <w:t xml:space="preserve"> and </w:t>
      </w:r>
      <w:r w:rsidRPr="002B3A08">
        <w:rPr>
          <w:rStyle w:val="Emphasis"/>
          <w:highlight w:val="cyan"/>
        </w:rPr>
        <w:t>China</w:t>
      </w:r>
      <w:r w:rsidRPr="00C86B87">
        <w:rPr>
          <w:sz w:val="16"/>
        </w:rPr>
        <w:t xml:space="preserve">. Now Russia remains the only nation that regularly launches humans into space. Meanwhile, reflecting their growing power, new players like India and China have embarked on their own ambitious robotic exploration missions to Mars and the far side of the moon. National prestige and international standing are once more at the forefront of space exploration, as is competition between nations—especially between democracies and autocracies—to make impressive achievements on the final frontier. To </w:t>
      </w:r>
      <w:r w:rsidRPr="00C86B87">
        <w:rPr>
          <w:rStyle w:val="StyleUnderline"/>
        </w:rPr>
        <w:t xml:space="preserve">navigate the new space competition, the United States must first recognize that </w:t>
      </w:r>
      <w:r w:rsidRPr="002B3A08">
        <w:rPr>
          <w:rStyle w:val="Emphasis"/>
          <w:highlight w:val="cyan"/>
        </w:rPr>
        <w:t>national</w:t>
      </w:r>
      <w:r w:rsidRPr="00C86B87">
        <w:rPr>
          <w:rStyle w:val="Emphasis"/>
        </w:rPr>
        <w:t xml:space="preserve"> </w:t>
      </w:r>
      <w:r w:rsidRPr="002B3A08">
        <w:rPr>
          <w:rStyle w:val="Emphasis"/>
          <w:highlight w:val="cyan"/>
        </w:rPr>
        <w:t>prestige</w:t>
      </w:r>
      <w:r w:rsidRPr="00C86B87">
        <w:rPr>
          <w:rStyle w:val="StyleUnderline"/>
        </w:rPr>
        <w:t xml:space="preserve"> and </w:t>
      </w:r>
      <w:r w:rsidRPr="00C86B87">
        <w:rPr>
          <w:rStyle w:val="Emphasis"/>
        </w:rPr>
        <w:t>global standing</w:t>
      </w:r>
      <w:r w:rsidRPr="00C86B87">
        <w:rPr>
          <w:rStyle w:val="StyleUnderline"/>
        </w:rPr>
        <w:t xml:space="preserve"> are </w:t>
      </w:r>
      <w:r w:rsidRPr="002B3A08">
        <w:rPr>
          <w:rStyle w:val="Emphasis"/>
          <w:highlight w:val="cyan"/>
        </w:rPr>
        <w:t>critical national interests</w:t>
      </w:r>
      <w:r w:rsidRPr="00C86B87">
        <w:rPr>
          <w:rStyle w:val="StyleUnderline"/>
        </w:rPr>
        <w:t xml:space="preserve"> worth pursuing and not pointless</w:t>
      </w:r>
      <w:r w:rsidRPr="00C86B87">
        <w:rPr>
          <w:sz w:val="16"/>
        </w:rPr>
        <w:t>—and possibly dangerous—</w:t>
      </w:r>
      <w:r w:rsidRPr="00C86B87">
        <w:rPr>
          <w:rStyle w:val="StyleUnderline"/>
        </w:rPr>
        <w:t>chest-thumping exercises</w:t>
      </w:r>
      <w:r w:rsidRPr="00C86B87">
        <w:rPr>
          <w:sz w:val="16"/>
        </w:rPr>
        <w:t xml:space="preserve">. And peaceful </w:t>
      </w:r>
      <w:r w:rsidRPr="00C86B87">
        <w:rPr>
          <w:rStyle w:val="Emphasis"/>
        </w:rPr>
        <w:t>space</w:t>
      </w:r>
      <w:r w:rsidRPr="00C86B87">
        <w:rPr>
          <w:sz w:val="16"/>
        </w:rPr>
        <w:t xml:space="preserve"> exploration provides the United States a huge opportunity to restore pride at home and burnish its prestige overseas. It</w:t>
      </w:r>
      <w:r w:rsidRPr="00C86B87">
        <w:rPr>
          <w:rStyle w:val="StyleUnderline"/>
        </w:rPr>
        <w:t xml:space="preserve"> </w:t>
      </w:r>
      <w:r w:rsidRPr="00C86B87">
        <w:rPr>
          <w:rStyle w:val="Emphasis"/>
        </w:rPr>
        <w:t>certainly beats other</w:t>
      </w:r>
      <w:r w:rsidRPr="00C86B87">
        <w:rPr>
          <w:rStyle w:val="StyleUnderline"/>
        </w:rPr>
        <w:t xml:space="preserve">—perhaps less productive—ways of </w:t>
      </w:r>
      <w:r w:rsidRPr="00C86B87">
        <w:rPr>
          <w:rStyle w:val="Emphasis"/>
        </w:rPr>
        <w:t>seeking international status</w:t>
      </w:r>
      <w:r w:rsidRPr="00C86B87">
        <w:rPr>
          <w:rStyle w:val="StyleUnderline"/>
        </w:rPr>
        <w:t xml:space="preserve">, such as stockpiling </w:t>
      </w:r>
      <w:r w:rsidRPr="00C86B87">
        <w:rPr>
          <w:rStyle w:val="Emphasis"/>
        </w:rPr>
        <w:t>nuclear weapons</w:t>
      </w:r>
      <w:r w:rsidRPr="00C86B87">
        <w:rPr>
          <w:rStyle w:val="StyleUnderline"/>
        </w:rPr>
        <w:t>.</w:t>
      </w:r>
      <w:r>
        <w:rPr>
          <w:rStyle w:val="StyleUnderline"/>
        </w:rPr>
        <w:t xml:space="preserve"> </w:t>
      </w:r>
      <w:r w:rsidRPr="002B3A08">
        <w:rPr>
          <w:rStyle w:val="Emphasis"/>
          <w:sz w:val="28"/>
          <w:highlight w:val="cyan"/>
        </w:rPr>
        <w:t>America starts</w:t>
      </w:r>
      <w:r w:rsidRPr="002B3A08">
        <w:rPr>
          <w:rStyle w:val="StyleUnderline"/>
          <w:sz w:val="28"/>
          <w:highlight w:val="cyan"/>
        </w:rPr>
        <w:t xml:space="preserve"> with </w:t>
      </w:r>
      <w:r w:rsidRPr="002B3A08">
        <w:rPr>
          <w:rStyle w:val="Emphasis"/>
          <w:sz w:val="28"/>
          <w:highlight w:val="cyan"/>
        </w:rPr>
        <w:t>an advantage on this front</w:t>
      </w:r>
      <w:r w:rsidRPr="00C86B87">
        <w:rPr>
          <w:sz w:val="16"/>
        </w:rPr>
        <w:t xml:space="preserve"> </w:t>
      </w:r>
      <w:r w:rsidRPr="00C86B87">
        <w:rPr>
          <w:rStyle w:val="StyleUnderline"/>
        </w:rPr>
        <w:t>despite not having launched astronauts from its own soil in almost eight years</w:t>
      </w:r>
      <w:r w:rsidRPr="00C86B87">
        <w:rPr>
          <w:sz w:val="16"/>
        </w:rPr>
        <w:t xml:space="preserve">. Even after five decades, the Apollo moon landings continue to stir pride at home and admiration abroad. The space shuttle remains iconic nearly a decade after retirement, while the cosmic images beamed back from the Hubble Space Telescope continue to provoke awe and wonder. Astronauts aboard the International Space Station have turned their own camera lenses back toward Earth and given the world stunning images of our home planet. Robotic explorers from Voyager to the Mars rovers and New Horizons have kept the country on the cutting edge of discovery in our solar system. </w:t>
      </w:r>
      <w:r w:rsidRPr="00C86B87">
        <w:rPr>
          <w:rStyle w:val="StyleUnderline"/>
        </w:rPr>
        <w:t>But this advantage won’t last forever</w:t>
      </w:r>
      <w:r w:rsidRPr="00C86B87">
        <w:rPr>
          <w:sz w:val="16"/>
        </w:rPr>
        <w:t xml:space="preserve">. Without consistent and increased funding for NASA, ambitious programs of both human and robotic exploration will literally fail to leave the ground. Without consistent and increased funding for NASA, ambitious programs of both human and robotic exploration will literally fail to leave the ground. Progress doesn’t entail an Apollo-level commitment of national resources, but instead </w:t>
      </w:r>
      <w:hyperlink r:id="rId13" w:history="1">
        <w:r w:rsidRPr="00C86B87">
          <w:rPr>
            <w:rStyle w:val="Hyperlink"/>
            <w:sz w:val="16"/>
          </w:rPr>
          <w:t>funding comparable to the early 1990s</w:t>
        </w:r>
      </w:hyperlink>
      <w:r w:rsidRPr="00C86B87">
        <w:rPr>
          <w:sz w:val="16"/>
        </w:rPr>
        <w:t xml:space="preserve">. An </w:t>
      </w:r>
      <w:hyperlink r:id="rId14" w:history="1">
        <w:r w:rsidRPr="00C86B87">
          <w:rPr>
            <w:rStyle w:val="Hyperlink"/>
            <w:sz w:val="16"/>
          </w:rPr>
          <w:t>additional $5 billion a year</w:t>
        </w:r>
      </w:hyperlink>
      <w:r w:rsidRPr="00C86B87">
        <w:rPr>
          <w:sz w:val="16"/>
        </w:rPr>
        <w:t xml:space="preserve"> should get the job done, with $3 billion for human exploration and $2 billion for robotic missions. But funding isn’t everything, and </w:t>
      </w:r>
      <w:r w:rsidRPr="00C86B87">
        <w:rPr>
          <w:rStyle w:val="StyleUnderline"/>
        </w:rPr>
        <w:t xml:space="preserve">in the new geopolitical context, </w:t>
      </w:r>
      <w:r w:rsidRPr="002B3A08">
        <w:rPr>
          <w:rStyle w:val="Emphasis"/>
          <w:sz w:val="24"/>
          <w:highlight w:val="cyan"/>
        </w:rPr>
        <w:t>democracy must be seen to work effectively</w:t>
      </w:r>
      <w:r w:rsidRPr="00C86B87">
        <w:rPr>
          <w:sz w:val="16"/>
        </w:rPr>
        <w:t xml:space="preserve">. </w:t>
      </w:r>
      <w:r w:rsidRPr="00C86B87">
        <w:rPr>
          <w:rStyle w:val="StyleUnderline"/>
        </w:rPr>
        <w:t>When it comes to space</w:t>
      </w:r>
      <w:r w:rsidRPr="00C86B87">
        <w:rPr>
          <w:sz w:val="16"/>
        </w:rPr>
        <w:t xml:space="preserve"> exploration</w:t>
      </w:r>
      <w:r w:rsidRPr="00C86B87">
        <w:rPr>
          <w:rStyle w:val="StyleUnderline"/>
        </w:rPr>
        <w:t xml:space="preserve">, </w:t>
      </w:r>
      <w:r w:rsidRPr="002B3A08">
        <w:rPr>
          <w:rStyle w:val="StyleUnderline"/>
          <w:highlight w:val="cyan"/>
        </w:rPr>
        <w:t>that</w:t>
      </w:r>
      <w:r w:rsidRPr="00C86B87">
        <w:rPr>
          <w:rStyle w:val="StyleUnderline"/>
        </w:rPr>
        <w:t xml:space="preserve"> </w:t>
      </w:r>
      <w:r w:rsidRPr="002B3A08">
        <w:rPr>
          <w:rStyle w:val="StyleUnderline"/>
          <w:highlight w:val="cyan"/>
        </w:rPr>
        <w:t>means</w:t>
      </w:r>
      <w:r w:rsidRPr="002B3A08">
        <w:rPr>
          <w:sz w:val="16"/>
          <w:highlight w:val="cyan"/>
        </w:rPr>
        <w:t xml:space="preserve"> </w:t>
      </w:r>
      <w:r w:rsidRPr="002B3A08">
        <w:rPr>
          <w:rStyle w:val="Emphasis"/>
          <w:sz w:val="28"/>
          <w:highlight w:val="cyan"/>
        </w:rPr>
        <w:t>ratcheting back U.S. space cooperation with Russia</w:t>
      </w:r>
      <w:r w:rsidRPr="00377FA1">
        <w:rPr>
          <w:sz w:val="20"/>
        </w:rPr>
        <w:t xml:space="preserve"> </w:t>
      </w:r>
      <w:r w:rsidRPr="00C86B87">
        <w:rPr>
          <w:sz w:val="16"/>
        </w:rPr>
        <w:t xml:space="preserve">as well as </w:t>
      </w:r>
      <w:r w:rsidRPr="00C86B87">
        <w:rPr>
          <w:rStyle w:val="StyleUnderline"/>
        </w:rPr>
        <w:t xml:space="preserve">forgoing any </w:t>
      </w:r>
      <w:r w:rsidRPr="00C86B87">
        <w:rPr>
          <w:rStyle w:val="Emphasis"/>
        </w:rPr>
        <w:t>equally intimate cooperation</w:t>
      </w:r>
      <w:r w:rsidRPr="00C86B87">
        <w:rPr>
          <w:rStyle w:val="StyleUnderline"/>
        </w:rPr>
        <w:t xml:space="preserve"> with China and its </w:t>
      </w:r>
      <w:r w:rsidRPr="00C86B87">
        <w:rPr>
          <w:rStyle w:val="Emphasis"/>
        </w:rPr>
        <w:t>secretive space agency</w:t>
      </w:r>
      <w:r w:rsidRPr="00C86B87">
        <w:rPr>
          <w:rStyle w:val="StyleUnderline"/>
        </w:rPr>
        <w:t>.</w:t>
      </w:r>
      <w:r w:rsidRPr="00C86B87">
        <w:rPr>
          <w:sz w:val="16"/>
        </w:rPr>
        <w:t xml:space="preserve"> The fact that the </w:t>
      </w:r>
      <w:hyperlink r:id="rId15" w:history="1">
        <w:r w:rsidRPr="00C86B87">
          <w:rPr>
            <w:rStyle w:val="Hyperlink"/>
            <w:sz w:val="16"/>
          </w:rPr>
          <w:t>head of Russia’s space agency remains under U.S. sanctions</w:t>
        </w:r>
      </w:hyperlink>
      <w:r w:rsidRPr="00C86B87">
        <w:rPr>
          <w:sz w:val="16"/>
        </w:rPr>
        <w:t xml:space="preserve"> for his role in Moscow’s military intervention in Ukraine illustrates the hazards involved in working with autocracies </w:t>
      </w:r>
      <w:r w:rsidRPr="00AF5D76">
        <w:rPr>
          <w:sz w:val="16"/>
        </w:rPr>
        <w:t xml:space="preserve">in space. </w:t>
      </w:r>
      <w:r w:rsidRPr="00AF5D76">
        <w:rPr>
          <w:rStyle w:val="Emphasis"/>
        </w:rPr>
        <w:t>Deep cooperation</w:t>
      </w:r>
      <w:r w:rsidRPr="00AF5D76">
        <w:rPr>
          <w:rStyle w:val="StyleUnderline"/>
        </w:rPr>
        <w:t xml:space="preserve"> with </w:t>
      </w:r>
      <w:r w:rsidRPr="00AF5D76">
        <w:rPr>
          <w:rStyle w:val="Emphasis"/>
        </w:rPr>
        <w:t>autocratic powers</w:t>
      </w:r>
      <w:r w:rsidRPr="00AF5D76">
        <w:rPr>
          <w:rStyle w:val="StyleUnderline"/>
        </w:rPr>
        <w:t xml:space="preserve"> in space gives autocracies </w:t>
      </w:r>
      <w:r w:rsidRPr="00AF5D76">
        <w:rPr>
          <w:rStyle w:val="Emphasis"/>
        </w:rPr>
        <w:t>a major point of diplomatic leverage</w:t>
      </w:r>
      <w:r w:rsidRPr="00AF5D76">
        <w:rPr>
          <w:rStyle w:val="StyleUnderline"/>
        </w:rPr>
        <w:t xml:space="preserve"> over the United States</w:t>
      </w:r>
      <w:r w:rsidRPr="00AF5D76">
        <w:rPr>
          <w:sz w:val="16"/>
        </w:rPr>
        <w:t xml:space="preserve">, </w:t>
      </w:r>
      <w:r w:rsidRPr="00AF5D76">
        <w:rPr>
          <w:rStyle w:val="StyleUnderline"/>
        </w:rPr>
        <w:t>and more</w:t>
      </w:r>
      <w:r w:rsidRPr="00F63943">
        <w:rPr>
          <w:rStyle w:val="StyleUnderline"/>
        </w:rPr>
        <w:t xml:space="preserve"> generally </w:t>
      </w:r>
      <w:r w:rsidRPr="002B3A08">
        <w:rPr>
          <w:rStyle w:val="Emphasis"/>
          <w:sz w:val="24"/>
          <w:highlight w:val="cyan"/>
        </w:rPr>
        <w:t>allows them to poach unearned international prestige</w:t>
      </w:r>
      <w:r w:rsidRPr="002B3A08">
        <w:rPr>
          <w:sz w:val="18"/>
          <w:highlight w:val="cyan"/>
        </w:rPr>
        <w:t xml:space="preserve"> </w:t>
      </w:r>
      <w:r w:rsidRPr="002B3A08">
        <w:rPr>
          <w:rStyle w:val="StyleUnderline"/>
          <w:highlight w:val="cyan"/>
        </w:rPr>
        <w:t>by</w:t>
      </w:r>
      <w:r w:rsidRPr="00F63943">
        <w:rPr>
          <w:rStyle w:val="StyleUnderline"/>
        </w:rPr>
        <w:t xml:space="preserve"> </w:t>
      </w:r>
      <w:r w:rsidRPr="002B3A08">
        <w:rPr>
          <w:rStyle w:val="StyleUnderline"/>
          <w:highlight w:val="cyan"/>
        </w:rPr>
        <w:t xml:space="preserve">working on goals </w:t>
      </w:r>
      <w:r w:rsidRPr="002B3A08">
        <w:rPr>
          <w:rStyle w:val="Emphasis"/>
          <w:highlight w:val="cyan"/>
        </w:rPr>
        <w:t>set</w:t>
      </w:r>
      <w:r w:rsidRPr="00F63943">
        <w:rPr>
          <w:rStyle w:val="StyleUnderline"/>
        </w:rPr>
        <w:t xml:space="preserve"> and largely </w:t>
      </w:r>
      <w:r w:rsidRPr="002B3A08">
        <w:rPr>
          <w:rStyle w:val="Emphasis"/>
          <w:highlight w:val="cyan"/>
        </w:rPr>
        <w:t xml:space="preserve">carried out </w:t>
      </w:r>
      <w:r w:rsidRPr="002B3A08">
        <w:rPr>
          <w:rStyle w:val="StyleUnderline"/>
          <w:highlight w:val="cyan"/>
        </w:rPr>
        <w:t xml:space="preserve">by the </w:t>
      </w:r>
      <w:r w:rsidRPr="002B3A08">
        <w:rPr>
          <w:rStyle w:val="Emphasis"/>
          <w:highlight w:val="cyan"/>
        </w:rPr>
        <w:t>U</w:t>
      </w:r>
      <w:r w:rsidRPr="00F63943">
        <w:rPr>
          <w:rStyle w:val="StyleUnderline"/>
        </w:rPr>
        <w:t xml:space="preserve">nited </w:t>
      </w:r>
      <w:r w:rsidRPr="002B3A08">
        <w:rPr>
          <w:rStyle w:val="Emphasis"/>
          <w:highlight w:val="cyan"/>
        </w:rPr>
        <w:t>S</w:t>
      </w:r>
      <w:r w:rsidRPr="00F63943">
        <w:rPr>
          <w:rStyle w:val="StyleUnderline"/>
        </w:rPr>
        <w:t>tates</w:t>
      </w:r>
      <w:r w:rsidRPr="00C86B87">
        <w:rPr>
          <w:sz w:val="16"/>
        </w:rPr>
        <w:t xml:space="preserve">. </w:t>
      </w:r>
      <w:r w:rsidRPr="00F63943">
        <w:rPr>
          <w:rStyle w:val="StyleUnderline"/>
        </w:rPr>
        <w:t xml:space="preserve">In today’s </w:t>
      </w:r>
      <w:r w:rsidRPr="00AF5D76">
        <w:rPr>
          <w:rStyle w:val="StyleUnderline"/>
        </w:rPr>
        <w:t xml:space="preserve">world, there’s </w:t>
      </w:r>
      <w:r w:rsidRPr="00AF5D76">
        <w:rPr>
          <w:rStyle w:val="Emphasis"/>
        </w:rPr>
        <w:t>no reason</w:t>
      </w:r>
      <w:r w:rsidRPr="00AF5D76">
        <w:rPr>
          <w:rStyle w:val="StyleUnderline"/>
        </w:rPr>
        <w:t xml:space="preserve"> for the United States to give </w:t>
      </w:r>
      <w:r w:rsidRPr="00AF5D76">
        <w:rPr>
          <w:rStyle w:val="Emphasis"/>
        </w:rPr>
        <w:t>Russia</w:t>
      </w:r>
      <w:r w:rsidRPr="00AF5D76">
        <w:rPr>
          <w:rStyle w:val="StyleUnderline"/>
        </w:rPr>
        <w:t xml:space="preserve"> or </w:t>
      </w:r>
      <w:r w:rsidRPr="00AF5D76">
        <w:rPr>
          <w:rStyle w:val="Emphasis"/>
        </w:rPr>
        <w:t>China</w:t>
      </w:r>
      <w:r w:rsidRPr="00AF5D76">
        <w:rPr>
          <w:rStyle w:val="StyleUnderline"/>
        </w:rPr>
        <w:t xml:space="preserve"> this sort of </w:t>
      </w:r>
      <w:r w:rsidRPr="00AF5D76">
        <w:rPr>
          <w:rStyle w:val="Emphasis"/>
        </w:rPr>
        <w:t xml:space="preserve">standing by association. </w:t>
      </w:r>
      <w:r w:rsidRPr="00AF5D76">
        <w:rPr>
          <w:sz w:val="1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AF5D76">
        <w:rPr>
          <w:rStyle w:val="StyleUnderline"/>
        </w:rPr>
        <w:t xml:space="preserve">Significant </w:t>
      </w:r>
      <w:r w:rsidRPr="00AF5D76">
        <w:rPr>
          <w:rStyle w:val="Emphasis"/>
        </w:rPr>
        <w:t>cooperation with China should be avoided altogether</w:t>
      </w:r>
      <w:r w:rsidRPr="00AF5D76">
        <w:rPr>
          <w:rStyle w:val="StyleUnderline"/>
        </w:rPr>
        <w:t xml:space="preserve">, especially </w:t>
      </w:r>
      <w:r w:rsidRPr="00AF5D76">
        <w:rPr>
          <w:rStyle w:val="Emphasis"/>
        </w:rPr>
        <w:t xml:space="preserve">given its </w:t>
      </w:r>
      <w:hyperlink r:id="rId16" w:history="1">
        <w:r w:rsidRPr="00AF5D76">
          <w:rPr>
            <w:rStyle w:val="Emphasis"/>
          </w:rPr>
          <w:t>notoriously opaque</w:t>
        </w:r>
      </w:hyperlink>
      <w:r w:rsidRPr="00AF5D76">
        <w:rPr>
          <w:rStyle w:val="StyleUnderline"/>
        </w:rPr>
        <w:t xml:space="preserve"> and </w:t>
      </w:r>
      <w:hyperlink r:id="rId17" w:history="1">
        <w:r w:rsidRPr="00AF5D76">
          <w:rPr>
            <w:rStyle w:val="Emphasis"/>
          </w:rPr>
          <w:t>military-run</w:t>
        </w:r>
      </w:hyperlink>
      <w:r w:rsidRPr="00AF5D76">
        <w:rPr>
          <w:rStyle w:val="StyleUnderline"/>
        </w:rPr>
        <w:t xml:space="preserve"> space program</w:t>
      </w:r>
      <w:r w:rsidRPr="00AF5D76">
        <w:rPr>
          <w:sz w:val="16"/>
        </w:rPr>
        <w:t xml:space="preserve">. The space programs and agencies of other nations—NASA, the European Space Agency and its member-nation agencies, the Japan Aerospace Exploration Agency, and even Russia’s </w:t>
      </w:r>
      <w:proofErr w:type="spellStart"/>
      <w:r w:rsidRPr="00AF5D76">
        <w:rPr>
          <w:sz w:val="16"/>
        </w:rPr>
        <w:t>Roscosmos</w:t>
      </w:r>
      <w:proofErr w:type="spellEnd"/>
      <w:r w:rsidRPr="00AF5D76">
        <w:rPr>
          <w:sz w:val="16"/>
        </w:rPr>
        <w:t xml:space="preserve">—remain led and run by civilians. </w:t>
      </w:r>
      <w:r w:rsidRPr="00AF5D76">
        <w:rPr>
          <w:rStyle w:val="StyleUnderline"/>
        </w:rPr>
        <w:t>In the meantime, the United States should buttress its already strong cooperative ties with fellow</w:t>
      </w:r>
      <w:r w:rsidRPr="00AF5D76">
        <w:rPr>
          <w:sz w:val="16"/>
        </w:rPr>
        <w:t xml:space="preserve"> </w:t>
      </w:r>
      <w:r w:rsidRPr="00AF5D76">
        <w:rPr>
          <w:rStyle w:val="StyleUnderline"/>
        </w:rPr>
        <w:t>democracies</w:t>
      </w:r>
      <w:r w:rsidRPr="00AF5D76">
        <w:rPr>
          <w:sz w:val="16"/>
        </w:rPr>
        <w:t xml:space="preserve"> like Japan, Canada, and the nations of the European Space Agency. Here, the main diplomatic challenge with partners like the ESA will be to convince them to curb their enthusiasm for cooperation with Russia and </w:t>
      </w:r>
      <w:hyperlink r:id="rId18" w:history="1">
        <w:r w:rsidRPr="00AF5D76">
          <w:rPr>
            <w:rStyle w:val="Hyperlink"/>
            <w:sz w:val="16"/>
          </w:rPr>
          <w:t>China</w:t>
        </w:r>
      </w:hyperlink>
      <w:r w:rsidRPr="00AF5D76">
        <w:rPr>
          <w:sz w:val="16"/>
        </w:rPr>
        <w:t xml:space="preserve"> on space exploration. The United States should also forge stronger space ties with interested democratic allies like </w:t>
      </w:r>
      <w:hyperlink r:id="rId19" w:history="1">
        <w:r w:rsidRPr="00AF5D76">
          <w:rPr>
            <w:rStyle w:val="Hyperlink"/>
            <w:sz w:val="16"/>
          </w:rPr>
          <w:t>South Korea</w:t>
        </w:r>
      </w:hyperlink>
      <w:r w:rsidRPr="00AF5D76">
        <w:rPr>
          <w:sz w:val="16"/>
        </w:rPr>
        <w:t>, as well as newcomers like India and Israel.</w:t>
      </w:r>
    </w:p>
    <w:p w:rsidR="00553746" w:rsidRDefault="00553746" w:rsidP="00553746">
      <w:pPr>
        <w:pStyle w:val="Heading4"/>
      </w:pPr>
      <w:r>
        <w:t xml:space="preserve">That </w:t>
      </w:r>
      <w:r>
        <w:rPr>
          <w:u w:val="single"/>
        </w:rPr>
        <w:t>normalizes</w:t>
      </w:r>
      <w:r>
        <w:t xml:space="preserve"> Russian territorial aggression---causes nuclear war and extinction. </w:t>
      </w:r>
    </w:p>
    <w:p w:rsidR="00553746" w:rsidRPr="00553746" w:rsidRDefault="00553746" w:rsidP="00553746">
      <w:pPr>
        <w:rPr>
          <w:lang w:val="da-DK"/>
        </w:rPr>
      </w:pPr>
      <w:r>
        <w:t xml:space="preserve">Frederick W. </w:t>
      </w:r>
      <w:r w:rsidRPr="0047324C">
        <w:rPr>
          <w:rStyle w:val="Style13ptBold"/>
        </w:rPr>
        <w:t>Kagan 19</w:t>
      </w:r>
      <w:r>
        <w:t xml:space="preserve">. American resident scholar at the American Enterprise Institute, and a former professor of military history at the U.S. Military Academy at West Point, less famous brother of our favorite neighborhood neocon Robert Kagan “CONFRONTING THE RUSSIAN CHALLENGE: A NEW APPROACH FOR THE U.S.,” Institute for the Study of War. </w:t>
      </w:r>
      <w:r w:rsidRPr="00553746">
        <w:rPr>
          <w:lang w:val="da-DK"/>
        </w:rPr>
        <w:t xml:space="preserve">June 2019. </w:t>
      </w:r>
      <w:hyperlink r:id="rId20" w:history="1">
        <w:r w:rsidRPr="00553746">
          <w:rPr>
            <w:rStyle w:val="Hyperlink"/>
            <w:lang w:val="da-DK"/>
          </w:rPr>
          <w:t>https://www.politico.com/f/?id=0000016b-6eef-dc80-a3ff-ffff778c0000</w:t>
        </w:r>
      </w:hyperlink>
    </w:p>
    <w:p w:rsidR="00553746" w:rsidRPr="00286844" w:rsidRDefault="00553746" w:rsidP="00553746">
      <w:pPr>
        <w:rPr>
          <w:rStyle w:val="TitleChar"/>
        </w:rPr>
      </w:pPr>
      <w:r w:rsidRPr="00286844">
        <w:rPr>
          <w:sz w:val="14"/>
        </w:rPr>
        <w:t xml:space="preserve">The </w:t>
      </w:r>
      <w:r w:rsidRPr="00007F62">
        <w:rPr>
          <w:rStyle w:val="TitleChar"/>
        </w:rPr>
        <w:t xml:space="preserve">Russian </w:t>
      </w:r>
      <w:r w:rsidRPr="00007F62">
        <w:rPr>
          <w:rStyle w:val="Emphasis"/>
        </w:rPr>
        <w:t>threat’s effectiveness</w:t>
      </w:r>
      <w:r w:rsidRPr="00007F62">
        <w:rPr>
          <w:rStyle w:val="TitleChar"/>
        </w:rPr>
        <w:t xml:space="preserve"> results</w:t>
      </w:r>
      <w:r w:rsidRPr="00286844">
        <w:rPr>
          <w:sz w:val="14"/>
        </w:rPr>
        <w:t xml:space="preserve"> mainly </w:t>
      </w:r>
      <w:r w:rsidRPr="00007F62">
        <w:rPr>
          <w:rStyle w:val="TitleChar"/>
        </w:rPr>
        <w:t>from</w:t>
      </w:r>
      <w:r w:rsidRPr="00140865">
        <w:rPr>
          <w:rStyle w:val="TitleChar"/>
        </w:rPr>
        <w:t xml:space="preserve"> the </w:t>
      </w:r>
      <w:r w:rsidRPr="00140865">
        <w:rPr>
          <w:rStyle w:val="Emphasis"/>
        </w:rPr>
        <w:t>West’s weaknesses</w:t>
      </w:r>
      <w:r w:rsidRPr="00286844">
        <w:rPr>
          <w:sz w:val="14"/>
        </w:rPr>
        <w:t xml:space="preserve">. NATO’s European members are not meeting their full commitments to the alliance to maintain the fighting power needed to deter and defeat the emerging challenge from Moscow. Increasing political polarization and the </w:t>
      </w:r>
      <w:r w:rsidRPr="00007F62">
        <w:rPr>
          <w:rStyle w:val="TitleChar"/>
        </w:rPr>
        <w:t>erosion of trust</w:t>
      </w:r>
      <w:r w:rsidRPr="00140865">
        <w:rPr>
          <w:rStyle w:val="TitleChar"/>
        </w:rPr>
        <w:t xml:space="preserve"> </w:t>
      </w:r>
      <w:r w:rsidRPr="00286844">
        <w:rPr>
          <w:sz w:val="14"/>
        </w:rPr>
        <w:t xml:space="preserve">by Western peoples </w:t>
      </w:r>
      <w:r w:rsidRPr="00140865">
        <w:rPr>
          <w:rStyle w:val="TitleChar"/>
        </w:rPr>
        <w:t>in</w:t>
      </w:r>
      <w:r w:rsidRPr="00286844">
        <w:rPr>
          <w:sz w:val="14"/>
        </w:rPr>
        <w:t xml:space="preserve"> their </w:t>
      </w:r>
      <w:r w:rsidRPr="00140865">
        <w:rPr>
          <w:rStyle w:val="TitleChar"/>
        </w:rPr>
        <w:t>governments</w:t>
      </w:r>
      <w:r w:rsidRPr="00286844">
        <w:rPr>
          <w:sz w:val="14"/>
        </w:rPr>
        <w:t xml:space="preserve"> </w:t>
      </w:r>
      <w:r w:rsidRPr="00140865">
        <w:rPr>
          <w:rStyle w:val="TitleChar"/>
        </w:rPr>
        <w:t>creates vulnerabilities</w:t>
      </w:r>
      <w:r w:rsidRPr="00286844">
        <w:rPr>
          <w:sz w:val="14"/>
        </w:rPr>
        <w:t xml:space="preserve"> that </w:t>
      </w:r>
      <w:r w:rsidRPr="00140865">
        <w:rPr>
          <w:rStyle w:val="TitleChar"/>
        </w:rPr>
        <w:t>the Kremlin has</w:t>
      </w:r>
      <w:r w:rsidRPr="00286844">
        <w:rPr>
          <w:sz w:val="14"/>
        </w:rPr>
        <w:t xml:space="preserve"> adroitly </w:t>
      </w:r>
      <w:r w:rsidRPr="00140865">
        <w:rPr>
          <w:rStyle w:val="TitleChar"/>
        </w:rPr>
        <w:t>exploited</w:t>
      </w:r>
      <w:r w:rsidRPr="00286844">
        <w:rPr>
          <w:sz w:val="14"/>
        </w:rPr>
        <w:t xml:space="preserve">. Moscow’s success in manipulating Western perceptions of and reactions to its activities has fueled the development of an approach to warfare that the West finds difficult to understand, let alone counter. </w:t>
      </w:r>
      <w:r w:rsidRPr="00007F62">
        <w:rPr>
          <w:rStyle w:val="TitleChar"/>
        </w:rPr>
        <w:t xml:space="preserve">Shaping the </w:t>
      </w:r>
      <w:r w:rsidRPr="00007F62">
        <w:rPr>
          <w:rStyle w:val="Emphasis"/>
        </w:rPr>
        <w:t>information space</w:t>
      </w:r>
      <w:r w:rsidRPr="00007F62">
        <w:rPr>
          <w:rStyle w:val="TitleChar"/>
        </w:rPr>
        <w:t xml:space="preserve"> is the primary effort </w:t>
      </w:r>
      <w:r w:rsidRPr="00286844">
        <w:rPr>
          <w:sz w:val="14"/>
        </w:rPr>
        <w:t xml:space="preserve">to which Russian military operations, even conventional military operations, are frequently subordinated in this way of war. </w:t>
      </w:r>
      <w:r w:rsidRPr="00007F62">
        <w:rPr>
          <w:rStyle w:val="TitleChar"/>
        </w:rPr>
        <w:t xml:space="preserve">Russia </w:t>
      </w:r>
      <w:r w:rsidRPr="00007F62">
        <w:rPr>
          <w:rStyle w:val="Emphasis"/>
        </w:rPr>
        <w:t>obfuscates</w:t>
      </w:r>
      <w:r w:rsidRPr="00007F62">
        <w:rPr>
          <w:rStyle w:val="TitleChar"/>
        </w:rPr>
        <w:t xml:space="preserve"> its activities and </w:t>
      </w:r>
      <w:r w:rsidRPr="00007F62">
        <w:rPr>
          <w:rStyle w:val="Emphasis"/>
        </w:rPr>
        <w:t>confuses the discussion</w:t>
      </w:r>
      <w:r w:rsidRPr="00007F62">
        <w:rPr>
          <w:rStyle w:val="TitleChar"/>
        </w:rPr>
        <w:t xml:space="preserve"> so</w:t>
      </w:r>
      <w:r w:rsidRPr="00286844">
        <w:rPr>
          <w:sz w:val="14"/>
        </w:rPr>
        <w:t xml:space="preserve"> that many </w:t>
      </w:r>
      <w:r w:rsidRPr="00007F62">
        <w:rPr>
          <w:rStyle w:val="TitleChar"/>
        </w:rPr>
        <w:t>people throw up their hands and say simply, “Who knows</w:t>
      </w:r>
      <w:r w:rsidRPr="00286844">
        <w:rPr>
          <w:sz w:val="14"/>
        </w:rPr>
        <w:t xml:space="preserve"> if the Russians really did that? Who knows if it was legal?”—thus </w:t>
      </w:r>
      <w:r w:rsidRPr="00007F62">
        <w:rPr>
          <w:rStyle w:val="Emphasis"/>
        </w:rPr>
        <w:t>paralyzing the West’s responses</w:t>
      </w:r>
      <w:r w:rsidRPr="00286844">
        <w:rPr>
          <w:sz w:val="14"/>
        </w:rPr>
        <w:t xml:space="preserve">. Putin’s Program Putin is not simply an opportunistic predator. Putin and the major institutions of the Russian Federation have a program as coherent as that of any Western leader. </w:t>
      </w:r>
      <w:r w:rsidRPr="00007F62">
        <w:rPr>
          <w:rStyle w:val="TitleChar"/>
        </w:rPr>
        <w:t>Putin</w:t>
      </w:r>
      <w:r w:rsidRPr="00286844">
        <w:rPr>
          <w:sz w:val="14"/>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C5CBE">
        <w:rPr>
          <w:rStyle w:val="TitleChar"/>
        </w:rPr>
        <w:t xml:space="preserve"> </w:t>
      </w:r>
      <w:r w:rsidRPr="00007F62">
        <w:rPr>
          <w:rStyle w:val="TitleChar"/>
        </w:rPr>
        <w:t xml:space="preserve">is </w:t>
      </w:r>
      <w:r w:rsidRPr="00007F62">
        <w:rPr>
          <w:rStyle w:val="Emphasis"/>
        </w:rPr>
        <w:t>opportunistic</w:t>
      </w:r>
      <w:r w:rsidRPr="000C5CBE">
        <w:rPr>
          <w:rStyle w:val="TitleChar"/>
        </w:rPr>
        <w:t xml:space="preserve"> </w:t>
      </w:r>
      <w:r w:rsidRPr="00286844">
        <w:rPr>
          <w:sz w:val="14"/>
        </w:rPr>
        <w:t xml:space="preserve">arises from the way that the Kremlin sets conditions to achieve these objectives in advance. </w:t>
      </w:r>
      <w:r w:rsidRPr="002B3A08">
        <w:rPr>
          <w:rStyle w:val="Emphasis"/>
          <w:sz w:val="28"/>
          <w:szCs w:val="28"/>
          <w:highlight w:val="cyan"/>
        </w:rPr>
        <w:t>Putin closely monitors the</w:t>
      </w:r>
      <w:r w:rsidRPr="00286844">
        <w:rPr>
          <w:sz w:val="14"/>
        </w:rPr>
        <w:t xml:space="preserve"> domestic and </w:t>
      </w:r>
      <w:r w:rsidRPr="002B3A08">
        <w:rPr>
          <w:rStyle w:val="Emphasis"/>
          <w:sz w:val="28"/>
          <w:szCs w:val="28"/>
          <w:highlight w:val="cyan"/>
        </w:rPr>
        <w:t>international situation and</w:t>
      </w:r>
      <w:r w:rsidRPr="00286844">
        <w:rPr>
          <w:rStyle w:val="Emphasis"/>
          <w:sz w:val="28"/>
          <w:szCs w:val="28"/>
        </w:rPr>
        <w:t xml:space="preserve"> </w:t>
      </w:r>
      <w:r w:rsidRPr="000C5CBE">
        <w:rPr>
          <w:rStyle w:val="Emphasis"/>
        </w:rPr>
        <w:t xml:space="preserve">decides to </w:t>
      </w:r>
      <w:r w:rsidRPr="002B3A08">
        <w:rPr>
          <w:rStyle w:val="Emphasis"/>
          <w:highlight w:val="cyan"/>
        </w:rPr>
        <w:t>execute</w:t>
      </w:r>
      <w:r w:rsidRPr="00286844">
        <w:rPr>
          <w:sz w:val="14"/>
        </w:rPr>
        <w:t xml:space="preserve"> plans </w:t>
      </w:r>
      <w:r w:rsidRPr="002B3A08">
        <w:rPr>
          <w:rStyle w:val="Emphasis"/>
          <w:sz w:val="24"/>
          <w:highlight w:val="cyan"/>
        </w:rPr>
        <w:t xml:space="preserve">when </w:t>
      </w:r>
      <w:r w:rsidRPr="001C4C67">
        <w:rPr>
          <w:rStyle w:val="Emphasis"/>
          <w:sz w:val="24"/>
        </w:rPr>
        <w:t>and if</w:t>
      </w:r>
      <w:r w:rsidRPr="000C5CBE">
        <w:rPr>
          <w:rStyle w:val="Emphasis"/>
          <w:sz w:val="24"/>
        </w:rPr>
        <w:t xml:space="preserve"> </w:t>
      </w:r>
      <w:r w:rsidRPr="002B3A08">
        <w:rPr>
          <w:rStyle w:val="Emphasis"/>
          <w:sz w:val="24"/>
          <w:highlight w:val="cyan"/>
        </w:rPr>
        <w:t>conditions</w:t>
      </w:r>
      <w:r w:rsidRPr="000C5CBE">
        <w:rPr>
          <w:rStyle w:val="Emphasis"/>
          <w:sz w:val="24"/>
        </w:rPr>
        <w:t xml:space="preserve"> require and </w:t>
      </w:r>
      <w:r w:rsidRPr="002B3A08">
        <w:rPr>
          <w:rStyle w:val="Emphasis"/>
          <w:sz w:val="24"/>
          <w:highlight w:val="cyan"/>
        </w:rPr>
        <w:t>favor the Kremlin</w:t>
      </w:r>
      <w:r w:rsidRPr="00286844">
        <w:rPr>
          <w:sz w:val="14"/>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w:t>
      </w:r>
      <w:r w:rsidRPr="00286844">
        <w:rPr>
          <w:sz w:val="14"/>
          <w:szCs w:val="16"/>
        </w:rPr>
        <w:t xml:space="preserve">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w:t>
      </w:r>
      <w:r w:rsidRPr="00286844">
        <w:rPr>
          <w:sz w:val="14"/>
        </w:rPr>
        <w:t xml:space="preserve">External Objectives </w:t>
      </w:r>
      <w:r w:rsidRPr="00286844">
        <w:rPr>
          <w:rStyle w:val="TitleChar"/>
        </w:rPr>
        <w:t>Putin’s foreign policy aims are clear</w:t>
      </w:r>
      <w:r w:rsidRPr="00286844">
        <w:rPr>
          <w:sz w:val="14"/>
        </w:rPr>
        <w:t xml:space="preserve">: </w:t>
      </w:r>
      <w:r w:rsidRPr="00286844">
        <w:rPr>
          <w:rStyle w:val="TitleChar"/>
        </w:rPr>
        <w:t>end American dominance</w:t>
      </w:r>
      <w:r w:rsidRPr="00286844">
        <w:rPr>
          <w:sz w:val="14"/>
        </w:rPr>
        <w:t xml:space="preserve"> and the “unipolar” world order, </w:t>
      </w:r>
      <w:r w:rsidRPr="00286844">
        <w:rPr>
          <w:rStyle w:val="Emphasis"/>
        </w:rPr>
        <w:t>restore “multipolarity</w:t>
      </w:r>
      <w:r w:rsidRPr="00286844">
        <w:rPr>
          <w:sz w:val="14"/>
        </w:rPr>
        <w:t xml:space="preserve">,” </w:t>
      </w:r>
      <w:r w:rsidRPr="00286844">
        <w:rPr>
          <w:rStyle w:val="TitleChar"/>
        </w:rPr>
        <w:t>and</w:t>
      </w:r>
      <w:r w:rsidRPr="00286844">
        <w:rPr>
          <w:sz w:val="14"/>
        </w:rPr>
        <w:t xml:space="preserve"> </w:t>
      </w:r>
      <w:r w:rsidRPr="00286844">
        <w:rPr>
          <w:rStyle w:val="TitleChar"/>
        </w:rPr>
        <w:t xml:space="preserve">reestablish </w:t>
      </w:r>
      <w:r w:rsidRPr="00286844">
        <w:rPr>
          <w:rStyle w:val="Emphasis"/>
        </w:rPr>
        <w:t>Russia as a global power</w:t>
      </w:r>
      <w:r w:rsidRPr="00286844">
        <w:rPr>
          <w:sz w:val="14"/>
        </w:rPr>
        <w:t xml:space="preserve"> and broker. </w:t>
      </w:r>
      <w:r w:rsidRPr="00286844">
        <w:rPr>
          <w:rStyle w:val="TitleChar"/>
        </w:rPr>
        <w:t>He identifies NATO as a</w:t>
      </w:r>
      <w:r w:rsidRPr="00286844">
        <w:rPr>
          <w:sz w:val="14"/>
        </w:rPr>
        <w:t xml:space="preserve">n adversary and a </w:t>
      </w:r>
      <w:r w:rsidRPr="00286844">
        <w:rPr>
          <w:rStyle w:val="TitleChar"/>
        </w:rPr>
        <w:t>threat and seeks to negate it.</w:t>
      </w:r>
      <w:r w:rsidRPr="00286844">
        <w:rPr>
          <w:sz w:val="14"/>
        </w:rPr>
        <w:t xml:space="preserve"> </w:t>
      </w:r>
      <w:r w:rsidRPr="00286844">
        <w:rPr>
          <w:rStyle w:val="TitleChar"/>
        </w:rPr>
        <w:t>He aims to break Western unity,</w:t>
      </w:r>
      <w:r w:rsidRPr="00286844">
        <w:rPr>
          <w:sz w:val="14"/>
        </w:rPr>
        <w:t xml:space="preserve"> </w:t>
      </w:r>
      <w:r w:rsidRPr="00286844">
        <w:rPr>
          <w:rStyle w:val="Emphasis"/>
        </w:rPr>
        <w:t>establish Russian suzerainty over the former Soviet States</w:t>
      </w:r>
      <w:r w:rsidRPr="00286844">
        <w:rPr>
          <w:sz w:val="14"/>
        </w:rPr>
        <w:t xml:space="preserve">, </w:t>
      </w:r>
      <w:r w:rsidRPr="00286844">
        <w:rPr>
          <w:rStyle w:val="TitleChar"/>
        </w:rPr>
        <w:t>and regain a global footprint.</w:t>
      </w:r>
    </w:p>
    <w:p w:rsidR="00553746" w:rsidRPr="006907A4" w:rsidRDefault="00553746" w:rsidP="00553746">
      <w:pPr>
        <w:rPr>
          <w:sz w:val="6"/>
          <w:szCs w:val="6"/>
        </w:rPr>
      </w:pPr>
      <w:r w:rsidRPr="006907A4">
        <w:rPr>
          <w:sz w:val="6"/>
          <w:szCs w:val="6"/>
        </w:rPr>
        <w:t>Putin works to break Western unity by invalidating the collective defense provision of the North Atlantic Treaty (Article 5), weakening the European Union, and destroying the faith of Western societies in their governments. 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rsidR="00553746" w:rsidRPr="006907A4" w:rsidRDefault="00553746" w:rsidP="00553746">
      <w:pPr>
        <w:rPr>
          <w:sz w:val="6"/>
          <w:szCs w:val="6"/>
        </w:rPr>
      </w:pPr>
      <w:r w:rsidRPr="006907A4">
        <w:rPr>
          <w:sz w:val="6"/>
          <w:szCs w:val="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rsidR="00553746" w:rsidRPr="002B3A08" w:rsidRDefault="00553746" w:rsidP="00553746">
      <w:pPr>
        <w:rPr>
          <w:sz w:val="14"/>
        </w:rPr>
      </w:pPr>
      <w:r w:rsidRPr="006D7B7C">
        <w:rPr>
          <w:rStyle w:val="TitleChar"/>
        </w:rPr>
        <w:t>Delegitimize Putin as a Mediator and Convener.</w:t>
      </w:r>
      <w:r>
        <w:rPr>
          <w:rStyle w:val="TitleChar"/>
        </w:rPr>
        <w:t xml:space="preserve"> </w:t>
      </w:r>
      <w:r w:rsidRPr="002B3A08">
        <w:rPr>
          <w:rStyle w:val="TitleChar"/>
          <w:highlight w:val="cyan"/>
        </w:rPr>
        <w:t>Recognition</w:t>
      </w:r>
      <w:r w:rsidRPr="006D7B7C">
        <w:rPr>
          <w:rStyle w:val="TitleChar"/>
        </w:rPr>
        <w:t xml:space="preserve"> as one of the poles of a multipolar world order </w:t>
      </w:r>
      <w:r w:rsidRPr="002B3A08">
        <w:rPr>
          <w:rStyle w:val="TitleChar"/>
          <w:highlight w:val="cyan"/>
        </w:rPr>
        <w:t xml:space="preserve">is </w:t>
      </w:r>
      <w:r w:rsidRPr="002B3A08">
        <w:rPr>
          <w:rStyle w:val="Emphasis"/>
          <w:highlight w:val="cyan"/>
        </w:rPr>
        <w:t>vital to Putin</w:t>
      </w:r>
      <w:r w:rsidRPr="00286844">
        <w:rPr>
          <w:sz w:val="14"/>
        </w:rPr>
        <w:t xml:space="preserve">. It is </w:t>
      </w:r>
      <w:r w:rsidRPr="006D7B7C">
        <w:rPr>
          <w:rStyle w:val="TitleChar"/>
        </w:rPr>
        <w:t>part of the greatness he promises the Russian people in return for taking their liberty</w:t>
      </w:r>
      <w:r w:rsidRPr="00286844">
        <w:rPr>
          <w:sz w:val="14"/>
        </w:rPr>
        <w:t xml:space="preserve">. Getting a “seat at the table” of Western-led endeavors is insufficient for him because he seeks to transform the international system fundamentally. He finds the very language of being offered a seat at the West’s table patronizing. He has gained much more legitimacy as an international partner in Syria and Ukraine than his behavior warrants. He benefits from the continuous desire of Western leaders to believe that Moscow will help them out of their own problems if only it is approached in the right way. The U.S. and its allies must instead recognize that Putin is a self-declared adversary who seeks to weaken, divide, and harm them—never to strengthen or help them. He has made clear in word and deed that his interests are antithetical to the </w:t>
      </w:r>
      <w:r w:rsidRPr="002B3A08">
        <w:rPr>
          <w:sz w:val="14"/>
        </w:rPr>
        <w:t xml:space="preserve">West’s. </w:t>
      </w:r>
      <w:r w:rsidRPr="002B3A08">
        <w:rPr>
          <w:rStyle w:val="TitleChar"/>
        </w:rPr>
        <w:t>The West should</w:t>
      </w:r>
      <w:r w:rsidRPr="002B3A08">
        <w:rPr>
          <w:sz w:val="14"/>
        </w:rPr>
        <w:t xml:space="preserve"> therefore </w:t>
      </w:r>
      <w:r w:rsidRPr="002B3A08">
        <w:rPr>
          <w:rStyle w:val="Emphasis"/>
        </w:rPr>
        <w:t>stop treating him as a potential partner</w:t>
      </w:r>
      <w:r w:rsidRPr="002B3A08">
        <w:rPr>
          <w:sz w:val="14"/>
        </w:rPr>
        <w:t xml:space="preserve">, </w:t>
      </w:r>
      <w:r w:rsidRPr="002B3A08">
        <w:rPr>
          <w:rStyle w:val="TitleChar"/>
        </w:rPr>
        <w:t>but</w:t>
      </w:r>
      <w:r w:rsidRPr="002B3A08">
        <w:rPr>
          <w:sz w:val="14"/>
        </w:rPr>
        <w:t xml:space="preserve"> instead </w:t>
      </w:r>
      <w:r w:rsidRPr="002B3A08">
        <w:rPr>
          <w:rStyle w:val="TitleChar"/>
        </w:rPr>
        <w:t>require him to demonstrate that</w:t>
      </w:r>
      <w:r w:rsidRPr="002B3A08">
        <w:rPr>
          <w:sz w:val="14"/>
        </w:rPr>
        <w:t xml:space="preserve"> </w:t>
      </w:r>
      <w:r w:rsidRPr="002B3A08">
        <w:rPr>
          <w:rStyle w:val="TitleChar"/>
        </w:rPr>
        <w:t>he</w:t>
      </w:r>
      <w:r w:rsidRPr="002B3A08">
        <w:rPr>
          <w:sz w:val="14"/>
        </w:rPr>
        <w:t xml:space="preserve"> can and </w:t>
      </w:r>
      <w:r w:rsidRPr="002B3A08">
        <w:rPr>
          <w:rStyle w:val="TitleChar"/>
        </w:rPr>
        <w:t>will</w:t>
      </w:r>
      <w:r w:rsidRPr="002B3A08">
        <w:rPr>
          <w:sz w:val="14"/>
        </w:rPr>
        <w:t xml:space="preserve"> act to </w:t>
      </w:r>
      <w:r w:rsidRPr="002B3A08">
        <w:rPr>
          <w:rStyle w:val="TitleChar"/>
        </w:rPr>
        <w:t>advance</w:t>
      </w:r>
      <w:r w:rsidRPr="002B3A08">
        <w:rPr>
          <w:sz w:val="14"/>
        </w:rPr>
        <w:t xml:space="preserve"> rather than damage </w:t>
      </w:r>
      <w:r w:rsidRPr="002B3A08">
        <w:rPr>
          <w:rStyle w:val="Emphasis"/>
        </w:rPr>
        <w:t>the West’s interests before engaging with him at high levels</w:t>
      </w:r>
      <w:r w:rsidRPr="002B3A08">
        <w:rPr>
          <w:sz w:val="14"/>
        </w:rPr>
        <w:t xml:space="preserve">. </w:t>
      </w:r>
      <w:r w:rsidRPr="002B3A08">
        <w:rPr>
          <w:sz w:val="14"/>
          <w:szCs w:val="16"/>
        </w:rPr>
        <w:t xml:space="preserve">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 </w:t>
      </w:r>
      <w:r w:rsidRPr="002B3A08">
        <w:rPr>
          <w:rStyle w:val="TitleChar"/>
        </w:rPr>
        <w:t>Nor should the U.S. engage with Putin</w:t>
      </w:r>
      <w:r w:rsidRPr="002B3A08">
        <w:rPr>
          <w:sz w:val="14"/>
        </w:rPr>
        <w:t xml:space="preserve"> about Ukraine </w:t>
      </w:r>
      <w:r w:rsidRPr="002B3A08">
        <w:rPr>
          <w:rStyle w:val="TitleChar"/>
        </w:rPr>
        <w:t>until he has committed</w:t>
      </w:r>
      <w:r w:rsidRPr="002B3A08">
        <w:rPr>
          <w:sz w:val="14"/>
        </w:rPr>
        <w:t xml:space="preserve"> publicly in word and deed </w:t>
      </w:r>
      <w:r w:rsidRPr="002B3A08">
        <w:rPr>
          <w:rStyle w:val="TitleChar"/>
        </w:rPr>
        <w:t>to</w:t>
      </w:r>
      <w:r w:rsidRPr="002B3A08">
        <w:rPr>
          <w:sz w:val="14"/>
        </w:rPr>
        <w:t xml:space="preserve"> what should be the minimum non-negotiable Western demand—the </w:t>
      </w:r>
      <w:r w:rsidRPr="002B3A08">
        <w:rPr>
          <w:rStyle w:val="Emphasis"/>
        </w:rPr>
        <w:t>recognition of the full sovereignty of all the former Soviet states,</w:t>
      </w:r>
      <w:r w:rsidRPr="002B3A08">
        <w:rPr>
          <w:sz w:val="14"/>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rsidR="00553746" w:rsidRPr="002B3A08" w:rsidRDefault="00553746" w:rsidP="00553746">
      <w:pPr>
        <w:rPr>
          <w:sz w:val="2"/>
          <w:szCs w:val="2"/>
        </w:rPr>
      </w:pPr>
      <w:r w:rsidRPr="002B3A08">
        <w:rPr>
          <w:sz w:val="2"/>
          <w:szCs w:val="2"/>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w:t>
      </w:r>
      <w:proofErr w:type="gramStart"/>
      <w:r w:rsidRPr="002B3A08">
        <w:rPr>
          <w:sz w:val="2"/>
          <w:szCs w:val="2"/>
        </w:rPr>
        <w:t>The</w:t>
      </w:r>
      <w:proofErr w:type="gramEnd"/>
      <w:r w:rsidRPr="002B3A08">
        <w:rPr>
          <w:sz w:val="2"/>
          <w:szCs w:val="2"/>
        </w:rPr>
        <w:t xml:space="preserv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w:t>
      </w:r>
      <w:proofErr w:type="gramStart"/>
      <w:r w:rsidRPr="002B3A08">
        <w:rPr>
          <w:sz w:val="2"/>
          <w:szCs w:val="2"/>
        </w:rPr>
        <w:t>The</w:t>
      </w:r>
      <w:proofErr w:type="gramEnd"/>
      <w:r w:rsidRPr="002B3A08">
        <w:rPr>
          <w:sz w:val="2"/>
          <w:szCs w:val="2"/>
        </w:rPr>
        <w:t xml:space="preserv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2B3A08">
        <w:rPr>
          <w:sz w:val="2"/>
          <w:szCs w:val="2"/>
        </w:rPr>
        <w:t>rulesbased</w:t>
      </w:r>
      <w:proofErr w:type="spellEnd"/>
      <w:r w:rsidRPr="002B3A08">
        <w:rPr>
          <w:sz w:val="2"/>
          <w:szCs w:val="2"/>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w:t>
      </w:r>
      <w:proofErr w:type="gramStart"/>
      <w:r w:rsidRPr="002B3A08">
        <w:rPr>
          <w:sz w:val="2"/>
          <w:szCs w:val="2"/>
        </w:rPr>
        <w:t>The</w:t>
      </w:r>
      <w:proofErr w:type="gramEnd"/>
      <w:r w:rsidRPr="002B3A08">
        <w:rPr>
          <w:sz w:val="2"/>
          <w:szCs w:val="2"/>
        </w:rPr>
        <w:t xml:space="preserv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w:t>
      </w:r>
      <w:proofErr w:type="spellStart"/>
      <w:r w:rsidRPr="002B3A08">
        <w:rPr>
          <w:sz w:val="2"/>
          <w:szCs w:val="2"/>
        </w:rPr>
        <w:t>NotPetya</w:t>
      </w:r>
      <w:proofErr w:type="spellEnd"/>
      <w:r w:rsidRPr="002B3A08">
        <w:rPr>
          <w:sz w:val="2"/>
          <w:szCs w:val="2"/>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w:t>
      </w:r>
      <w:proofErr w:type="spellStart"/>
      <w:r w:rsidRPr="002B3A08">
        <w:rPr>
          <w:sz w:val="2"/>
          <w:szCs w:val="2"/>
        </w:rPr>
        <w:t>minoritarian</w:t>
      </w:r>
      <w:proofErr w:type="spellEnd"/>
      <w:r w:rsidRPr="002B3A08">
        <w:rPr>
          <w:sz w:val="2"/>
          <w:szCs w:val="2"/>
        </w:rPr>
        <w:t xml:space="preserve">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 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 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 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 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 Putin has remained open and consistent about his core objectives since his rise to power in 1999: the preservation of his regime, the end of American “global hegemony,” and the restoration of Russia as a mighty force to be reckoned with on the international stage. Some of his foreign policy pursuits are purely pragmatic and aimed at gaining resources; others are intended for domestic purposes and have nothing to do with the West. Putin has articulated a vision of how he wants the world to be and what role he wishes Russia to play in it. He seeks a world without NATO, where the U.S. is confined to the Western Hemisphere, where Russia is dominant over the former Soviet countries and can do what it likes to its own people without condemnation or oversight, and where the Kremlin enjoys a veto through the UN Security Council over actions that any other state wishes to take beyond its borders.35 He is working to bring that vision to reality through a set of coherent, mutually supporting, and indeed, overlapping lines of effort.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 Putin’s Domestic Objectives 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w:t>
      </w:r>
      <w:proofErr w:type="spellStart"/>
      <w:r w:rsidRPr="002B3A08">
        <w:rPr>
          <w:sz w:val="2"/>
          <w:szCs w:val="2"/>
        </w:rPr>
        <w:t>democratism</w:t>
      </w:r>
      <w:proofErr w:type="spellEnd"/>
      <w:r w:rsidRPr="002B3A08">
        <w:rPr>
          <w:sz w:val="2"/>
          <w:szCs w:val="2"/>
        </w:rPr>
        <w:t xml:space="preserve"> necessarily a pose. The transformation of the Soviet Union into a democracy was the signal achievement of the 1990s.40 Putin played a role in that achievement, supporting St. Petersburg mayor </w:t>
      </w:r>
      <w:proofErr w:type="spellStart"/>
      <w:r w:rsidRPr="002B3A08">
        <w:rPr>
          <w:sz w:val="2"/>
          <w:szCs w:val="2"/>
        </w:rPr>
        <w:t>Anatoliy</w:t>
      </w:r>
      <w:proofErr w:type="spellEnd"/>
      <w:r w:rsidRPr="002B3A08">
        <w:rPr>
          <w:sz w:val="2"/>
          <w:szCs w:val="2"/>
        </w:rPr>
        <w:t xml:space="preserve"> </w:t>
      </w:r>
      <w:proofErr w:type="spellStart"/>
      <w:r w:rsidRPr="002B3A08">
        <w:rPr>
          <w:sz w:val="2"/>
          <w:szCs w:val="2"/>
        </w:rPr>
        <w:t>Sobchak</w:t>
      </w:r>
      <w:proofErr w:type="spellEnd"/>
      <w:r w:rsidRPr="002B3A08">
        <w:rPr>
          <w:sz w:val="2"/>
          <w:szCs w:val="2"/>
        </w:rPr>
        <w:t xml:space="preserve">,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2B3A08">
        <w:rPr>
          <w:sz w:val="2"/>
          <w:szCs w:val="2"/>
        </w:rPr>
        <w:t>Riurik</w:t>
      </w:r>
      <w:proofErr w:type="spellEnd"/>
      <w:r w:rsidRPr="002B3A08">
        <w:rPr>
          <w:sz w:val="2"/>
          <w:szCs w:val="2"/>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 Putin has simultaneously erected a narrative to deflect criticism for Russia’s problems onto the West. The West, supposedly fearful of Russia rising and determined to keep Russia down, has thwarted its rightful efforts to regain its proper place in the world at every turn. Putin claims the Russian economy is in shambles because of unjust and illegal sanctions that have nothing to do with Russia’s actions and are simply meant to keep “the Russian bear in chains.”47 Putin has also consistently fostered a complex narrative that combines diverse and—from the Western perspective—often conflicting elements, including Soviet nostalgia, Eastern Orthodoxy, Russian nationalism, and the simultaneous emphasis on Russia’s multiethnic and </w:t>
      </w:r>
      <w:proofErr w:type="spellStart"/>
      <w:r w:rsidRPr="002B3A08">
        <w:rPr>
          <w:sz w:val="2"/>
          <w:szCs w:val="2"/>
        </w:rPr>
        <w:t>multireligious</w:t>
      </w:r>
      <w:proofErr w:type="spellEnd"/>
      <w:r w:rsidRPr="002B3A08">
        <w:rPr>
          <w:sz w:val="2"/>
          <w:szCs w:val="2"/>
        </w:rPr>
        <w:t xml:space="preserve"> character. The importance Putin gives this narrative is visible in things large and small.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 We can expect Putin’s narratives to continue to shift to accommodate changing realities, but the current rhetorical linkage between Russia’s position on the world stage and the legitimacy of Putin’s domestic power is concerning. It suggests that Putin may be more stubborn about making and retaining gains in the international arena than he was in the first 15 years of his rule, as he seeks ways to bolster his popularity, which is flagging, and on which his mythos relies. 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2B3A08">
        <w:rPr>
          <w:sz w:val="2"/>
          <w:szCs w:val="2"/>
        </w:rPr>
        <w:t>EuroMaidan</w:t>
      </w:r>
      <w:proofErr w:type="spellEnd"/>
      <w:r w:rsidRPr="002B3A08">
        <w:rPr>
          <w:sz w:val="2"/>
          <w:szCs w:val="2"/>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2B3A08">
        <w:rPr>
          <w:sz w:val="2"/>
          <w:szCs w:val="2"/>
        </w:rPr>
        <w:t>sanctions</w:t>
      </w:r>
      <w:proofErr w:type="gramEnd"/>
      <w:r w:rsidRPr="002B3A08">
        <w:rPr>
          <w:sz w:val="2"/>
          <w:szCs w:val="2"/>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2B3A08">
        <w:rPr>
          <w:sz w:val="2"/>
          <w:szCs w:val="2"/>
        </w:rPr>
        <w:t>Dmitrii</w:t>
      </w:r>
      <w:proofErr w:type="spellEnd"/>
      <w:r w:rsidRPr="002B3A08">
        <w:rPr>
          <w:sz w:val="2"/>
          <w:szCs w:val="2"/>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w:t>
      </w:r>
      <w:proofErr w:type="spellStart"/>
      <w:r w:rsidRPr="002B3A08">
        <w:rPr>
          <w:sz w:val="2"/>
          <w:szCs w:val="2"/>
        </w:rPr>
        <w:t>Moammar</w:t>
      </w:r>
      <w:proofErr w:type="spellEnd"/>
      <w:r w:rsidRPr="002B3A08">
        <w:rPr>
          <w:sz w:val="2"/>
          <w:szCs w:val="2"/>
        </w:rPr>
        <w:t xml:space="preserve"> Ghaddafi—but he chose not to stop or reverse it. His ability to continue to control Russian policy and, even more, manage his succession from a position nominally subordinate to even a </w:t>
      </w:r>
      <w:proofErr w:type="spellStart"/>
      <w:r w:rsidRPr="002B3A08">
        <w:rPr>
          <w:sz w:val="2"/>
          <w:szCs w:val="2"/>
        </w:rPr>
        <w:t>puppetlike</w:t>
      </w:r>
      <w:proofErr w:type="spellEnd"/>
      <w:r w:rsidRPr="002B3A08">
        <w:rPr>
          <w:sz w:val="2"/>
          <w:szCs w:val="2"/>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 External Objectives 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 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 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w:t>
      </w:r>
      <w:proofErr w:type="gramStart"/>
      <w:r w:rsidRPr="002B3A08">
        <w:rPr>
          <w:sz w:val="2"/>
          <w:szCs w:val="2"/>
        </w:rPr>
        <w:t>one or more member</w:t>
      </w:r>
      <w:proofErr w:type="gramEnd"/>
      <w:r w:rsidRPr="002B3A08">
        <w:rPr>
          <w:sz w:val="2"/>
          <w:szCs w:val="2"/>
        </w:rPr>
        <w:t xml:space="preserve">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2B3A08">
        <w:rPr>
          <w:sz w:val="2"/>
          <w:szCs w:val="2"/>
        </w:rPr>
        <w:t>Orban</w:t>
      </w:r>
      <w:proofErr w:type="spellEnd"/>
      <w:r w:rsidRPr="002B3A08">
        <w:rPr>
          <w:sz w:val="2"/>
          <w:szCs w:val="2"/>
        </w:rPr>
        <w:t xml:space="preserve">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2B3A08">
        <w:rPr>
          <w:sz w:val="2"/>
          <w:szCs w:val="2"/>
        </w:rPr>
        <w:t>Orban</w:t>
      </w:r>
      <w:proofErr w:type="spellEnd"/>
      <w:r w:rsidRPr="002B3A08">
        <w:rPr>
          <w:sz w:val="2"/>
          <w:szCs w:val="2"/>
        </w:rPr>
        <w:t xml:space="preserve">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2B3A08">
        <w:rPr>
          <w:sz w:val="2"/>
          <w:szCs w:val="2"/>
        </w:rPr>
        <w:t>Orban</w:t>
      </w:r>
      <w:proofErr w:type="spellEnd"/>
      <w:r w:rsidRPr="002B3A08">
        <w:rPr>
          <w:sz w:val="2"/>
          <w:szCs w:val="2"/>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2B3A08">
        <w:rPr>
          <w:sz w:val="2"/>
          <w:szCs w:val="2"/>
        </w:rPr>
        <w:t>Russianspeaking</w:t>
      </w:r>
      <w:proofErr w:type="spellEnd"/>
      <w:r w:rsidRPr="002B3A08">
        <w:rPr>
          <w:sz w:val="2"/>
          <w:szCs w:val="2"/>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2B3A08">
        <w:rPr>
          <w:sz w:val="2"/>
          <w:szCs w:val="2"/>
        </w:rPr>
        <w:t>Euroskeptic</w:t>
      </w:r>
      <w:proofErr w:type="spellEnd"/>
      <w:r w:rsidRPr="002B3A08">
        <w:rPr>
          <w:sz w:val="2"/>
          <w:szCs w:val="2"/>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2B3A08">
        <w:rPr>
          <w:sz w:val="2"/>
          <w:szCs w:val="2"/>
        </w:rPr>
        <w:t>Euroskeptic</w:t>
      </w:r>
      <w:proofErr w:type="spellEnd"/>
      <w:r w:rsidRPr="002B3A08">
        <w:rPr>
          <w:sz w:val="2"/>
          <w:szCs w:val="2"/>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2B3A08">
        <w:rPr>
          <w:sz w:val="2"/>
          <w:szCs w:val="2"/>
        </w:rPr>
        <w:t>Yevgenii</w:t>
      </w:r>
      <w:proofErr w:type="spellEnd"/>
      <w:r w:rsidRPr="002B3A08">
        <w:rPr>
          <w:sz w:val="2"/>
          <w:szCs w:val="2"/>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2B3A08">
        <w:rPr>
          <w:sz w:val="2"/>
          <w:szCs w:val="2"/>
        </w:rPr>
        <w:t>Prigozhin</w:t>
      </w:r>
      <w:proofErr w:type="spellEnd"/>
      <w:r w:rsidRPr="002B3A08">
        <w:rPr>
          <w:sz w:val="2"/>
          <w:szCs w:val="2"/>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rsidR="00553746" w:rsidRPr="005B4D04" w:rsidRDefault="00553746" w:rsidP="00553746">
      <w:pPr>
        <w:rPr>
          <w:rStyle w:val="Emphasis"/>
        </w:rPr>
      </w:pPr>
      <w:r w:rsidRPr="002B3A08">
        <w:rPr>
          <w:rStyle w:val="Emphasis"/>
        </w:rPr>
        <w:t>Normalize Rus</w:t>
      </w:r>
      <w:r w:rsidRPr="00936A88">
        <w:rPr>
          <w:rStyle w:val="Emphasis"/>
        </w:rPr>
        <w:t>sia’s violations of i</w:t>
      </w:r>
      <w:r w:rsidRPr="00286844">
        <w:rPr>
          <w:sz w:val="12"/>
        </w:rPr>
        <w:t xml:space="preserve">nternational </w:t>
      </w:r>
      <w:r w:rsidRPr="00936A88">
        <w:rPr>
          <w:rStyle w:val="Emphasis"/>
        </w:rPr>
        <w:t>law</w:t>
      </w:r>
      <w:r w:rsidRPr="00286844">
        <w:rPr>
          <w:sz w:val="12"/>
        </w:rPr>
        <w:t xml:space="preserve">. </w:t>
      </w:r>
      <w:r w:rsidRPr="00936A88">
        <w:rPr>
          <w:rStyle w:val="TitleChar"/>
        </w:rPr>
        <w:t>The Russian cyberattack against Estonia</w:t>
      </w:r>
      <w:r w:rsidRPr="00286844">
        <w:rPr>
          <w:sz w:val="12"/>
        </w:rPr>
        <w:t xml:space="preserve"> in 2007; </w:t>
      </w:r>
      <w:r w:rsidRPr="002B3A08">
        <w:rPr>
          <w:rStyle w:val="TitleChar"/>
          <w:highlight w:val="cyan"/>
        </w:rPr>
        <w:t>invasion of Georgia</w:t>
      </w:r>
      <w:r w:rsidRPr="00286844">
        <w:rPr>
          <w:sz w:val="12"/>
        </w:rPr>
        <w:t xml:space="preserve"> in 2008, with the subsequent annexation of the Georgian territories of Abkhazia and South Ossetia; </w:t>
      </w:r>
      <w:r w:rsidRPr="00936A88">
        <w:rPr>
          <w:rStyle w:val="TitleChar"/>
        </w:rPr>
        <w:t xml:space="preserve">invasion of </w:t>
      </w:r>
      <w:r w:rsidRPr="002B3A08">
        <w:rPr>
          <w:rStyle w:val="TitleChar"/>
          <w:highlight w:val="cyan"/>
        </w:rPr>
        <w:t>Ukraine</w:t>
      </w:r>
      <w:r w:rsidRPr="00286844">
        <w:rPr>
          <w:sz w:val="12"/>
        </w:rPr>
        <w:t xml:space="preserve"> in 2014; deliberate </w:t>
      </w:r>
      <w:r w:rsidRPr="00936A88">
        <w:rPr>
          <w:rStyle w:val="TitleChar"/>
        </w:rPr>
        <w:t>attacks against civilians in Syria</w:t>
      </w:r>
      <w:r w:rsidRPr="00286844">
        <w:rPr>
          <w:sz w:val="12"/>
        </w:rPr>
        <w:t xml:space="preserve">; defense of Assad’s use of chemical weapons and other crimes against humanity; chemical-weapons attacks on Russian expatriates in the UK; and </w:t>
      </w:r>
      <w:r w:rsidRPr="00936A88">
        <w:rPr>
          <w:rStyle w:val="TitleChar"/>
        </w:rPr>
        <w:t>seizure of Ukrainian naval vessels</w:t>
      </w:r>
      <w:r w:rsidRPr="00286844">
        <w:rPr>
          <w:sz w:val="12"/>
        </w:rPr>
        <w:t xml:space="preserve"> and personnel attempting to transit the Kerch Strait </w:t>
      </w:r>
      <w:r w:rsidRPr="002B3A08">
        <w:rPr>
          <w:rStyle w:val="TitleChar"/>
          <w:highlight w:val="cyan"/>
        </w:rPr>
        <w:t xml:space="preserve">are </w:t>
      </w:r>
      <w:r w:rsidRPr="002B3A08">
        <w:rPr>
          <w:rStyle w:val="Emphasis"/>
          <w:highlight w:val="cyan"/>
        </w:rPr>
        <w:t>all violations of i</w:t>
      </w:r>
      <w:r w:rsidRPr="00936A88">
        <w:rPr>
          <w:rStyle w:val="Emphasis"/>
        </w:rPr>
        <w:t xml:space="preserve">nternational </w:t>
      </w:r>
      <w:r w:rsidRPr="002B3A08">
        <w:rPr>
          <w:rStyle w:val="Emphasis"/>
          <w:highlight w:val="cyan"/>
        </w:rPr>
        <w:t>law</w:t>
      </w:r>
      <w:r w:rsidRPr="00936A88">
        <w:rPr>
          <w:rStyle w:val="Emphasis"/>
        </w:rPr>
        <w:t>.</w:t>
      </w:r>
      <w:r>
        <w:rPr>
          <w:rStyle w:val="Emphasis"/>
        </w:rPr>
        <w:t xml:space="preserve"> </w:t>
      </w:r>
      <w:r w:rsidRPr="00936A88">
        <w:rPr>
          <w:rStyle w:val="TitleChar"/>
        </w:rPr>
        <w:t>Russia</w:t>
      </w:r>
      <w:r w:rsidRPr="00286844">
        <w:rPr>
          <w:sz w:val="12"/>
        </w:rPr>
        <w:t xml:space="preserve"> has </w:t>
      </w:r>
      <w:r w:rsidRPr="00936A88">
        <w:rPr>
          <w:rStyle w:val="TitleChar"/>
        </w:rPr>
        <w:t>paid</w:t>
      </w:r>
      <w:r w:rsidRPr="00286844">
        <w:rPr>
          <w:sz w:val="12"/>
        </w:rPr>
        <w:t xml:space="preserve"> virtually </w:t>
      </w:r>
      <w:r w:rsidRPr="00936A88">
        <w:rPr>
          <w:rStyle w:val="TitleChar"/>
        </w:rPr>
        <w:t>no price</w:t>
      </w:r>
      <w:r w:rsidRPr="00286844">
        <w:rPr>
          <w:sz w:val="12"/>
        </w:rPr>
        <w:t xml:space="preserve"> for any of them </w:t>
      </w:r>
      <w:r w:rsidRPr="00936A88">
        <w:rPr>
          <w:rStyle w:val="TitleChar"/>
        </w:rPr>
        <w:t>except</w:t>
      </w:r>
      <w:r w:rsidRPr="00286844">
        <w:rPr>
          <w:sz w:val="12"/>
        </w:rPr>
        <w:t xml:space="preserve"> the </w:t>
      </w:r>
      <w:r w:rsidRPr="00936A88">
        <w:rPr>
          <w:rStyle w:val="Emphasis"/>
        </w:rPr>
        <w:t>invasion of Ukraine</w:t>
      </w:r>
      <w:r w:rsidRPr="00286844">
        <w:rPr>
          <w:sz w:val="12"/>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w:t>
      </w:r>
      <w:r w:rsidRPr="002B3A08">
        <w:rPr>
          <w:sz w:val="12"/>
        </w:rPr>
        <w:t xml:space="preserve">the chemical weapons attacks.88 The expulsion of Russian officials—including intelligence officers— by the U.S., UK, and other states in response to the chemical weapons attacks in Britain was hardly a crippling response.89 </w:t>
      </w:r>
      <w:r w:rsidRPr="002B3A08">
        <w:rPr>
          <w:rStyle w:val="TitleChar"/>
        </w:rPr>
        <w:t>The net result of these repeated violations of i</w:t>
      </w:r>
      <w:r w:rsidRPr="002B3A08">
        <w:rPr>
          <w:sz w:val="12"/>
        </w:rPr>
        <w:t xml:space="preserve">nternational </w:t>
      </w:r>
      <w:r w:rsidRPr="002B3A08">
        <w:rPr>
          <w:rStyle w:val="TitleChar"/>
        </w:rPr>
        <w:t>law</w:t>
      </w:r>
      <w:r w:rsidRPr="002B3A08">
        <w:rPr>
          <w:sz w:val="12"/>
        </w:rPr>
        <w:t xml:space="preserve"> </w:t>
      </w:r>
      <w:r w:rsidRPr="002B3A08">
        <w:rPr>
          <w:rStyle w:val="TitleChar"/>
        </w:rPr>
        <w:t>that do not result in meaningful consequences</w:t>
      </w:r>
      <w:r w:rsidRPr="002B3A08">
        <w:rPr>
          <w:sz w:val="12"/>
        </w:rPr>
        <w:t xml:space="preserve"> </w:t>
      </w:r>
      <w:r w:rsidRPr="002B3A08">
        <w:rPr>
          <w:rStyle w:val="Emphasis"/>
        </w:rPr>
        <w:t>is</w:t>
      </w:r>
      <w:r w:rsidRPr="002B3A08">
        <w:rPr>
          <w:sz w:val="12"/>
        </w:rPr>
        <w:t xml:space="preserve"> their </w:t>
      </w:r>
      <w:r w:rsidRPr="002B3A08">
        <w:rPr>
          <w:rStyle w:val="Emphasis"/>
        </w:rPr>
        <w:t>normalization</w:t>
      </w:r>
      <w:r w:rsidRPr="002B3A08">
        <w:rPr>
          <w:sz w:val="12"/>
        </w:rPr>
        <w:t xml:space="preserve">. </w:t>
      </w:r>
      <w:r w:rsidRPr="002B3A08">
        <w:rPr>
          <w:rStyle w:val="TitleChar"/>
        </w:rPr>
        <w:t xml:space="preserve">Each one </w:t>
      </w:r>
      <w:r w:rsidRPr="002B3A08">
        <w:rPr>
          <w:rStyle w:val="Emphasis"/>
          <w:sz w:val="24"/>
        </w:rPr>
        <w:t>establishes a precedent that Putin can and will</w:t>
      </w:r>
      <w:r w:rsidRPr="002B3A08">
        <w:rPr>
          <w:sz w:val="12"/>
        </w:rPr>
        <w:t xml:space="preserve"> then </w:t>
      </w:r>
      <w:r w:rsidRPr="002B3A08">
        <w:rPr>
          <w:rStyle w:val="Emphasis"/>
          <w:sz w:val="24"/>
        </w:rPr>
        <w:t>use</w:t>
      </w:r>
      <w:r w:rsidRPr="002B3A08">
        <w:rPr>
          <w:rStyle w:val="TitleChar"/>
        </w:rPr>
        <w:t xml:space="preserve"> to defend similar or</w:t>
      </w:r>
      <w:r w:rsidRPr="002B3A08">
        <w:rPr>
          <w:sz w:val="12"/>
        </w:rPr>
        <w:t xml:space="preserve"> </w:t>
      </w:r>
      <w:r w:rsidRPr="002B3A08">
        <w:rPr>
          <w:rStyle w:val="Emphasis"/>
        </w:rPr>
        <w:t>even more aggressive activities</w:t>
      </w:r>
      <w:r w:rsidRPr="002B3A08">
        <w:rPr>
          <w:sz w:val="12"/>
        </w:rPr>
        <w:t xml:space="preserve">. </w:t>
      </w:r>
      <w:r w:rsidRPr="002B3A08">
        <w:rPr>
          <w:rStyle w:val="TitleChar"/>
        </w:rPr>
        <w:t>If the West accepted</w:t>
      </w:r>
      <w:r w:rsidRPr="002B3A08">
        <w:rPr>
          <w:sz w:val="12"/>
        </w:rPr>
        <w:t xml:space="preserve"> the clearly </w:t>
      </w:r>
      <w:r w:rsidRPr="002B3A08">
        <w:rPr>
          <w:rStyle w:val="TitleChar"/>
        </w:rPr>
        <w:t>illegal seizure of Ukrainian ships</w:t>
      </w:r>
      <w:r w:rsidRPr="002B3A08">
        <w:rPr>
          <w:sz w:val="12"/>
        </w:rPr>
        <w:t xml:space="preserve"> in international waters near the Kerch Strait, </w:t>
      </w:r>
      <w:r w:rsidRPr="002B3A08">
        <w:rPr>
          <w:rStyle w:val="TitleChar"/>
        </w:rPr>
        <w:t>how will it react if Russian forces seize</w:t>
      </w:r>
      <w:r w:rsidRPr="002B3A08">
        <w:rPr>
          <w:sz w:val="12"/>
        </w:rPr>
        <w:t xml:space="preserve"> some other ship on a trumped-up pretext while it attempts to transit </w:t>
      </w:r>
      <w:r w:rsidRPr="002B3A08">
        <w:rPr>
          <w:rStyle w:val="TitleChar"/>
        </w:rPr>
        <w:t>the</w:t>
      </w:r>
      <w:r w:rsidRPr="002B3A08">
        <w:rPr>
          <w:sz w:val="12"/>
        </w:rPr>
        <w:t xml:space="preserve"> opening </w:t>
      </w:r>
      <w:r w:rsidRPr="002B3A08">
        <w:rPr>
          <w:rStyle w:val="Emphasis"/>
        </w:rPr>
        <w:t>Arctic shipping route?</w:t>
      </w:r>
      <w:r w:rsidRPr="002B3A08">
        <w:rPr>
          <w:sz w:val="12"/>
        </w:rPr>
        <w:t xml:space="preserve"> Having taken no action against Russia for its defense of Assad’s use of chemical weapons, how would the West respond to a covert Russian operation to use chemical warfare in Ukraine w</w:t>
      </w:r>
      <w:r w:rsidRPr="00BE5A2F">
        <w:rPr>
          <w:sz w:val="12"/>
        </w:rPr>
        <w:t xml:space="preserve">hile attributing the incident to the Ukrainian or a Western government? The principled answer is that, of course, </w:t>
      </w:r>
      <w:r w:rsidRPr="00BE5A2F">
        <w:rPr>
          <w:rStyle w:val="Emphasis"/>
        </w:rPr>
        <w:t>failure to act in one case does not preclude action in subsequent cases</w:t>
      </w:r>
      <w:r w:rsidRPr="00286844">
        <w:rPr>
          <w:sz w:val="12"/>
        </w:rPr>
        <w:t xml:space="preserve">. </w:t>
      </w:r>
      <w:r w:rsidRPr="001C4C67">
        <w:rPr>
          <w:rStyle w:val="TitleChar"/>
        </w:rPr>
        <w:t>If</w:t>
      </w:r>
      <w:r w:rsidRPr="00936A88">
        <w:rPr>
          <w:rStyle w:val="TitleChar"/>
        </w:rPr>
        <w:t xml:space="preserve"> </w:t>
      </w:r>
      <w:r w:rsidRPr="002B3A08">
        <w:rPr>
          <w:rStyle w:val="TitleChar"/>
          <w:highlight w:val="cyan"/>
        </w:rPr>
        <w:t xml:space="preserve">the West has not </w:t>
      </w:r>
      <w:r w:rsidRPr="001C4C67">
        <w:rPr>
          <w:rStyle w:val="TitleChar"/>
        </w:rPr>
        <w:t>responded</w:t>
      </w:r>
      <w:r w:rsidRPr="00936A88">
        <w:rPr>
          <w:rStyle w:val="TitleChar"/>
        </w:rPr>
        <w:t xml:space="preserve"> adequately to</w:t>
      </w:r>
      <w:r w:rsidRPr="00286844">
        <w:rPr>
          <w:sz w:val="12"/>
        </w:rPr>
        <w:t xml:space="preserve"> most of these </w:t>
      </w:r>
      <w:r w:rsidRPr="00936A88">
        <w:rPr>
          <w:rStyle w:val="TitleChar"/>
        </w:rPr>
        <w:t>Russian transgressions</w:t>
      </w:r>
      <w:r w:rsidRPr="00286844">
        <w:rPr>
          <w:sz w:val="12"/>
        </w:rPr>
        <w:t xml:space="preserve">, </w:t>
      </w:r>
      <w:r w:rsidRPr="001C4C67">
        <w:rPr>
          <w:rStyle w:val="Emphasis"/>
          <w:sz w:val="28"/>
          <w:szCs w:val="28"/>
        </w:rPr>
        <w:t xml:space="preserve">neither has it </w:t>
      </w:r>
      <w:r w:rsidRPr="002B3A08">
        <w:rPr>
          <w:rStyle w:val="Emphasis"/>
          <w:sz w:val="28"/>
          <w:szCs w:val="28"/>
          <w:highlight w:val="cyan"/>
        </w:rPr>
        <w:t>explicitly</w:t>
      </w:r>
      <w:r w:rsidRPr="00936A88">
        <w:rPr>
          <w:rStyle w:val="Emphasis"/>
          <w:sz w:val="28"/>
          <w:szCs w:val="28"/>
        </w:rPr>
        <w:t xml:space="preserve"> </w:t>
      </w:r>
      <w:r w:rsidRPr="002B3A08">
        <w:rPr>
          <w:rStyle w:val="Emphasis"/>
          <w:sz w:val="28"/>
          <w:szCs w:val="28"/>
          <w:highlight w:val="cyan"/>
        </w:rPr>
        <w:t>condoned</w:t>
      </w:r>
      <w:r w:rsidRPr="00936A88">
        <w:rPr>
          <w:rStyle w:val="Emphasis"/>
          <w:sz w:val="28"/>
          <w:szCs w:val="28"/>
        </w:rPr>
        <w:t xml:space="preserve"> them—</w:t>
      </w:r>
      <w:r w:rsidRPr="002B3A08">
        <w:rPr>
          <w:rStyle w:val="Emphasis"/>
          <w:sz w:val="28"/>
          <w:szCs w:val="28"/>
          <w:highlight w:val="cyan"/>
        </w:rPr>
        <w:t>yet</w:t>
      </w:r>
      <w:r w:rsidRPr="00286844">
        <w:rPr>
          <w:sz w:val="12"/>
        </w:rPr>
        <w:t xml:space="preserve">. </w:t>
      </w:r>
      <w:r w:rsidRPr="00936A88">
        <w:rPr>
          <w:rStyle w:val="Emphasis"/>
          <w:sz w:val="24"/>
        </w:rPr>
        <w:t xml:space="preserve">That is </w:t>
      </w:r>
      <w:r w:rsidRPr="002B3A08">
        <w:rPr>
          <w:rStyle w:val="Emphasis"/>
          <w:sz w:val="24"/>
          <w:highlight w:val="cyan"/>
        </w:rPr>
        <w:t>a line</w:t>
      </w:r>
      <w:r w:rsidRPr="00936A88">
        <w:rPr>
          <w:rStyle w:val="Emphasis"/>
          <w:sz w:val="24"/>
        </w:rPr>
        <w:t xml:space="preserve"> that </w:t>
      </w:r>
      <w:r w:rsidRPr="002B3A08">
        <w:rPr>
          <w:rStyle w:val="Emphasis"/>
          <w:sz w:val="24"/>
          <w:highlight w:val="cyan"/>
        </w:rPr>
        <w:t>we must be</w:t>
      </w:r>
      <w:r w:rsidRPr="00936A88">
        <w:rPr>
          <w:rStyle w:val="Emphasis"/>
          <w:sz w:val="24"/>
        </w:rPr>
        <w:t xml:space="preserve"> very </w:t>
      </w:r>
      <w:r w:rsidRPr="002B3A08">
        <w:rPr>
          <w:rStyle w:val="Emphasis"/>
          <w:sz w:val="24"/>
          <w:highlight w:val="cyan"/>
        </w:rPr>
        <w:t xml:space="preserve">wary of </w:t>
      </w:r>
      <w:r w:rsidRPr="001C4C67">
        <w:rPr>
          <w:rStyle w:val="Emphasis"/>
          <w:sz w:val="24"/>
        </w:rPr>
        <w:t xml:space="preserve">inadvertently </w:t>
      </w:r>
      <w:r w:rsidRPr="002B3A08">
        <w:rPr>
          <w:rStyle w:val="Emphasis"/>
          <w:sz w:val="24"/>
          <w:highlight w:val="cyan"/>
        </w:rPr>
        <w:t>crossing</w:t>
      </w:r>
      <w:r w:rsidRPr="00286844">
        <w:rPr>
          <w:sz w:val="12"/>
        </w:rPr>
        <w:t xml:space="preserve">. Imagine an unlikely but not an impossible situation in which Ukraine’s President </w:t>
      </w:r>
      <w:proofErr w:type="spellStart"/>
      <w:r w:rsidRPr="00286844">
        <w:rPr>
          <w:sz w:val="12"/>
        </w:rPr>
        <w:t>Volodymir</w:t>
      </w:r>
      <w:proofErr w:type="spellEnd"/>
      <w:r w:rsidRPr="00286844">
        <w:rPr>
          <w:sz w:val="12"/>
        </w:rPr>
        <w:t xml:space="preserve"> </w:t>
      </w:r>
      <w:proofErr w:type="spellStart"/>
      <w:r w:rsidRPr="00286844">
        <w:rPr>
          <w:sz w:val="12"/>
        </w:rPr>
        <w:t>Zelensky</w:t>
      </w:r>
      <w:proofErr w:type="spellEnd"/>
      <w:r w:rsidRPr="00286844">
        <w:rPr>
          <w:sz w:val="12"/>
        </w:rPr>
        <w:t>,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936A88">
        <w:rPr>
          <w:rStyle w:val="TitleChar"/>
        </w:rPr>
        <w:t xml:space="preserve"> </w:t>
      </w:r>
      <w:r w:rsidRPr="00286844">
        <w:rPr>
          <w:sz w:val="12"/>
        </w:rPr>
        <w:t xml:space="preserve">deal, however, which would surely leave Crimea in Russia’s hands and eastern Ukraine in a changed political relationship to Kyiv, would be </w:t>
      </w:r>
      <w:r w:rsidRPr="001C4C67">
        <w:rPr>
          <w:rStyle w:val="TitleChar"/>
        </w:rPr>
        <w:t xml:space="preserve">to endorse </w:t>
      </w:r>
      <w:r w:rsidRPr="00286844">
        <w:rPr>
          <w:rStyle w:val="Emphasis"/>
        </w:rPr>
        <w:t>retroactively</w:t>
      </w:r>
      <w:r w:rsidRPr="00286844">
        <w:rPr>
          <w:sz w:val="12"/>
        </w:rPr>
        <w:t xml:space="preserve"> the </w:t>
      </w:r>
      <w:r w:rsidRPr="00286844">
        <w:rPr>
          <w:rStyle w:val="Emphasis"/>
        </w:rPr>
        <w:t>violations of i</w:t>
      </w:r>
      <w:r w:rsidRPr="00286844">
        <w:rPr>
          <w:rStyle w:val="TitleChar"/>
        </w:rPr>
        <w:t xml:space="preserve">nternational </w:t>
      </w:r>
      <w:r w:rsidRPr="00286844">
        <w:rPr>
          <w:rStyle w:val="Emphasis"/>
        </w:rPr>
        <w:t>law Putin committed</w:t>
      </w:r>
      <w:r w:rsidRPr="00286844">
        <w:rPr>
          <w:sz w:val="12"/>
        </w:rPr>
        <w:t xml:space="preserve"> in 2014. Doing so </w:t>
      </w:r>
      <w:r w:rsidRPr="00286844">
        <w:rPr>
          <w:rStyle w:val="TitleChar"/>
        </w:rPr>
        <w:t>would</w:t>
      </w:r>
      <w:r w:rsidRPr="00286844">
        <w:rPr>
          <w:sz w:val="12"/>
        </w:rPr>
        <w:t xml:space="preserve"> indeed </w:t>
      </w:r>
      <w:r w:rsidRPr="00286844">
        <w:rPr>
          <w:rStyle w:val="Emphasis"/>
        </w:rPr>
        <w:t>establish a precedent that Putin can impose his will on other states</w:t>
      </w:r>
      <w:r w:rsidRPr="00286844">
        <w:rPr>
          <w:sz w:val="12"/>
        </w:rPr>
        <w:t xml:space="preserve"> </w:t>
      </w:r>
      <w:r w:rsidRPr="00286844">
        <w:rPr>
          <w:rStyle w:val="TitleChar"/>
        </w:rPr>
        <w:t>as long as he</w:t>
      </w:r>
      <w:r w:rsidRPr="00286844">
        <w:rPr>
          <w:sz w:val="12"/>
        </w:rPr>
        <w:t xml:space="preserve"> subsequently </w:t>
      </w:r>
      <w:r w:rsidRPr="00286844">
        <w:rPr>
          <w:rStyle w:val="TitleChar"/>
        </w:rPr>
        <w:t>succeeds</w:t>
      </w:r>
      <w:r w:rsidRPr="00286844">
        <w:rPr>
          <w:sz w:val="12"/>
        </w:rPr>
        <w:t xml:space="preserve"> well enough </w:t>
      </w:r>
      <w:r w:rsidRPr="00286844">
        <w:rPr>
          <w:rStyle w:val="Emphasis"/>
        </w:rPr>
        <w:t>to convince</w:t>
      </w:r>
      <w:r w:rsidRPr="00286844">
        <w:rPr>
          <w:sz w:val="12"/>
        </w:rPr>
        <w:t xml:space="preserve"> or coerce those </w:t>
      </w:r>
      <w:r w:rsidRPr="00286844">
        <w:rPr>
          <w:rStyle w:val="Emphasis"/>
        </w:rPr>
        <w:t>states into recognizing his actions</w:t>
      </w:r>
      <w:r w:rsidRPr="00286844">
        <w:rPr>
          <w:sz w:val="12"/>
        </w:rPr>
        <w:t xml:space="preserve">. There is, of course, no new principle at work here. </w:t>
      </w:r>
      <w:r w:rsidRPr="00286844">
        <w:rPr>
          <w:rStyle w:val="TitleChar"/>
        </w:rPr>
        <w:t>It has always been true</w:t>
      </w:r>
      <w:r w:rsidRPr="00286844">
        <w:rPr>
          <w:sz w:val="12"/>
        </w:rPr>
        <w:t xml:space="preserve"> in the modern states system </w:t>
      </w:r>
      <w:r w:rsidRPr="00A72F97">
        <w:rPr>
          <w:rStyle w:val="TitleChar"/>
        </w:rPr>
        <w:t>that a successful aggressor can have</w:t>
      </w:r>
      <w:r w:rsidRPr="00286844">
        <w:rPr>
          <w:sz w:val="12"/>
        </w:rPr>
        <w:t xml:space="preserve"> his </w:t>
      </w:r>
      <w:r w:rsidRPr="00A72F97">
        <w:rPr>
          <w:rStyle w:val="TitleChar"/>
        </w:rPr>
        <w:t>aggression legitimized by a subsequent peace agreement</w:t>
      </w:r>
      <w:r w:rsidRPr="00286844">
        <w:rPr>
          <w:sz w:val="12"/>
        </w:rPr>
        <w:t xml:space="preserve">, even one </w:t>
      </w:r>
      <w:r w:rsidRPr="002B3A08">
        <w:rPr>
          <w:sz w:val="12"/>
        </w:rPr>
        <w:t xml:space="preserve">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 Second, </w:t>
      </w:r>
      <w:r w:rsidRPr="002B3A08">
        <w:rPr>
          <w:rStyle w:val="TitleChar"/>
        </w:rPr>
        <w:t>the</w:t>
      </w:r>
      <w:r w:rsidRPr="002B3A08">
        <w:rPr>
          <w:sz w:val="12"/>
        </w:rPr>
        <w:t xml:space="preserve"> principle at </w:t>
      </w:r>
      <w:r w:rsidRPr="002B3A08">
        <w:rPr>
          <w:rStyle w:val="TitleChar"/>
        </w:rPr>
        <w:t>issue goes beyond</w:t>
      </w:r>
      <w:r w:rsidRPr="002B3A08">
        <w:rPr>
          <w:sz w:val="12"/>
        </w:rPr>
        <w:t xml:space="preserve"> the straightforward one of </w:t>
      </w:r>
      <w:r w:rsidRPr="002B3A08">
        <w:rPr>
          <w:rStyle w:val="TitleChar"/>
        </w:rPr>
        <w:t>legitimizing a forcible conquest</w:t>
      </w:r>
      <w:r w:rsidRPr="002B3A08">
        <w:rPr>
          <w:sz w:val="12"/>
        </w:rPr>
        <w:t>—</w:t>
      </w:r>
      <w:r w:rsidRPr="002B3A08">
        <w:rPr>
          <w:rStyle w:val="TitleChar"/>
        </w:rPr>
        <w:t>it</w:t>
      </w:r>
      <w:r w:rsidRPr="002B3A08">
        <w:rPr>
          <w:sz w:val="12"/>
        </w:rPr>
        <w:t xml:space="preserve"> also </w:t>
      </w:r>
      <w:r w:rsidRPr="002B3A08">
        <w:rPr>
          <w:rStyle w:val="TitleChar"/>
        </w:rPr>
        <w:t>touches on the nature of the post-Soviet states’ sovereignty</w:t>
      </w:r>
      <w:r w:rsidRPr="002B3A08">
        <w:rPr>
          <w:sz w:val="12"/>
        </w:rPr>
        <w:t xml:space="preserve">. </w:t>
      </w:r>
      <w:r w:rsidRPr="002B3A08">
        <w:rPr>
          <w:rStyle w:val="Emphasis"/>
        </w:rPr>
        <w:t>Putin has asserted</w:t>
      </w:r>
      <w:r w:rsidRPr="002B3A08">
        <w:rPr>
          <w:sz w:val="12"/>
        </w:rPr>
        <w:t xml:space="preserve">, as we have argued, </w:t>
      </w:r>
      <w:r w:rsidRPr="002B3A08">
        <w:rPr>
          <w:rStyle w:val="Emphasis"/>
        </w:rPr>
        <w:t>that Russia has the right to intervene</w:t>
      </w:r>
      <w:r w:rsidRPr="002B3A08">
        <w:rPr>
          <w:sz w:val="12"/>
        </w:rPr>
        <w:t xml:space="preserve"> by force </w:t>
      </w:r>
      <w:r w:rsidRPr="002B3A08">
        <w:rPr>
          <w:rStyle w:val="TitleChar"/>
        </w:rPr>
        <w:t>in any of the post-Soviet states and the international community has no right to interfere</w:t>
      </w:r>
      <w:r w:rsidRPr="002B3A08">
        <w:rPr>
          <w:sz w:val="12"/>
        </w:rPr>
        <w:t xml:space="preserve"> (including even by offering an opinion). </w:t>
      </w:r>
      <w:r w:rsidRPr="002B3A08">
        <w:rPr>
          <w:rStyle w:val="Emphasis"/>
        </w:rPr>
        <w:t>Recognizing his activities in Ukraine ex post facto recognizes this principle</w:t>
      </w:r>
      <w:r w:rsidRPr="002B3A08">
        <w:rPr>
          <w:sz w:val="12"/>
        </w:rPr>
        <w:t xml:space="preserve"> as well. </w:t>
      </w:r>
      <w:r w:rsidRPr="002B3A08">
        <w:rPr>
          <w:rStyle w:val="TitleChar"/>
        </w:rPr>
        <w:t xml:space="preserve">It establishes as a </w:t>
      </w:r>
      <w:r w:rsidRPr="002B3A08">
        <w:rPr>
          <w:rStyle w:val="Emphasis"/>
        </w:rPr>
        <w:t>firm precedent</w:t>
      </w:r>
      <w:r w:rsidRPr="002B3A08">
        <w:rPr>
          <w:sz w:val="12"/>
        </w:rPr>
        <w:t xml:space="preserve">, reinforcing the precedent already established by the invasion of Georgia, </w:t>
      </w:r>
      <w:r w:rsidRPr="002B3A08">
        <w:rPr>
          <w:rStyle w:val="TitleChar"/>
        </w:rPr>
        <w:t>that there are degrees of sovereignty in the international community</w:t>
      </w:r>
      <w:r w:rsidRPr="002B3A08">
        <w:rPr>
          <w:sz w:val="12"/>
        </w:rPr>
        <w:t xml:space="preserve"> and that some states are more sovereign than others. </w:t>
      </w:r>
      <w:r w:rsidRPr="002B3A08">
        <w:rPr>
          <w:rStyle w:val="TitleChar"/>
        </w:rPr>
        <w:t xml:space="preserve">Putin is </w:t>
      </w:r>
      <w:r w:rsidRPr="002B3A08">
        <w:rPr>
          <w:sz w:val="12"/>
        </w:rPr>
        <w:t xml:space="preserve">clearly </w:t>
      </w:r>
      <w:r w:rsidRPr="002B3A08">
        <w:rPr>
          <w:rStyle w:val="TitleChar"/>
        </w:rPr>
        <w:t>attempting to establish</w:t>
      </w:r>
      <w:r w:rsidRPr="002B3A08">
        <w:rPr>
          <w:sz w:val="12"/>
        </w:rPr>
        <w:t xml:space="preserve"> precisely </w:t>
      </w:r>
      <w:r w:rsidRPr="002B3A08">
        <w:rPr>
          <w:rStyle w:val="TitleChar"/>
        </w:rPr>
        <w:t>that principle</w:t>
      </w:r>
      <w:r w:rsidRPr="002B3A08">
        <w:rPr>
          <w:sz w:val="12"/>
        </w:rPr>
        <w:t xml:space="preserve">. </w:t>
      </w:r>
      <w:r w:rsidRPr="002B3A08">
        <w:rPr>
          <w:rStyle w:val="TitleChar"/>
        </w:rPr>
        <w:t xml:space="preserve">The West must </w:t>
      </w:r>
      <w:r w:rsidRPr="002B3A08">
        <w:rPr>
          <w:rStyle w:val="Emphasis"/>
        </w:rPr>
        <w:t>resist</w:t>
      </w:r>
      <w:r w:rsidRPr="002B3A08">
        <w:rPr>
          <w:sz w:val="12"/>
        </w:rPr>
        <w:t xml:space="preserve"> the </w:t>
      </w:r>
      <w:r w:rsidRPr="002B3A08">
        <w:rPr>
          <w:rStyle w:val="TitleChar"/>
        </w:rPr>
        <w:t>temptations</w:t>
      </w:r>
      <w:r w:rsidRPr="002B3A08">
        <w:rPr>
          <w:sz w:val="12"/>
        </w:rPr>
        <w:t xml:space="preserve"> he may offer </w:t>
      </w:r>
      <w:r w:rsidRPr="002B3A08">
        <w:rPr>
          <w:rStyle w:val="TitleChar"/>
        </w:rPr>
        <w:t>to allow him to do so.</w:t>
      </w:r>
      <w:r w:rsidRPr="002B3A08">
        <w:rPr>
          <w:u w:val="single"/>
        </w:rPr>
        <w:t xml:space="preserve"> </w:t>
      </w:r>
      <w:r w:rsidRPr="002B3A08">
        <w:rPr>
          <w:rStyle w:val="TitleChar"/>
        </w:rPr>
        <w:t xml:space="preserve">Create a </w:t>
      </w:r>
      <w:r w:rsidRPr="002B3A08">
        <w:rPr>
          <w:rStyle w:val="Emphasis"/>
        </w:rPr>
        <w:t>constellation of alliances</w:t>
      </w:r>
      <w:r w:rsidRPr="002B3A08">
        <w:rPr>
          <w:sz w:val="12"/>
        </w:rPr>
        <w:t xml:space="preserve"> </w:t>
      </w:r>
      <w:r w:rsidRPr="002B3A08">
        <w:rPr>
          <w:rStyle w:val="TitleChar"/>
        </w:rPr>
        <w:t xml:space="preserve">and friendly states that </w:t>
      </w:r>
      <w:r w:rsidRPr="002B3A08">
        <w:rPr>
          <w:rStyle w:val="Emphasis"/>
        </w:rPr>
        <w:t>gravitate toward Russia</w:t>
      </w:r>
      <w:r w:rsidRPr="002B3A08">
        <w:rPr>
          <w:sz w:val="12"/>
        </w:rPr>
        <w:t xml:space="preserve">. </w:t>
      </w:r>
      <w:r w:rsidRPr="002B3A08">
        <w:rPr>
          <w:rStyle w:val="TitleChar"/>
        </w:rPr>
        <w:t xml:space="preserve">Putin has been working hard to create multiple </w:t>
      </w:r>
      <w:r w:rsidRPr="002B3A08">
        <w:rPr>
          <w:rStyle w:val="Emphasis"/>
        </w:rPr>
        <w:t>blocs</w:t>
      </w:r>
      <w:r w:rsidRPr="002B3A08">
        <w:rPr>
          <w:rStyle w:val="TitleChar"/>
        </w:rPr>
        <w:t xml:space="preserve"> and </w:t>
      </w:r>
      <w:r w:rsidRPr="002B3A08">
        <w:rPr>
          <w:rStyle w:val="Emphasis"/>
        </w:rPr>
        <w:t>groupings</w:t>
      </w:r>
      <w:r w:rsidRPr="002B3A08">
        <w:rPr>
          <w:rStyle w:val="TitleChar"/>
        </w:rPr>
        <w:t xml:space="preserve"> of which Russia is </w:t>
      </w:r>
      <w:r w:rsidRPr="002B3A08">
        <w:rPr>
          <w:sz w:val="12"/>
        </w:rPr>
        <w:t xml:space="preserve">either </w:t>
      </w:r>
      <w:r w:rsidRPr="002B3A08">
        <w:rPr>
          <w:rStyle w:val="TitleChar"/>
        </w:rPr>
        <w:t>the sole center</w:t>
      </w:r>
      <w:r w:rsidRPr="002B3A08">
        <w:rPr>
          <w:sz w:val="12"/>
        </w:rPr>
        <w:t xml:space="preserve"> or one of a small number of core states, </w:t>
      </w:r>
      <w:r w:rsidRPr="002B3A08">
        <w:rPr>
          <w:rStyle w:val="TitleChar"/>
        </w:rPr>
        <w:t>as an alternative to the U.S.-dominated international orde</w:t>
      </w:r>
      <w:r w:rsidRPr="002B3A08">
        <w:rPr>
          <w:sz w:val="12"/>
        </w:rPr>
        <w:t xml:space="preserve">r he so opposes.90 </w:t>
      </w:r>
      <w:r w:rsidRPr="002B3A08">
        <w:rPr>
          <w:rStyle w:val="StyleUnderline"/>
        </w:rPr>
        <w:t>Few of these individual efforts have been particularly effective,</w:t>
      </w:r>
      <w:r w:rsidRPr="002B3A08">
        <w:t xml:space="preserve"> </w:t>
      </w:r>
      <w:r w:rsidRPr="002B3A08">
        <w:rPr>
          <w:sz w:val="12"/>
        </w:rPr>
        <w:t xml:space="preserve">nor is it clear that the sum of them will result in a truly Russia-centric constellation of states. </w:t>
      </w:r>
      <w:r w:rsidRPr="002B3A08">
        <w:rPr>
          <w:rStyle w:val="TitleChar"/>
        </w:rPr>
        <w:t>But the tenacity with which he has pursued this objective and the sheer number of attempts</w:t>
      </w:r>
      <w:r w:rsidRPr="002B3A08">
        <w:rPr>
          <w:sz w:val="12"/>
        </w:rPr>
        <w:t xml:space="preserve"> to reach it </w:t>
      </w:r>
      <w:r w:rsidRPr="002B3A08">
        <w:rPr>
          <w:rStyle w:val="TitleChar"/>
        </w:rPr>
        <w:t>demonstrate</w:t>
      </w:r>
      <w:r w:rsidRPr="002B3A08">
        <w:rPr>
          <w:sz w:val="12"/>
        </w:rPr>
        <w:t xml:space="preserve">, if nothing else, </w:t>
      </w:r>
      <w:r w:rsidRPr="002B3A08">
        <w:rPr>
          <w:rStyle w:val="Emphasis"/>
        </w:rPr>
        <w:t xml:space="preserve">the importance he seems to attach to it. </w:t>
      </w:r>
      <w:r w:rsidRPr="002B3A08">
        <w:rPr>
          <w:sz w:val="12"/>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 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w:t>
      </w:r>
      <w:r w:rsidRPr="00286844">
        <w:rPr>
          <w:sz w:val="12"/>
          <w:szCs w:val="14"/>
        </w:rPr>
        <w:t xml:space="preserv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 </w:t>
      </w:r>
      <w:r w:rsidRPr="00286844">
        <w:rPr>
          <w:sz w:val="12"/>
        </w:rPr>
        <w:t xml:space="preserve">THE RUSSIAN WAY OF WAR </w:t>
      </w:r>
      <w:proofErr w:type="gramStart"/>
      <w:r w:rsidRPr="005B4D04">
        <w:rPr>
          <w:rStyle w:val="TitleChar"/>
        </w:rPr>
        <w:t>The</w:t>
      </w:r>
      <w:proofErr w:type="gramEnd"/>
      <w:r w:rsidRPr="005B4D04">
        <w:rPr>
          <w:rStyle w:val="TitleChar"/>
        </w:rPr>
        <w:t xml:space="preserve"> Russian way of war today is based on </w:t>
      </w:r>
      <w:r w:rsidRPr="005B4D04">
        <w:rPr>
          <w:rStyle w:val="Emphasis"/>
        </w:rPr>
        <w:t>recognition</w:t>
      </w:r>
      <w:r w:rsidRPr="005B4D04">
        <w:rPr>
          <w:rStyle w:val="TitleChar"/>
        </w:rPr>
        <w:t xml:space="preserve"> of Russia’s fundamental weaknesses</w:t>
      </w:r>
      <w:r w:rsidRPr="00286844">
        <w:rPr>
          <w:sz w:val="12"/>
        </w:rPr>
        <w:t xml:space="preserve"> </w:t>
      </w:r>
      <w:r w:rsidRPr="005B4D04">
        <w:rPr>
          <w:rStyle w:val="TitleChar"/>
        </w:rPr>
        <w:t>and</w:t>
      </w:r>
      <w:r w:rsidRPr="00286844">
        <w:rPr>
          <w:sz w:val="12"/>
        </w:rPr>
        <w:t xml:space="preserve"> the fact </w:t>
      </w:r>
      <w:r w:rsidRPr="005B4D04">
        <w:rPr>
          <w:rStyle w:val="TitleChar"/>
        </w:rPr>
        <w:t>that Russia is not a near-peer of the U.S.</w:t>
      </w:r>
      <w:r w:rsidRPr="00286844">
        <w:rPr>
          <w:sz w:val="12"/>
        </w:rPr>
        <w:t xml:space="preserve"> and will not become one any time soon. It is designed to achieve Moscow’s objectives without fighting a major war against the West that </w:t>
      </w:r>
      <w:r w:rsidRPr="002B3A08">
        <w:rPr>
          <w:rStyle w:val="Emphasis"/>
          <w:highlight w:val="cyan"/>
        </w:rPr>
        <w:t>Russia would</w:t>
      </w:r>
      <w:r w:rsidRPr="005B4D04">
        <w:rPr>
          <w:rStyle w:val="Emphasis"/>
        </w:rPr>
        <w:t xml:space="preserve"> likely </w:t>
      </w:r>
      <w:r w:rsidRPr="002B3A08">
        <w:rPr>
          <w:rStyle w:val="Emphasis"/>
          <w:highlight w:val="cyan"/>
        </w:rPr>
        <w:t>lose if it did not escalate to</w:t>
      </w:r>
      <w:r w:rsidRPr="005B4D04">
        <w:rPr>
          <w:rStyle w:val="Emphasis"/>
        </w:rPr>
        <w:t xml:space="preserve"> using </w:t>
      </w:r>
      <w:r w:rsidRPr="002B3A08">
        <w:rPr>
          <w:rStyle w:val="Emphasis"/>
          <w:highlight w:val="cyan"/>
        </w:rPr>
        <w:t>nuclear</w:t>
      </w:r>
      <w:r w:rsidRPr="005B4D04">
        <w:rPr>
          <w:rStyle w:val="Emphasis"/>
        </w:rPr>
        <w:t xml:space="preserve"> weapons</w:t>
      </w:r>
      <w:r w:rsidRPr="00286844">
        <w:rPr>
          <w:sz w:val="12"/>
        </w:rPr>
        <w:t xml:space="preserve">.95 </w:t>
      </w:r>
      <w:r w:rsidRPr="00007F62">
        <w:rPr>
          <w:rStyle w:val="TitleChar"/>
        </w:rPr>
        <w:t>Its technological emphases have therefore been on</w:t>
      </w:r>
      <w:r w:rsidRPr="00286844">
        <w:rPr>
          <w:sz w:val="12"/>
        </w:rPr>
        <w:t xml:space="preserve"> less-expensive and </w:t>
      </w:r>
      <w:r w:rsidRPr="00286844">
        <w:rPr>
          <w:rStyle w:val="StyleUnderline"/>
        </w:rPr>
        <w:t>asymmetric capabilities such as information operations,</w:t>
      </w:r>
      <w:r w:rsidRPr="00286844">
        <w:rPr>
          <w:sz w:val="12"/>
        </w:rPr>
        <w:t xml:space="preserve"> cyber operations, A2/ AD systems, </w:t>
      </w:r>
      <w:r w:rsidRPr="00286844">
        <w:rPr>
          <w:rStyle w:val="StyleUnderline"/>
        </w:rPr>
        <w:t>and nuclear systems</w:t>
      </w:r>
      <w:r w:rsidRPr="00286844">
        <w:rPr>
          <w:sz w:val="12"/>
        </w:rPr>
        <w:t xml:space="preserve">. Its intellectual development has focused on the category of political-informational-military activities encapsulated </w:t>
      </w:r>
      <w:r w:rsidRPr="005B4D04">
        <w:rPr>
          <w:rStyle w:val="TitleChar"/>
        </w:rPr>
        <w:t>in</w:t>
      </w:r>
      <w:r w:rsidRPr="00286844">
        <w:rPr>
          <w:sz w:val="12"/>
        </w:rPr>
        <w:t xml:space="preserve"> the terms “</w:t>
      </w:r>
      <w:r w:rsidRPr="005B4D04">
        <w:rPr>
          <w:rStyle w:val="TitleChar"/>
        </w:rPr>
        <w:t>hybrid war”</w:t>
      </w:r>
      <w:r w:rsidRPr="00286844">
        <w:rPr>
          <w:sz w:val="12"/>
        </w:rPr>
        <w:t xml:space="preserve"> or “gray zone” conflict.96 </w:t>
      </w:r>
      <w:r w:rsidRPr="00286844">
        <w:rPr>
          <w:rStyle w:val="StyleUnderline"/>
        </w:rPr>
        <w:t>Russia is optimizing itself to fight a poor man’s war because it is poor and will remain so</w:t>
      </w:r>
      <w:r w:rsidRPr="00286844">
        <w:rPr>
          <w:sz w:val="12"/>
        </w:rPr>
        <w:t xml:space="preserve">. </w:t>
      </w:r>
      <w:r w:rsidRPr="005B4D04">
        <w:rPr>
          <w:rStyle w:val="TitleChar"/>
        </w:rPr>
        <w:t>Putin</w:t>
      </w:r>
      <w:r w:rsidRPr="00286844">
        <w:rPr>
          <w:sz w:val="12"/>
        </w:rPr>
        <w:t xml:space="preserve"> is sufficiently in contact with reality to </w:t>
      </w:r>
      <w:r w:rsidRPr="005B4D04">
        <w:rPr>
          <w:rStyle w:val="TitleChar"/>
        </w:rPr>
        <w:t>know</w:t>
      </w:r>
      <w:r w:rsidRPr="00286844">
        <w:rPr>
          <w:sz w:val="12"/>
        </w:rPr>
        <w:t xml:space="preserve"> that </w:t>
      </w:r>
      <w:r w:rsidRPr="005B4D04">
        <w:rPr>
          <w:rStyle w:val="TitleChar"/>
        </w:rPr>
        <w:t>he will fail if he attempts</w:t>
      </w:r>
      <w:r w:rsidRPr="00286844">
        <w:rPr>
          <w:sz w:val="12"/>
        </w:rPr>
        <w:t xml:space="preserve"> to regain anything approaching </w:t>
      </w:r>
      <w:r w:rsidRPr="005B4D04">
        <w:rPr>
          <w:rStyle w:val="Emphasis"/>
        </w:rPr>
        <w:t>conventional military parity with the West.</w:t>
      </w:r>
    </w:p>
    <w:p w:rsidR="00553746" w:rsidRPr="00374F62" w:rsidRDefault="00553746" w:rsidP="00553746">
      <w:pPr>
        <w:rPr>
          <w:sz w:val="4"/>
          <w:szCs w:val="4"/>
        </w:rPr>
      </w:pPr>
      <w:r w:rsidRPr="00374F62">
        <w:rPr>
          <w:sz w:val="4"/>
          <w:szCs w:val="4"/>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374F62">
        <w:rPr>
          <w:sz w:val="4"/>
          <w:szCs w:val="4"/>
        </w:rPr>
        <w:t>Tsu</w:t>
      </w:r>
      <w:proofErr w:type="spellEnd"/>
      <w:r w:rsidRPr="00374F62">
        <w:rPr>
          <w:sz w:val="4"/>
          <w:szCs w:val="4"/>
        </w:rPr>
        <w:t>. Nor has Russia abandoned traditional military approaches and conventional capabilities. It would be both wrong and dangerous to ascribe to Russia the invention of an entirely new way of war that is the only way in which it will fight now, or in the future.</w:t>
      </w:r>
      <w:r>
        <w:rPr>
          <w:sz w:val="4"/>
          <w:szCs w:val="4"/>
        </w:rPr>
        <w:t xml:space="preserve"> </w:t>
      </w:r>
      <w:r w:rsidRPr="00374F62">
        <w:rPr>
          <w:sz w:val="4"/>
          <w:szCs w:val="4"/>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374F62">
        <w:rPr>
          <w:sz w:val="4"/>
          <w:szCs w:val="4"/>
        </w:rPr>
        <w:t>andreserve</w:t>
      </w:r>
      <w:proofErr w:type="spellEnd"/>
      <w:r w:rsidRPr="00374F62">
        <w:rPr>
          <w:sz w:val="4"/>
          <w:szCs w:val="4"/>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374F62">
        <w:rPr>
          <w:sz w:val="4"/>
          <w:szCs w:val="4"/>
        </w:rPr>
        <w:t>Anatolii</w:t>
      </w:r>
      <w:proofErr w:type="spellEnd"/>
      <w:r w:rsidRPr="00374F62">
        <w:rPr>
          <w:sz w:val="4"/>
          <w:szCs w:val="4"/>
        </w:rPr>
        <w:t xml:space="preserve"> </w:t>
      </w:r>
      <w:proofErr w:type="spellStart"/>
      <w:r w:rsidRPr="00374F62">
        <w:rPr>
          <w:sz w:val="4"/>
          <w:szCs w:val="4"/>
        </w:rPr>
        <w:t>Serdyukov</w:t>
      </w:r>
      <w:proofErr w:type="spellEnd"/>
      <w:r w:rsidRPr="00374F62">
        <w:rPr>
          <w:sz w:val="4"/>
          <w:szCs w:val="4"/>
        </w:rPr>
        <w:t xml:space="preserve"> as defense minister.101 </w:t>
      </w:r>
      <w:proofErr w:type="spellStart"/>
      <w:r w:rsidRPr="00374F62">
        <w:rPr>
          <w:sz w:val="4"/>
          <w:szCs w:val="4"/>
        </w:rPr>
        <w:t>Serdyukov’s</w:t>
      </w:r>
      <w:proofErr w:type="spellEnd"/>
      <w:r w:rsidRPr="00374F62">
        <w:rPr>
          <w:sz w:val="4"/>
          <w:szCs w:val="4"/>
        </w:rPr>
        <w:t xml:space="preserve">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w:t>
      </w:r>
      <w:proofErr w:type="spellStart"/>
      <w:r w:rsidRPr="00374F62">
        <w:rPr>
          <w:sz w:val="4"/>
          <w:szCs w:val="4"/>
        </w:rPr>
        <w:t>Serdyukov’s</w:t>
      </w:r>
      <w:proofErr w:type="spellEnd"/>
      <w:r w:rsidRPr="00374F62">
        <w:rPr>
          <w:sz w:val="4"/>
          <w:szCs w:val="4"/>
        </w:rPr>
        <w:t xml:space="preserve"> successor, Sergei </w:t>
      </w:r>
      <w:proofErr w:type="spellStart"/>
      <w:r w:rsidRPr="00374F62">
        <w:rPr>
          <w:sz w:val="4"/>
          <w:szCs w:val="4"/>
        </w:rPr>
        <w:t>Shoigu</w:t>
      </w:r>
      <w:proofErr w:type="spellEnd"/>
      <w:r w:rsidRPr="00374F62">
        <w:rPr>
          <w:sz w:val="4"/>
          <w:szCs w:val="4"/>
        </w:rPr>
        <w:t xml:space="preserve">, along with Chief of the General Staff </w:t>
      </w:r>
      <w:proofErr w:type="spellStart"/>
      <w:r w:rsidRPr="00374F62">
        <w:rPr>
          <w:sz w:val="4"/>
          <w:szCs w:val="4"/>
        </w:rPr>
        <w:t>Valeriy</w:t>
      </w:r>
      <w:proofErr w:type="spellEnd"/>
      <w:r w:rsidRPr="00374F62">
        <w:rPr>
          <w:sz w:val="4"/>
          <w:szCs w:val="4"/>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374F62">
        <w:rPr>
          <w:sz w:val="4"/>
          <w:szCs w:val="4"/>
        </w:rPr>
        <w:t>Sovietologist</w:t>
      </w:r>
      <w:proofErr w:type="spellEnd"/>
      <w:r w:rsidRPr="00374F62">
        <w:rPr>
          <w:sz w:val="4"/>
          <w:szCs w:val="4"/>
        </w:rPr>
        <w: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w:t>
      </w:r>
      <w:proofErr w:type="spellStart"/>
      <w:r w:rsidRPr="00374F62">
        <w:rPr>
          <w:sz w:val="4"/>
          <w:szCs w:val="4"/>
        </w:rPr>
        <w:t>maskirovka</w:t>
      </w:r>
      <w:proofErr w:type="spellEnd"/>
      <w:r w:rsidRPr="00374F62">
        <w:rPr>
          <w:sz w:val="4"/>
          <w:szCs w:val="4"/>
        </w:rPr>
        <w:t>”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Pr>
          <w:sz w:val="4"/>
          <w:szCs w:val="4"/>
        </w:rPr>
        <w:t xml:space="preserve"> </w:t>
      </w:r>
      <w:r w:rsidRPr="00374F62">
        <w:rPr>
          <w:sz w:val="4"/>
          <w:szCs w:val="4"/>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Pr>
          <w:sz w:val="4"/>
          <w:szCs w:val="4"/>
        </w:rPr>
        <w:t xml:space="preserve"> </w:t>
      </w:r>
      <w:r w:rsidRPr="00374F62">
        <w:rPr>
          <w:sz w:val="4"/>
          <w:szCs w:val="4"/>
        </w:rPr>
        <w:t xml:space="preserve">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w:t>
      </w:r>
      <w:proofErr w:type="spellStart"/>
      <w:r w:rsidRPr="00374F62">
        <w:rPr>
          <w:sz w:val="4"/>
          <w:szCs w:val="4"/>
        </w:rPr>
        <w:t>Tartus</w:t>
      </w:r>
      <w:proofErr w:type="spellEnd"/>
      <w:r w:rsidRPr="00374F62">
        <w:rPr>
          <w:sz w:val="4"/>
          <w:szCs w:val="4"/>
        </w:rPr>
        <w:t xml:space="preserve"> naval facility in the face of efforts by the U.S. Sixth Fleet to stop it is even more fanciful.</w:t>
      </w:r>
      <w:r>
        <w:rPr>
          <w:sz w:val="4"/>
          <w:szCs w:val="4"/>
        </w:rPr>
        <w:t xml:space="preserve"> </w:t>
      </w:r>
      <w:r w:rsidRPr="00374F62">
        <w:rPr>
          <w:sz w:val="4"/>
          <w:szCs w:val="4"/>
        </w:rPr>
        <w:t xml:space="preserve">The key to Putin’s success in this gambit </w:t>
      </w:r>
      <w:proofErr w:type="gramStart"/>
      <w:r w:rsidRPr="00374F62">
        <w:rPr>
          <w:sz w:val="4"/>
          <w:szCs w:val="4"/>
        </w:rPr>
        <w:t>lay</w:t>
      </w:r>
      <w:proofErr w:type="gramEnd"/>
      <w:r w:rsidRPr="00374F62">
        <w:rPr>
          <w:sz w:val="4"/>
          <w:szCs w:val="4"/>
        </w:rPr>
        <w:t xml:space="preserve">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Pr>
          <w:sz w:val="4"/>
          <w:szCs w:val="4"/>
        </w:rPr>
        <w:t xml:space="preserve"> </w:t>
      </w:r>
      <w:r w:rsidRPr="00374F62">
        <w:rPr>
          <w:sz w:val="4"/>
          <w:szCs w:val="4"/>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r>
        <w:rPr>
          <w:sz w:val="4"/>
          <w:szCs w:val="4"/>
        </w:rPr>
        <w:t xml:space="preserve"> </w:t>
      </w:r>
      <w:r w:rsidRPr="00374F62">
        <w:rPr>
          <w:sz w:val="4"/>
          <w:szCs w:val="4"/>
        </w:rPr>
        <w:t xml:space="preserve">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w:t>
      </w:r>
      <w:proofErr w:type="gramStart"/>
      <w:r w:rsidRPr="00374F62">
        <w:rPr>
          <w:sz w:val="4"/>
          <w:szCs w:val="4"/>
        </w:rPr>
        <w:t>policy</w:t>
      </w:r>
      <w:proofErr w:type="gramEnd"/>
      <w:r w:rsidRPr="00374F62">
        <w:rPr>
          <w:sz w:val="4"/>
          <w:szCs w:val="4"/>
        </w:rPr>
        <w:t xml:space="preserve"> assumptions in this increasingly polarized era. Putin has used it skillfully to advance his own projects while offering few or no concessions in return.</w:t>
      </w:r>
      <w:r>
        <w:rPr>
          <w:sz w:val="4"/>
          <w:szCs w:val="4"/>
        </w:rPr>
        <w:t xml:space="preserve"> </w:t>
      </w:r>
      <w:r w:rsidRPr="00374F62">
        <w:rPr>
          <w:sz w:val="4"/>
          <w:szCs w:val="4"/>
        </w:rPr>
        <w:t xml:space="preserve">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374F62">
        <w:rPr>
          <w:sz w:val="4"/>
          <w:szCs w:val="4"/>
        </w:rPr>
        <w:t>Shayrat</w:t>
      </w:r>
      <w:proofErr w:type="spellEnd"/>
      <w:r w:rsidRPr="00374F62">
        <w:rPr>
          <w:sz w:val="4"/>
          <w:szCs w:val="4"/>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w:t>
      </w:r>
      <w:proofErr w:type="spellStart"/>
      <w:r w:rsidRPr="00374F62">
        <w:rPr>
          <w:sz w:val="4"/>
          <w:szCs w:val="4"/>
        </w:rPr>
        <w:t>Frogfoots</w:t>
      </w:r>
      <w:proofErr w:type="spellEnd"/>
      <w:r w:rsidRPr="00374F62">
        <w:rPr>
          <w:sz w:val="4"/>
          <w:szCs w:val="4"/>
        </w:rPr>
        <w:t>,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rsidR="00553746" w:rsidRPr="00286844" w:rsidRDefault="00553746" w:rsidP="00553746">
      <w:pPr>
        <w:rPr>
          <w:sz w:val="16"/>
        </w:rPr>
      </w:pPr>
      <w:r w:rsidRPr="00286844">
        <w:rPr>
          <w:sz w:val="16"/>
        </w:rPr>
        <w:t xml:space="preserve">Nuclear Escalation </w:t>
      </w:r>
      <w:r w:rsidRPr="005B4D04">
        <w:rPr>
          <w:rStyle w:val="TitleChar"/>
        </w:rPr>
        <w:t>The prospect of the world’s two largest nuclear powers going to war</w:t>
      </w:r>
      <w:r w:rsidRPr="00286844">
        <w:rPr>
          <w:sz w:val="16"/>
        </w:rPr>
        <w:t xml:space="preserve">, </w:t>
      </w:r>
      <w:r w:rsidRPr="005B4D04">
        <w:rPr>
          <w:rStyle w:val="TitleChar"/>
        </w:rPr>
        <w:t>even in a limited</w:t>
      </w:r>
      <w:r w:rsidRPr="00286844">
        <w:rPr>
          <w:sz w:val="16"/>
        </w:rPr>
        <w:t xml:space="preserve"> conventional </w:t>
      </w:r>
      <w:r w:rsidRPr="005B4D04">
        <w:rPr>
          <w:rStyle w:val="TitleChar"/>
        </w:rPr>
        <w:t>way</w:t>
      </w:r>
      <w:r w:rsidRPr="00286844">
        <w:rPr>
          <w:sz w:val="16"/>
        </w:rPr>
        <w:t xml:space="preserve">, </w:t>
      </w:r>
      <w:r w:rsidRPr="005B4D04">
        <w:rPr>
          <w:rStyle w:val="TitleChar"/>
        </w:rPr>
        <w:t>is</w:t>
      </w:r>
      <w:r w:rsidRPr="00286844">
        <w:rPr>
          <w:sz w:val="16"/>
        </w:rPr>
        <w:t xml:space="preserve"> of course </w:t>
      </w:r>
      <w:r w:rsidRPr="005B4D04">
        <w:rPr>
          <w:rStyle w:val="Emphasis"/>
        </w:rPr>
        <w:t>terrifying</w:t>
      </w:r>
      <w:r w:rsidRPr="00286844">
        <w:rPr>
          <w:sz w:val="16"/>
        </w:rPr>
        <w:t xml:space="preserve">. The U.S. certainly should do everything in its power to achieve its objectives without resorting to major combat operations against Russia—that is the guiding principle of current national security documents and of this report. The straightforward equation sometimes made between any such local conflict and global nuclear war, however, is entirely unjustified. It simply is not the case that any major conventional war will lead inevitably, or even probably, to nuclear war. </w:t>
      </w:r>
      <w:r w:rsidRPr="00286844">
        <w:rPr>
          <w:rStyle w:val="TitleChar"/>
        </w:rPr>
        <w:t xml:space="preserve">One can trace </w:t>
      </w:r>
      <w:r w:rsidRPr="00286844">
        <w:rPr>
          <w:rStyle w:val="Emphasis"/>
        </w:rPr>
        <w:t>escalation paths</w:t>
      </w:r>
      <w:r w:rsidRPr="00286844">
        <w:rPr>
          <w:rStyle w:val="TitleChar"/>
        </w:rPr>
        <w:t xml:space="preserve"> from a conventional war Putin is losing</w:t>
      </w:r>
      <w:r w:rsidRPr="00286844">
        <w:rPr>
          <w:sz w:val="16"/>
        </w:rPr>
        <w:t xml:space="preserve"> in Syria </w:t>
      </w:r>
      <w:r w:rsidRPr="00286844">
        <w:rPr>
          <w:rStyle w:val="TitleChar"/>
        </w:rPr>
        <w:t>to</w:t>
      </w:r>
      <w:r w:rsidRPr="00286844">
        <w:rPr>
          <w:sz w:val="16"/>
        </w:rPr>
        <w:t xml:space="preserve"> his </w:t>
      </w:r>
      <w:r w:rsidRPr="00286844">
        <w:rPr>
          <w:rStyle w:val="TitleChar"/>
        </w:rPr>
        <w:t>use of a theater nuclear weapon</w:t>
      </w:r>
      <w:r w:rsidRPr="00286844">
        <w:rPr>
          <w:sz w:val="16"/>
        </w:rPr>
        <w:t xml:space="preserve">, either </w:t>
      </w:r>
      <w:r w:rsidRPr="00286844">
        <w:rPr>
          <w:rStyle w:val="Emphasis"/>
        </w:rPr>
        <w:t>to change the odds or to try to force the U.S. to back down</w:t>
      </w:r>
      <w:r w:rsidRPr="00286844">
        <w:rPr>
          <w:sz w:val="1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286844">
        <w:rPr>
          <w:rStyle w:val="Emphasis"/>
        </w:rPr>
        <w:t>It is impossible to predict the American response to such a use of nuclear weapons</w:t>
      </w:r>
      <w:r w:rsidRPr="00286844">
        <w:rPr>
          <w:sz w:val="1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5B4D04">
        <w:rPr>
          <w:rStyle w:val="TitleChar"/>
        </w:rPr>
        <w:t>Washington could engage in</w:t>
      </w:r>
      <w:r w:rsidRPr="00286844">
        <w:rPr>
          <w:sz w:val="16"/>
        </w:rPr>
        <w:t xml:space="preserve"> either conventional or </w:t>
      </w:r>
      <w:r w:rsidRPr="002B3A08">
        <w:rPr>
          <w:rStyle w:val="Emphasis"/>
          <w:highlight w:val="cyan"/>
        </w:rPr>
        <w:t>nuclear retal</w:t>
      </w:r>
      <w:r w:rsidRPr="005B4D04">
        <w:rPr>
          <w:rStyle w:val="Emphasis"/>
        </w:rPr>
        <w:t>iation</w:t>
      </w:r>
      <w:r w:rsidRPr="00286844">
        <w:rPr>
          <w:sz w:val="16"/>
        </w:rPr>
        <w:t xml:space="preserve"> </w:t>
      </w:r>
      <w:r w:rsidRPr="005B4D04">
        <w:rPr>
          <w:rStyle w:val="TitleChar"/>
        </w:rPr>
        <w:t>against Russian forces beyond the region</w:t>
      </w:r>
      <w:r w:rsidRPr="00286844">
        <w:rPr>
          <w:sz w:val="16"/>
        </w:rPr>
        <w:t xml:space="preserve">, including in Russia proper (and, again, this report does not support or recommend using nuclear weapons under any circumstances, except possibly in extremis situations far </w:t>
      </w:r>
      <w:proofErr w:type="gramStart"/>
      <w:r w:rsidRPr="00286844">
        <w:rPr>
          <w:sz w:val="16"/>
        </w:rPr>
        <w:t>more dire</w:t>
      </w:r>
      <w:proofErr w:type="gramEnd"/>
      <w:r w:rsidRPr="00286844">
        <w:rPr>
          <w:sz w:val="16"/>
        </w:rPr>
        <w:t xml:space="preserve"> than those under consideration here). </w:t>
      </w:r>
      <w:r w:rsidRPr="002B3A08">
        <w:rPr>
          <w:rStyle w:val="Emphasis"/>
        </w:rPr>
        <w:t>Putin would</w:t>
      </w:r>
      <w:r w:rsidRPr="002B3A08">
        <w:rPr>
          <w:sz w:val="16"/>
        </w:rPr>
        <w:t xml:space="preserve"> then </w:t>
      </w:r>
      <w:r w:rsidRPr="002B3A08">
        <w:rPr>
          <w:rStyle w:val="Emphasis"/>
        </w:rPr>
        <w:t>be forced to decide whether to escalate further</w:t>
      </w:r>
      <w:r w:rsidRPr="002B3A08">
        <w:rPr>
          <w:sz w:val="16"/>
        </w:rPr>
        <w:t xml:space="preserve">. </w:t>
      </w:r>
      <w:r w:rsidRPr="002B3A08">
        <w:rPr>
          <w:rStyle w:val="TitleChar"/>
        </w:rPr>
        <w:t xml:space="preserve">He could conduct a larger nuclear strike against NATO </w:t>
      </w:r>
      <w:r w:rsidRPr="002B3A08">
        <w:rPr>
          <w:sz w:val="16"/>
        </w:rPr>
        <w:t xml:space="preserve">(since any effort seriously to disrupt U.S. military capabilities in and around Europe would require breaking or badly damaging the alliance). </w:t>
      </w:r>
      <w:r w:rsidRPr="002B3A08">
        <w:rPr>
          <w:rStyle w:val="Emphasis"/>
        </w:rPr>
        <w:t>He could also go directly for a strike on the U.S. homeland.</w:t>
      </w:r>
      <w:r w:rsidRPr="002B3A08">
        <w:rPr>
          <w:sz w:val="16"/>
        </w:rPr>
        <w:t xml:space="preserve"> If he chose the latter and launched an all-out strike, </w:t>
      </w:r>
      <w:r w:rsidRPr="002B3A08">
        <w:rPr>
          <w:rStyle w:val="TitleChar"/>
        </w:rPr>
        <w:t>the U.S. president would likely respond</w:t>
      </w:r>
      <w:r w:rsidRPr="005B4D04">
        <w:rPr>
          <w:rStyle w:val="TitleChar"/>
        </w:rPr>
        <w:t xml:space="preserve"> in kind, </w:t>
      </w:r>
      <w:r w:rsidRPr="002B3A08">
        <w:rPr>
          <w:rStyle w:val="Emphasis"/>
          <w:sz w:val="24"/>
          <w:highlight w:val="cyan"/>
        </w:rPr>
        <w:t>lead</w:t>
      </w:r>
      <w:r w:rsidRPr="002B3A08">
        <w:rPr>
          <w:rStyle w:val="Emphasis"/>
          <w:sz w:val="24"/>
        </w:rPr>
        <w:t xml:space="preserve">ing </w:t>
      </w:r>
      <w:r w:rsidRPr="002B3A08">
        <w:rPr>
          <w:rStyle w:val="Emphasis"/>
          <w:sz w:val="24"/>
          <w:highlight w:val="cyan"/>
        </w:rPr>
        <w:t>to</w:t>
      </w:r>
      <w:r w:rsidRPr="005B4D04">
        <w:rPr>
          <w:rStyle w:val="Emphasis"/>
          <w:sz w:val="24"/>
        </w:rPr>
        <w:t xml:space="preserve"> the </w:t>
      </w:r>
      <w:r w:rsidRPr="002B3A08">
        <w:rPr>
          <w:rStyle w:val="Emphasis"/>
          <w:sz w:val="24"/>
          <w:highlight w:val="cyan"/>
        </w:rPr>
        <w:t>destruction of</w:t>
      </w:r>
      <w:r w:rsidRPr="005B4D04">
        <w:rPr>
          <w:rStyle w:val="TitleChar"/>
        </w:rPr>
        <w:t xml:space="preserve"> both Russia and the U.S.</w:t>
      </w:r>
      <w:r w:rsidRPr="00286844">
        <w:rPr>
          <w:sz w:val="16"/>
        </w:rPr>
        <w:t xml:space="preserve">—and </w:t>
      </w:r>
      <w:r w:rsidRPr="005B4D04">
        <w:rPr>
          <w:rStyle w:val="TitleChar"/>
        </w:rPr>
        <w:t xml:space="preserve">possibly </w:t>
      </w:r>
      <w:r w:rsidRPr="002B3A08">
        <w:rPr>
          <w:rStyle w:val="Emphasis"/>
          <w:sz w:val="24"/>
          <w:highlight w:val="cyan"/>
        </w:rPr>
        <w:t>life on Earth</w:t>
      </w:r>
      <w:r w:rsidRPr="00286844">
        <w:rPr>
          <w:sz w:val="16"/>
        </w:rPr>
        <w:t>. One could endlessly consider lesser variants, but they all lead to dramatically increased risk of Armageddon.</w:t>
      </w:r>
    </w:p>
    <w:p w:rsidR="00553746" w:rsidRPr="00286844" w:rsidRDefault="00553746" w:rsidP="00553746">
      <w:pPr>
        <w:rPr>
          <w:sz w:val="4"/>
          <w:szCs w:val="4"/>
        </w:rPr>
      </w:pPr>
      <w:r w:rsidRPr="00286844">
        <w:rPr>
          <w:sz w:val="4"/>
          <w:szCs w:val="4"/>
        </w:rPr>
        <w:t>Thus, the real questions are, would Putin risk Armageddon for Syria, or is he likely to miscalculate an American response to a nuclear escalation badly enough to end up there against his will?</w:t>
      </w:r>
    </w:p>
    <w:p w:rsidR="00553746" w:rsidRPr="00286844" w:rsidRDefault="00553746" w:rsidP="00553746">
      <w:pPr>
        <w:rPr>
          <w:sz w:val="4"/>
          <w:szCs w:val="4"/>
        </w:rPr>
      </w:pPr>
      <w:r w:rsidRPr="00286844">
        <w:rPr>
          <w:sz w:val="4"/>
          <w:szCs w:val="4"/>
        </w:rPr>
        <w:t>Full-scale global thermonuclear war is an insane undertaking. The reason for maintaining large arsenals of strategic nuclear weapons is to deter such a war, not to fight it. A tiny handful of leaders in the past have been willing to accept their own total destruction in pursuit of some larger cause—Hitler being the prime exemplar of this, as of so many evils—but none of them, mercifully, has had nuclear weapons. Putin does not fall anywhere near this category. He is a thoroughly rational actor who has prospered by taking prudent risks and backing down, rather than escalating, on almost every occasion when the breaks did not go his way.124 He holds to no ideology that transcends his own existence sufficiently to cause him to prefer obliteration to defeat. Considerable evidence opposes the idea that he would accept, let alone embrace, full-scale nuclear war if given any choice to avoid it.</w:t>
      </w:r>
    </w:p>
    <w:p w:rsidR="00553746" w:rsidRPr="00286844" w:rsidRDefault="00553746" w:rsidP="00553746">
      <w:pPr>
        <w:rPr>
          <w:sz w:val="4"/>
          <w:szCs w:val="4"/>
        </w:rPr>
      </w:pPr>
      <w:r w:rsidRPr="00286844">
        <w:rPr>
          <w:sz w:val="4"/>
          <w:szCs w:val="4"/>
        </w:rPr>
        <w:t>The real risk of such a war emerging from a regional crisis, therefore, comes from the risk of miscalculation. It comes, in other words, from the notion that Putin might persuade himself that he could safely use a nuclear weapon of his own without triggering a nuclear retaliation that could escalate to total destruction.</w:t>
      </w:r>
    </w:p>
    <w:p w:rsidR="00553746" w:rsidRPr="00286844" w:rsidRDefault="00553746" w:rsidP="00553746">
      <w:pPr>
        <w:rPr>
          <w:sz w:val="4"/>
          <w:szCs w:val="4"/>
        </w:rPr>
      </w:pPr>
      <w:r w:rsidRPr="00286844">
        <w:rPr>
          <w:sz w:val="4"/>
          <w:szCs w:val="4"/>
        </w:rPr>
        <w:t>Putin himself has set conditions, for fear of precisely this kind of miscalculation, through his discussions of “de-escalation” with regard to scenarios for warfare in the Baltic states. The Russian military has openly discussed using one or a small number of nuclear weapons to terminate a conventional, even a regional or local, conflict on its own terms.125 It is by no means clear, of course, that all three of the nuclear NATO states (the U.S., Britain, and France) would choose not to retaliate against a nuclear attack on another NATO member state. But neither is it obvious, in the current circumstances, that they would. Putin might have some reason to think he could successfully “escalate to de-escalate,” given the general ambivalence within some NATO capitals about the desirability of even fighting for the Baltics to begin with.</w:t>
      </w:r>
    </w:p>
    <w:p w:rsidR="00553746" w:rsidRPr="00286844" w:rsidRDefault="00553746" w:rsidP="00553746">
      <w:pPr>
        <w:rPr>
          <w:sz w:val="4"/>
          <w:szCs w:val="4"/>
        </w:rPr>
      </w:pPr>
      <w:r w:rsidRPr="00286844">
        <w:rPr>
          <w:sz w:val="4"/>
          <w:szCs w:val="4"/>
        </w:rPr>
        <w:t>It is harder to imagine him making such a calculation in the context of the Syria scenario being considered here, however. In this scenario, the conflict involves American versus Russian forces directly, and the attack would be on American troops, with thousands or tens of thousands killed in the nuclear strike. The U.S. president would already have demonstrated a willingness to escalate to a high level conventionally, a fact that would weigh heavily against the notion that that president would tamely accept a Russian escalation to a higher level of conflict. Putin would have to be an imbecile, or a gambler of epic proportions, to persuade himself that he could safely escalate to de-escalate in such a conflict. Assuming deterrence continues to work at the strategic level, in other words, it is very likely to continue to work at the operational and tactical levels, even in a major conventional conflict involving American and Russian forces, at least outside of Russian territory.</w:t>
      </w:r>
    </w:p>
    <w:p w:rsidR="00553746" w:rsidRPr="00286844" w:rsidRDefault="00553746" w:rsidP="00553746">
      <w:pPr>
        <w:rPr>
          <w:sz w:val="4"/>
          <w:szCs w:val="4"/>
        </w:rPr>
      </w:pPr>
      <w:r w:rsidRPr="00286844">
        <w:rPr>
          <w:sz w:val="4"/>
          <w:szCs w:val="4"/>
        </w:rPr>
        <w:t>The purpose of the foregoing discussion was not in any way to suggest that a U.S.-Russian conventional war in Syria or anywhere else is safe, would definitely not spread, and could not lead to nuclear war. Still less was it a brief to advocate for any such conflict. The aim, rather, was to show that the escalation paths from the current situation to higher levels of conflict look much worse for Putin than they do for the U.S., and that even adding the notion of the risk of nuclear war or escalation to de-escalate, Putin has every reason to believe that outright confrontation with the American military will end badly for him.</w:t>
      </w:r>
    </w:p>
    <w:p w:rsidR="00553746" w:rsidRPr="00286844" w:rsidRDefault="00553746" w:rsidP="00553746">
      <w:pPr>
        <w:rPr>
          <w:sz w:val="4"/>
          <w:szCs w:val="4"/>
        </w:rPr>
      </w:pPr>
      <w:r w:rsidRPr="00286844">
        <w:rPr>
          <w:sz w:val="4"/>
          <w:szCs w:val="4"/>
        </w:rPr>
        <w:t>That is one of the main reasons behind his preference for hybrid warfare. It is the reason he is unlikely to abandon that preference any time soon but seems, rather, to be doubling down on it. This has implications far beyond Syria. It goes into the Baltics, Poland, NATO, and even Ukraine and Belarus with various important modifications. The current Russian way of war reflects the realities of Russia’s situation and the correlation of forces between Russia and the U.S. for the foreseeable future. This is the way of war against which the U.S. and its allies must most urgently prepare, and from which they must not allow themselves to be distracted, even while taking necessary steps to address deficiencies in conventional combat power and other areas. Hybrid war is not a façade or a fad— it is the only realistic way Putin has to achieve his objectives by force.</w:t>
      </w:r>
    </w:p>
    <w:p w:rsidR="00553746" w:rsidRPr="00553746" w:rsidRDefault="00553746" w:rsidP="00553746">
      <w:pPr>
        <w:rPr>
          <w:sz w:val="4"/>
          <w:szCs w:val="4"/>
        </w:rPr>
      </w:pPr>
      <w:r w:rsidRPr="00286844">
        <w:rPr>
          <w:sz w:val="4"/>
          <w:szCs w:val="4"/>
        </w:rPr>
        <w:t>THE BLOWBACK PHENOMENON</w:t>
      </w:r>
    </w:p>
    <w:p w:rsidR="00E42E4C" w:rsidRDefault="00BA73F9" w:rsidP="00BA73F9">
      <w:pPr>
        <w:pStyle w:val="Heading1"/>
      </w:pPr>
      <w:r>
        <w:t>Case</w:t>
      </w:r>
    </w:p>
    <w:p w:rsidR="00BA73F9" w:rsidRDefault="007432EA" w:rsidP="007432EA">
      <w:pPr>
        <w:pStyle w:val="Heading2"/>
      </w:pPr>
      <w:r>
        <w:t>Asteroid Mining</w:t>
      </w:r>
    </w:p>
    <w:p w:rsidR="007432EA" w:rsidRDefault="007432EA" w:rsidP="007432EA">
      <w:pPr>
        <w:pStyle w:val="Heading4"/>
      </w:pPr>
      <w:r w:rsidRPr="00F115DC">
        <w:t>Too ma</w:t>
      </w:r>
      <w:r>
        <w:t>ny barriers to successful asteroid mining – err neg because the commercial space industry is overly optimistic</w:t>
      </w:r>
    </w:p>
    <w:p w:rsidR="007432EA" w:rsidRDefault="007432EA" w:rsidP="007432EA">
      <w:proofErr w:type="spellStart"/>
      <w:r>
        <w:rPr>
          <w:rStyle w:val="Style13ptBold"/>
        </w:rPr>
        <w:t>Scoles</w:t>
      </w:r>
      <w:proofErr w:type="spellEnd"/>
      <w:r>
        <w:rPr>
          <w:rStyle w:val="Style13ptBold"/>
        </w:rPr>
        <w:t xml:space="preserve"> 17 </w:t>
      </w:r>
      <w:r w:rsidRPr="001B45E3">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21" w:history="1">
        <w:r w:rsidRPr="001B45E3">
          <w:rPr>
            <w:rStyle w:val="Hyperlink"/>
          </w:rPr>
          <w:t>https://www.wired.com/2017/01/asteroid-mining-sounds-hard-right-dont-know-half/</w:t>
        </w:r>
      </w:hyperlink>
      <w:r w:rsidRPr="001B45E3">
        <w:t>) 8/27/19 RK</w:t>
      </w:r>
    </w:p>
    <w:p w:rsidR="007432EA" w:rsidRDefault="007432EA" w:rsidP="007432EA">
      <w:pPr>
        <w:rPr>
          <w:sz w:val="14"/>
        </w:rPr>
      </w:pPr>
      <w:r w:rsidRPr="002B3A08">
        <w:rPr>
          <w:rStyle w:val="StyleUnderline"/>
          <w:highlight w:val="cyan"/>
        </w:rPr>
        <w:t>THE COMMERCIAL SPACE industry</w:t>
      </w:r>
      <w:r w:rsidRPr="00E02405">
        <w:rPr>
          <w:rStyle w:val="StyleUnderline"/>
        </w:rPr>
        <w:t xml:space="preserve"> </w:t>
      </w:r>
      <w:r w:rsidRPr="002B3A08">
        <w:rPr>
          <w:rStyle w:val="StyleUnderline"/>
          <w:highlight w:val="cyan"/>
        </w:rPr>
        <w:t>pushes</w:t>
      </w:r>
      <w:r w:rsidRPr="00E02405">
        <w:rPr>
          <w:rStyle w:val="StyleUnderline"/>
        </w:rPr>
        <w:t xml:space="preserve"> a particular brand of </w:t>
      </w:r>
      <w:r w:rsidRPr="002B3A08">
        <w:rPr>
          <w:rStyle w:val="StyleUnderline"/>
          <w:highlight w:val="cyan"/>
        </w:rPr>
        <w:t>optimism</w:t>
      </w:r>
      <w:r w:rsidRPr="001B45E3">
        <w:rPr>
          <w:sz w:val="14"/>
        </w:rPr>
        <w:t xml:space="preserve">. Its urge to inspire manifests as soaring soundtracks to three-minute mission-promo videos, press releases with words like “humanity,” and slick graphics of spacecraft that don’t exist yet but could any day </w:t>
      </w:r>
      <w:r w:rsidRPr="00E02405">
        <w:rPr>
          <w:rStyle w:val="StyleUnderline"/>
        </w:rPr>
        <w:t xml:space="preserve">now. In the particular case of asteroid mining, business </w:t>
      </w:r>
      <w:r w:rsidRPr="002B3A08">
        <w:rPr>
          <w:rStyle w:val="StyleUnderline"/>
          <w:highlight w:val="cyan"/>
        </w:rPr>
        <w:t>leaders are selling a future</w:t>
      </w:r>
      <w:r w:rsidRPr="00E02405">
        <w:rPr>
          <w:rStyle w:val="StyleUnderline"/>
        </w:rPr>
        <w:t xml:space="preserve"> in </w:t>
      </w:r>
      <w:r w:rsidRPr="002B3A08">
        <w:rPr>
          <w:rStyle w:val="StyleUnderline"/>
          <w:highlight w:val="cyan"/>
        </w:rPr>
        <w:t>which materials plucked</w:t>
      </w:r>
      <w:r w:rsidRPr="00E02405">
        <w:rPr>
          <w:rStyle w:val="StyleUnderline"/>
        </w:rPr>
        <w:t xml:space="preserve"> </w:t>
      </w:r>
      <w:r w:rsidRPr="002B3A08">
        <w:rPr>
          <w:rStyle w:val="StyleUnderline"/>
          <w:highlight w:val="cyan"/>
        </w:rPr>
        <w:t>from space rocks make up for Earth’s</w:t>
      </w:r>
      <w:r w:rsidRPr="00E02405">
        <w:rPr>
          <w:rStyle w:val="StyleUnderline"/>
        </w:rPr>
        <w:t xml:space="preserve"> </w:t>
      </w:r>
      <w:r w:rsidRPr="002B3A08">
        <w:rPr>
          <w:rStyle w:val="StyleUnderline"/>
          <w:highlight w:val="cyan"/>
        </w:rPr>
        <w:t>shortfalls</w:t>
      </w:r>
      <w:r w:rsidRPr="00E02405">
        <w:rPr>
          <w:rStyle w:val="StyleUnderline"/>
        </w:rPr>
        <w:t xml:space="preserve"> and support a thriving civilization</w:t>
      </w:r>
      <w:r w:rsidRPr="001B45E3">
        <w:rPr>
          <w:sz w:val="14"/>
        </w:rPr>
        <w:t xml:space="preserve">. Everyone is rich, all are happy, and no one wants for anything. O pioneers! We are them! OK, fine, </w:t>
      </w:r>
      <w:r w:rsidRPr="002B3A08">
        <w:rPr>
          <w:rStyle w:val="Emphasis"/>
          <w:highlight w:val="cyan"/>
        </w:rPr>
        <w:t>that’s an exaggeration</w:t>
      </w:r>
      <w:r w:rsidRPr="001B45E3">
        <w:rPr>
          <w:sz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sidRPr="002B3A08">
        <w:rPr>
          <w:rStyle w:val="StyleUnderline"/>
          <w:highlight w:val="cyan"/>
        </w:rPr>
        <w:t>traveling</w:t>
      </w:r>
      <w:r w:rsidRPr="00E02405">
        <w:rPr>
          <w:rStyle w:val="StyleUnderline"/>
        </w:rPr>
        <w:t xml:space="preserve"> the road </w:t>
      </w:r>
      <w:r w:rsidRPr="002B3A08">
        <w:rPr>
          <w:rStyle w:val="StyleUnderline"/>
          <w:highlight w:val="cyan"/>
        </w:rPr>
        <w:t>to space-based industry will require</w:t>
      </w:r>
      <w:r w:rsidRPr="00E02405">
        <w:rPr>
          <w:rStyle w:val="StyleUnderline"/>
        </w:rPr>
        <w:t xml:space="preserve"> giant </w:t>
      </w:r>
      <w:r w:rsidRPr="002B3A08">
        <w:rPr>
          <w:rStyle w:val="StyleUnderline"/>
          <w:highlight w:val="cyan"/>
        </w:rPr>
        <w:t>leaps</w:t>
      </w:r>
      <w:r w:rsidRPr="001B45E3">
        <w:rPr>
          <w:sz w:val="14"/>
        </w:rPr>
        <w:t xml:space="preserve">. </w:t>
      </w:r>
      <w:r w:rsidRPr="002B3A08">
        <w:rPr>
          <w:rStyle w:val="StyleUnderline"/>
          <w:highlight w:val="cyan"/>
        </w:rPr>
        <w:t>Like picking</w:t>
      </w:r>
      <w:r w:rsidRPr="00E02405">
        <w:rPr>
          <w:rStyle w:val="StyleUnderline"/>
        </w:rPr>
        <w:t xml:space="preserve"> the most </w:t>
      </w:r>
      <w:r w:rsidRPr="002B3A08">
        <w:rPr>
          <w:rStyle w:val="StyleUnderline"/>
          <w:highlight w:val="cyan"/>
        </w:rPr>
        <w:t>lucrative asteroids</w:t>
      </w:r>
      <w:r w:rsidRPr="001B45E3">
        <w:rPr>
          <w:sz w:val="14"/>
        </w:rPr>
        <w:t>—the ones with lots of water and precious metals—</w:t>
      </w:r>
      <w:r w:rsidRPr="002B3A08">
        <w:rPr>
          <w:rStyle w:val="StyleUnderline"/>
          <w:highlight w:val="cyan"/>
        </w:rPr>
        <w:t>from</w:t>
      </w:r>
      <w:r w:rsidRPr="00E02405">
        <w:rPr>
          <w:rStyle w:val="StyleUnderline"/>
        </w:rPr>
        <w:t xml:space="preserve"> </w:t>
      </w:r>
      <w:r w:rsidRPr="002B3A08">
        <w:rPr>
          <w:rStyle w:val="StyleUnderline"/>
          <w:highlight w:val="cyan"/>
        </w:rPr>
        <w:t>far</w:t>
      </w:r>
      <w:r w:rsidRPr="001B45E3">
        <w:rPr>
          <w:sz w:val="14"/>
        </w:rPr>
        <w:t xml:space="preserve"> afield. And </w:t>
      </w:r>
      <w:r w:rsidRPr="002B3A08">
        <w:rPr>
          <w:rStyle w:val="StyleUnderline"/>
          <w:highlight w:val="cyan"/>
        </w:rPr>
        <w:t>negotiating spacecraft near</w:t>
      </w:r>
      <w:r w:rsidRPr="00E02405">
        <w:rPr>
          <w:rStyle w:val="StyleUnderline"/>
        </w:rPr>
        <w:t xml:space="preserve"> their complicated </w:t>
      </w:r>
      <w:r w:rsidRPr="002B3A08">
        <w:rPr>
          <w:rStyle w:val="StyleUnderline"/>
          <w:highlight w:val="cyan"/>
        </w:rPr>
        <w:t>gravitational fields</w:t>
      </w:r>
      <w:r w:rsidRPr="002B3A08">
        <w:rPr>
          <w:sz w:val="14"/>
          <w:highlight w:val="cyan"/>
        </w:rPr>
        <w:t>.</w:t>
      </w:r>
      <w:r w:rsidRPr="001B45E3">
        <w:rPr>
          <w:sz w:val="14"/>
        </w:rPr>
        <w:t xml:space="preserve"> </w:t>
      </w:r>
      <w:r w:rsidRPr="00E02405">
        <w:rPr>
          <w:rStyle w:val="Emphasis"/>
        </w:rPr>
        <w:t xml:space="preserve">To do that, </w:t>
      </w:r>
      <w:r w:rsidRPr="002B3A08">
        <w:rPr>
          <w:rStyle w:val="Emphasis"/>
          <w:highlight w:val="cyan"/>
        </w:rPr>
        <w:t>companies will have to leave</w:t>
      </w:r>
      <w:r w:rsidRPr="00E02405">
        <w:rPr>
          <w:rStyle w:val="Emphasis"/>
        </w:rPr>
        <w:t xml:space="preserve"> the</w:t>
      </w:r>
      <w:r w:rsidRPr="001B45E3">
        <w:rPr>
          <w:sz w:val="14"/>
        </w:rPr>
        <w:t xml:space="preserve"> comfy </w:t>
      </w:r>
      <w:r w:rsidRPr="00E02405">
        <w:rPr>
          <w:rStyle w:val="Emphasis"/>
        </w:rPr>
        <w:t xml:space="preserve">confines of </w:t>
      </w:r>
      <w:r w:rsidRPr="002B3A08">
        <w:rPr>
          <w:rStyle w:val="Emphasis"/>
          <w:highlight w:val="cyan"/>
        </w:rPr>
        <w:t>Earth's orbit</w:t>
      </w:r>
      <w:r w:rsidRPr="00E02405">
        <w:rPr>
          <w:rStyle w:val="Emphasis"/>
        </w:rPr>
        <w:t xml:space="preserve">, </w:t>
      </w:r>
      <w:r w:rsidRPr="002B3A08">
        <w:rPr>
          <w:rStyle w:val="Emphasis"/>
          <w:highlight w:val="cyan"/>
        </w:rPr>
        <w:t>where they</w:t>
      </w:r>
      <w:r w:rsidRPr="00E02405">
        <w:rPr>
          <w:rStyle w:val="Emphasis"/>
        </w:rPr>
        <w:t xml:space="preserve"> currently </w:t>
      </w:r>
      <w:r w:rsidRPr="002B3A08">
        <w:rPr>
          <w:rStyle w:val="Emphasis"/>
          <w:highlight w:val="cyan"/>
        </w:rPr>
        <w:t>do</w:t>
      </w:r>
      <w:r w:rsidRPr="00E02405">
        <w:rPr>
          <w:rStyle w:val="Emphasis"/>
        </w:rPr>
        <w:t xml:space="preserve"> all their </w:t>
      </w:r>
      <w:r w:rsidRPr="002B3A08">
        <w:rPr>
          <w:rStyle w:val="Emphasis"/>
          <w:highlight w:val="cyan"/>
        </w:rPr>
        <w:t>experimenting</w:t>
      </w:r>
      <w:r w:rsidRPr="00E02405">
        <w:rPr>
          <w:rStyle w:val="Emphasis"/>
        </w:rPr>
        <w:t>.</w:t>
      </w:r>
      <w:r>
        <w:rPr>
          <w:rStyle w:val="Emphasis"/>
        </w:rPr>
        <w:t xml:space="preserve"> </w:t>
      </w:r>
      <w:r w:rsidRPr="001B45E3">
        <w:rPr>
          <w:sz w:val="14"/>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mine asteroids. The other big name in the industry, Deep Space Industries, is also in the Earth-observation business, kind of: It sells its spacecraft technologies to other companies, some of whom want to use them to peer down at our planet. Like </w:t>
      </w:r>
      <w:proofErr w:type="spellStart"/>
      <w:r w:rsidRPr="001B45E3">
        <w:rPr>
          <w:sz w:val="14"/>
        </w:rPr>
        <w:t>HawkEye</w:t>
      </w:r>
      <w:proofErr w:type="spellEnd"/>
      <w:r w:rsidRPr="001B45E3">
        <w:rPr>
          <w:sz w:val="14"/>
        </w:rPr>
        <w:t xml:space="preserve"> 360, a company that plans to monitor and map radio-wave broadcasts in near real-time. Deep Space Industries is the prime contractor developing and making the satellites that will become </w:t>
      </w:r>
      <w:proofErr w:type="spellStart"/>
      <w:r w:rsidRPr="001B45E3">
        <w:rPr>
          <w:sz w:val="14"/>
        </w:rPr>
        <w:t>HawkEye's</w:t>
      </w:r>
      <w:proofErr w:type="spellEnd"/>
      <w:r w:rsidRPr="001B45E3">
        <w:rPr>
          <w:sz w:val="14"/>
        </w:rPr>
        <w:t xml:space="preserve">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1B45E3">
        <w:rPr>
          <w:rStyle w:val="StyleUnderline"/>
        </w:rPr>
        <w:t>Becoming a prime prospector of Earth doesn’t quite translate to asteroids, as the two space-body types are quite different</w:t>
      </w:r>
      <w:r w:rsidRPr="001B45E3">
        <w:rPr>
          <w:sz w:val="14"/>
        </w:rPr>
        <w:t xml:space="preserve">. For one, Earth is, like, right here. </w:t>
      </w:r>
      <w:r w:rsidRPr="008D6B31">
        <w:rPr>
          <w:rStyle w:val="StyleUnderline"/>
        </w:rPr>
        <w:t>Asteroids</w:t>
      </w:r>
      <w:r w:rsidRPr="001B45E3">
        <w:rPr>
          <w:rStyle w:val="StyleUnderline"/>
        </w:rPr>
        <w:t xml:space="preserve"> are way out there, moving very fast. And </w:t>
      </w:r>
      <w:r w:rsidRPr="001B45E3">
        <w:rPr>
          <w:rStyle w:val="Emphasis"/>
        </w:rPr>
        <w:t>that makes getting to know them hard</w:t>
      </w:r>
      <w:r w:rsidRPr="001B45E3">
        <w:rPr>
          <w:sz w:val="14"/>
        </w:rPr>
        <w:t xml:space="preserve">. </w:t>
      </w:r>
      <w:r w:rsidRPr="001B45E3">
        <w:rPr>
          <w:rStyle w:val="Emphasis"/>
        </w:rPr>
        <w:t xml:space="preserve">The </w:t>
      </w:r>
      <w:r w:rsidRPr="002B3A08">
        <w:rPr>
          <w:rStyle w:val="Emphasis"/>
          <w:highlight w:val="cyan"/>
        </w:rPr>
        <w:t>companies need to know about a specific</w:t>
      </w:r>
      <w:r w:rsidRPr="001B45E3">
        <w:rPr>
          <w:rStyle w:val="Emphasis"/>
        </w:rPr>
        <w:t xml:space="preserve"> </w:t>
      </w:r>
      <w:r w:rsidRPr="002B3A08">
        <w:rPr>
          <w:rStyle w:val="Emphasis"/>
          <w:highlight w:val="cyan"/>
        </w:rPr>
        <w:t>rock's composition before</w:t>
      </w:r>
      <w:r w:rsidRPr="001B45E3">
        <w:rPr>
          <w:rStyle w:val="Emphasis"/>
        </w:rPr>
        <w:t xml:space="preserve"> embarking on a </w:t>
      </w:r>
      <w:r w:rsidRPr="002B3A08">
        <w:rPr>
          <w:rStyle w:val="Emphasis"/>
          <w:highlight w:val="cyan"/>
        </w:rPr>
        <w:t>mining</w:t>
      </w:r>
      <w:r w:rsidRPr="001B45E3">
        <w:rPr>
          <w:rStyle w:val="Emphasis"/>
        </w:rPr>
        <w:t xml:space="preserve"> mission</w:t>
      </w:r>
      <w:r w:rsidRPr="001B45E3">
        <w:rPr>
          <w:sz w:val="14"/>
        </w:rPr>
        <w:t>—</w:t>
      </w:r>
      <w:r w:rsidRPr="001B45E3">
        <w:rPr>
          <w:rStyle w:val="StyleUnderline"/>
        </w:rPr>
        <w:t xml:space="preserve">something they can't accomplish with the same sensors they are deploying </w:t>
      </w:r>
      <w:r w:rsidRPr="001B45E3">
        <w:rPr>
          <w:sz w:val="14"/>
        </w:rPr>
        <w:t xml:space="preserve">in Earth orbit, the same ones they hope to use to get detailed information once they are actually close to an asteroid. Scientific missions </w:t>
      </w:r>
      <w:proofErr w:type="spellStart"/>
      <w:r w:rsidRPr="001B45E3">
        <w:rPr>
          <w:sz w:val="14"/>
        </w:rPr>
        <w:t>specced</w:t>
      </w:r>
      <w:proofErr w:type="spellEnd"/>
      <w:r w:rsidRPr="001B45E3">
        <w:rPr>
          <w:sz w:val="14"/>
        </w:rPr>
        <w:t xml:space="preserve"> to learn more about what asteroids are made of, like NASA's newly funded Lucy and Psyche, will help the companies get the knowledge they need to get power. But Crawford admits that "</w:t>
      </w:r>
      <w:r w:rsidRPr="001B45E3">
        <w:rPr>
          <w:rStyle w:val="StyleUnderline"/>
        </w:rPr>
        <w:t>the biggest missing piece for asteroid mining is scientific knowledge of target asteroids."</w:t>
      </w:r>
      <w:r>
        <w:rPr>
          <w:rStyle w:val="StyleUnderline"/>
        </w:rPr>
        <w:t xml:space="preserve"> </w:t>
      </w:r>
      <w:r w:rsidRPr="002B3A08">
        <w:rPr>
          <w:rStyle w:val="StyleUnderline"/>
          <w:highlight w:val="cyan"/>
        </w:rPr>
        <w:t>Asteroids’ specifics are still fuzzy</w:t>
      </w:r>
      <w:r w:rsidRPr="001B45E3">
        <w:rPr>
          <w:rStyle w:val="StyleUnderline"/>
        </w:rPr>
        <w:t xml:space="preserve">. </w:t>
      </w:r>
      <w:r w:rsidRPr="001B45E3">
        <w:rPr>
          <w:sz w:val="14"/>
        </w:rPr>
        <w:t>That’s why space agencies keep sending missions like Lucy and Psyche, as well as the already-launched OSIRIS-</w:t>
      </w:r>
      <w:proofErr w:type="spellStart"/>
      <w:r w:rsidRPr="001B45E3">
        <w:rPr>
          <w:sz w:val="14"/>
        </w:rPr>
        <w:t>REx</w:t>
      </w:r>
      <w:proofErr w:type="spellEnd"/>
      <w:r w:rsidRPr="001B45E3">
        <w:rPr>
          <w:sz w:val="14"/>
        </w:rPr>
        <w:t xml:space="preserve">, Dawn, and </w:t>
      </w:r>
      <w:proofErr w:type="spellStart"/>
      <w:r w:rsidRPr="001B45E3">
        <w:rPr>
          <w:sz w:val="14"/>
        </w:rPr>
        <w:t>Hayabusa</w:t>
      </w:r>
      <w:proofErr w:type="spellEnd"/>
      <w:r w:rsidRPr="001B45E3">
        <w:rPr>
          <w:sz w:val="14"/>
        </w:rPr>
        <w:t xml:space="preserve"> to them: because </w:t>
      </w:r>
      <w:r w:rsidRPr="002B3A08">
        <w:rPr>
          <w:rStyle w:val="StyleUnderline"/>
          <w:highlight w:val="cyan"/>
        </w:rPr>
        <w:t>we don’t know a</w:t>
      </w:r>
      <w:r w:rsidRPr="001B45E3">
        <w:rPr>
          <w:sz w:val="14"/>
        </w:rPr>
        <w:t xml:space="preserve"> super </w:t>
      </w:r>
      <w:r w:rsidRPr="002B3A08">
        <w:rPr>
          <w:rStyle w:val="StyleUnderline"/>
          <w:highlight w:val="cyan"/>
        </w:rPr>
        <w:t>lot</w:t>
      </w:r>
      <w:r w:rsidRPr="001B45E3">
        <w:rPr>
          <w:sz w:val="14"/>
        </w:rPr>
        <w:t xml:space="preserve"> about their details, </w:t>
      </w:r>
      <w:r w:rsidRPr="002B3A08">
        <w:rPr>
          <w:rStyle w:val="StyleUnderline"/>
          <w:highlight w:val="cyan"/>
        </w:rPr>
        <w:t>beyond</w:t>
      </w:r>
      <w:r w:rsidRPr="001B45E3">
        <w:rPr>
          <w:rStyle w:val="StyleUnderline"/>
        </w:rPr>
        <w:t xml:space="preserve"> </w:t>
      </w:r>
      <w:r w:rsidRPr="002B3A08">
        <w:rPr>
          <w:rStyle w:val="StyleUnderline"/>
          <w:highlight w:val="cyan"/>
        </w:rPr>
        <w:t xml:space="preserve">predictive models </w:t>
      </w:r>
      <w:r w:rsidRPr="008D6B31">
        <w:rPr>
          <w:rStyle w:val="StyleUnderline"/>
        </w:rPr>
        <w:t>based</w:t>
      </w:r>
      <w:r w:rsidRPr="001B45E3">
        <w:rPr>
          <w:rStyle w:val="StyleUnderline"/>
        </w:rPr>
        <w:t xml:space="preserve"> on broad categories</w:t>
      </w:r>
      <w:r w:rsidRPr="001B45E3">
        <w:rPr>
          <w:sz w:val="14"/>
        </w:rPr>
        <w:t xml:space="preserve">. “We don’t have a lot of experience with the real characteristics of asteroids,” says Zoe </w:t>
      </w:r>
      <w:proofErr w:type="spellStart"/>
      <w:r w:rsidRPr="001B45E3">
        <w:rPr>
          <w:sz w:val="14"/>
        </w:rPr>
        <w:t>Szajnfarber</w:t>
      </w:r>
      <w:proofErr w:type="spellEnd"/>
      <w:r w:rsidRPr="001B45E3">
        <w:rPr>
          <w:sz w:val="14"/>
        </w:rPr>
        <w:t xml:space="preserve">, who studies the dynamics of technological innovation at George Washington University. </w:t>
      </w:r>
      <w:r w:rsidRPr="001B45E3">
        <w:rPr>
          <w:rStyle w:val="StyleUnderline"/>
        </w:rPr>
        <w:t xml:space="preserve">What if a company chose a target asteroid based on predictions, only to find, upon arrival, that it holds much less water and platinum than checkbooks and customers hoped? Too bad, </w:t>
      </w:r>
      <w:r w:rsidRPr="001B45E3">
        <w:rPr>
          <w:sz w:val="14"/>
        </w:rPr>
        <w:t xml:space="preserve">so sad. “If you make the choice to go to the one asteroid, that’s where you’re going,” says </w:t>
      </w:r>
      <w:proofErr w:type="spellStart"/>
      <w:r w:rsidRPr="001B45E3">
        <w:rPr>
          <w:sz w:val="14"/>
        </w:rPr>
        <w:t>Szajnfarber</w:t>
      </w:r>
      <w:proofErr w:type="spellEnd"/>
      <w:r w:rsidRPr="001B45E3">
        <w:rPr>
          <w:sz w:val="14"/>
        </w:rPr>
        <w:t>. “</w:t>
      </w:r>
      <w:r w:rsidRPr="002B3A08">
        <w:rPr>
          <w:rStyle w:val="StyleUnderline"/>
          <w:highlight w:val="cyan"/>
        </w:rPr>
        <w:t>It’s</w:t>
      </w:r>
      <w:r w:rsidRPr="001B45E3">
        <w:rPr>
          <w:rStyle w:val="StyleUnderline"/>
        </w:rPr>
        <w:t xml:space="preserve"> almost </w:t>
      </w:r>
      <w:r w:rsidRPr="002B3A08">
        <w:rPr>
          <w:rStyle w:val="StyleUnderline"/>
          <w:highlight w:val="cyan"/>
        </w:rPr>
        <w:t>impossible to have enough fuel to change your mind</w:t>
      </w:r>
      <w:r w:rsidRPr="001B45E3">
        <w:rPr>
          <w:rStyle w:val="StyleUnderline"/>
        </w:rPr>
        <w:t xml:space="preserve"> and go to a different one.”</w:t>
      </w:r>
      <w:r>
        <w:rPr>
          <w:rStyle w:val="StyleUnderline"/>
        </w:rPr>
        <w:t xml:space="preserve"> </w:t>
      </w:r>
      <w:r w:rsidRPr="001B45E3">
        <w:rPr>
          <w:sz w:val="14"/>
        </w:rPr>
        <w:t xml:space="preserve">Then, </w:t>
      </w:r>
      <w:r w:rsidRPr="002B3A08">
        <w:rPr>
          <w:rStyle w:val="Emphasis"/>
          <w:highlight w:val="cyan"/>
        </w:rPr>
        <w:t>once you get there, there’s</w:t>
      </w:r>
      <w:r w:rsidRPr="001B45E3">
        <w:rPr>
          <w:rStyle w:val="Emphasis"/>
        </w:rPr>
        <w:t xml:space="preserve"> the problem of </w:t>
      </w:r>
      <w:r w:rsidRPr="002B3A08">
        <w:rPr>
          <w:rStyle w:val="Emphasis"/>
          <w:highlight w:val="cyan"/>
        </w:rPr>
        <w:t>gravity</w:t>
      </w:r>
      <w:r w:rsidRPr="001B45E3">
        <w:rPr>
          <w:sz w:val="14"/>
        </w:rPr>
        <w:t xml:space="preserve">. The companies' craft may master constellation- or formation-flying around our planet. But </w:t>
      </w:r>
      <w:r w:rsidRPr="001B45E3">
        <w:rPr>
          <w:rStyle w:val="StyleUnderline"/>
        </w:rPr>
        <w:t>Earth</w:t>
      </w:r>
      <w:r w:rsidRPr="001B45E3">
        <w:rPr>
          <w:sz w:val="14"/>
        </w:rPr>
        <w:t xml:space="preserve">, as globes have suggested for centuries, </w:t>
      </w:r>
      <w:r w:rsidRPr="001B45E3">
        <w:rPr>
          <w:rStyle w:val="StyleUnderline"/>
        </w:rPr>
        <w:t>is</w:t>
      </w:r>
      <w:r w:rsidRPr="001B45E3">
        <w:rPr>
          <w:sz w:val="14"/>
        </w:rPr>
        <w:t xml:space="preserve"> basically </w:t>
      </w:r>
      <w:r w:rsidRPr="001B45E3">
        <w:rPr>
          <w:rStyle w:val="StyleUnderline"/>
        </w:rPr>
        <w:t>a sphere</w:t>
      </w:r>
      <w:r w:rsidRPr="001B45E3">
        <w:rPr>
          <w:sz w:val="14"/>
        </w:rPr>
        <w:t xml:space="preserve">. And </w:t>
      </w:r>
      <w:r w:rsidRPr="001B45E3">
        <w:rPr>
          <w:rStyle w:val="StyleUnderline"/>
        </w:rPr>
        <w:t>its mass is pretty evenly distributed. Gravity is basically the same everywhere in a spacecraft’s orbit</w:t>
      </w:r>
      <w:r w:rsidRPr="001B45E3">
        <w:rPr>
          <w:sz w:val="14"/>
        </w:rPr>
        <w:t xml:space="preserve">. Keeping spacecraft in line in such a boring gravitational field is “easy.” But have you seen pictures of </w:t>
      </w:r>
      <w:r w:rsidRPr="002B3A08">
        <w:rPr>
          <w:rStyle w:val="StyleUnderline"/>
          <w:highlight w:val="cyan"/>
        </w:rPr>
        <w:t>asteroids</w:t>
      </w:r>
      <w:r w:rsidRPr="001B45E3">
        <w:rPr>
          <w:sz w:val="14"/>
        </w:rPr>
        <w:t xml:space="preserve">? Those pockmarked potato colonies </w:t>
      </w:r>
      <w:r w:rsidRPr="001B45E3">
        <w:rPr>
          <w:rStyle w:val="StyleUnderline"/>
        </w:rPr>
        <w:t xml:space="preserve">with weird peaks and valleys </w:t>
      </w:r>
      <w:r w:rsidRPr="002B3A08">
        <w:rPr>
          <w:rStyle w:val="StyleUnderline"/>
          <w:highlight w:val="cyan"/>
        </w:rPr>
        <w:t>have complicated gravity</w:t>
      </w:r>
      <w:r w:rsidRPr="001B45E3">
        <w:rPr>
          <w:rStyle w:val="StyleUnderline"/>
        </w:rPr>
        <w:t xml:space="preserve"> and composition</w:t>
      </w:r>
      <w:r w:rsidRPr="001B45E3">
        <w:rPr>
          <w:sz w:val="14"/>
        </w:rPr>
        <w:t xml:space="preserve">. </w:t>
      </w:r>
      <w:r w:rsidRPr="001B45E3">
        <w:rPr>
          <w:rStyle w:val="StyleUnderline"/>
        </w:rPr>
        <w:t>The companies will have to climb over both these early obstacles before they get to even bigger ones</w:t>
      </w:r>
      <w:r w:rsidRPr="001B45E3">
        <w:rPr>
          <w:sz w:val="14"/>
        </w:rPr>
        <w:t xml:space="preserve">: </w:t>
      </w:r>
      <w:r w:rsidRPr="001B45E3">
        <w:rPr>
          <w:rStyle w:val="Emphasis"/>
        </w:rPr>
        <w:t xml:space="preserve">that part where </w:t>
      </w:r>
      <w:r w:rsidRPr="002B3A08">
        <w:rPr>
          <w:rStyle w:val="Emphasis"/>
          <w:highlight w:val="cyan"/>
        </w:rPr>
        <w:t>they have to build robots that can mine and spacecraft</w:t>
      </w:r>
      <w:r w:rsidRPr="001B45E3">
        <w:rPr>
          <w:rStyle w:val="Emphasis"/>
        </w:rPr>
        <w:t xml:space="preserve"> that can bring the haul back</w:t>
      </w:r>
      <w:r w:rsidRPr="001B45E3">
        <w:rPr>
          <w:sz w:val="14"/>
        </w:rPr>
        <w:t xml:space="preserve">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rsidR="007432EA" w:rsidRDefault="007432EA" w:rsidP="007432EA">
      <w:pPr>
        <w:pStyle w:val="Heading4"/>
      </w:pPr>
      <w:r>
        <w:t>We’re still decades away from being able to mine asteroids</w:t>
      </w:r>
    </w:p>
    <w:p w:rsidR="007432EA" w:rsidRPr="00E76252" w:rsidRDefault="007432EA" w:rsidP="007432EA">
      <w:proofErr w:type="spellStart"/>
      <w:r w:rsidRPr="00E76252">
        <w:rPr>
          <w:rStyle w:val="Style13ptBold"/>
        </w:rPr>
        <w:t>Zeitz</w:t>
      </w:r>
      <w:proofErr w:type="spellEnd"/>
      <w:r>
        <w:t>, 11-26-</w:t>
      </w:r>
      <w:r w:rsidRPr="00E76252">
        <w:rPr>
          <w:rStyle w:val="Style13ptBold"/>
        </w:rPr>
        <w:t>2018</w:t>
      </w:r>
      <w:r>
        <w:t xml:space="preserve"> (Jessica </w:t>
      </w:r>
      <w:proofErr w:type="spellStart"/>
      <w:r>
        <w:t>Zeitz</w:t>
      </w:r>
      <w:proofErr w:type="spellEnd"/>
      <w:r>
        <w:t xml:space="preserve">, "Asteroid Mining is a Loftier Goal than Previously Thought," </w:t>
      </w:r>
      <w:proofErr w:type="spellStart"/>
      <w:r>
        <w:t>Asgardia</w:t>
      </w:r>
      <w:proofErr w:type="spellEnd"/>
      <w:r>
        <w:t>: The Space Nation, https://asgardia.space/en/news/asgardia-space-news-asteroid-mining-is-a-loftier-goal-than-previously-thought, 7-30-2019) AB</w:t>
      </w:r>
    </w:p>
    <w:p w:rsidR="007432EA" w:rsidRPr="007432EA" w:rsidRDefault="007432EA" w:rsidP="007432EA">
      <w:pPr>
        <w:rPr>
          <w:sz w:val="14"/>
        </w:rPr>
      </w:pPr>
      <w:r w:rsidRPr="0098145B">
        <w:rPr>
          <w:sz w:val="14"/>
        </w:rPr>
        <w:t xml:space="preserve">Neil deGrasse Tyson, the renowned astrophysicist, said in an interview in 2015, that the first trillionaire would be the person who exploits the natural resources on asteroids. And now numerous entrepreneurs are aiming to be the first to mine asteroids for the minerals or water they contain. One of the more prominent space-mining startups is Planetary Resources. They were founded in 2012 and feature high-profile investors such as movie director James Cameron and Google co-founder Larry Page. At the beginning of 2018, Planetary Resources had just launched a brand-new miniature satellite with a proprietary design, one that would use a mid-wave infrared imager to detect sources of water beyond Earth’s atmosphere. It was the first move toward their longer-term goal of mining the first asteroid. In 2016, Planetary Resources had raised $21 million, and then an additional $28 million via a partnership deal with the government of Luxembourg, a country aiming to position itself as the Earth-based hub for all things interplanetary mining–related. However, </w:t>
      </w:r>
      <w:r w:rsidRPr="005A2EFA">
        <w:rPr>
          <w:rStyle w:val="StyleUnderline"/>
        </w:rPr>
        <w:t>the company based in Redmond, Wash., soon found itself facing some issues</w:t>
      </w:r>
      <w:r w:rsidRPr="0098145B">
        <w:rPr>
          <w:rStyle w:val="StyleUnderline"/>
        </w:rPr>
        <w:t>: Not being able to raise enough funds caused employee layoffs</w:t>
      </w:r>
      <w:r w:rsidRPr="0098145B">
        <w:rPr>
          <w:sz w:val="14"/>
        </w:rPr>
        <w:t xml:space="preserve">. </w:t>
      </w:r>
      <w:r w:rsidRPr="005A2EFA">
        <w:rPr>
          <w:rStyle w:val="StyleUnderline"/>
        </w:rPr>
        <w:t>It was reported that the staff shrank from approximately 70 workers to only about ten workers</w:t>
      </w:r>
      <w:r w:rsidRPr="0098145B">
        <w:rPr>
          <w:sz w:val="14"/>
        </w:rPr>
        <w:t xml:space="preserve">. Moreover, </w:t>
      </w:r>
      <w:r w:rsidRPr="005A2EFA">
        <w:rPr>
          <w:rStyle w:val="StyleUnderline"/>
        </w:rPr>
        <w:t>Luxembourg sold its 10% stake in the company. By the end of August, CEO Chris Lewicki intended to auction off laptops and other equipment.</w:t>
      </w:r>
      <w:r>
        <w:rPr>
          <w:rStyle w:val="StyleUnderline"/>
        </w:rPr>
        <w:t xml:space="preserve"> </w:t>
      </w:r>
      <w:r w:rsidRPr="006C70CA">
        <w:rPr>
          <w:rStyle w:val="StyleUnderline"/>
          <w:highlight w:val="cyan"/>
        </w:rPr>
        <w:t>Although asteroid mining is a potentially lucrative business</w:t>
      </w:r>
      <w:r w:rsidRPr="005A2EFA">
        <w:rPr>
          <w:rStyle w:val="StyleUnderline"/>
        </w:rPr>
        <w:t>,</w:t>
      </w:r>
      <w:r w:rsidRPr="0098145B">
        <w:rPr>
          <w:sz w:val="14"/>
        </w:rPr>
        <w:t xml:space="preserve"> for instance, a report by Goldman Sachs estimated the platinum found on one asteroid could be worth as much as $50 billion, </w:t>
      </w:r>
      <w:r w:rsidRPr="006C70CA">
        <w:rPr>
          <w:rStyle w:val="Emphasis"/>
          <w:highlight w:val="cyan"/>
        </w:rPr>
        <w:t>they still need to figure out ways to overcome the technical obstacles of mining them</w:t>
      </w:r>
      <w:r w:rsidRPr="0098145B">
        <w:rPr>
          <w:sz w:val="14"/>
        </w:rPr>
        <w:t xml:space="preserve">. </w:t>
      </w:r>
      <w:r w:rsidRPr="006C70CA">
        <w:rPr>
          <w:rStyle w:val="StyleUnderline"/>
          <w:highlight w:val="cyan"/>
        </w:rPr>
        <w:t>External observers stated that any company looking at drilling into space rocks had best get ready for a long wait</w:t>
      </w:r>
      <w:r w:rsidRPr="005A2EFA">
        <w:rPr>
          <w:rStyle w:val="StyleUnderline"/>
        </w:rPr>
        <w:t>.</w:t>
      </w:r>
      <w:r>
        <w:rPr>
          <w:u w:val="single"/>
        </w:rPr>
        <w:t xml:space="preserve"> </w:t>
      </w:r>
      <w:r w:rsidRPr="0098145B">
        <w:rPr>
          <w:sz w:val="14"/>
        </w:rPr>
        <w:t xml:space="preserve">George </w:t>
      </w:r>
      <w:r w:rsidRPr="005A2EFA">
        <w:rPr>
          <w:rStyle w:val="StyleUnderline"/>
        </w:rPr>
        <w:t>Sowers, a professor in the space resources program</w:t>
      </w:r>
      <w:r w:rsidRPr="0098145B">
        <w:rPr>
          <w:sz w:val="14"/>
        </w:rPr>
        <w:t xml:space="preserve"> at the Colorado School of Mines, </w:t>
      </w:r>
      <w:r w:rsidRPr="005A2EFA">
        <w:rPr>
          <w:rStyle w:val="StyleUnderline"/>
        </w:rPr>
        <w:t>explained that there will be many bumps in the road to creating this entirely new field, so any startup company that had these grandiose ambitions has to be pragmatic about setting up a reliable revenue stream</w:t>
      </w:r>
      <w:r w:rsidRPr="0098145B">
        <w:rPr>
          <w:sz w:val="14"/>
        </w:rPr>
        <w:t xml:space="preserve">. </w:t>
      </w:r>
      <w:r w:rsidRPr="005A2EFA">
        <w:rPr>
          <w:rStyle w:val="StyleUnderline"/>
        </w:rPr>
        <w:t>Another asteroid mining competitor company</w:t>
      </w:r>
      <w:r w:rsidRPr="0098145B">
        <w:rPr>
          <w:sz w:val="14"/>
        </w:rPr>
        <w:t xml:space="preserve"> called Deep Space Industries (DSI), based in San Jose, </w:t>
      </w:r>
      <w:r w:rsidRPr="005A2EFA">
        <w:rPr>
          <w:rStyle w:val="StyleUnderline"/>
        </w:rPr>
        <w:t xml:space="preserve">has given up on their focus to mine asteroids until they can be much </w:t>
      </w:r>
      <w:proofErr w:type="gramStart"/>
      <w:r w:rsidRPr="005A2EFA">
        <w:rPr>
          <w:rStyle w:val="StyleUnderline"/>
        </w:rPr>
        <w:t>more sure</w:t>
      </w:r>
      <w:proofErr w:type="gramEnd"/>
      <w:r w:rsidRPr="005A2EFA">
        <w:rPr>
          <w:rStyle w:val="StyleUnderline"/>
        </w:rPr>
        <w:t xml:space="preserve"> that the cost of travelling to those asteroids won’t bankrupt the business.</w:t>
      </w:r>
      <w:r>
        <w:rPr>
          <w:rStyle w:val="StyleUnderline"/>
        </w:rPr>
        <w:t xml:space="preserve"> </w:t>
      </w:r>
      <w:r w:rsidRPr="0098145B">
        <w:rPr>
          <w:sz w:val="14"/>
        </w:rPr>
        <w:t xml:space="preserve">For the past year and a half, DSI has been working on producing a spacecraft that will cost less than $10 million. CEO Bill Miller explained that there’s a big need for low-cost transportation to deep space and a commercially viable strategy, so that’s what the company is focusing on currently. This October marked another exciting turn of events for the asteroid-mining industry. They came across another technology vying to define the rest of the century. Planetary Resources’ assets were acquired by </w:t>
      </w:r>
      <w:proofErr w:type="spellStart"/>
      <w:r w:rsidRPr="0098145B">
        <w:rPr>
          <w:sz w:val="14"/>
        </w:rPr>
        <w:t>ConsenSys</w:t>
      </w:r>
      <w:proofErr w:type="spellEnd"/>
      <w:r w:rsidRPr="0098145B">
        <w:rPr>
          <w:sz w:val="14"/>
        </w:rPr>
        <w:t xml:space="preserve">, a Brooklyn-based blockchain company founded by Joe </w:t>
      </w:r>
      <w:proofErr w:type="spellStart"/>
      <w:r w:rsidRPr="0098145B">
        <w:rPr>
          <w:sz w:val="14"/>
        </w:rPr>
        <w:t>Lubin</w:t>
      </w:r>
      <w:proofErr w:type="spellEnd"/>
      <w:r w:rsidRPr="0098145B">
        <w:rPr>
          <w:sz w:val="14"/>
        </w:rPr>
        <w:t xml:space="preserve">, co-founder of the cryptocurrency Ethereum. However, </w:t>
      </w:r>
      <w:r w:rsidRPr="0098145B">
        <w:rPr>
          <w:rStyle w:val="StyleUnderline"/>
        </w:rPr>
        <w:t>no one knows precisely what a blockchain startup wants with a space-­mining company</w:t>
      </w:r>
      <w:r w:rsidRPr="0098145B">
        <w:rPr>
          <w:sz w:val="14"/>
        </w:rPr>
        <w:t xml:space="preserve">. Details surrounding the transaction are confidential, and in a statement, made by </w:t>
      </w:r>
      <w:proofErr w:type="spellStart"/>
      <w:r w:rsidRPr="0098145B">
        <w:rPr>
          <w:sz w:val="14"/>
        </w:rPr>
        <w:t>Lubin</w:t>
      </w:r>
      <w:proofErr w:type="spellEnd"/>
      <w:r w:rsidRPr="0098145B">
        <w:rPr>
          <w:sz w:val="14"/>
        </w:rPr>
        <w:t xml:space="preserve"> it seemed as if journeying into space is a natural outgrowth for his company, noting that the purchase reflects their belief in democratizing and decentralizing space initiatives. For the broad </w:t>
      </w:r>
      <w:proofErr w:type="spellStart"/>
      <w:r w:rsidRPr="0098145B">
        <w:rPr>
          <w:sz w:val="14"/>
        </w:rPr>
        <w:t>endeavour</w:t>
      </w:r>
      <w:proofErr w:type="spellEnd"/>
      <w:r w:rsidRPr="0098145B">
        <w:rPr>
          <w:sz w:val="14"/>
        </w:rPr>
        <w:t xml:space="preserve"> of fracking the galaxy for profit, however, the underlying message is a simple one: Find an alternative source of funding, at least for now. </w:t>
      </w:r>
      <w:r w:rsidRPr="0098145B">
        <w:rPr>
          <w:rStyle w:val="StyleUnderline"/>
        </w:rPr>
        <w:t xml:space="preserve">As per University of Arizona professor Dante Lauretta, a principal investigator for NASA’s Osiris-Rex asteroid mission, </w:t>
      </w:r>
      <w:r w:rsidRPr="006C70CA">
        <w:rPr>
          <w:rStyle w:val="StyleUnderline"/>
          <w:highlight w:val="cyan"/>
        </w:rPr>
        <w:t>the concept of space mining within the next ten years seemed like a viable goal, in 2017</w:t>
      </w:r>
      <w:r w:rsidRPr="0098145B">
        <w:rPr>
          <w:rStyle w:val="StyleUnderline"/>
        </w:rPr>
        <w:t xml:space="preserve">. </w:t>
      </w:r>
      <w:r w:rsidRPr="006C70CA">
        <w:rPr>
          <w:rStyle w:val="StyleUnderline"/>
          <w:highlight w:val="cyan"/>
        </w:rPr>
        <w:t>However</w:t>
      </w:r>
      <w:r w:rsidRPr="0098145B">
        <w:rPr>
          <w:rStyle w:val="StyleUnderline"/>
        </w:rPr>
        <w:t xml:space="preserve">, with 2019 soon approaching, he says, </w:t>
      </w:r>
      <w:r w:rsidRPr="006C70CA">
        <w:rPr>
          <w:rStyle w:val="Emphasis"/>
          <w:highlight w:val="cyan"/>
        </w:rPr>
        <w:t>it now feels much loftier</w:t>
      </w:r>
      <w:r w:rsidRPr="0098145B">
        <w:rPr>
          <w:rStyle w:val="StyleUnderline"/>
        </w:rPr>
        <w:t>.</w:t>
      </w:r>
      <w:r>
        <w:rPr>
          <w:rStyle w:val="StyleUnderline"/>
        </w:rPr>
        <w:t xml:space="preserve"> </w:t>
      </w:r>
      <w:r w:rsidRPr="0098145B">
        <w:rPr>
          <w:rStyle w:val="StyleUnderline"/>
        </w:rPr>
        <w:t>Lauretta, who serves on Planetary Resources’ scientific advisory board, explained that</w:t>
      </w:r>
      <w:r w:rsidRPr="0098145B">
        <w:rPr>
          <w:sz w:val="14"/>
        </w:rPr>
        <w:t xml:space="preserve"> </w:t>
      </w:r>
      <w:r w:rsidRPr="006C70CA">
        <w:rPr>
          <w:rStyle w:val="Emphasis"/>
          <w:highlight w:val="cyan"/>
        </w:rPr>
        <w:t>it takes a long time to get up to an asteroid, to process material, to deliver that material</w:t>
      </w:r>
      <w:r w:rsidRPr="0098145B">
        <w:rPr>
          <w:rStyle w:val="Emphasis"/>
        </w:rPr>
        <w:t>.</w:t>
      </w:r>
      <w:r w:rsidRPr="0098145B">
        <w:rPr>
          <w:sz w:val="14"/>
        </w:rPr>
        <w:t xml:space="preserve"> </w:t>
      </w:r>
      <w:r w:rsidRPr="006C70CA">
        <w:rPr>
          <w:rStyle w:val="Emphasis"/>
          <w:highlight w:val="cyan"/>
        </w:rPr>
        <w:t>It’s a prospect that could take many decades to accomplish</w:t>
      </w:r>
      <w:r w:rsidRPr="006C70CA">
        <w:rPr>
          <w:sz w:val="14"/>
          <w:highlight w:val="cyan"/>
        </w:rPr>
        <w:t>.</w:t>
      </w:r>
      <w:r w:rsidRPr="0098145B">
        <w:rPr>
          <w:sz w:val="14"/>
        </w:rPr>
        <w:t xml:space="preserve"> However, that doesn’t mean no one will ever mine asteroids. The Osiris spacecraft is coming close to an asteroid known as </w:t>
      </w:r>
      <w:proofErr w:type="spellStart"/>
      <w:r w:rsidRPr="0098145B">
        <w:rPr>
          <w:sz w:val="14"/>
        </w:rPr>
        <w:t>Bennu</w:t>
      </w:r>
      <w:proofErr w:type="spellEnd"/>
      <w:r w:rsidRPr="0098145B">
        <w:rPr>
          <w:sz w:val="14"/>
        </w:rPr>
        <w:t xml:space="preserve"> and will try to land on its surface in the summer of 2020 to gather samples to send back to Earth. Lauretta is confident that the scientific and engineering challenges of asteroid mining will be overcome, stating that there’s nothing they can’t solve it’s just about getting the business case in place.</w:t>
      </w:r>
    </w:p>
    <w:p w:rsidR="007432EA" w:rsidRDefault="007432EA" w:rsidP="007432EA">
      <w:pPr>
        <w:pStyle w:val="Heading4"/>
      </w:pPr>
      <w:r>
        <w:t xml:space="preserve">No </w:t>
      </w:r>
      <w:proofErr w:type="spellStart"/>
      <w:r>
        <w:t>miscalc</w:t>
      </w:r>
      <w:proofErr w:type="spellEnd"/>
      <w:r>
        <w:t xml:space="preserve"> or escalation</w:t>
      </w:r>
    </w:p>
    <w:p w:rsidR="007432EA" w:rsidRDefault="007432EA" w:rsidP="007432EA">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 xml:space="preserve">and Ivan </w:t>
      </w:r>
      <w:proofErr w:type="spellStart"/>
      <w:r w:rsidRPr="00F107EC">
        <w:t>Martinovic</w:t>
      </w:r>
      <w:proofErr w:type="spellEnd"/>
      <w:r w:rsidRPr="00F107EC">
        <w:t>,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2" w:history="1">
        <w:r w:rsidRPr="00F107EC">
          <w:t>https://ccdcoe.org/uploads/2019/06/Art_12_The-Cyber-ASAT.pdf</w:t>
        </w:r>
      </w:hyperlink>
    </w:p>
    <w:p w:rsidR="007432EA" w:rsidRPr="007432EA" w:rsidRDefault="007432EA" w:rsidP="007432EA">
      <w:pPr>
        <w:rPr>
          <w:u w:val="single"/>
        </w:rPr>
      </w:pPr>
      <w:r w:rsidRPr="007D507D">
        <w:rPr>
          <w:sz w:val="16"/>
        </w:rPr>
        <w:t>A. Limited Accessibility Space is difficult. Over 60 years have passed since the first Sputnik launch and only nine countries (ten including the EU) have orbital launch capabilities. More</w:t>
      </w:r>
      <w:bookmarkStart w:id="0" w:name="_GoBack"/>
      <w:bookmarkEnd w:id="0"/>
      <w:r w:rsidRPr="007D507D">
        <w:rPr>
          <w:sz w:val="16"/>
        </w:rPr>
        <w:t xml:space="preserv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rsidR="007432EA" w:rsidRPr="0051595F" w:rsidRDefault="007432EA" w:rsidP="007432EA">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rsidR="007432EA" w:rsidRPr="0051595F" w:rsidRDefault="007432EA" w:rsidP="007432EA">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rsidR="007432EA" w:rsidRPr="0051595F" w:rsidRDefault="007432EA" w:rsidP="007432EA">
      <w:pPr>
        <w:rPr>
          <w:sz w:val="16"/>
          <w:szCs w:val="16"/>
        </w:rPr>
      </w:pPr>
      <w:r w:rsidRPr="0051595F">
        <w:rPr>
          <w:sz w:val="16"/>
          <w:szCs w:val="16"/>
        </w:rPr>
        <w:t>Everyone needs space</w:t>
      </w:r>
    </w:p>
    <w:p w:rsidR="007432EA" w:rsidRDefault="007432EA" w:rsidP="007432EA">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rsidR="001A3491" w:rsidRDefault="001A3491" w:rsidP="001A3491">
      <w:pPr>
        <w:pStyle w:val="Heading4"/>
      </w:pPr>
      <w:r>
        <w:t xml:space="preserve">All the </w:t>
      </w:r>
      <w:proofErr w:type="spellStart"/>
      <w:r>
        <w:t>astroterror</w:t>
      </w:r>
      <w:proofErr w:type="spellEnd"/>
      <w:r>
        <w:t xml:space="preserve"> arguments are speculative and assume rogue states have the </w:t>
      </w:r>
      <w:r w:rsidR="00F42325">
        <w:t>capability</w:t>
      </w:r>
      <w:r>
        <w:t xml:space="preserve"> to launch asteroids into the earth which obviously </w:t>
      </w:r>
      <w:proofErr w:type="spellStart"/>
      <w:r>
        <w:t>isnt</w:t>
      </w:r>
      <w:proofErr w:type="spellEnd"/>
      <w:r>
        <w:t xml:space="preserve"> true – </w:t>
      </w:r>
      <w:proofErr w:type="spellStart"/>
      <w:r>
        <w:t>its</w:t>
      </w:r>
      <w:proofErr w:type="spellEnd"/>
      <w:r>
        <w:t xml:space="preserve"> their burden of proof</w:t>
      </w:r>
    </w:p>
    <w:p w:rsidR="001A3491" w:rsidRDefault="001A3491" w:rsidP="001A3491">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rsidR="001A3491" w:rsidRDefault="001A3491" w:rsidP="001A3491">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rsidR="001A3491" w:rsidRDefault="001A3491" w:rsidP="001A3491">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rsidR="001A3491" w:rsidRDefault="001A3491" w:rsidP="001A3491">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rsidR="001A3491" w:rsidRPr="003B6BA7" w:rsidRDefault="001A3491" w:rsidP="001A3491">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rsidR="001A3491" w:rsidRDefault="001A3491" w:rsidP="001A3491">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rsidR="001A3491" w:rsidRPr="001A3491" w:rsidRDefault="001A3491" w:rsidP="001A3491">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w:t>
      </w:r>
      <w:proofErr w:type="gramStart"/>
      <w:r w:rsidRPr="003B6BA7">
        <w:rPr>
          <w:rStyle w:val="StyleUnderline"/>
        </w:rPr>
        <w:t>other</w:t>
      </w:r>
      <w:proofErr w:type="gramEnd"/>
      <w:r w:rsidRPr="003B6BA7">
        <w:rPr>
          <w:rStyle w:val="StyleUnderline"/>
        </w:rPr>
        <w:t xml:space="preserve">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rsidR="00BA41CD" w:rsidRDefault="007432EA" w:rsidP="00BA41CD">
      <w:pPr>
        <w:pStyle w:val="Heading2"/>
      </w:pPr>
      <w:r>
        <w:t>Russia</w:t>
      </w:r>
    </w:p>
    <w:p w:rsidR="00061362" w:rsidRDefault="00BA41CD" w:rsidP="00061362">
      <w:pPr>
        <w:pStyle w:val="Heading4"/>
        <w:rPr>
          <w:shd w:val="clear" w:color="auto" w:fill="FFFFFF"/>
          <w:lang w:eastAsia="zh-CN"/>
        </w:rPr>
      </w:pPr>
      <w:r w:rsidRPr="00BA41CD">
        <w:rPr>
          <w:shd w:val="clear" w:color="auto" w:fill="FFFFFF"/>
          <w:lang w:eastAsia="zh-CN"/>
        </w:rPr>
        <w:t>They solve 0% of the second advantage</w:t>
      </w:r>
      <w:r w:rsidR="00A76F13">
        <w:rPr>
          <w:shd w:val="clear" w:color="auto" w:fill="FFFFFF"/>
          <w:lang w:eastAsia="zh-CN"/>
        </w:rPr>
        <w:t xml:space="preserve"> – their </w:t>
      </w:r>
      <w:proofErr w:type="spellStart"/>
      <w:r w:rsidR="00A76F13">
        <w:rPr>
          <w:shd w:val="clear" w:color="auto" w:fill="FFFFFF"/>
          <w:lang w:eastAsia="zh-CN"/>
        </w:rPr>
        <w:t>ev</w:t>
      </w:r>
      <w:proofErr w:type="spellEnd"/>
      <w:r w:rsidR="00A76F13">
        <w:rPr>
          <w:shd w:val="clear" w:color="auto" w:fill="FFFFFF"/>
          <w:lang w:eastAsia="zh-CN"/>
        </w:rPr>
        <w:t xml:space="preserve"> is terrible</w:t>
      </w:r>
      <w:r w:rsidRPr="00BA41CD">
        <w:rPr>
          <w:shd w:val="clear" w:color="auto" w:fill="FFFFFF"/>
          <w:lang w:eastAsia="zh-CN"/>
        </w:rPr>
        <w:t xml:space="preserve">. </w:t>
      </w:r>
    </w:p>
    <w:p w:rsidR="00C35BEE" w:rsidRDefault="00BA41CD" w:rsidP="00061362">
      <w:pPr>
        <w:pStyle w:val="Heading4"/>
        <w:rPr>
          <w:shd w:val="clear" w:color="auto" w:fill="FFFFFF"/>
          <w:lang w:eastAsia="zh-CN"/>
        </w:rPr>
      </w:pPr>
      <w:r w:rsidRPr="00BA41CD">
        <w:rPr>
          <w:shd w:val="clear" w:color="auto" w:fill="FFFFFF"/>
          <w:lang w:eastAsia="zh-CN"/>
        </w:rPr>
        <w:t xml:space="preserve">The </w:t>
      </w:r>
      <w:proofErr w:type="spellStart"/>
      <w:r w:rsidRPr="00BA41CD">
        <w:rPr>
          <w:shd w:val="clear" w:color="auto" w:fill="FFFFFF"/>
          <w:lang w:eastAsia="zh-CN"/>
        </w:rPr>
        <w:t>Koffler</w:t>
      </w:r>
      <w:proofErr w:type="spellEnd"/>
      <w:r w:rsidRPr="00BA41CD">
        <w:rPr>
          <w:shd w:val="clear" w:color="auto" w:fill="FFFFFF"/>
          <w:lang w:eastAsia="zh-CN"/>
        </w:rPr>
        <w:t xml:space="preserve"> card says that Moscow is posturing with space weapons and thinks that it can win an all-out space war – banning mining or even private appropriation writ large would do nothing to stop that because they see it as a war with the Pentagon. </w:t>
      </w:r>
    </w:p>
    <w:p w:rsidR="00BA41CD" w:rsidRDefault="00BA41CD" w:rsidP="00BA41CD">
      <w:pPr>
        <w:pStyle w:val="Heading4"/>
        <w:rPr>
          <w:shd w:val="clear" w:color="auto" w:fill="FFFFFF"/>
          <w:lang w:eastAsia="zh-CN"/>
        </w:rPr>
      </w:pPr>
      <w:r w:rsidRPr="00BA41CD">
        <w:rPr>
          <w:shd w:val="clear" w:color="auto" w:fill="FFFFFF"/>
          <w:lang w:eastAsia="zh-CN"/>
        </w:rPr>
        <w:t>No 1ar spin because their authors are way too definitive that this war is inevitable and it’s just a question of the Pentagon developing a better strategy to win it.</w:t>
      </w:r>
      <w:r w:rsidRPr="00BA41CD">
        <w:rPr>
          <w:lang w:eastAsia="zh-CN"/>
        </w:rPr>
        <w:br/>
      </w:r>
      <w:r w:rsidRPr="00BA41CD">
        <w:rPr>
          <w:shd w:val="clear" w:color="auto" w:fill="FFFFFF"/>
          <w:lang w:eastAsia="zh-CN"/>
        </w:rPr>
        <w:t xml:space="preserve">And even the most generous reading of their advantage is missing an internal link. </w:t>
      </w:r>
      <w:proofErr w:type="spellStart"/>
      <w:r w:rsidRPr="00BA41CD">
        <w:rPr>
          <w:shd w:val="clear" w:color="auto" w:fill="FFFFFF"/>
          <w:lang w:eastAsia="zh-CN"/>
        </w:rPr>
        <w:t>Taichman</w:t>
      </w:r>
      <w:proofErr w:type="spellEnd"/>
      <w:r w:rsidRPr="00BA41CD">
        <w:rPr>
          <w:shd w:val="clear" w:color="auto" w:fill="FFFFFF"/>
          <w:lang w:eastAsia="zh-CN"/>
        </w:rPr>
        <w:t xml:space="preserve"> is </w:t>
      </w:r>
      <w:proofErr w:type="spellStart"/>
      <w:r w:rsidRPr="00BA41CD">
        <w:rPr>
          <w:shd w:val="clear" w:color="auto" w:fill="FFFFFF"/>
          <w:lang w:eastAsia="zh-CN"/>
        </w:rPr>
        <w:t>mistagged</w:t>
      </w:r>
      <w:proofErr w:type="spellEnd"/>
      <w:r w:rsidRPr="00BA41CD">
        <w:rPr>
          <w:shd w:val="clear" w:color="auto" w:fill="FFFFFF"/>
          <w:lang w:eastAsia="zh-CN"/>
        </w:rPr>
        <w:t xml:space="preserve"> and just says that the US is privately appropriating space but nothing about that appropriation hurting relations, so there’s no way the </w:t>
      </w:r>
      <w:proofErr w:type="spellStart"/>
      <w:r w:rsidRPr="00BA41CD">
        <w:rPr>
          <w:shd w:val="clear" w:color="auto" w:fill="FFFFFF"/>
          <w:lang w:eastAsia="zh-CN"/>
        </w:rPr>
        <w:t>aff</w:t>
      </w:r>
      <w:proofErr w:type="spellEnd"/>
      <w:r w:rsidRPr="00BA41CD">
        <w:rPr>
          <w:shd w:val="clear" w:color="auto" w:fill="FFFFFF"/>
          <w:lang w:eastAsia="zh-CN"/>
        </w:rPr>
        <w:t xml:space="preserve"> solves. And at best, it's not reverse casual - there's no way that banning asteroid mining would solve US-relations </w:t>
      </w:r>
    </w:p>
    <w:p w:rsidR="004E0674" w:rsidRDefault="004E0674" w:rsidP="004E0674">
      <w:pPr>
        <w:rPr>
          <w:rStyle w:val="Style13ptBold"/>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Mallick and Rajagopalan</w:t>
      </w:r>
      <w:r>
        <w:rPr>
          <w:rStyle w:val="Style13ptBold"/>
          <w:rFonts w:asciiTheme="majorHAnsi" w:hAnsiTheme="majorHAnsi" w:cstheme="majorHAnsi"/>
          <w:color w:val="000000" w:themeColor="text1"/>
        </w:rPr>
        <w:t xml:space="preserve"> just say that Russia might start mining but it doesn’t say that it would cause escalation</w:t>
      </w:r>
    </w:p>
    <w:p w:rsidR="004E0674" w:rsidRDefault="00A76F13" w:rsidP="004E0674">
      <w:pPr>
        <w:rPr>
          <w:rStyle w:val="Style13ptBold"/>
          <w:color w:val="000000" w:themeColor="text1"/>
        </w:rPr>
      </w:pPr>
      <w:proofErr w:type="spellStart"/>
      <w:r w:rsidRPr="00F84310">
        <w:rPr>
          <w:rStyle w:val="Style13ptBold"/>
          <w:color w:val="000000" w:themeColor="text1"/>
        </w:rPr>
        <w:t>Taichman</w:t>
      </w:r>
      <w:proofErr w:type="spellEnd"/>
      <w:r>
        <w:rPr>
          <w:rStyle w:val="Style13ptBold"/>
          <w:color w:val="000000" w:themeColor="text1"/>
        </w:rPr>
        <w:t xml:space="preserve"> says that Russia and China are already forming an alliance, which means that its non </w:t>
      </w:r>
      <w:proofErr w:type="spellStart"/>
      <w:r>
        <w:rPr>
          <w:rStyle w:val="Style13ptBold"/>
          <w:color w:val="000000" w:themeColor="text1"/>
        </w:rPr>
        <w:t>uq</w:t>
      </w:r>
      <w:proofErr w:type="spellEnd"/>
    </w:p>
    <w:p w:rsidR="00A76F13" w:rsidRPr="004E0674" w:rsidRDefault="00A76F13" w:rsidP="004E0674">
      <w:pPr>
        <w:rPr>
          <w:lang w:eastAsia="zh-CN"/>
        </w:rPr>
      </w:pPr>
    </w:p>
    <w:p w:rsidR="00BA41CD" w:rsidRPr="00BA41CD" w:rsidRDefault="00BA41CD" w:rsidP="00BA41CD"/>
    <w:p w:rsidR="007432EA" w:rsidRPr="007432EA" w:rsidRDefault="007432EA" w:rsidP="009E2F36">
      <w:pPr>
        <w:pStyle w:val="Heading4"/>
      </w:pPr>
    </w:p>
    <w:sectPr w:rsidR="007432EA" w:rsidRPr="007432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73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DB1"/>
    <w:rsid w:val="00052FB1"/>
    <w:rsid w:val="00054276"/>
    <w:rsid w:val="000547B1"/>
    <w:rsid w:val="0006091E"/>
    <w:rsid w:val="00061362"/>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49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76E"/>
    <w:rsid w:val="00482AF9"/>
    <w:rsid w:val="00496BB2"/>
    <w:rsid w:val="004B37B4"/>
    <w:rsid w:val="004B72B4"/>
    <w:rsid w:val="004C0314"/>
    <w:rsid w:val="004C0D3D"/>
    <w:rsid w:val="004C213E"/>
    <w:rsid w:val="004C376C"/>
    <w:rsid w:val="004C657F"/>
    <w:rsid w:val="004D17D8"/>
    <w:rsid w:val="004D52D8"/>
    <w:rsid w:val="004E0674"/>
    <w:rsid w:val="004E355B"/>
    <w:rsid w:val="005028E5"/>
    <w:rsid w:val="00503735"/>
    <w:rsid w:val="00516A88"/>
    <w:rsid w:val="00522065"/>
    <w:rsid w:val="005224F2"/>
    <w:rsid w:val="00533F1C"/>
    <w:rsid w:val="00536D8B"/>
    <w:rsid w:val="005379C3"/>
    <w:rsid w:val="005519C2"/>
    <w:rsid w:val="005523E0"/>
    <w:rsid w:val="0055320F"/>
    <w:rsid w:val="00553746"/>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DB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432E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F36"/>
    <w:rsid w:val="009F1CBB"/>
    <w:rsid w:val="009F3305"/>
    <w:rsid w:val="009F6FB2"/>
    <w:rsid w:val="00A071C0"/>
    <w:rsid w:val="00A22670"/>
    <w:rsid w:val="00A24B35"/>
    <w:rsid w:val="00A271BA"/>
    <w:rsid w:val="00A27F86"/>
    <w:rsid w:val="00A431C6"/>
    <w:rsid w:val="00A54315"/>
    <w:rsid w:val="00A60FBC"/>
    <w:rsid w:val="00A65C0B"/>
    <w:rsid w:val="00A76F13"/>
    <w:rsid w:val="00A776BA"/>
    <w:rsid w:val="00A81FD2"/>
    <w:rsid w:val="00A8441A"/>
    <w:rsid w:val="00A8674A"/>
    <w:rsid w:val="00A96E24"/>
    <w:rsid w:val="00AA161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40B"/>
    <w:rsid w:val="00B8710E"/>
    <w:rsid w:val="00B92A93"/>
    <w:rsid w:val="00BA17A8"/>
    <w:rsid w:val="00BA3C33"/>
    <w:rsid w:val="00BA41CD"/>
    <w:rsid w:val="00BA73F9"/>
    <w:rsid w:val="00BB0878"/>
    <w:rsid w:val="00BB1879"/>
    <w:rsid w:val="00BC0ABE"/>
    <w:rsid w:val="00BC30DB"/>
    <w:rsid w:val="00BC64FF"/>
    <w:rsid w:val="00BC7C37"/>
    <w:rsid w:val="00BD2244"/>
    <w:rsid w:val="00BE6472"/>
    <w:rsid w:val="00BF29B8"/>
    <w:rsid w:val="00BF46EA"/>
    <w:rsid w:val="00BF5461"/>
    <w:rsid w:val="00C07769"/>
    <w:rsid w:val="00C07D05"/>
    <w:rsid w:val="00C10856"/>
    <w:rsid w:val="00C203FA"/>
    <w:rsid w:val="00C244F5"/>
    <w:rsid w:val="00C3164F"/>
    <w:rsid w:val="00C31B5E"/>
    <w:rsid w:val="00C34D3E"/>
    <w:rsid w:val="00C35B37"/>
    <w:rsid w:val="00C35BEE"/>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325"/>
    <w:rsid w:val="00F43EA3"/>
    <w:rsid w:val="00F50C55"/>
    <w:rsid w:val="00F57FFB"/>
    <w:rsid w:val="00F601E6"/>
    <w:rsid w:val="00F73954"/>
    <w:rsid w:val="00F94060"/>
    <w:rsid w:val="00FA4E1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21BF0B3-6686-F04B-A73C-AD79087F3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A73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73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3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73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TAG,Card"/>
    <w:basedOn w:val="Normal"/>
    <w:next w:val="Normal"/>
    <w:link w:val="Heading4Char"/>
    <w:uiPriority w:val="9"/>
    <w:unhideWhenUsed/>
    <w:qFormat/>
    <w:rsid w:val="00BA73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3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3F9"/>
  </w:style>
  <w:style w:type="character" w:customStyle="1" w:styleId="Heading1Char">
    <w:name w:val="Heading 1 Char"/>
    <w:aliases w:val="Pocket Char"/>
    <w:basedOn w:val="DefaultParagraphFont"/>
    <w:link w:val="Heading1"/>
    <w:uiPriority w:val="9"/>
    <w:rsid w:val="00BA73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3F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BA73F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BA73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73F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BA73F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A73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73F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BA73F9"/>
    <w:rPr>
      <w:color w:val="auto"/>
      <w:u w:val="none"/>
    </w:rPr>
  </w:style>
  <w:style w:type="paragraph" w:styleId="DocumentMap">
    <w:name w:val="Document Map"/>
    <w:basedOn w:val="Normal"/>
    <w:link w:val="DocumentMapChar"/>
    <w:uiPriority w:val="99"/>
    <w:semiHidden/>
    <w:unhideWhenUsed/>
    <w:rsid w:val="00BA73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3F9"/>
    <w:rPr>
      <w:rFonts w:ascii="Lucida Grande" w:hAnsi="Lucida Grande" w:cs="Lucida Grande"/>
    </w:rPr>
  </w:style>
  <w:style w:type="paragraph" w:customStyle="1" w:styleId="textbold">
    <w:name w:val="text bold"/>
    <w:basedOn w:val="Normal"/>
    <w:link w:val="Emphasis"/>
    <w:uiPriority w:val="20"/>
    <w:qFormat/>
    <w:rsid w:val="007432EA"/>
    <w:pPr>
      <w:ind w:left="720"/>
      <w:jc w:val="both"/>
    </w:pPr>
    <w:rPr>
      <w:b/>
      <w:iCs/>
      <w:u w:val="single"/>
    </w:rPr>
  </w:style>
  <w:style w:type="paragraph" w:customStyle="1" w:styleId="Emphasis1">
    <w:name w:val="Emphasis1"/>
    <w:basedOn w:val="Normal"/>
    <w:uiPriority w:val="7"/>
    <w:qFormat/>
    <w:rsid w:val="009E2F36"/>
    <w:pPr>
      <w:pBdr>
        <w:top w:val="single" w:sz="4" w:space="1" w:color="auto"/>
        <w:left w:val="single" w:sz="4" w:space="4" w:color="auto"/>
        <w:bottom w:val="single" w:sz="4" w:space="1" w:color="auto"/>
        <w:right w:val="single" w:sz="4" w:space="4" w:color="auto"/>
      </w:pBdr>
      <w:spacing w:after="0" w:line="240" w:lineRule="auto"/>
      <w:ind w:left="720"/>
      <w:jc w:val="both"/>
    </w:pPr>
    <w:rPr>
      <w:rFonts w:ascii="Times New Roman" w:eastAsiaTheme="minorHAnsi" w:hAnsi="Times New Roman" w:cs="Times New Roman"/>
      <w:b/>
      <w:iCs/>
      <w:sz w:val="20"/>
      <w:szCs w:val="22"/>
      <w:u w:val="single"/>
    </w:rPr>
  </w:style>
  <w:style w:type="paragraph" w:styleId="Title">
    <w:name w:val="Title"/>
    <w:aliases w:val="title,UNDERLINE,Cites and Cards,Bold Underlined,Block Heading,Debate Normal"/>
    <w:basedOn w:val="Normal"/>
    <w:next w:val="Normal"/>
    <w:link w:val="TitleChar"/>
    <w:uiPriority w:val="10"/>
    <w:qFormat/>
    <w:rsid w:val="00553746"/>
    <w:pPr>
      <w:pBdr>
        <w:bottom w:val="single" w:sz="8" w:space="4" w:color="4F81BD"/>
      </w:pBdr>
      <w:spacing w:after="300"/>
      <w:contextualSpacing/>
    </w:pPr>
    <w:rPr>
      <w:rFonts w:eastAsia="Calibri" w:cs="Calibri"/>
      <w:bCs/>
      <w:szCs w:val="20"/>
      <w:u w:val="single"/>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553746"/>
    <w:rPr>
      <w:rFonts w:ascii="Calibri" w:eastAsia="Calibri" w:hAnsi="Calibri" w:cs="Calibri"/>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506">
      <w:bodyDiv w:val="1"/>
      <w:marLeft w:val="0"/>
      <w:marRight w:val="0"/>
      <w:marTop w:val="0"/>
      <w:marBottom w:val="0"/>
      <w:divBdr>
        <w:top w:val="none" w:sz="0" w:space="0" w:color="auto"/>
        <w:left w:val="none" w:sz="0" w:space="0" w:color="auto"/>
        <w:bottom w:val="none" w:sz="0" w:space="0" w:color="auto"/>
        <w:right w:val="none" w:sz="0" w:space="0" w:color="auto"/>
      </w:divBdr>
    </w:div>
    <w:div w:id="645553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spreadsheets/d/e/2PACX-1vTU9FhDV4U6X4suHtvoiMLYDN-y56ipoGh-N7n9fNq7BW1PiMsx5fVlj10LsgvTYVbu3CiUDO_WD0We/pubhtml" TargetMode="External"/><Relationship Id="rId18" Type="http://schemas.openxmlformats.org/officeDocument/2006/relationships/hyperlink" Target="https://www.dw.com/en/towards-the-moon-why-europe-wants-to-work-with-china/a-45644847" TargetMode="External"/><Relationship Id="rId3" Type="http://schemas.openxmlformats.org/officeDocument/2006/relationships/customXml" Target="../customXml/item3.xml"/><Relationship Id="rId21" Type="http://schemas.openxmlformats.org/officeDocument/2006/relationships/hyperlink" Target="https://www.wired.com/2017/01/asteroid-mining-sounds-hard-right-dont-know-half/" TargetMode="External"/><Relationship Id="rId7" Type="http://schemas.openxmlformats.org/officeDocument/2006/relationships/settings" Target="settings.xml"/><Relationship Id="rId12" Type="http://schemas.openxmlformats.org/officeDocument/2006/relationships/hyperlink" Target="https://www.afpc.org/uploads/documents/defense_dossier_issue_19.pdf" TargetMode="External"/><Relationship Id="rId17" Type="http://schemas.openxmlformats.org/officeDocument/2006/relationships/hyperlink" Target="https://www.theatlantic.com/science/archive/2017/01/china-space/497846/" TargetMode="External"/><Relationship Id="rId2" Type="http://schemas.openxmlformats.org/officeDocument/2006/relationships/customXml" Target="../customXml/item2.xml"/><Relationship Id="rId16" Type="http://schemas.openxmlformats.org/officeDocument/2006/relationships/hyperlink" Target="https://www.merics.org/en/blog/chinas-space-program-about-more-soft-power" TargetMode="External"/><Relationship Id="rId20" Type="http://schemas.openxmlformats.org/officeDocument/2006/relationships/hyperlink" Target="https://www.politico.com/f/?id=0000016b-6eef-dc80-a3ff-ffff778c00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j.ctvbnm3r9.1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pacenews.com/nasa-postpones-rogozin-visit/" TargetMode="External"/><Relationship Id="rId23" Type="http://schemas.openxmlformats.org/officeDocument/2006/relationships/fontTable" Target="fontTable.xml"/><Relationship Id="rId10" Type="http://schemas.openxmlformats.org/officeDocument/2006/relationships/hyperlink" Target="https://www.sciencedirect.com/science/article/pii/S0030438717300108" TargetMode="External"/><Relationship Id="rId19" Type="http://schemas.openxmlformats.org/officeDocument/2006/relationships/hyperlink" Target="https://swfound.org/media/205872/us-korean_space_cooperation_final_sept_2010.pdf"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democracyjournal.org/arguments/progressive-visions-of-space-exploration/" TargetMode="External"/><Relationship Id="rId22"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BF598D-966F-934E-B50D-F0A07E18F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54</TotalTime>
  <Pages>1</Pages>
  <Words>32736</Words>
  <Characters>186596</Characters>
  <Application>Microsoft Office Word</Application>
  <DocSecurity>0</DocSecurity>
  <Lines>1554</Lines>
  <Paragraphs>437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218895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14</cp:revision>
  <dcterms:created xsi:type="dcterms:W3CDTF">2021-12-19T07:09:00Z</dcterms:created>
  <dcterms:modified xsi:type="dcterms:W3CDTF">2022-01-04T17:16:00Z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