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DAF" w:rsidRDefault="00807DAF" w:rsidP="00807DAF">
      <w:pPr>
        <w:pStyle w:val="Heading3"/>
      </w:pPr>
      <w:r>
        <w:t xml:space="preserve">1AC – Europe </w:t>
      </w:r>
    </w:p>
    <w:p w:rsidR="00807DAF" w:rsidRPr="009C7A92" w:rsidRDefault="00807DAF" w:rsidP="00807DAF">
      <w:pPr>
        <w:pStyle w:val="Heading4"/>
      </w:pPr>
      <w:r>
        <w:t xml:space="preserve">The member nations of the European Union ought to recognize and unconditional right of workers to strike. </w:t>
      </w:r>
    </w:p>
    <w:p w:rsidR="00807DAF" w:rsidRPr="00C06347" w:rsidRDefault="00807DAF" w:rsidP="00807DAF"/>
    <w:p w:rsidR="00807DAF" w:rsidRPr="00DE376C" w:rsidRDefault="00807DAF" w:rsidP="00807DAF">
      <w:pPr>
        <w:pStyle w:val="Heading4"/>
      </w:pPr>
      <w:r>
        <w:t xml:space="preserve">Strike rights are </w:t>
      </w:r>
      <w:r>
        <w:rPr>
          <w:u w:val="single"/>
        </w:rPr>
        <w:t>backsliding</w:t>
      </w:r>
      <w:r>
        <w:t xml:space="preserve"> in Eastern Europe – </w:t>
      </w:r>
      <w:r>
        <w:rPr>
          <w:u w:val="single"/>
        </w:rPr>
        <w:t>especially</w:t>
      </w:r>
      <w:r>
        <w:t xml:space="preserve"> after COVID</w:t>
      </w:r>
    </w:p>
    <w:p w:rsidR="00807DAF" w:rsidRPr="00267FDE" w:rsidRDefault="00807DAF" w:rsidP="00807DAF">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rsidR="00807DAF" w:rsidRPr="00DE376C" w:rsidRDefault="00807DAF" w:rsidP="00807DAF">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rsidR="00807DAF" w:rsidRPr="00DE376C" w:rsidRDefault="00807DAF" w:rsidP="00807DAF">
      <w:pPr>
        <w:rPr>
          <w:sz w:val="16"/>
        </w:rPr>
      </w:pPr>
      <w:r w:rsidRPr="00DE376C">
        <w:rPr>
          <w:sz w:val="16"/>
        </w:rPr>
        <w:t xml:space="preserve">Over the last year, the European Trade Union Confederation has been receiving alarming reports of union rights violations—of obstacles, </w:t>
      </w:r>
      <w:proofErr w:type="spellStart"/>
      <w:r w:rsidRPr="00DE376C">
        <w:rPr>
          <w:sz w:val="16"/>
        </w:rPr>
        <w:t>victimisation</w:t>
      </w:r>
      <w:proofErr w:type="spell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rsidR="00807DAF" w:rsidRPr="00DE376C" w:rsidRDefault="00807DAF" w:rsidP="00807DAF">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rsidR="00807DAF" w:rsidRPr="00DE376C" w:rsidRDefault="00807DAF" w:rsidP="00807DAF">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rsidR="00807DAF" w:rsidRPr="00DE376C" w:rsidRDefault="00807DAF" w:rsidP="00807DAF">
      <w:pPr>
        <w:rPr>
          <w:sz w:val="16"/>
        </w:rPr>
      </w:pPr>
      <w:r w:rsidRPr="00DE376C">
        <w:rPr>
          <w:sz w:val="16"/>
        </w:rPr>
        <w:t>Legally binding</w:t>
      </w:r>
    </w:p>
    <w:p w:rsidR="00807DAF" w:rsidRPr="00DE376C" w:rsidRDefault="00807DAF" w:rsidP="00807DAF">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rsidR="00807DAF" w:rsidRPr="00DE376C" w:rsidRDefault="00807DAF" w:rsidP="00807DAF">
      <w:pPr>
        <w:rPr>
          <w:sz w:val="16"/>
        </w:rPr>
      </w:pPr>
      <w:r w:rsidRPr="00DE376C">
        <w:rPr>
          <w:sz w:val="16"/>
        </w:rPr>
        <w:t>The ILO Committee on Freedom of Association Digest of Case Law affirms:</w:t>
      </w:r>
    </w:p>
    <w:p w:rsidR="00807DAF" w:rsidRPr="00DE376C" w:rsidRDefault="00807DAF" w:rsidP="00807DAF">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rsidR="00807DAF" w:rsidRPr="00DE376C" w:rsidRDefault="00807DAF" w:rsidP="00807DAF">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detained or denied the right to communicate with the workers they represent.</w:t>
      </w:r>
    </w:p>
    <w:p w:rsidR="00807DAF" w:rsidRPr="00DE376C" w:rsidRDefault="00807DAF" w:rsidP="00807DAF">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rsidR="00807DAF" w:rsidRPr="00DE376C" w:rsidRDefault="00807DAF" w:rsidP="00807DAF">
      <w:pPr>
        <w:rPr>
          <w:sz w:val="16"/>
        </w:rPr>
      </w:pPr>
      <w:r w:rsidRPr="00DE376C">
        <w:rPr>
          <w:sz w:val="16"/>
        </w:rPr>
        <w:t>Growing evidence</w:t>
      </w:r>
    </w:p>
    <w:p w:rsidR="00807DAF" w:rsidRPr="00DE376C" w:rsidRDefault="00807DAF" w:rsidP="00807DAF">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rsidR="00807DAF" w:rsidRPr="00DE376C" w:rsidRDefault="00807DAF" w:rsidP="00807DAF">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rsidR="00807DAF" w:rsidRPr="00DE376C" w:rsidRDefault="00807DAF" w:rsidP="00807DAF">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rsidR="00807DAF" w:rsidRPr="00DE376C" w:rsidRDefault="00807DAF" w:rsidP="00807DAF">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rsidR="00807DAF" w:rsidRPr="00DE376C" w:rsidRDefault="00807DAF" w:rsidP="00807DAF">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rsidR="00807DAF" w:rsidRPr="001D4DEF" w:rsidRDefault="00807DAF" w:rsidP="00807DAF">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rsidR="00807DAF" w:rsidRPr="006861E1" w:rsidRDefault="00807DAF" w:rsidP="00807DAF">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rsidR="00807DAF" w:rsidRPr="006861E1" w:rsidRDefault="00807DAF" w:rsidP="00807DAF">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rsidR="00807DAF" w:rsidRPr="001D4DEF" w:rsidRDefault="00807DAF" w:rsidP="00807DAF">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rsidR="00807DAF" w:rsidRPr="001D4DEF" w:rsidRDefault="00807DAF" w:rsidP="00807DAF">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rsidR="00807DAF" w:rsidRPr="00FB670C" w:rsidRDefault="00807DAF" w:rsidP="00807DAF">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rsidR="00807DAF" w:rsidRPr="00FB670C" w:rsidRDefault="00807DAF" w:rsidP="00807DAF">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rsidR="00807DAF" w:rsidRPr="001D4DEF" w:rsidRDefault="00807DAF" w:rsidP="00807DAF">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rsidR="00807DAF" w:rsidRPr="001D4DEF" w:rsidRDefault="00807DAF" w:rsidP="00807DAF">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rsidR="00807DAF" w:rsidRPr="001D4DEF" w:rsidRDefault="00807DAF" w:rsidP="00807DAF">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rsidR="00807DAF" w:rsidRPr="001D4DEF" w:rsidRDefault="00807DAF" w:rsidP="00807DAF">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rsidR="00807DAF" w:rsidRPr="001D4DEF" w:rsidRDefault="00807DAF" w:rsidP="00807DAF">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rsidR="00807DAF" w:rsidRPr="001D4DEF" w:rsidRDefault="00807DAF" w:rsidP="00807DAF">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rsidR="00807DAF" w:rsidRPr="001D4DEF" w:rsidRDefault="00807DAF" w:rsidP="00807DAF">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rsidR="00807DAF" w:rsidRPr="006109DE" w:rsidRDefault="00807DAF" w:rsidP="00807DAF">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rsidR="00807DAF" w:rsidRPr="00471777" w:rsidRDefault="00807DAF" w:rsidP="00807DAF">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rsidR="00807DAF" w:rsidRPr="00E03BEC" w:rsidRDefault="00807DAF" w:rsidP="00807DAF">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rsidR="00807DAF" w:rsidRPr="00E03BEC" w:rsidRDefault="00807DAF" w:rsidP="00807DAF">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rsidR="00807DAF" w:rsidRPr="00E03BEC" w:rsidRDefault="00807DAF" w:rsidP="00807DAF">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rsidR="00807DAF" w:rsidRPr="00E03BEC" w:rsidRDefault="00807DAF" w:rsidP="00807DAF">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rsidR="00807DAF" w:rsidRPr="00E03BEC" w:rsidRDefault="00807DAF" w:rsidP="00807DAF">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rsidR="00807DAF" w:rsidRPr="004214F7" w:rsidRDefault="00807DAF" w:rsidP="00807DAF">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rsidR="00807DAF" w:rsidRPr="004214F7" w:rsidRDefault="00807DAF" w:rsidP="00807DAF">
      <w:pPr>
        <w:rPr>
          <w:sz w:val="16"/>
          <w:szCs w:val="16"/>
        </w:rPr>
      </w:pPr>
      <w:r w:rsidRPr="004214F7">
        <w:rPr>
          <w:sz w:val="16"/>
          <w:szCs w:val="16"/>
        </w:rPr>
        <w:t>A WAY FORWARD</w:t>
      </w:r>
    </w:p>
    <w:p w:rsidR="00807DAF" w:rsidRPr="00E03BEC" w:rsidRDefault="00807DAF" w:rsidP="00807DAF">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rsidR="00807DAF" w:rsidRPr="0054373B" w:rsidRDefault="00807DAF" w:rsidP="00807DAF">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rsidR="00807DAF" w:rsidRPr="0054373B" w:rsidRDefault="00807DAF" w:rsidP="00807DAF">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rsidR="00807DAF" w:rsidRPr="0054373B" w:rsidRDefault="00807DAF" w:rsidP="00807DAF">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rsidR="00807DAF" w:rsidRPr="0054373B" w:rsidRDefault="00807DAF" w:rsidP="00807DAF">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rsidR="00807DAF" w:rsidRPr="0054373B" w:rsidRDefault="00807DAF" w:rsidP="00807DAF">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rsidR="00807DAF" w:rsidRPr="0054373B" w:rsidRDefault="00807DAF" w:rsidP="00807DAF">
      <w:pPr>
        <w:rPr>
          <w:rStyle w:val="Emphasis"/>
        </w:rPr>
      </w:pPr>
      <w:r w:rsidRPr="00D267C2">
        <w:rPr>
          <w:rStyle w:val="Emphasis"/>
          <w:highlight w:val="cyan"/>
        </w:rPr>
        <w:t>Democracy starts at work</w:t>
      </w:r>
    </w:p>
    <w:p w:rsidR="00807DAF" w:rsidRPr="0054373B" w:rsidRDefault="00807DAF" w:rsidP="00807DAF">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rsidR="00807DAF" w:rsidRPr="0054373B" w:rsidRDefault="00807DAF" w:rsidP="00807DAF">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rsidR="00807DAF" w:rsidRPr="0054373B" w:rsidRDefault="00807DAF" w:rsidP="00807DAF">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rsidR="00807DAF" w:rsidRPr="0054373B" w:rsidRDefault="00807DAF" w:rsidP="00807DAF">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rsidR="00807DAF" w:rsidRPr="0054373B" w:rsidRDefault="00807DAF" w:rsidP="00807DAF">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rsidR="00807DAF" w:rsidRPr="0054373B" w:rsidRDefault="00807DAF" w:rsidP="00807DAF">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rsidR="00807DAF" w:rsidRPr="0054373B" w:rsidRDefault="00807DAF" w:rsidP="00807DAF">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rsidR="00807DAF" w:rsidRPr="009174B5" w:rsidRDefault="00807DAF" w:rsidP="00807DAF">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rsidR="00807DAF" w:rsidRPr="00A06588" w:rsidRDefault="00807DAF" w:rsidP="00807DAF">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rsidR="00807DAF" w:rsidRPr="00A06588" w:rsidRDefault="00807DAF" w:rsidP="00807DAF">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rsidR="00807DAF" w:rsidRPr="009174B5" w:rsidRDefault="00807DAF" w:rsidP="00807DAF">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rsidR="00807DAF" w:rsidRPr="009174B5" w:rsidRDefault="00807DAF" w:rsidP="00807DAF">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rsidR="00807DAF" w:rsidRPr="00A06588" w:rsidRDefault="00807DAF" w:rsidP="00807DAF">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rsidR="00807DAF" w:rsidRPr="00A06588" w:rsidRDefault="00807DAF" w:rsidP="00807DAF">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rsidR="00807DAF" w:rsidRPr="009174B5" w:rsidRDefault="00807DAF" w:rsidP="00807DAF">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rsidR="00807DAF" w:rsidRPr="009174B5" w:rsidRDefault="00807DAF" w:rsidP="00807DAF">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rsidR="00807DAF" w:rsidRPr="009174B5" w:rsidRDefault="00807DAF" w:rsidP="00807DAF">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rsidR="00807DAF" w:rsidRPr="009174B5" w:rsidRDefault="00807DAF" w:rsidP="00807DAF">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rsidR="00807DAF" w:rsidRDefault="00807DAF" w:rsidP="00807DAF">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rsidR="00B17D45" w:rsidRPr="00A06588" w:rsidRDefault="00B17D45" w:rsidP="00B17D45">
      <w:pPr>
        <w:pStyle w:val="Heading4"/>
        <w:rPr>
          <w:rFonts w:cs="Arial"/>
        </w:rPr>
      </w:pPr>
      <w:r>
        <w:rPr>
          <w:rFonts w:cs="Arial"/>
        </w:rPr>
        <w:t>Democracies</w:t>
      </w:r>
      <w:r w:rsidRPr="00A06588">
        <w:rPr>
          <w:rFonts w:cs="Arial"/>
        </w:rPr>
        <w:t xml:space="preserve"> prevent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rsidR="00B17D45" w:rsidRPr="00A06588" w:rsidRDefault="00B17D45" w:rsidP="00B17D45">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rsidR="00B17D45" w:rsidRPr="009174B5" w:rsidRDefault="00B17D45" w:rsidP="00B17D45">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rsidR="00B17D45" w:rsidRPr="00A06588" w:rsidRDefault="00B17D45" w:rsidP="00B17D45">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rsidR="00B17D45" w:rsidRPr="00A06588" w:rsidRDefault="00B17D45" w:rsidP="00B17D45">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rsidR="00B17D45" w:rsidRPr="009174B5" w:rsidRDefault="00B17D45" w:rsidP="00B17D45">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rsidR="00B17D45" w:rsidRPr="009174B5" w:rsidRDefault="00B17D45" w:rsidP="00B17D45">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rsidR="00807DAF" w:rsidRPr="00A06588" w:rsidRDefault="00807DAF" w:rsidP="00807DAF">
      <w:pPr>
        <w:pStyle w:val="Heading4"/>
        <w:rPr>
          <w:rFonts w:cs="Arial"/>
          <w:u w:val="single"/>
        </w:rPr>
      </w:pPr>
      <w:r w:rsidRPr="00A06588">
        <w:rPr>
          <w:rFonts w:cs="Arial"/>
        </w:rPr>
        <w:t xml:space="preserve">European populism causes </w:t>
      </w:r>
      <w:r w:rsidRPr="00A06588">
        <w:rPr>
          <w:rFonts w:cs="Arial"/>
          <w:u w:val="single"/>
        </w:rPr>
        <w:t>nuke war</w:t>
      </w:r>
    </w:p>
    <w:p w:rsidR="00807DAF" w:rsidRPr="00A06588" w:rsidRDefault="00807DAF" w:rsidP="00807DAF">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rsidR="00807DAF" w:rsidRPr="00A06588" w:rsidRDefault="00807DAF" w:rsidP="00807DAF">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rsidR="00807DAF" w:rsidRPr="00362596" w:rsidRDefault="00807DAF" w:rsidP="00807DAF">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rsidR="00807DAF" w:rsidRPr="00362596" w:rsidRDefault="00807DAF" w:rsidP="00807DAF">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rsidR="00807DAF" w:rsidRPr="00362596" w:rsidRDefault="00807DAF" w:rsidP="00807DAF">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rsidR="00807DAF" w:rsidRPr="00A06588" w:rsidRDefault="00807DAF" w:rsidP="00807DAF">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rsidR="00807DAF" w:rsidRPr="00362596" w:rsidRDefault="00807DAF" w:rsidP="00807DAF">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rsidR="00807DAF" w:rsidRPr="00362596" w:rsidRDefault="00807DAF" w:rsidP="00807DAF">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rsidR="00807DAF" w:rsidRPr="00835B9A" w:rsidRDefault="00807DAF" w:rsidP="00807DAF">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rsidR="00807DAF" w:rsidRPr="00A06588" w:rsidRDefault="00807DAF" w:rsidP="00807DAF">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NATO’s global peace is unraveling and we can’t see it, July 15, https://www.brookings.edu/blog/order-from-chaos/2018/07/15/natos-global-peace-is-unraveling-and-we-cant-see-it/]</w:t>
      </w:r>
    </w:p>
    <w:p w:rsidR="00807DAF" w:rsidRPr="00A06588" w:rsidRDefault="00807DAF" w:rsidP="00807DAF">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rsidR="00807DAF" w:rsidRPr="00A06588" w:rsidRDefault="00807DAF" w:rsidP="00807DAF">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rsidR="00807DAF" w:rsidRPr="009174B5" w:rsidRDefault="00807DAF" w:rsidP="00807DAF">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rsidR="00807DAF" w:rsidRPr="009174B5" w:rsidRDefault="00807DAF" w:rsidP="00807DAF">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rsidR="00807DAF" w:rsidRPr="009174B5" w:rsidRDefault="00807DAF" w:rsidP="00807DAF">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rsidR="00807DAF" w:rsidRPr="009174B5" w:rsidRDefault="00807DAF" w:rsidP="00807DAF">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rsidR="00807DAF" w:rsidRPr="009174B5" w:rsidRDefault="00807DAF" w:rsidP="00807DAF">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rsidR="00807DAF" w:rsidRPr="009174B5" w:rsidRDefault="00807DAF" w:rsidP="00807DAF">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rsidR="00807DAF" w:rsidRPr="009174B5" w:rsidRDefault="00807DAF" w:rsidP="00807DAF">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rsidR="00807DAF" w:rsidRPr="009174B5" w:rsidRDefault="00807DAF" w:rsidP="00807DAF">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rsidR="00807DAF" w:rsidRPr="00A06588" w:rsidRDefault="00807DAF" w:rsidP="00807DAF">
      <w:pPr>
        <w:pStyle w:val="Heading4"/>
        <w:rPr>
          <w:rFonts w:cs="Arial"/>
        </w:rPr>
      </w:pPr>
      <w:r w:rsidRPr="00A06588">
        <w:rPr>
          <w:rFonts w:cs="Arial"/>
        </w:rPr>
        <w:t xml:space="preserve">European authoritarianism breaks the EU </w:t>
      </w:r>
    </w:p>
    <w:p w:rsidR="00807DAF" w:rsidRPr="00A06588" w:rsidRDefault="00807DAF" w:rsidP="00807DAF">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rsidR="00807DAF" w:rsidRPr="00A06588" w:rsidRDefault="00807DAF" w:rsidP="00807DAF">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proofErr w:type="spellStart"/>
      <w:r w:rsidRPr="00A06588">
        <w:rPr>
          <w:rStyle w:val="Emphasis"/>
          <w:highlight w:val="cyan"/>
        </w:rPr>
        <w:t>destabilises</w:t>
      </w:r>
      <w:proofErr w:type="spellEnd"/>
      <w:r w:rsidRPr="00A06588">
        <w:rPr>
          <w:rStyle w:val="Emphasis"/>
          <w:highlight w:val="cyan"/>
        </w:rPr>
        <w:t xml:space="preserve"> the</w:t>
      </w:r>
      <w:r w:rsidRPr="00A06588">
        <w:rPr>
          <w:rStyle w:val="Emphasis"/>
        </w:rPr>
        <w:t xml:space="preserve"> entire </w:t>
      </w:r>
      <w:r w:rsidRPr="00A06588">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w:t>
      </w:r>
      <w:proofErr w:type="spellStart"/>
      <w:r w:rsidRPr="00A06588">
        <w:rPr>
          <w:sz w:val="16"/>
        </w:rPr>
        <w:t>Gillingham</w:t>
      </w:r>
      <w:proofErr w:type="spellEnd"/>
      <w:r w:rsidRPr="00A06588">
        <w:rPr>
          <w:sz w:val="16"/>
        </w:rPr>
        <w:t xml:space="preserve">,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rsidR="00807DAF" w:rsidRPr="00A06588" w:rsidRDefault="00807DAF" w:rsidP="00807DAF">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proofErr w:type="spellStart"/>
      <w:r w:rsidRPr="00A06588">
        <w:rPr>
          <w:rStyle w:val="Emphasis"/>
          <w:highlight w:val="cya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rsidR="00807DAF" w:rsidRPr="00A06588" w:rsidRDefault="00807DAF" w:rsidP="00807DAF">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proofErr w:type="spellStart"/>
      <w:r w:rsidRPr="00A06588">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rsidR="00807DAF" w:rsidRPr="00A06588" w:rsidRDefault="00807DAF" w:rsidP="00807DAF">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rsidR="00807DAF" w:rsidRPr="00A06588" w:rsidRDefault="00807DAF" w:rsidP="00807DAF">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rsidR="00807DAF" w:rsidRPr="00A06588" w:rsidRDefault="00807DAF" w:rsidP="00807DAF">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rsidR="00807DAF" w:rsidRPr="00A06588" w:rsidRDefault="00807DAF" w:rsidP="00807DAF">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rsidR="00807DAF" w:rsidRPr="00A06588" w:rsidRDefault="00807DAF" w:rsidP="00807DAF">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rsidR="00807DAF" w:rsidRPr="00A06588" w:rsidRDefault="00807DAF" w:rsidP="00807DAF">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rsidR="00807DAF" w:rsidRPr="00336AF5" w:rsidRDefault="00807DAF" w:rsidP="00807DAF">
      <w:pPr>
        <w:pStyle w:val="Heading4"/>
      </w:pPr>
      <w:r>
        <w:t xml:space="preserve">Ensuring the </w:t>
      </w:r>
      <w:r>
        <w:rPr>
          <w:u w:val="single"/>
        </w:rPr>
        <w:t>right to strike</w:t>
      </w:r>
      <w:r>
        <w:t xml:space="preserve"> solves democracy and </w:t>
      </w:r>
      <w:r>
        <w:rPr>
          <w:u w:val="single"/>
        </w:rPr>
        <w:t>inequality</w:t>
      </w:r>
      <w:r>
        <w:t xml:space="preserve"> </w:t>
      </w:r>
    </w:p>
    <w:p w:rsidR="00807DAF" w:rsidRPr="001D4DEF" w:rsidRDefault="00807DAF" w:rsidP="00807DAF">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rsidR="00807DAF" w:rsidRPr="00336AF5" w:rsidRDefault="00807DAF" w:rsidP="00807DAF">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rsidR="00807DAF" w:rsidRPr="00336AF5" w:rsidRDefault="00807DAF" w:rsidP="00807DAF">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rsidR="00807DAF" w:rsidRPr="00336AF5" w:rsidRDefault="00807DAF" w:rsidP="00807DAF">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rsidR="00807DAF" w:rsidRPr="00336AF5" w:rsidRDefault="00807DAF" w:rsidP="00807DAF">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rsidR="00E42E4C" w:rsidRDefault="00032C70" w:rsidP="00032C70">
      <w:pPr>
        <w:pStyle w:val="Heading2"/>
      </w:pPr>
      <w:r>
        <w:t>Framing</w:t>
      </w:r>
    </w:p>
    <w:p w:rsidR="00032C70" w:rsidRPr="00992060" w:rsidRDefault="00032C70" w:rsidP="00032C70">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rsidR="00032C70" w:rsidRPr="00992060" w:rsidRDefault="00032C70" w:rsidP="00032C70">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rsidR="00032C70" w:rsidRPr="00820B55" w:rsidRDefault="00032C70" w:rsidP="00820B55">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 xml:space="preserve">Derek </w:t>
      </w:r>
      <w:proofErr w:type="spellStart"/>
      <w:r w:rsidRPr="00992060">
        <w:rPr>
          <w:rStyle w:val="StyleUnderline"/>
          <w:rFonts w:asciiTheme="minorHAnsi" w:hAnsiTheme="minorHAnsi" w:cstheme="minorHAnsi"/>
        </w:rPr>
        <w:t>Parfit</w:t>
      </w:r>
      <w:proofErr w:type="spellEnd"/>
      <w:r w:rsidRPr="00992060">
        <w:rPr>
          <w:rStyle w:val="StyleUnderline"/>
          <w:rFonts w:asciiTheme="minorHAnsi" w:hAnsiTheme="minorHAnsi" w:cstheme="minorHAnsi"/>
        </w:rPr>
        <w: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032C70" w:rsidRPr="00FF5F8C" w:rsidRDefault="00032C70" w:rsidP="00032C70">
      <w:pPr>
        <w:pStyle w:val="Heading4"/>
        <w:rPr>
          <w:rFonts w:ascii="Georgia" w:hAnsi="Georgia"/>
        </w:rPr>
      </w:pPr>
      <w:bookmarkStart w:id="0" w:name="_GoBack"/>
      <w:bookmarkEnd w:id="0"/>
      <w:r w:rsidRPr="00FF5F8C">
        <w:rPr>
          <w:rFonts w:ascii="Georgia" w:hAnsi="Georgia"/>
        </w:rPr>
        <w:t xml:space="preserve">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032C70" w:rsidRPr="00FF5F8C" w:rsidRDefault="00032C70" w:rsidP="00032C70">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032C70" w:rsidRPr="00FF5F8C" w:rsidRDefault="00032C70" w:rsidP="00032C70">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w:t>
      </w:r>
      <w:proofErr w:type="gramStart"/>
      <w:r w:rsidRPr="00FF5F8C">
        <w:rPr>
          <w:rFonts w:ascii="Georgia" w:hAnsi="Georgia"/>
          <w:u w:val="single"/>
        </w:rPr>
        <w:t>rules</w:t>
      </w:r>
      <w:proofErr w:type="gramEnd"/>
      <w:r w:rsidRPr="00FF5F8C">
        <w:rPr>
          <w:rFonts w:ascii="Georgia" w:hAnsi="Georgia"/>
          <w:u w:val="single"/>
        </w:rPr>
        <w:t>.</w:t>
      </w:r>
    </w:p>
    <w:p w:rsidR="00032C70" w:rsidRDefault="00032C70" w:rsidP="00032C70"/>
    <w:p w:rsidR="00032C70" w:rsidRPr="00032C70" w:rsidRDefault="00032C70" w:rsidP="00032C70"/>
    <w:sectPr w:rsidR="00032C70" w:rsidRPr="00032C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20B0604020202020204"/>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DAF"/>
    <w:rsid w:val="000029E3"/>
    <w:rsid w:val="000029E8"/>
    <w:rsid w:val="00004225"/>
    <w:rsid w:val="000066CA"/>
    <w:rsid w:val="00007264"/>
    <w:rsid w:val="000076A9"/>
    <w:rsid w:val="00014FAD"/>
    <w:rsid w:val="00015D2A"/>
    <w:rsid w:val="0002490B"/>
    <w:rsid w:val="00026465"/>
    <w:rsid w:val="00030204"/>
    <w:rsid w:val="000312A0"/>
    <w:rsid w:val="00032C7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F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FB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DB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AF"/>
    <w:rsid w:val="00820B5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13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D4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FB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95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77F4B"/>
  <w14:defaultImageDpi w14:val="300"/>
  <w15:docId w15:val="{A706361D-962C-2440-8C7C-3DA05F005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20B55"/>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820B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20B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820B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820B55"/>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807DAF"/>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807DAF"/>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807DAF"/>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807DAF"/>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807DAF"/>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820B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B55"/>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820B55"/>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820B55"/>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820B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820B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0B5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820B5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820B5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20B55"/>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820B55"/>
    <w:rPr>
      <w:color w:val="auto"/>
      <w:u w:val="none"/>
    </w:rPr>
  </w:style>
  <w:style w:type="paragraph" w:styleId="DocumentMap">
    <w:name w:val="Document Map"/>
    <w:basedOn w:val="Normal"/>
    <w:link w:val="DocumentMapChar"/>
    <w:uiPriority w:val="99"/>
    <w:unhideWhenUsed/>
    <w:rsid w:val="00820B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20B55"/>
    <w:rPr>
      <w:rFonts w:ascii="Lucida Grande" w:hAnsi="Lucida Grande" w:cs="Lucida Grande"/>
    </w:rPr>
  </w:style>
  <w:style w:type="character" w:customStyle="1" w:styleId="Heading5Char">
    <w:name w:val="Heading 5 Char"/>
    <w:aliases w:val="Text Char"/>
    <w:basedOn w:val="DefaultParagraphFont"/>
    <w:link w:val="Heading5"/>
    <w:uiPriority w:val="99"/>
    <w:rsid w:val="00807DAF"/>
    <w:rPr>
      <w:rFonts w:ascii="Cambria" w:eastAsia="Times New Roman" w:hAnsi="Cambria" w:cs="Calibri"/>
      <w:b/>
      <w:bCs/>
      <w:i/>
      <w:iCs/>
      <w:sz w:val="20"/>
      <w:szCs w:val="22"/>
      <w:lang w:bidi="en-US"/>
    </w:rPr>
  </w:style>
  <w:style w:type="character" w:customStyle="1" w:styleId="Heading6Char">
    <w:name w:val="Heading 6 Char"/>
    <w:basedOn w:val="DefaultParagraphFont"/>
    <w:link w:val="Heading6"/>
    <w:rsid w:val="00807DAF"/>
    <w:rPr>
      <w:rFonts w:ascii="Cambria" w:eastAsia="Times New Roman" w:hAnsi="Cambria" w:cs="Calibri"/>
      <w:b/>
      <w:bCs/>
      <w:i/>
      <w:iCs/>
      <w:sz w:val="20"/>
      <w:szCs w:val="22"/>
      <w:lang w:bidi="en-US"/>
    </w:rPr>
  </w:style>
  <w:style w:type="character" w:customStyle="1" w:styleId="Heading7Char">
    <w:name w:val="Heading 7 Char"/>
    <w:basedOn w:val="DefaultParagraphFont"/>
    <w:link w:val="Heading7"/>
    <w:rsid w:val="00807DAF"/>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07DAF"/>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07DAF"/>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807D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807DA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807DAF"/>
    <w:rPr>
      <w:color w:val="605E5C"/>
      <w:shd w:val="clear" w:color="auto" w:fill="E1DFDD"/>
    </w:rPr>
  </w:style>
  <w:style w:type="paragraph" w:customStyle="1" w:styleId="textbold">
    <w:name w:val="text bold"/>
    <w:basedOn w:val="Normal"/>
    <w:uiPriority w:val="7"/>
    <w:qFormat/>
    <w:rsid w:val="00807DA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807DAF"/>
    <w:rPr>
      <w:u w:val="single"/>
    </w:rPr>
  </w:style>
  <w:style w:type="paragraph" w:styleId="ListParagraph">
    <w:name w:val="List Paragraph"/>
    <w:aliases w:val="6 font"/>
    <w:basedOn w:val="Normal"/>
    <w:uiPriority w:val="99"/>
    <w:unhideWhenUsed/>
    <w:qFormat/>
    <w:rsid w:val="00807DAF"/>
    <w:pPr>
      <w:ind w:left="720"/>
      <w:contextualSpacing/>
    </w:pPr>
  </w:style>
  <w:style w:type="paragraph" w:customStyle="1" w:styleId="Emphasize">
    <w:name w:val="Emphasize"/>
    <w:basedOn w:val="Normal"/>
    <w:uiPriority w:val="7"/>
    <w:qFormat/>
    <w:rsid w:val="00807DAF"/>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807DAF"/>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807DAF"/>
    <w:rPr>
      <w:color w:val="808080"/>
    </w:rPr>
  </w:style>
  <w:style w:type="paragraph" w:styleId="BalloonText">
    <w:name w:val="Balloon Text"/>
    <w:basedOn w:val="Normal"/>
    <w:link w:val="BalloonTextChar"/>
    <w:uiPriority w:val="99"/>
    <w:unhideWhenUsed/>
    <w:rsid w:val="00807DAF"/>
    <w:rPr>
      <w:rFonts w:ascii="Segoe UI" w:hAnsi="Segoe UI" w:cs="Segoe UI"/>
      <w:sz w:val="18"/>
      <w:szCs w:val="18"/>
    </w:rPr>
  </w:style>
  <w:style w:type="character" w:customStyle="1" w:styleId="BalloonTextChar">
    <w:name w:val="Balloon Text Char"/>
    <w:basedOn w:val="DefaultParagraphFont"/>
    <w:link w:val="BalloonText"/>
    <w:uiPriority w:val="99"/>
    <w:rsid w:val="00807DAF"/>
    <w:rPr>
      <w:rFonts w:ascii="Segoe UI" w:eastAsiaTheme="minorHAnsi" w:hAnsi="Segoe UI" w:cs="Segoe UI"/>
      <w:sz w:val="18"/>
      <w:szCs w:val="18"/>
    </w:rPr>
  </w:style>
  <w:style w:type="character" w:styleId="CommentReference">
    <w:name w:val="annotation reference"/>
    <w:basedOn w:val="DefaultParagraphFont"/>
    <w:uiPriority w:val="99"/>
    <w:unhideWhenUsed/>
    <w:rsid w:val="00807DAF"/>
    <w:rPr>
      <w:sz w:val="16"/>
      <w:szCs w:val="16"/>
    </w:rPr>
  </w:style>
  <w:style w:type="paragraph" w:styleId="CommentText">
    <w:name w:val="annotation text"/>
    <w:basedOn w:val="Normal"/>
    <w:link w:val="CommentTextChar"/>
    <w:uiPriority w:val="99"/>
    <w:unhideWhenUsed/>
    <w:rsid w:val="00807DAF"/>
    <w:rPr>
      <w:sz w:val="20"/>
      <w:szCs w:val="20"/>
    </w:rPr>
  </w:style>
  <w:style w:type="character" w:customStyle="1" w:styleId="CommentTextChar">
    <w:name w:val="Comment Text Char"/>
    <w:basedOn w:val="DefaultParagraphFont"/>
    <w:link w:val="CommentText"/>
    <w:uiPriority w:val="99"/>
    <w:rsid w:val="00807DAF"/>
    <w:rPr>
      <w:rFonts w:ascii="Arial" w:eastAsiaTheme="minorHAnsi" w:hAnsi="Arial" w:cs="Arial"/>
      <w:sz w:val="20"/>
      <w:szCs w:val="20"/>
    </w:rPr>
  </w:style>
  <w:style w:type="paragraph" w:styleId="CommentSubject">
    <w:name w:val="annotation subject"/>
    <w:basedOn w:val="CommentText"/>
    <w:next w:val="CommentText"/>
    <w:link w:val="CommentSubjectChar"/>
    <w:uiPriority w:val="99"/>
    <w:unhideWhenUsed/>
    <w:rsid w:val="00807DAF"/>
    <w:rPr>
      <w:b/>
      <w:bCs/>
    </w:rPr>
  </w:style>
  <w:style w:type="character" w:customStyle="1" w:styleId="CommentSubjectChar">
    <w:name w:val="Comment Subject Char"/>
    <w:basedOn w:val="CommentTextChar"/>
    <w:link w:val="CommentSubject"/>
    <w:uiPriority w:val="99"/>
    <w:rsid w:val="00807DAF"/>
    <w:rPr>
      <w:rFonts w:ascii="Arial" w:eastAsiaTheme="minorHAnsi" w:hAnsi="Arial" w:cs="Arial"/>
      <w:b/>
      <w:bCs/>
      <w:sz w:val="20"/>
      <w:szCs w:val="20"/>
    </w:rPr>
  </w:style>
  <w:style w:type="character" w:customStyle="1" w:styleId="Style11pt">
    <w:name w:val="Style 11 pt"/>
    <w:rsid w:val="00807DAF"/>
    <w:rPr>
      <w:sz w:val="20"/>
    </w:rPr>
  </w:style>
  <w:style w:type="character" w:customStyle="1" w:styleId="Style11ptUnderline">
    <w:name w:val="Style 11 pt Underline"/>
    <w:rsid w:val="00807DAF"/>
    <w:rPr>
      <w:sz w:val="20"/>
      <w:u w:val="single"/>
    </w:rPr>
  </w:style>
  <w:style w:type="paragraph" w:customStyle="1" w:styleId="StyleStyle411pt">
    <w:name w:val="Style Style4 + 11 pt"/>
    <w:basedOn w:val="Normal"/>
    <w:link w:val="StyleStyle411ptChar"/>
    <w:qFormat/>
    <w:rsid w:val="00807DAF"/>
    <w:rPr>
      <w:rFonts w:eastAsia="Times New Roman" w:cs="Times New Roman"/>
      <w:u w:val="single"/>
    </w:rPr>
  </w:style>
  <w:style w:type="character" w:customStyle="1" w:styleId="StyleStyle411ptChar">
    <w:name w:val="Style Style4 + 11 pt Char"/>
    <w:link w:val="StyleStyle411pt"/>
    <w:rsid w:val="00807DAF"/>
    <w:rPr>
      <w:rFonts w:ascii="Arial" w:eastAsia="Times New Roman" w:hAnsi="Arial" w:cs="Times New Roman"/>
      <w:sz w:val="22"/>
      <w:szCs w:val="22"/>
      <w:u w:val="single"/>
    </w:rPr>
  </w:style>
  <w:style w:type="character" w:customStyle="1" w:styleId="Style11ptItalicUnderline">
    <w:name w:val="Style 11 pt Italic Underline"/>
    <w:rsid w:val="00807DAF"/>
    <w:rPr>
      <w:i/>
      <w:iCs/>
      <w:sz w:val="20"/>
      <w:u w:val="single"/>
    </w:rPr>
  </w:style>
  <w:style w:type="character" w:customStyle="1" w:styleId="Style11ptItalic">
    <w:name w:val="Style 11 pt Italic"/>
    <w:rsid w:val="00807DAF"/>
    <w:rPr>
      <w:rFonts w:ascii="Times New Roman" w:hAnsi="Times New Roman" w:cs="Times New Roman" w:hint="default"/>
      <w:i/>
      <w:iCs/>
      <w:sz w:val="20"/>
    </w:rPr>
  </w:style>
  <w:style w:type="paragraph" w:customStyle="1" w:styleId="UnderlinePara">
    <w:name w:val="Underline Para"/>
    <w:basedOn w:val="Normal"/>
    <w:uiPriority w:val="6"/>
    <w:qFormat/>
    <w:rsid w:val="00807DAF"/>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807DAF"/>
    <w:pPr>
      <w:ind w:left="288" w:right="288"/>
    </w:pPr>
    <w:rPr>
      <w:rFonts w:cs="Calibri"/>
    </w:rPr>
  </w:style>
  <w:style w:type="character" w:customStyle="1" w:styleId="cardtextChar">
    <w:name w:val="card text Char"/>
    <w:basedOn w:val="DefaultParagraphFont"/>
    <w:link w:val="cardtext"/>
    <w:uiPriority w:val="99"/>
    <w:rsid w:val="00807DAF"/>
    <w:rPr>
      <w:rFonts w:ascii="Calibri" w:eastAsiaTheme="minorHAnsi" w:hAnsi="Calibri" w:cs="Calibri"/>
      <w:sz w:val="22"/>
      <w:szCs w:val="22"/>
    </w:rPr>
  </w:style>
  <w:style w:type="character" w:customStyle="1" w:styleId="m4841727538114946087gmail-styleunderline">
    <w:name w:val="m_4841727538114946087gmail-styleunderline"/>
    <w:basedOn w:val="DefaultParagraphFont"/>
    <w:rsid w:val="00807DAF"/>
  </w:style>
  <w:style w:type="paragraph" w:customStyle="1" w:styleId="BreakTag">
    <w:name w:val="Break Tag"/>
    <w:basedOn w:val="Normal"/>
    <w:autoRedefine/>
    <w:uiPriority w:val="4"/>
    <w:qFormat/>
    <w:rsid w:val="00807DAF"/>
    <w:pPr>
      <w:spacing w:before="240"/>
    </w:pPr>
    <w:rPr>
      <w:rFonts w:cs="Calibri"/>
      <w:b/>
      <w:sz w:val="26"/>
    </w:rPr>
  </w:style>
  <w:style w:type="paragraph" w:customStyle="1" w:styleId="BreakBlock">
    <w:name w:val="Break Block"/>
    <w:basedOn w:val="Normal"/>
    <w:link w:val="BreakBlockChar"/>
    <w:autoRedefine/>
    <w:qFormat/>
    <w:rsid w:val="00807DAF"/>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807DAF"/>
    <w:rPr>
      <w:rFonts w:ascii="Arial Bold" w:eastAsiaTheme="minorHAnsi" w:hAnsi="Arial Bold" w:cs="Calibri"/>
      <w:b/>
      <w:caps/>
      <w:sz w:val="32"/>
      <w:szCs w:val="22"/>
      <w:u w:val="single"/>
    </w:rPr>
  </w:style>
  <w:style w:type="character" w:customStyle="1" w:styleId="Mention1">
    <w:name w:val="Mention1"/>
    <w:basedOn w:val="DefaultParagraphFont"/>
    <w:uiPriority w:val="99"/>
    <w:semiHidden/>
    <w:unhideWhenUsed/>
    <w:rsid w:val="00807DAF"/>
    <w:rPr>
      <w:color w:val="2B579A"/>
      <w:shd w:val="clear" w:color="auto" w:fill="E6E6E6"/>
    </w:rPr>
  </w:style>
  <w:style w:type="character" w:customStyle="1" w:styleId="UnresolvedMention1">
    <w:name w:val="Unresolved Mention1"/>
    <w:basedOn w:val="DefaultParagraphFont"/>
    <w:uiPriority w:val="99"/>
    <w:unhideWhenUsed/>
    <w:rsid w:val="00807DAF"/>
    <w:rPr>
      <w:color w:val="808080"/>
      <w:shd w:val="clear" w:color="auto" w:fill="E6E6E6"/>
    </w:rPr>
  </w:style>
  <w:style w:type="paragraph" w:customStyle="1" w:styleId="evidencetext">
    <w:name w:val="evidence text"/>
    <w:basedOn w:val="Normal"/>
    <w:link w:val="evidencetextChar1"/>
    <w:qFormat/>
    <w:rsid w:val="00807DAF"/>
    <w:pPr>
      <w:ind w:left="432" w:right="432"/>
    </w:pPr>
    <w:rPr>
      <w:rFonts w:cs="Calibri"/>
      <w:color w:val="000000"/>
      <w:lang w:val="x-none" w:eastAsia="x-none"/>
    </w:rPr>
  </w:style>
  <w:style w:type="character" w:customStyle="1" w:styleId="evidencetextChar1">
    <w:name w:val="evidence text Char1"/>
    <w:link w:val="evidencetext"/>
    <w:rsid w:val="00807DAF"/>
    <w:rPr>
      <w:rFonts w:ascii="Calibri" w:eastAsiaTheme="minorHAnsi" w:hAnsi="Calibri" w:cs="Calibri"/>
      <w:color w:val="000000"/>
      <w:sz w:val="22"/>
      <w:szCs w:val="22"/>
      <w:lang w:val="x-none" w:eastAsia="x-none"/>
    </w:rPr>
  </w:style>
  <w:style w:type="character" w:customStyle="1" w:styleId="Author-Date">
    <w:name w:val="Author-Date"/>
    <w:qFormat/>
    <w:rsid w:val="00807DAF"/>
    <w:rPr>
      <w:b/>
      <w:sz w:val="24"/>
    </w:rPr>
  </w:style>
  <w:style w:type="paragraph" w:customStyle="1" w:styleId="Nothing">
    <w:name w:val="Nothing"/>
    <w:link w:val="NothingChar"/>
    <w:qFormat/>
    <w:rsid w:val="00807DAF"/>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807DAF"/>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807DAF"/>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807DAF"/>
    <w:rPr>
      <w:rFonts w:ascii="Calibri" w:eastAsiaTheme="minorHAnsi" w:hAnsi="Calibri" w:cs="Calibri"/>
      <w:szCs w:val="22"/>
      <w:u w:val="single"/>
    </w:rPr>
  </w:style>
  <w:style w:type="paragraph" w:customStyle="1" w:styleId="Style4">
    <w:name w:val="Style4"/>
    <w:basedOn w:val="Normal"/>
    <w:link w:val="Style4Char"/>
    <w:qFormat/>
    <w:rsid w:val="00807DAF"/>
    <w:rPr>
      <w:rFonts w:eastAsia="Times New Roman" w:cs="Calibri"/>
      <w:u w:val="single"/>
    </w:rPr>
  </w:style>
  <w:style w:type="character" w:customStyle="1" w:styleId="Style4Char">
    <w:name w:val="Style4 Char"/>
    <w:link w:val="Style4"/>
    <w:rsid w:val="00807DAF"/>
    <w:rPr>
      <w:rFonts w:ascii="Calibri" w:eastAsia="Times New Roman" w:hAnsi="Calibri" w:cs="Calibri"/>
      <w:sz w:val="22"/>
      <w:szCs w:val="22"/>
      <w:u w:val="single"/>
    </w:rPr>
  </w:style>
  <w:style w:type="character" w:customStyle="1" w:styleId="cardChar">
    <w:name w:val="card Char"/>
    <w:aliases w:val="Bold Cite Char Char,Speed Cite Char"/>
    <w:basedOn w:val="DefaultParagraphFont"/>
    <w:rsid w:val="00807DAF"/>
    <w:rPr>
      <w:rFonts w:ascii="Georgia" w:hAnsi="Georgia" w:cs="Calibri"/>
    </w:rPr>
  </w:style>
  <w:style w:type="character" w:customStyle="1" w:styleId="term">
    <w:name w:val="term"/>
    <w:basedOn w:val="DefaultParagraphFont"/>
    <w:rsid w:val="00807DAF"/>
  </w:style>
  <w:style w:type="character" w:customStyle="1" w:styleId="Style1Char">
    <w:name w:val="Style1 Char"/>
    <w:rsid w:val="00807DAF"/>
    <w:rPr>
      <w:rFonts w:ascii="Times New Roman" w:eastAsia="SimSun" w:hAnsi="Times New Roman" w:cs="Times New Roman"/>
      <w:sz w:val="20"/>
      <w:szCs w:val="24"/>
      <w:u w:val="single"/>
      <w:lang w:eastAsia="zh-CN"/>
    </w:rPr>
  </w:style>
  <w:style w:type="character" w:customStyle="1" w:styleId="Styleunderline11pt">
    <w:name w:val="Style underline + 11 pt"/>
    <w:rsid w:val="00807DAF"/>
    <w:rPr>
      <w:rFonts w:ascii="Times New Roman" w:hAnsi="Times New Roman"/>
      <w:sz w:val="20"/>
      <w:u w:val="single"/>
    </w:rPr>
  </w:style>
  <w:style w:type="paragraph" w:customStyle="1" w:styleId="Stylecard11pt">
    <w:name w:val="Style card + 11 pt"/>
    <w:basedOn w:val="Normal"/>
    <w:link w:val="Stylecard11ptChar"/>
    <w:qFormat/>
    <w:rsid w:val="00807DAF"/>
    <w:pPr>
      <w:ind w:left="288" w:right="288"/>
    </w:pPr>
    <w:rPr>
      <w:rFonts w:ascii="Georgia" w:eastAsia="SimSun" w:hAnsi="Georgia" w:cs="Calibri"/>
      <w:lang w:eastAsia="zh-CN"/>
    </w:rPr>
  </w:style>
  <w:style w:type="character" w:customStyle="1" w:styleId="Stylecard11ptChar">
    <w:name w:val="Style card + 11 pt Char"/>
    <w:link w:val="Stylecard11pt"/>
    <w:rsid w:val="00807DAF"/>
    <w:rPr>
      <w:rFonts w:ascii="Georgia" w:eastAsia="SimSun" w:hAnsi="Georgia" w:cs="Calibri"/>
      <w:sz w:val="22"/>
      <w:szCs w:val="22"/>
      <w:lang w:eastAsia="zh-CN"/>
    </w:rPr>
  </w:style>
  <w:style w:type="paragraph" w:customStyle="1" w:styleId="Minimize">
    <w:name w:val="Minimize"/>
    <w:basedOn w:val="Normal"/>
    <w:next w:val="Normal"/>
    <w:link w:val="MinimizeChar"/>
    <w:qFormat/>
    <w:rsid w:val="00807DAF"/>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807DAF"/>
    <w:rPr>
      <w:rFonts w:ascii="Georgia" w:eastAsiaTheme="minorHAnsi"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807DAF"/>
    <w:rPr>
      <w:rFonts w:ascii="Arial" w:eastAsiaTheme="minorHAnsi" w:hAnsi="Arial" w:cs="Arial"/>
      <w:sz w:val="22"/>
      <w:szCs w:val="22"/>
      <w:u w:val="single"/>
    </w:rPr>
  </w:style>
  <w:style w:type="character" w:customStyle="1" w:styleId="byline">
    <w:name w:val="byline"/>
    <w:basedOn w:val="DefaultParagraphFont"/>
    <w:rsid w:val="00807DAF"/>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807DAF"/>
    <w:rPr>
      <w:rFonts w:ascii="Arial" w:hAnsi="Arial"/>
      <w:b/>
      <w:sz w:val="24"/>
      <w:szCs w:val="22"/>
      <w:u w:val="single"/>
    </w:rPr>
  </w:style>
  <w:style w:type="character" w:customStyle="1" w:styleId="Style11ptBoldUnderline">
    <w:name w:val="Style 11 pt Bold Underline"/>
    <w:rsid w:val="00807DAF"/>
    <w:rPr>
      <w:b/>
      <w:bCs/>
      <w:sz w:val="20"/>
      <w:u w:val="single"/>
    </w:rPr>
  </w:style>
  <w:style w:type="paragraph" w:customStyle="1" w:styleId="StyleStyle411ptBold">
    <w:name w:val="Style Style4 + 11 pt Bold"/>
    <w:basedOn w:val="Normal"/>
    <w:link w:val="StyleStyle411ptBoldChar"/>
    <w:qFormat/>
    <w:rsid w:val="00807DAF"/>
    <w:rPr>
      <w:rFonts w:eastAsia="Times New Roman" w:cs="Calibri"/>
      <w:b/>
      <w:bCs/>
      <w:u w:val="single"/>
    </w:rPr>
  </w:style>
  <w:style w:type="character" w:customStyle="1" w:styleId="StyleStyle411ptBoldChar">
    <w:name w:val="Style Style4 + 11 pt Bold Char"/>
    <w:basedOn w:val="DefaultParagraphFont"/>
    <w:link w:val="StyleStyle411ptBold"/>
    <w:rsid w:val="00807DAF"/>
    <w:rPr>
      <w:rFonts w:ascii="Calibri" w:eastAsia="Times New Roman" w:hAnsi="Calibri" w:cs="Calibri"/>
      <w:b/>
      <w:bCs/>
      <w:sz w:val="22"/>
      <w:szCs w:val="22"/>
      <w:u w:val="single"/>
    </w:rPr>
  </w:style>
  <w:style w:type="paragraph" w:customStyle="1" w:styleId="BlockTitle">
    <w:name w:val="Block Title"/>
    <w:basedOn w:val="Normal"/>
    <w:next w:val="Normal"/>
    <w:link w:val="BlockTitleChar"/>
    <w:qFormat/>
    <w:rsid w:val="00807DAF"/>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807DAF"/>
    <w:rPr>
      <w:rFonts w:ascii="Calibri" w:eastAsia="Times New Roman" w:hAnsi="Calibri" w:cs="Calibri"/>
      <w:b/>
      <w:sz w:val="32"/>
      <w:szCs w:val="20"/>
      <w:u w:val="single"/>
    </w:rPr>
  </w:style>
  <w:style w:type="character" w:customStyle="1" w:styleId="Emphasis2">
    <w:name w:val="Emphasis2"/>
    <w:basedOn w:val="DefaultParagraphFont"/>
    <w:rsid w:val="00807DAF"/>
    <w:rPr>
      <w:rFonts w:ascii="Franklin Gothic Heavy" w:hAnsi="Franklin Gothic Heavy"/>
      <w:iCs/>
      <w:u w:val="single"/>
    </w:rPr>
  </w:style>
  <w:style w:type="paragraph" w:customStyle="1" w:styleId="Cards">
    <w:name w:val="Cards"/>
    <w:basedOn w:val="Normal"/>
    <w:link w:val="CardsChar1"/>
    <w:qFormat/>
    <w:rsid w:val="00807DAF"/>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07DAF"/>
    <w:rPr>
      <w:rFonts w:ascii="Times New Roman" w:eastAsia="Times New Roman" w:hAnsi="Times New Roman" w:cs="Times New Roman"/>
      <w:sz w:val="20"/>
      <w:szCs w:val="24"/>
    </w:rPr>
  </w:style>
  <w:style w:type="paragraph" w:styleId="Header">
    <w:name w:val="header"/>
    <w:basedOn w:val="Normal"/>
    <w:link w:val="HeaderChar"/>
    <w:uiPriority w:val="99"/>
    <w:qFormat/>
    <w:rsid w:val="00807DAF"/>
    <w:pPr>
      <w:tabs>
        <w:tab w:val="center" w:pos="4680"/>
        <w:tab w:val="right" w:pos="9360"/>
      </w:tabs>
    </w:pPr>
    <w:rPr>
      <w:rFonts w:cs="Calibri"/>
    </w:rPr>
  </w:style>
  <w:style w:type="character" w:customStyle="1" w:styleId="HeaderChar">
    <w:name w:val="Header Char"/>
    <w:basedOn w:val="DefaultParagraphFont"/>
    <w:link w:val="Header"/>
    <w:uiPriority w:val="99"/>
    <w:rsid w:val="00807DAF"/>
    <w:rPr>
      <w:rFonts w:ascii="Calibri" w:eastAsiaTheme="minorHAnsi" w:hAnsi="Calibri" w:cs="Calibri"/>
      <w:sz w:val="22"/>
      <w:szCs w:val="22"/>
    </w:rPr>
  </w:style>
  <w:style w:type="character" w:customStyle="1" w:styleId="pmterms1">
    <w:name w:val="pmterms1"/>
    <w:basedOn w:val="DefaultParagraphFont"/>
    <w:rsid w:val="00807DAF"/>
  </w:style>
  <w:style w:type="character" w:customStyle="1" w:styleId="hilite1">
    <w:name w:val="hilite1"/>
    <w:basedOn w:val="DefaultParagraphFont"/>
    <w:rsid w:val="00807DA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07DAF"/>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807DAF"/>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807DAF"/>
    <w:rPr>
      <w:rFonts w:eastAsia="Times New Roman" w:cs="Calibri"/>
      <w:b/>
      <w:szCs w:val="20"/>
    </w:rPr>
  </w:style>
  <w:style w:type="character" w:customStyle="1" w:styleId="NormaltagChar">
    <w:name w:val="Normal tag Char"/>
    <w:basedOn w:val="DefaultParagraphFont"/>
    <w:link w:val="Normaltag"/>
    <w:uiPriority w:val="99"/>
    <w:locked/>
    <w:rsid w:val="00807DAF"/>
    <w:rPr>
      <w:rFonts w:ascii="Calibri" w:eastAsia="Times New Roman" w:hAnsi="Calibri" w:cs="Calibri"/>
      <w:b/>
      <w:sz w:val="22"/>
      <w:szCs w:val="20"/>
    </w:rPr>
  </w:style>
  <w:style w:type="character" w:customStyle="1" w:styleId="DebateUnderline">
    <w:name w:val="Debate Underline"/>
    <w:qFormat/>
    <w:rsid w:val="00807DAF"/>
    <w:rPr>
      <w:rFonts w:ascii="Times New Roman" w:hAnsi="Times New Roman"/>
      <w:sz w:val="20"/>
      <w:szCs w:val="24"/>
      <w:u w:val="thick"/>
    </w:rPr>
  </w:style>
  <w:style w:type="character" w:customStyle="1" w:styleId="blue">
    <w:name w:val="blue"/>
    <w:basedOn w:val="DefaultParagraphFont"/>
    <w:rsid w:val="00807DAF"/>
    <w:rPr>
      <w:rFonts w:cs="Times New Roman"/>
    </w:rPr>
  </w:style>
  <w:style w:type="paragraph" w:customStyle="1" w:styleId="cites">
    <w:name w:val="cites"/>
    <w:link w:val="Heading1Char3"/>
    <w:autoRedefine/>
    <w:qFormat/>
    <w:rsid w:val="00807DAF"/>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807DAF"/>
    <w:rPr>
      <w:rFonts w:ascii="Times New Roman" w:eastAsia="Malgun Gothic" w:hAnsi="Times New Roman" w:cs="Times New Roman"/>
      <w:b/>
      <w:u w:val="single"/>
    </w:rPr>
  </w:style>
  <w:style w:type="paragraph" w:customStyle="1" w:styleId="tiny">
    <w:name w:val="tiny"/>
    <w:next w:val="Normal"/>
    <w:link w:val="tinyChar"/>
    <w:autoRedefine/>
    <w:qFormat/>
    <w:rsid w:val="00807DAF"/>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807DAF"/>
    <w:rPr>
      <w:rFonts w:ascii="Times New Roman" w:eastAsia="Malgun Gothic" w:hAnsi="Times New Roman" w:cs="Times New Roman"/>
      <w:sz w:val="12"/>
    </w:rPr>
  </w:style>
  <w:style w:type="character" w:customStyle="1" w:styleId="CitesChar2">
    <w:name w:val="Cites Char2"/>
    <w:link w:val="Cites0"/>
    <w:rsid w:val="00807DAF"/>
    <w:rPr>
      <w:rFonts w:eastAsia="Times New Roman" w:cs="Times New Roman"/>
      <w:b/>
      <w:bCs/>
      <w:sz w:val="20"/>
      <w:szCs w:val="20"/>
    </w:rPr>
  </w:style>
  <w:style w:type="paragraph" w:styleId="Footer">
    <w:name w:val="footer"/>
    <w:basedOn w:val="Normal"/>
    <w:link w:val="FooterChar"/>
    <w:uiPriority w:val="99"/>
    <w:rsid w:val="00807DAF"/>
    <w:pPr>
      <w:tabs>
        <w:tab w:val="center" w:pos="4680"/>
        <w:tab w:val="right" w:pos="9360"/>
      </w:tabs>
    </w:pPr>
    <w:rPr>
      <w:rFonts w:cs="Calibri"/>
    </w:rPr>
  </w:style>
  <w:style w:type="character" w:customStyle="1" w:styleId="FooterChar">
    <w:name w:val="Footer Char"/>
    <w:basedOn w:val="DefaultParagraphFont"/>
    <w:link w:val="Footer"/>
    <w:uiPriority w:val="99"/>
    <w:rsid w:val="00807DAF"/>
    <w:rPr>
      <w:rFonts w:ascii="Calibri" w:eastAsiaTheme="minorHAnsi" w:hAnsi="Calibri" w:cs="Calibri"/>
      <w:sz w:val="22"/>
      <w:szCs w:val="22"/>
    </w:rPr>
  </w:style>
  <w:style w:type="character" w:styleId="PageNumber">
    <w:name w:val="page number"/>
    <w:aliases w:val="card ununderlined"/>
    <w:basedOn w:val="DefaultParagraphFont"/>
    <w:uiPriority w:val="99"/>
    <w:rsid w:val="00807DAF"/>
  </w:style>
  <w:style w:type="paragraph" w:customStyle="1" w:styleId="BlockTitle2">
    <w:name w:val="Block Title2"/>
    <w:basedOn w:val="Normal"/>
    <w:next w:val="Normal"/>
    <w:qFormat/>
    <w:rsid w:val="00807DAF"/>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807DAF"/>
    <w:pPr>
      <w:spacing w:before="120" w:after="120"/>
    </w:pPr>
    <w:rPr>
      <w:rFonts w:eastAsia="Times New Roman" w:cs="Calibri"/>
      <w:b/>
      <w:u w:val="single"/>
      <w:lang w:bidi="en-US"/>
    </w:rPr>
  </w:style>
  <w:style w:type="paragraph" w:styleId="TOC9">
    <w:name w:val="toc 9"/>
    <w:basedOn w:val="Normal"/>
    <w:next w:val="Normal"/>
    <w:autoRedefine/>
    <w:rsid w:val="00807DAF"/>
    <w:pPr>
      <w:ind w:left="1600"/>
    </w:pPr>
    <w:rPr>
      <w:rFonts w:eastAsia="Times New Roman" w:cs="Calibri"/>
      <w:sz w:val="20"/>
      <w:lang w:bidi="en-US"/>
    </w:rPr>
  </w:style>
  <w:style w:type="paragraph" w:customStyle="1" w:styleId="TxBrp1">
    <w:name w:val="TxBr_p1"/>
    <w:basedOn w:val="Normal"/>
    <w:qFormat/>
    <w:rsid w:val="00807DAF"/>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07DAF"/>
    <w:pPr>
      <w:spacing w:before="100" w:beforeAutospacing="1" w:after="100" w:afterAutospacing="1"/>
    </w:pPr>
    <w:rPr>
      <w:rFonts w:eastAsia="Times New Roman" w:cs="Calibri"/>
      <w:lang w:bidi="en-US"/>
    </w:rPr>
  </w:style>
  <w:style w:type="paragraph" w:customStyle="1" w:styleId="fullstory">
    <w:name w:val="fullstory"/>
    <w:basedOn w:val="Normal"/>
    <w:qFormat/>
    <w:rsid w:val="00807DAF"/>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807DAF"/>
  </w:style>
  <w:style w:type="paragraph" w:customStyle="1" w:styleId="hat">
    <w:name w:val="hat"/>
    <w:basedOn w:val="Normal"/>
    <w:next w:val="Normal"/>
    <w:link w:val="hatChar"/>
    <w:qFormat/>
    <w:rsid w:val="00807DAF"/>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807DAF"/>
  </w:style>
  <w:style w:type="paragraph" w:customStyle="1" w:styleId="HotRouteChar">
    <w:name w:val="Hot Route! Char"/>
    <w:basedOn w:val="Normal"/>
    <w:qFormat/>
    <w:rsid w:val="00807DAF"/>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807DAF"/>
    <w:rPr>
      <w:rFonts w:cs="Times New Roman"/>
      <w:b/>
      <w:bCs/>
    </w:rPr>
  </w:style>
  <w:style w:type="paragraph" w:customStyle="1" w:styleId="Default">
    <w:name w:val="Default"/>
    <w:qFormat/>
    <w:rsid w:val="00807DA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07DAF"/>
    <w:rPr>
      <w:rFonts w:ascii="Cambria" w:hAnsi="Cambria" w:cs="Times New Roman"/>
      <w:b/>
      <w:bCs/>
      <w:sz w:val="26"/>
      <w:szCs w:val="26"/>
    </w:rPr>
  </w:style>
  <w:style w:type="character" w:customStyle="1" w:styleId="UnderliningChar">
    <w:name w:val="Underlining Char"/>
    <w:basedOn w:val="DefaultParagraphFont"/>
    <w:link w:val="Underlining"/>
    <w:rsid w:val="00807DAF"/>
    <w:rPr>
      <w:rFonts w:ascii="Arial Narrow" w:hAnsi="Arial Narrow" w:cs="Times New Roman"/>
      <w:u w:val="single"/>
    </w:rPr>
  </w:style>
  <w:style w:type="character" w:customStyle="1" w:styleId="CardCharChar1">
    <w:name w:val="Card Char Char1"/>
    <w:basedOn w:val="DefaultParagraphFont"/>
    <w:rsid w:val="00807DAF"/>
    <w:rPr>
      <w:rFonts w:cs="Times New Roman"/>
      <w:b/>
      <w:bCs/>
      <w:sz w:val="28"/>
      <w:szCs w:val="28"/>
    </w:rPr>
  </w:style>
  <w:style w:type="paragraph" w:customStyle="1" w:styleId="Cites0">
    <w:name w:val="Cites"/>
    <w:basedOn w:val="Normal"/>
    <w:link w:val="CitesChar2"/>
    <w:qFormat/>
    <w:rsid w:val="00807DA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07DAF"/>
    <w:rPr>
      <w:rFonts w:ascii="Times New Roman" w:eastAsia="Calibri" w:hAnsi="Times New Roman" w:cs="Times New Roman"/>
      <w:sz w:val="24"/>
      <w:szCs w:val="24"/>
    </w:rPr>
  </w:style>
  <w:style w:type="character" w:customStyle="1" w:styleId="apple-converted-space">
    <w:name w:val="apple-converted-space"/>
    <w:basedOn w:val="DefaultParagraphFont"/>
    <w:rsid w:val="00807DAF"/>
  </w:style>
  <w:style w:type="character" w:customStyle="1" w:styleId="hit">
    <w:name w:val="hit"/>
    <w:basedOn w:val="DefaultParagraphFont"/>
    <w:rsid w:val="00807DAF"/>
    <w:rPr>
      <w:rFonts w:cs="Times New Roman"/>
    </w:rPr>
  </w:style>
  <w:style w:type="paragraph" w:customStyle="1" w:styleId="SmallFont">
    <w:name w:val="Small Font"/>
    <w:basedOn w:val="Normal"/>
    <w:link w:val="SmallFontChar"/>
    <w:qFormat/>
    <w:rsid w:val="00807DAF"/>
    <w:pPr>
      <w:spacing w:after="200"/>
      <w:jc w:val="both"/>
    </w:pPr>
    <w:rPr>
      <w:rFonts w:eastAsia="Calibri" w:cs="Calibri"/>
      <w:szCs w:val="18"/>
    </w:rPr>
  </w:style>
  <w:style w:type="character" w:customStyle="1" w:styleId="SmallFontChar">
    <w:name w:val="Small Font Char"/>
    <w:basedOn w:val="DefaultParagraphFont"/>
    <w:link w:val="SmallFont"/>
    <w:locked/>
    <w:rsid w:val="00807DAF"/>
    <w:rPr>
      <w:rFonts w:ascii="Calibri" w:eastAsia="Calibri" w:hAnsi="Calibri" w:cs="Calibri"/>
      <w:sz w:val="22"/>
      <w:szCs w:val="18"/>
    </w:rPr>
  </w:style>
  <w:style w:type="character" w:customStyle="1" w:styleId="CircleChar1">
    <w:name w:val="Circle Char1"/>
    <w:basedOn w:val="DefaultParagraphFont"/>
    <w:rsid w:val="00807DAF"/>
    <w:rPr>
      <w:rFonts w:cs="Times New Roman"/>
      <w:b/>
      <w:i/>
      <w:sz w:val="18"/>
      <w:szCs w:val="18"/>
      <w:u w:val="single"/>
      <w:lang w:val="en-US" w:eastAsia="en-US" w:bidi="ar-SA"/>
    </w:rPr>
  </w:style>
  <w:style w:type="paragraph" w:styleId="BodyText">
    <w:name w:val="Body Text"/>
    <w:basedOn w:val="Normal"/>
    <w:link w:val="BodyTextChar"/>
    <w:qFormat/>
    <w:rsid w:val="00807DAF"/>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807DAF"/>
    <w:rPr>
      <w:rFonts w:ascii="Calibri" w:eastAsia="Times New Roman" w:hAnsi="Calibri" w:cs="Calibri"/>
      <w:sz w:val="20"/>
      <w:szCs w:val="20"/>
      <w:lang w:eastAsia="ar-SA"/>
    </w:rPr>
  </w:style>
  <w:style w:type="character" w:customStyle="1" w:styleId="verdana">
    <w:name w:val="verdana"/>
    <w:basedOn w:val="DefaultParagraphFont"/>
    <w:rsid w:val="00807DAF"/>
  </w:style>
  <w:style w:type="character" w:customStyle="1" w:styleId="CardsChar1">
    <w:name w:val="Cards Char1"/>
    <w:link w:val="Cards"/>
    <w:rsid w:val="00807DAF"/>
    <w:rPr>
      <w:rFonts w:ascii="Calibri" w:eastAsia="Times New Roman" w:hAnsi="Calibri" w:cs="Times New Roman"/>
      <w:sz w:val="20"/>
      <w:szCs w:val="20"/>
    </w:rPr>
  </w:style>
  <w:style w:type="paragraph" w:customStyle="1" w:styleId="BlockHeadings">
    <w:name w:val="Block Headings"/>
    <w:basedOn w:val="Normal"/>
    <w:link w:val="BlockHeadingsChar"/>
    <w:qFormat/>
    <w:rsid w:val="00807DA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07DAF"/>
    <w:rPr>
      <w:rFonts w:ascii="Calibri" w:eastAsia="Times New Roman" w:hAnsi="Calibri" w:cs="Times New Roman"/>
      <w:b/>
      <w:sz w:val="20"/>
      <w:szCs w:val="20"/>
    </w:rPr>
  </w:style>
  <w:style w:type="paragraph" w:customStyle="1" w:styleId="loose">
    <w:name w:val="loose"/>
    <w:basedOn w:val="Normal"/>
    <w:qFormat/>
    <w:rsid w:val="00807DAF"/>
    <w:pPr>
      <w:spacing w:before="210"/>
    </w:pPr>
    <w:rPr>
      <w:rFonts w:eastAsia="Times New Roman" w:cs="Calibri"/>
      <w:lang w:eastAsia="zh-CN" w:bidi="he-IL"/>
    </w:rPr>
  </w:style>
  <w:style w:type="character" w:customStyle="1" w:styleId="hit1">
    <w:name w:val="hit1"/>
    <w:basedOn w:val="DefaultParagraphFont"/>
    <w:rsid w:val="00807DAF"/>
    <w:rPr>
      <w:b/>
      <w:bCs/>
      <w:color w:val="CC0033"/>
    </w:rPr>
  </w:style>
  <w:style w:type="character" w:customStyle="1" w:styleId="upper">
    <w:name w:val="upper"/>
    <w:basedOn w:val="DefaultParagraphFont"/>
    <w:rsid w:val="00807DAF"/>
  </w:style>
  <w:style w:type="character" w:customStyle="1" w:styleId="Author">
    <w:name w:val="Author"/>
    <w:aliases w:val="Style Date"/>
    <w:basedOn w:val="DefaultParagraphFont"/>
    <w:qFormat/>
    <w:rsid w:val="00807DAF"/>
    <w:rPr>
      <w:b/>
      <w:sz w:val="24"/>
    </w:rPr>
  </w:style>
  <w:style w:type="character" w:customStyle="1" w:styleId="SmallFont7pt">
    <w:name w:val="Small Font (7 pt)"/>
    <w:basedOn w:val="DefaultParagraphFont"/>
    <w:rsid w:val="00807DAF"/>
    <w:rPr>
      <w:sz w:val="14"/>
    </w:rPr>
  </w:style>
  <w:style w:type="paragraph" w:customStyle="1" w:styleId="UnderlinedText">
    <w:name w:val="Underlined Text"/>
    <w:basedOn w:val="Normal"/>
    <w:qFormat/>
    <w:rsid w:val="00807DAF"/>
    <w:rPr>
      <w:rFonts w:eastAsia="Times New Roman" w:cs="Calibri"/>
      <w:b/>
      <w:szCs w:val="20"/>
    </w:rPr>
  </w:style>
  <w:style w:type="character" w:customStyle="1" w:styleId="SmallText-New">
    <w:name w:val="Small Text - New"/>
    <w:basedOn w:val="DefaultParagraphFont"/>
    <w:rsid w:val="00807DAF"/>
    <w:rPr>
      <w:rFonts w:ascii="Arial Narrow" w:hAnsi="Arial Narrow"/>
      <w:sz w:val="14"/>
    </w:rPr>
  </w:style>
  <w:style w:type="paragraph" w:customStyle="1" w:styleId="Smalltext">
    <w:name w:val="Small text"/>
    <w:aliases w:val="Quote1,Quote11"/>
    <w:basedOn w:val="Normal"/>
    <w:link w:val="SmalltextChar"/>
    <w:qFormat/>
    <w:rsid w:val="00807DAF"/>
    <w:rPr>
      <w:rFonts w:ascii="Arial Narrow" w:eastAsia="Times New Roman" w:hAnsi="Arial Narrow" w:cs="Calibri"/>
    </w:rPr>
  </w:style>
  <w:style w:type="character" w:customStyle="1" w:styleId="Underlined-New">
    <w:name w:val="Underlined - New"/>
    <w:basedOn w:val="DefaultParagraphFont"/>
    <w:rsid w:val="00807DAF"/>
    <w:rPr>
      <w:rFonts w:ascii="Arial Narrow" w:hAnsi="Arial Narrow"/>
      <w:sz w:val="16"/>
      <w:u w:val="single"/>
    </w:rPr>
  </w:style>
  <w:style w:type="paragraph" w:styleId="TOC2">
    <w:name w:val="toc 2"/>
    <w:basedOn w:val="Normal"/>
    <w:next w:val="Normal"/>
    <w:autoRedefine/>
    <w:uiPriority w:val="39"/>
    <w:rsid w:val="00807DAF"/>
    <w:pPr>
      <w:ind w:left="200"/>
    </w:pPr>
    <w:rPr>
      <w:rFonts w:eastAsia="Times New Roman" w:cs="Calibri"/>
      <w:sz w:val="20"/>
      <w:lang w:bidi="en-US"/>
    </w:rPr>
  </w:style>
  <w:style w:type="paragraph" w:styleId="Caption">
    <w:name w:val="caption"/>
    <w:basedOn w:val="Normal"/>
    <w:next w:val="Normal"/>
    <w:qFormat/>
    <w:rsid w:val="00807DAF"/>
    <w:rPr>
      <w:rFonts w:eastAsia="Times New Roman" w:cs="Calibri"/>
      <w:b/>
      <w:bCs/>
      <w:sz w:val="18"/>
      <w:szCs w:val="18"/>
      <w:lang w:bidi="en-US"/>
    </w:rPr>
  </w:style>
  <w:style w:type="paragraph" w:styleId="TOCHeading">
    <w:name w:val="TOC Heading"/>
    <w:basedOn w:val="Heading1"/>
    <w:next w:val="Normal"/>
    <w:uiPriority w:val="39"/>
    <w:qFormat/>
    <w:rsid w:val="00807DA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807DAF"/>
    <w:rPr>
      <w:rFonts w:ascii="Arial Narrow" w:hAnsi="Arial Narrow"/>
      <w:dstrike w:val="0"/>
      <w:sz w:val="20"/>
      <w:bdr w:val="single" w:sz="2" w:space="0" w:color="auto"/>
      <w:vertAlign w:val="baseline"/>
    </w:rPr>
  </w:style>
  <w:style w:type="character" w:customStyle="1" w:styleId="style65">
    <w:name w:val="style65"/>
    <w:basedOn w:val="DefaultParagraphFont"/>
    <w:rsid w:val="00807DA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07DAF"/>
    <w:rPr>
      <w:rFonts w:cs="Arial"/>
      <w:bCs/>
      <w:szCs w:val="26"/>
      <w:u w:val="single"/>
      <w:lang w:val="en-US" w:eastAsia="en-US" w:bidi="ar-SA"/>
    </w:rPr>
  </w:style>
  <w:style w:type="character" w:customStyle="1" w:styleId="qlabel">
    <w:name w:val="q_label"/>
    <w:basedOn w:val="DefaultParagraphFont"/>
    <w:rsid w:val="00807DAF"/>
  </w:style>
  <w:style w:type="character" w:customStyle="1" w:styleId="alabel">
    <w:name w:val="a_label"/>
    <w:basedOn w:val="DefaultParagraphFont"/>
    <w:rsid w:val="00807DAF"/>
  </w:style>
  <w:style w:type="character" w:customStyle="1" w:styleId="Style1Char1">
    <w:name w:val="Style1 Char1"/>
    <w:basedOn w:val="DefaultParagraphFont"/>
    <w:rsid w:val="00807DAF"/>
    <w:rPr>
      <w:rFonts w:eastAsia="SimSun"/>
      <w:sz w:val="20"/>
      <w:szCs w:val="24"/>
      <w:u w:val="single"/>
      <w:lang w:val="en-US" w:eastAsia="zh-CN" w:bidi="ar-SA"/>
    </w:rPr>
  </w:style>
  <w:style w:type="character" w:customStyle="1" w:styleId="UnderlineCharChar">
    <w:name w:val="Underline Char Char"/>
    <w:basedOn w:val="DefaultParagraphFont"/>
    <w:rsid w:val="00807DA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07DAF"/>
    <w:rPr>
      <w:rFonts w:eastAsia="MS Mincho"/>
      <w:b/>
      <w:u w:val="single"/>
      <w:lang w:val="en-US" w:eastAsia="en-US" w:bidi="ar-SA"/>
    </w:rPr>
  </w:style>
  <w:style w:type="character" w:customStyle="1" w:styleId="CardTextChar0">
    <w:name w:val="Card Text Char"/>
    <w:basedOn w:val="DefaultParagraphFont"/>
    <w:rsid w:val="00807DAF"/>
    <w:rPr>
      <w:rFonts w:ascii="Times New Roman" w:eastAsia="Times New Roman" w:hAnsi="Times New Roman" w:cs="Times New Roman"/>
      <w:szCs w:val="24"/>
    </w:rPr>
  </w:style>
  <w:style w:type="character" w:customStyle="1" w:styleId="reduce2">
    <w:name w:val="reduce2"/>
    <w:basedOn w:val="DefaultParagraphFont"/>
    <w:rsid w:val="00807DAF"/>
    <w:rPr>
      <w:rFonts w:ascii="Arial" w:hAnsi="Arial" w:cs="Arial"/>
      <w:color w:val="000000"/>
      <w:sz w:val="10"/>
      <w:szCs w:val="22"/>
    </w:rPr>
  </w:style>
  <w:style w:type="paragraph" w:customStyle="1" w:styleId="BoldUnderline">
    <w:name w:val="BoldUnderline"/>
    <w:link w:val="BoldUnderlineChar"/>
    <w:uiPriority w:val="99"/>
    <w:qFormat/>
    <w:rsid w:val="00807DAF"/>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807DA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07DAF"/>
    <w:rPr>
      <w:rFonts w:cs="Arial"/>
      <w:bCs/>
      <w:szCs w:val="26"/>
      <w:u w:val="single"/>
      <w:lang w:val="en-US" w:eastAsia="en-US" w:bidi="ar-SA"/>
    </w:rPr>
  </w:style>
  <w:style w:type="paragraph" w:customStyle="1" w:styleId="evidencetextChar">
    <w:name w:val="evidence text Char"/>
    <w:basedOn w:val="Normal"/>
    <w:qFormat/>
    <w:rsid w:val="00807DAF"/>
    <w:pPr>
      <w:ind w:left="1728" w:right="1008"/>
    </w:pPr>
    <w:rPr>
      <w:rFonts w:eastAsia="Times New Roman" w:cs="Calibri"/>
      <w:color w:val="000000"/>
      <w:sz w:val="18"/>
    </w:rPr>
  </w:style>
  <w:style w:type="character" w:customStyle="1" w:styleId="underline2">
    <w:name w:val="underline2"/>
    <w:basedOn w:val="DefaultParagraphFont"/>
    <w:rsid w:val="00807DAF"/>
    <w:rPr>
      <w:u w:val="single"/>
    </w:rPr>
  </w:style>
  <w:style w:type="character" w:customStyle="1" w:styleId="Style11ptUnderlineBorderSinglesolidlineAuto05pt">
    <w:name w:val="Style 11 pt Underline Border: : (Single solid line Auto  0.5 pt..."/>
    <w:rsid w:val="00807DA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07DA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07DAF"/>
    <w:rPr>
      <w:rFonts w:ascii="Calibri" w:eastAsia="Times New Roman" w:hAnsi="Calibri" w:cs="Times New Roman"/>
      <w:sz w:val="22"/>
      <w:szCs w:val="22"/>
      <w:u w:val="single"/>
      <w:bdr w:val="single" w:sz="4" w:space="0" w:color="auto"/>
    </w:rPr>
  </w:style>
  <w:style w:type="character" w:customStyle="1" w:styleId="UnderlineChar4Char">
    <w:name w:val="Underline Char4 Char"/>
    <w:basedOn w:val="DefaultParagraphFont"/>
    <w:link w:val="UnderlineChar4"/>
    <w:rsid w:val="00807DAF"/>
    <w:rPr>
      <w:u w:val="single"/>
    </w:rPr>
  </w:style>
  <w:style w:type="paragraph" w:customStyle="1" w:styleId="UnderlineChar4">
    <w:name w:val="Underline Char4"/>
    <w:basedOn w:val="Normal"/>
    <w:link w:val="UnderlineChar4Char"/>
    <w:qFormat/>
    <w:rsid w:val="00807DA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807DAF"/>
    <w:rPr>
      <w:b/>
      <w:u w:val="single"/>
    </w:rPr>
  </w:style>
  <w:style w:type="paragraph" w:customStyle="1" w:styleId="BoldandUnderlineChar3">
    <w:name w:val="Bold and Underline Char3"/>
    <w:basedOn w:val="Normal"/>
    <w:link w:val="BoldandUnderlineChar3Char2"/>
    <w:qFormat/>
    <w:rsid w:val="00807DAF"/>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807DAF"/>
    <w:rPr>
      <w:rFonts w:eastAsia="Times New Roman" w:cs="Calibri"/>
      <w:u w:val="single"/>
    </w:rPr>
  </w:style>
  <w:style w:type="character" w:customStyle="1" w:styleId="StyleUnderlineChar11ptChar">
    <w:name w:val="Style Underline Char + 11 pt Char"/>
    <w:basedOn w:val="DefaultParagraphFont"/>
    <w:link w:val="StyleUnderlineChar11pt"/>
    <w:rsid w:val="00807DAF"/>
    <w:rPr>
      <w:rFonts w:ascii="Calibri" w:eastAsia="Times New Roman" w:hAnsi="Calibri" w:cs="Calibri"/>
      <w:sz w:val="22"/>
      <w:szCs w:val="22"/>
      <w:u w:val="single"/>
    </w:rPr>
  </w:style>
  <w:style w:type="paragraph" w:customStyle="1" w:styleId="StyleUnderlineChar11ptBold">
    <w:name w:val="Style Underline Char + 11 pt Bold"/>
    <w:basedOn w:val="Normal"/>
    <w:link w:val="StyleUnderlineChar11ptBoldChar"/>
    <w:qFormat/>
    <w:rsid w:val="00807DAF"/>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807DAF"/>
    <w:rPr>
      <w:rFonts w:ascii="Calibri" w:eastAsia="Times New Roman" w:hAnsi="Calibri" w:cs="Calibri"/>
      <w:b/>
      <w:bCs/>
      <w:sz w:val="22"/>
      <w:szCs w:val="22"/>
      <w:u w:val="single"/>
    </w:rPr>
  </w:style>
  <w:style w:type="character" w:customStyle="1" w:styleId="inside-head">
    <w:name w:val="inside-head"/>
    <w:basedOn w:val="DefaultParagraphFont"/>
    <w:rsid w:val="00807DAF"/>
  </w:style>
  <w:style w:type="paragraph" w:customStyle="1" w:styleId="Style3">
    <w:name w:val="Style3"/>
    <w:basedOn w:val="Normal"/>
    <w:link w:val="Style3Char"/>
    <w:qFormat/>
    <w:rsid w:val="00807DAF"/>
    <w:rPr>
      <w:rFonts w:ascii="Arial Narrow" w:eastAsia="Times New Roman" w:hAnsi="Arial Narrow" w:cs="Calibri"/>
      <w:b/>
    </w:rPr>
  </w:style>
  <w:style w:type="character" w:customStyle="1" w:styleId="Style3Char">
    <w:name w:val="Style3 Char"/>
    <w:basedOn w:val="DefaultParagraphFont"/>
    <w:link w:val="Style3"/>
    <w:rsid w:val="00807DAF"/>
    <w:rPr>
      <w:rFonts w:ascii="Arial Narrow" w:eastAsia="Times New Roman" w:hAnsi="Arial Narrow" w:cs="Calibri"/>
      <w:b/>
      <w:sz w:val="22"/>
      <w:szCs w:val="22"/>
    </w:rPr>
  </w:style>
  <w:style w:type="character" w:customStyle="1" w:styleId="7TimesNewRoman">
    <w:name w:val="7 Times New Roman"/>
    <w:rsid w:val="00807DA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07DAF"/>
  </w:style>
  <w:style w:type="character" w:customStyle="1" w:styleId="officialsbureau">
    <w:name w:val="official_s_bureau"/>
    <w:basedOn w:val="DefaultParagraphFont"/>
    <w:rsid w:val="00807DAF"/>
  </w:style>
  <w:style w:type="paragraph" w:customStyle="1" w:styleId="Stylecard11ptUnderline">
    <w:name w:val="Style card + 11 pt Underline"/>
    <w:basedOn w:val="Normal"/>
    <w:link w:val="Stylecard11ptUnderlineChar"/>
    <w:qFormat/>
    <w:rsid w:val="00807DAF"/>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807DAF"/>
    <w:rPr>
      <w:rFonts w:ascii="Georgia" w:eastAsia="SimSun" w:hAnsi="Georgia" w:cs="Calibri"/>
      <w:sz w:val="22"/>
      <w:szCs w:val="22"/>
      <w:u w:val="single"/>
      <w:lang w:eastAsia="zh-CN"/>
    </w:rPr>
  </w:style>
  <w:style w:type="paragraph" w:customStyle="1" w:styleId="Stylecard11ptBoldUnderline">
    <w:name w:val="Style card + 11 pt Bold Underline"/>
    <w:basedOn w:val="Normal"/>
    <w:link w:val="Stylecard11ptBoldUnderlineChar"/>
    <w:qFormat/>
    <w:rsid w:val="00807DAF"/>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807DAF"/>
    <w:rPr>
      <w:rFonts w:ascii="Georgia" w:eastAsia="SimSun" w:hAnsi="Georgia" w:cs="Calibri"/>
      <w:b/>
      <w:bCs/>
      <w:sz w:val="22"/>
      <w:szCs w:val="22"/>
      <w:u w:val="single"/>
      <w:lang w:eastAsia="zh-CN"/>
    </w:rPr>
  </w:style>
  <w:style w:type="character" w:customStyle="1" w:styleId="StyleStyle11ptBoldUnderlineBorderSinglesolidlineAuto">
    <w:name w:val="Style Style 11 pt Bold Underline Border: : (Single solid line Auto ..."/>
    <w:basedOn w:val="DefaultParagraphFont"/>
    <w:rsid w:val="00807DA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07DAF"/>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807DAF"/>
    <w:rPr>
      <w:rFonts w:ascii="Georgia" w:eastAsia="SimSun" w:hAnsi="Georgia" w:cs="Calibri"/>
      <w:sz w:val="22"/>
      <w:szCs w:val="22"/>
      <w:u w:val="single"/>
      <w:lang w:eastAsia="zh-CN"/>
    </w:rPr>
  </w:style>
  <w:style w:type="paragraph" w:styleId="HTMLPreformatted">
    <w:name w:val="HTML Preformatted"/>
    <w:basedOn w:val="Normal"/>
    <w:link w:val="HTMLPreformattedChar"/>
    <w:rsid w:val="00807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07DA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07DAF"/>
    <w:rPr>
      <w:rFonts w:cs="Calibri"/>
      <w:u w:val="single"/>
    </w:rPr>
  </w:style>
  <w:style w:type="character" w:customStyle="1" w:styleId="StyleUnderlining11ptChar">
    <w:name w:val="Style Underlining + 11 pt Char"/>
    <w:basedOn w:val="DefaultParagraphFont"/>
    <w:link w:val="StyleUnderlining11pt"/>
    <w:rsid w:val="00807DAF"/>
    <w:rPr>
      <w:rFonts w:ascii="Calibri" w:eastAsiaTheme="minorHAnsi" w:hAnsi="Calibri" w:cs="Calibri"/>
      <w:sz w:val="22"/>
      <w:szCs w:val="22"/>
      <w:u w:val="single"/>
    </w:rPr>
  </w:style>
  <w:style w:type="paragraph" w:customStyle="1" w:styleId="StyleCardText9pt">
    <w:name w:val="Style Card Text + 9 pt"/>
    <w:basedOn w:val="Normal"/>
    <w:link w:val="StyleCardText9ptChar"/>
    <w:qFormat/>
    <w:rsid w:val="00807DAF"/>
    <w:pPr>
      <w:spacing w:after="200"/>
      <w:contextualSpacing/>
    </w:pPr>
    <w:rPr>
      <w:rFonts w:eastAsia="Calibri" w:cs="Calibri"/>
    </w:rPr>
  </w:style>
  <w:style w:type="character" w:customStyle="1" w:styleId="StyleCardText9ptChar">
    <w:name w:val="Style Card Text + 9 pt Char"/>
    <w:basedOn w:val="DefaultParagraphFont"/>
    <w:link w:val="StyleCardText9pt"/>
    <w:rsid w:val="00807DAF"/>
    <w:rPr>
      <w:rFonts w:ascii="Calibri" w:eastAsia="Calibri" w:hAnsi="Calibri" w:cs="Calibri"/>
      <w:sz w:val="22"/>
      <w:szCs w:val="22"/>
    </w:rPr>
  </w:style>
  <w:style w:type="paragraph" w:styleId="Quote">
    <w:name w:val="Quote"/>
    <w:basedOn w:val="Normal"/>
    <w:next w:val="Normal"/>
    <w:link w:val="QuoteChar"/>
    <w:uiPriority w:val="29"/>
    <w:qFormat/>
    <w:rsid w:val="00807DAF"/>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807DAF"/>
    <w:rPr>
      <w:rFonts w:ascii="Calibri" w:eastAsia="Times New Roman" w:hAnsi="Calibri" w:cs="Calibri"/>
      <w:iCs/>
      <w:color w:val="000000"/>
      <w:sz w:val="22"/>
      <w:szCs w:val="22"/>
      <w:lang w:bidi="en-US"/>
    </w:rPr>
  </w:style>
  <w:style w:type="paragraph" w:customStyle="1" w:styleId="Underlining">
    <w:name w:val="Underlining"/>
    <w:basedOn w:val="Normal"/>
    <w:link w:val="UnderliningChar"/>
    <w:qFormat/>
    <w:rsid w:val="00807DAF"/>
    <w:rPr>
      <w:rFonts w:ascii="Arial Narrow" w:hAnsi="Arial Narrow" w:cs="Times New Roman"/>
      <w:sz w:val="24"/>
      <w:u w:val="single"/>
    </w:rPr>
  </w:style>
  <w:style w:type="character" w:customStyle="1" w:styleId="ital-inline">
    <w:name w:val="ital-inline"/>
    <w:basedOn w:val="DefaultParagraphFont"/>
    <w:rsid w:val="00807DAF"/>
  </w:style>
  <w:style w:type="character" w:customStyle="1" w:styleId="underlineChar">
    <w:name w:val="underline Char"/>
    <w:basedOn w:val="DefaultParagraphFont"/>
    <w:rsid w:val="00807DA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07DA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07DAF"/>
    <w:rPr>
      <w:sz w:val="20"/>
      <w:u w:val="single"/>
    </w:rPr>
  </w:style>
  <w:style w:type="paragraph" w:styleId="BodyTextIndent2">
    <w:name w:val="Body Text Indent 2"/>
    <w:basedOn w:val="Normal"/>
    <w:link w:val="BodyTextIndent2Char"/>
    <w:unhideWhenUsed/>
    <w:rsid w:val="00807DAF"/>
    <w:pPr>
      <w:spacing w:after="120" w:line="480" w:lineRule="auto"/>
      <w:ind w:left="360"/>
    </w:pPr>
    <w:rPr>
      <w:rFonts w:cs="Calibri"/>
    </w:rPr>
  </w:style>
  <w:style w:type="character" w:customStyle="1" w:styleId="BodyTextIndent2Char">
    <w:name w:val="Body Text Indent 2 Char"/>
    <w:basedOn w:val="DefaultParagraphFont"/>
    <w:link w:val="BodyTextIndent2"/>
    <w:rsid w:val="00807DAF"/>
    <w:rPr>
      <w:rFonts w:ascii="Calibri" w:eastAsiaTheme="minorHAnsi" w:hAnsi="Calibri" w:cs="Calibri"/>
      <w:sz w:val="22"/>
      <w:szCs w:val="22"/>
    </w:rPr>
  </w:style>
  <w:style w:type="paragraph" w:styleId="BodyTextIndent3">
    <w:name w:val="Body Text Indent 3"/>
    <w:basedOn w:val="Normal"/>
    <w:link w:val="BodyTextIndent3Char"/>
    <w:uiPriority w:val="99"/>
    <w:semiHidden/>
    <w:unhideWhenUsed/>
    <w:rsid w:val="00807DAF"/>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807DAF"/>
    <w:rPr>
      <w:rFonts w:ascii="Calibri" w:eastAsiaTheme="minorHAnsi" w:hAnsi="Calibri" w:cs="Calibri"/>
      <w:sz w:val="22"/>
      <w:szCs w:val="16"/>
    </w:rPr>
  </w:style>
  <w:style w:type="paragraph" w:styleId="BodyText2">
    <w:name w:val="Body Text 2"/>
    <w:basedOn w:val="Normal"/>
    <w:link w:val="BodyText2Char"/>
    <w:unhideWhenUsed/>
    <w:rsid w:val="00807DAF"/>
    <w:pPr>
      <w:spacing w:after="120" w:line="480" w:lineRule="auto"/>
    </w:pPr>
    <w:rPr>
      <w:rFonts w:cs="Calibri"/>
    </w:rPr>
  </w:style>
  <w:style w:type="character" w:customStyle="1" w:styleId="BodyText2Char">
    <w:name w:val="Body Text 2 Char"/>
    <w:basedOn w:val="DefaultParagraphFont"/>
    <w:link w:val="BodyText2"/>
    <w:rsid w:val="00807DAF"/>
    <w:rPr>
      <w:rFonts w:ascii="Calibri" w:eastAsiaTheme="minorHAnsi" w:hAnsi="Calibri" w:cs="Calibri"/>
      <w:sz w:val="22"/>
      <w:szCs w:val="22"/>
    </w:rPr>
  </w:style>
  <w:style w:type="paragraph" w:styleId="BodyTextIndent">
    <w:name w:val="Body Text Indent"/>
    <w:basedOn w:val="Normal"/>
    <w:link w:val="BodyTextIndentChar"/>
    <w:uiPriority w:val="99"/>
    <w:unhideWhenUsed/>
    <w:rsid w:val="00807DAF"/>
    <w:pPr>
      <w:spacing w:after="120"/>
      <w:ind w:left="360"/>
    </w:pPr>
    <w:rPr>
      <w:rFonts w:cs="Calibri"/>
    </w:rPr>
  </w:style>
  <w:style w:type="character" w:customStyle="1" w:styleId="BodyTextIndentChar">
    <w:name w:val="Body Text Indent Char"/>
    <w:basedOn w:val="DefaultParagraphFont"/>
    <w:link w:val="BodyTextIndent"/>
    <w:uiPriority w:val="99"/>
    <w:rsid w:val="00807DAF"/>
    <w:rPr>
      <w:rFonts w:ascii="Calibri" w:eastAsiaTheme="minorHAnsi" w:hAnsi="Calibri" w:cs="Calibri"/>
      <w:sz w:val="22"/>
      <w:szCs w:val="22"/>
    </w:rPr>
  </w:style>
  <w:style w:type="paragraph" w:styleId="BodyText3">
    <w:name w:val="Body Text 3"/>
    <w:basedOn w:val="Normal"/>
    <w:link w:val="BodyText3Char"/>
    <w:unhideWhenUsed/>
    <w:rsid w:val="00807DAF"/>
    <w:pPr>
      <w:spacing w:after="120"/>
    </w:pPr>
    <w:rPr>
      <w:rFonts w:cs="Calibri"/>
      <w:szCs w:val="16"/>
    </w:rPr>
  </w:style>
  <w:style w:type="character" w:customStyle="1" w:styleId="BodyText3Char">
    <w:name w:val="Body Text 3 Char"/>
    <w:basedOn w:val="DefaultParagraphFont"/>
    <w:link w:val="BodyText3"/>
    <w:rsid w:val="00807DAF"/>
    <w:rPr>
      <w:rFonts w:ascii="Calibri" w:eastAsiaTheme="minorHAnsi" w:hAnsi="Calibri" w:cs="Calibri"/>
      <w:sz w:val="22"/>
      <w:szCs w:val="16"/>
    </w:rPr>
  </w:style>
  <w:style w:type="character" w:customStyle="1" w:styleId="StyleBold">
    <w:name w:val="Style Bold"/>
    <w:basedOn w:val="DefaultParagraphFont"/>
    <w:uiPriority w:val="9"/>
    <w:semiHidden/>
    <w:rsid w:val="00807DAF"/>
    <w:rPr>
      <w:b/>
      <w:bCs/>
    </w:rPr>
  </w:style>
  <w:style w:type="character" w:customStyle="1" w:styleId="body-text">
    <w:name w:val="body-text"/>
    <w:basedOn w:val="DefaultParagraphFont"/>
    <w:rsid w:val="00807DAF"/>
  </w:style>
  <w:style w:type="paragraph" w:customStyle="1" w:styleId="StyleStyle411ptBoldBorderSinglesolidlineAuto0">
    <w:name w:val="Style Style4 + 11 pt Bold Border: : (Single solid line Auto  0...."/>
    <w:basedOn w:val="Normal"/>
    <w:link w:val="StyleStyle411ptBoldBorderSinglesolidlineAuto0Char"/>
    <w:qFormat/>
    <w:rsid w:val="00807DAF"/>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07DAF"/>
    <w:rPr>
      <w:rFonts w:ascii="Calibri" w:eastAsia="Times New Roman" w:hAnsi="Calibri" w:cs="Calibri"/>
      <w:b/>
      <w:bCs/>
      <w:sz w:val="22"/>
      <w:szCs w:val="22"/>
      <w:u w:val="single"/>
      <w:bdr w:val="single" w:sz="4" w:space="0" w:color="auto"/>
    </w:rPr>
  </w:style>
  <w:style w:type="character" w:customStyle="1" w:styleId="BalloonTextChar1">
    <w:name w:val="Balloon Text Char1"/>
    <w:basedOn w:val="DefaultParagraphFont"/>
    <w:uiPriority w:val="99"/>
    <w:rsid w:val="00807DAF"/>
    <w:rPr>
      <w:rFonts w:ascii="Segoe UI" w:eastAsiaTheme="minorHAnsi" w:hAnsi="Segoe UI" w:cs="Segoe UI"/>
      <w:sz w:val="18"/>
      <w:szCs w:val="18"/>
    </w:rPr>
  </w:style>
  <w:style w:type="character" w:customStyle="1" w:styleId="globalcontentbody">
    <w:name w:val="globalcontentbody"/>
    <w:basedOn w:val="DefaultParagraphFont"/>
    <w:rsid w:val="00807DAF"/>
  </w:style>
  <w:style w:type="paragraph" w:customStyle="1" w:styleId="StyleStyle112pt">
    <w:name w:val="Style Style1 + 12 pt"/>
    <w:basedOn w:val="Normal"/>
    <w:link w:val="StyleStyle112ptChar"/>
    <w:qFormat/>
    <w:rsid w:val="00807DAF"/>
    <w:rPr>
      <w:rFonts w:eastAsia="SimSun" w:cs="Calibri"/>
      <w:u w:val="single"/>
      <w:lang w:eastAsia="zh-CN"/>
    </w:rPr>
  </w:style>
  <w:style w:type="character" w:customStyle="1" w:styleId="StyleStyle112ptChar">
    <w:name w:val="Style Style1 + 12 pt Char"/>
    <w:basedOn w:val="DefaultParagraphFont"/>
    <w:link w:val="StyleStyle112pt"/>
    <w:rsid w:val="00807DAF"/>
    <w:rPr>
      <w:rFonts w:ascii="Calibri" w:eastAsia="SimSun" w:hAnsi="Calibri" w:cs="Calibri"/>
      <w:sz w:val="22"/>
      <w:szCs w:val="22"/>
      <w:u w:val="single"/>
      <w:lang w:eastAsia="zh-CN"/>
    </w:rPr>
  </w:style>
  <w:style w:type="paragraph" w:customStyle="1" w:styleId="MinimizedText">
    <w:name w:val="Minimized Text"/>
    <w:basedOn w:val="Normal"/>
    <w:link w:val="MinimizedTextChar"/>
    <w:qFormat/>
    <w:rsid w:val="00807DAF"/>
    <w:rPr>
      <w:rFonts w:eastAsia="Times New Roman" w:cs="Calibri"/>
    </w:rPr>
  </w:style>
  <w:style w:type="character" w:customStyle="1" w:styleId="MinimizedTextChar">
    <w:name w:val="Minimized Text Char"/>
    <w:basedOn w:val="DefaultParagraphFont"/>
    <w:link w:val="MinimizedText"/>
    <w:rsid w:val="00807DAF"/>
    <w:rPr>
      <w:rFonts w:ascii="Calibri" w:eastAsia="Times New Roman" w:hAnsi="Calibri" w:cs="Calibri"/>
      <w:sz w:val="22"/>
      <w:szCs w:val="22"/>
    </w:rPr>
  </w:style>
  <w:style w:type="character" w:customStyle="1" w:styleId="term1">
    <w:name w:val="term1"/>
    <w:basedOn w:val="DefaultParagraphFont"/>
    <w:rsid w:val="00807DAF"/>
    <w:rPr>
      <w:b/>
      <w:bCs/>
    </w:rPr>
  </w:style>
  <w:style w:type="character" w:customStyle="1" w:styleId="Styleterm111ptUnderline">
    <w:name w:val="Style term1 + 11 pt Underline"/>
    <w:basedOn w:val="term1"/>
    <w:rsid w:val="00807DAF"/>
    <w:rPr>
      <w:b/>
      <w:bCs/>
      <w:sz w:val="20"/>
      <w:u w:val="single"/>
    </w:rPr>
  </w:style>
  <w:style w:type="paragraph" w:customStyle="1" w:styleId="StyleMinimizedTextArialNarrow10pt">
    <w:name w:val="Style Minimized Text + Arial Narrow 10 pt"/>
    <w:basedOn w:val="MinimizedText"/>
    <w:link w:val="StyleMinimizedTextArialNarrow10ptChar"/>
    <w:qFormat/>
    <w:rsid w:val="00807DAF"/>
    <w:rPr>
      <w:sz w:val="20"/>
    </w:rPr>
  </w:style>
  <w:style w:type="character" w:customStyle="1" w:styleId="StyleMinimizedTextArialNarrow10ptChar">
    <w:name w:val="Style Minimized Text + Arial Narrow 10 pt Char"/>
    <w:basedOn w:val="MinimizedTextChar"/>
    <w:link w:val="StyleMinimizedTextArialNarrow10pt"/>
    <w:rsid w:val="00807DAF"/>
    <w:rPr>
      <w:rFonts w:ascii="Calibri" w:eastAsia="Times New Roman" w:hAnsi="Calibri" w:cs="Calibri"/>
      <w:sz w:val="20"/>
      <w:szCs w:val="22"/>
    </w:rPr>
  </w:style>
  <w:style w:type="character" w:customStyle="1" w:styleId="Styleunderline11ptBold">
    <w:name w:val="Style underline + 11 pt Bold"/>
    <w:basedOn w:val="underline"/>
    <w:rsid w:val="00807DA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07DAF"/>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07DAF"/>
    <w:rPr>
      <w:rFonts w:ascii="Calibri" w:eastAsia="Times New Roman" w:hAnsi="Calibri" w:cs="Calibri"/>
      <w:sz w:val="22"/>
      <w:szCs w:val="22"/>
      <w:u w:val="single"/>
      <w:bdr w:val="single" w:sz="4" w:space="0" w:color="auto"/>
    </w:rPr>
  </w:style>
  <w:style w:type="character" w:customStyle="1" w:styleId="Style9pt">
    <w:name w:val="Style 9 pt"/>
    <w:basedOn w:val="DefaultParagraphFont"/>
    <w:rsid w:val="00807DAF"/>
    <w:rPr>
      <w:rFonts w:ascii="Times New Roman" w:hAnsi="Times New Roman"/>
      <w:sz w:val="20"/>
    </w:rPr>
  </w:style>
  <w:style w:type="paragraph" w:customStyle="1" w:styleId="StyleStyle49pt3">
    <w:name w:val="Style Style4 + 9 pt3"/>
    <w:basedOn w:val="Style4"/>
    <w:link w:val="StyleStyle49pt3Char"/>
    <w:qFormat/>
    <w:rsid w:val="00807DAF"/>
    <w:rPr>
      <w:rFonts w:cs="Times New Roman"/>
    </w:rPr>
  </w:style>
  <w:style w:type="character" w:customStyle="1" w:styleId="StyleStyle49pt3Char">
    <w:name w:val="Style Style4 + 9 pt3 Char"/>
    <w:basedOn w:val="Style4Char"/>
    <w:link w:val="StyleStyle49pt3"/>
    <w:rsid w:val="00807DAF"/>
    <w:rPr>
      <w:rFonts w:ascii="Calibri" w:eastAsia="Times New Roman" w:hAnsi="Calibri" w:cs="Times New Roman"/>
      <w:sz w:val="22"/>
      <w:szCs w:val="22"/>
      <w:u w:val="single"/>
    </w:rPr>
  </w:style>
  <w:style w:type="paragraph" w:customStyle="1" w:styleId="StyleStyle4Bold">
    <w:name w:val="Style Style4 + Bold"/>
    <w:basedOn w:val="Style4"/>
    <w:link w:val="StyleStyle4BoldChar"/>
    <w:qFormat/>
    <w:rsid w:val="00807DAF"/>
    <w:rPr>
      <w:rFonts w:cs="Times New Roman"/>
      <w:b/>
      <w:bCs/>
    </w:rPr>
  </w:style>
  <w:style w:type="character" w:customStyle="1" w:styleId="StyleStyle4BoldChar">
    <w:name w:val="Style Style4 + Bold Char"/>
    <w:basedOn w:val="Style4Char"/>
    <w:link w:val="StyleStyle4Bold"/>
    <w:rsid w:val="00807DAF"/>
    <w:rPr>
      <w:rFonts w:ascii="Calibri" w:eastAsia="Times New Roman" w:hAnsi="Calibri" w:cs="Times New Roman"/>
      <w:b/>
      <w:bCs/>
      <w:sz w:val="22"/>
      <w:szCs w:val="22"/>
      <w:u w:val="single"/>
    </w:rPr>
  </w:style>
  <w:style w:type="character" w:customStyle="1" w:styleId="CharChar11">
    <w:name w:val="Char Char11"/>
    <w:basedOn w:val="DefaultParagraphFont"/>
    <w:rsid w:val="00807DAF"/>
    <w:rPr>
      <w:rFonts w:cs="Arial"/>
      <w:bCs/>
      <w:szCs w:val="26"/>
      <w:u w:val="single"/>
      <w:lang w:val="en-US" w:eastAsia="en-US" w:bidi="ar-SA"/>
    </w:rPr>
  </w:style>
  <w:style w:type="character" w:customStyle="1" w:styleId="authorbio">
    <w:name w:val="authorbio"/>
    <w:basedOn w:val="DefaultParagraphFont"/>
    <w:rsid w:val="00807DAF"/>
  </w:style>
  <w:style w:type="character" w:customStyle="1" w:styleId="a">
    <w:name w:val="a"/>
    <w:basedOn w:val="DefaultParagraphFont"/>
    <w:rsid w:val="00807DAF"/>
  </w:style>
  <w:style w:type="character" w:customStyle="1" w:styleId="StyleStyleUnderline411pt">
    <w:name w:val="Style Style Underline4 + 11 pt"/>
    <w:basedOn w:val="DefaultParagraphFont"/>
    <w:rsid w:val="00807DAF"/>
    <w:rPr>
      <w:sz w:val="20"/>
      <w:u w:val="single"/>
    </w:rPr>
  </w:style>
  <w:style w:type="character" w:customStyle="1" w:styleId="StyleStyleUnderline411ptBold">
    <w:name w:val="Style Style Underline4 + 11 pt Bold"/>
    <w:basedOn w:val="DefaultParagraphFont"/>
    <w:rsid w:val="00807DAF"/>
    <w:rPr>
      <w:b/>
      <w:bCs/>
      <w:sz w:val="20"/>
      <w:u w:val="single"/>
    </w:rPr>
  </w:style>
  <w:style w:type="character" w:customStyle="1" w:styleId="StyleStyleUnderline311pt">
    <w:name w:val="Style Style Underline3 + 11 pt"/>
    <w:basedOn w:val="DefaultParagraphFont"/>
    <w:rsid w:val="00807DAF"/>
    <w:rPr>
      <w:sz w:val="20"/>
      <w:u w:val="single"/>
    </w:rPr>
  </w:style>
  <w:style w:type="character" w:customStyle="1" w:styleId="StyleStyleUnderline311ptBold">
    <w:name w:val="Style Style Underline3 + 11 pt Bold"/>
    <w:basedOn w:val="DefaultParagraphFont"/>
    <w:rsid w:val="00807DAF"/>
    <w:rPr>
      <w:b/>
      <w:bCs/>
      <w:sz w:val="20"/>
      <w:u w:val="single"/>
    </w:rPr>
  </w:style>
  <w:style w:type="character" w:customStyle="1" w:styleId="StyleUnderline3">
    <w:name w:val="Style Underline3"/>
    <w:basedOn w:val="DefaultParagraphFont"/>
    <w:rsid w:val="00807DAF"/>
    <w:rPr>
      <w:u w:val="single"/>
    </w:rPr>
  </w:style>
  <w:style w:type="paragraph" w:customStyle="1" w:styleId="StyleStyle111ptBorderSinglesolidlineAuto05ptL">
    <w:name w:val="Style Style1 + 11 pt Border: : (Single solid line Auto  0.5 pt L..."/>
    <w:link w:val="StyleStyle111ptBorderSinglesolidlineAuto05ptLChar"/>
    <w:qFormat/>
    <w:rsid w:val="00807DA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07DA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07DAF"/>
    <w:rPr>
      <w:u w:val="single"/>
    </w:rPr>
  </w:style>
  <w:style w:type="character" w:customStyle="1" w:styleId="NothingChar">
    <w:name w:val="Nothing Char"/>
    <w:basedOn w:val="DefaultParagraphFont"/>
    <w:link w:val="Nothing"/>
    <w:rsid w:val="00807DAF"/>
    <w:rPr>
      <w:rFonts w:ascii="Times New Roman" w:eastAsia="Times New Roman" w:hAnsi="Times New Roman" w:cs="Times New Roman"/>
      <w:sz w:val="20"/>
    </w:rPr>
  </w:style>
  <w:style w:type="character" w:customStyle="1" w:styleId="CardsFont12pt0">
    <w:name w:val="Cards + Font 12pt"/>
    <w:basedOn w:val="DefaultParagraphFont"/>
    <w:rsid w:val="00807DAF"/>
    <w:rPr>
      <w:rFonts w:ascii="Times New Roman" w:eastAsia="Calibri" w:hAnsi="Times New Roman" w:cs="Times New Roman"/>
      <w:sz w:val="24"/>
      <w:szCs w:val="20"/>
      <w:u w:val="single"/>
    </w:rPr>
  </w:style>
  <w:style w:type="character" w:customStyle="1" w:styleId="SmallTextChar0">
    <w:name w:val="Small Text Char"/>
    <w:basedOn w:val="CardTextChar0"/>
    <w:rsid w:val="00807DAF"/>
    <w:rPr>
      <w:rFonts w:ascii="Times New Roman" w:eastAsia="MS Mincho" w:hAnsi="Times New Roman" w:cs="Times New Roman"/>
      <w:sz w:val="15"/>
      <w:szCs w:val="24"/>
      <w:lang w:eastAsia="ja-JP"/>
    </w:rPr>
  </w:style>
  <w:style w:type="paragraph" w:customStyle="1" w:styleId="Circled">
    <w:name w:val="Circled"/>
    <w:link w:val="CircledChar"/>
    <w:qFormat/>
    <w:rsid w:val="00807DA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807DAF"/>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807DA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07DAF"/>
  </w:style>
  <w:style w:type="character" w:customStyle="1" w:styleId="part-of-speech">
    <w:name w:val="part-of-speech"/>
    <w:basedOn w:val="DefaultParagraphFont"/>
    <w:rsid w:val="00807DAF"/>
  </w:style>
  <w:style w:type="character" w:customStyle="1" w:styleId="sep">
    <w:name w:val="sep"/>
    <w:basedOn w:val="DefaultParagraphFont"/>
    <w:rsid w:val="00807DAF"/>
  </w:style>
  <w:style w:type="character" w:customStyle="1" w:styleId="pron">
    <w:name w:val="pron"/>
    <w:basedOn w:val="DefaultParagraphFont"/>
    <w:rsid w:val="00807DAF"/>
  </w:style>
  <w:style w:type="paragraph" w:customStyle="1" w:styleId="StyleStyle4LatinTimesNewRomanAsianSimSun">
    <w:name w:val="Style Style4 + (Latin) Times New Roman (Asian) SimSun"/>
    <w:basedOn w:val="Normal"/>
    <w:link w:val="StyleStyle4LatinTimesNewRomanAsianSimSunChar"/>
    <w:qFormat/>
    <w:rsid w:val="00807DAF"/>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807DAF"/>
    <w:rPr>
      <w:rFonts w:ascii="Calibri" w:eastAsia="SimSun" w:hAnsi="Calibri" w:cs="Calibri"/>
      <w:sz w:val="22"/>
      <w:szCs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07DAF"/>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07DAF"/>
    <w:rPr>
      <w:rFonts w:ascii="Calibri" w:eastAsia="SimSun" w:hAnsi="Calibri" w:cs="Calibri"/>
      <w:b/>
      <w:bCs/>
      <w:sz w:val="22"/>
      <w:szCs w:val="22"/>
      <w:u w:val="single"/>
    </w:rPr>
  </w:style>
  <w:style w:type="character" w:customStyle="1" w:styleId="CharChar3">
    <w:name w:val="Char Char3"/>
    <w:basedOn w:val="DefaultParagraphFont"/>
    <w:rsid w:val="00807DAF"/>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07DAF"/>
    <w:rPr>
      <w:bCs/>
      <w:szCs w:val="26"/>
      <w:u w:val="single"/>
    </w:rPr>
  </w:style>
  <w:style w:type="paragraph" w:styleId="Subtitle">
    <w:name w:val="Subtitle"/>
    <w:aliases w:val="Underlined card text"/>
    <w:basedOn w:val="Normal"/>
    <w:next w:val="Normal"/>
    <w:link w:val="SubtitleChar"/>
    <w:uiPriority w:val="99"/>
    <w:qFormat/>
    <w:rsid w:val="00807DAF"/>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807DAF"/>
    <w:rPr>
      <w:color w:val="5A5A5A" w:themeColor="text1" w:themeTint="A5"/>
      <w:spacing w:val="15"/>
      <w:sz w:val="22"/>
      <w:szCs w:val="22"/>
    </w:rPr>
  </w:style>
  <w:style w:type="paragraph" w:customStyle="1" w:styleId="StyleStyle411pt1">
    <w:name w:val="Style Style4 + 11 pt1"/>
    <w:basedOn w:val="Style4"/>
    <w:link w:val="StyleStyle411pt1Char"/>
    <w:qFormat/>
    <w:rsid w:val="00807DAF"/>
    <w:rPr>
      <w:rFonts w:cs="Times New Roman"/>
    </w:rPr>
  </w:style>
  <w:style w:type="character" w:customStyle="1" w:styleId="StyleStyle411pt1Char">
    <w:name w:val="Style Style4 + 11 pt1 Char"/>
    <w:basedOn w:val="Style4Char"/>
    <w:link w:val="StyleStyle411pt1"/>
    <w:rsid w:val="00807DAF"/>
    <w:rPr>
      <w:rFonts w:ascii="Calibri" w:eastAsia="Times New Roman" w:hAnsi="Calibri" w:cs="Times New Roman"/>
      <w:sz w:val="22"/>
      <w:szCs w:val="22"/>
      <w:u w:val="single"/>
    </w:rPr>
  </w:style>
  <w:style w:type="character" w:customStyle="1" w:styleId="BoldandUnderlineCharChar2">
    <w:name w:val="Bold and Underline Char Char2"/>
    <w:basedOn w:val="DefaultParagraphFont"/>
    <w:rsid w:val="00807DAF"/>
    <w:rPr>
      <w:b/>
      <w:u w:val="single"/>
      <w:lang w:val="en-US" w:eastAsia="en-US" w:bidi="ar-SA"/>
    </w:rPr>
  </w:style>
  <w:style w:type="character" w:customStyle="1" w:styleId="StyleUnderlineCharChar111pt">
    <w:name w:val="Style Underline Char Char1 + 11 pt"/>
    <w:basedOn w:val="DefaultParagraphFont"/>
    <w:rsid w:val="00807DA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07DA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07DA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07DAF"/>
    <w:rPr>
      <w:sz w:val="22"/>
      <w:u w:val="single"/>
    </w:rPr>
  </w:style>
  <w:style w:type="paragraph" w:customStyle="1" w:styleId="StyleMinimizedTextArialNarrow9pt">
    <w:name w:val="Style Minimized Text + Arial Narrow 9 pt"/>
    <w:basedOn w:val="Normal"/>
    <w:link w:val="StyleMinimizedTextArialNarrow9ptChar"/>
    <w:qFormat/>
    <w:rsid w:val="00807DAF"/>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807DAF"/>
    <w:rPr>
      <w:rFonts w:ascii="Calibri" w:eastAsia="Times New Roman" w:hAnsi="Calibri" w:cs="Calibri"/>
      <w:sz w:val="22"/>
      <w:szCs w:val="22"/>
    </w:rPr>
  </w:style>
  <w:style w:type="paragraph" w:customStyle="1" w:styleId="StyleBoldandUnderlineChar11ptNotBold">
    <w:name w:val="Style Bold and Underline Char + 11 pt Not Bold"/>
    <w:link w:val="StyleBoldandUnderlineChar11ptNotBoldChar"/>
    <w:qFormat/>
    <w:rsid w:val="00807DA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07DA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07DA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07DA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07DA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07DAF"/>
    <w:rPr>
      <w:b w:val="0"/>
      <w:bCs/>
      <w:sz w:val="20"/>
      <w:u w:val="single"/>
      <w:lang w:val="en-US" w:eastAsia="en-US" w:bidi="ar-SA"/>
    </w:rPr>
  </w:style>
  <w:style w:type="character" w:customStyle="1" w:styleId="Styleunderline9pt">
    <w:name w:val="Style underline + 9 pt"/>
    <w:basedOn w:val="underline"/>
    <w:rsid w:val="00807DAF"/>
    <w:rPr>
      <w:rFonts w:ascii="Times New Roman" w:hAnsi="Times New Roman" w:cs="Times New Roman"/>
      <w:b/>
      <w:sz w:val="20"/>
      <w:u w:val="single"/>
    </w:rPr>
  </w:style>
  <w:style w:type="character" w:customStyle="1" w:styleId="StyleTimesNewRoman9pt">
    <w:name w:val="Style Times New Roman 9 pt"/>
    <w:basedOn w:val="DefaultParagraphFont"/>
    <w:rsid w:val="00807DAF"/>
    <w:rPr>
      <w:rFonts w:ascii="Times New Roman" w:hAnsi="Times New Roman"/>
      <w:sz w:val="20"/>
    </w:rPr>
  </w:style>
  <w:style w:type="character" w:customStyle="1" w:styleId="Styleunderline9pt1">
    <w:name w:val="Style underline + 9 pt1"/>
    <w:basedOn w:val="underline"/>
    <w:rsid w:val="00807DA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07DA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07DA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07DAF"/>
    <w:rPr>
      <w:b/>
      <w:bCs/>
      <w:noProof w:val="0"/>
      <w:sz w:val="20"/>
      <w:u w:val="single"/>
      <w:lang w:val="en-US" w:eastAsia="en-US" w:bidi="ar-SA"/>
    </w:rPr>
  </w:style>
  <w:style w:type="character" w:customStyle="1" w:styleId="Hyperlink23">
    <w:name w:val="Hyperlink23"/>
    <w:basedOn w:val="DefaultParagraphFont"/>
    <w:rsid w:val="00807DAF"/>
    <w:rPr>
      <w:color w:val="3300CC"/>
      <w:u w:val="single"/>
    </w:rPr>
  </w:style>
  <w:style w:type="paragraph" w:customStyle="1" w:styleId="cardCharChar">
    <w:name w:val="card Char Char"/>
    <w:basedOn w:val="Normal"/>
    <w:link w:val="cardCharCharChar"/>
    <w:qFormat/>
    <w:rsid w:val="00807DAF"/>
    <w:pPr>
      <w:ind w:left="288" w:right="288"/>
    </w:pPr>
    <w:rPr>
      <w:rFonts w:eastAsia="Times New Roman" w:cs="Calibri"/>
      <w:szCs w:val="20"/>
    </w:rPr>
  </w:style>
  <w:style w:type="character" w:customStyle="1" w:styleId="cardCharCharChar">
    <w:name w:val="card Char Char Char"/>
    <w:basedOn w:val="DefaultParagraphFont"/>
    <w:link w:val="cardCharChar"/>
    <w:rsid w:val="00807DAF"/>
    <w:rPr>
      <w:rFonts w:ascii="Calibri" w:eastAsia="Times New Roman" w:hAnsi="Calibri" w:cs="Calibri"/>
      <w:sz w:val="22"/>
      <w:szCs w:val="20"/>
    </w:rPr>
  </w:style>
  <w:style w:type="character" w:customStyle="1" w:styleId="StyleunderlineArialNarrow9ptBold">
    <w:name w:val="Style underline + Arial Narrow 9 pt Bold"/>
    <w:basedOn w:val="underline"/>
    <w:rsid w:val="00807DA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07DAF"/>
  </w:style>
  <w:style w:type="character" w:customStyle="1" w:styleId="StylecardCharCharArialNarrow9ptChar">
    <w:name w:val="Style card Char Char + Arial Narrow 9 pt Char"/>
    <w:basedOn w:val="cardCharCharChar"/>
    <w:link w:val="StylecardCharCharArialNarrow9pt"/>
    <w:rsid w:val="00807DAF"/>
    <w:rPr>
      <w:rFonts w:ascii="Calibri" w:eastAsia="Times New Roman" w:hAnsi="Calibri" w:cs="Calibri"/>
      <w:sz w:val="22"/>
      <w:szCs w:val="20"/>
    </w:rPr>
  </w:style>
  <w:style w:type="character" w:customStyle="1" w:styleId="UnderlineCharCharChar">
    <w:name w:val="Underline Char Char Char"/>
    <w:basedOn w:val="DefaultParagraphFont"/>
    <w:rsid w:val="00807DAF"/>
    <w:rPr>
      <w:noProof w:val="0"/>
      <w:u w:val="single"/>
      <w:lang w:val="en-US" w:eastAsia="en-US" w:bidi="ar-SA"/>
    </w:rPr>
  </w:style>
  <w:style w:type="character" w:customStyle="1" w:styleId="CardTextChar1">
    <w:name w:val="Card Text Char1"/>
    <w:basedOn w:val="DefaultParagraphFont"/>
    <w:rsid w:val="00807DA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07DA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807DA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07DA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07DA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07DA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07DA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807DA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07DAF"/>
    <w:rPr>
      <w:rFonts w:eastAsia="Times New Roman" w:cs="Calibri"/>
    </w:rPr>
  </w:style>
  <w:style w:type="character" w:customStyle="1" w:styleId="TextsmallChar">
    <w:name w:val="Textsmall Char"/>
    <w:basedOn w:val="DefaultParagraphFont"/>
    <w:link w:val="Textsmall"/>
    <w:rsid w:val="00807DAF"/>
    <w:rPr>
      <w:rFonts w:ascii="Calibri" w:eastAsia="Times New Roman" w:hAnsi="Calibri" w:cs="Calibri"/>
      <w:sz w:val="22"/>
      <w:szCs w:val="22"/>
    </w:rPr>
  </w:style>
  <w:style w:type="character" w:customStyle="1" w:styleId="CharChar111">
    <w:name w:val="Char Char111"/>
    <w:basedOn w:val="DefaultParagraphFont"/>
    <w:rsid w:val="00807DAF"/>
    <w:rPr>
      <w:rFonts w:cs="Arial"/>
      <w:bCs/>
      <w:szCs w:val="26"/>
      <w:u w:val="single"/>
      <w:lang w:val="en-US" w:eastAsia="en-US" w:bidi="ar-SA"/>
    </w:rPr>
  </w:style>
  <w:style w:type="character" w:customStyle="1" w:styleId="UnderlineBold">
    <w:name w:val="Underline + Bold"/>
    <w:uiPriority w:val="1"/>
    <w:qFormat/>
    <w:rsid w:val="00807DAF"/>
    <w:rPr>
      <w:b/>
      <w:sz w:val="20"/>
      <w:u w:val="single"/>
    </w:rPr>
  </w:style>
  <w:style w:type="paragraph" w:customStyle="1" w:styleId="cardtextsmall">
    <w:name w:val="card text small"/>
    <w:basedOn w:val="Normal"/>
    <w:qFormat/>
    <w:rsid w:val="00807DAF"/>
    <w:rPr>
      <w:rFonts w:ascii="Arial Narrow" w:eastAsia="Times New Roman" w:hAnsi="Arial Narrow" w:cs="Calibri"/>
    </w:rPr>
  </w:style>
  <w:style w:type="character" w:customStyle="1" w:styleId="AUnterdline">
    <w:name w:val="AUnterdline"/>
    <w:qFormat/>
    <w:rsid w:val="00807DA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07DAF"/>
    <w:rPr>
      <w:rFonts w:ascii="Times New Roman" w:hAnsi="Times New Roman"/>
      <w:b/>
      <w:bCs/>
      <w:sz w:val="20"/>
      <w:u w:val="single"/>
      <w:bdr w:val="single" w:sz="4" w:space="0" w:color="auto"/>
    </w:rPr>
  </w:style>
  <w:style w:type="character" w:customStyle="1" w:styleId="highlightedsearchterm">
    <w:name w:val="highlightedsearchterm"/>
    <w:rsid w:val="00807DAF"/>
  </w:style>
  <w:style w:type="character" w:customStyle="1" w:styleId="StyleUnderline1">
    <w:name w:val="Style Underline1"/>
    <w:basedOn w:val="DefaultParagraphFont"/>
    <w:rsid w:val="00807DAF"/>
    <w:rPr>
      <w:rFonts w:ascii="Times New Roman" w:hAnsi="Times New Roman"/>
      <w:sz w:val="20"/>
      <w:u w:val="single"/>
    </w:rPr>
  </w:style>
  <w:style w:type="paragraph" w:customStyle="1" w:styleId="CardIndented">
    <w:name w:val="Card (Indented)"/>
    <w:basedOn w:val="Normal"/>
    <w:link w:val="CardIndentedChar"/>
    <w:qFormat/>
    <w:rsid w:val="00807DAF"/>
    <w:pPr>
      <w:ind w:left="288"/>
    </w:pPr>
    <w:rPr>
      <w:rFonts w:cs="Calibri"/>
    </w:rPr>
  </w:style>
  <w:style w:type="paragraph" w:customStyle="1" w:styleId="StyleStyle49pt10">
    <w:name w:val="Style Style4 + 9 pt10"/>
    <w:basedOn w:val="Style4"/>
    <w:link w:val="StyleStyle49pt10Char"/>
    <w:qFormat/>
    <w:rsid w:val="00807DAF"/>
    <w:rPr>
      <w:rFonts w:cs="Times New Roman"/>
    </w:rPr>
  </w:style>
  <w:style w:type="character" w:customStyle="1" w:styleId="StyleStyle49pt10Char">
    <w:name w:val="Style Style4 + 9 pt10 Char"/>
    <w:basedOn w:val="Style4Char"/>
    <w:link w:val="StyleStyle49pt10"/>
    <w:rsid w:val="00807DAF"/>
    <w:rPr>
      <w:rFonts w:ascii="Calibri" w:eastAsia="Times New Roman" w:hAnsi="Calibri" w:cs="Times New Roman"/>
      <w:sz w:val="22"/>
      <w:szCs w:val="22"/>
      <w:u w:val="single"/>
    </w:rPr>
  </w:style>
  <w:style w:type="paragraph" w:customStyle="1" w:styleId="StyleStyle49ptBold7">
    <w:name w:val="Style Style4 + 9 pt Bold7"/>
    <w:basedOn w:val="Style4"/>
    <w:link w:val="StyleStyle49ptBold7Char"/>
    <w:qFormat/>
    <w:rsid w:val="00807DAF"/>
    <w:rPr>
      <w:rFonts w:cs="Times New Roman"/>
      <w:b/>
      <w:bCs/>
    </w:rPr>
  </w:style>
  <w:style w:type="character" w:customStyle="1" w:styleId="StyleStyle49ptBold7Char">
    <w:name w:val="Style Style4 + 9 pt Bold7 Char"/>
    <w:link w:val="StyleStyle49ptBold7"/>
    <w:rsid w:val="00807DAF"/>
    <w:rPr>
      <w:rFonts w:ascii="Calibri" w:eastAsia="Times New Roman" w:hAnsi="Calibri" w:cs="Times New Roman"/>
      <w:b/>
      <w:bCs/>
      <w:sz w:val="22"/>
      <w:szCs w:val="22"/>
      <w:u w:val="single"/>
    </w:rPr>
  </w:style>
  <w:style w:type="paragraph" w:customStyle="1" w:styleId="NormalUnderline">
    <w:name w:val="Normal Underline"/>
    <w:basedOn w:val="Normal"/>
    <w:link w:val="NormalUnderlineChar"/>
    <w:qFormat/>
    <w:rsid w:val="00807DAF"/>
    <w:pPr>
      <w:ind w:left="288"/>
    </w:pPr>
    <w:rPr>
      <w:rFonts w:eastAsia="Times New Roman" w:cs="Calibri"/>
      <w:u w:val="single"/>
    </w:rPr>
  </w:style>
  <w:style w:type="character" w:customStyle="1" w:styleId="NormalUnderlineChar">
    <w:name w:val="Normal Underline Char"/>
    <w:link w:val="NormalUnderline"/>
    <w:rsid w:val="00807DAF"/>
    <w:rPr>
      <w:rFonts w:ascii="Calibri" w:eastAsia="Times New Roman" w:hAnsi="Calibri" w:cs="Calibri"/>
      <w:sz w:val="22"/>
      <w:szCs w:val="22"/>
      <w:u w:val="single"/>
    </w:rPr>
  </w:style>
  <w:style w:type="character" w:customStyle="1" w:styleId="DontRead">
    <w:name w:val="Don't Read"/>
    <w:qFormat/>
    <w:rsid w:val="00807DAF"/>
    <w:rPr>
      <w:rFonts w:ascii="Times New Roman" w:hAnsi="Times New Roman"/>
      <w:sz w:val="16"/>
    </w:rPr>
  </w:style>
  <w:style w:type="paragraph" w:customStyle="1" w:styleId="Underlinestyle">
    <w:name w:val="Underline style"/>
    <w:basedOn w:val="Normal"/>
    <w:qFormat/>
    <w:rsid w:val="00807DAF"/>
    <w:rPr>
      <w:rFonts w:eastAsia="Times New Roman" w:cs="Calibri"/>
      <w:u w:val="single"/>
    </w:rPr>
  </w:style>
  <w:style w:type="character" w:customStyle="1" w:styleId="Style11ptUnderline3">
    <w:name w:val="Style 11 pt Underline3"/>
    <w:rsid w:val="00807DAF"/>
    <w:rPr>
      <w:sz w:val="20"/>
      <w:u w:val="single"/>
    </w:rPr>
  </w:style>
  <w:style w:type="character" w:customStyle="1" w:styleId="27">
    <w:name w:val="27"/>
    <w:rsid w:val="00807DAF"/>
    <w:rPr>
      <w:rFonts w:cs="Arial"/>
      <w:bCs/>
      <w:sz w:val="20"/>
      <w:u w:val="single"/>
      <w:lang w:val="en-US" w:eastAsia="en-US" w:bidi="ar-SA"/>
    </w:rPr>
  </w:style>
  <w:style w:type="character" w:customStyle="1" w:styleId="2">
    <w:name w:val="2"/>
    <w:rsid w:val="00807DAF"/>
    <w:rPr>
      <w:rFonts w:cs="Arial"/>
      <w:bCs/>
      <w:sz w:val="20"/>
      <w:u w:val="single"/>
      <w:lang w:val="en-US" w:eastAsia="en-US" w:bidi="ar-SA"/>
    </w:rPr>
  </w:style>
  <w:style w:type="character" w:customStyle="1" w:styleId="Style9ptUnderline11">
    <w:name w:val="Style 9 pt Underline11"/>
    <w:basedOn w:val="DefaultParagraphFont"/>
    <w:rsid w:val="00807DAF"/>
    <w:rPr>
      <w:sz w:val="20"/>
      <w:u w:val="single"/>
    </w:rPr>
  </w:style>
  <w:style w:type="character" w:customStyle="1" w:styleId="Style9ptBoldUnderline5">
    <w:name w:val="Style 9 pt Bold Underline5"/>
    <w:basedOn w:val="DefaultParagraphFont"/>
    <w:rsid w:val="00807DAF"/>
    <w:rPr>
      <w:b/>
      <w:bCs/>
      <w:sz w:val="20"/>
      <w:u w:val="single"/>
    </w:rPr>
  </w:style>
  <w:style w:type="character" w:customStyle="1" w:styleId="CharChar114">
    <w:name w:val="Char Char114"/>
    <w:basedOn w:val="DefaultParagraphFont"/>
    <w:rsid w:val="00807DAF"/>
    <w:rPr>
      <w:rFonts w:cs="Arial"/>
      <w:bCs/>
      <w:szCs w:val="26"/>
      <w:u w:val="single"/>
      <w:lang w:val="en-US" w:eastAsia="en-US" w:bidi="ar-SA"/>
    </w:rPr>
  </w:style>
  <w:style w:type="character" w:customStyle="1" w:styleId="CharChar113">
    <w:name w:val="Char Char113"/>
    <w:basedOn w:val="DefaultParagraphFont"/>
    <w:rsid w:val="00807DAF"/>
    <w:rPr>
      <w:rFonts w:cs="Arial"/>
      <w:bCs/>
      <w:szCs w:val="26"/>
      <w:u w:val="single"/>
      <w:lang w:val="en-US" w:eastAsia="en-US" w:bidi="ar-SA"/>
    </w:rPr>
  </w:style>
  <w:style w:type="character" w:customStyle="1" w:styleId="CharChar112">
    <w:name w:val="Char Char112"/>
    <w:basedOn w:val="DefaultParagraphFont"/>
    <w:rsid w:val="00807DAF"/>
    <w:rPr>
      <w:rFonts w:cs="Arial"/>
      <w:bCs/>
      <w:szCs w:val="26"/>
      <w:u w:val="single"/>
      <w:lang w:val="en-US" w:eastAsia="en-US" w:bidi="ar-SA"/>
    </w:rPr>
  </w:style>
  <w:style w:type="character" w:customStyle="1" w:styleId="ssl0">
    <w:name w:val="ss_l0"/>
    <w:basedOn w:val="DefaultParagraphFont"/>
    <w:rsid w:val="00807DAF"/>
  </w:style>
  <w:style w:type="character" w:customStyle="1" w:styleId="CommentSubjectChar1">
    <w:name w:val="Comment Subject Char1"/>
    <w:basedOn w:val="CommentTextChar"/>
    <w:uiPriority w:val="99"/>
    <w:semiHidden/>
    <w:rsid w:val="00807DAF"/>
    <w:rPr>
      <w:rFonts w:ascii="Calibri" w:eastAsiaTheme="minorHAnsi" w:hAnsi="Calibri" w:cs="Calibri"/>
      <w:b/>
      <w:bCs/>
      <w:sz w:val="22"/>
      <w:szCs w:val="20"/>
    </w:rPr>
  </w:style>
  <w:style w:type="paragraph" w:customStyle="1" w:styleId="WW-Default1">
    <w:name w:val="WW-Default1"/>
    <w:basedOn w:val="Normal"/>
    <w:qFormat/>
    <w:rsid w:val="00807DAF"/>
    <w:pPr>
      <w:suppressAutoHyphens/>
    </w:pPr>
    <w:rPr>
      <w:rFonts w:eastAsia="Times New Roman" w:cs="Calibri"/>
      <w:b/>
      <w:bCs/>
      <w:szCs w:val="20"/>
      <w:lang w:eastAsia="ar-SA"/>
    </w:rPr>
  </w:style>
  <w:style w:type="paragraph" w:customStyle="1" w:styleId="Normal1">
    <w:name w:val="Normal1"/>
    <w:basedOn w:val="BodyText"/>
    <w:qFormat/>
    <w:rsid w:val="00807DAF"/>
    <w:pPr>
      <w:widowControl/>
    </w:pPr>
    <w:rPr>
      <w:sz w:val="22"/>
    </w:rPr>
  </w:style>
  <w:style w:type="character" w:customStyle="1" w:styleId="zoomme">
    <w:name w:val="zoomme"/>
    <w:basedOn w:val="DefaultParagraphFont"/>
    <w:rsid w:val="00807DAF"/>
  </w:style>
  <w:style w:type="character" w:customStyle="1" w:styleId="Date1">
    <w:name w:val="Date1"/>
    <w:basedOn w:val="DefaultParagraphFont"/>
    <w:rsid w:val="00807DAF"/>
  </w:style>
  <w:style w:type="character" w:customStyle="1" w:styleId="classauthor">
    <w:name w:val="class=&quot;author&quot;"/>
    <w:basedOn w:val="DefaultParagraphFont"/>
    <w:rsid w:val="00807DAF"/>
  </w:style>
  <w:style w:type="paragraph" w:customStyle="1" w:styleId="CardStyle">
    <w:name w:val="Card Style"/>
    <w:basedOn w:val="Normal"/>
    <w:link w:val="CardStyleChar"/>
    <w:qFormat/>
    <w:rsid w:val="00807DAF"/>
    <w:rPr>
      <w:rFonts w:eastAsia="Times New Roman" w:cs="Calibri"/>
    </w:rPr>
  </w:style>
  <w:style w:type="character" w:customStyle="1" w:styleId="CharCharChar">
    <w:name w:val="Char Char Char"/>
    <w:basedOn w:val="DefaultParagraphFont"/>
    <w:rsid w:val="00807DAF"/>
    <w:rPr>
      <w:rFonts w:cs="Arial"/>
      <w:bCs/>
      <w:szCs w:val="26"/>
      <w:u w:val="single"/>
      <w:lang w:val="en-US" w:eastAsia="en-US" w:bidi="ar-SA"/>
    </w:rPr>
  </w:style>
  <w:style w:type="character" w:customStyle="1" w:styleId="BoldUnderlineChar0">
    <w:name w:val="Bold Underline Char"/>
    <w:rsid w:val="00807DAF"/>
    <w:rPr>
      <w:rFonts w:ascii="Times New Roman" w:eastAsia="Times New Roman" w:hAnsi="Times New Roman"/>
      <w:b/>
      <w:bCs/>
      <w:szCs w:val="24"/>
      <w:u w:val="single"/>
    </w:rPr>
  </w:style>
  <w:style w:type="character" w:customStyle="1" w:styleId="texto1">
    <w:name w:val="texto1"/>
    <w:rsid w:val="00807DAF"/>
  </w:style>
  <w:style w:type="character" w:customStyle="1" w:styleId="apple-style-span">
    <w:name w:val="apple-style-span"/>
    <w:rsid w:val="00807DAF"/>
  </w:style>
  <w:style w:type="paragraph" w:customStyle="1" w:styleId="citenon-bold">
    <w:name w:val="cite non-bold"/>
    <w:basedOn w:val="Normal"/>
    <w:link w:val="citenon-boldChar"/>
    <w:qFormat/>
    <w:rsid w:val="00807DAF"/>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07DAF"/>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07DAF"/>
    <w:rPr>
      <w:rFonts w:ascii="Calibri" w:eastAsia="Times New Roman" w:hAnsi="Calibri" w:cs="Arial"/>
      <w:b/>
      <w:bCs/>
      <w:szCs w:val="28"/>
    </w:rPr>
  </w:style>
  <w:style w:type="paragraph" w:customStyle="1" w:styleId="Style23">
    <w:name w:val="Style23"/>
    <w:basedOn w:val="Normal"/>
    <w:uiPriority w:val="99"/>
    <w:qFormat/>
    <w:rsid w:val="00807DAF"/>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07DAF"/>
    <w:rPr>
      <w:rFonts w:ascii="Calibri" w:eastAsia="Times New Roman" w:hAnsi="Calibri" w:cs="Calibri"/>
      <w:sz w:val="22"/>
      <w:szCs w:val="22"/>
      <w:lang w:bidi="en-US"/>
    </w:rPr>
  </w:style>
  <w:style w:type="character" w:customStyle="1" w:styleId="gray">
    <w:name w:val="gray"/>
    <w:basedOn w:val="DefaultParagraphFont"/>
    <w:rsid w:val="00807DAF"/>
  </w:style>
  <w:style w:type="paragraph" w:customStyle="1" w:styleId="Tagtemplate">
    <w:name w:val="Tagtemplate"/>
    <w:basedOn w:val="Normal"/>
    <w:link w:val="TagtemplateChar"/>
    <w:autoRedefine/>
    <w:qFormat/>
    <w:rsid w:val="00807DAF"/>
    <w:pPr>
      <w:keepNext/>
      <w:keepLines/>
    </w:pPr>
    <w:rPr>
      <w:rFonts w:eastAsia="Calibri" w:cs="Calibri"/>
      <w:b/>
    </w:rPr>
  </w:style>
  <w:style w:type="character" w:customStyle="1" w:styleId="TagtemplateChar">
    <w:name w:val="Tagtemplate Char"/>
    <w:basedOn w:val="DefaultParagraphFont"/>
    <w:link w:val="Tagtemplate"/>
    <w:rsid w:val="00807DAF"/>
    <w:rPr>
      <w:rFonts w:ascii="Calibri" w:eastAsia="Calibri" w:hAnsi="Calibri" w:cs="Calibri"/>
      <w:b/>
      <w:sz w:val="22"/>
      <w:szCs w:val="22"/>
    </w:rPr>
  </w:style>
  <w:style w:type="character" w:customStyle="1" w:styleId="Styleunderline11ptBorderSinglesolidlineAuto05p">
    <w:name w:val="Style underline + 11 pt Border: : (Single solid line Auto  0.5 p..."/>
    <w:rsid w:val="00807DAF"/>
    <w:rPr>
      <w:sz w:val="20"/>
      <w:u w:val="single"/>
      <w:bdr w:val="single" w:sz="4" w:space="0" w:color="auto"/>
    </w:rPr>
  </w:style>
  <w:style w:type="paragraph" w:customStyle="1" w:styleId="Citation-FirstLine">
    <w:name w:val="Citation - First Line"/>
    <w:basedOn w:val="Normal"/>
    <w:next w:val="Normal"/>
    <w:autoRedefine/>
    <w:qFormat/>
    <w:rsid w:val="00807DAF"/>
    <w:pPr>
      <w:spacing w:line="240" w:lineRule="atLeast"/>
      <w:jc w:val="both"/>
    </w:pPr>
    <w:rPr>
      <w:rFonts w:ascii="Book Antiqua" w:eastAsia="Times New Roman" w:hAnsi="Book Antiqua" w:cs="Calibri"/>
    </w:rPr>
  </w:style>
  <w:style w:type="character" w:customStyle="1" w:styleId="CardText-Underlined">
    <w:name w:val="Card Text - Underlined"/>
    <w:rsid w:val="00807DAF"/>
    <w:rPr>
      <w:b/>
      <w:sz w:val="20"/>
      <w:u w:val="single"/>
    </w:rPr>
  </w:style>
  <w:style w:type="paragraph" w:customStyle="1" w:styleId="Citation-Complete">
    <w:name w:val="Citation - Complete"/>
    <w:basedOn w:val="Normal"/>
    <w:next w:val="Normal"/>
    <w:link w:val="Citation-CompleteChar"/>
    <w:autoRedefine/>
    <w:qFormat/>
    <w:rsid w:val="00807DAF"/>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807DAF"/>
    <w:rPr>
      <w:rFonts w:ascii="Book Antiqua" w:eastAsia="Times New Roman" w:hAnsi="Book Antiqua" w:cs="Calibri"/>
      <w:sz w:val="22"/>
      <w:szCs w:val="22"/>
    </w:rPr>
  </w:style>
  <w:style w:type="character" w:customStyle="1" w:styleId="MicroTextChar">
    <w:name w:val="MicroText Char"/>
    <w:link w:val="MicroText"/>
    <w:rsid w:val="00807DAF"/>
    <w:rPr>
      <w:rFonts w:ascii="Arial Narrow" w:hAnsi="Arial Narrow"/>
      <w:sz w:val="12"/>
    </w:rPr>
  </w:style>
  <w:style w:type="paragraph" w:customStyle="1" w:styleId="TagCite">
    <w:name w:val="Tag/Cite"/>
    <w:basedOn w:val="Normal"/>
    <w:qFormat/>
    <w:rsid w:val="00807DAF"/>
    <w:rPr>
      <w:rFonts w:eastAsia="Times New Roman" w:cs="Calibri"/>
      <w:b/>
    </w:rPr>
  </w:style>
  <w:style w:type="character" w:customStyle="1" w:styleId="BoldandUnderlineChar">
    <w:name w:val="Bold and Underline Char"/>
    <w:basedOn w:val="DefaultParagraphFont"/>
    <w:link w:val="BoldandUnderline"/>
    <w:locked/>
    <w:rsid w:val="00807DAF"/>
    <w:rPr>
      <w:b/>
      <w:u w:val="single"/>
    </w:rPr>
  </w:style>
  <w:style w:type="paragraph" w:customStyle="1" w:styleId="BoldandUnderline">
    <w:name w:val="Bold and Underline"/>
    <w:basedOn w:val="Normal"/>
    <w:link w:val="BoldandUnderlineChar"/>
    <w:qFormat/>
    <w:rsid w:val="00807DAF"/>
    <w:rPr>
      <w:rFonts w:asciiTheme="minorHAnsi" w:hAnsiTheme="minorHAnsi"/>
      <w:b/>
      <w:sz w:val="24"/>
      <w:u w:val="single"/>
    </w:rPr>
  </w:style>
  <w:style w:type="character" w:customStyle="1" w:styleId="hdr">
    <w:name w:val="hdr"/>
    <w:basedOn w:val="DefaultParagraphFont"/>
    <w:rsid w:val="00807DAF"/>
  </w:style>
  <w:style w:type="paragraph" w:customStyle="1" w:styleId="StyleStyle49ptBold3">
    <w:name w:val="Style Style4 + 9 pt Bold3"/>
    <w:basedOn w:val="Style4"/>
    <w:link w:val="StyleStyle49ptBold3Char"/>
    <w:qFormat/>
    <w:rsid w:val="00807DAF"/>
    <w:rPr>
      <w:rFonts w:cs="Times New Roman"/>
      <w:b/>
      <w:bCs/>
    </w:rPr>
  </w:style>
  <w:style w:type="character" w:customStyle="1" w:styleId="StyleStyle49ptBold3Char">
    <w:name w:val="Style Style4 + 9 pt Bold3 Char"/>
    <w:basedOn w:val="Style4Char"/>
    <w:link w:val="StyleStyle49ptBold3"/>
    <w:rsid w:val="00807DAF"/>
    <w:rPr>
      <w:rFonts w:ascii="Calibri" w:eastAsia="Times New Roman" w:hAnsi="Calibri" w:cs="Times New Roman"/>
      <w:b/>
      <w:bCs/>
      <w:sz w:val="22"/>
      <w:szCs w:val="22"/>
      <w:u w:val="single"/>
    </w:rPr>
  </w:style>
  <w:style w:type="character" w:customStyle="1" w:styleId="Style9ptUnderline6">
    <w:name w:val="Style 9 pt Underline6"/>
    <w:basedOn w:val="DefaultParagraphFont"/>
    <w:rsid w:val="00807DAF"/>
    <w:rPr>
      <w:sz w:val="20"/>
      <w:u w:val="single"/>
    </w:rPr>
  </w:style>
  <w:style w:type="character" w:customStyle="1" w:styleId="ct-with-fmlt">
    <w:name w:val="ct-with-fmlt"/>
    <w:basedOn w:val="DefaultParagraphFont"/>
    <w:rsid w:val="00807DAF"/>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807DAF"/>
    <w:rPr>
      <w:rFonts w:ascii="Arial" w:hAnsi="Arial" w:cs="Arial" w:hint="default"/>
      <w:b w:val="0"/>
      <w:bCs w:val="0"/>
      <w:sz w:val="20"/>
      <w:u w:val="single"/>
    </w:rPr>
  </w:style>
  <w:style w:type="paragraph" w:customStyle="1" w:styleId="TagText">
    <w:name w:val="TagText"/>
    <w:basedOn w:val="Normal"/>
    <w:uiPriority w:val="99"/>
    <w:qFormat/>
    <w:rsid w:val="00807DAF"/>
    <w:rPr>
      <w:rFonts w:cs="Calibri"/>
      <w:b/>
    </w:rPr>
  </w:style>
  <w:style w:type="paragraph" w:customStyle="1" w:styleId="StyleStyle49pt">
    <w:name w:val="Style Style4 + 9 pt"/>
    <w:basedOn w:val="Normal"/>
    <w:link w:val="StyleStyle49ptChar"/>
    <w:qFormat/>
    <w:rsid w:val="00807DAF"/>
    <w:rPr>
      <w:rFonts w:eastAsia="Times New Roman" w:cs="Calibri"/>
      <w:u w:val="single"/>
    </w:rPr>
  </w:style>
  <w:style w:type="character" w:customStyle="1" w:styleId="StyleStyle49ptChar">
    <w:name w:val="Style Style4 + 9 pt Char"/>
    <w:basedOn w:val="DefaultParagraphFont"/>
    <w:link w:val="StyleStyle49pt"/>
    <w:rsid w:val="00807DAF"/>
    <w:rPr>
      <w:rFonts w:ascii="Calibri" w:eastAsia="Times New Roman" w:hAnsi="Calibri" w:cs="Calibri"/>
      <w:sz w:val="22"/>
      <w:szCs w:val="22"/>
      <w:u w:val="single"/>
    </w:rPr>
  </w:style>
  <w:style w:type="paragraph" w:customStyle="1" w:styleId="StyleStyle49ptBold">
    <w:name w:val="Style Style4 + 9 pt Bold"/>
    <w:basedOn w:val="Normal"/>
    <w:link w:val="StyleStyle49ptBoldChar"/>
    <w:qFormat/>
    <w:rsid w:val="00807DAF"/>
    <w:rPr>
      <w:rFonts w:eastAsia="Times New Roman" w:cs="Calibri"/>
      <w:b/>
      <w:bCs/>
      <w:u w:val="single"/>
    </w:rPr>
  </w:style>
  <w:style w:type="character" w:customStyle="1" w:styleId="StyleStyle49ptBoldChar">
    <w:name w:val="Style Style4 + 9 pt Bold Char"/>
    <w:basedOn w:val="DefaultParagraphFont"/>
    <w:link w:val="StyleStyle49ptBold"/>
    <w:rsid w:val="00807DAF"/>
    <w:rPr>
      <w:rFonts w:ascii="Calibri" w:eastAsia="Times New Roman" w:hAnsi="Calibri" w:cs="Calibri"/>
      <w:b/>
      <w:bCs/>
      <w:sz w:val="22"/>
      <w:szCs w:val="22"/>
      <w:u w:val="single"/>
    </w:rPr>
  </w:style>
  <w:style w:type="paragraph" w:customStyle="1" w:styleId="StyleStyle49ptBoldItalic">
    <w:name w:val="Style Style4 + 9 pt Bold Italic"/>
    <w:basedOn w:val="Normal"/>
    <w:link w:val="StyleStyle49ptBoldItalicChar"/>
    <w:qFormat/>
    <w:rsid w:val="00807DAF"/>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807DAF"/>
    <w:rPr>
      <w:rFonts w:ascii="Calibri" w:eastAsia="Times New Roman" w:hAnsi="Calibri" w:cs="Calibri"/>
      <w:b/>
      <w:bCs/>
      <w:i/>
      <w:iCs/>
      <w:sz w:val="22"/>
      <w:szCs w:val="22"/>
      <w:u w:val="single"/>
    </w:rPr>
  </w:style>
  <w:style w:type="paragraph" w:customStyle="1" w:styleId="StyleUnderlined11ptBold">
    <w:name w:val="Style Underlined + 11 pt Bold"/>
    <w:link w:val="StyleUnderlined11ptBoldChar"/>
    <w:qFormat/>
    <w:rsid w:val="00807DA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07DAF"/>
    <w:rPr>
      <w:rFonts w:ascii="Arial" w:eastAsia="Times New Roman" w:hAnsi="Arial" w:cs="Arial"/>
      <w:b/>
      <w:bCs/>
      <w:sz w:val="22"/>
      <w:u w:val="single"/>
    </w:rPr>
  </w:style>
  <w:style w:type="paragraph" w:customStyle="1" w:styleId="StyleUnderlined11pt">
    <w:name w:val="Style Underlined + 11 pt"/>
    <w:link w:val="StyleUnderlined11ptChar"/>
    <w:qFormat/>
    <w:rsid w:val="00807DA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07DAF"/>
    <w:rPr>
      <w:rFonts w:ascii="Arial" w:eastAsia="Times New Roman" w:hAnsi="Arial" w:cs="Arial"/>
      <w:sz w:val="22"/>
      <w:u w:val="single"/>
    </w:rPr>
  </w:style>
  <w:style w:type="character" w:customStyle="1" w:styleId="newscontent">
    <w:name w:val="newscontent"/>
    <w:rsid w:val="00807DAF"/>
  </w:style>
  <w:style w:type="character" w:customStyle="1" w:styleId="StyleUnderlinePatternClearYellow">
    <w:name w:val="Style Underline Pattern: Clear (Yellow)"/>
    <w:basedOn w:val="DefaultParagraphFont"/>
    <w:rsid w:val="00807DAF"/>
    <w:rPr>
      <w:u w:val="single"/>
      <w:shd w:val="clear" w:color="auto" w:fill="00FF00"/>
    </w:rPr>
  </w:style>
  <w:style w:type="paragraph" w:customStyle="1" w:styleId="StyleUnderlineChar11pt3">
    <w:name w:val="Style Underline Char + 11 pt3"/>
    <w:link w:val="StyleUnderlineChar11pt3Char"/>
    <w:qFormat/>
    <w:rsid w:val="00807DA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07DAF"/>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807DAF"/>
    <w:rPr>
      <w:b w:val="0"/>
      <w:bCs/>
      <w:u w:val="single"/>
    </w:rPr>
  </w:style>
  <w:style w:type="character" w:customStyle="1" w:styleId="date-display-single">
    <w:name w:val="date-display-single"/>
    <w:basedOn w:val="DefaultParagraphFont"/>
    <w:rsid w:val="00807DAF"/>
  </w:style>
  <w:style w:type="character" w:customStyle="1" w:styleId="CommentTextChar1">
    <w:name w:val="Comment Text Char1"/>
    <w:basedOn w:val="DefaultParagraphFont"/>
    <w:uiPriority w:val="99"/>
    <w:rsid w:val="00807DAF"/>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07DAF"/>
    <w:rPr>
      <w:rFonts w:ascii="Times New Roman" w:hAnsi="Times New Roman" w:cs="Times New Roman"/>
      <w:sz w:val="20"/>
    </w:rPr>
  </w:style>
  <w:style w:type="paragraph" w:customStyle="1" w:styleId="Cite2">
    <w:name w:val="Cite 2"/>
    <w:basedOn w:val="Normal"/>
    <w:qFormat/>
    <w:rsid w:val="00807DAF"/>
    <w:rPr>
      <w:rFonts w:eastAsia="MS Mincho" w:cs="Calibri"/>
      <w:b/>
      <w:u w:val="single"/>
    </w:rPr>
  </w:style>
  <w:style w:type="character" w:customStyle="1" w:styleId="StyleunderlineBold">
    <w:name w:val="Style underline + Bold"/>
    <w:basedOn w:val="underline"/>
    <w:rsid w:val="00807DAF"/>
    <w:rPr>
      <w:rFonts w:ascii="Times New Roman" w:hAnsi="Times New Roman" w:cs="Times New Roman"/>
      <w:bCs/>
      <w:sz w:val="20"/>
      <w:u w:val="single"/>
    </w:rPr>
  </w:style>
  <w:style w:type="paragraph" w:customStyle="1" w:styleId="cards0">
    <w:name w:val="cards"/>
    <w:basedOn w:val="Cites0"/>
    <w:qFormat/>
    <w:rsid w:val="00807DAF"/>
    <w:pPr>
      <w:widowControl/>
      <w:jc w:val="left"/>
    </w:pPr>
    <w:rPr>
      <w:szCs w:val="22"/>
    </w:rPr>
  </w:style>
  <w:style w:type="character" w:customStyle="1" w:styleId="Style10ptUnderline">
    <w:name w:val="Style 10 pt Underline"/>
    <w:basedOn w:val="DefaultParagraphFont"/>
    <w:rsid w:val="00807DAF"/>
    <w:rPr>
      <w:sz w:val="20"/>
      <w:u w:val="single"/>
    </w:rPr>
  </w:style>
  <w:style w:type="character" w:styleId="HTMLCite">
    <w:name w:val="HTML Cite"/>
    <w:uiPriority w:val="99"/>
    <w:rsid w:val="00807DAF"/>
    <w:rPr>
      <w:i/>
      <w:iCs/>
    </w:rPr>
  </w:style>
  <w:style w:type="character" w:customStyle="1" w:styleId="slug-pub-date">
    <w:name w:val="slug-pub-date"/>
    <w:basedOn w:val="DefaultParagraphFont"/>
    <w:rsid w:val="00807DAF"/>
  </w:style>
  <w:style w:type="character" w:customStyle="1" w:styleId="slug-vol">
    <w:name w:val="slug-vol"/>
    <w:basedOn w:val="DefaultParagraphFont"/>
    <w:rsid w:val="00807DAF"/>
  </w:style>
  <w:style w:type="character" w:customStyle="1" w:styleId="slug-issue">
    <w:name w:val="slug-issue"/>
    <w:basedOn w:val="DefaultParagraphFont"/>
    <w:rsid w:val="00807DAF"/>
  </w:style>
  <w:style w:type="character" w:customStyle="1" w:styleId="slug-pages">
    <w:name w:val="slug-pages"/>
    <w:basedOn w:val="DefaultParagraphFont"/>
    <w:rsid w:val="00807DA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07DAF"/>
    <w:rPr>
      <w:b/>
      <w:bCs/>
      <w:strike w:val="0"/>
      <w:dstrike w:val="0"/>
      <w:sz w:val="24"/>
      <w:u w:val="none"/>
      <w:effect w:val="none"/>
    </w:rPr>
  </w:style>
  <w:style w:type="paragraph" w:customStyle="1" w:styleId="Tag2">
    <w:name w:val="Tag2"/>
    <w:basedOn w:val="Normal"/>
    <w:autoRedefine/>
    <w:qFormat/>
    <w:rsid w:val="00807DAF"/>
    <w:pPr>
      <w:spacing w:before="120"/>
    </w:pPr>
    <w:rPr>
      <w:rFonts w:cs="Calibri"/>
      <w:b/>
      <w:sz w:val="26"/>
    </w:rPr>
  </w:style>
  <w:style w:type="character" w:customStyle="1" w:styleId="tagchar">
    <w:name w:val="tagchar"/>
    <w:basedOn w:val="DefaultParagraphFont"/>
    <w:rsid w:val="00807DAF"/>
  </w:style>
  <w:style w:type="paragraph" w:customStyle="1" w:styleId="NormalText">
    <w:name w:val="Normal Text"/>
    <w:basedOn w:val="Normal"/>
    <w:link w:val="NormalTextChar"/>
    <w:autoRedefine/>
    <w:qFormat/>
    <w:rsid w:val="00807DAF"/>
    <w:pPr>
      <w:jc w:val="both"/>
    </w:pPr>
    <w:rPr>
      <w:rFonts w:eastAsia="Times New Roman" w:cs="Calibri"/>
      <w:szCs w:val="26"/>
    </w:rPr>
  </w:style>
  <w:style w:type="character" w:customStyle="1" w:styleId="pmterms11">
    <w:name w:val="pmterms11"/>
    <w:basedOn w:val="DefaultParagraphFont"/>
    <w:rsid w:val="00807DAF"/>
    <w:rPr>
      <w:b/>
      <w:bCs/>
      <w:i w:val="0"/>
      <w:iCs w:val="0"/>
      <w:color w:val="000000"/>
    </w:rPr>
  </w:style>
  <w:style w:type="character" w:customStyle="1" w:styleId="StyleUnderlineChar9ptBold">
    <w:name w:val="Style Underline Char + 9 pt Bold"/>
    <w:basedOn w:val="DefaultParagraphFont"/>
    <w:rsid w:val="00807DAF"/>
    <w:rPr>
      <w:rFonts w:ascii="Times New Roman" w:hAnsi="Times New Roman"/>
      <w:b/>
      <w:bCs/>
      <w:sz w:val="20"/>
      <w:u w:val="single"/>
      <w:lang w:val="en-US" w:eastAsia="en-US" w:bidi="ar-SA"/>
    </w:rPr>
  </w:style>
  <w:style w:type="character" w:customStyle="1" w:styleId="Style8pt">
    <w:name w:val="Style 8 pt"/>
    <w:basedOn w:val="DefaultParagraphFont"/>
    <w:rsid w:val="00807DAF"/>
    <w:rPr>
      <w:sz w:val="20"/>
    </w:rPr>
  </w:style>
  <w:style w:type="character" w:customStyle="1" w:styleId="UnderlineChar5Char">
    <w:name w:val="Underline Char5 Char"/>
    <w:basedOn w:val="DefaultParagraphFont"/>
    <w:rsid w:val="00807DAF"/>
    <w:rPr>
      <w:szCs w:val="24"/>
      <w:u w:val="single"/>
      <w:lang w:val="en-US" w:eastAsia="en-US" w:bidi="ar-SA"/>
    </w:rPr>
  </w:style>
  <w:style w:type="character" w:customStyle="1" w:styleId="BoldandUnderlineChar2Char1">
    <w:name w:val="Bold and Underline Char2 Char1"/>
    <w:basedOn w:val="DefaultParagraphFont"/>
    <w:rsid w:val="00807DA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07DA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07DAF"/>
    <w:rPr>
      <w:szCs w:val="24"/>
      <w:u w:val="single"/>
      <w:lang w:val="en-US" w:eastAsia="en-US" w:bidi="ar-SA"/>
    </w:rPr>
  </w:style>
  <w:style w:type="paragraph" w:customStyle="1" w:styleId="Language">
    <w:name w:val="Language"/>
    <w:basedOn w:val="Normal"/>
    <w:link w:val="LanguageChar"/>
    <w:qFormat/>
    <w:rsid w:val="00807DAF"/>
    <w:rPr>
      <w:rFonts w:eastAsia="Times New Roman" w:cs="Calibri"/>
      <w:strike/>
      <w:szCs w:val="20"/>
    </w:rPr>
  </w:style>
  <w:style w:type="character" w:customStyle="1" w:styleId="LanguageChar">
    <w:name w:val="Language Char"/>
    <w:basedOn w:val="DefaultParagraphFont"/>
    <w:link w:val="Language"/>
    <w:rsid w:val="00807DAF"/>
    <w:rPr>
      <w:rFonts w:ascii="Calibri" w:eastAsia="Times New Roman" w:hAnsi="Calibri" w:cs="Calibri"/>
      <w:strike/>
      <w:sz w:val="22"/>
      <w:szCs w:val="20"/>
    </w:rPr>
  </w:style>
  <w:style w:type="paragraph" w:customStyle="1" w:styleId="UnderlineChar3">
    <w:name w:val="Underline Char3"/>
    <w:basedOn w:val="Normal"/>
    <w:link w:val="UnderlineChar3Char"/>
    <w:qFormat/>
    <w:rsid w:val="00807DAF"/>
    <w:rPr>
      <w:rFonts w:eastAsia="Times New Roman" w:cs="Calibri"/>
      <w:u w:val="single"/>
    </w:rPr>
  </w:style>
  <w:style w:type="character" w:customStyle="1" w:styleId="UnderlineChar3Char">
    <w:name w:val="Underline Char3 Char"/>
    <w:basedOn w:val="DefaultParagraphFont"/>
    <w:link w:val="UnderlineChar3"/>
    <w:rsid w:val="00807DAF"/>
    <w:rPr>
      <w:rFonts w:ascii="Calibri" w:eastAsia="Times New Roman" w:hAnsi="Calibri" w:cs="Calibri"/>
      <w:sz w:val="22"/>
      <w:szCs w:val="22"/>
      <w:u w:val="single"/>
    </w:rPr>
  </w:style>
  <w:style w:type="paragraph" w:customStyle="1" w:styleId="BoldandUnderlineChar3Char">
    <w:name w:val="Bold and Underline Char3 Char"/>
    <w:basedOn w:val="Normal"/>
    <w:link w:val="BoldandUnderlineChar3CharChar"/>
    <w:qFormat/>
    <w:rsid w:val="00807DAF"/>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807DAF"/>
    <w:rPr>
      <w:rFonts w:ascii="Calibri" w:eastAsia="Times New Roman" w:hAnsi="Calibri" w:cs="Calibri"/>
      <w:b/>
      <w:sz w:val="22"/>
      <w:szCs w:val="22"/>
      <w:u w:val="single"/>
    </w:rPr>
  </w:style>
  <w:style w:type="character" w:customStyle="1" w:styleId="UnderlineChar1">
    <w:name w:val="Underline Char1"/>
    <w:basedOn w:val="DefaultParagraphFont"/>
    <w:rsid w:val="00807DAF"/>
    <w:rPr>
      <w:szCs w:val="24"/>
      <w:u w:val="single"/>
      <w:lang w:val="en-US" w:eastAsia="en-US" w:bidi="ar-SA"/>
    </w:rPr>
  </w:style>
  <w:style w:type="character" w:customStyle="1" w:styleId="BoldandUnderlineChar1Char2Char">
    <w:name w:val="Bold and Underline Char1 Char2 Char"/>
    <w:basedOn w:val="DefaultParagraphFont"/>
    <w:rsid w:val="00807DAF"/>
    <w:rPr>
      <w:b/>
      <w:szCs w:val="24"/>
      <w:u w:val="single"/>
      <w:lang w:val="en-US" w:eastAsia="en-US" w:bidi="ar-SA"/>
    </w:rPr>
  </w:style>
  <w:style w:type="character" w:customStyle="1" w:styleId="SmalltextChar">
    <w:name w:val="Small text Char"/>
    <w:aliases w:val="Quote1 Char1"/>
    <w:link w:val="Smalltext"/>
    <w:rsid w:val="00807DAF"/>
    <w:rPr>
      <w:rFonts w:ascii="Arial Narrow" w:eastAsia="Times New Roman" w:hAnsi="Arial Narrow" w:cs="Calibri"/>
      <w:sz w:val="22"/>
      <w:szCs w:val="22"/>
    </w:rPr>
  </w:style>
  <w:style w:type="paragraph" w:customStyle="1" w:styleId="HotRoute">
    <w:name w:val="Hot Route"/>
    <w:basedOn w:val="Normal"/>
    <w:link w:val="HotRouteChar0"/>
    <w:qFormat/>
    <w:rsid w:val="00807DAF"/>
    <w:pPr>
      <w:ind w:left="144"/>
    </w:pPr>
    <w:rPr>
      <w:rFonts w:eastAsia="Times New Roman" w:cs="Calibri"/>
    </w:rPr>
  </w:style>
  <w:style w:type="paragraph" w:customStyle="1" w:styleId="Cardstyle0">
    <w:name w:val="Cardstyle"/>
    <w:basedOn w:val="Normal"/>
    <w:next w:val="Normal"/>
    <w:qFormat/>
    <w:rsid w:val="00807DAF"/>
    <w:rPr>
      <w:rFonts w:eastAsia="Times New Roman" w:cs="Calibri"/>
    </w:rPr>
  </w:style>
  <w:style w:type="character" w:customStyle="1" w:styleId="Style12ptBoldUnderline1">
    <w:name w:val="Style 12 pt Bold Underline1"/>
    <w:basedOn w:val="DefaultParagraphFont"/>
    <w:rsid w:val="00807DAF"/>
    <w:rPr>
      <w:b/>
      <w:bCs/>
      <w:sz w:val="24"/>
      <w:u w:val="single"/>
    </w:rPr>
  </w:style>
  <w:style w:type="character" w:customStyle="1" w:styleId="StyleEmphasisArial12ptBoldNotItalic">
    <w:name w:val="Style Emphasis + Arial 12 pt Bold Not Italic"/>
    <w:basedOn w:val="Emphasis"/>
    <w:rsid w:val="00807DAF"/>
    <w:rPr>
      <w:rFonts w:ascii="Arial" w:hAnsi="Arial" w:cs="Times New Roman"/>
      <w:b w:val="0"/>
      <w:bCs/>
      <w:i/>
      <w:iCs/>
      <w:sz w:val="24"/>
      <w:u w:val="single"/>
      <w:bdr w:val="single" w:sz="8" w:space="0" w:color="auto"/>
    </w:rPr>
  </w:style>
  <w:style w:type="character" w:customStyle="1" w:styleId="DebateHighlighted">
    <w:name w:val="Debate Highlighted"/>
    <w:qFormat/>
    <w:rsid w:val="00807DA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07DAF"/>
    <w:rPr>
      <w:rFonts w:ascii="SimSun" w:eastAsia="SimSun" w:hAnsi="SimSun"/>
      <w:sz w:val="15"/>
      <w:lang w:eastAsia="zh-CN"/>
    </w:rPr>
  </w:style>
  <w:style w:type="paragraph" w:customStyle="1" w:styleId="UnreadText">
    <w:name w:val="Unread Text"/>
    <w:basedOn w:val="Normal"/>
    <w:next w:val="Normal"/>
    <w:link w:val="UnreadTextChar"/>
    <w:autoRedefine/>
    <w:qFormat/>
    <w:rsid w:val="00807DAF"/>
    <w:pPr>
      <w:ind w:left="360"/>
    </w:pPr>
    <w:rPr>
      <w:rFonts w:ascii="SimSun" w:eastAsia="SimSun" w:hAnsi="SimSun"/>
      <w:sz w:val="15"/>
      <w:lang w:eastAsia="zh-CN"/>
    </w:rPr>
  </w:style>
  <w:style w:type="paragraph" w:customStyle="1" w:styleId="AuthorDate">
    <w:name w:val="AuthorDate"/>
    <w:next w:val="Normal"/>
    <w:link w:val="AuthorDateChar"/>
    <w:qFormat/>
    <w:rsid w:val="00807DAF"/>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07DAF"/>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807DAF"/>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07DAF"/>
    <w:rPr>
      <w:rFonts w:ascii="Times New Roman" w:hAnsi="Times New Roman"/>
      <w:sz w:val="20"/>
      <w:u w:val="single"/>
      <w:bdr w:val="none" w:sz="0" w:space="0" w:color="auto"/>
      <w:shd w:val="clear" w:color="auto" w:fill="C0C0C0"/>
    </w:rPr>
  </w:style>
  <w:style w:type="character" w:customStyle="1" w:styleId="smallChar">
    <w:name w:val="small Char"/>
    <w:rsid w:val="00807DAF"/>
    <w:rPr>
      <w:rFonts w:ascii="Calibri" w:eastAsia="Calibri" w:hAnsi="Calibri" w:cs="Calibri"/>
      <w:sz w:val="16"/>
      <w:szCs w:val="20"/>
      <w:lang w:val="x-none" w:eastAsia="x-none"/>
    </w:rPr>
  </w:style>
  <w:style w:type="paragraph" w:customStyle="1" w:styleId="HotRoute0">
    <w:name w:val="Hot Route!"/>
    <w:basedOn w:val="Normal"/>
    <w:qFormat/>
    <w:rsid w:val="00807DAF"/>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807DAF"/>
    <w:rPr>
      <w:rFonts w:ascii="Times New Roman" w:hAnsi="Times New Roman" w:cs="Times New Roman"/>
      <w:sz w:val="16"/>
      <w:szCs w:val="16"/>
    </w:rPr>
  </w:style>
  <w:style w:type="character" w:customStyle="1" w:styleId="BodyText2Char1">
    <w:name w:val="Body Text 2 Char1"/>
    <w:basedOn w:val="DefaultParagraphFont"/>
    <w:semiHidden/>
    <w:rsid w:val="00807DAF"/>
    <w:rPr>
      <w:rFonts w:ascii="Times New Roman" w:hAnsi="Times New Roman" w:cs="Times New Roman"/>
      <w:sz w:val="20"/>
    </w:rPr>
  </w:style>
  <w:style w:type="character" w:customStyle="1" w:styleId="Heading2Char1CharCharCharCharCharC">
    <w:name w:val="Heading 2 Char1 Char Char Char Char Char C"/>
    <w:rsid w:val="00807DAF"/>
    <w:rPr>
      <w:rFonts w:cs="Arial"/>
      <w:b/>
      <w:bCs/>
      <w:iCs/>
      <w:sz w:val="24"/>
      <w:szCs w:val="28"/>
      <w:lang w:val="en-US" w:eastAsia="en-US" w:bidi="ar-SA"/>
    </w:rPr>
  </w:style>
  <w:style w:type="character" w:customStyle="1" w:styleId="underline1">
    <w:name w:val="underline1"/>
    <w:basedOn w:val="DefaultParagraphFont"/>
    <w:rsid w:val="00807DAF"/>
    <w:rPr>
      <w:u w:val="single"/>
    </w:rPr>
  </w:style>
  <w:style w:type="character" w:customStyle="1" w:styleId="author0">
    <w:name w:val="author"/>
    <w:basedOn w:val="DefaultParagraphFont"/>
    <w:rsid w:val="00807DAF"/>
    <w:rPr>
      <w:rFonts w:ascii="Times New Roman" w:hAnsi="Times New Roman"/>
      <w:b/>
      <w:sz w:val="24"/>
    </w:rPr>
  </w:style>
  <w:style w:type="character" w:customStyle="1" w:styleId="FontStyle291">
    <w:name w:val="Font Style291"/>
    <w:basedOn w:val="DefaultParagraphFont"/>
    <w:uiPriority w:val="99"/>
    <w:rsid w:val="00807DA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07DA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07DAF"/>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807DAF"/>
    <w:rPr>
      <w:rFonts w:ascii="Calibri" w:eastAsia="Times New Roman" w:hAnsi="Calibri" w:cs="Calibri"/>
      <w:sz w:val="22"/>
      <w:szCs w:val="22"/>
    </w:rPr>
  </w:style>
  <w:style w:type="paragraph" w:customStyle="1" w:styleId="Cards1">
    <w:name w:val="Cards1"/>
    <w:basedOn w:val="Normal"/>
    <w:link w:val="Cards1Char"/>
    <w:qFormat/>
    <w:rsid w:val="00807DAF"/>
    <w:pPr>
      <w:ind w:left="288"/>
    </w:pPr>
    <w:rPr>
      <w:rFonts w:eastAsia="Times New Roman" w:cs="Calibri"/>
      <w:u w:val="single"/>
    </w:rPr>
  </w:style>
  <w:style w:type="character" w:customStyle="1" w:styleId="Cards1Char">
    <w:name w:val="Cards1 Char"/>
    <w:basedOn w:val="DefaultParagraphFont"/>
    <w:link w:val="Cards1"/>
    <w:rsid w:val="00807DAF"/>
    <w:rPr>
      <w:rFonts w:ascii="Calibri" w:eastAsia="Times New Roman"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807DA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07DAF"/>
    <w:rPr>
      <w:rFonts w:ascii="Arial" w:eastAsia="Calibri" w:hAnsi="Arial" w:cs="Arial"/>
      <w:sz w:val="22"/>
      <w:szCs w:val="22"/>
      <w:u w:val="single"/>
    </w:rPr>
  </w:style>
  <w:style w:type="character" w:customStyle="1" w:styleId="EmphasizeThis">
    <w:name w:val="EmphasizeThis"/>
    <w:rsid w:val="00807DAF"/>
    <w:rPr>
      <w:rFonts w:ascii="Georgia" w:hAnsi="Georgia"/>
      <w:b/>
      <w:iCs/>
      <w:sz w:val="24"/>
      <w:u w:val="thick"/>
    </w:rPr>
  </w:style>
  <w:style w:type="paragraph" w:customStyle="1" w:styleId="Stylecard8pt">
    <w:name w:val="Style card + 8 pt"/>
    <w:basedOn w:val="Normal"/>
    <w:link w:val="Stylecard8ptChar"/>
    <w:qFormat/>
    <w:rsid w:val="00807DAF"/>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807DAF"/>
    <w:rPr>
      <w:rFonts w:ascii="Georgia" w:eastAsiaTheme="minorHAnsi" w:hAnsi="Georgia" w:cs="Calibri"/>
      <w:color w:val="000000"/>
      <w:sz w:val="22"/>
      <w:szCs w:val="22"/>
      <w:lang w:eastAsia="ar-SA"/>
    </w:rPr>
  </w:style>
  <w:style w:type="character" w:customStyle="1" w:styleId="bhl">
    <w:name w:val="bhl"/>
    <w:basedOn w:val="DefaultParagraphFont"/>
    <w:rsid w:val="00807DAF"/>
  </w:style>
  <w:style w:type="paragraph" w:customStyle="1" w:styleId="TagGA11">
    <w:name w:val="Tag GA 11"/>
    <w:basedOn w:val="TOC1"/>
    <w:qFormat/>
    <w:rsid w:val="00807DAF"/>
    <w:pPr>
      <w:spacing w:before="0" w:after="160"/>
    </w:pPr>
    <w:rPr>
      <w:rFonts w:ascii="Georgia" w:eastAsia="Calibri" w:hAnsi="Georgia"/>
      <w:u w:val="none"/>
      <w:lang w:bidi="ar-SA"/>
    </w:rPr>
  </w:style>
  <w:style w:type="paragraph" w:customStyle="1" w:styleId="CiteCard">
    <w:name w:val="Cite/Card"/>
    <w:basedOn w:val="TOC2"/>
    <w:qFormat/>
    <w:rsid w:val="00807DA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07DAF"/>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807DAF"/>
    <w:rPr>
      <w:rFonts w:ascii="Tahoma" w:hAnsi="Tahoma" w:cs="Tahoma"/>
      <w:sz w:val="16"/>
      <w:szCs w:val="16"/>
    </w:rPr>
  </w:style>
  <w:style w:type="character" w:customStyle="1" w:styleId="addmd">
    <w:name w:val="addmd"/>
    <w:basedOn w:val="DefaultParagraphFont"/>
    <w:rsid w:val="00807DA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07DAF"/>
    <w:rPr>
      <w:rFonts w:ascii="Arial" w:hAnsi="Arial"/>
      <w:b/>
      <w:sz w:val="26"/>
    </w:rPr>
  </w:style>
  <w:style w:type="paragraph" w:styleId="FootnoteText">
    <w:name w:val="footnote text"/>
    <w:basedOn w:val="Normal"/>
    <w:link w:val="FootnoteTextChar"/>
    <w:unhideWhenUsed/>
    <w:rsid w:val="00807DAF"/>
    <w:rPr>
      <w:rFonts w:ascii="Georgia" w:eastAsia="Calibri" w:hAnsi="Georgia" w:cs="Calibri"/>
      <w:szCs w:val="20"/>
      <w:lang w:eastAsia="zh-CN"/>
    </w:rPr>
  </w:style>
  <w:style w:type="character" w:customStyle="1" w:styleId="FootnoteTextChar">
    <w:name w:val="Footnote Text Char"/>
    <w:basedOn w:val="DefaultParagraphFont"/>
    <w:link w:val="FootnoteText"/>
    <w:rsid w:val="00807DAF"/>
    <w:rPr>
      <w:rFonts w:ascii="Georgia" w:eastAsia="Calibri" w:hAnsi="Georgia" w:cs="Calibri"/>
      <w:sz w:val="22"/>
      <w:szCs w:val="20"/>
      <w:lang w:eastAsia="zh-CN"/>
    </w:rPr>
  </w:style>
  <w:style w:type="character" w:customStyle="1" w:styleId="UnderlinedTextCharChar">
    <w:name w:val="Underlined Text Char Char"/>
    <w:basedOn w:val="DefaultParagraphFont"/>
    <w:rsid w:val="00807DAF"/>
    <w:rPr>
      <w:rFonts w:cs="Arial"/>
      <w:bCs/>
      <w:noProof w:val="0"/>
      <w:szCs w:val="26"/>
      <w:u w:val="single"/>
      <w:lang w:val="en-US" w:eastAsia="en-US" w:bidi="ar-SA"/>
    </w:rPr>
  </w:style>
  <w:style w:type="character" w:customStyle="1" w:styleId="StyleTimesNewRoman12ptBold">
    <w:name w:val="Style Times New Roman 12 pt Bold"/>
    <w:rsid w:val="00807DAF"/>
    <w:rPr>
      <w:b/>
      <w:bCs/>
      <w:sz w:val="24"/>
    </w:rPr>
  </w:style>
  <w:style w:type="character" w:customStyle="1" w:styleId="CardText1Char">
    <w:name w:val="Card Text 1 Char"/>
    <w:rsid w:val="00807DAF"/>
    <w:rPr>
      <w:rFonts w:ascii="Georgia" w:hAnsi="Georgia"/>
      <w:color w:val="000000"/>
      <w:sz w:val="22"/>
      <w:szCs w:val="22"/>
      <w:u w:val="single"/>
    </w:rPr>
  </w:style>
  <w:style w:type="character" w:customStyle="1" w:styleId="BoldUnderlining">
    <w:name w:val="Bold Underlining"/>
    <w:rsid w:val="00807DAF"/>
    <w:rPr>
      <w:u w:val="single"/>
    </w:rPr>
  </w:style>
  <w:style w:type="character" w:customStyle="1" w:styleId="Intemphasis">
    <w:name w:val="Intemphasis"/>
    <w:uiPriority w:val="1"/>
    <w:qFormat/>
    <w:rsid w:val="00807DA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07DAF"/>
    <w:pPr>
      <w:ind w:left="288" w:right="288"/>
    </w:pPr>
    <w:rPr>
      <w:rFonts w:cs="Calibri"/>
      <w:szCs w:val="16"/>
    </w:rPr>
  </w:style>
  <w:style w:type="character" w:customStyle="1" w:styleId="cardtextChar2">
    <w:name w:val="cardtext Char"/>
    <w:basedOn w:val="DefaultParagraphFont"/>
    <w:link w:val="cardtext0"/>
    <w:rsid w:val="00807DAF"/>
    <w:rPr>
      <w:rFonts w:ascii="Calibri" w:eastAsiaTheme="minorHAnsi" w:hAnsi="Calibri" w:cs="Calibri"/>
      <w:sz w:val="22"/>
      <w:szCs w:val="16"/>
    </w:rPr>
  </w:style>
  <w:style w:type="character" w:customStyle="1" w:styleId="BoldUnderlineChar1">
    <w:name w:val="BoldUnderline Char1"/>
    <w:rsid w:val="00807DA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07DAF"/>
    <w:pPr>
      <w:spacing w:after="200"/>
      <w:contextualSpacing/>
    </w:pPr>
    <w:rPr>
      <w:rFonts w:eastAsia="Calibri" w:cs="Calibri"/>
      <w:u w:val="single"/>
    </w:rPr>
  </w:style>
  <w:style w:type="character" w:customStyle="1" w:styleId="UnderlinedCardTextChar">
    <w:name w:val="Underlined Card Text Char"/>
    <w:link w:val="UnderlinedCardText"/>
    <w:rsid w:val="00807DAF"/>
    <w:rPr>
      <w:rFonts w:ascii="Calibri" w:eastAsia="Calibri" w:hAnsi="Calibri" w:cs="Calibri"/>
      <w:sz w:val="22"/>
      <w:szCs w:val="22"/>
      <w:u w:val="single"/>
    </w:rPr>
  </w:style>
  <w:style w:type="character" w:customStyle="1" w:styleId="Hyperlink6">
    <w:name w:val="Hyperlink6"/>
    <w:basedOn w:val="DefaultParagraphFont"/>
    <w:rsid w:val="00807DAF"/>
    <w:rPr>
      <w:color w:val="3300CC"/>
      <w:u w:val="single"/>
    </w:rPr>
  </w:style>
  <w:style w:type="paragraph" w:customStyle="1" w:styleId="Tag12">
    <w:name w:val="Tag12"/>
    <w:basedOn w:val="Normal"/>
    <w:qFormat/>
    <w:rsid w:val="00807DAF"/>
    <w:pPr>
      <w:contextualSpacing/>
    </w:pPr>
    <w:rPr>
      <w:rFonts w:eastAsia="Cambria" w:cs="Calibri"/>
      <w:b/>
    </w:rPr>
  </w:style>
  <w:style w:type="paragraph" w:customStyle="1" w:styleId="Shrink8">
    <w:name w:val="Shrink8"/>
    <w:basedOn w:val="Normal"/>
    <w:qFormat/>
    <w:rsid w:val="00807DAF"/>
    <w:rPr>
      <w:rFonts w:eastAsia="Cambria" w:cs="Calibri"/>
    </w:rPr>
  </w:style>
  <w:style w:type="character" w:customStyle="1" w:styleId="highlight2">
    <w:name w:val="highlight2"/>
    <w:rsid w:val="00807DAF"/>
    <w:rPr>
      <w:rFonts w:ascii="Arial" w:hAnsi="Arial"/>
      <w:b/>
      <w:sz w:val="19"/>
      <w:u w:val="thick"/>
      <w:bdr w:val="none" w:sz="0" w:space="0" w:color="auto"/>
      <w:shd w:val="clear" w:color="auto" w:fill="auto"/>
    </w:rPr>
  </w:style>
  <w:style w:type="character" w:customStyle="1" w:styleId="citation">
    <w:name w:val="citation"/>
    <w:basedOn w:val="DefaultParagraphFont"/>
    <w:rsid w:val="00807DAF"/>
  </w:style>
  <w:style w:type="paragraph" w:customStyle="1" w:styleId="UnderlineText">
    <w:name w:val="Underline Text"/>
    <w:basedOn w:val="Normal"/>
    <w:link w:val="UnderlineTextChar"/>
    <w:qFormat/>
    <w:rsid w:val="00807DAF"/>
    <w:pPr>
      <w:ind w:left="288"/>
    </w:pPr>
    <w:rPr>
      <w:rFonts w:eastAsia="Times New Roman" w:cs="Calibri"/>
      <w:u w:val="single"/>
    </w:rPr>
  </w:style>
  <w:style w:type="character" w:customStyle="1" w:styleId="UnderlineTextChar">
    <w:name w:val="Underline Text Char"/>
    <w:basedOn w:val="DefaultParagraphFont"/>
    <w:link w:val="UnderlineText"/>
    <w:rsid w:val="00807DAF"/>
    <w:rPr>
      <w:rFonts w:ascii="Calibri" w:eastAsia="Times New Roman" w:hAnsi="Calibri" w:cs="Calibri"/>
      <w:sz w:val="22"/>
      <w:szCs w:val="22"/>
      <w:u w:val="single"/>
    </w:rPr>
  </w:style>
  <w:style w:type="character" w:customStyle="1" w:styleId="il">
    <w:name w:val="il"/>
    <w:basedOn w:val="DefaultParagraphFont"/>
    <w:rsid w:val="00807DAF"/>
  </w:style>
  <w:style w:type="character" w:customStyle="1" w:styleId="commentstext">
    <w:name w:val="comments_text"/>
    <w:uiPriority w:val="99"/>
    <w:rsid w:val="00807DAF"/>
    <w:rPr>
      <w:rFonts w:cs="Times New Roman"/>
    </w:rPr>
  </w:style>
  <w:style w:type="paragraph" w:customStyle="1" w:styleId="Heading42">
    <w:name w:val="Heading 42"/>
    <w:basedOn w:val="Normal"/>
    <w:qFormat/>
    <w:rsid w:val="00807DAF"/>
    <w:rPr>
      <w:rFonts w:eastAsia="Times New Roman" w:cs="Calibri"/>
    </w:rPr>
  </w:style>
  <w:style w:type="paragraph" w:customStyle="1" w:styleId="DebateNormal">
    <w:name w:val="DebateNormal"/>
    <w:basedOn w:val="Normal"/>
    <w:link w:val="DebateNormalChar"/>
    <w:qFormat/>
    <w:rsid w:val="00807DAF"/>
    <w:pPr>
      <w:spacing w:line="276" w:lineRule="auto"/>
    </w:pPr>
    <w:rPr>
      <w:rFonts w:eastAsia="Calibri" w:cs="Calibri"/>
      <w:szCs w:val="20"/>
    </w:rPr>
  </w:style>
  <w:style w:type="character" w:customStyle="1" w:styleId="DebateNormalChar">
    <w:name w:val="DebateNormal Char"/>
    <w:basedOn w:val="DefaultParagraphFont"/>
    <w:link w:val="DebateNormal"/>
    <w:rsid w:val="00807DAF"/>
    <w:rPr>
      <w:rFonts w:ascii="Calibri" w:eastAsia="Calibri" w:hAnsi="Calibri" w:cs="Calibri"/>
      <w:sz w:val="22"/>
      <w:szCs w:val="20"/>
    </w:rPr>
  </w:style>
  <w:style w:type="paragraph" w:customStyle="1" w:styleId="DebateEmphasis">
    <w:name w:val="DebateEmphasis"/>
    <w:basedOn w:val="Normal"/>
    <w:link w:val="DebateEmphasisChar"/>
    <w:qFormat/>
    <w:rsid w:val="00807DAF"/>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807DAF"/>
    <w:rPr>
      <w:rFonts w:ascii="Calibri" w:eastAsia="Calibri" w:hAnsi="Calibri" w:cs="Calibri"/>
      <w:b/>
      <w:sz w:val="22"/>
      <w:szCs w:val="20"/>
      <w:u w:val="single"/>
    </w:rPr>
  </w:style>
  <w:style w:type="paragraph" w:customStyle="1" w:styleId="NormalCite">
    <w:name w:val="NormalCite"/>
    <w:link w:val="NormalCiteChar"/>
    <w:qFormat/>
    <w:rsid w:val="00807DA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07DAF"/>
    <w:rPr>
      <w:rFonts w:ascii="Times New Roman" w:eastAsiaTheme="minorHAnsi" w:hAnsi="Times New Roman" w:cs="Times New Roman"/>
      <w:sz w:val="18"/>
      <w:szCs w:val="22"/>
    </w:rPr>
  </w:style>
  <w:style w:type="character" w:customStyle="1" w:styleId="articletext">
    <w:name w:val="articletext"/>
    <w:basedOn w:val="DefaultParagraphFont"/>
    <w:rsid w:val="00807DAF"/>
  </w:style>
  <w:style w:type="character" w:customStyle="1" w:styleId="grey10">
    <w:name w:val="grey10"/>
    <w:basedOn w:val="DefaultParagraphFont"/>
    <w:rsid w:val="00807DAF"/>
  </w:style>
  <w:style w:type="character" w:customStyle="1" w:styleId="navy13bd">
    <w:name w:val="navy13bd"/>
    <w:basedOn w:val="DefaultParagraphFont"/>
    <w:rsid w:val="00807DAF"/>
  </w:style>
  <w:style w:type="character" w:customStyle="1" w:styleId="Style9ptUnderline2">
    <w:name w:val="Style 9 pt Underline2"/>
    <w:basedOn w:val="DefaultParagraphFont"/>
    <w:rsid w:val="00807DAF"/>
    <w:rPr>
      <w:sz w:val="20"/>
      <w:u w:val="single"/>
    </w:rPr>
  </w:style>
  <w:style w:type="character" w:customStyle="1" w:styleId="Style9ptBoldUnderline1">
    <w:name w:val="Style 9 pt Bold Underline1"/>
    <w:basedOn w:val="DefaultParagraphFont"/>
    <w:rsid w:val="00807DAF"/>
    <w:rPr>
      <w:b/>
      <w:bCs/>
      <w:sz w:val="20"/>
      <w:u w:val="single"/>
    </w:rPr>
  </w:style>
  <w:style w:type="character" w:customStyle="1" w:styleId="TagsCharChar">
    <w:name w:val="Tags Char Char"/>
    <w:basedOn w:val="DefaultParagraphFont"/>
    <w:rsid w:val="00807DAF"/>
    <w:rPr>
      <w:rFonts w:eastAsia="SimSun"/>
      <w:b/>
      <w:sz w:val="24"/>
      <w:lang w:val="en-US" w:eastAsia="zh-CN" w:bidi="ar-SA"/>
    </w:rPr>
  </w:style>
  <w:style w:type="paragraph" w:customStyle="1" w:styleId="cardCharCharCharChar">
    <w:name w:val="card Char Char Char Char"/>
    <w:basedOn w:val="Normal"/>
    <w:qFormat/>
    <w:rsid w:val="00807DAF"/>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807DAF"/>
    <w:rPr>
      <w:rFonts w:ascii="Times" w:eastAsia="Times New Roman" w:hAnsi="Times" w:cs="Calibri"/>
    </w:rPr>
  </w:style>
  <w:style w:type="paragraph" w:customStyle="1" w:styleId="CARD">
    <w:name w:val="CARD"/>
    <w:basedOn w:val="Normal"/>
    <w:link w:val="CARDChar0"/>
    <w:qFormat/>
    <w:rsid w:val="00807DAF"/>
    <w:rPr>
      <w:rFonts w:eastAsia="Times New Roman" w:cs="Calibri"/>
      <w:u w:val="single"/>
    </w:rPr>
  </w:style>
  <w:style w:type="character" w:customStyle="1" w:styleId="CARDChar0">
    <w:name w:val="CARD Char"/>
    <w:basedOn w:val="DefaultParagraphFont"/>
    <w:link w:val="CARD"/>
    <w:rsid w:val="00807DAF"/>
    <w:rPr>
      <w:rFonts w:ascii="Calibri" w:eastAsia="Times New Roman" w:hAnsi="Calibri" w:cs="Calibri"/>
      <w:sz w:val="22"/>
      <w:szCs w:val="22"/>
      <w:u w:val="single"/>
    </w:rPr>
  </w:style>
  <w:style w:type="paragraph" w:customStyle="1" w:styleId="Normal2">
    <w:name w:val="Normal2"/>
    <w:basedOn w:val="Normal"/>
    <w:qFormat/>
    <w:rsid w:val="00807DAF"/>
    <w:rPr>
      <w:rFonts w:eastAsia="Times New Roman" w:cs="Calibri"/>
    </w:rPr>
  </w:style>
  <w:style w:type="character" w:customStyle="1" w:styleId="Style11ptThickunderline">
    <w:name w:val="Style 11 pt Thick underline"/>
    <w:rsid w:val="00807DAF"/>
    <w:rPr>
      <w:rFonts w:ascii="Times New Roman" w:hAnsi="Times New Roman"/>
      <w:sz w:val="20"/>
      <w:u w:val="single"/>
    </w:rPr>
  </w:style>
  <w:style w:type="character" w:customStyle="1" w:styleId="Style11ptBoldThickunderline">
    <w:name w:val="Style 11 pt Bold Thick underline"/>
    <w:rsid w:val="00807DAF"/>
    <w:rPr>
      <w:rFonts w:ascii="Times New Roman" w:hAnsi="Times New Roman"/>
      <w:b/>
      <w:bCs/>
      <w:sz w:val="20"/>
      <w:u w:val="single"/>
    </w:rPr>
  </w:style>
  <w:style w:type="character" w:styleId="FootnoteReference">
    <w:name w:val="footnote reference"/>
    <w:unhideWhenUsed/>
    <w:rsid w:val="00807DAF"/>
    <w:rPr>
      <w:vertAlign w:val="superscript"/>
    </w:rPr>
  </w:style>
  <w:style w:type="character" w:customStyle="1" w:styleId="CharChar5">
    <w:name w:val="Char Char5"/>
    <w:rsid w:val="00807DA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07DAF"/>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807DAF"/>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807DAF"/>
    <w:rPr>
      <w:u w:val="single"/>
    </w:rPr>
  </w:style>
  <w:style w:type="character" w:customStyle="1" w:styleId="StyleUnderlineBoldIndent11ptChar">
    <w:name w:val="Style Underline + Bold Indent + 11 pt Char"/>
    <w:link w:val="StyleUnderlineBoldIndent11pt"/>
    <w:rsid w:val="00807DAF"/>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07DAF"/>
    <w:rPr>
      <w:b/>
      <w:bCs/>
      <w:u w:val="single"/>
    </w:rPr>
  </w:style>
  <w:style w:type="character" w:customStyle="1" w:styleId="StyleUnderlineBoldIndent11ptBoldChar">
    <w:name w:val="Style Underline + Bold Indent + 11 pt Bold Char"/>
    <w:link w:val="StyleUnderlineBoldIndent11ptBold"/>
    <w:rsid w:val="00807DAF"/>
    <w:rPr>
      <w:rFonts w:ascii="Calibri" w:eastAsia="Times New Roman" w:hAnsi="Calibri" w:cs="Calibri"/>
      <w:b/>
      <w:bCs/>
      <w:sz w:val="22"/>
      <w:szCs w:val="20"/>
      <w:u w:val="single"/>
    </w:rPr>
  </w:style>
  <w:style w:type="paragraph" w:customStyle="1" w:styleId="Normal20pt">
    <w:name w:val="Normal  + 20 pt"/>
    <w:basedOn w:val="Normal"/>
    <w:uiPriority w:val="6"/>
    <w:qFormat/>
    <w:rsid w:val="00807DAF"/>
    <w:rPr>
      <w:rFonts w:cs="Calibri"/>
      <w:bCs/>
      <w:u w:val="single"/>
    </w:rPr>
  </w:style>
  <w:style w:type="character" w:customStyle="1" w:styleId="StyleStyle4CharTimesNewRoman11pt">
    <w:name w:val="Style Style4 Char + Times New Roman 11 pt"/>
    <w:basedOn w:val="DefaultParagraphFont"/>
    <w:rsid w:val="00807DAF"/>
    <w:rPr>
      <w:rFonts w:ascii="Times New Roman" w:hAnsi="Times New Roman"/>
      <w:sz w:val="20"/>
      <w:szCs w:val="24"/>
      <w:u w:val="single"/>
      <w:lang w:val="en-US" w:eastAsia="en-US" w:bidi="ar-SA"/>
    </w:rPr>
  </w:style>
  <w:style w:type="paragraph" w:customStyle="1" w:styleId="author-name">
    <w:name w:val="author-name"/>
    <w:basedOn w:val="Normal"/>
    <w:qFormat/>
    <w:rsid w:val="00807DAF"/>
    <w:pPr>
      <w:spacing w:before="100" w:beforeAutospacing="1" w:after="100" w:afterAutospacing="1"/>
    </w:pPr>
    <w:rPr>
      <w:rFonts w:eastAsia="Times New Roman" w:cs="Calibri"/>
    </w:rPr>
  </w:style>
  <w:style w:type="paragraph" w:customStyle="1" w:styleId="author-credentials">
    <w:name w:val="author-credentials"/>
    <w:basedOn w:val="Normal"/>
    <w:qFormat/>
    <w:rsid w:val="00807DAF"/>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807DAF"/>
    <w:rPr>
      <w:rFonts w:ascii="Consolas" w:hAnsi="Consolas" w:cs="Consolas"/>
      <w:sz w:val="20"/>
      <w:szCs w:val="20"/>
    </w:rPr>
  </w:style>
  <w:style w:type="character" w:customStyle="1" w:styleId="StyleStyle4CharTimesNewRoman11ptBold">
    <w:name w:val="Style Style4 Char + Times New Roman 11 pt Bold"/>
    <w:basedOn w:val="DefaultParagraphFont"/>
    <w:rsid w:val="00807DA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07DAF"/>
    <w:rPr>
      <w:rFonts w:ascii="Times New Roman" w:hAnsi="Times New Roman"/>
      <w:i/>
      <w:iCs/>
      <w:sz w:val="20"/>
      <w:szCs w:val="24"/>
      <w:u w:val="single"/>
      <w:lang w:val="en-US" w:eastAsia="en-US" w:bidi="ar-SA"/>
    </w:rPr>
  </w:style>
  <w:style w:type="character" w:customStyle="1" w:styleId="headline">
    <w:name w:val="headline"/>
    <w:basedOn w:val="DefaultParagraphFont"/>
    <w:rsid w:val="00807DAF"/>
  </w:style>
  <w:style w:type="character" w:customStyle="1" w:styleId="CharChar4">
    <w:name w:val="Char Char4"/>
    <w:basedOn w:val="DefaultParagraphFont"/>
    <w:rsid w:val="00807DAF"/>
    <w:rPr>
      <w:rFonts w:cs="Arial"/>
      <w:b/>
      <w:bCs/>
      <w:iCs/>
      <w:szCs w:val="28"/>
      <w:lang w:val="en-US" w:eastAsia="en-US" w:bidi="ar-SA"/>
    </w:rPr>
  </w:style>
  <w:style w:type="character" w:customStyle="1" w:styleId="yshortcuts">
    <w:name w:val="yshortcuts"/>
    <w:basedOn w:val="DefaultParagraphFont"/>
    <w:rsid w:val="00807DAF"/>
  </w:style>
  <w:style w:type="character" w:customStyle="1" w:styleId="HotRouteChar0">
    <w:name w:val="Hot Route Char"/>
    <w:link w:val="HotRoute"/>
    <w:rsid w:val="00807DAF"/>
    <w:rPr>
      <w:rFonts w:ascii="Calibri" w:eastAsia="Times New Roman" w:hAnsi="Calibri" w:cs="Calibri"/>
      <w:sz w:val="22"/>
      <w:szCs w:val="22"/>
    </w:rPr>
  </w:style>
  <w:style w:type="paragraph" w:styleId="PlainText">
    <w:name w:val="Plain Text"/>
    <w:basedOn w:val="Normal"/>
    <w:link w:val="PlainTextChar"/>
    <w:rsid w:val="00807DAF"/>
    <w:rPr>
      <w:rFonts w:ascii="Courier New" w:eastAsia="Times New Roman" w:hAnsi="Courier New" w:cs="Courier New"/>
      <w:szCs w:val="20"/>
    </w:rPr>
  </w:style>
  <w:style w:type="character" w:customStyle="1" w:styleId="PlainTextChar">
    <w:name w:val="Plain Text Char"/>
    <w:basedOn w:val="DefaultParagraphFont"/>
    <w:link w:val="PlainText"/>
    <w:rsid w:val="00807DAF"/>
    <w:rPr>
      <w:rFonts w:ascii="Courier New" w:eastAsia="Times New Roman" w:hAnsi="Courier New" w:cs="Courier New"/>
      <w:sz w:val="22"/>
      <w:szCs w:val="20"/>
    </w:rPr>
  </w:style>
  <w:style w:type="character" w:customStyle="1" w:styleId="senselabelstart">
    <w:name w:val="sense_label start"/>
    <w:basedOn w:val="DefaultParagraphFont"/>
    <w:rsid w:val="00807DAF"/>
  </w:style>
  <w:style w:type="character" w:customStyle="1" w:styleId="sensecontent">
    <w:name w:val="sense_content"/>
    <w:basedOn w:val="DefaultParagraphFont"/>
    <w:rsid w:val="00807DAF"/>
  </w:style>
  <w:style w:type="character" w:customStyle="1" w:styleId="vi">
    <w:name w:val="vi"/>
    <w:basedOn w:val="DefaultParagraphFont"/>
    <w:rsid w:val="00807DAF"/>
  </w:style>
  <w:style w:type="character" w:customStyle="1" w:styleId="italic">
    <w:name w:val="italic"/>
    <w:basedOn w:val="DefaultParagraphFont"/>
    <w:rsid w:val="00807DAF"/>
  </w:style>
  <w:style w:type="paragraph" w:customStyle="1" w:styleId="Microtext0">
    <w:name w:val="Microtext"/>
    <w:basedOn w:val="Normal"/>
    <w:next w:val="Normal"/>
    <w:link w:val="MicrotextChar0"/>
    <w:qFormat/>
    <w:rsid w:val="00807DAF"/>
    <w:rPr>
      <w:rFonts w:cs="Calibri"/>
      <w:sz w:val="12"/>
    </w:rPr>
  </w:style>
  <w:style w:type="character" w:customStyle="1" w:styleId="MicrotextChar0">
    <w:name w:val="Microtext Char"/>
    <w:link w:val="Microtext0"/>
    <w:rsid w:val="00807DAF"/>
    <w:rPr>
      <w:rFonts w:ascii="Calibri" w:eastAsiaTheme="minorHAnsi" w:hAnsi="Calibri" w:cs="Calibri"/>
      <w:sz w:val="12"/>
      <w:szCs w:val="22"/>
    </w:rPr>
  </w:style>
  <w:style w:type="character" w:customStyle="1" w:styleId="st">
    <w:name w:val="st"/>
    <w:basedOn w:val="DefaultParagraphFont"/>
    <w:rsid w:val="00807DAF"/>
  </w:style>
  <w:style w:type="paragraph" w:customStyle="1" w:styleId="Style6">
    <w:name w:val="Style6"/>
    <w:basedOn w:val="Normal"/>
    <w:link w:val="Style6Char"/>
    <w:autoRedefine/>
    <w:qFormat/>
    <w:rsid w:val="00807DAF"/>
    <w:rPr>
      <w:rFonts w:cs="Calibri"/>
      <w:b/>
    </w:rPr>
  </w:style>
  <w:style w:type="character" w:customStyle="1" w:styleId="Style6Char">
    <w:name w:val="Style6 Char"/>
    <w:basedOn w:val="DefaultParagraphFont"/>
    <w:link w:val="Style6"/>
    <w:rsid w:val="00807DAF"/>
    <w:rPr>
      <w:rFonts w:ascii="Calibri" w:eastAsiaTheme="minorHAnsi" w:hAnsi="Calibri" w:cs="Calibri"/>
      <w:b/>
      <w:sz w:val="22"/>
      <w:szCs w:val="22"/>
    </w:rPr>
  </w:style>
  <w:style w:type="paragraph" w:customStyle="1" w:styleId="Style11">
    <w:name w:val="Style11"/>
    <w:basedOn w:val="Normal"/>
    <w:link w:val="Style11Char"/>
    <w:qFormat/>
    <w:rsid w:val="00807DAF"/>
    <w:rPr>
      <w:rFonts w:eastAsia="Times New Roman" w:cs="Calibri"/>
      <w:b/>
      <w:szCs w:val="20"/>
      <w:u w:val="thick"/>
    </w:rPr>
  </w:style>
  <w:style w:type="paragraph" w:customStyle="1" w:styleId="Style12">
    <w:name w:val="Style12"/>
    <w:basedOn w:val="Normal"/>
    <w:link w:val="Style12Char"/>
    <w:qFormat/>
    <w:rsid w:val="00807DAF"/>
    <w:rPr>
      <w:rFonts w:eastAsia="Times New Roman" w:cs="Calibri"/>
      <w:b/>
      <w:u w:val="thick"/>
    </w:rPr>
  </w:style>
  <w:style w:type="character" w:customStyle="1" w:styleId="Style11Char">
    <w:name w:val="Style11 Char"/>
    <w:basedOn w:val="DefaultParagraphFont"/>
    <w:link w:val="Style11"/>
    <w:rsid w:val="00807DAF"/>
    <w:rPr>
      <w:rFonts w:ascii="Calibri" w:eastAsia="Times New Roman" w:hAnsi="Calibri" w:cs="Calibri"/>
      <w:b/>
      <w:sz w:val="22"/>
      <w:szCs w:val="20"/>
      <w:u w:val="thick"/>
    </w:rPr>
  </w:style>
  <w:style w:type="character" w:customStyle="1" w:styleId="Style12Char">
    <w:name w:val="Style12 Char"/>
    <w:basedOn w:val="DefaultParagraphFont"/>
    <w:link w:val="Style12"/>
    <w:rsid w:val="00807DAF"/>
    <w:rPr>
      <w:rFonts w:ascii="Calibri" w:eastAsia="Times New Roman" w:hAnsi="Calibri" w:cs="Calibri"/>
      <w:b/>
      <w:sz w:val="22"/>
      <w:szCs w:val="22"/>
      <w:u w:val="thick"/>
    </w:rPr>
  </w:style>
  <w:style w:type="character" w:customStyle="1" w:styleId="caps-label">
    <w:name w:val="caps-label"/>
    <w:basedOn w:val="DefaultParagraphFont"/>
    <w:rsid w:val="00807DAF"/>
  </w:style>
  <w:style w:type="character" w:customStyle="1" w:styleId="wikiexternallink">
    <w:name w:val="wikiexternallink"/>
    <w:basedOn w:val="DefaultParagraphFont"/>
    <w:rsid w:val="00807DAF"/>
  </w:style>
  <w:style w:type="character" w:customStyle="1" w:styleId="wikigeneratedlinkcontent">
    <w:name w:val="wikigeneratedlinkcontent"/>
    <w:basedOn w:val="DefaultParagraphFont"/>
    <w:rsid w:val="00807DAF"/>
  </w:style>
  <w:style w:type="character" w:customStyle="1" w:styleId="ShrinkChar">
    <w:name w:val="Shrink Char"/>
    <w:link w:val="Shrink"/>
    <w:locked/>
    <w:rsid w:val="00807DAF"/>
    <w:rPr>
      <w:rFonts w:ascii="Garamond" w:eastAsia="Times New Roman" w:hAnsi="Garamond"/>
      <w:sz w:val="12"/>
    </w:rPr>
  </w:style>
  <w:style w:type="paragraph" w:customStyle="1" w:styleId="Shrink">
    <w:name w:val="Shrink"/>
    <w:link w:val="ShrinkChar"/>
    <w:qFormat/>
    <w:rsid w:val="00807DAF"/>
    <w:pPr>
      <w:ind w:left="288" w:right="288"/>
    </w:pPr>
    <w:rPr>
      <w:rFonts w:ascii="Garamond" w:eastAsia="Times New Roman" w:hAnsi="Garamond"/>
      <w:sz w:val="12"/>
    </w:rPr>
  </w:style>
  <w:style w:type="character" w:customStyle="1" w:styleId="aqj">
    <w:name w:val="aqj"/>
    <w:basedOn w:val="DefaultParagraphFont"/>
    <w:rsid w:val="00807DAF"/>
  </w:style>
  <w:style w:type="character" w:customStyle="1" w:styleId="StyleStyleBoldUnderlineIntenseEmphasisUnderlineapple-style-s">
    <w:name w:val="Style Style Bold UnderlineIntense EmphasisUnderlineapple-style-s..."/>
    <w:basedOn w:val="DefaultParagraphFont"/>
    <w:rsid w:val="00807DAF"/>
    <w:rPr>
      <w:b w:val="0"/>
      <w:bCs w:val="0"/>
      <w:sz w:val="22"/>
      <w:u w:val="single"/>
      <w:bdr w:val="none" w:sz="0" w:space="0" w:color="auto"/>
    </w:rPr>
  </w:style>
  <w:style w:type="paragraph" w:customStyle="1" w:styleId="blocktitle0">
    <w:name w:val="block title"/>
    <w:basedOn w:val="Normal"/>
    <w:link w:val="blocktitleChar0"/>
    <w:autoRedefine/>
    <w:qFormat/>
    <w:rsid w:val="00807DAF"/>
    <w:pPr>
      <w:spacing w:after="240"/>
      <w:jc w:val="center"/>
      <w:outlineLvl w:val="0"/>
    </w:pPr>
    <w:rPr>
      <w:rFonts w:eastAsia="Calibri" w:cs="Calibri"/>
      <w:b/>
      <w:caps/>
      <w:sz w:val="28"/>
      <w:szCs w:val="28"/>
      <w:lang w:val="es-ES"/>
    </w:rPr>
  </w:style>
  <w:style w:type="character" w:customStyle="1" w:styleId="Boxed">
    <w:name w:val="Boxed"/>
    <w:qFormat/>
    <w:rsid w:val="00807DAF"/>
    <w:rPr>
      <w:rFonts w:ascii="Times New Roman" w:hAnsi="Times New Roman"/>
      <w:sz w:val="20"/>
      <w:bdr w:val="single" w:sz="6" w:space="0" w:color="auto"/>
    </w:rPr>
  </w:style>
  <w:style w:type="character" w:customStyle="1" w:styleId="UnderlineCard">
    <w:name w:val="Underline Card"/>
    <w:uiPriority w:val="6"/>
    <w:qFormat/>
    <w:rsid w:val="00807DAF"/>
    <w:rPr>
      <w:rFonts w:ascii="Arial" w:hAnsi="Arial"/>
      <w:b w:val="0"/>
      <w:bCs/>
      <w:sz w:val="20"/>
      <w:u w:val="single"/>
    </w:rPr>
  </w:style>
  <w:style w:type="character" w:customStyle="1" w:styleId="story-author">
    <w:name w:val="story-author"/>
    <w:basedOn w:val="DefaultParagraphFont"/>
    <w:rsid w:val="00807DAF"/>
  </w:style>
  <w:style w:type="paragraph" w:customStyle="1" w:styleId="type">
    <w:name w:val="type"/>
    <w:basedOn w:val="Normal"/>
    <w:qFormat/>
    <w:rsid w:val="00807DAF"/>
    <w:pPr>
      <w:spacing w:before="100" w:beforeAutospacing="1" w:after="100" w:afterAutospacing="1"/>
    </w:pPr>
    <w:rPr>
      <w:rFonts w:eastAsia="Times New Roman" w:cs="Calibri"/>
    </w:rPr>
  </w:style>
  <w:style w:type="character" w:customStyle="1" w:styleId="institution">
    <w:name w:val="institution"/>
    <w:basedOn w:val="DefaultParagraphFont"/>
    <w:rsid w:val="00807DAF"/>
  </w:style>
  <w:style w:type="character" w:customStyle="1" w:styleId="abodyblack3">
    <w:name w:val="abodyblack3"/>
    <w:basedOn w:val="DefaultParagraphFont"/>
    <w:rsid w:val="00807DAF"/>
  </w:style>
  <w:style w:type="paragraph" w:customStyle="1" w:styleId="UnderlineChar2CharChar">
    <w:name w:val="Underline Char2 Char Char"/>
    <w:basedOn w:val="Normal"/>
    <w:link w:val="UnderlineChar2CharCharChar"/>
    <w:qFormat/>
    <w:rsid w:val="00807DAF"/>
    <w:rPr>
      <w:rFonts w:eastAsia="MS Mincho" w:cs="Calibri"/>
      <w:szCs w:val="20"/>
      <w:u w:val="single"/>
    </w:rPr>
  </w:style>
  <w:style w:type="character" w:customStyle="1" w:styleId="UnderlineChar2CharCharChar">
    <w:name w:val="Underline Char2 Char Char Char"/>
    <w:link w:val="UnderlineChar2CharChar"/>
    <w:rsid w:val="00807DAF"/>
    <w:rPr>
      <w:rFonts w:ascii="Calibri" w:eastAsia="MS Mincho" w:hAnsi="Calibri" w:cs="Calibri"/>
      <w:sz w:val="22"/>
      <w:szCs w:val="20"/>
      <w:u w:val="single"/>
    </w:rPr>
  </w:style>
  <w:style w:type="character" w:customStyle="1" w:styleId="CharacterStyle1">
    <w:name w:val="Character Style 1"/>
    <w:rsid w:val="00807DAF"/>
    <w:rPr>
      <w:sz w:val="20"/>
      <w:szCs w:val="20"/>
    </w:rPr>
  </w:style>
  <w:style w:type="character" w:customStyle="1" w:styleId="FontStyle177">
    <w:name w:val="Font Style177"/>
    <w:basedOn w:val="DefaultParagraphFont"/>
    <w:uiPriority w:val="99"/>
    <w:rsid w:val="00807DAF"/>
    <w:rPr>
      <w:rFonts w:ascii="Times New Roman" w:hAnsi="Times New Roman" w:cs="Times New Roman"/>
      <w:sz w:val="20"/>
      <w:szCs w:val="20"/>
    </w:rPr>
  </w:style>
  <w:style w:type="character" w:customStyle="1" w:styleId="FontStyle173">
    <w:name w:val="Font Style173"/>
    <w:basedOn w:val="DefaultParagraphFont"/>
    <w:uiPriority w:val="99"/>
    <w:rsid w:val="00807DAF"/>
    <w:rPr>
      <w:rFonts w:ascii="Times New Roman" w:hAnsi="Times New Roman" w:cs="Times New Roman"/>
      <w:sz w:val="14"/>
      <w:szCs w:val="14"/>
    </w:rPr>
  </w:style>
  <w:style w:type="character" w:customStyle="1" w:styleId="FontStyle151">
    <w:name w:val="Font Style151"/>
    <w:basedOn w:val="DefaultParagraphFont"/>
    <w:uiPriority w:val="99"/>
    <w:rsid w:val="00807DAF"/>
    <w:rPr>
      <w:rFonts w:ascii="Arial Narrow" w:hAnsi="Arial Narrow" w:cs="Arial Narrow"/>
      <w:b/>
      <w:bCs/>
      <w:sz w:val="12"/>
      <w:szCs w:val="12"/>
    </w:rPr>
  </w:style>
  <w:style w:type="character" w:customStyle="1" w:styleId="FontStyle156">
    <w:name w:val="Font Style156"/>
    <w:basedOn w:val="DefaultParagraphFont"/>
    <w:uiPriority w:val="99"/>
    <w:rsid w:val="00807DAF"/>
    <w:rPr>
      <w:rFonts w:ascii="Arial Narrow" w:hAnsi="Arial Narrow" w:cs="Arial Narrow"/>
      <w:sz w:val="8"/>
      <w:szCs w:val="8"/>
    </w:rPr>
  </w:style>
  <w:style w:type="character" w:customStyle="1" w:styleId="FontStyle160">
    <w:name w:val="Font Style160"/>
    <w:basedOn w:val="DefaultParagraphFont"/>
    <w:uiPriority w:val="99"/>
    <w:rsid w:val="00807DAF"/>
    <w:rPr>
      <w:rFonts w:ascii="Times New Roman" w:hAnsi="Times New Roman" w:cs="Times New Roman"/>
      <w:b/>
      <w:bCs/>
      <w:sz w:val="20"/>
      <w:szCs w:val="20"/>
    </w:rPr>
  </w:style>
  <w:style w:type="character" w:customStyle="1" w:styleId="FontStyle178">
    <w:name w:val="Font Style178"/>
    <w:basedOn w:val="DefaultParagraphFont"/>
    <w:uiPriority w:val="99"/>
    <w:rsid w:val="00807DAF"/>
    <w:rPr>
      <w:rFonts w:ascii="Times New Roman" w:hAnsi="Times New Roman" w:cs="Times New Roman"/>
      <w:sz w:val="18"/>
      <w:szCs w:val="18"/>
    </w:rPr>
  </w:style>
  <w:style w:type="paragraph" w:customStyle="1" w:styleId="Style14">
    <w:name w:val="Style14"/>
    <w:basedOn w:val="Normal"/>
    <w:uiPriority w:val="99"/>
    <w:qFormat/>
    <w:rsid w:val="00807DAF"/>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807DAF"/>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807DAF"/>
    <w:rPr>
      <w:rFonts w:ascii="Times New Roman" w:hAnsi="Times New Roman" w:cs="Times New Roman"/>
      <w:sz w:val="12"/>
      <w:szCs w:val="12"/>
    </w:rPr>
  </w:style>
  <w:style w:type="paragraph" w:customStyle="1" w:styleId="Style9">
    <w:name w:val="Style9"/>
    <w:basedOn w:val="Normal"/>
    <w:uiPriority w:val="99"/>
    <w:qFormat/>
    <w:rsid w:val="00807DAF"/>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807DAF"/>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807DAF"/>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807DAF"/>
    <w:rPr>
      <w:rFonts w:ascii="Times New Roman" w:hAnsi="Times New Roman" w:cs="Times New Roman"/>
      <w:sz w:val="16"/>
      <w:szCs w:val="16"/>
    </w:rPr>
  </w:style>
  <w:style w:type="character" w:customStyle="1" w:styleId="f">
    <w:name w:val="f"/>
    <w:basedOn w:val="DefaultParagraphFont"/>
    <w:rsid w:val="00807DAF"/>
  </w:style>
  <w:style w:type="character" w:customStyle="1" w:styleId="TagsChar2">
    <w:name w:val="Tags Char2"/>
    <w:rsid w:val="00807DAF"/>
    <w:rPr>
      <w:b/>
      <w:sz w:val="24"/>
    </w:rPr>
  </w:style>
  <w:style w:type="paragraph" w:customStyle="1" w:styleId="CardsFont6ptChar">
    <w:name w:val="Cards + Font: 6 pt Char"/>
    <w:basedOn w:val="Normal"/>
    <w:link w:val="CardsFont6ptCharChar"/>
    <w:qFormat/>
    <w:rsid w:val="00807DAF"/>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807DAF"/>
    <w:rPr>
      <w:rFonts w:ascii="Calibri" w:eastAsia="Times New Roman" w:hAnsi="Calibri" w:cs="Calibri"/>
      <w:sz w:val="12"/>
      <w:szCs w:val="22"/>
    </w:rPr>
  </w:style>
  <w:style w:type="character" w:customStyle="1" w:styleId="FontStyle172">
    <w:name w:val="Font Style172"/>
    <w:basedOn w:val="DefaultParagraphFont"/>
    <w:uiPriority w:val="99"/>
    <w:rsid w:val="00807DAF"/>
    <w:rPr>
      <w:rFonts w:ascii="Times New Roman" w:hAnsi="Times New Roman" w:cs="Times New Roman"/>
      <w:b/>
      <w:bCs/>
      <w:sz w:val="16"/>
      <w:szCs w:val="16"/>
    </w:rPr>
  </w:style>
  <w:style w:type="paragraph" w:customStyle="1" w:styleId="Style18">
    <w:name w:val="Style18"/>
    <w:basedOn w:val="Normal"/>
    <w:uiPriority w:val="99"/>
    <w:qFormat/>
    <w:rsid w:val="00807DAF"/>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807DAF"/>
    <w:rPr>
      <w:rFonts w:ascii="Times New Roman" w:hAnsi="Times New Roman" w:cs="Times New Roman"/>
      <w:i/>
      <w:iCs/>
      <w:sz w:val="16"/>
      <w:szCs w:val="16"/>
    </w:rPr>
  </w:style>
  <w:style w:type="character" w:customStyle="1" w:styleId="FontStyle162">
    <w:name w:val="Font Style162"/>
    <w:basedOn w:val="DefaultParagraphFont"/>
    <w:uiPriority w:val="99"/>
    <w:rsid w:val="00807DAF"/>
    <w:rPr>
      <w:rFonts w:ascii="Times New Roman" w:hAnsi="Times New Roman" w:cs="Times New Roman"/>
      <w:b/>
      <w:bCs/>
      <w:sz w:val="18"/>
      <w:szCs w:val="18"/>
    </w:rPr>
  </w:style>
  <w:style w:type="character" w:customStyle="1" w:styleId="FontStyle167">
    <w:name w:val="Font Style167"/>
    <w:basedOn w:val="DefaultParagraphFont"/>
    <w:uiPriority w:val="99"/>
    <w:rsid w:val="00807DAF"/>
    <w:rPr>
      <w:rFonts w:ascii="Times New Roman" w:hAnsi="Times New Roman" w:cs="Times New Roman"/>
      <w:sz w:val="10"/>
      <w:szCs w:val="10"/>
    </w:rPr>
  </w:style>
  <w:style w:type="character" w:customStyle="1" w:styleId="FontStyle174">
    <w:name w:val="Font Style174"/>
    <w:basedOn w:val="DefaultParagraphFont"/>
    <w:uiPriority w:val="99"/>
    <w:rsid w:val="00807DAF"/>
    <w:rPr>
      <w:rFonts w:ascii="Arial Narrow" w:hAnsi="Arial Narrow" w:cs="Arial Narrow"/>
      <w:b/>
      <w:bCs/>
      <w:sz w:val="18"/>
      <w:szCs w:val="18"/>
    </w:rPr>
  </w:style>
  <w:style w:type="paragraph" w:customStyle="1" w:styleId="Style47">
    <w:name w:val="Style47"/>
    <w:basedOn w:val="Normal"/>
    <w:uiPriority w:val="99"/>
    <w:qFormat/>
    <w:rsid w:val="00807DAF"/>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807DAF"/>
    <w:rPr>
      <w:rFonts w:ascii="Times New Roman" w:hAnsi="Times New Roman" w:cs="Times New Roman"/>
      <w:sz w:val="12"/>
      <w:szCs w:val="12"/>
    </w:rPr>
  </w:style>
  <w:style w:type="paragraph" w:customStyle="1" w:styleId="Style24">
    <w:name w:val="Style24"/>
    <w:basedOn w:val="Normal"/>
    <w:uiPriority w:val="99"/>
    <w:qFormat/>
    <w:rsid w:val="00807DAF"/>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807DAF"/>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807DAF"/>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807DAF"/>
    <w:rPr>
      <w:rFonts w:ascii="Times New Roman" w:hAnsi="Times New Roman" w:cs="Times New Roman"/>
      <w:b/>
      <w:bCs/>
      <w:sz w:val="18"/>
      <w:szCs w:val="18"/>
    </w:rPr>
  </w:style>
  <w:style w:type="paragraph" w:customStyle="1" w:styleId="Style21">
    <w:name w:val="Style21"/>
    <w:basedOn w:val="Normal"/>
    <w:uiPriority w:val="99"/>
    <w:qFormat/>
    <w:rsid w:val="00807DAF"/>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807DAF"/>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807DAF"/>
    <w:rPr>
      <w:rFonts w:ascii="Calibri" w:hAnsi="Calibri"/>
      <w:sz w:val="20"/>
      <w:szCs w:val="20"/>
    </w:rPr>
  </w:style>
  <w:style w:type="paragraph" w:customStyle="1" w:styleId="Standard">
    <w:name w:val="Standard"/>
    <w:qFormat/>
    <w:rsid w:val="00807DA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07DAF"/>
    <w:rPr>
      <w:color w:val="000000"/>
      <w:sz w:val="32"/>
      <w:szCs w:val="32"/>
    </w:rPr>
  </w:style>
  <w:style w:type="paragraph" w:customStyle="1" w:styleId="Cardnon-underlined">
    <w:name w:val="Card non-underlined"/>
    <w:basedOn w:val="Normal"/>
    <w:link w:val="Cardnon-underlinedChar"/>
    <w:autoRedefine/>
    <w:uiPriority w:val="99"/>
    <w:qFormat/>
    <w:rsid w:val="00807DAF"/>
    <w:rPr>
      <w:rFonts w:eastAsia="Times New Roman" w:cs="Calibri"/>
      <w:szCs w:val="20"/>
    </w:rPr>
  </w:style>
  <w:style w:type="character" w:customStyle="1" w:styleId="Cardnon-underlinedChar">
    <w:name w:val="Card non-underlined Char"/>
    <w:basedOn w:val="DefaultParagraphFont"/>
    <w:link w:val="Cardnon-underlined"/>
    <w:uiPriority w:val="99"/>
    <w:rsid w:val="00807DAF"/>
    <w:rPr>
      <w:rFonts w:ascii="Calibri" w:eastAsia="Times New Roman" w:hAnsi="Calibri" w:cs="Calibri"/>
      <w:sz w:val="22"/>
      <w:szCs w:val="20"/>
    </w:rPr>
  </w:style>
  <w:style w:type="numbering" w:customStyle="1" w:styleId="NoList1">
    <w:name w:val="No List1"/>
    <w:next w:val="NoList"/>
    <w:semiHidden/>
    <w:unhideWhenUsed/>
    <w:rsid w:val="00807DAF"/>
  </w:style>
  <w:style w:type="character" w:customStyle="1" w:styleId="TitleChar2">
    <w:name w:val="Title Char2"/>
    <w:basedOn w:val="DefaultParagraphFont"/>
    <w:uiPriority w:val="10"/>
    <w:qFormat/>
    <w:locked/>
    <w:rsid w:val="00807DAF"/>
    <w:rPr>
      <w:b/>
      <w:bCs/>
      <w:u w:val="single"/>
    </w:rPr>
  </w:style>
  <w:style w:type="paragraph" w:styleId="TOC3">
    <w:name w:val="toc 3"/>
    <w:basedOn w:val="Normal"/>
    <w:next w:val="Normal"/>
    <w:autoRedefine/>
    <w:rsid w:val="00807DAF"/>
    <w:pPr>
      <w:ind w:left="400"/>
    </w:pPr>
    <w:rPr>
      <w:rFonts w:eastAsia="Times New Roman" w:cs="Calibri"/>
      <w:szCs w:val="20"/>
    </w:rPr>
  </w:style>
  <w:style w:type="paragraph" w:styleId="TOC4">
    <w:name w:val="toc 4"/>
    <w:basedOn w:val="Normal"/>
    <w:next w:val="Normal"/>
    <w:autoRedefine/>
    <w:rsid w:val="00807DAF"/>
    <w:pPr>
      <w:ind w:left="600"/>
    </w:pPr>
    <w:rPr>
      <w:rFonts w:eastAsia="Times New Roman" w:cs="Calibri"/>
      <w:szCs w:val="20"/>
    </w:rPr>
  </w:style>
  <w:style w:type="paragraph" w:styleId="TOC5">
    <w:name w:val="toc 5"/>
    <w:basedOn w:val="Normal"/>
    <w:next w:val="Normal"/>
    <w:autoRedefine/>
    <w:rsid w:val="00807DAF"/>
    <w:pPr>
      <w:ind w:left="800"/>
    </w:pPr>
    <w:rPr>
      <w:rFonts w:eastAsia="Times New Roman" w:cs="Calibri"/>
      <w:szCs w:val="20"/>
    </w:rPr>
  </w:style>
  <w:style w:type="paragraph" w:styleId="TOC6">
    <w:name w:val="toc 6"/>
    <w:basedOn w:val="Normal"/>
    <w:next w:val="Normal"/>
    <w:autoRedefine/>
    <w:rsid w:val="00807DAF"/>
    <w:pPr>
      <w:ind w:left="1000"/>
    </w:pPr>
    <w:rPr>
      <w:rFonts w:eastAsia="Times New Roman" w:cs="Calibri"/>
      <w:szCs w:val="20"/>
    </w:rPr>
  </w:style>
  <w:style w:type="paragraph" w:styleId="TOC7">
    <w:name w:val="toc 7"/>
    <w:basedOn w:val="Normal"/>
    <w:next w:val="Normal"/>
    <w:autoRedefine/>
    <w:rsid w:val="00807DAF"/>
    <w:pPr>
      <w:ind w:left="1200"/>
    </w:pPr>
    <w:rPr>
      <w:rFonts w:eastAsia="Times New Roman" w:cs="Calibri"/>
      <w:szCs w:val="20"/>
    </w:rPr>
  </w:style>
  <w:style w:type="paragraph" w:styleId="TOC8">
    <w:name w:val="toc 8"/>
    <w:basedOn w:val="Normal"/>
    <w:next w:val="Normal"/>
    <w:autoRedefine/>
    <w:rsid w:val="00807DAF"/>
    <w:pPr>
      <w:ind w:left="1400"/>
    </w:pPr>
    <w:rPr>
      <w:rFonts w:eastAsia="Times New Roman" w:cs="Calibri"/>
      <w:szCs w:val="20"/>
    </w:rPr>
  </w:style>
  <w:style w:type="character" w:customStyle="1" w:styleId="allocatoragentsleft">
    <w:name w:val="al_locatoragentsleft"/>
    <w:basedOn w:val="DefaultParagraphFont"/>
    <w:rsid w:val="00807DAF"/>
  </w:style>
  <w:style w:type="character" w:styleId="HTMLTypewriter">
    <w:name w:val="HTML Typewriter"/>
    <w:basedOn w:val="DefaultParagraphFont"/>
    <w:unhideWhenUsed/>
    <w:rsid w:val="00807DAF"/>
    <w:rPr>
      <w:rFonts w:ascii="Courier New" w:eastAsia="Times New Roman" w:hAnsi="Courier New" w:cs="Courier New"/>
      <w:sz w:val="20"/>
      <w:szCs w:val="20"/>
    </w:rPr>
  </w:style>
  <w:style w:type="character" w:customStyle="1" w:styleId="caps">
    <w:name w:val="caps"/>
    <w:basedOn w:val="DefaultParagraphFont"/>
    <w:rsid w:val="00807DAF"/>
  </w:style>
  <w:style w:type="character" w:customStyle="1" w:styleId="UnderlinesCharChar">
    <w:name w:val="Underlines Char Char"/>
    <w:basedOn w:val="DefaultParagraphFont"/>
    <w:rsid w:val="00807DAF"/>
    <w:rPr>
      <w:rFonts w:cs="Arial"/>
      <w:b/>
      <w:bCs/>
      <w:noProof w:val="0"/>
      <w:sz w:val="22"/>
      <w:szCs w:val="26"/>
      <w:u w:val="single"/>
      <w:lang w:val="en-US" w:eastAsia="en-US" w:bidi="ar-SA"/>
    </w:rPr>
  </w:style>
  <w:style w:type="paragraph" w:customStyle="1" w:styleId="Carding">
    <w:name w:val="Carding"/>
    <w:basedOn w:val="Normal"/>
    <w:uiPriority w:val="99"/>
    <w:qFormat/>
    <w:rsid w:val="00807DAF"/>
    <w:rPr>
      <w:rFonts w:eastAsia="Times New Roman" w:cs="Calibri"/>
      <w:sz w:val="18"/>
    </w:rPr>
  </w:style>
  <w:style w:type="character" w:customStyle="1" w:styleId="TagsChar1">
    <w:name w:val="Tags Char1"/>
    <w:aliases w:val="Super Script Char1,TagStyle Char1"/>
    <w:basedOn w:val="DefaultParagraphFont"/>
    <w:rsid w:val="00807DAF"/>
    <w:rPr>
      <w:rFonts w:ascii="Arial Narrow" w:hAnsi="Arial Narrow"/>
      <w:b/>
      <w:noProof w:val="0"/>
      <w:sz w:val="22"/>
      <w:szCs w:val="60"/>
      <w:lang w:val="en-US" w:eastAsia="en-US" w:bidi="ar-SA"/>
    </w:rPr>
  </w:style>
  <w:style w:type="character" w:customStyle="1" w:styleId="aunderline">
    <w:name w:val="aunderline"/>
    <w:basedOn w:val="DefaultParagraphFont"/>
    <w:qFormat/>
    <w:rsid w:val="00807DAF"/>
    <w:rPr>
      <w:rFonts w:ascii="Times New Roman" w:hAnsi="Times New Roman"/>
      <w:sz w:val="20"/>
      <w:szCs w:val="24"/>
      <w:u w:val="thick"/>
    </w:rPr>
  </w:style>
  <w:style w:type="character" w:customStyle="1" w:styleId="tagChar1">
    <w:name w:val="tag Char1"/>
    <w:basedOn w:val="DefaultParagraphFont"/>
    <w:rsid w:val="00807DAF"/>
    <w:rPr>
      <w:b/>
      <w:noProof w:val="0"/>
      <w:sz w:val="24"/>
      <w:lang w:val="en-US" w:eastAsia="en-US" w:bidi="ar-SA"/>
    </w:rPr>
  </w:style>
  <w:style w:type="character" w:customStyle="1" w:styleId="tagChar2">
    <w:name w:val="tag Char2"/>
    <w:basedOn w:val="DefaultParagraphFont"/>
    <w:qFormat/>
    <w:rsid w:val="00807DAF"/>
    <w:rPr>
      <w:b/>
      <w:noProof w:val="0"/>
      <w:sz w:val="24"/>
      <w:lang w:val="en-US" w:eastAsia="en-US" w:bidi="ar-SA"/>
    </w:rPr>
  </w:style>
  <w:style w:type="character" w:customStyle="1" w:styleId="Taggin-New">
    <w:name w:val="Taggin - New"/>
    <w:basedOn w:val="DefaultParagraphFont"/>
    <w:rsid w:val="00807DAF"/>
    <w:rPr>
      <w:rFonts w:ascii="Arial Narrow" w:hAnsi="Arial Narrow"/>
      <w:b/>
      <w:sz w:val="22"/>
    </w:rPr>
  </w:style>
  <w:style w:type="character" w:customStyle="1" w:styleId="Boxing-New">
    <w:name w:val="Boxing - New"/>
    <w:basedOn w:val="DefaultParagraphFont"/>
    <w:rsid w:val="00807DAF"/>
    <w:rPr>
      <w:rFonts w:ascii="Arial Narrow" w:hAnsi="Arial Narrow"/>
      <w:sz w:val="16"/>
      <w:u w:val="none"/>
      <w:bdr w:val="single" w:sz="4" w:space="0" w:color="auto"/>
    </w:rPr>
  </w:style>
  <w:style w:type="character" w:customStyle="1" w:styleId="ilad">
    <w:name w:val="il_ad"/>
    <w:rsid w:val="00807DAF"/>
  </w:style>
  <w:style w:type="paragraph" w:customStyle="1" w:styleId="CardsHighlighted">
    <w:name w:val="Cards Highlighted"/>
    <w:next w:val="Normal"/>
    <w:link w:val="CardsHighlightedChar"/>
    <w:qFormat/>
    <w:rsid w:val="00807DA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07DA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07DAF"/>
    <w:rPr>
      <w:rFonts w:ascii="Garamond" w:hAnsi="Garamond"/>
      <w:sz w:val="22"/>
      <w:szCs w:val="24"/>
      <w:u w:val="single"/>
      <w:lang w:val="en-US" w:eastAsia="en-US" w:bidi="ar-SA"/>
    </w:rPr>
  </w:style>
  <w:style w:type="paragraph" w:customStyle="1" w:styleId="Style2">
    <w:name w:val="Style2"/>
    <w:basedOn w:val="Heading4"/>
    <w:qFormat/>
    <w:rsid w:val="00807DAF"/>
    <w:pPr>
      <w:spacing w:before="0"/>
    </w:pPr>
    <w:rPr>
      <w:rFonts w:eastAsia="Times New Roman" w:cs="Times New Roman"/>
      <w:bCs w:val="0"/>
      <w:caps/>
      <w:szCs w:val="20"/>
    </w:rPr>
  </w:style>
  <w:style w:type="character" w:customStyle="1" w:styleId="pagetitle">
    <w:name w:val="pagetitle"/>
    <w:basedOn w:val="DefaultParagraphFont"/>
    <w:rsid w:val="00807DAF"/>
  </w:style>
  <w:style w:type="paragraph" w:customStyle="1" w:styleId="text">
    <w:name w:val="text"/>
    <w:basedOn w:val="Normal"/>
    <w:uiPriority w:val="99"/>
    <w:qFormat/>
    <w:rsid w:val="00807DAF"/>
    <w:pPr>
      <w:spacing w:before="100" w:beforeAutospacing="1" w:after="100" w:afterAutospacing="1"/>
    </w:pPr>
    <w:rPr>
      <w:rFonts w:eastAsia="Times New Roman" w:cs="Calibri"/>
    </w:rPr>
  </w:style>
  <w:style w:type="character" w:customStyle="1" w:styleId="StyleUnderlineCharChar9ptBold1">
    <w:name w:val="Style Underline Char Char + 9 pt Bold1"/>
    <w:rsid w:val="00807DA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07DAF"/>
    <w:rPr>
      <w:rFonts w:ascii="Times New Roman" w:hAnsi="Times New Roman"/>
      <w:sz w:val="20"/>
      <w:szCs w:val="24"/>
      <w:u w:val="single"/>
      <w:lang w:val="en-US" w:eastAsia="en-US" w:bidi="ar-SA"/>
    </w:rPr>
  </w:style>
  <w:style w:type="character" w:customStyle="1" w:styleId="Style9ptBoldUnderline">
    <w:name w:val="Style 9 pt Bold Underline"/>
    <w:rsid w:val="00807DAF"/>
    <w:rPr>
      <w:b/>
      <w:bCs/>
      <w:sz w:val="20"/>
      <w:u w:val="single"/>
    </w:rPr>
  </w:style>
  <w:style w:type="paragraph" w:customStyle="1" w:styleId="StyleUnderline9pt0">
    <w:name w:val="Style Underline + 9 pt"/>
    <w:link w:val="StyleUnderline9ptChar"/>
    <w:qFormat/>
    <w:rsid w:val="00807DA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07DAF"/>
    <w:rPr>
      <w:rFonts w:ascii="Arial" w:eastAsia="Times New Roman" w:hAnsi="Arial" w:cs="Times New Roman"/>
      <w:sz w:val="22"/>
      <w:szCs w:val="20"/>
      <w:u w:val="single"/>
    </w:rPr>
  </w:style>
  <w:style w:type="character" w:customStyle="1" w:styleId="StyleUnderlineChar1Bold">
    <w:name w:val="Style Underline Char1 + Bold"/>
    <w:rsid w:val="00807DA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07DAF"/>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807DAF"/>
    <w:rPr>
      <w:rFonts w:ascii="Calibri" w:eastAsiaTheme="minorHAnsi" w:hAnsi="Calibri" w:cs="Calibri"/>
      <w:kern w:val="32"/>
      <w:sz w:val="22"/>
      <w:szCs w:val="20"/>
      <w:lang w:eastAsia="ar-SA"/>
    </w:rPr>
  </w:style>
  <w:style w:type="character" w:customStyle="1" w:styleId="TagsCharCharChar">
    <w:name w:val="Tags Char Char Char"/>
    <w:basedOn w:val="DefaultParagraphFont"/>
    <w:rsid w:val="00807DA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07DAF"/>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807DAF"/>
    <w:rPr>
      <w:color w:val="000000"/>
      <w:sz w:val="20"/>
      <w:u w:val="single"/>
    </w:rPr>
  </w:style>
  <w:style w:type="character" w:customStyle="1" w:styleId="Style11ptBlack">
    <w:name w:val="Style 11 pt Black"/>
    <w:basedOn w:val="DefaultParagraphFont"/>
    <w:rsid w:val="00807DAF"/>
    <w:rPr>
      <w:color w:val="000000"/>
      <w:sz w:val="20"/>
    </w:rPr>
  </w:style>
  <w:style w:type="character" w:customStyle="1" w:styleId="StyleUnderlineCharTimesBold">
    <w:name w:val="Style Underline Char + Times Bold"/>
    <w:basedOn w:val="DefaultParagraphFont"/>
    <w:rsid w:val="00807DAF"/>
    <w:rPr>
      <w:rFonts w:ascii="Times" w:hAnsi="Times"/>
      <w:b w:val="0"/>
      <w:bCs/>
      <w:sz w:val="20"/>
      <w:u w:val="single"/>
    </w:rPr>
  </w:style>
  <w:style w:type="character" w:customStyle="1" w:styleId="blubigktbiz">
    <w:name w:val="blubigktbiz"/>
    <w:rsid w:val="00807DA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07DAF"/>
  </w:style>
  <w:style w:type="character" w:customStyle="1" w:styleId="StyleevidencetextBorderSinglesolidlineAuto05ptLChar">
    <w:name w:val="Style evidence text + Border: : (Single solid line Auto  0.5 pt L... Char"/>
    <w:link w:val="StyleevidencetextBorderSinglesolidlineAuto05ptL"/>
    <w:rsid w:val="00807DAF"/>
    <w:rPr>
      <w:rFonts w:ascii="Calibri" w:eastAsiaTheme="minorHAnsi" w:hAnsi="Calibri" w:cs="Calibri"/>
      <w:color w:val="000000"/>
      <w:sz w:val="22"/>
      <w:szCs w:val="22"/>
      <w:lang w:val="x-none" w:eastAsia="x-none"/>
    </w:rPr>
  </w:style>
  <w:style w:type="character" w:customStyle="1" w:styleId="Style4CharChar">
    <w:name w:val="Style4 Char Char"/>
    <w:basedOn w:val="DefaultParagraphFont"/>
    <w:rsid w:val="00807DA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07DAF"/>
    <w:rPr>
      <w:rFonts w:ascii="Times New Roman" w:hAnsi="Times New Roman" w:cs="Times New Roman"/>
      <w:sz w:val="16"/>
      <w:szCs w:val="16"/>
    </w:rPr>
  </w:style>
  <w:style w:type="character" w:customStyle="1" w:styleId="StyleEmphasisArial12ptBold">
    <w:name w:val="Style Emphasis + Arial 12 pt Bold"/>
    <w:rsid w:val="00807DAF"/>
    <w:rPr>
      <w:rFonts w:ascii="Arial" w:hAnsi="Arial"/>
      <w:b/>
      <w:bCs/>
      <w:i/>
      <w:iCs/>
      <w:sz w:val="24"/>
    </w:rPr>
  </w:style>
  <w:style w:type="character" w:customStyle="1" w:styleId="super">
    <w:name w:val="super"/>
    <w:rsid w:val="00807DAF"/>
  </w:style>
  <w:style w:type="character" w:customStyle="1" w:styleId="text30">
    <w:name w:val="text30"/>
    <w:rsid w:val="00807DAF"/>
  </w:style>
  <w:style w:type="character" w:customStyle="1" w:styleId="uppercase">
    <w:name w:val="uppercase"/>
    <w:rsid w:val="00807DAF"/>
  </w:style>
  <w:style w:type="character" w:customStyle="1" w:styleId="bodytext0">
    <w:name w:val="bodytext"/>
    <w:rsid w:val="00807DAF"/>
  </w:style>
  <w:style w:type="character" w:customStyle="1" w:styleId="entry-title">
    <w:name w:val="entry-title"/>
    <w:rsid w:val="00807DAF"/>
  </w:style>
  <w:style w:type="character" w:customStyle="1" w:styleId="BodyTextIndentChar1">
    <w:name w:val="Body Text Indent Char1"/>
    <w:basedOn w:val="DefaultParagraphFont"/>
    <w:uiPriority w:val="99"/>
    <w:semiHidden/>
    <w:rsid w:val="00807DAF"/>
    <w:rPr>
      <w:rFonts w:ascii="Times New Roman" w:hAnsi="Times New Roman" w:cs="Times New Roman"/>
      <w:sz w:val="20"/>
    </w:rPr>
  </w:style>
  <w:style w:type="character" w:customStyle="1" w:styleId="Style6pt">
    <w:name w:val="Style 6 pt"/>
    <w:basedOn w:val="DefaultParagraphFont"/>
    <w:qFormat/>
    <w:rsid w:val="00807DAF"/>
    <w:rPr>
      <w:sz w:val="12"/>
    </w:rPr>
  </w:style>
  <w:style w:type="character" w:customStyle="1" w:styleId="CiteCharCharCharCharCharChar">
    <w:name w:val="Cite Char Char Char Char Char Char"/>
    <w:basedOn w:val="DefaultParagraphFont"/>
    <w:rsid w:val="00807DAF"/>
    <w:rPr>
      <w:b/>
      <w:noProof w:val="0"/>
      <w:sz w:val="22"/>
      <w:szCs w:val="24"/>
      <w:u w:val="single"/>
      <w:lang w:val="en-US" w:eastAsia="en-US" w:bidi="ar-SA"/>
    </w:rPr>
  </w:style>
  <w:style w:type="character" w:customStyle="1" w:styleId="mainbody1">
    <w:name w:val="mainbody1"/>
    <w:basedOn w:val="DefaultParagraphFont"/>
    <w:rsid w:val="00807DAF"/>
    <w:rPr>
      <w:rFonts w:ascii="Verdana" w:hAnsi="Verdana" w:hint="default"/>
      <w:color w:val="000000"/>
      <w:sz w:val="22"/>
      <w:szCs w:val="22"/>
    </w:rPr>
  </w:style>
  <w:style w:type="character" w:customStyle="1" w:styleId="ssl4">
    <w:name w:val="ss_l4"/>
    <w:basedOn w:val="DefaultParagraphFont"/>
    <w:rsid w:val="00807DAF"/>
  </w:style>
  <w:style w:type="paragraph" w:customStyle="1" w:styleId="StyleNormalWeb11ptUnderline">
    <w:name w:val="Style Normal (Web) + 11 pt Underline"/>
    <w:basedOn w:val="NormalWeb"/>
    <w:link w:val="StyleNormalWeb11ptUnderlineChar"/>
    <w:qFormat/>
    <w:rsid w:val="00807DAF"/>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07DAF"/>
    <w:rPr>
      <w:rFonts w:ascii="Calibri" w:eastAsia="Calibri" w:hAnsi="Calibri" w:cs="Calibri"/>
      <w:sz w:val="22"/>
      <w:szCs w:val="22"/>
      <w:u w:val="single"/>
    </w:rPr>
  </w:style>
  <w:style w:type="character" w:customStyle="1" w:styleId="cit-first-element">
    <w:name w:val="cit-first-element"/>
    <w:basedOn w:val="DefaultParagraphFont"/>
    <w:rsid w:val="00807DAF"/>
  </w:style>
  <w:style w:type="character" w:customStyle="1" w:styleId="title1">
    <w:name w:val="title1"/>
    <w:basedOn w:val="DefaultParagraphFont"/>
    <w:rsid w:val="00807DAF"/>
  </w:style>
  <w:style w:type="character" w:customStyle="1" w:styleId="StyleThickunderline1">
    <w:name w:val="Style Thick underline1"/>
    <w:basedOn w:val="DefaultParagraphFont"/>
    <w:rsid w:val="00807DA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07DAF"/>
    <w:rPr>
      <w:rFonts w:ascii="Georgia" w:hAnsi="Georgia"/>
    </w:rPr>
  </w:style>
  <w:style w:type="character" w:customStyle="1" w:styleId="FooterChar1">
    <w:name w:val="Footer Char1"/>
    <w:basedOn w:val="DefaultParagraphFont"/>
    <w:uiPriority w:val="99"/>
    <w:semiHidden/>
    <w:rsid w:val="00807DAF"/>
    <w:rPr>
      <w:rFonts w:ascii="Georgia" w:hAnsi="Georgia"/>
    </w:rPr>
  </w:style>
  <w:style w:type="character" w:customStyle="1" w:styleId="UnderlineBold0">
    <w:name w:val="Underline Bold"/>
    <w:uiPriority w:val="6"/>
    <w:qFormat/>
    <w:rsid w:val="00807DAF"/>
    <w:rPr>
      <w:b/>
      <w:sz w:val="20"/>
      <w:u w:val="single"/>
    </w:rPr>
  </w:style>
  <w:style w:type="paragraph" w:customStyle="1" w:styleId="Underline20">
    <w:name w:val="Underline2"/>
    <w:basedOn w:val="Normal"/>
    <w:link w:val="Underline2Char"/>
    <w:autoRedefine/>
    <w:uiPriority w:val="4"/>
    <w:qFormat/>
    <w:rsid w:val="00807DAF"/>
    <w:rPr>
      <w:rFonts w:cs="Calibri"/>
      <w:b/>
      <w:u w:val="single"/>
    </w:rPr>
  </w:style>
  <w:style w:type="character" w:customStyle="1" w:styleId="Underline2Char">
    <w:name w:val="Underline2 Char"/>
    <w:basedOn w:val="DefaultParagraphFont"/>
    <w:link w:val="Underline20"/>
    <w:uiPriority w:val="4"/>
    <w:rsid w:val="00807DAF"/>
    <w:rPr>
      <w:rFonts w:ascii="Calibri" w:eastAsiaTheme="minorHAnsi" w:hAnsi="Calibri" w:cs="Calibri"/>
      <w:b/>
      <w:sz w:val="22"/>
      <w:szCs w:val="22"/>
      <w:u w:val="single"/>
    </w:rPr>
  </w:style>
  <w:style w:type="character" w:customStyle="1" w:styleId="NormalTextChar">
    <w:name w:val="Normal Text Char"/>
    <w:link w:val="NormalText"/>
    <w:rsid w:val="00807DAF"/>
    <w:rPr>
      <w:rFonts w:ascii="Calibri" w:eastAsia="Times New Roman" w:hAnsi="Calibri" w:cs="Calibri"/>
      <w:sz w:val="22"/>
      <w:szCs w:val="26"/>
    </w:rPr>
  </w:style>
  <w:style w:type="paragraph" w:customStyle="1" w:styleId="TableParagraph">
    <w:name w:val="Table Paragraph"/>
    <w:basedOn w:val="Normal"/>
    <w:uiPriority w:val="1"/>
    <w:qFormat/>
    <w:rsid w:val="00807DAF"/>
    <w:pPr>
      <w:widowControl w:val="0"/>
    </w:pPr>
    <w:rPr>
      <w:rFonts w:cs="Calibri"/>
    </w:rPr>
  </w:style>
  <w:style w:type="character" w:customStyle="1" w:styleId="UnderlineChar0">
    <w:name w:val="UnderlineChar"/>
    <w:rsid w:val="00807DAF"/>
    <w:rPr>
      <w:sz w:val="24"/>
      <w:u w:val="single"/>
      <w:shd w:val="clear" w:color="auto" w:fill="auto"/>
    </w:rPr>
  </w:style>
  <w:style w:type="character" w:customStyle="1" w:styleId="foreground">
    <w:name w:val="foreground"/>
    <w:basedOn w:val="DefaultParagraphFont"/>
    <w:rsid w:val="00807DAF"/>
  </w:style>
  <w:style w:type="paragraph" w:customStyle="1" w:styleId="StyleCircled11pt">
    <w:name w:val="Style Circled + 11 pt"/>
    <w:basedOn w:val="Normal"/>
    <w:link w:val="StyleCircled11ptChar"/>
    <w:qFormat/>
    <w:rsid w:val="00807DAF"/>
    <w:rPr>
      <w:rFonts w:eastAsia="Times New Roman" w:cs="Calibri"/>
      <w:b/>
      <w:bCs/>
      <w:sz w:val="20"/>
      <w:u w:val="single"/>
    </w:rPr>
  </w:style>
  <w:style w:type="character" w:customStyle="1" w:styleId="StyleCircled11ptChar">
    <w:name w:val="Style Circled + 11 pt Char"/>
    <w:link w:val="StyleCircled11pt"/>
    <w:rsid w:val="00807DAF"/>
    <w:rPr>
      <w:rFonts w:ascii="Calibri" w:eastAsia="Times New Roman" w:hAnsi="Calibri" w:cs="Calibri"/>
      <w:b/>
      <w:bCs/>
      <w:sz w:val="20"/>
      <w:szCs w:val="22"/>
      <w:u w:val="single"/>
    </w:rPr>
  </w:style>
  <w:style w:type="paragraph" w:customStyle="1" w:styleId="StyleUnunderlined10ptThickunderline">
    <w:name w:val="Style Ununderlined + 10 pt Thick underline"/>
    <w:basedOn w:val="Normal"/>
    <w:link w:val="StyleUnunderlined10ptThickunderlineChar"/>
    <w:qFormat/>
    <w:rsid w:val="00807DAF"/>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807DAF"/>
    <w:rPr>
      <w:rFonts w:ascii="Times" w:eastAsia="Times New Roman" w:hAnsi="Times" w:cs="Calibri"/>
      <w:sz w:val="20"/>
      <w:szCs w:val="28"/>
      <w:u w:val="single"/>
    </w:rPr>
  </w:style>
  <w:style w:type="paragraph" w:customStyle="1" w:styleId="cite20">
    <w:name w:val="cite2"/>
    <w:basedOn w:val="Normal"/>
    <w:uiPriority w:val="99"/>
    <w:qFormat/>
    <w:rsid w:val="00807DAF"/>
    <w:rPr>
      <w:rFonts w:eastAsia="Times New Roman" w:cs="Calibri"/>
      <w:color w:val="000000"/>
      <w:sz w:val="20"/>
      <w:szCs w:val="20"/>
    </w:rPr>
  </w:style>
  <w:style w:type="character" w:customStyle="1" w:styleId="postby">
    <w:name w:val="post_by"/>
    <w:basedOn w:val="DefaultParagraphFont"/>
    <w:rsid w:val="00807DAF"/>
  </w:style>
  <w:style w:type="character" w:customStyle="1" w:styleId="Style11ptBorderSinglesolidlineAuto05ptLinewidth">
    <w:name w:val="Style 11 pt Border: : (Single solid line Auto  0.5 pt Line width)"/>
    <w:rsid w:val="00807DAF"/>
    <w:rPr>
      <w:sz w:val="20"/>
      <w:bdr w:val="single" w:sz="4" w:space="0" w:color="auto" w:frame="1"/>
    </w:rPr>
  </w:style>
  <w:style w:type="character" w:customStyle="1" w:styleId="StyleUnderlineChar9ptBorderSinglesolidlineAuto0">
    <w:name w:val="Style Underline Char + 9 pt Border: : (Single solid line Auto  0..."/>
    <w:rsid w:val="00807DA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07DA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07DA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07DA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07DAF"/>
    <w:rPr>
      <w:sz w:val="20"/>
      <w:szCs w:val="24"/>
      <w:u w:val="single"/>
      <w:bdr w:val="single" w:sz="4" w:space="0" w:color="auto"/>
      <w:lang w:val="en-US" w:eastAsia="en-US" w:bidi="ar-SA"/>
    </w:rPr>
  </w:style>
  <w:style w:type="character" w:customStyle="1" w:styleId="StyleLatinGaramondUnderline">
    <w:name w:val="Style (Latin) Garamond Underline"/>
    <w:rsid w:val="00807DAF"/>
    <w:rPr>
      <w:rFonts w:ascii="Times New Roman" w:hAnsi="Times New Roman"/>
      <w:sz w:val="20"/>
      <w:u w:val="single"/>
    </w:rPr>
  </w:style>
  <w:style w:type="character" w:customStyle="1" w:styleId="StyleLatinGaramond">
    <w:name w:val="Style (Latin) Garamond"/>
    <w:rsid w:val="00807DAF"/>
    <w:rPr>
      <w:rFonts w:ascii="Times New Roman" w:hAnsi="Times New Roman"/>
      <w:sz w:val="20"/>
    </w:rPr>
  </w:style>
  <w:style w:type="character" w:customStyle="1" w:styleId="styletimesnewroman12ptbold0">
    <w:name w:val="styletimesnewroman12ptbold"/>
    <w:basedOn w:val="DefaultParagraphFont"/>
    <w:rsid w:val="00807DAF"/>
  </w:style>
  <w:style w:type="character" w:customStyle="1" w:styleId="CharCharCharCharChar">
    <w:name w:val="Char Char Char Char Char"/>
    <w:aliases w:val="Char Char Char Char,Char Char Char Char Char Char Char1,Heading 2 Char1 Char Char Char Char Char Char"/>
    <w:basedOn w:val="DefaultParagraphFont"/>
    <w:rsid w:val="00807DAF"/>
    <w:rPr>
      <w:rFonts w:cs="Arial"/>
      <w:b/>
      <w:bCs/>
      <w:iCs/>
      <w:sz w:val="24"/>
      <w:szCs w:val="28"/>
      <w:lang w:val="en-US" w:eastAsia="en-US" w:bidi="ar-SA"/>
    </w:rPr>
  </w:style>
  <w:style w:type="character" w:customStyle="1" w:styleId="mainheading">
    <w:name w:val="mainheading"/>
    <w:basedOn w:val="DefaultParagraphFont"/>
    <w:rsid w:val="00807DAF"/>
  </w:style>
  <w:style w:type="paragraph" w:customStyle="1" w:styleId="BoldandUnderlineChar2CharChar">
    <w:name w:val="Bold and Underline Char2 Char Char"/>
    <w:basedOn w:val="Normal"/>
    <w:link w:val="BoldandUnderlineChar2CharCharChar"/>
    <w:qFormat/>
    <w:rsid w:val="00807DAF"/>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807DAF"/>
    <w:rPr>
      <w:rFonts w:ascii="Calibri" w:eastAsia="Times New Roman" w:hAnsi="Calibri" w:cs="Calibri"/>
      <w:b/>
      <w:sz w:val="22"/>
      <w:szCs w:val="22"/>
      <w:u w:val="single"/>
    </w:rPr>
  </w:style>
  <w:style w:type="character" w:customStyle="1" w:styleId="StyleUnderlineChar9ptChar">
    <w:name w:val="Style Underline Char + 9 pt Char"/>
    <w:basedOn w:val="UnderlineCharChar"/>
    <w:rsid w:val="00807DA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07DA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07DAF"/>
    <w:rPr>
      <w:sz w:val="16"/>
    </w:rPr>
  </w:style>
  <w:style w:type="paragraph" w:customStyle="1" w:styleId="Reduce8pt">
    <w:name w:val="Reduce 8pt"/>
    <w:basedOn w:val="Normal"/>
    <w:link w:val="Reduce8ptCharChar"/>
    <w:qFormat/>
    <w:rsid w:val="00807DAF"/>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807DAF"/>
    <w:pPr>
      <w:contextualSpacing/>
    </w:pPr>
    <w:rPr>
      <w:rFonts w:eastAsia="Calibri" w:cs="Calibri"/>
    </w:rPr>
  </w:style>
  <w:style w:type="character" w:customStyle="1" w:styleId="CardIndentedChar">
    <w:name w:val="Card (Indented) Char"/>
    <w:link w:val="CardIndented"/>
    <w:locked/>
    <w:rsid w:val="00807DAF"/>
    <w:rPr>
      <w:rFonts w:ascii="Calibri" w:eastAsiaTheme="minorHAnsi" w:hAnsi="Calibri" w:cs="Calibri"/>
      <w:sz w:val="22"/>
      <w:szCs w:val="22"/>
    </w:rPr>
  </w:style>
  <w:style w:type="character" w:customStyle="1" w:styleId="citenon-boldChar">
    <w:name w:val="cite non-bold Char"/>
    <w:basedOn w:val="DefaultParagraphFont"/>
    <w:link w:val="citenon-bold"/>
    <w:locked/>
    <w:rsid w:val="00807DAF"/>
    <w:rPr>
      <w:rFonts w:ascii="Garamond" w:eastAsia="Times New Roman" w:hAnsi="Garamond" w:cs="Calibri"/>
      <w:sz w:val="22"/>
      <w:szCs w:val="20"/>
    </w:rPr>
  </w:style>
  <w:style w:type="character" w:customStyle="1" w:styleId="boldciteChar4">
    <w:name w:val="bold cite Char4"/>
    <w:link w:val="boldcite"/>
    <w:locked/>
    <w:rsid w:val="00807DAF"/>
    <w:rPr>
      <w:rFonts w:eastAsia="Times New Roman" w:cs="Times New Roman"/>
      <w:b/>
      <w:color w:val="000000"/>
      <w:sz w:val="20"/>
      <w:u w:val="thick" w:color="000000"/>
    </w:rPr>
  </w:style>
  <w:style w:type="paragraph" w:customStyle="1" w:styleId="boldcite">
    <w:name w:val="bold cite"/>
    <w:basedOn w:val="Normal"/>
    <w:link w:val="boldciteChar4"/>
    <w:qFormat/>
    <w:rsid w:val="00807DA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07DAF"/>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807DAF"/>
    <w:rPr>
      <w:rFonts w:eastAsia="Calibri" w:cs="Calibri"/>
      <w:b/>
    </w:rPr>
  </w:style>
  <w:style w:type="character" w:customStyle="1" w:styleId="HeadingsBaseChar">
    <w:name w:val="Headings Base Char"/>
    <w:basedOn w:val="DefaultParagraphFont"/>
    <w:link w:val="HeadingsBase"/>
    <w:locked/>
    <w:rsid w:val="00807DAF"/>
    <w:rPr>
      <w:rFonts w:ascii="Times New Roman" w:hAnsi="Times New Roman" w:cs="Times New Roman"/>
      <w:b/>
      <w:sz w:val="32"/>
    </w:rPr>
  </w:style>
  <w:style w:type="paragraph" w:customStyle="1" w:styleId="HeadingsBase">
    <w:name w:val="Headings Base"/>
    <w:basedOn w:val="Normal"/>
    <w:link w:val="HeadingsBaseChar"/>
    <w:qFormat/>
    <w:rsid w:val="00807DA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07DAF"/>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807DAF"/>
    <w:pPr>
      <w:spacing w:line="480" w:lineRule="auto"/>
      <w:ind w:firstLine="720"/>
    </w:pPr>
    <w:rPr>
      <w:rFonts w:eastAsia="Calibri" w:cs="Calibri"/>
    </w:rPr>
  </w:style>
  <w:style w:type="paragraph" w:customStyle="1" w:styleId="SchoolBlockQuote">
    <w:name w:val="School Block Quote"/>
    <w:basedOn w:val="SchoolPaper"/>
    <w:qFormat/>
    <w:rsid w:val="00807DAF"/>
  </w:style>
  <w:style w:type="paragraph" w:customStyle="1" w:styleId="SchoolWorksCited">
    <w:name w:val="School Works Cited"/>
    <w:basedOn w:val="SchoolPaper"/>
    <w:qFormat/>
    <w:rsid w:val="00807DAF"/>
  </w:style>
  <w:style w:type="paragraph" w:customStyle="1" w:styleId="BlockQuote">
    <w:name w:val="Block Quote"/>
    <w:basedOn w:val="Normal"/>
    <w:qFormat/>
    <w:rsid w:val="00807DAF"/>
    <w:pPr>
      <w:ind w:left="720" w:right="720"/>
    </w:pPr>
    <w:rPr>
      <w:rFonts w:eastAsia="Calibri" w:cs="Calibri"/>
    </w:rPr>
  </w:style>
  <w:style w:type="paragraph" w:customStyle="1" w:styleId="PaperBody">
    <w:name w:val="Paper Body"/>
    <w:basedOn w:val="Normal"/>
    <w:qFormat/>
    <w:rsid w:val="00807DAF"/>
    <w:pPr>
      <w:spacing w:line="480" w:lineRule="auto"/>
      <w:ind w:firstLine="720"/>
    </w:pPr>
    <w:rPr>
      <w:rFonts w:eastAsia="Calibri" w:cs="Calibri"/>
    </w:rPr>
  </w:style>
  <w:style w:type="paragraph" w:customStyle="1" w:styleId="PaperCitation">
    <w:name w:val="Paper Citation"/>
    <w:basedOn w:val="Normal"/>
    <w:qFormat/>
    <w:rsid w:val="00807DAF"/>
    <w:pPr>
      <w:spacing w:line="480" w:lineRule="auto"/>
      <w:ind w:left="720" w:hanging="720"/>
    </w:pPr>
    <w:rPr>
      <w:rFonts w:eastAsia="Calibri" w:cs="Calibri"/>
    </w:rPr>
  </w:style>
  <w:style w:type="character" w:customStyle="1" w:styleId="hatChar">
    <w:name w:val="hat Char"/>
    <w:basedOn w:val="DefaultParagraphFont"/>
    <w:link w:val="hat"/>
    <w:locked/>
    <w:rsid w:val="00807DAF"/>
    <w:rPr>
      <w:rFonts w:ascii="Calibri" w:eastAsia="Times New Roman" w:hAnsi="Calibri" w:cs="Calibri"/>
      <w:b/>
      <w:bCs/>
      <w:sz w:val="32"/>
      <w:szCs w:val="22"/>
      <w:u w:val="single"/>
      <w:lang w:bidi="en-US"/>
    </w:rPr>
  </w:style>
  <w:style w:type="paragraph" w:customStyle="1" w:styleId="WW-Default">
    <w:name w:val="WW-Default"/>
    <w:qFormat/>
    <w:rsid w:val="00807DAF"/>
    <w:pPr>
      <w:suppressAutoHyphens/>
    </w:pPr>
    <w:rPr>
      <w:rFonts w:ascii="Georgia" w:eastAsia="Calibri" w:hAnsi="Georgia" w:cs="Calibri"/>
      <w:sz w:val="22"/>
      <w:szCs w:val="22"/>
      <w:lang w:eastAsia="ar-SA"/>
    </w:rPr>
  </w:style>
  <w:style w:type="paragraph" w:customStyle="1" w:styleId="B-TagCite">
    <w:name w:val="B-TagCite"/>
    <w:qFormat/>
    <w:rsid w:val="00807DA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07DAF"/>
    <w:rPr>
      <w:rFonts w:ascii="Times New Roman" w:hAnsi="Times New Roman" w:cs="Times New Roman"/>
      <w:b/>
      <w:sz w:val="20"/>
    </w:rPr>
  </w:style>
  <w:style w:type="paragraph" w:customStyle="1" w:styleId="MicroText">
    <w:name w:val="MicroText"/>
    <w:basedOn w:val="Normal"/>
    <w:next w:val="Normal"/>
    <w:link w:val="MicroTextChar"/>
    <w:qFormat/>
    <w:rsid w:val="00807DAF"/>
    <w:rPr>
      <w:rFonts w:ascii="Arial Narrow" w:hAnsi="Arial Narrow"/>
      <w:sz w:val="12"/>
    </w:rPr>
  </w:style>
  <w:style w:type="character" w:customStyle="1" w:styleId="Footnote2Char">
    <w:name w:val="Footnote2 Char"/>
    <w:link w:val="Footnote2"/>
    <w:locked/>
    <w:rsid w:val="00807DAF"/>
  </w:style>
  <w:style w:type="paragraph" w:customStyle="1" w:styleId="Footnote2">
    <w:name w:val="Footnote2"/>
    <w:basedOn w:val="Normal"/>
    <w:next w:val="Normal"/>
    <w:link w:val="Footnote2Char"/>
    <w:autoRedefine/>
    <w:qFormat/>
    <w:rsid w:val="00807DAF"/>
    <w:pPr>
      <w:spacing w:after="120" w:line="480" w:lineRule="auto"/>
    </w:pPr>
    <w:rPr>
      <w:rFonts w:asciiTheme="minorHAnsi" w:hAnsiTheme="minorHAnsi"/>
      <w:sz w:val="24"/>
    </w:rPr>
  </w:style>
  <w:style w:type="paragraph" w:customStyle="1" w:styleId="indent">
    <w:name w:val="indent"/>
    <w:basedOn w:val="Normal"/>
    <w:qFormat/>
    <w:rsid w:val="00807DAF"/>
    <w:pPr>
      <w:spacing w:before="100" w:beforeAutospacing="1" w:after="100" w:afterAutospacing="1"/>
    </w:pPr>
    <w:rPr>
      <w:rFonts w:eastAsia="Times New Roman" w:cs="Calibri"/>
    </w:rPr>
  </w:style>
  <w:style w:type="paragraph" w:customStyle="1" w:styleId="PageHeaderLine1">
    <w:name w:val="PageHeaderLine1"/>
    <w:basedOn w:val="Normal"/>
    <w:qFormat/>
    <w:rsid w:val="00807DAF"/>
    <w:pPr>
      <w:tabs>
        <w:tab w:val="right" w:pos="10800"/>
      </w:tabs>
    </w:pPr>
    <w:rPr>
      <w:rFonts w:eastAsia="Calibri" w:cs="Calibri"/>
      <w:b/>
    </w:rPr>
  </w:style>
  <w:style w:type="paragraph" w:customStyle="1" w:styleId="PageHeaderLine2">
    <w:name w:val="PageHeaderLine2"/>
    <w:basedOn w:val="Normal"/>
    <w:next w:val="Normal"/>
    <w:link w:val="PageHeaderLine2Char"/>
    <w:qFormat/>
    <w:rsid w:val="00807DAF"/>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807DAF"/>
    <w:rPr>
      <w:rFonts w:ascii="Times New Roman" w:hAnsi="Times New Roman" w:cs="Times New Roman"/>
      <w:sz w:val="20"/>
    </w:rPr>
  </w:style>
  <w:style w:type="paragraph" w:customStyle="1" w:styleId="CardText1">
    <w:name w:val="CardText"/>
    <w:basedOn w:val="Normal"/>
    <w:link w:val="CardTextChar3"/>
    <w:qFormat/>
    <w:rsid w:val="00807DAF"/>
    <w:pPr>
      <w:ind w:left="288"/>
    </w:pPr>
    <w:rPr>
      <w:rFonts w:ascii="Times New Roman" w:hAnsi="Times New Roman" w:cs="Times New Roman"/>
      <w:sz w:val="20"/>
    </w:rPr>
  </w:style>
  <w:style w:type="character" w:customStyle="1" w:styleId="stylestylebold12pt">
    <w:name w:val="stylestylebold12pt"/>
    <w:basedOn w:val="DefaultParagraphFont"/>
    <w:rsid w:val="00807DAF"/>
  </w:style>
  <w:style w:type="character" w:customStyle="1" w:styleId="styleboldunderline">
    <w:name w:val="styleboldunderline"/>
    <w:basedOn w:val="DefaultParagraphFont"/>
    <w:rsid w:val="00807DAF"/>
  </w:style>
  <w:style w:type="character" w:customStyle="1" w:styleId="box">
    <w:name w:val="box"/>
    <w:basedOn w:val="DefaultParagraphFont"/>
    <w:rsid w:val="00807DA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07DAF"/>
    <w:rPr>
      <w:rFonts w:ascii="Arial Narrow" w:hAnsi="Arial Narrow" w:cs="Arial Narrow" w:hint="default"/>
      <w:sz w:val="18"/>
      <w:szCs w:val="18"/>
    </w:rPr>
  </w:style>
  <w:style w:type="character" w:customStyle="1" w:styleId="FontStyle14">
    <w:name w:val="Font Style14"/>
    <w:basedOn w:val="DefaultParagraphFont"/>
    <w:uiPriority w:val="99"/>
    <w:rsid w:val="00807DA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07DAF"/>
    <w:rPr>
      <w:rFonts w:ascii="Arial Narrow" w:hAnsi="Arial Narrow" w:cs="Arial Narrow" w:hint="default"/>
      <w:b/>
      <w:bCs/>
      <w:sz w:val="10"/>
      <w:szCs w:val="10"/>
    </w:rPr>
  </w:style>
  <w:style w:type="character" w:customStyle="1" w:styleId="CardTagandCiteChar">
    <w:name w:val="Card Tag and Cite Char"/>
    <w:basedOn w:val="DefaultParagraphFont"/>
    <w:rsid w:val="00807DA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07DAF"/>
    <w:rPr>
      <w:rFonts w:ascii="Arial Narrow" w:hAnsi="Arial Narrow"/>
      <w:b/>
      <w:color w:val="000000"/>
      <w:sz w:val="22"/>
      <w:szCs w:val="22"/>
      <w:u w:val="single"/>
    </w:rPr>
  </w:style>
  <w:style w:type="character" w:customStyle="1" w:styleId="SmallText0">
    <w:name w:val="SmallText"/>
    <w:rsid w:val="00807DAF"/>
    <w:rPr>
      <w:color w:val="000000"/>
    </w:rPr>
  </w:style>
  <w:style w:type="character" w:customStyle="1" w:styleId="CitesChar1">
    <w:name w:val="Cites Char1"/>
    <w:basedOn w:val="DefaultParagraphFont"/>
    <w:rsid w:val="00807DAF"/>
    <w:rPr>
      <w:b/>
      <w:bCs w:val="0"/>
      <w:szCs w:val="24"/>
      <w:u w:val="single"/>
      <w:lang w:val="en-US" w:eastAsia="en-US" w:bidi="ar-SA"/>
    </w:rPr>
  </w:style>
  <w:style w:type="character" w:customStyle="1" w:styleId="CardUnderlinedChar">
    <w:name w:val="Card Underlined Char"/>
    <w:basedOn w:val="DefaultParagraphFont"/>
    <w:rsid w:val="00807DAF"/>
    <w:rPr>
      <w:rFonts w:ascii="Arial Narrow" w:hAnsi="Arial Narrow" w:hint="default"/>
      <w:sz w:val="22"/>
      <w:szCs w:val="24"/>
      <w:u w:val="single"/>
      <w:lang w:val="en-US" w:eastAsia="en-US" w:bidi="ar-SA"/>
    </w:rPr>
  </w:style>
  <w:style w:type="character" w:customStyle="1" w:styleId="underline3">
    <w:name w:val="underline3"/>
    <w:basedOn w:val="underline2"/>
    <w:rsid w:val="00807DAF"/>
    <w:rPr>
      <w:rFonts w:ascii="Arial" w:hAnsi="Arial"/>
      <w:sz w:val="18"/>
      <w:u w:val="single"/>
      <w:bdr w:val="none" w:sz="0" w:space="0" w:color="auto" w:frame="1"/>
      <w:shd w:val="clear" w:color="auto" w:fill="FFFF00"/>
    </w:rPr>
  </w:style>
  <w:style w:type="character" w:customStyle="1" w:styleId="menu">
    <w:name w:val="menu"/>
    <w:basedOn w:val="DefaultParagraphFont"/>
    <w:rsid w:val="00807DAF"/>
  </w:style>
  <w:style w:type="character" w:customStyle="1" w:styleId="itxtrst">
    <w:name w:val="itxtrst"/>
    <w:rsid w:val="00807DAF"/>
  </w:style>
  <w:style w:type="character" w:customStyle="1" w:styleId="A-Underlining">
    <w:name w:val="A-Underlining"/>
    <w:basedOn w:val="DefaultParagraphFont"/>
    <w:rsid w:val="00807DAF"/>
    <w:rPr>
      <w:rFonts w:ascii="Garamond" w:hAnsi="Garamond" w:hint="default"/>
      <w:color w:val="auto"/>
      <w:sz w:val="24"/>
      <w:u w:val="single"/>
    </w:rPr>
  </w:style>
  <w:style w:type="character" w:customStyle="1" w:styleId="StyleUnderlineBold0">
    <w:name w:val="Style Underline + Bold"/>
    <w:rsid w:val="00807DAF"/>
    <w:rPr>
      <w:b/>
      <w:bCs/>
      <w:u w:val="single"/>
    </w:rPr>
  </w:style>
  <w:style w:type="character" w:customStyle="1" w:styleId="Underline-Highlighted">
    <w:name w:val="Underline-Highlighted"/>
    <w:uiPriority w:val="1"/>
    <w:qFormat/>
    <w:rsid w:val="00807DA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07DAF"/>
  </w:style>
  <w:style w:type="character" w:customStyle="1" w:styleId="newsmain">
    <w:name w:val="news_main"/>
    <w:basedOn w:val="DefaultParagraphFont"/>
    <w:rsid w:val="00807DAF"/>
  </w:style>
  <w:style w:type="character" w:customStyle="1" w:styleId="vitstoryheadline">
    <w:name w:val="vitstoryheadline"/>
    <w:rsid w:val="00807DAF"/>
  </w:style>
  <w:style w:type="character" w:customStyle="1" w:styleId="AuthorDate0">
    <w:name w:val="Author Date"/>
    <w:rsid w:val="00807DAF"/>
    <w:rPr>
      <w:b/>
      <w:bCs w:val="0"/>
      <w:sz w:val="24"/>
      <w:u w:val="thick"/>
    </w:rPr>
  </w:style>
  <w:style w:type="character" w:customStyle="1" w:styleId="red">
    <w:name w:val="red"/>
    <w:basedOn w:val="DefaultParagraphFont"/>
    <w:rsid w:val="00807DAF"/>
  </w:style>
  <w:style w:type="character" w:customStyle="1" w:styleId="at">
    <w:name w:val="at"/>
    <w:rsid w:val="00807DAF"/>
  </w:style>
  <w:style w:type="character" w:customStyle="1" w:styleId="org">
    <w:name w:val="org"/>
    <w:rsid w:val="00807DAF"/>
  </w:style>
  <w:style w:type="character" w:customStyle="1" w:styleId="pnumber">
    <w:name w:val="pnumber"/>
    <w:rsid w:val="00807DAF"/>
  </w:style>
  <w:style w:type="character" w:customStyle="1" w:styleId="ital">
    <w:name w:val="ital"/>
    <w:rsid w:val="00807DAF"/>
  </w:style>
  <w:style w:type="character" w:customStyle="1" w:styleId="orgdiv">
    <w:name w:val="orgdiv"/>
    <w:rsid w:val="00807DAF"/>
  </w:style>
  <w:style w:type="character" w:customStyle="1" w:styleId="orgname">
    <w:name w:val="orgname"/>
    <w:rsid w:val="00807DAF"/>
  </w:style>
  <w:style w:type="character" w:customStyle="1" w:styleId="city">
    <w:name w:val="city"/>
    <w:rsid w:val="00807DAF"/>
  </w:style>
  <w:style w:type="character" w:customStyle="1" w:styleId="state">
    <w:name w:val="state"/>
    <w:rsid w:val="00807DAF"/>
  </w:style>
  <w:style w:type="character" w:customStyle="1" w:styleId="country">
    <w:name w:val="country"/>
    <w:rsid w:val="00807DAF"/>
  </w:style>
  <w:style w:type="character" w:customStyle="1" w:styleId="articletitle">
    <w:name w:val="articletitle"/>
    <w:rsid w:val="00807DAF"/>
    <w:rPr>
      <w:rFonts w:ascii="Times New Roman" w:hAnsi="Times New Roman" w:cs="Times New Roman" w:hint="default"/>
    </w:rPr>
  </w:style>
  <w:style w:type="character" w:customStyle="1" w:styleId="6pointChar">
    <w:name w:val="6 point Char"/>
    <w:rsid w:val="00807DAF"/>
    <w:rPr>
      <w:rFonts w:ascii="Times New Roman" w:hAnsi="Times New Roman" w:cs="Times New Roman" w:hint="default"/>
      <w:sz w:val="12"/>
      <w:lang w:val="en-US" w:eastAsia="en-US"/>
    </w:rPr>
  </w:style>
  <w:style w:type="character" w:customStyle="1" w:styleId="StyleThickunderline">
    <w:name w:val="Style Thick underline"/>
    <w:qFormat/>
    <w:rsid w:val="00807DAF"/>
    <w:rPr>
      <w:u w:val="thick"/>
    </w:rPr>
  </w:style>
  <w:style w:type="character" w:customStyle="1" w:styleId="Box0">
    <w:name w:val="Box!"/>
    <w:rsid w:val="00807DAF"/>
    <w:rPr>
      <w:rFonts w:ascii="Garamond" w:hAnsi="Garamond" w:hint="default"/>
      <w:sz w:val="24"/>
      <w:u w:val="single"/>
      <w:bdr w:val="single" w:sz="4" w:space="0" w:color="auto" w:frame="1"/>
    </w:rPr>
  </w:style>
  <w:style w:type="character" w:customStyle="1" w:styleId="citechar">
    <w:name w:val="citechar"/>
    <w:basedOn w:val="DefaultParagraphFont"/>
    <w:rsid w:val="00807DAF"/>
  </w:style>
  <w:style w:type="character" w:customStyle="1" w:styleId="underlinechar2">
    <w:name w:val="underlinechar"/>
    <w:basedOn w:val="DefaultParagraphFont"/>
    <w:rsid w:val="00807DAF"/>
  </w:style>
  <w:style w:type="character" w:customStyle="1" w:styleId="CardUnderlineChar">
    <w:name w:val="Card Underline Char"/>
    <w:rsid w:val="00807DAF"/>
    <w:rPr>
      <w:szCs w:val="24"/>
      <w:u w:val="single"/>
      <w:lang w:val="en-US" w:eastAsia="en-US" w:bidi="ar-SA"/>
    </w:rPr>
  </w:style>
  <w:style w:type="character" w:customStyle="1" w:styleId="tagciteChar">
    <w:name w:val="tag/cite Char"/>
    <w:basedOn w:val="DefaultParagraphFont"/>
    <w:rsid w:val="00807DAF"/>
    <w:rPr>
      <w:b/>
      <w:bCs w:val="0"/>
      <w:sz w:val="24"/>
      <w:lang w:val="en-US" w:eastAsia="en-US" w:bidi="ar-SA"/>
    </w:rPr>
  </w:style>
  <w:style w:type="character" w:customStyle="1" w:styleId="8pointChar">
    <w:name w:val="8 point Char"/>
    <w:basedOn w:val="DefaultParagraphFont"/>
    <w:rsid w:val="00807DAF"/>
    <w:rPr>
      <w:sz w:val="16"/>
      <w:lang w:val="en-US" w:eastAsia="en-US" w:bidi="ar-SA"/>
    </w:rPr>
  </w:style>
  <w:style w:type="character" w:customStyle="1" w:styleId="BoldText12pt">
    <w:name w:val="Bold Text 12 pt"/>
    <w:rsid w:val="00807DA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07DAF"/>
  </w:style>
  <w:style w:type="table" w:styleId="TableGrid">
    <w:name w:val="Table Grid"/>
    <w:basedOn w:val="TableNormal"/>
    <w:rsid w:val="00807DA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07DAF"/>
    <w:rPr>
      <w:b/>
      <w:bCs w:val="0"/>
      <w:sz w:val="24"/>
      <w:lang w:val="en-US" w:eastAsia="en-US" w:bidi="ar-SA"/>
    </w:rPr>
  </w:style>
  <w:style w:type="character" w:customStyle="1" w:styleId="Mention11">
    <w:name w:val="Mention11"/>
    <w:basedOn w:val="DefaultParagraphFont"/>
    <w:uiPriority w:val="99"/>
    <w:semiHidden/>
    <w:unhideWhenUsed/>
    <w:rsid w:val="00807DAF"/>
    <w:rPr>
      <w:color w:val="2B579A"/>
      <w:shd w:val="clear" w:color="auto" w:fill="E6E6E6"/>
    </w:rPr>
  </w:style>
  <w:style w:type="character" w:customStyle="1" w:styleId="Emph">
    <w:name w:val="Emph"/>
    <w:basedOn w:val="DefaultParagraphFont"/>
    <w:uiPriority w:val="1"/>
    <w:qFormat/>
    <w:rsid w:val="00807DA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07DAF"/>
  </w:style>
  <w:style w:type="character" w:customStyle="1" w:styleId="Mention2">
    <w:name w:val="Mention2"/>
    <w:basedOn w:val="DefaultParagraphFont"/>
    <w:uiPriority w:val="99"/>
    <w:semiHidden/>
    <w:unhideWhenUsed/>
    <w:rsid w:val="00807DAF"/>
    <w:rPr>
      <w:color w:val="2B579A"/>
      <w:shd w:val="clear" w:color="auto" w:fill="E6E6E6"/>
    </w:rPr>
  </w:style>
  <w:style w:type="paragraph" w:customStyle="1" w:styleId="FlashTag">
    <w:name w:val="FlashTag"/>
    <w:basedOn w:val="Normal"/>
    <w:link w:val="FlashTagChar"/>
    <w:autoRedefine/>
    <w:uiPriority w:val="4"/>
    <w:qFormat/>
    <w:rsid w:val="00807DAF"/>
    <w:rPr>
      <w:rFonts w:asciiTheme="majorHAnsi" w:hAnsiTheme="majorHAnsi" w:cs="Calibri"/>
      <w:b/>
      <w:sz w:val="28"/>
    </w:rPr>
  </w:style>
  <w:style w:type="character" w:customStyle="1" w:styleId="FlashTagChar">
    <w:name w:val="FlashTag Char"/>
    <w:basedOn w:val="DefaultParagraphFont"/>
    <w:link w:val="FlashTag"/>
    <w:uiPriority w:val="4"/>
    <w:rsid w:val="00807DAF"/>
    <w:rPr>
      <w:rFonts w:asciiTheme="majorHAnsi" w:eastAsiaTheme="minorHAnsi" w:hAnsiTheme="majorHAnsi" w:cs="Calibri"/>
      <w:b/>
      <w:sz w:val="28"/>
      <w:szCs w:val="22"/>
    </w:rPr>
  </w:style>
  <w:style w:type="paragraph" w:customStyle="1" w:styleId="Warrant">
    <w:name w:val="Warrant"/>
    <w:autoRedefine/>
    <w:uiPriority w:val="4"/>
    <w:qFormat/>
    <w:rsid w:val="00807DAF"/>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07DAF"/>
  </w:style>
  <w:style w:type="character" w:customStyle="1" w:styleId="m3965771245576658108gmail-styleunderline">
    <w:name w:val="m_3965771245576658108gmail-styleunderline"/>
    <w:basedOn w:val="DefaultParagraphFont"/>
    <w:rsid w:val="00807DAF"/>
  </w:style>
  <w:style w:type="paragraph" w:customStyle="1" w:styleId="Header1">
    <w:name w:val="Header1"/>
    <w:aliases w:val="Header Char Char,Header Char Char Char Char Char Char Char Cha,Header Char2,Header Char1 Char,Char Char Char Cha"/>
    <w:basedOn w:val="Normal"/>
    <w:qFormat/>
    <w:rsid w:val="00807DAF"/>
    <w:pPr>
      <w:tabs>
        <w:tab w:val="center" w:pos="4680"/>
        <w:tab w:val="right" w:pos="9360"/>
      </w:tabs>
    </w:pPr>
    <w:rPr>
      <w:rFonts w:cs="Calibri"/>
    </w:rPr>
  </w:style>
  <w:style w:type="character" w:customStyle="1" w:styleId="EndnoteTextChar">
    <w:name w:val="Endnote Text Char"/>
    <w:basedOn w:val="DefaultParagraphFont"/>
    <w:link w:val="EndnoteText"/>
    <w:locked/>
    <w:rsid w:val="00807DAF"/>
    <w:rPr>
      <w:rFonts w:ascii="Georgia" w:eastAsia="Times New Roman" w:hAnsi="Georgia"/>
      <w:szCs w:val="20"/>
    </w:rPr>
  </w:style>
  <w:style w:type="paragraph" w:styleId="EndnoteText">
    <w:name w:val="endnote text"/>
    <w:basedOn w:val="Normal"/>
    <w:link w:val="EndnoteTextChar"/>
    <w:unhideWhenUsed/>
    <w:rsid w:val="00807DAF"/>
    <w:rPr>
      <w:rFonts w:ascii="Georgia" w:eastAsia="Times New Roman" w:hAnsi="Georgia"/>
      <w:sz w:val="24"/>
      <w:szCs w:val="20"/>
    </w:rPr>
  </w:style>
  <w:style w:type="character" w:customStyle="1" w:styleId="EndnoteTextChar1">
    <w:name w:val="Endnote Text Char1"/>
    <w:basedOn w:val="DefaultParagraphFont"/>
    <w:semiHidden/>
    <w:rsid w:val="00807DAF"/>
    <w:rPr>
      <w:rFonts w:ascii="Arial" w:eastAsiaTheme="minorHAnsi" w:hAnsi="Arial" w:cs="Arial"/>
      <w:sz w:val="20"/>
      <w:szCs w:val="20"/>
    </w:rPr>
  </w:style>
  <w:style w:type="character" w:customStyle="1" w:styleId="DateChar">
    <w:name w:val="Date Char"/>
    <w:aliases w:val="date Char"/>
    <w:basedOn w:val="DefaultParagraphFont"/>
    <w:link w:val="Date"/>
    <w:uiPriority w:val="99"/>
    <w:locked/>
    <w:rsid w:val="00807DAF"/>
    <w:rPr>
      <w:rFonts w:ascii="Georgia" w:eastAsia="Times New Roman" w:hAnsi="Georgia"/>
    </w:rPr>
  </w:style>
  <w:style w:type="paragraph" w:styleId="Date">
    <w:name w:val="Date"/>
    <w:aliases w:val="date"/>
    <w:basedOn w:val="Normal"/>
    <w:next w:val="Normal"/>
    <w:link w:val="DateChar"/>
    <w:uiPriority w:val="99"/>
    <w:unhideWhenUsed/>
    <w:rsid w:val="00807DAF"/>
    <w:rPr>
      <w:rFonts w:ascii="Georgia" w:eastAsia="Times New Roman" w:hAnsi="Georgia"/>
      <w:sz w:val="24"/>
    </w:rPr>
  </w:style>
  <w:style w:type="character" w:customStyle="1" w:styleId="DateChar1">
    <w:name w:val="Date Char1"/>
    <w:basedOn w:val="DefaultParagraphFont"/>
    <w:uiPriority w:val="99"/>
    <w:semiHidden/>
    <w:rsid w:val="00807DAF"/>
    <w:rPr>
      <w:rFonts w:ascii="Arial" w:eastAsiaTheme="minorHAnsi" w:hAnsi="Arial" w:cs="Arial"/>
      <w:sz w:val="22"/>
      <w:szCs w:val="22"/>
    </w:rPr>
  </w:style>
  <w:style w:type="character" w:customStyle="1" w:styleId="BodyTextFirstIndentChar">
    <w:name w:val="Body Text First Indent Char"/>
    <w:basedOn w:val="BodyTextChar"/>
    <w:link w:val="BodyTextFirstIndent"/>
    <w:locked/>
    <w:rsid w:val="00807DAF"/>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07DAF"/>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807DAF"/>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807DAF"/>
    <w:rPr>
      <w:rFonts w:ascii="Calibri" w:hAnsi="Calibri" w:cs="Calibri"/>
    </w:rPr>
  </w:style>
  <w:style w:type="character" w:customStyle="1" w:styleId="PlainTextChar1">
    <w:name w:val="Plain Text Char1"/>
    <w:basedOn w:val="DefaultParagraphFont"/>
    <w:semiHidden/>
    <w:rsid w:val="00807DAF"/>
    <w:rPr>
      <w:rFonts w:ascii="Consolas" w:hAnsi="Consolas" w:cs="Calibri"/>
      <w:sz w:val="21"/>
      <w:szCs w:val="21"/>
    </w:rPr>
  </w:style>
  <w:style w:type="paragraph" w:customStyle="1" w:styleId="msolistparagraphcxspfirst">
    <w:name w:val="msolistparagraphcxspfirst"/>
    <w:basedOn w:val="Normal"/>
    <w:uiPriority w:val="99"/>
    <w:qFormat/>
    <w:rsid w:val="00807DAF"/>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807DAF"/>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807DAF"/>
    <w:rPr>
      <w:rFonts w:ascii="Calibri" w:hAnsi="Calibri" w:cs="Calibri"/>
      <w:i/>
      <w:iCs/>
      <w:color w:val="000000" w:themeColor="text1"/>
    </w:rPr>
  </w:style>
  <w:style w:type="paragraph" w:customStyle="1" w:styleId="Heading2-NotBold">
    <w:name w:val="Heading 2 - Not Bold"/>
    <w:basedOn w:val="Heading2"/>
    <w:autoRedefine/>
    <w:uiPriority w:val="99"/>
    <w:qFormat/>
    <w:rsid w:val="00807DAF"/>
    <w:pPr>
      <w:keepNext w:val="0"/>
      <w:keepLines w:val="0"/>
      <w:pageBreakBefore w:val="0"/>
      <w:jc w:val="left"/>
    </w:pPr>
    <w:rPr>
      <w:rFonts w:ascii="Garamond" w:eastAsia="Calibri" w:hAnsi="Garamond" w:cs="Times New Roman"/>
      <w:b w:val="0"/>
      <w:sz w:val="22"/>
      <w:szCs w:val="26"/>
      <w:u w:val="none"/>
    </w:rPr>
  </w:style>
  <w:style w:type="character" w:customStyle="1" w:styleId="PageHeaderLine2Char">
    <w:name w:val="PageHeaderLine2 Char"/>
    <w:link w:val="PageHeaderLine2"/>
    <w:locked/>
    <w:rsid w:val="00807DAF"/>
    <w:rPr>
      <w:rFonts w:ascii="Calibri" w:eastAsia="Calibri" w:hAnsi="Calibri" w:cs="Calibri"/>
      <w:b/>
      <w:sz w:val="22"/>
      <w:szCs w:val="22"/>
    </w:rPr>
  </w:style>
  <w:style w:type="paragraph" w:customStyle="1" w:styleId="Heading2-Bold">
    <w:name w:val="Heading 2 - Bold"/>
    <w:basedOn w:val="Normal"/>
    <w:autoRedefine/>
    <w:uiPriority w:val="99"/>
    <w:qFormat/>
    <w:rsid w:val="00807DAF"/>
    <w:rPr>
      <w:rFonts w:ascii="Garamond" w:eastAsia="Calibri" w:hAnsi="Garamond" w:cs="Calibri"/>
      <w:b/>
    </w:rPr>
  </w:style>
  <w:style w:type="paragraph" w:customStyle="1" w:styleId="tag">
    <w:name w:val="%tag"/>
    <w:basedOn w:val="Normal"/>
    <w:next w:val="Normal"/>
    <w:uiPriority w:val="99"/>
    <w:qFormat/>
    <w:rsid w:val="00807DAF"/>
    <w:rPr>
      <w:rFonts w:ascii="Garamond" w:eastAsia="Calibri" w:hAnsi="Garamond" w:cs="Calibri"/>
      <w:bCs/>
      <w:sz w:val="18"/>
    </w:rPr>
  </w:style>
  <w:style w:type="character" w:customStyle="1" w:styleId="Style2Char">
    <w:name w:val="Style 2 Char"/>
    <w:link w:val="Style20"/>
    <w:uiPriority w:val="99"/>
    <w:locked/>
    <w:rsid w:val="00807DA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07DA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807DA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07DAF"/>
    <w:rPr>
      <w:rFonts w:ascii="Garamond" w:eastAsia="Times New Roman" w:hAnsi="Garamond"/>
      <w:sz w:val="24"/>
      <w:szCs w:val="20"/>
      <w:u w:val="single"/>
      <w:lang w:val="x-none" w:eastAsia="x-none"/>
    </w:rPr>
  </w:style>
  <w:style w:type="character" w:customStyle="1" w:styleId="textsmallChar0">
    <w:name w:val="textsmall Char"/>
    <w:link w:val="textsmall0"/>
    <w:locked/>
    <w:rsid w:val="00807DAF"/>
    <w:rPr>
      <w:rFonts w:ascii="Georgia" w:eastAsia="Times New Roman" w:hAnsi="Georgia"/>
      <w:sz w:val="18"/>
      <w:szCs w:val="20"/>
      <w:lang w:val="x-none" w:eastAsia="x-none"/>
    </w:rPr>
  </w:style>
  <w:style w:type="paragraph" w:customStyle="1" w:styleId="textsmall0">
    <w:name w:val="textsmall"/>
    <w:basedOn w:val="Normal"/>
    <w:link w:val="textsmallChar0"/>
    <w:qFormat/>
    <w:rsid w:val="00807DA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07DA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07DA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07DAF"/>
    <w:rPr>
      <w:rFonts w:ascii="Arial" w:eastAsia="Times New Roman" w:hAnsi="Arial" w:cs="Arial"/>
      <w:sz w:val="12"/>
    </w:rPr>
  </w:style>
  <w:style w:type="paragraph" w:customStyle="1" w:styleId="Micro">
    <w:name w:val="Micro"/>
    <w:basedOn w:val="Normal"/>
    <w:next w:val="Normal"/>
    <w:link w:val="MicroChar"/>
    <w:qFormat/>
    <w:rsid w:val="00807DAF"/>
    <w:rPr>
      <w:rFonts w:eastAsia="Times New Roman"/>
      <w:sz w:val="12"/>
    </w:rPr>
  </w:style>
  <w:style w:type="character" w:customStyle="1" w:styleId="CardNotUnderlinedChar1">
    <w:name w:val="Card Not Underlined Char1"/>
    <w:link w:val="CardNotUnderlined"/>
    <w:locked/>
    <w:rsid w:val="00807DAF"/>
    <w:rPr>
      <w:rFonts w:ascii="Bell MT" w:eastAsia="Calibri" w:hAnsi="Bell MT"/>
      <w:szCs w:val="20"/>
    </w:rPr>
  </w:style>
  <w:style w:type="paragraph" w:customStyle="1" w:styleId="CardNotUnderlined">
    <w:name w:val="Card Not Underlined"/>
    <w:basedOn w:val="Normal"/>
    <w:link w:val="CardNotUnderlinedChar1"/>
    <w:autoRedefine/>
    <w:qFormat/>
    <w:rsid w:val="00807DAF"/>
    <w:rPr>
      <w:rFonts w:ascii="Bell MT" w:eastAsia="Calibri" w:hAnsi="Bell MT"/>
      <w:sz w:val="24"/>
      <w:szCs w:val="20"/>
    </w:rPr>
  </w:style>
  <w:style w:type="paragraph" w:customStyle="1" w:styleId="h-lead">
    <w:name w:val="h-lead"/>
    <w:basedOn w:val="Normal"/>
    <w:uiPriority w:val="99"/>
    <w:qFormat/>
    <w:rsid w:val="00807DAF"/>
    <w:pPr>
      <w:spacing w:before="100" w:beforeAutospacing="1" w:after="100" w:afterAutospacing="1"/>
    </w:pPr>
    <w:rPr>
      <w:rFonts w:eastAsia="Times New Roman" w:cs="Calibri"/>
      <w:sz w:val="24"/>
    </w:rPr>
  </w:style>
  <w:style w:type="paragraph" w:customStyle="1" w:styleId="intro">
    <w:name w:val="intro"/>
    <w:basedOn w:val="Normal"/>
    <w:uiPriority w:val="99"/>
    <w:qFormat/>
    <w:rsid w:val="00807DAF"/>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807DAF"/>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807DA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07DA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07DAF"/>
    <w:rPr>
      <w:rFonts w:eastAsia="Calibri" w:cs="Calibri"/>
    </w:rPr>
  </w:style>
  <w:style w:type="paragraph" w:customStyle="1" w:styleId="F3-TagAuthor">
    <w:name w:val="F3 - Tag/Author"/>
    <w:basedOn w:val="Normal"/>
    <w:uiPriority w:val="99"/>
    <w:qFormat/>
    <w:rsid w:val="00807DAF"/>
    <w:rPr>
      <w:rFonts w:eastAsia="Times New Roman" w:cs="Calibri"/>
      <w:b/>
    </w:rPr>
  </w:style>
  <w:style w:type="paragraph" w:customStyle="1" w:styleId="F5-UnderlineNormal">
    <w:name w:val="F5 - Underline Normal"/>
    <w:basedOn w:val="Normal"/>
    <w:uiPriority w:val="99"/>
    <w:qFormat/>
    <w:rsid w:val="00807DAF"/>
    <w:rPr>
      <w:rFonts w:eastAsia="Calibri" w:cs="Calibri"/>
      <w:u w:val="single"/>
    </w:rPr>
  </w:style>
  <w:style w:type="paragraph" w:customStyle="1" w:styleId="Brief-PrimarySource">
    <w:name w:val="Brief - Primary Source"/>
    <w:basedOn w:val="Normal"/>
    <w:uiPriority w:val="99"/>
    <w:qFormat/>
    <w:rsid w:val="00807DAF"/>
    <w:rPr>
      <w:rFonts w:eastAsia="Times New Roman" w:cs="Calibri"/>
      <w:b/>
      <w:sz w:val="24"/>
      <w:u w:val="single"/>
    </w:rPr>
  </w:style>
  <w:style w:type="paragraph" w:customStyle="1" w:styleId="Brief-Underline">
    <w:name w:val="Brief - Underline"/>
    <w:basedOn w:val="Normal"/>
    <w:uiPriority w:val="99"/>
    <w:qFormat/>
    <w:rsid w:val="00807DAF"/>
    <w:rPr>
      <w:rFonts w:eastAsia="Times New Roman" w:cs="Calibri"/>
      <w:u w:val="single"/>
    </w:rPr>
  </w:style>
  <w:style w:type="paragraph" w:customStyle="1" w:styleId="Brief">
    <w:name w:val="Brief"/>
    <w:basedOn w:val="Brief-PrimarySource"/>
    <w:uiPriority w:val="99"/>
    <w:qFormat/>
    <w:rsid w:val="00807DAF"/>
    <w:rPr>
      <w:b w:val="0"/>
    </w:rPr>
  </w:style>
  <w:style w:type="paragraph" w:customStyle="1" w:styleId="CM2">
    <w:name w:val="CM2"/>
    <w:basedOn w:val="Normal"/>
    <w:next w:val="Normal"/>
    <w:uiPriority w:val="99"/>
    <w:qFormat/>
    <w:rsid w:val="00807DAF"/>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807DAF"/>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807DAF"/>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807DAF"/>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807DAF"/>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807DAF"/>
    <w:pPr>
      <w:widowControl w:val="0"/>
      <w:spacing w:line="276" w:lineRule="atLeast"/>
    </w:pPr>
    <w:rPr>
      <w:color w:val="auto"/>
    </w:rPr>
  </w:style>
  <w:style w:type="paragraph" w:customStyle="1" w:styleId="CM34">
    <w:name w:val="CM34"/>
    <w:basedOn w:val="Default"/>
    <w:next w:val="Default"/>
    <w:uiPriority w:val="99"/>
    <w:qFormat/>
    <w:rsid w:val="00807DAF"/>
    <w:pPr>
      <w:widowControl w:val="0"/>
    </w:pPr>
    <w:rPr>
      <w:color w:val="auto"/>
    </w:rPr>
  </w:style>
  <w:style w:type="paragraph" w:customStyle="1" w:styleId="CM56">
    <w:name w:val="CM56"/>
    <w:basedOn w:val="Default"/>
    <w:next w:val="Default"/>
    <w:uiPriority w:val="99"/>
    <w:qFormat/>
    <w:rsid w:val="00807DAF"/>
    <w:pPr>
      <w:widowControl w:val="0"/>
    </w:pPr>
    <w:rPr>
      <w:rFonts w:eastAsia="Calibri"/>
      <w:color w:val="auto"/>
    </w:rPr>
  </w:style>
  <w:style w:type="paragraph" w:customStyle="1" w:styleId="CM58">
    <w:name w:val="CM58"/>
    <w:basedOn w:val="Default"/>
    <w:next w:val="Default"/>
    <w:uiPriority w:val="99"/>
    <w:qFormat/>
    <w:rsid w:val="00807DAF"/>
    <w:pPr>
      <w:widowControl w:val="0"/>
    </w:pPr>
    <w:rPr>
      <w:rFonts w:eastAsia="Calibri"/>
      <w:color w:val="auto"/>
    </w:rPr>
  </w:style>
  <w:style w:type="paragraph" w:customStyle="1" w:styleId="CM57">
    <w:name w:val="CM57"/>
    <w:basedOn w:val="Default"/>
    <w:next w:val="Default"/>
    <w:uiPriority w:val="99"/>
    <w:qFormat/>
    <w:rsid w:val="00807DAF"/>
    <w:pPr>
      <w:widowControl w:val="0"/>
    </w:pPr>
    <w:rPr>
      <w:rFonts w:eastAsia="Calibri"/>
      <w:color w:val="auto"/>
    </w:rPr>
  </w:style>
  <w:style w:type="paragraph" w:customStyle="1" w:styleId="CM1">
    <w:name w:val="CM1"/>
    <w:basedOn w:val="Default"/>
    <w:next w:val="Default"/>
    <w:uiPriority w:val="99"/>
    <w:qFormat/>
    <w:rsid w:val="00807DAF"/>
    <w:pPr>
      <w:widowControl w:val="0"/>
    </w:pPr>
    <w:rPr>
      <w:rFonts w:eastAsia="Calibri"/>
      <w:color w:val="auto"/>
    </w:rPr>
  </w:style>
  <w:style w:type="paragraph" w:customStyle="1" w:styleId="CM49">
    <w:name w:val="CM49"/>
    <w:basedOn w:val="Default"/>
    <w:next w:val="Default"/>
    <w:uiPriority w:val="99"/>
    <w:qFormat/>
    <w:rsid w:val="00807DAF"/>
    <w:pPr>
      <w:widowControl w:val="0"/>
    </w:pPr>
    <w:rPr>
      <w:rFonts w:eastAsia="Calibri"/>
      <w:color w:val="auto"/>
    </w:rPr>
  </w:style>
  <w:style w:type="paragraph" w:customStyle="1" w:styleId="CM41">
    <w:name w:val="CM41"/>
    <w:basedOn w:val="Default"/>
    <w:next w:val="Default"/>
    <w:uiPriority w:val="99"/>
    <w:qFormat/>
    <w:rsid w:val="00807DAF"/>
    <w:pPr>
      <w:widowControl w:val="0"/>
    </w:pPr>
    <w:rPr>
      <w:rFonts w:eastAsia="Calibri"/>
      <w:color w:val="auto"/>
    </w:rPr>
  </w:style>
  <w:style w:type="paragraph" w:customStyle="1" w:styleId="3rdOrderPara">
    <w:name w:val="3rd Order Para"/>
    <w:basedOn w:val="Default"/>
    <w:next w:val="Default"/>
    <w:qFormat/>
    <w:rsid w:val="00807DAF"/>
    <w:pPr>
      <w:widowControl w:val="0"/>
    </w:pPr>
    <w:rPr>
      <w:rFonts w:eastAsia="Calibri"/>
      <w:color w:val="auto"/>
    </w:rPr>
  </w:style>
  <w:style w:type="paragraph" w:customStyle="1" w:styleId="2ndOrderPara">
    <w:name w:val="2nd Order Para"/>
    <w:basedOn w:val="Default"/>
    <w:next w:val="Default"/>
    <w:qFormat/>
    <w:rsid w:val="00807DAF"/>
    <w:pPr>
      <w:widowControl w:val="0"/>
    </w:pPr>
    <w:rPr>
      <w:rFonts w:eastAsia="Calibri"/>
      <w:color w:val="auto"/>
    </w:rPr>
  </w:style>
  <w:style w:type="paragraph" w:customStyle="1" w:styleId="Normal-SIGN2">
    <w:name w:val="Normal-SIGN2"/>
    <w:basedOn w:val="Default"/>
    <w:next w:val="Default"/>
    <w:qFormat/>
    <w:rsid w:val="00807DAF"/>
    <w:pPr>
      <w:widowControl w:val="0"/>
    </w:pPr>
    <w:rPr>
      <w:rFonts w:eastAsia="Calibri"/>
      <w:color w:val="auto"/>
    </w:rPr>
  </w:style>
  <w:style w:type="paragraph" w:customStyle="1" w:styleId="Normal-SIGN1">
    <w:name w:val="Normal-SIGN1"/>
    <w:basedOn w:val="Default"/>
    <w:next w:val="Default"/>
    <w:uiPriority w:val="99"/>
    <w:qFormat/>
    <w:rsid w:val="00807DAF"/>
    <w:pPr>
      <w:widowControl w:val="0"/>
    </w:pPr>
    <w:rPr>
      <w:rFonts w:eastAsia="Calibri"/>
      <w:color w:val="auto"/>
    </w:rPr>
  </w:style>
  <w:style w:type="paragraph" w:customStyle="1" w:styleId="CM3">
    <w:name w:val="CM3"/>
    <w:basedOn w:val="Default"/>
    <w:next w:val="Default"/>
    <w:uiPriority w:val="99"/>
    <w:qFormat/>
    <w:rsid w:val="00807DAF"/>
    <w:pPr>
      <w:widowControl w:val="0"/>
      <w:spacing w:line="553" w:lineRule="atLeast"/>
    </w:pPr>
    <w:rPr>
      <w:rFonts w:eastAsia="Calibri"/>
      <w:color w:val="auto"/>
    </w:rPr>
  </w:style>
  <w:style w:type="paragraph" w:customStyle="1" w:styleId="CM33">
    <w:name w:val="CM33"/>
    <w:basedOn w:val="Default"/>
    <w:next w:val="Default"/>
    <w:uiPriority w:val="99"/>
    <w:qFormat/>
    <w:rsid w:val="00807DAF"/>
    <w:pPr>
      <w:widowControl w:val="0"/>
    </w:pPr>
    <w:rPr>
      <w:rFonts w:eastAsia="Calibri"/>
      <w:color w:val="auto"/>
    </w:rPr>
  </w:style>
  <w:style w:type="paragraph" w:customStyle="1" w:styleId="CM37">
    <w:name w:val="CM37"/>
    <w:basedOn w:val="Default"/>
    <w:next w:val="Default"/>
    <w:uiPriority w:val="99"/>
    <w:qFormat/>
    <w:rsid w:val="00807DAF"/>
    <w:pPr>
      <w:widowControl w:val="0"/>
    </w:pPr>
    <w:rPr>
      <w:rFonts w:eastAsia="Calibri"/>
      <w:color w:val="auto"/>
    </w:rPr>
  </w:style>
  <w:style w:type="paragraph" w:customStyle="1" w:styleId="CM7">
    <w:name w:val="CM7"/>
    <w:basedOn w:val="Default"/>
    <w:next w:val="Default"/>
    <w:uiPriority w:val="99"/>
    <w:qFormat/>
    <w:rsid w:val="00807DAF"/>
    <w:pPr>
      <w:widowControl w:val="0"/>
      <w:spacing w:line="553" w:lineRule="atLeast"/>
    </w:pPr>
    <w:rPr>
      <w:rFonts w:eastAsia="Calibri"/>
      <w:color w:val="auto"/>
    </w:rPr>
  </w:style>
  <w:style w:type="paragraph" w:customStyle="1" w:styleId="Brief-SecondarySource">
    <w:name w:val="Brief - Secondary Source"/>
    <w:basedOn w:val="Normal"/>
    <w:qFormat/>
    <w:rsid w:val="00807DAF"/>
    <w:rPr>
      <w:rFonts w:eastAsia="Times New Roman" w:cs="Calibri"/>
      <w:sz w:val="14"/>
      <w:szCs w:val="20"/>
    </w:rPr>
  </w:style>
  <w:style w:type="paragraph" w:customStyle="1" w:styleId="Brief-Card">
    <w:name w:val="Brief - Card"/>
    <w:basedOn w:val="Normal"/>
    <w:uiPriority w:val="99"/>
    <w:qFormat/>
    <w:rsid w:val="00807DAF"/>
    <w:rPr>
      <w:rFonts w:eastAsia="Times New Roman" w:cs="Calibri"/>
    </w:rPr>
  </w:style>
  <w:style w:type="paragraph" w:customStyle="1" w:styleId="Pa2">
    <w:name w:val="Pa2"/>
    <w:basedOn w:val="Default"/>
    <w:next w:val="Default"/>
    <w:uiPriority w:val="99"/>
    <w:qFormat/>
    <w:rsid w:val="00807DA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07DAF"/>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807DAF"/>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807DAF"/>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807DAF"/>
    <w:pPr>
      <w:widowControl w:val="0"/>
    </w:pPr>
    <w:rPr>
      <w:rFonts w:ascii="Arial Black" w:hAnsi="Arial Black"/>
      <w:color w:val="auto"/>
    </w:rPr>
  </w:style>
  <w:style w:type="paragraph" w:customStyle="1" w:styleId="Cover1">
    <w:name w:val="Cover 1"/>
    <w:basedOn w:val="Normal"/>
    <w:next w:val="Normal"/>
    <w:uiPriority w:val="99"/>
    <w:qFormat/>
    <w:rsid w:val="00807DAF"/>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807DAF"/>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807DAF"/>
    <w:pPr>
      <w:widowControl w:val="0"/>
    </w:pPr>
    <w:rPr>
      <w:color w:val="auto"/>
    </w:rPr>
  </w:style>
  <w:style w:type="paragraph" w:customStyle="1" w:styleId="Pa11">
    <w:name w:val="Pa11"/>
    <w:basedOn w:val="Normal"/>
    <w:next w:val="Normal"/>
    <w:uiPriority w:val="99"/>
    <w:qFormat/>
    <w:rsid w:val="00807DAF"/>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807DAF"/>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807DA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07DAF"/>
    <w:pPr>
      <w:widowControl w:val="0"/>
    </w:pPr>
    <w:rPr>
      <w:rFonts w:eastAsia="Calibri"/>
      <w:color w:val="auto"/>
    </w:rPr>
  </w:style>
  <w:style w:type="paragraph" w:customStyle="1" w:styleId="CM5">
    <w:name w:val="CM5"/>
    <w:basedOn w:val="Default"/>
    <w:next w:val="Default"/>
    <w:qFormat/>
    <w:rsid w:val="00807DAF"/>
    <w:pPr>
      <w:widowControl w:val="0"/>
      <w:spacing w:line="553" w:lineRule="atLeast"/>
    </w:pPr>
    <w:rPr>
      <w:rFonts w:eastAsia="Calibri"/>
      <w:color w:val="auto"/>
    </w:rPr>
  </w:style>
  <w:style w:type="paragraph" w:customStyle="1" w:styleId="CM28">
    <w:name w:val="CM28"/>
    <w:basedOn w:val="Default"/>
    <w:next w:val="Default"/>
    <w:uiPriority w:val="99"/>
    <w:qFormat/>
    <w:rsid w:val="00807DAF"/>
    <w:pPr>
      <w:widowControl w:val="0"/>
    </w:pPr>
    <w:rPr>
      <w:rFonts w:eastAsia="Calibri"/>
      <w:color w:val="auto"/>
    </w:rPr>
  </w:style>
  <w:style w:type="paragraph" w:customStyle="1" w:styleId="CM8">
    <w:name w:val="CM8"/>
    <w:basedOn w:val="Default"/>
    <w:next w:val="Default"/>
    <w:uiPriority w:val="99"/>
    <w:qFormat/>
    <w:rsid w:val="00807DAF"/>
    <w:pPr>
      <w:widowControl w:val="0"/>
    </w:pPr>
    <w:rPr>
      <w:rFonts w:eastAsia="Calibri"/>
      <w:color w:val="auto"/>
    </w:rPr>
  </w:style>
  <w:style w:type="paragraph" w:customStyle="1" w:styleId="CM6">
    <w:name w:val="CM6"/>
    <w:basedOn w:val="Default"/>
    <w:next w:val="Default"/>
    <w:uiPriority w:val="99"/>
    <w:qFormat/>
    <w:rsid w:val="00807DAF"/>
    <w:pPr>
      <w:widowControl w:val="0"/>
      <w:spacing w:line="553" w:lineRule="atLeast"/>
    </w:pPr>
    <w:rPr>
      <w:rFonts w:eastAsia="Calibri"/>
      <w:color w:val="auto"/>
    </w:rPr>
  </w:style>
  <w:style w:type="paragraph" w:customStyle="1" w:styleId="CM22">
    <w:name w:val="CM22"/>
    <w:basedOn w:val="Default"/>
    <w:next w:val="Default"/>
    <w:uiPriority w:val="99"/>
    <w:qFormat/>
    <w:rsid w:val="00807DAF"/>
    <w:pPr>
      <w:widowControl w:val="0"/>
    </w:pPr>
    <w:rPr>
      <w:rFonts w:eastAsia="Calibri"/>
      <w:color w:val="auto"/>
    </w:rPr>
  </w:style>
  <w:style w:type="paragraph" w:customStyle="1" w:styleId="DoubleUnderlined">
    <w:name w:val="Double Underlined"/>
    <w:basedOn w:val="Heading2"/>
    <w:autoRedefine/>
    <w:uiPriority w:val="99"/>
    <w:qFormat/>
    <w:rsid w:val="00807DA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07DA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807DAF"/>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807DAF"/>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807DAF"/>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807DA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07DAF"/>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807DAF"/>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807DA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807DAF"/>
  </w:style>
  <w:style w:type="paragraph" w:customStyle="1" w:styleId="StyleUnderliningTimesNewRomanBoldNounderlineKernat16">
    <w:name w:val="Style Underlining + Times New Roman Bold No underline Kern at 16..."/>
    <w:basedOn w:val="Normal"/>
    <w:uiPriority w:val="99"/>
    <w:qFormat/>
    <w:rsid w:val="00807DAF"/>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07DAF"/>
    <w:rPr>
      <w:rFonts w:eastAsia="Times New Roman" w:cs="Calibri"/>
      <w:b/>
      <w:bCs/>
      <w:kern w:val="32"/>
      <w:sz w:val="32"/>
      <w:szCs w:val="32"/>
    </w:rPr>
  </w:style>
  <w:style w:type="paragraph" w:customStyle="1" w:styleId="StyleBoldUnderliningKernat16pt">
    <w:name w:val="Style Bold Underlining + Kern at 16 pt"/>
    <w:uiPriority w:val="99"/>
    <w:qFormat/>
    <w:rsid w:val="00807DA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07DAF"/>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807DA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07DAF"/>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07DAF"/>
    <w:pPr>
      <w:ind w:left="400"/>
    </w:pPr>
    <w:rPr>
      <w:rFonts w:eastAsia="Times New Roman" w:cs="Calibri"/>
      <w:szCs w:val="20"/>
    </w:rPr>
  </w:style>
  <w:style w:type="paragraph" w:customStyle="1" w:styleId="Paste">
    <w:name w:val="Paste"/>
    <w:basedOn w:val="Normal"/>
    <w:qFormat/>
    <w:rsid w:val="00807DAF"/>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807DAF"/>
    <w:rPr>
      <w:rFonts w:ascii="Georgia" w:eastAsia="Times New Roman" w:hAnsi="Georgia"/>
      <w:b/>
      <w:u w:val="single"/>
    </w:rPr>
  </w:style>
  <w:style w:type="paragraph" w:customStyle="1" w:styleId="UnderlineStyle0">
    <w:name w:val="Underline Style"/>
    <w:basedOn w:val="Normal"/>
    <w:link w:val="UnderlineStyleChar"/>
    <w:qFormat/>
    <w:rsid w:val="00807DAF"/>
    <w:rPr>
      <w:rFonts w:ascii="Georgia" w:eastAsia="Times New Roman" w:hAnsi="Georgia"/>
      <w:b/>
      <w:sz w:val="24"/>
      <w:u w:val="single"/>
    </w:rPr>
  </w:style>
  <w:style w:type="paragraph" w:customStyle="1" w:styleId="Normalization">
    <w:name w:val="Normalization"/>
    <w:basedOn w:val="Normal"/>
    <w:uiPriority w:val="99"/>
    <w:qFormat/>
    <w:rsid w:val="00807DAF"/>
    <w:rPr>
      <w:rFonts w:eastAsia="Times New Roman" w:cs="Calibri"/>
      <w:sz w:val="18"/>
    </w:rPr>
  </w:style>
  <w:style w:type="paragraph" w:customStyle="1" w:styleId="BreifTitle">
    <w:name w:val="Breif Title"/>
    <w:basedOn w:val="Normal"/>
    <w:autoRedefine/>
    <w:uiPriority w:val="99"/>
    <w:qFormat/>
    <w:rsid w:val="00807DAF"/>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807DA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807DA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07DAF"/>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807DAF"/>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07DAF"/>
    <w:rPr>
      <w:bCs/>
    </w:rPr>
  </w:style>
  <w:style w:type="paragraph" w:customStyle="1" w:styleId="tagCharCharCharCharCharCharChar">
    <w:name w:val="tag Char Char Char Char Char Char Char"/>
    <w:basedOn w:val="Normal"/>
    <w:uiPriority w:val="99"/>
    <w:qFormat/>
    <w:rsid w:val="00807DAF"/>
    <w:rPr>
      <w:rFonts w:eastAsia="Times New Roman" w:cs="Calibri"/>
      <w:b/>
      <w:sz w:val="24"/>
      <w:szCs w:val="20"/>
    </w:rPr>
  </w:style>
  <w:style w:type="paragraph" w:customStyle="1" w:styleId="title-bold-medium">
    <w:name w:val="title-bold-medium"/>
    <w:basedOn w:val="Normal"/>
    <w:uiPriority w:val="99"/>
    <w:qFormat/>
    <w:rsid w:val="00807DAF"/>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807DAF"/>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807DAF"/>
    <w:rPr>
      <w:rFonts w:ascii="Arial Narrow" w:eastAsia="Times New Roman" w:hAnsi="Arial Narrow" w:cs="Calibri"/>
      <w:b/>
      <w:sz w:val="24"/>
    </w:rPr>
  </w:style>
  <w:style w:type="paragraph" w:customStyle="1" w:styleId="BLOCKTITLE1">
    <w:name w:val="BLOCK TITLE"/>
    <w:basedOn w:val="Heading1"/>
    <w:uiPriority w:val="99"/>
    <w:qFormat/>
    <w:rsid w:val="00807DA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807DAF"/>
    <w:pPr>
      <w:widowControl w:val="0"/>
      <w:autoSpaceDE w:val="0"/>
      <w:autoSpaceDN w:val="0"/>
      <w:adjustRightInd w:val="0"/>
    </w:pPr>
    <w:rPr>
      <w:sz w:val="24"/>
      <w:szCs w:val="20"/>
    </w:rPr>
  </w:style>
  <w:style w:type="paragraph" w:customStyle="1" w:styleId="BriefTitle1">
    <w:name w:val="Brief Title 1"/>
    <w:basedOn w:val="Normal"/>
    <w:uiPriority w:val="99"/>
    <w:qFormat/>
    <w:rsid w:val="00807DAF"/>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807DAF"/>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807DAF"/>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807DAF"/>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807DAF"/>
    <w:pPr>
      <w:spacing w:before="100" w:beforeAutospacing="1" w:after="100" w:afterAutospacing="1"/>
    </w:pPr>
    <w:rPr>
      <w:rFonts w:eastAsia="Times New Roman" w:cs="Calibri"/>
    </w:rPr>
  </w:style>
  <w:style w:type="paragraph" w:customStyle="1" w:styleId="ToRead">
    <w:name w:val="To Read"/>
    <w:basedOn w:val="Normal"/>
    <w:uiPriority w:val="99"/>
    <w:qFormat/>
    <w:rsid w:val="00807DAF"/>
    <w:pPr>
      <w:ind w:left="720"/>
    </w:pPr>
    <w:rPr>
      <w:rFonts w:ascii="Verdana" w:eastAsia="Times New Roman" w:hAnsi="Verdana" w:cs="Calibri"/>
      <w:b/>
      <w:u w:val="single"/>
    </w:rPr>
  </w:style>
  <w:style w:type="paragraph" w:customStyle="1" w:styleId="Style1">
    <w:name w:val="Style 1"/>
    <w:basedOn w:val="Normal"/>
    <w:uiPriority w:val="99"/>
    <w:qFormat/>
    <w:rsid w:val="00807DAF"/>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807DAF"/>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807DAF"/>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807DAF"/>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807DAF"/>
    <w:pPr>
      <w:ind w:left="1660"/>
    </w:pPr>
  </w:style>
  <w:style w:type="paragraph" w:customStyle="1" w:styleId="PageNumber1">
    <w:name w:val="Page Number1"/>
    <w:basedOn w:val="Normal"/>
    <w:next w:val="Normal"/>
    <w:uiPriority w:val="99"/>
    <w:qFormat/>
    <w:rsid w:val="00807DAF"/>
    <w:rPr>
      <w:rFonts w:eastAsia="Times New Roman" w:cs="Calibri"/>
    </w:rPr>
  </w:style>
  <w:style w:type="paragraph" w:customStyle="1" w:styleId="Card1">
    <w:name w:val="Card1"/>
    <w:uiPriority w:val="99"/>
    <w:qFormat/>
    <w:rsid w:val="00807DA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07DA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07DAF"/>
    <w:pPr>
      <w:ind w:left="288" w:right="288"/>
    </w:pPr>
    <w:rPr>
      <w:rFonts w:eastAsia="Times New Roman" w:cs="Calibri"/>
    </w:rPr>
  </w:style>
  <w:style w:type="paragraph" w:customStyle="1" w:styleId="CaseListNormal">
    <w:name w:val="Case List Normal"/>
    <w:basedOn w:val="Normal"/>
    <w:uiPriority w:val="99"/>
    <w:qFormat/>
    <w:rsid w:val="00807DAF"/>
    <w:rPr>
      <w:rFonts w:ascii="Times" w:eastAsia="Times New Roman" w:hAnsi="Times" w:cs="Calibri"/>
      <w:szCs w:val="26"/>
    </w:rPr>
  </w:style>
  <w:style w:type="paragraph" w:customStyle="1" w:styleId="Body">
    <w:name w:val="Body"/>
    <w:basedOn w:val="Normal"/>
    <w:uiPriority w:val="99"/>
    <w:qFormat/>
    <w:rsid w:val="00807DAF"/>
    <w:pPr>
      <w:outlineLvl w:val="3"/>
    </w:pPr>
    <w:rPr>
      <w:rFonts w:eastAsia="Times New Roman" w:cs="Calibri"/>
      <w:szCs w:val="20"/>
    </w:rPr>
  </w:style>
  <w:style w:type="paragraph" w:customStyle="1" w:styleId="3text">
    <w:name w:val="3text"/>
    <w:basedOn w:val="Normal"/>
    <w:uiPriority w:val="99"/>
    <w:qFormat/>
    <w:rsid w:val="00807DAF"/>
    <w:pPr>
      <w:spacing w:before="100" w:beforeAutospacing="1" w:after="100" w:afterAutospacing="1"/>
    </w:pPr>
    <w:rPr>
      <w:rFonts w:eastAsia="Times New Roman" w:cs="Calibri"/>
      <w:sz w:val="24"/>
    </w:rPr>
  </w:style>
  <w:style w:type="paragraph" w:customStyle="1" w:styleId="TimesNewRoman12">
    <w:name w:val="TimesNewRoman12"/>
    <w:uiPriority w:val="99"/>
    <w:qFormat/>
    <w:rsid w:val="00807DA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07DAF"/>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807DAF"/>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807DAF"/>
    <w:rPr>
      <w:rFonts w:eastAsia="Times New Roman" w:cs="Calibri"/>
      <w:color w:val="000000"/>
      <w:sz w:val="18"/>
    </w:rPr>
  </w:style>
  <w:style w:type="paragraph" w:customStyle="1" w:styleId="text1">
    <w:name w:val="text1"/>
    <w:basedOn w:val="Normal"/>
    <w:autoRedefine/>
    <w:uiPriority w:val="99"/>
    <w:qFormat/>
    <w:rsid w:val="00807DAF"/>
    <w:rPr>
      <w:rFonts w:eastAsia="Times New Roman" w:cs="Calibri"/>
      <w:szCs w:val="20"/>
    </w:rPr>
  </w:style>
  <w:style w:type="paragraph" w:customStyle="1" w:styleId="RepeatBlockHeading">
    <w:name w:val="Repeat Block Heading"/>
    <w:basedOn w:val="Normal"/>
    <w:autoRedefine/>
    <w:uiPriority w:val="99"/>
    <w:qFormat/>
    <w:rsid w:val="00807DAF"/>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807DAF"/>
    <w:pPr>
      <w:spacing w:before="72" w:after="72"/>
    </w:pPr>
    <w:rPr>
      <w:rFonts w:eastAsia="Times New Roman" w:cs="Calibri"/>
      <w:b/>
      <w:bCs/>
      <w:sz w:val="26"/>
      <w:szCs w:val="26"/>
    </w:rPr>
  </w:style>
  <w:style w:type="paragraph" w:customStyle="1" w:styleId="story-body">
    <w:name w:val="story-body"/>
    <w:basedOn w:val="Normal"/>
    <w:uiPriority w:val="99"/>
    <w:qFormat/>
    <w:rsid w:val="00807DAF"/>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807DAF"/>
    <w:rPr>
      <w:rFonts w:eastAsia="Times New Roman" w:cs="Calibri"/>
      <w:b/>
      <w:bCs/>
    </w:rPr>
  </w:style>
  <w:style w:type="paragraph" w:customStyle="1" w:styleId="TextofCards">
    <w:name w:val="Text of Cards"/>
    <w:basedOn w:val="Normal"/>
    <w:uiPriority w:val="99"/>
    <w:qFormat/>
    <w:rsid w:val="00807DAF"/>
    <w:rPr>
      <w:rFonts w:eastAsia="Times New Roman" w:cs="Calibri"/>
      <w:color w:val="000000"/>
      <w:spacing w:val="6"/>
      <w:szCs w:val="23"/>
    </w:rPr>
  </w:style>
  <w:style w:type="paragraph" w:customStyle="1" w:styleId="Corpotesto">
    <w:name w:val="Corpo testo"/>
    <w:basedOn w:val="Normal"/>
    <w:uiPriority w:val="99"/>
    <w:qFormat/>
    <w:rsid w:val="00807DAF"/>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807DAF"/>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807DAF"/>
    <w:rPr>
      <w:rFonts w:eastAsia="Times New Roman" w:cs="Calibri"/>
      <w:b/>
      <w:bCs/>
    </w:rPr>
  </w:style>
  <w:style w:type="paragraph" w:customStyle="1" w:styleId="inside-copy">
    <w:name w:val="inside-copy"/>
    <w:basedOn w:val="Normal"/>
    <w:uiPriority w:val="99"/>
    <w:qFormat/>
    <w:rsid w:val="00807DAF"/>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807DAF"/>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807DAF"/>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807DAF"/>
    <w:rPr>
      <w:rFonts w:ascii="Arial" w:hAnsi="Arial"/>
      <w:b w:val="0"/>
      <w:caps w:val="0"/>
      <w:sz w:val="20"/>
    </w:rPr>
  </w:style>
  <w:style w:type="paragraph" w:customStyle="1" w:styleId="ProjectTitleLine">
    <w:name w:val="Project Title Line"/>
    <w:basedOn w:val="Normal"/>
    <w:next w:val="Normal"/>
    <w:autoRedefine/>
    <w:uiPriority w:val="99"/>
    <w:qFormat/>
    <w:rsid w:val="00807DAF"/>
    <w:pPr>
      <w:jc w:val="center"/>
    </w:pPr>
    <w:rPr>
      <w:rFonts w:eastAsia="Times New Roman" w:cs="Calibri"/>
      <w:caps/>
      <w:szCs w:val="20"/>
    </w:rPr>
  </w:style>
  <w:style w:type="paragraph" w:customStyle="1" w:styleId="LanguageStrike">
    <w:name w:val="Language Strike"/>
    <w:basedOn w:val="Normal"/>
    <w:next w:val="Normal"/>
    <w:uiPriority w:val="99"/>
    <w:qFormat/>
    <w:rsid w:val="00807DAF"/>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807DAF"/>
    <w:rPr>
      <w:rFonts w:eastAsia="Times New Roman" w:cs="Calibri"/>
      <w:szCs w:val="20"/>
      <w:u w:val="single"/>
    </w:rPr>
  </w:style>
  <w:style w:type="paragraph" w:customStyle="1" w:styleId="Normal10pt">
    <w:name w:val="Normal + 10 pt"/>
    <w:basedOn w:val="Normal"/>
    <w:uiPriority w:val="99"/>
    <w:qFormat/>
    <w:rsid w:val="00807DAF"/>
    <w:rPr>
      <w:rFonts w:eastAsia="Times New Roman" w:cs="Calibri"/>
      <w:szCs w:val="20"/>
    </w:rPr>
  </w:style>
  <w:style w:type="paragraph" w:customStyle="1" w:styleId="cardChar1Char">
    <w:name w:val="card Char1 Char"/>
    <w:basedOn w:val="Normal"/>
    <w:uiPriority w:val="99"/>
    <w:qFormat/>
    <w:rsid w:val="00807DAF"/>
    <w:pPr>
      <w:ind w:left="288" w:right="288"/>
    </w:pPr>
    <w:rPr>
      <w:rFonts w:eastAsia="Times New Roman" w:cs="Calibri"/>
      <w:szCs w:val="20"/>
    </w:rPr>
  </w:style>
  <w:style w:type="paragraph" w:customStyle="1" w:styleId="CM12">
    <w:name w:val="CM12"/>
    <w:basedOn w:val="Default"/>
    <w:next w:val="Default"/>
    <w:uiPriority w:val="99"/>
    <w:qFormat/>
    <w:rsid w:val="00807DA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07DAF"/>
    <w:pPr>
      <w:widowControl w:val="0"/>
      <w:spacing w:after="480"/>
    </w:pPr>
    <w:rPr>
      <w:rFonts w:ascii="Granjon LT Std" w:hAnsi="Granjon LT Std"/>
      <w:color w:val="auto"/>
    </w:rPr>
  </w:style>
  <w:style w:type="paragraph" w:customStyle="1" w:styleId="CM10">
    <w:name w:val="CM10"/>
    <w:basedOn w:val="Default"/>
    <w:next w:val="Default"/>
    <w:uiPriority w:val="99"/>
    <w:qFormat/>
    <w:rsid w:val="00807DAF"/>
    <w:pPr>
      <w:widowControl w:val="0"/>
      <w:spacing w:line="320" w:lineRule="atLeast"/>
    </w:pPr>
    <w:rPr>
      <w:rFonts w:ascii="Granjon LT Std" w:hAnsi="Granjon LT Std"/>
      <w:color w:val="auto"/>
    </w:rPr>
  </w:style>
  <w:style w:type="paragraph" w:customStyle="1" w:styleId="bold">
    <w:name w:val="bold"/>
    <w:basedOn w:val="Normal"/>
    <w:uiPriority w:val="99"/>
    <w:qFormat/>
    <w:rsid w:val="00807DAF"/>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807DAF"/>
    <w:rPr>
      <w:rFonts w:ascii="Arial Narrow" w:eastAsia="Times New Roman" w:hAnsi="Arial Narrow" w:cs="Calibri"/>
      <w:strike/>
      <w:szCs w:val="20"/>
    </w:rPr>
  </w:style>
  <w:style w:type="paragraph" w:customStyle="1" w:styleId="textbodyblack">
    <w:name w:val="textbodyblack"/>
    <w:basedOn w:val="Normal"/>
    <w:uiPriority w:val="99"/>
    <w:qFormat/>
    <w:rsid w:val="00807DAF"/>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807DA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07D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807D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807DAF"/>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807DAF"/>
    <w:rPr>
      <w:rFonts w:ascii="Georgia" w:eastAsia="Times New Roman" w:hAnsi="Georgia"/>
      <w:b/>
      <w:bCs/>
      <w:szCs w:val="16"/>
      <w:u w:val="single"/>
    </w:rPr>
  </w:style>
  <w:style w:type="paragraph" w:customStyle="1" w:styleId="CiteCorrected">
    <w:name w:val="Cite Corrected"/>
    <w:basedOn w:val="Normal"/>
    <w:link w:val="CiteCorrectedChar"/>
    <w:qFormat/>
    <w:rsid w:val="00807DAF"/>
    <w:rPr>
      <w:rFonts w:ascii="Georgia" w:eastAsia="Times New Roman" w:hAnsi="Georgia"/>
      <w:b/>
      <w:bCs/>
      <w:sz w:val="24"/>
      <w:szCs w:val="16"/>
      <w:u w:val="single"/>
    </w:rPr>
  </w:style>
  <w:style w:type="paragraph" w:customStyle="1" w:styleId="CardText2">
    <w:name w:val="Card Text 2"/>
    <w:basedOn w:val="CardText10"/>
    <w:link w:val="CardText2Char"/>
    <w:qFormat/>
    <w:rsid w:val="00807DA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rPr>
  </w:style>
  <w:style w:type="paragraph" w:customStyle="1" w:styleId="StyleLeft02">
    <w:name w:val="Style Left:  0.2&quot;"/>
    <w:basedOn w:val="Normal"/>
    <w:uiPriority w:val="99"/>
    <w:qFormat/>
    <w:rsid w:val="00807DAF"/>
    <w:pPr>
      <w:ind w:left="288"/>
    </w:pPr>
    <w:rPr>
      <w:rFonts w:eastAsia="SimSun" w:cs="Calibri"/>
      <w:szCs w:val="20"/>
      <w:lang w:eastAsia="zh-CN"/>
    </w:rPr>
  </w:style>
  <w:style w:type="paragraph" w:customStyle="1" w:styleId="story-body-text">
    <w:name w:val="story-body-text"/>
    <w:basedOn w:val="Normal"/>
    <w:uiPriority w:val="99"/>
    <w:qFormat/>
    <w:rsid w:val="00807DAF"/>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807DA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07DAF"/>
    <w:rPr>
      <w:u w:val="single"/>
    </w:rPr>
  </w:style>
  <w:style w:type="paragraph" w:customStyle="1" w:styleId="StyleCardText11ptUnderline">
    <w:name w:val="Style Card Text + 11 pt Underline"/>
    <w:link w:val="StyleCardText11ptUnderlineChar"/>
    <w:qFormat/>
    <w:rsid w:val="00807DA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07DAF"/>
    <w:rPr>
      <w:rFonts w:ascii="Georgia" w:hAnsi="Georgia"/>
      <w:sz w:val="16"/>
    </w:rPr>
  </w:style>
  <w:style w:type="paragraph" w:customStyle="1" w:styleId="StyleMinimizedText11pt">
    <w:name w:val="Style Minimized Text + 11 pt"/>
    <w:basedOn w:val="Normal"/>
    <w:link w:val="StyleMinimizedText11ptChar"/>
    <w:qFormat/>
    <w:rsid w:val="00807DAF"/>
    <w:rPr>
      <w:rFonts w:ascii="Georgia" w:hAnsi="Georgia"/>
      <w:sz w:val="16"/>
    </w:rPr>
  </w:style>
  <w:style w:type="character" w:customStyle="1" w:styleId="StyleMinimizedText11pt1Char">
    <w:name w:val="Style Minimized Text + 11 pt1 Char"/>
    <w:basedOn w:val="DefaultParagraphFont"/>
    <w:link w:val="StyleMinimizedText11pt1"/>
    <w:locked/>
    <w:rsid w:val="00807DAF"/>
    <w:rPr>
      <w:rFonts w:ascii="Georgia" w:hAnsi="Georgia"/>
      <w:sz w:val="16"/>
    </w:rPr>
  </w:style>
  <w:style w:type="paragraph" w:customStyle="1" w:styleId="StyleMinimizedText11pt1">
    <w:name w:val="Style Minimized Text + 11 pt1"/>
    <w:basedOn w:val="Normal"/>
    <w:link w:val="StyleMinimizedText11pt1Char"/>
    <w:qFormat/>
    <w:rsid w:val="00807DAF"/>
    <w:rPr>
      <w:rFonts w:ascii="Georgia" w:hAnsi="Georgia"/>
      <w:sz w:val="16"/>
    </w:rPr>
  </w:style>
  <w:style w:type="character" w:customStyle="1" w:styleId="Debate-CardSmalltextF2Char">
    <w:name w:val="Debate- Card Small text F2 Char"/>
    <w:link w:val="Debate-CardSmalltextF2"/>
    <w:locked/>
    <w:rsid w:val="00807DAF"/>
    <w:rPr>
      <w:rFonts w:ascii="Arial Narrow" w:hAnsi="Arial Narrow"/>
      <w:sz w:val="16"/>
    </w:rPr>
  </w:style>
  <w:style w:type="paragraph" w:customStyle="1" w:styleId="Debate-CardSmalltextF2">
    <w:name w:val="Debate- Card Small text F2"/>
    <w:basedOn w:val="Normal"/>
    <w:next w:val="Normal"/>
    <w:link w:val="Debate-CardSmalltextF2Char"/>
    <w:qFormat/>
    <w:rsid w:val="00807DA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07DAF"/>
    <w:rPr>
      <w:rFonts w:ascii="Arial Narrow" w:hAnsi="Arial Narrow"/>
      <w:b/>
      <w:sz w:val="18"/>
      <w:u w:val="single"/>
    </w:rPr>
  </w:style>
  <w:style w:type="paragraph" w:customStyle="1" w:styleId="Debate-EmphasizedText-F5">
    <w:name w:val="Debate- Emphasized Text- F5"/>
    <w:basedOn w:val="Normal"/>
    <w:link w:val="Debate-EmphasizedText-F5Char"/>
    <w:qFormat/>
    <w:rsid w:val="00807DA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07DA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07DA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07DA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07DAF"/>
    <w:rPr>
      <w:rFonts w:ascii="Times New Roman" w:eastAsia="Times New Roman" w:hAnsi="Times New Roman" w:cs="Calibri"/>
      <w:sz w:val="16"/>
    </w:rPr>
  </w:style>
  <w:style w:type="character" w:customStyle="1" w:styleId="CardStyleChar">
    <w:name w:val="Card Style Char"/>
    <w:link w:val="CardStyle"/>
    <w:locked/>
    <w:rsid w:val="00807DAF"/>
    <w:rPr>
      <w:rFonts w:ascii="Calibri" w:eastAsia="Times New Roman" w:hAnsi="Calibri" w:cs="Calibri"/>
      <w:sz w:val="22"/>
      <w:szCs w:val="22"/>
    </w:rPr>
  </w:style>
  <w:style w:type="paragraph" w:customStyle="1" w:styleId="emactive">
    <w:name w:val="emactive"/>
    <w:basedOn w:val="Normal"/>
    <w:uiPriority w:val="99"/>
    <w:qFormat/>
    <w:rsid w:val="00807DAF"/>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807DAF"/>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807DA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07DAF"/>
    <w:rPr>
      <w:rFonts w:ascii="Georgia" w:eastAsia="Times New Roman" w:hAnsi="Georgia" w:cs="Times New Roman"/>
      <w:b/>
      <w:sz w:val="24"/>
      <w:u w:val="single"/>
    </w:rPr>
  </w:style>
  <w:style w:type="character" w:customStyle="1" w:styleId="CardHighlightChar">
    <w:name w:val="Card Highlight Char"/>
    <w:link w:val="CardHighlight"/>
    <w:locked/>
    <w:rsid w:val="00807DA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07DAF"/>
    <w:pPr>
      <w:shd w:val="clear" w:color="auto" w:fill="66FFFF"/>
    </w:pPr>
    <w:rPr>
      <w:rFonts w:eastAsia="Calibri" w:cs="Calibri"/>
      <w:sz w:val="24"/>
      <w:u w:val="single"/>
    </w:rPr>
  </w:style>
  <w:style w:type="character" w:customStyle="1" w:styleId="BlockHeaderHiddenChar">
    <w:name w:val="Block Header Hidden Char"/>
    <w:link w:val="BlockHeaderHidden"/>
    <w:locked/>
    <w:rsid w:val="00807DA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07DA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07DAF"/>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807DAF"/>
    <w:rPr>
      <w:rFonts w:eastAsia="MS Gothic" w:cs="Arial"/>
      <w:bCs w:val="0"/>
      <w:sz w:val="24"/>
      <w:szCs w:val="24"/>
    </w:rPr>
  </w:style>
  <w:style w:type="paragraph" w:customStyle="1" w:styleId="nromal">
    <w:name w:val="nromal"/>
    <w:basedOn w:val="Normal"/>
    <w:uiPriority w:val="99"/>
    <w:qFormat/>
    <w:rsid w:val="00807DAF"/>
    <w:pPr>
      <w:keepNext/>
      <w:keepLines/>
      <w:spacing w:before="200"/>
      <w:outlineLvl w:val="3"/>
    </w:pPr>
    <w:rPr>
      <w:rFonts w:eastAsia="Times New Roman" w:cs="Cambria"/>
      <w:b/>
      <w:iCs/>
    </w:rPr>
  </w:style>
  <w:style w:type="paragraph" w:customStyle="1" w:styleId="natural">
    <w:name w:val="natural"/>
    <w:basedOn w:val="Normal"/>
    <w:uiPriority w:val="99"/>
    <w:qFormat/>
    <w:rsid w:val="00807DAF"/>
    <w:pPr>
      <w:keepNext/>
      <w:keepLines/>
      <w:spacing w:before="200"/>
      <w:outlineLvl w:val="3"/>
    </w:pPr>
    <w:rPr>
      <w:rFonts w:eastAsia="Times New Roman" w:cs="Calibri"/>
      <w:b/>
      <w:iCs/>
    </w:rPr>
  </w:style>
  <w:style w:type="paragraph" w:customStyle="1" w:styleId="nroaml">
    <w:name w:val="nroaml"/>
    <w:basedOn w:val="Normal"/>
    <w:uiPriority w:val="99"/>
    <w:qFormat/>
    <w:rsid w:val="00807DAF"/>
    <w:pPr>
      <w:keepNext/>
      <w:keepLines/>
      <w:spacing w:before="200"/>
      <w:outlineLvl w:val="3"/>
    </w:pPr>
    <w:rPr>
      <w:rFonts w:eastAsia="Times New Roman" w:cs="Calibri"/>
      <w:b/>
      <w:iCs/>
    </w:rPr>
  </w:style>
  <w:style w:type="paragraph" w:customStyle="1" w:styleId="noraml">
    <w:name w:val="noraml"/>
    <w:basedOn w:val="Normal"/>
    <w:uiPriority w:val="99"/>
    <w:qFormat/>
    <w:rsid w:val="00807DAF"/>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807DAF"/>
    <w:rPr>
      <w:rFonts w:ascii="Georgia" w:eastAsia="Calibri" w:hAnsi="Georgia"/>
      <w:sz w:val="16"/>
      <w:szCs w:val="16"/>
    </w:rPr>
  </w:style>
  <w:style w:type="paragraph" w:customStyle="1" w:styleId="SmallSizeParagraph">
    <w:name w:val="Small Size Paragraph"/>
    <w:basedOn w:val="Normal"/>
    <w:link w:val="SmallSizeParagraphChar"/>
    <w:qFormat/>
    <w:rsid w:val="00807DA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07DA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07DAF"/>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807DA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07DAF"/>
    <w:rPr>
      <w:rFonts w:ascii="Times New Roman" w:eastAsia="Times New Roman" w:hAnsi="Times New Roman" w:cs="Times New Roman"/>
      <w:strike/>
      <w:sz w:val="20"/>
    </w:rPr>
  </w:style>
  <w:style w:type="character" w:customStyle="1" w:styleId="CardT1Char">
    <w:name w:val="CardT1 Char"/>
    <w:link w:val="CardT1"/>
    <w:locked/>
    <w:rsid w:val="00807DAF"/>
    <w:rPr>
      <w:rFonts w:ascii="Arial" w:eastAsia="Calibri" w:hAnsi="Arial" w:cs="Arial"/>
      <w:kern w:val="2"/>
      <w:sz w:val="14"/>
      <w:szCs w:val="14"/>
      <w:lang w:eastAsia="zh-TW"/>
    </w:rPr>
  </w:style>
  <w:style w:type="paragraph" w:customStyle="1" w:styleId="CardT1">
    <w:name w:val="CardT1"/>
    <w:basedOn w:val="Normal"/>
    <w:link w:val="CardT1Char"/>
    <w:qFormat/>
    <w:rsid w:val="00807DAF"/>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807DA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07DA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07DAF"/>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807DAF"/>
    <w:rPr>
      <w:rFonts w:eastAsia="MS Mincho" w:cs="Calibri"/>
      <w:b/>
      <w:sz w:val="24"/>
      <w:u w:val="single"/>
    </w:rPr>
  </w:style>
  <w:style w:type="paragraph" w:customStyle="1" w:styleId="2909F619802848F09E01365C32F34654">
    <w:name w:val="2909F619802848F09E01365C32F34654"/>
    <w:uiPriority w:val="99"/>
    <w:qFormat/>
    <w:rsid w:val="00807DA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07DAF"/>
    <w:rPr>
      <w:rFonts w:ascii="Georgia" w:eastAsia="Calibri" w:hAnsi="Georgia"/>
      <w:u w:val="single"/>
      <w:lang w:val="x-none" w:eastAsia="zh-CN"/>
    </w:rPr>
  </w:style>
  <w:style w:type="paragraph" w:customStyle="1" w:styleId="UnderlineS">
    <w:name w:val="Underline S"/>
    <w:basedOn w:val="Normal"/>
    <w:link w:val="UnderlineSChar"/>
    <w:qFormat/>
    <w:rsid w:val="00807DA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807DAF"/>
    <w:rPr>
      <w:rFonts w:ascii="Georgia" w:eastAsia="SimSun" w:hAnsi="Georgia"/>
      <w:sz w:val="12"/>
    </w:rPr>
  </w:style>
  <w:style w:type="paragraph" w:customStyle="1" w:styleId="Ununderlined">
    <w:name w:val="Ununderlined"/>
    <w:basedOn w:val="Normal"/>
    <w:link w:val="UnunderlinedChar"/>
    <w:qFormat/>
    <w:rsid w:val="00807DAF"/>
    <w:rPr>
      <w:rFonts w:ascii="Georgia" w:eastAsia="SimSun" w:hAnsi="Georgia"/>
      <w:sz w:val="12"/>
    </w:rPr>
  </w:style>
  <w:style w:type="character" w:customStyle="1" w:styleId="HighlightingChar">
    <w:name w:val="Highlighting Char"/>
    <w:link w:val="Highlighting"/>
    <w:locked/>
    <w:rsid w:val="00807DAF"/>
    <w:rPr>
      <w:rFonts w:ascii="Georgia" w:eastAsia="SimSun" w:hAnsi="Georgia"/>
      <w:u w:val="thick"/>
    </w:rPr>
  </w:style>
  <w:style w:type="paragraph" w:customStyle="1" w:styleId="Highlighting">
    <w:name w:val="Highlighting"/>
    <w:basedOn w:val="Normal"/>
    <w:link w:val="HighlightingChar"/>
    <w:autoRedefine/>
    <w:qFormat/>
    <w:rsid w:val="00807DAF"/>
    <w:rPr>
      <w:rFonts w:ascii="Georgia" w:eastAsia="SimSun" w:hAnsi="Georgia"/>
      <w:sz w:val="24"/>
      <w:u w:val="thick"/>
    </w:rPr>
  </w:style>
  <w:style w:type="character" w:customStyle="1" w:styleId="CITEChar0">
    <w:name w:val="CITE Char"/>
    <w:link w:val="CITE"/>
    <w:locked/>
    <w:rsid w:val="00807DA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07DAF"/>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807DAF"/>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807DAF"/>
    <w:rPr>
      <w:rFonts w:eastAsia="Calibri" w:cs="Calibri"/>
      <w:b/>
      <w:sz w:val="24"/>
    </w:rPr>
  </w:style>
  <w:style w:type="paragraph" w:customStyle="1" w:styleId="D345FF3D873148C5AE3FBF3267827368">
    <w:name w:val="D345FF3D873148C5AE3FBF3267827368"/>
    <w:uiPriority w:val="99"/>
    <w:qFormat/>
    <w:rsid w:val="00807DA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07DA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07DA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07DA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07DAF"/>
    <w:rPr>
      <w:b/>
      <w:sz w:val="28"/>
    </w:rPr>
  </w:style>
  <w:style w:type="character" w:customStyle="1" w:styleId="SourcenameChar">
    <w:name w:val="Source name Char"/>
    <w:link w:val="Sourcename"/>
    <w:locked/>
    <w:rsid w:val="00807DA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07DAF"/>
    <w:rPr>
      <w:b/>
      <w:bCs/>
      <w:sz w:val="20"/>
    </w:rPr>
  </w:style>
  <w:style w:type="character" w:customStyle="1" w:styleId="underlinedcardChar">
    <w:name w:val="underlined card Char"/>
    <w:link w:val="underlinedcard0"/>
    <w:locked/>
    <w:rsid w:val="00807DA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07DAF"/>
    <w:rPr>
      <w:sz w:val="24"/>
      <w:u w:val="single"/>
    </w:rPr>
  </w:style>
  <w:style w:type="paragraph" w:customStyle="1" w:styleId="FullText">
    <w:name w:val="Full Text"/>
    <w:basedOn w:val="Normal"/>
    <w:uiPriority w:val="99"/>
    <w:qFormat/>
    <w:rsid w:val="00807DAF"/>
    <w:rPr>
      <w:rFonts w:eastAsia="Times New Roman" w:cs="Calibri"/>
      <w:sz w:val="16"/>
    </w:rPr>
  </w:style>
  <w:style w:type="character" w:customStyle="1" w:styleId="TextUnderlineChar">
    <w:name w:val="Text Underline Char"/>
    <w:link w:val="TextUnderline"/>
    <w:locked/>
    <w:rsid w:val="00807DA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07DA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807DA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07DA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07DA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07DA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807DAF"/>
    <w:pPr>
      <w:spacing w:before="240"/>
      <w:outlineLvl w:val="2"/>
    </w:pPr>
    <w:rPr>
      <w:rFonts w:eastAsia="Times New Roman" w:cs="Calibri"/>
      <w:b/>
    </w:rPr>
  </w:style>
  <w:style w:type="character" w:customStyle="1" w:styleId="CiteCardChar">
    <w:name w:val="Cite_Card Char"/>
    <w:link w:val="CiteCard0"/>
    <w:locked/>
    <w:rsid w:val="00807DAF"/>
    <w:rPr>
      <w:rFonts w:ascii="Times New Roman" w:eastAsia="Times New Roman" w:hAnsi="Times New Roman" w:cs="Arial"/>
      <w:bCs/>
      <w:sz w:val="20"/>
      <w:szCs w:val="20"/>
    </w:rPr>
  </w:style>
  <w:style w:type="paragraph" w:customStyle="1" w:styleId="CiteCard0">
    <w:name w:val="Cite_Card"/>
    <w:link w:val="CiteCardChar"/>
    <w:qFormat/>
    <w:rsid w:val="00807DA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07DAF"/>
    <w:pPr>
      <w:widowControl w:val="0"/>
    </w:pPr>
    <w:rPr>
      <w:rFonts w:eastAsia="MS Mincho"/>
      <w:color w:val="auto"/>
    </w:rPr>
  </w:style>
  <w:style w:type="paragraph" w:customStyle="1" w:styleId="dropcap">
    <w:name w:val="dropcap"/>
    <w:basedOn w:val="Normal"/>
    <w:uiPriority w:val="99"/>
    <w:qFormat/>
    <w:rsid w:val="00807DAF"/>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807DAF"/>
    <w:rPr>
      <w:rFonts w:ascii="Georgia" w:eastAsia="Times New Roman" w:hAnsi="Georgia" w:cs="Calibri"/>
      <w:sz w:val="22"/>
      <w:szCs w:val="22"/>
      <w:u w:val="single"/>
    </w:rPr>
  </w:style>
  <w:style w:type="paragraph" w:customStyle="1" w:styleId="StyleStyle49pt6">
    <w:name w:val="Style Style4 + 9 pt6"/>
    <w:basedOn w:val="Style4"/>
    <w:link w:val="StyleStyle49pt6Char"/>
    <w:qFormat/>
    <w:rsid w:val="00807DAF"/>
    <w:rPr>
      <w:rFonts w:ascii="Georgia" w:hAnsi="Georgia"/>
    </w:rPr>
  </w:style>
  <w:style w:type="character" w:customStyle="1" w:styleId="UnderlineCharCharCharCharChar">
    <w:name w:val="Underline Char Char Char Char Char"/>
    <w:link w:val="UnderlineCharCharCharChar"/>
    <w:locked/>
    <w:rsid w:val="00807DA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07DA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07DA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07DA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07DA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07DAF"/>
    <w:rPr>
      <w:rFonts w:ascii="Georgia" w:hAnsi="Georgia" w:cs="Calibri"/>
      <w:b/>
      <w:bCs/>
      <w:sz w:val="24"/>
      <w:u w:val="single"/>
    </w:rPr>
  </w:style>
  <w:style w:type="character" w:customStyle="1" w:styleId="DebatenoramlChar">
    <w:name w:val="Debatenoraml Char"/>
    <w:link w:val="Debatenoraml"/>
    <w:locked/>
    <w:rsid w:val="00807DAF"/>
    <w:rPr>
      <w:rFonts w:ascii="Times New Roman" w:hAnsi="Times New Roman" w:cs="Times New Roman"/>
    </w:rPr>
  </w:style>
  <w:style w:type="paragraph" w:customStyle="1" w:styleId="Debatenoraml">
    <w:name w:val="Debatenoraml"/>
    <w:basedOn w:val="NoSpacing"/>
    <w:link w:val="DebatenoramlChar"/>
    <w:qFormat/>
    <w:rsid w:val="00807DAF"/>
    <w:pPr>
      <w:spacing w:before="0" w:line="240" w:lineRule="auto"/>
    </w:pPr>
    <w:rPr>
      <w:rFonts w:ascii="Times New Roman" w:hAnsi="Times New Roman" w:cs="Times New Roman"/>
    </w:rPr>
  </w:style>
  <w:style w:type="paragraph" w:customStyle="1" w:styleId="SynergyTag">
    <w:name w:val="SynergyTag"/>
    <w:basedOn w:val="Normal"/>
    <w:uiPriority w:val="99"/>
    <w:qFormat/>
    <w:rsid w:val="00807DAF"/>
    <w:rPr>
      <w:rFonts w:eastAsia="Calibri" w:cs="Calibri"/>
      <w:b/>
    </w:rPr>
  </w:style>
  <w:style w:type="character" w:customStyle="1" w:styleId="QualsChar">
    <w:name w:val="Quals Char"/>
    <w:link w:val="Quals"/>
    <w:locked/>
    <w:rsid w:val="00807DAF"/>
    <w:rPr>
      <w:rFonts w:ascii="Georgia" w:eastAsia="Calibri" w:hAnsi="Georgia"/>
      <w:sz w:val="18"/>
    </w:rPr>
  </w:style>
  <w:style w:type="paragraph" w:customStyle="1" w:styleId="Quals">
    <w:name w:val="Quals"/>
    <w:basedOn w:val="Normal"/>
    <w:link w:val="QualsChar"/>
    <w:qFormat/>
    <w:rsid w:val="00807DAF"/>
    <w:rPr>
      <w:rFonts w:ascii="Georgia" w:eastAsia="Calibri" w:hAnsi="Georgia"/>
      <w:sz w:val="18"/>
    </w:rPr>
  </w:style>
  <w:style w:type="paragraph" w:customStyle="1" w:styleId="times">
    <w:name w:val="times"/>
    <w:basedOn w:val="Normal"/>
    <w:qFormat/>
    <w:rsid w:val="00807DAF"/>
    <w:pPr>
      <w:spacing w:before="100" w:beforeAutospacing="1" w:after="100" w:afterAutospacing="1"/>
    </w:pPr>
    <w:rPr>
      <w:rFonts w:eastAsia="Times New Roman" w:cs="Calibri"/>
      <w:sz w:val="24"/>
    </w:rPr>
  </w:style>
  <w:style w:type="paragraph" w:customStyle="1" w:styleId="BodyA">
    <w:name w:val="Body A"/>
    <w:uiPriority w:val="99"/>
    <w:qFormat/>
    <w:rsid w:val="00807DAF"/>
    <w:rPr>
      <w:rFonts w:ascii="Helvetica" w:eastAsia="ヒラギノ角ゴ Pro W3" w:hAnsi="Helvetica" w:cs="Times New Roman"/>
      <w:color w:val="000000"/>
      <w:szCs w:val="20"/>
    </w:rPr>
  </w:style>
  <w:style w:type="character" w:customStyle="1" w:styleId="StarredChar">
    <w:name w:val="Starred Char"/>
    <w:link w:val="Starred"/>
    <w:locked/>
    <w:rsid w:val="00807DAF"/>
    <w:rPr>
      <w:rFonts w:ascii="Georgia" w:eastAsia="Times New Roman" w:hAnsi="Georgia"/>
      <w:b/>
      <w:caps/>
      <w:szCs w:val="28"/>
      <w:u w:val="single"/>
    </w:rPr>
  </w:style>
  <w:style w:type="paragraph" w:customStyle="1" w:styleId="Starred">
    <w:name w:val="Starred"/>
    <w:basedOn w:val="Normal"/>
    <w:link w:val="StarredChar"/>
    <w:qFormat/>
    <w:rsid w:val="00807DA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807DAF"/>
    <w:rPr>
      <w:rFonts w:ascii="Georgia" w:eastAsia="Times New Roman" w:hAnsi="Georgia"/>
      <w:b/>
      <w:caps/>
      <w:szCs w:val="28"/>
      <w:u w:val="single"/>
    </w:rPr>
  </w:style>
  <w:style w:type="paragraph" w:customStyle="1" w:styleId="NotStarred">
    <w:name w:val="NotStarred"/>
    <w:basedOn w:val="Normal"/>
    <w:link w:val="NotStarredChar"/>
    <w:qFormat/>
    <w:rsid w:val="00807DA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807DA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07DA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07DAF"/>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807DAF"/>
    <w:rPr>
      <w:rFonts w:ascii="Georgia" w:eastAsia="Calibri" w:hAnsi="Georgia"/>
      <w:b/>
    </w:rPr>
  </w:style>
  <w:style w:type="paragraph" w:customStyle="1" w:styleId="H4Tag">
    <w:name w:val="H4 (Tag)"/>
    <w:basedOn w:val="Normal"/>
    <w:link w:val="H4TagChar1"/>
    <w:qFormat/>
    <w:rsid w:val="00807DAF"/>
    <w:rPr>
      <w:rFonts w:ascii="Georgia" w:eastAsia="Calibri" w:hAnsi="Georgia"/>
      <w:b/>
      <w:sz w:val="24"/>
    </w:rPr>
  </w:style>
  <w:style w:type="paragraph" w:customStyle="1" w:styleId="CM25">
    <w:name w:val="CM25"/>
    <w:basedOn w:val="Default"/>
    <w:next w:val="Default"/>
    <w:qFormat/>
    <w:rsid w:val="00807DA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07DAF"/>
    <w:rPr>
      <w:rFonts w:ascii="Georgia" w:hAnsi="Georgia"/>
      <w:b/>
    </w:rPr>
  </w:style>
  <w:style w:type="paragraph" w:customStyle="1" w:styleId="Debate-CardTagandCite-F6">
    <w:name w:val="Debate- Card Tag and Cite- F6"/>
    <w:basedOn w:val="Normal"/>
    <w:link w:val="Debate-CardTagandCite-F6Char"/>
    <w:qFormat/>
    <w:rsid w:val="00807DAF"/>
    <w:pPr>
      <w:contextualSpacing/>
    </w:pPr>
    <w:rPr>
      <w:rFonts w:ascii="Georgia" w:hAnsi="Georgia"/>
      <w:b/>
      <w:sz w:val="24"/>
    </w:rPr>
  </w:style>
  <w:style w:type="character" w:customStyle="1" w:styleId="CardtextChar4">
    <w:name w:val="Card text Char"/>
    <w:link w:val="Cardtext3"/>
    <w:locked/>
    <w:rsid w:val="00807DAF"/>
    <w:rPr>
      <w:rFonts w:ascii="Arial Narrow" w:hAnsi="Arial Narrow"/>
      <w:u w:val="single"/>
    </w:rPr>
  </w:style>
  <w:style w:type="paragraph" w:customStyle="1" w:styleId="Cardtext3">
    <w:name w:val="Card text"/>
    <w:link w:val="CardtextChar4"/>
    <w:qFormat/>
    <w:rsid w:val="00807DAF"/>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07DAF"/>
    <w:rPr>
      <w:rFonts w:ascii="Georgia" w:eastAsia="Times New Roman" w:hAnsi="Georgia"/>
      <w:b/>
      <w:szCs w:val="28"/>
      <w:u w:val="single"/>
    </w:rPr>
  </w:style>
  <w:style w:type="paragraph" w:customStyle="1" w:styleId="NewHeading2">
    <w:name w:val="NewHeading2"/>
    <w:basedOn w:val="Normal"/>
    <w:link w:val="NewHeading2Char"/>
    <w:qFormat/>
    <w:rsid w:val="00807DA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807DAF"/>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807DAF"/>
    <w:rPr>
      <w:rFonts w:eastAsia="Calibri" w:cs="Calibri"/>
    </w:rPr>
  </w:style>
  <w:style w:type="paragraph" w:customStyle="1" w:styleId="TagLine">
    <w:name w:val="Tag Line"/>
    <w:basedOn w:val="Normal"/>
    <w:next w:val="FullText"/>
    <w:uiPriority w:val="99"/>
    <w:qFormat/>
    <w:rsid w:val="00807DAF"/>
    <w:rPr>
      <w:rFonts w:ascii="Arial Narrow" w:eastAsia="Times New Roman" w:hAnsi="Arial Narrow" w:cs="Calibri"/>
      <w:b/>
      <w:sz w:val="28"/>
    </w:rPr>
  </w:style>
  <w:style w:type="paragraph" w:customStyle="1" w:styleId="Card6pt">
    <w:name w:val="Card 6pt"/>
    <w:basedOn w:val="Normal"/>
    <w:uiPriority w:val="99"/>
    <w:qFormat/>
    <w:rsid w:val="00807DAF"/>
    <w:pPr>
      <w:ind w:left="288" w:right="288"/>
    </w:pPr>
    <w:rPr>
      <w:rFonts w:ascii="Georgia" w:eastAsia="Calibri" w:hAnsi="Georgia" w:cs="Calibri"/>
      <w:color w:val="000000"/>
      <w:sz w:val="12"/>
      <w:szCs w:val="20"/>
    </w:rPr>
  </w:style>
  <w:style w:type="character" w:customStyle="1" w:styleId="FullCiteChar">
    <w:name w:val="Full Cite Char"/>
    <w:link w:val="FullCite"/>
    <w:locked/>
    <w:rsid w:val="00807DAF"/>
    <w:rPr>
      <w:rFonts w:ascii="Garamond" w:eastAsia="Calibri" w:hAnsi="Garamond"/>
    </w:rPr>
  </w:style>
  <w:style w:type="paragraph" w:customStyle="1" w:styleId="FullCite">
    <w:name w:val="Full Cite"/>
    <w:basedOn w:val="Normal"/>
    <w:next w:val="Normal"/>
    <w:link w:val="FullCiteChar"/>
    <w:qFormat/>
    <w:rsid w:val="00807DAF"/>
    <w:rPr>
      <w:rFonts w:ascii="Garamond" w:eastAsia="Calibri" w:hAnsi="Garamond"/>
      <w:sz w:val="24"/>
    </w:rPr>
  </w:style>
  <w:style w:type="character" w:customStyle="1" w:styleId="StyleCardStyleBlackUnderlineChar">
    <w:name w:val="Style Card Style + Black Underline Char"/>
    <w:link w:val="StyleCardStyleBlackUnderline"/>
    <w:locked/>
    <w:rsid w:val="00807DA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07DA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807DAF"/>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807DAF"/>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807DA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07DAF"/>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807DA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07DAF"/>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807DAF"/>
    <w:pPr>
      <w:spacing w:after="200" w:line="276" w:lineRule="auto"/>
    </w:pPr>
    <w:rPr>
      <w:rFonts w:eastAsia="Calibri"/>
      <w:color w:val="auto"/>
      <w:sz w:val="22"/>
    </w:rPr>
  </w:style>
  <w:style w:type="paragraph" w:customStyle="1" w:styleId="font-null">
    <w:name w:val="font-null"/>
    <w:basedOn w:val="Normal"/>
    <w:uiPriority w:val="99"/>
    <w:qFormat/>
    <w:rsid w:val="00807DAF"/>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807DAF"/>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807DA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07DAF"/>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807DAF"/>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807DAF"/>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807DAF"/>
    <w:pPr>
      <w:spacing w:before="100" w:beforeAutospacing="1" w:after="100" w:afterAutospacing="1"/>
    </w:pPr>
    <w:rPr>
      <w:rFonts w:eastAsia="Times New Roman" w:cs="Calibri"/>
      <w:sz w:val="24"/>
    </w:rPr>
  </w:style>
  <w:style w:type="paragraph" w:customStyle="1" w:styleId="class">
    <w:name w:val="class"/>
    <w:basedOn w:val="Normal"/>
    <w:uiPriority w:val="99"/>
    <w:qFormat/>
    <w:rsid w:val="00807DAF"/>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807DAF"/>
    <w:rPr>
      <w:rFonts w:ascii="Calibri" w:eastAsia="Calibri" w:hAnsi="Calibri" w:cs="Calibri"/>
      <w:b/>
      <w:caps/>
      <w:sz w:val="28"/>
      <w:szCs w:val="28"/>
      <w:lang w:val="es-ES"/>
    </w:rPr>
  </w:style>
  <w:style w:type="paragraph" w:customStyle="1" w:styleId="Pa6">
    <w:name w:val="Pa6"/>
    <w:basedOn w:val="Normal"/>
    <w:next w:val="Normal"/>
    <w:uiPriority w:val="99"/>
    <w:qFormat/>
    <w:rsid w:val="00807DAF"/>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807DAF"/>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807DAF"/>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807DAF"/>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807DAF"/>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807DAF"/>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807DA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07DAF"/>
    <w:rPr>
      <w:rFonts w:ascii="Georgia" w:eastAsia="SimSun" w:hAnsi="Georgia" w:cstheme="minorBidi"/>
      <w:b/>
      <w:bCs/>
      <w:sz w:val="24"/>
    </w:rPr>
  </w:style>
  <w:style w:type="paragraph" w:customStyle="1" w:styleId="summary">
    <w:name w:val="summary"/>
    <w:basedOn w:val="Normal"/>
    <w:uiPriority w:val="99"/>
    <w:qFormat/>
    <w:rsid w:val="00807DAF"/>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807DAF"/>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807DA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07DA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807DAF"/>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807DAF"/>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807DAF"/>
    <w:pPr>
      <w:ind w:left="288"/>
    </w:pPr>
    <w:rPr>
      <w:rFonts w:ascii="Garamond" w:eastAsia="Times New Roman" w:hAnsi="Garamond" w:cs="Calibri"/>
      <w:sz w:val="16"/>
    </w:rPr>
  </w:style>
  <w:style w:type="paragraph" w:customStyle="1" w:styleId="AAAcard">
    <w:name w:val="AAAcard"/>
    <w:basedOn w:val="Normal"/>
    <w:uiPriority w:val="99"/>
    <w:qFormat/>
    <w:rsid w:val="00807DAF"/>
    <w:pPr>
      <w:ind w:left="288" w:right="288"/>
    </w:pPr>
    <w:rPr>
      <w:rFonts w:eastAsia="Times New Roman" w:cs="Calibri"/>
    </w:rPr>
  </w:style>
  <w:style w:type="paragraph" w:customStyle="1" w:styleId="Caption3">
    <w:name w:val="Caption3"/>
    <w:basedOn w:val="Normal"/>
    <w:uiPriority w:val="99"/>
    <w:qFormat/>
    <w:rsid w:val="00807DAF"/>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807DAF"/>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807DAF"/>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807DAF"/>
    <w:pPr>
      <w:spacing w:before="100" w:beforeAutospacing="1" w:after="100" w:afterAutospacing="1"/>
    </w:pPr>
    <w:rPr>
      <w:rFonts w:eastAsia="Times New Roman" w:cs="Calibri"/>
      <w:sz w:val="24"/>
    </w:rPr>
  </w:style>
  <w:style w:type="paragraph" w:customStyle="1" w:styleId="CITEF3">
    <w:name w:val="CITE F3"/>
    <w:uiPriority w:val="99"/>
    <w:qFormat/>
    <w:rsid w:val="00807DA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07DA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07DA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07DA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07DAF"/>
    <w:pPr>
      <w:spacing w:after="200"/>
    </w:pPr>
    <w:rPr>
      <w:rFonts w:ascii="Calibri" w:eastAsia="Calibri" w:hAnsi="Calibri" w:cs="Times New Roman"/>
      <w:sz w:val="20"/>
      <w:szCs w:val="20"/>
      <w:u w:val="single"/>
    </w:rPr>
  </w:style>
  <w:style w:type="paragraph" w:customStyle="1" w:styleId="hotroute1">
    <w:name w:val="hot route!"/>
    <w:basedOn w:val="Normal"/>
    <w:qFormat/>
    <w:rsid w:val="00807DAF"/>
    <w:pPr>
      <w:ind w:left="144"/>
    </w:pPr>
    <w:rPr>
      <w:rFonts w:ascii="Cambria" w:eastAsia="Calibri" w:hAnsi="Cambria" w:cs="Calibri"/>
      <w:sz w:val="24"/>
    </w:rPr>
  </w:style>
  <w:style w:type="paragraph" w:customStyle="1" w:styleId="FreeFormA">
    <w:name w:val="Free Form A"/>
    <w:autoRedefine/>
    <w:uiPriority w:val="99"/>
    <w:qFormat/>
    <w:rsid w:val="00807DA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07DAF"/>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807DA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07DAF"/>
    <w:rPr>
      <w:rFonts w:ascii="Times New Roman" w:eastAsia="Times New Roman" w:hAnsi="Times New Roman" w:cs="Times New Roman"/>
      <w:sz w:val="10"/>
    </w:rPr>
  </w:style>
  <w:style w:type="paragraph" w:customStyle="1" w:styleId="subheader">
    <w:name w:val="subheader"/>
    <w:basedOn w:val="Normal"/>
    <w:uiPriority w:val="99"/>
    <w:qFormat/>
    <w:rsid w:val="00807DAF"/>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807DAF"/>
    <w:pPr>
      <w:spacing w:before="100" w:beforeAutospacing="1" w:after="100" w:afterAutospacing="1"/>
    </w:pPr>
    <w:rPr>
      <w:rFonts w:eastAsia="Times New Roman" w:cs="Calibri"/>
      <w:sz w:val="24"/>
    </w:rPr>
  </w:style>
  <w:style w:type="paragraph" w:customStyle="1" w:styleId="more">
    <w:name w:val="more"/>
    <w:basedOn w:val="Normal"/>
    <w:uiPriority w:val="99"/>
    <w:qFormat/>
    <w:rsid w:val="00807DAF"/>
    <w:pPr>
      <w:spacing w:before="100" w:beforeAutospacing="1" w:after="100" w:afterAutospacing="1"/>
    </w:pPr>
    <w:rPr>
      <w:rFonts w:eastAsia="Times New Roman" w:cs="Calibri"/>
      <w:sz w:val="24"/>
    </w:rPr>
  </w:style>
  <w:style w:type="paragraph" w:customStyle="1" w:styleId="story">
    <w:name w:val="story"/>
    <w:basedOn w:val="Normal"/>
    <w:uiPriority w:val="99"/>
    <w:qFormat/>
    <w:rsid w:val="00807DAF"/>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807DAF"/>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07DAF"/>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07DAF"/>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807DAF"/>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807DAF"/>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807DAF"/>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807DAF"/>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807DAF"/>
    <w:pPr>
      <w:widowControl w:val="0"/>
      <w:spacing w:after="63"/>
    </w:pPr>
    <w:rPr>
      <w:rFonts w:ascii="Arial" w:hAnsi="Arial"/>
      <w:color w:val="auto"/>
    </w:rPr>
  </w:style>
  <w:style w:type="paragraph" w:customStyle="1" w:styleId="CM35">
    <w:name w:val="CM35"/>
    <w:basedOn w:val="Default"/>
    <w:next w:val="Default"/>
    <w:uiPriority w:val="99"/>
    <w:qFormat/>
    <w:rsid w:val="00807DA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07DA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07DA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07DA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07DA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07DAF"/>
    <w:rPr>
      <w:rFonts w:ascii="Georgia" w:hAnsi="Georgia"/>
      <w:sz w:val="24"/>
      <w:szCs w:val="24"/>
      <w:lang w:val="x-none" w:eastAsia="x-none"/>
    </w:rPr>
  </w:style>
  <w:style w:type="character" w:customStyle="1" w:styleId="StyleCards11ptUnderlineChar">
    <w:name w:val="Style Cards + 11 pt Underline Char"/>
    <w:link w:val="StyleCards11ptUnderline"/>
    <w:locked/>
    <w:rsid w:val="00807DA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07DAF"/>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807DA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07DAF"/>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07DA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07DAF"/>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07DA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07DAF"/>
    <w:rPr>
      <w:rFonts w:ascii="Georgia" w:hAnsi="Georgia" w:cstheme="minorBidi"/>
      <w:sz w:val="24"/>
      <w:lang w:val="x-none" w:eastAsia="x-none"/>
    </w:rPr>
  </w:style>
  <w:style w:type="character" w:customStyle="1" w:styleId="NormalFontChar">
    <w:name w:val="Normal Font Char"/>
    <w:link w:val="NormalFont"/>
    <w:locked/>
    <w:rsid w:val="00807DAF"/>
    <w:rPr>
      <w:rFonts w:ascii="Times New Roman" w:eastAsia="Times New Roman" w:hAnsi="Times New Roman" w:cs="Times New Roman"/>
      <w:sz w:val="20"/>
      <w:szCs w:val="20"/>
    </w:rPr>
  </w:style>
  <w:style w:type="paragraph" w:customStyle="1" w:styleId="NormalFont">
    <w:name w:val="Normal Font"/>
    <w:link w:val="NormalFontChar"/>
    <w:qFormat/>
    <w:rsid w:val="00807DAF"/>
    <w:rPr>
      <w:rFonts w:ascii="Times New Roman" w:eastAsia="Times New Roman" w:hAnsi="Times New Roman" w:cs="Times New Roman"/>
      <w:sz w:val="20"/>
      <w:szCs w:val="20"/>
    </w:rPr>
  </w:style>
  <w:style w:type="paragraph" w:customStyle="1" w:styleId="StyleSmall11pt">
    <w:name w:val="Style Small + 11 pt"/>
    <w:uiPriority w:val="99"/>
    <w:qFormat/>
    <w:rsid w:val="00807DA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07DA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07DAF"/>
    <w:rPr>
      <w:u w:val="single"/>
      <w:lang w:val="x-none" w:eastAsia="x-none"/>
    </w:rPr>
  </w:style>
  <w:style w:type="character" w:customStyle="1" w:styleId="StyleNormalFont11ptBoldUnderlineChar">
    <w:name w:val="Style Normal Font + 11 pt Bold Underline Char"/>
    <w:link w:val="StyleNormalFont11ptBoldUnderline"/>
    <w:locked/>
    <w:rsid w:val="00807DA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07DAF"/>
    <w:rPr>
      <w:b/>
      <w:bCs/>
      <w:u w:val="single"/>
      <w:lang w:val="x-none" w:eastAsia="x-none"/>
    </w:rPr>
  </w:style>
  <w:style w:type="paragraph" w:customStyle="1" w:styleId="Smallfont0">
    <w:name w:val="Smallfont"/>
    <w:basedOn w:val="Normal"/>
    <w:uiPriority w:val="99"/>
    <w:qFormat/>
    <w:rsid w:val="00807DAF"/>
    <w:rPr>
      <w:rFonts w:eastAsia="Times New Roman" w:cs="Calibri"/>
      <w:sz w:val="15"/>
    </w:rPr>
  </w:style>
  <w:style w:type="paragraph" w:customStyle="1" w:styleId="formatvorlage2">
    <w:name w:val="formatvorlage2"/>
    <w:basedOn w:val="Normal"/>
    <w:uiPriority w:val="99"/>
    <w:qFormat/>
    <w:rsid w:val="00807DAF"/>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807DA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07DAF"/>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807DA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07DAF"/>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807DA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07DAF"/>
    <w:pPr>
      <w:ind w:left="144"/>
    </w:pPr>
    <w:rPr>
      <w:rFonts w:ascii="Georgia" w:eastAsia="Times New Roman" w:hAnsi="Georgia"/>
      <w:sz w:val="24"/>
      <w:lang w:val="x-none" w:eastAsia="x-none"/>
    </w:rPr>
  </w:style>
  <w:style w:type="paragraph" w:customStyle="1" w:styleId="deck">
    <w:name w:val="deck"/>
    <w:basedOn w:val="Normal"/>
    <w:uiPriority w:val="99"/>
    <w:qFormat/>
    <w:rsid w:val="00807DAF"/>
    <w:pPr>
      <w:spacing w:before="100" w:beforeAutospacing="1" w:after="100" w:afterAutospacing="1"/>
    </w:pPr>
    <w:rPr>
      <w:rFonts w:eastAsia="Times New Roman" w:cs="Calibri"/>
      <w:sz w:val="24"/>
    </w:rPr>
  </w:style>
  <w:style w:type="paragraph" w:customStyle="1" w:styleId="i1">
    <w:name w:val="i1"/>
    <w:basedOn w:val="Normal"/>
    <w:uiPriority w:val="99"/>
    <w:qFormat/>
    <w:rsid w:val="00807DAF"/>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807DAF"/>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807DAF"/>
    <w:pPr>
      <w:spacing w:before="100" w:beforeAutospacing="1" w:after="100" w:afterAutospacing="1"/>
    </w:pPr>
    <w:rPr>
      <w:rFonts w:eastAsia="Times New Roman" w:cs="Calibri"/>
      <w:sz w:val="24"/>
    </w:rPr>
  </w:style>
  <w:style w:type="paragraph" w:customStyle="1" w:styleId="Fifth">
    <w:name w:val="Fifth"/>
    <w:basedOn w:val="Normal"/>
    <w:link w:val="FifthChar"/>
    <w:qFormat/>
    <w:rsid w:val="00807DAF"/>
    <w:rPr>
      <w:rFonts w:eastAsia="Calibri" w:cs="Calibri"/>
    </w:rPr>
  </w:style>
  <w:style w:type="paragraph" w:customStyle="1" w:styleId="NoteLevel22">
    <w:name w:val="Note Level 22"/>
    <w:basedOn w:val="Normal"/>
    <w:next w:val="Normal"/>
    <w:uiPriority w:val="99"/>
    <w:qFormat/>
    <w:rsid w:val="00807DAF"/>
    <w:pPr>
      <w:keepNext/>
      <w:ind w:left="288" w:right="288"/>
    </w:pPr>
    <w:rPr>
      <w:rFonts w:ascii="Georgia" w:eastAsia="MS Gothic" w:hAnsi="Georgia" w:cs="Calibri"/>
      <w:szCs w:val="20"/>
    </w:rPr>
  </w:style>
  <w:style w:type="paragraph" w:customStyle="1" w:styleId="wp-caption-text">
    <w:name w:val="wp-caption-text"/>
    <w:basedOn w:val="Normal"/>
    <w:qFormat/>
    <w:rsid w:val="00807DAF"/>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807DA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07DA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07DAF"/>
    <w:pPr>
      <w:spacing w:before="100" w:beforeAutospacing="1" w:after="100" w:afterAutospacing="1"/>
    </w:pPr>
    <w:rPr>
      <w:rFonts w:cs="Calibri"/>
    </w:rPr>
  </w:style>
  <w:style w:type="paragraph" w:customStyle="1" w:styleId="description">
    <w:name w:val="description"/>
    <w:basedOn w:val="Normal"/>
    <w:uiPriority w:val="99"/>
    <w:qFormat/>
    <w:rsid w:val="00807DAF"/>
    <w:pPr>
      <w:spacing w:before="100" w:beforeAutospacing="1" w:after="100" w:afterAutospacing="1"/>
    </w:pPr>
    <w:rPr>
      <w:rFonts w:cs="Calibri"/>
    </w:rPr>
  </w:style>
  <w:style w:type="paragraph" w:customStyle="1" w:styleId="graf">
    <w:name w:val="graf"/>
    <w:basedOn w:val="Normal"/>
    <w:uiPriority w:val="99"/>
    <w:qFormat/>
    <w:rsid w:val="00807DAF"/>
    <w:pPr>
      <w:spacing w:before="100" w:beforeAutospacing="1" w:after="100" w:afterAutospacing="1"/>
    </w:pPr>
    <w:rPr>
      <w:rFonts w:cs="Calibri"/>
    </w:rPr>
  </w:style>
  <w:style w:type="paragraph" w:customStyle="1" w:styleId="column">
    <w:name w:val="column"/>
    <w:basedOn w:val="Normal"/>
    <w:uiPriority w:val="99"/>
    <w:qFormat/>
    <w:rsid w:val="00807DAF"/>
    <w:pPr>
      <w:spacing w:before="100" w:beforeAutospacing="1" w:after="100" w:afterAutospacing="1"/>
    </w:pPr>
    <w:rPr>
      <w:rFonts w:cs="Calibri"/>
    </w:rPr>
  </w:style>
  <w:style w:type="paragraph" w:customStyle="1" w:styleId="recirc-container">
    <w:name w:val="recirc-container"/>
    <w:basedOn w:val="Normal"/>
    <w:uiPriority w:val="99"/>
    <w:qFormat/>
    <w:rsid w:val="00807DAF"/>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07DA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07DA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07DA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07DAF"/>
    <w:rPr>
      <w:rFonts w:ascii="Georgia" w:hAnsi="Georgia" w:hint="default"/>
      <w:i/>
      <w:iCs/>
      <w:color w:val="808080"/>
    </w:rPr>
  </w:style>
  <w:style w:type="character" w:customStyle="1" w:styleId="cardchar00">
    <w:name w:val="cardchar0"/>
    <w:basedOn w:val="DefaultParagraphFont"/>
    <w:rsid w:val="00807DAF"/>
  </w:style>
  <w:style w:type="character" w:customStyle="1" w:styleId="UnderlineNon-bold">
    <w:name w:val="Underline Non - bold"/>
    <w:rsid w:val="00807DA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07DAF"/>
    <w:rPr>
      <w:rFonts w:cs="Calibri"/>
    </w:rPr>
  </w:style>
  <w:style w:type="character" w:customStyle="1" w:styleId="StyleHeading4UnderlinedsmalltextGaramondChar">
    <w:name w:val="Style Heading 4Underlinedsmall text + Garamond Char"/>
    <w:link w:val="StyleHeading4UnderlinedsmalltextGaramond"/>
    <w:locked/>
    <w:rsid w:val="00807DAF"/>
    <w:rPr>
      <w:rFonts w:ascii="Calibri" w:eastAsiaTheme="minorHAnsi" w:hAnsi="Calibri" w:cs="Calibri"/>
      <w:sz w:val="22"/>
      <w:szCs w:val="22"/>
    </w:rPr>
  </w:style>
  <w:style w:type="character" w:customStyle="1" w:styleId="Heading5Char2">
    <w:name w:val="Heading 5 Char2"/>
    <w:rsid w:val="00807DA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07DAF"/>
    <w:rPr>
      <w:rFonts w:ascii="Arial" w:hAnsi="Arial" w:cs="Arial"/>
      <w:vanish/>
      <w:sz w:val="16"/>
      <w:szCs w:val="16"/>
    </w:rPr>
  </w:style>
  <w:style w:type="paragraph" w:styleId="z-TopofForm">
    <w:name w:val="HTML Top of Form"/>
    <w:basedOn w:val="Normal"/>
    <w:next w:val="Normal"/>
    <w:link w:val="z-TopofFormChar"/>
    <w:hidden/>
    <w:uiPriority w:val="99"/>
    <w:unhideWhenUsed/>
    <w:rsid w:val="00807DAF"/>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807DAF"/>
    <w:rPr>
      <w:rFonts w:ascii="Arial" w:eastAsiaTheme="minorHAnsi" w:hAnsi="Arial" w:cs="Arial"/>
      <w:vanish/>
      <w:sz w:val="16"/>
      <w:szCs w:val="16"/>
    </w:rPr>
  </w:style>
  <w:style w:type="character" w:customStyle="1" w:styleId="z-BottomofFormChar">
    <w:name w:val="z-Bottom of Form Char"/>
    <w:basedOn w:val="DefaultParagraphFont"/>
    <w:link w:val="z-BottomofForm"/>
    <w:uiPriority w:val="99"/>
    <w:rsid w:val="00807DA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07DAF"/>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807DAF"/>
    <w:rPr>
      <w:rFonts w:ascii="Arial" w:eastAsiaTheme="minorHAnsi" w:hAnsi="Arial" w:cs="Arial"/>
      <w:vanish/>
      <w:sz w:val="16"/>
      <w:szCs w:val="16"/>
    </w:rPr>
  </w:style>
  <w:style w:type="character" w:customStyle="1" w:styleId="Style2CharChar">
    <w:name w:val="Style2 Char Char"/>
    <w:rsid w:val="00807DAF"/>
    <w:rPr>
      <w:u w:val="thick"/>
      <w:lang w:val="en-US" w:eastAsia="en-US" w:bidi="ar-SA"/>
    </w:rPr>
  </w:style>
  <w:style w:type="character" w:customStyle="1" w:styleId="authordate1">
    <w:name w:val="authordate"/>
    <w:rsid w:val="00807DAF"/>
  </w:style>
  <w:style w:type="character" w:customStyle="1" w:styleId="underline0">
    <w:name w:val="%underline"/>
    <w:qFormat/>
    <w:rsid w:val="00807DAF"/>
    <w:rPr>
      <w:rFonts w:ascii="Times New Roman" w:hAnsi="Times New Roman" w:cs="Times New Roman" w:hint="default"/>
      <w:strike w:val="0"/>
      <w:dstrike w:val="0"/>
      <w:sz w:val="16"/>
      <w:u w:val="none"/>
      <w:effect w:val="none"/>
    </w:rPr>
  </w:style>
  <w:style w:type="character" w:customStyle="1" w:styleId="AUNDERLINE0">
    <w:name w:val="AUNDERLINE"/>
    <w:qFormat/>
    <w:rsid w:val="00807DAF"/>
    <w:rPr>
      <w:rFonts w:ascii="Times New Roman" w:hAnsi="Times New Roman" w:cs="Times New Roman" w:hint="default"/>
      <w:sz w:val="20"/>
      <w:u w:val="single"/>
    </w:rPr>
  </w:style>
  <w:style w:type="character" w:customStyle="1" w:styleId="UnderlinedCharChar">
    <w:name w:val="Underlined Char Char"/>
    <w:rsid w:val="00807DAF"/>
    <w:rPr>
      <w:rFonts w:ascii="Garamond" w:hAnsi="Garamond" w:hint="default"/>
      <w:szCs w:val="28"/>
      <w:u w:val="single"/>
      <w:lang w:val="en-US" w:eastAsia="en-US" w:bidi="ar-SA"/>
    </w:rPr>
  </w:style>
  <w:style w:type="character" w:customStyle="1" w:styleId="slug-doi">
    <w:name w:val="slug-doi"/>
    <w:basedOn w:val="DefaultParagraphFont"/>
    <w:rsid w:val="00807DAF"/>
  </w:style>
  <w:style w:type="character" w:customStyle="1" w:styleId="af">
    <w:name w:val="af"/>
    <w:basedOn w:val="DefaultParagraphFont"/>
    <w:rsid w:val="00807DAF"/>
  </w:style>
  <w:style w:type="character" w:customStyle="1" w:styleId="ab">
    <w:name w:val="ab"/>
    <w:basedOn w:val="DefaultParagraphFont"/>
    <w:rsid w:val="00807DAF"/>
  </w:style>
  <w:style w:type="character" w:customStyle="1" w:styleId="em">
    <w:name w:val="em"/>
    <w:basedOn w:val="DefaultParagraphFont"/>
    <w:rsid w:val="00807DAF"/>
  </w:style>
  <w:style w:type="character" w:customStyle="1" w:styleId="au">
    <w:name w:val="au"/>
    <w:basedOn w:val="DefaultParagraphFont"/>
    <w:rsid w:val="00807DAF"/>
  </w:style>
  <w:style w:type="character" w:customStyle="1" w:styleId="ti">
    <w:name w:val="ti"/>
    <w:basedOn w:val="DefaultParagraphFont"/>
    <w:rsid w:val="00807DAF"/>
  </w:style>
  <w:style w:type="character" w:customStyle="1" w:styleId="subheadblue">
    <w:name w:val="subhead_blue"/>
    <w:basedOn w:val="DefaultParagraphFont"/>
    <w:rsid w:val="00807DAF"/>
  </w:style>
  <w:style w:type="character" w:customStyle="1" w:styleId="affiliation">
    <w:name w:val="affiliation"/>
    <w:basedOn w:val="DefaultParagraphFont"/>
    <w:rsid w:val="00807DAF"/>
  </w:style>
  <w:style w:type="character" w:customStyle="1" w:styleId="slug-doi-wrapper">
    <w:name w:val="slug-doi-wrapper"/>
    <w:basedOn w:val="DefaultParagraphFont"/>
    <w:rsid w:val="00807DAF"/>
  </w:style>
  <w:style w:type="character" w:customStyle="1" w:styleId="slug-metadata-noteahead-of-print">
    <w:name w:val="slug-metadata-note ahead-of-print"/>
    <w:basedOn w:val="DefaultParagraphFont"/>
    <w:rsid w:val="00807DAF"/>
  </w:style>
  <w:style w:type="character" w:customStyle="1" w:styleId="slug-ahead-of-print-date">
    <w:name w:val="slug-ahead-of-print-date"/>
    <w:basedOn w:val="DefaultParagraphFont"/>
    <w:rsid w:val="00807DAF"/>
  </w:style>
  <w:style w:type="character" w:customStyle="1" w:styleId="medium-bold">
    <w:name w:val="medium-bold"/>
    <w:basedOn w:val="DefaultParagraphFont"/>
    <w:rsid w:val="00807DAF"/>
  </w:style>
  <w:style w:type="character" w:customStyle="1" w:styleId="updated-short-citation">
    <w:name w:val="updated-short-citation"/>
    <w:basedOn w:val="DefaultParagraphFont"/>
    <w:rsid w:val="00807DAF"/>
  </w:style>
  <w:style w:type="character" w:customStyle="1" w:styleId="goohl0">
    <w:name w:val="goohl0"/>
    <w:basedOn w:val="DefaultParagraphFont"/>
    <w:rsid w:val="00807DAF"/>
  </w:style>
  <w:style w:type="character" w:customStyle="1" w:styleId="CharChar6">
    <w:name w:val="Char Char6"/>
    <w:rsid w:val="00807DAF"/>
    <w:rPr>
      <w:rFonts w:ascii="Arial" w:hAnsi="Arial" w:cs="Arial" w:hint="default"/>
      <w:bCs/>
      <w:sz w:val="16"/>
      <w:szCs w:val="26"/>
      <w:lang w:val="en-US" w:eastAsia="en-US" w:bidi="ar-SA"/>
    </w:rPr>
  </w:style>
  <w:style w:type="character" w:customStyle="1" w:styleId="TagCharChar1">
    <w:name w:val="Tag Char Char1"/>
    <w:rsid w:val="00807DAF"/>
    <w:rPr>
      <w:b/>
      <w:bCs w:val="0"/>
      <w:sz w:val="24"/>
      <w:szCs w:val="24"/>
      <w:lang w:val="en-US" w:eastAsia="en-US" w:bidi="ar-SA"/>
    </w:rPr>
  </w:style>
  <w:style w:type="character" w:customStyle="1" w:styleId="12TimesNewRoman">
    <w:name w:val="12 Times New Roman"/>
    <w:rsid w:val="00807DA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07DA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07DAF"/>
    <w:rPr>
      <w:rFonts w:ascii="Times New Roman" w:hAnsi="Times New Roman" w:cs="Times New Roman" w:hint="default"/>
      <w:strike w:val="0"/>
      <w:dstrike w:val="0"/>
      <w:sz w:val="14"/>
      <w:u w:val="none"/>
      <w:effect w:val="none"/>
    </w:rPr>
  </w:style>
  <w:style w:type="character" w:customStyle="1" w:styleId="F8-UnderlineBold">
    <w:name w:val="F8 - Underline/Bold"/>
    <w:rsid w:val="00807DAF"/>
    <w:rPr>
      <w:rFonts w:ascii="Times New Roman" w:hAnsi="Times New Roman" w:cs="Times New Roman" w:hint="default"/>
      <w:b/>
      <w:bCs w:val="0"/>
      <w:sz w:val="20"/>
      <w:u w:val="single"/>
    </w:rPr>
  </w:style>
  <w:style w:type="character" w:customStyle="1" w:styleId="F7-SmallFont">
    <w:name w:val="F7 - Small Font"/>
    <w:rsid w:val="00807DAF"/>
    <w:rPr>
      <w:rFonts w:ascii="Times New Roman" w:hAnsi="Times New Roman" w:cs="Times New Roman" w:hint="default"/>
      <w:sz w:val="14"/>
    </w:rPr>
  </w:style>
  <w:style w:type="character" w:customStyle="1" w:styleId="Brief-Bold">
    <w:name w:val="Brief - Bold"/>
    <w:rsid w:val="00807DAF"/>
    <w:rPr>
      <w:rFonts w:ascii="Times New Roman" w:hAnsi="Times New Roman" w:cs="Times New Roman" w:hint="default"/>
      <w:b/>
      <w:bCs w:val="0"/>
    </w:rPr>
  </w:style>
  <w:style w:type="character" w:customStyle="1" w:styleId="Card-Underline">
    <w:name w:val="Card - Underline"/>
    <w:rsid w:val="00807DAF"/>
    <w:rPr>
      <w:rFonts w:ascii="Times New Roman" w:hAnsi="Times New Roman" w:cs="Times New Roman" w:hint="default"/>
      <w:u w:val="single"/>
    </w:rPr>
  </w:style>
  <w:style w:type="character" w:customStyle="1" w:styleId="beriefunderline">
    <w:name w:val="berief = underline"/>
    <w:rsid w:val="00807DAF"/>
    <w:rPr>
      <w:rFonts w:ascii="Times New Roman" w:eastAsia="Times New Roman" w:hAnsi="Times New Roman" w:cs="Times New Roman" w:hint="default"/>
      <w:sz w:val="20"/>
      <w:u w:val="single"/>
    </w:rPr>
  </w:style>
  <w:style w:type="character" w:customStyle="1" w:styleId="BoldText10pt">
    <w:name w:val="Bold Text 10 pt"/>
    <w:rsid w:val="00807DA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807DAF"/>
    <w:rPr>
      <w:i/>
      <w:iCs w:val="0"/>
    </w:rPr>
  </w:style>
  <w:style w:type="character" w:customStyle="1" w:styleId="eoeaheader">
    <w:name w:val="eoea_header"/>
    <w:basedOn w:val="DefaultParagraphFont"/>
    <w:rsid w:val="00807DAF"/>
  </w:style>
  <w:style w:type="character" w:customStyle="1" w:styleId="SC4208902">
    <w:name w:val="SC.4.208902"/>
    <w:rsid w:val="00807DAF"/>
    <w:rPr>
      <w:rFonts w:ascii="Century" w:hAnsi="Century" w:cs="Century" w:hint="default"/>
      <w:color w:val="000000"/>
      <w:sz w:val="22"/>
      <w:szCs w:val="22"/>
    </w:rPr>
  </w:style>
  <w:style w:type="character" w:customStyle="1" w:styleId="SC4208915">
    <w:name w:val="SC.4.208915"/>
    <w:rsid w:val="00807DAF"/>
    <w:rPr>
      <w:rFonts w:ascii="Century" w:hAnsi="Century" w:cs="Century" w:hint="default"/>
      <w:color w:val="000000"/>
      <w:sz w:val="13"/>
      <w:szCs w:val="13"/>
    </w:rPr>
  </w:style>
  <w:style w:type="character" w:customStyle="1" w:styleId="SC273764">
    <w:name w:val="SC.2.73764"/>
    <w:rsid w:val="00807DAF"/>
    <w:rPr>
      <w:rFonts w:ascii="Century" w:hAnsi="Century" w:cs="Century" w:hint="default"/>
      <w:color w:val="000000"/>
      <w:sz w:val="72"/>
      <w:szCs w:val="72"/>
    </w:rPr>
  </w:style>
  <w:style w:type="character" w:customStyle="1" w:styleId="SC273779">
    <w:name w:val="SC.2.73779"/>
    <w:rsid w:val="00807DAF"/>
    <w:rPr>
      <w:rFonts w:ascii="Century" w:hAnsi="Century" w:cs="Century" w:hint="default"/>
      <w:color w:val="000000"/>
      <w:sz w:val="40"/>
      <w:szCs w:val="40"/>
    </w:rPr>
  </w:style>
  <w:style w:type="character" w:customStyle="1" w:styleId="SC273763">
    <w:name w:val="SC.2.73763"/>
    <w:rsid w:val="00807DAF"/>
    <w:rPr>
      <w:rFonts w:ascii="Century" w:hAnsi="Century" w:cs="Century" w:hint="default"/>
      <w:b/>
      <w:bCs/>
      <w:color w:val="000000"/>
    </w:rPr>
  </w:style>
  <w:style w:type="character" w:customStyle="1" w:styleId="SC4208910">
    <w:name w:val="SC.4.208910"/>
    <w:rsid w:val="00807DAF"/>
    <w:rPr>
      <w:rFonts w:ascii="Century" w:hAnsi="Century" w:cs="Century" w:hint="default"/>
      <w:color w:val="000000"/>
      <w:sz w:val="28"/>
      <w:szCs w:val="28"/>
    </w:rPr>
  </w:style>
  <w:style w:type="character" w:customStyle="1" w:styleId="SC4208911">
    <w:name w:val="SC.4.208911"/>
    <w:rsid w:val="00807DAF"/>
    <w:rPr>
      <w:rFonts w:ascii="Century" w:hAnsi="Century" w:cs="Century" w:hint="default"/>
      <w:color w:val="000000"/>
    </w:rPr>
  </w:style>
  <w:style w:type="character" w:customStyle="1" w:styleId="articlesubtitle">
    <w:name w:val="article_sub_title"/>
    <w:basedOn w:val="DefaultParagraphFont"/>
    <w:rsid w:val="00807DAF"/>
  </w:style>
  <w:style w:type="character" w:customStyle="1" w:styleId="newsdate2">
    <w:name w:val="news_date2"/>
    <w:basedOn w:val="DefaultParagraphFont"/>
    <w:rsid w:val="00807DAF"/>
  </w:style>
  <w:style w:type="character" w:customStyle="1" w:styleId="readarticleheader">
    <w:name w:val="readarticleheader"/>
    <w:basedOn w:val="DefaultParagraphFont"/>
    <w:rsid w:val="00807DAF"/>
  </w:style>
  <w:style w:type="character" w:customStyle="1" w:styleId="UnderlineChar20">
    <w:name w:val="Underline Char2"/>
    <w:rsid w:val="00807DAF"/>
    <w:rPr>
      <w:rFonts w:ascii="Trebuchet MS" w:hAnsi="Trebuchet MS" w:hint="default"/>
      <w:u w:val="thick"/>
      <w:lang w:val="en-US" w:eastAsia="zh-CN" w:bidi="ar-SA"/>
    </w:rPr>
  </w:style>
  <w:style w:type="character" w:customStyle="1" w:styleId="BoldUnderliningChar">
    <w:name w:val="Bold Underlining Char"/>
    <w:rsid w:val="00807DAF"/>
    <w:rPr>
      <w:rFonts w:ascii="Arial Narrow" w:eastAsia="Times New Roman" w:hAnsi="Arial Narrow" w:hint="default"/>
      <w:b/>
      <w:bCs w:val="0"/>
      <w:szCs w:val="24"/>
      <w:u w:val="single"/>
      <w:lang w:val="en-GB" w:eastAsia="en-US" w:bidi="ar-SA"/>
    </w:rPr>
  </w:style>
  <w:style w:type="character" w:customStyle="1" w:styleId="medium-normal1">
    <w:name w:val="medium-normal1"/>
    <w:rsid w:val="00807DAF"/>
    <w:rPr>
      <w:rFonts w:ascii="Arial" w:hAnsi="Arial" w:cs="Arial" w:hint="default"/>
      <w:b w:val="0"/>
      <w:bCs w:val="0"/>
      <w:i w:val="0"/>
      <w:iCs w:val="0"/>
      <w:sz w:val="20"/>
      <w:szCs w:val="20"/>
    </w:rPr>
  </w:style>
  <w:style w:type="character" w:customStyle="1" w:styleId="UnderlinedCardChar0">
    <w:name w:val="Underlined Card Char"/>
    <w:rsid w:val="00807DAF"/>
    <w:rPr>
      <w:rFonts w:ascii="Palatino Linotype" w:hAnsi="Palatino Linotype" w:hint="default"/>
      <w:u w:val="single"/>
      <w:lang w:val="en-US" w:eastAsia="en-US" w:bidi="ar-SA"/>
    </w:rPr>
  </w:style>
  <w:style w:type="character" w:customStyle="1" w:styleId="char">
    <w:name w:val="char"/>
    <w:basedOn w:val="DefaultParagraphFont"/>
    <w:rsid w:val="00807DAF"/>
  </w:style>
  <w:style w:type="character" w:customStyle="1" w:styleId="UnderlineCharCharCharCharCharChar">
    <w:name w:val="Underline Char Char Char Char Char Char"/>
    <w:rsid w:val="00807DAF"/>
    <w:rPr>
      <w:rFonts w:ascii="Arial Narrow" w:hAnsi="Arial Narrow" w:hint="default"/>
      <w:szCs w:val="24"/>
      <w:u w:val="single"/>
      <w:lang w:val="en-US" w:eastAsia="en-US" w:bidi="ar-SA"/>
    </w:rPr>
  </w:style>
  <w:style w:type="character" w:customStyle="1" w:styleId="klink">
    <w:name w:val="klink"/>
    <w:basedOn w:val="DefaultParagraphFont"/>
    <w:rsid w:val="00807DAF"/>
  </w:style>
  <w:style w:type="character" w:customStyle="1" w:styleId="date10">
    <w:name w:val="date1"/>
    <w:basedOn w:val="DefaultParagraphFont"/>
    <w:rsid w:val="00807DAF"/>
  </w:style>
  <w:style w:type="character" w:customStyle="1" w:styleId="bolding1">
    <w:name w:val="bolding1"/>
    <w:rsid w:val="00807DAF"/>
    <w:rPr>
      <w:b/>
      <w:bCs/>
    </w:rPr>
  </w:style>
  <w:style w:type="character" w:customStyle="1" w:styleId="bookoptions1">
    <w:name w:val="book_options1"/>
    <w:rsid w:val="00807DAF"/>
    <w:rPr>
      <w:b/>
      <w:bCs/>
      <w:color w:val="333366"/>
    </w:rPr>
  </w:style>
  <w:style w:type="character" w:customStyle="1" w:styleId="descriptionblock">
    <w:name w:val="description block"/>
    <w:basedOn w:val="DefaultParagraphFont"/>
    <w:rsid w:val="00807DAF"/>
  </w:style>
  <w:style w:type="character" w:customStyle="1" w:styleId="detailsboxblock">
    <w:name w:val="detailsbox block"/>
    <w:basedOn w:val="DefaultParagraphFont"/>
    <w:rsid w:val="00807DAF"/>
  </w:style>
  <w:style w:type="character" w:customStyle="1" w:styleId="Char3">
    <w:name w:val="Char3"/>
    <w:rsid w:val="00807DAF"/>
    <w:rPr>
      <w:rFonts w:ascii="Arial" w:hAnsi="Arial" w:cs="Arial" w:hint="default"/>
      <w:bCs/>
      <w:u w:val="thick"/>
      <w:lang w:val="en-US" w:eastAsia="en-US" w:bidi="ar-SA"/>
    </w:rPr>
  </w:style>
  <w:style w:type="character" w:customStyle="1" w:styleId="texto11">
    <w:name w:val="texto11"/>
    <w:rsid w:val="00807DAF"/>
    <w:rPr>
      <w:rFonts w:ascii="Arial" w:hAnsi="Arial" w:cs="Arial" w:hint="default"/>
      <w:b w:val="0"/>
      <w:bCs w:val="0"/>
      <w:i w:val="0"/>
      <w:iCs w:val="0"/>
      <w:caps w:val="0"/>
      <w:color w:val="000000"/>
      <w:sz w:val="26"/>
      <w:szCs w:val="26"/>
    </w:rPr>
  </w:style>
  <w:style w:type="character" w:customStyle="1" w:styleId="CardTagChar">
    <w:name w:val="Card Tag Char"/>
    <w:rsid w:val="00807DAF"/>
    <w:rPr>
      <w:rFonts w:ascii="Arial Narrow" w:hAnsi="Arial Narrow" w:hint="default"/>
      <w:b/>
      <w:bCs w:val="0"/>
      <w:sz w:val="24"/>
      <w:szCs w:val="24"/>
      <w:lang w:val="en-US" w:eastAsia="en-US" w:bidi="ar-SA"/>
    </w:rPr>
  </w:style>
  <w:style w:type="character" w:customStyle="1" w:styleId="DebateCiteCharCharChar">
    <w:name w:val="Debate Cite Char Char Char"/>
    <w:rsid w:val="00807DAF"/>
    <w:rPr>
      <w:b/>
      <w:bCs w:val="0"/>
      <w:sz w:val="32"/>
      <w:szCs w:val="32"/>
      <w:lang w:val="en-US" w:eastAsia="en-US" w:bidi="ar-SA"/>
    </w:rPr>
  </w:style>
  <w:style w:type="character" w:customStyle="1" w:styleId="TagChar3">
    <w:name w:val="Tag Char3"/>
    <w:rsid w:val="00807DAF"/>
    <w:rPr>
      <w:rFonts w:ascii="Palatino Linotype" w:hAnsi="Palatino Linotype" w:hint="default"/>
      <w:b/>
      <w:bCs w:val="0"/>
      <w:sz w:val="24"/>
      <w:szCs w:val="24"/>
      <w:lang w:val="en-US" w:eastAsia="en-US" w:bidi="ar-SA"/>
    </w:rPr>
  </w:style>
  <w:style w:type="character" w:customStyle="1" w:styleId="TagandCiteChar">
    <w:name w:val="Tag and Cite Char"/>
    <w:rsid w:val="00807DAF"/>
    <w:rPr>
      <w:color w:val="333333"/>
      <w:sz w:val="22"/>
      <w:szCs w:val="22"/>
      <w:lang w:val="en-US" w:eastAsia="en-US" w:bidi="ar-SA"/>
    </w:rPr>
  </w:style>
  <w:style w:type="character" w:customStyle="1" w:styleId="Style10ptBold">
    <w:name w:val="Style 10 pt Bold"/>
    <w:rsid w:val="00807DAF"/>
    <w:rPr>
      <w:b/>
      <w:bCs/>
      <w:sz w:val="20"/>
    </w:rPr>
  </w:style>
  <w:style w:type="character" w:customStyle="1" w:styleId="text9">
    <w:name w:val="text9"/>
    <w:basedOn w:val="DefaultParagraphFont"/>
    <w:rsid w:val="00807DAF"/>
  </w:style>
  <w:style w:type="character" w:customStyle="1" w:styleId="text21">
    <w:name w:val="text21"/>
    <w:basedOn w:val="DefaultParagraphFont"/>
    <w:rsid w:val="00807DAF"/>
  </w:style>
  <w:style w:type="character" w:customStyle="1" w:styleId="text19">
    <w:name w:val="text19"/>
    <w:basedOn w:val="DefaultParagraphFont"/>
    <w:rsid w:val="00807DAF"/>
  </w:style>
  <w:style w:type="character" w:customStyle="1" w:styleId="term2">
    <w:name w:val="term2"/>
    <w:rsid w:val="00807DAF"/>
    <w:rPr>
      <w:b/>
      <w:bCs/>
    </w:rPr>
  </w:style>
  <w:style w:type="character" w:customStyle="1" w:styleId="pmterms12">
    <w:name w:val="pmterms12"/>
    <w:rsid w:val="00807DAF"/>
    <w:rPr>
      <w:b/>
      <w:bCs/>
      <w:i w:val="0"/>
      <w:iCs w:val="0"/>
      <w:color w:val="000000"/>
    </w:rPr>
  </w:style>
  <w:style w:type="character" w:customStyle="1" w:styleId="ToReadChar">
    <w:name w:val="To Read Char"/>
    <w:rsid w:val="00807DAF"/>
    <w:rPr>
      <w:rFonts w:ascii="Verdana" w:hAnsi="Verdana" w:hint="default"/>
      <w:b/>
      <w:bCs w:val="0"/>
      <w:szCs w:val="24"/>
      <w:u w:val="single"/>
      <w:lang w:val="en-US" w:eastAsia="en-US" w:bidi="ar-SA"/>
    </w:rPr>
  </w:style>
  <w:style w:type="character" w:customStyle="1" w:styleId="ToReadCharChar">
    <w:name w:val="To Read Char Char"/>
    <w:rsid w:val="00807DAF"/>
    <w:rPr>
      <w:rFonts w:ascii="Verdana" w:hAnsi="Verdana" w:hint="default"/>
      <w:b/>
      <w:bCs w:val="0"/>
      <w:szCs w:val="24"/>
      <w:u w:val="single"/>
      <w:lang w:val="en-US" w:eastAsia="en-US" w:bidi="ar-SA"/>
    </w:rPr>
  </w:style>
  <w:style w:type="character" w:customStyle="1" w:styleId="bio">
    <w:name w:val="bio"/>
    <w:basedOn w:val="DefaultParagraphFont"/>
    <w:rsid w:val="00807DAF"/>
  </w:style>
  <w:style w:type="character" w:customStyle="1" w:styleId="storytextstyle">
    <w:name w:val="storytextstyle"/>
    <w:basedOn w:val="DefaultParagraphFont"/>
    <w:rsid w:val="00807DAF"/>
  </w:style>
  <w:style w:type="character" w:customStyle="1" w:styleId="cardunderlinedCharChar">
    <w:name w:val="card underlined Char Char"/>
    <w:rsid w:val="00807DAF"/>
    <w:rPr>
      <w:rFonts w:ascii="Arial" w:hAnsi="Arial" w:cs="Arial" w:hint="default"/>
      <w:sz w:val="22"/>
      <w:szCs w:val="24"/>
      <w:u w:val="single"/>
      <w:lang w:val="en-US" w:eastAsia="en-US" w:bidi="ar-SA"/>
    </w:rPr>
  </w:style>
  <w:style w:type="character" w:customStyle="1" w:styleId="Style2Char0">
    <w:name w:val="Style2 Char"/>
    <w:rsid w:val="00807DAF"/>
    <w:rPr>
      <w:rFonts w:ascii="Book Antiqua" w:hAnsi="Book Antiqua" w:hint="default"/>
      <w:u w:val="thick"/>
      <w:lang w:val="en-US" w:eastAsia="en-US" w:bidi="ar-SA"/>
    </w:rPr>
  </w:style>
  <w:style w:type="character" w:customStyle="1" w:styleId="Style2Char1">
    <w:name w:val="Style2 Char1"/>
    <w:rsid w:val="00807DAF"/>
    <w:rPr>
      <w:rFonts w:ascii="Book Antiqua" w:hAnsi="Book Antiqua" w:hint="default"/>
      <w:szCs w:val="24"/>
      <w:u w:val="thick"/>
      <w:lang w:val="en-US" w:eastAsia="en-US" w:bidi="ar-SA"/>
    </w:rPr>
  </w:style>
  <w:style w:type="character" w:customStyle="1" w:styleId="articlehead21">
    <w:name w:val="articlehead21"/>
    <w:rsid w:val="00807DAF"/>
    <w:rPr>
      <w:rFonts w:ascii="Arial" w:hAnsi="Arial" w:cs="Arial" w:hint="default"/>
      <w:b/>
      <w:bCs/>
      <w:color w:val="660000"/>
      <w:sz w:val="20"/>
      <w:szCs w:val="20"/>
    </w:rPr>
  </w:style>
  <w:style w:type="character" w:customStyle="1" w:styleId="TagCiteChar1">
    <w:name w:val="Tag/Cite Char1"/>
    <w:rsid w:val="00807DAF"/>
    <w:rPr>
      <w:b/>
      <w:bCs w:val="0"/>
      <w:lang w:val="en-US" w:eastAsia="en-US" w:bidi="ar-SA"/>
    </w:rPr>
  </w:style>
  <w:style w:type="character" w:customStyle="1" w:styleId="goohl2">
    <w:name w:val="goohl2"/>
    <w:basedOn w:val="DefaultParagraphFont"/>
    <w:rsid w:val="00807DAF"/>
  </w:style>
  <w:style w:type="character" w:customStyle="1" w:styleId="CardCharChar0">
    <w:name w:val="Card Char Char"/>
    <w:rsid w:val="00807DAF"/>
    <w:rPr>
      <w:lang w:val="en-US" w:eastAsia="en-US" w:bidi="ar-SA"/>
    </w:rPr>
  </w:style>
  <w:style w:type="character" w:customStyle="1" w:styleId="BriefTitle1Char">
    <w:name w:val="Brief Title 1 Char"/>
    <w:rsid w:val="00807DAF"/>
    <w:rPr>
      <w:b/>
      <w:bCs w:val="0"/>
      <w:u w:val="single"/>
      <w:lang w:val="en-US" w:eastAsia="en-US" w:bidi="ar-SA"/>
    </w:rPr>
  </w:style>
  <w:style w:type="character" w:customStyle="1" w:styleId="TagCiteCharChar">
    <w:name w:val="Tag/Cite Char Char"/>
    <w:rsid w:val="00807DAF"/>
    <w:rPr>
      <w:b/>
      <w:bCs w:val="0"/>
      <w:lang w:val="en-US" w:eastAsia="en-US" w:bidi="ar-SA"/>
    </w:rPr>
  </w:style>
  <w:style w:type="character" w:customStyle="1" w:styleId="btx">
    <w:name w:val="btx"/>
    <w:basedOn w:val="DefaultParagraphFont"/>
    <w:rsid w:val="00807DAF"/>
  </w:style>
  <w:style w:type="character" w:customStyle="1" w:styleId="CardChar1">
    <w:name w:val="Card Char1"/>
    <w:rsid w:val="00807DAF"/>
    <w:rPr>
      <w:lang w:val="en-US" w:eastAsia="en-US" w:bidi="ar-SA"/>
    </w:rPr>
  </w:style>
  <w:style w:type="character" w:customStyle="1" w:styleId="prodgeneral1">
    <w:name w:val="prodgeneral1"/>
    <w:rsid w:val="00807DAF"/>
    <w:rPr>
      <w:rFonts w:ascii="Verdana" w:hAnsi="Verdana" w:hint="default"/>
      <w:b w:val="0"/>
      <w:bCs w:val="0"/>
      <w:caps w:val="0"/>
      <w:color w:val="000000"/>
      <w:spacing w:val="0"/>
      <w:sz w:val="16"/>
      <w:szCs w:val="16"/>
    </w:rPr>
  </w:style>
  <w:style w:type="character" w:customStyle="1" w:styleId="summary1">
    <w:name w:val="summary1"/>
    <w:rsid w:val="00807DAF"/>
    <w:rPr>
      <w:rFonts w:ascii="Arial" w:hAnsi="Arial" w:cs="Arial" w:hint="default"/>
      <w:sz w:val="18"/>
      <w:szCs w:val="18"/>
    </w:rPr>
  </w:style>
  <w:style w:type="character" w:customStyle="1" w:styleId="text3">
    <w:name w:val="text3"/>
    <w:basedOn w:val="DefaultParagraphFont"/>
    <w:rsid w:val="00807DAF"/>
  </w:style>
  <w:style w:type="character" w:customStyle="1" w:styleId="cardtextsmallChar">
    <w:name w:val="card text small Char"/>
    <w:rsid w:val="00807DAF"/>
    <w:rPr>
      <w:rFonts w:ascii="Arial Narrow" w:hAnsi="Arial Narrow" w:hint="default"/>
      <w:sz w:val="16"/>
      <w:szCs w:val="24"/>
      <w:lang w:val="en-US" w:eastAsia="en-US" w:bidi="ar-SA"/>
    </w:rPr>
  </w:style>
  <w:style w:type="character" w:customStyle="1" w:styleId="countrytitle1">
    <w:name w:val="countrytitle1"/>
    <w:rsid w:val="00807DAF"/>
    <w:rPr>
      <w:rFonts w:ascii="Verdana" w:hAnsi="Verdana" w:hint="default"/>
      <w:b/>
      <w:bCs/>
      <w:color w:val="293643"/>
      <w:sz w:val="24"/>
      <w:szCs w:val="24"/>
    </w:rPr>
  </w:style>
  <w:style w:type="character" w:customStyle="1" w:styleId="storyheader1">
    <w:name w:val="storyheader1"/>
    <w:rsid w:val="00807DAF"/>
    <w:rPr>
      <w:rFonts w:ascii="Verdana" w:hAnsi="Verdana" w:hint="default"/>
      <w:b/>
      <w:bCs/>
      <w:color w:val="000000"/>
      <w:sz w:val="21"/>
      <w:szCs w:val="21"/>
    </w:rPr>
  </w:style>
  <w:style w:type="character" w:customStyle="1" w:styleId="cardunderlinedChar0">
    <w:name w:val="card underlined Char"/>
    <w:rsid w:val="00807DAF"/>
    <w:rPr>
      <w:rFonts w:ascii="Arial" w:hAnsi="Arial" w:cs="Arial" w:hint="default"/>
      <w:sz w:val="22"/>
      <w:szCs w:val="24"/>
      <w:u w:val="single"/>
      <w:lang w:val="en-US" w:eastAsia="en-US" w:bidi="ar-SA"/>
    </w:rPr>
  </w:style>
  <w:style w:type="character" w:customStyle="1" w:styleId="article1">
    <w:name w:val="article1"/>
    <w:rsid w:val="00807DAF"/>
    <w:rPr>
      <w:rFonts w:ascii="Verdana" w:hAnsi="Verdana" w:hint="default"/>
      <w:color w:val="333333"/>
      <w:sz w:val="16"/>
      <w:szCs w:val="16"/>
    </w:rPr>
  </w:style>
  <w:style w:type="character" w:customStyle="1" w:styleId="story-posted-date1">
    <w:name w:val="story-posted-date1"/>
    <w:rsid w:val="00807DA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07DA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07DAF"/>
  </w:style>
  <w:style w:type="character" w:customStyle="1" w:styleId="textmedium">
    <w:name w:val="textmedium"/>
    <w:basedOn w:val="DefaultParagraphFont"/>
    <w:rsid w:val="00807DAF"/>
  </w:style>
  <w:style w:type="character" w:customStyle="1" w:styleId="citation1">
    <w:name w:val="citation1"/>
    <w:rsid w:val="00807DAF"/>
    <w:rPr>
      <w:rFonts w:ascii="Verdana" w:hAnsi="Verdana" w:hint="default"/>
      <w:sz w:val="17"/>
      <w:szCs w:val="17"/>
    </w:rPr>
  </w:style>
  <w:style w:type="character" w:customStyle="1" w:styleId="hithighlite">
    <w:name w:val="hithighlite"/>
    <w:basedOn w:val="DefaultParagraphFont"/>
    <w:rsid w:val="00807DAF"/>
  </w:style>
  <w:style w:type="character" w:customStyle="1" w:styleId="articlecontent">
    <w:name w:val="articlecontent"/>
    <w:basedOn w:val="DefaultParagraphFont"/>
    <w:rsid w:val="00807DAF"/>
  </w:style>
  <w:style w:type="character" w:customStyle="1" w:styleId="fource1">
    <w:name w:val="fource1"/>
    <w:rsid w:val="00807DAF"/>
    <w:rPr>
      <w:sz w:val="34"/>
      <w:szCs w:val="34"/>
    </w:rPr>
  </w:style>
  <w:style w:type="character" w:customStyle="1" w:styleId="LanguageStrikeChar">
    <w:name w:val="Language Strike Char"/>
    <w:rsid w:val="00807DAF"/>
    <w:rPr>
      <w:rFonts w:ascii="Arial Narrow" w:hAnsi="Arial Narrow" w:hint="default"/>
      <w:strike/>
      <w:szCs w:val="24"/>
      <w:lang w:val="en-US" w:eastAsia="en-US" w:bidi="ar-SA"/>
    </w:rPr>
  </w:style>
  <w:style w:type="character" w:customStyle="1" w:styleId="normal11">
    <w:name w:val="normal1"/>
    <w:basedOn w:val="DefaultParagraphFont"/>
    <w:rsid w:val="00807DAF"/>
  </w:style>
  <w:style w:type="character" w:customStyle="1" w:styleId="ds">
    <w:name w:val="ds"/>
    <w:basedOn w:val="DefaultParagraphFont"/>
    <w:rsid w:val="00807DAF"/>
  </w:style>
  <w:style w:type="character" w:customStyle="1" w:styleId="UnderliningChar1">
    <w:name w:val="Underlining Char1"/>
    <w:rsid w:val="00807DAF"/>
    <w:rPr>
      <w:rFonts w:ascii="Arial Narrow" w:hAnsi="Arial Narrow" w:hint="default"/>
      <w:szCs w:val="24"/>
      <w:u w:val="single"/>
      <w:lang w:val="en-US" w:eastAsia="en-US" w:bidi="ar-SA"/>
    </w:rPr>
  </w:style>
  <w:style w:type="character" w:customStyle="1" w:styleId="UnderliningChar2">
    <w:name w:val="Underlining Char2"/>
    <w:rsid w:val="00807DAF"/>
    <w:rPr>
      <w:rFonts w:ascii="Arial Narrow" w:hAnsi="Arial Narrow" w:hint="default"/>
      <w:szCs w:val="24"/>
      <w:u w:val="single"/>
      <w:lang w:val="en-US" w:eastAsia="en-US" w:bidi="ar-SA"/>
    </w:rPr>
  </w:style>
  <w:style w:type="character" w:customStyle="1" w:styleId="MicroTextChar1">
    <w:name w:val="MicroText Char1"/>
    <w:rsid w:val="00807DAF"/>
    <w:rPr>
      <w:rFonts w:ascii="Arial Narrow" w:hAnsi="Arial Narrow" w:hint="default"/>
      <w:sz w:val="12"/>
      <w:szCs w:val="24"/>
      <w:lang w:val="en-US" w:eastAsia="en-US" w:bidi="ar-SA"/>
    </w:rPr>
  </w:style>
  <w:style w:type="character" w:customStyle="1" w:styleId="DefaultPara">
    <w:name w:val="Default Para"/>
    <w:rsid w:val="00807DAF"/>
    <w:rPr>
      <w:sz w:val="20"/>
    </w:rPr>
  </w:style>
  <w:style w:type="character" w:customStyle="1" w:styleId="SYSHYPERTEXT">
    <w:name w:val="SYS_HYPERTEXT"/>
    <w:rsid w:val="00807DAF"/>
    <w:rPr>
      <w:color w:val="0000FF"/>
      <w:u w:val="single"/>
    </w:rPr>
  </w:style>
  <w:style w:type="character" w:customStyle="1" w:styleId="Hyperlink1">
    <w:name w:val="Hyperlink1"/>
    <w:rsid w:val="00807DA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07DA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07DAF"/>
    <w:rPr>
      <w:rFonts w:ascii="Arial Narrow" w:hAnsi="Arial Narrow" w:hint="default"/>
      <w:noProof w:val="0"/>
      <w:szCs w:val="24"/>
      <w:u w:val="single"/>
      <w:lang w:val="en-US" w:eastAsia="en-US" w:bidi="ar-SA"/>
    </w:rPr>
  </w:style>
  <w:style w:type="character" w:customStyle="1" w:styleId="BlockHeading1Char">
    <w:name w:val="Block Heading 1 Char"/>
    <w:rsid w:val="00807DA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07DAF"/>
    <w:rPr>
      <w:b/>
      <w:bCs w:val="0"/>
      <w:sz w:val="24"/>
      <w:szCs w:val="24"/>
      <w:u w:val="single"/>
      <w:lang w:val="en-US" w:eastAsia="en-US" w:bidi="ar-SA"/>
    </w:rPr>
  </w:style>
  <w:style w:type="character" w:customStyle="1" w:styleId="StyleTagTimesNewRomanChar">
    <w:name w:val="Style Tag + Times New Roman Char"/>
    <w:rsid w:val="00807DA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07DAF"/>
    <w:rPr>
      <w:rFonts w:ascii="Arial Narrow" w:hAnsi="Arial Narrow" w:cs="Arial" w:hint="default"/>
      <w:b/>
      <w:bCs/>
      <w:iCs/>
      <w:sz w:val="24"/>
      <w:szCs w:val="28"/>
      <w:lang w:val="en-US" w:eastAsia="en-US" w:bidi="ar-SA"/>
    </w:rPr>
  </w:style>
  <w:style w:type="character" w:customStyle="1" w:styleId="UnderliningCharChar">
    <w:name w:val="Underlining Char Char"/>
    <w:rsid w:val="00807DAF"/>
    <w:rPr>
      <w:rFonts w:ascii="Arial Narrow" w:hAnsi="Arial Narrow" w:hint="default"/>
      <w:szCs w:val="24"/>
      <w:u w:val="single"/>
      <w:lang w:val="en-US" w:eastAsia="en-US" w:bidi="ar-SA"/>
    </w:rPr>
  </w:style>
  <w:style w:type="character" w:customStyle="1" w:styleId="StyleArialNarrow12ptBold">
    <w:name w:val="Style Arial Narrow 12 pt Bold"/>
    <w:rsid w:val="00807DAF"/>
    <w:rPr>
      <w:rFonts w:ascii="Arial Narrow" w:hAnsi="Arial Narrow" w:hint="default"/>
      <w:b/>
      <w:bCs/>
      <w:sz w:val="24"/>
    </w:rPr>
  </w:style>
  <w:style w:type="character" w:customStyle="1" w:styleId="Style1CharChar">
    <w:name w:val="Style1 Char Char"/>
    <w:rsid w:val="00807DA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07DA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07DAF"/>
    <w:rPr>
      <w:noProof w:val="0"/>
      <w:u w:val="single"/>
      <w:lang w:val="en-US" w:eastAsia="en-US" w:bidi="ar-SA"/>
    </w:rPr>
  </w:style>
  <w:style w:type="character" w:customStyle="1" w:styleId="UnderlinedCharChar1">
    <w:name w:val="Underlined Char Char1"/>
    <w:rsid w:val="00807DAF"/>
    <w:rPr>
      <w:rFonts w:ascii="Bell MT" w:eastAsia="Times New Roman" w:hAnsi="Bell MT" w:hint="default"/>
      <w:bCs/>
      <w:iCs/>
      <w:sz w:val="22"/>
      <w:u w:val="single"/>
    </w:rPr>
  </w:style>
  <w:style w:type="character" w:customStyle="1" w:styleId="Heading2CharChar2">
    <w:name w:val="Heading 2 Char Char2"/>
    <w:rsid w:val="00807DAF"/>
    <w:rPr>
      <w:rFonts w:ascii="Arial" w:hAnsi="Arial" w:cs="Arial" w:hint="default"/>
      <w:b/>
      <w:bCs/>
      <w:iCs/>
      <w:sz w:val="22"/>
      <w:szCs w:val="28"/>
      <w:lang w:val="en-US" w:eastAsia="en-US" w:bidi="ar-SA"/>
    </w:rPr>
  </w:style>
  <w:style w:type="character" w:customStyle="1" w:styleId="doctitle">
    <w:name w:val="doctitle"/>
    <w:rsid w:val="00807DAF"/>
  </w:style>
  <w:style w:type="character" w:customStyle="1" w:styleId="cardtext-underlined0">
    <w:name w:val="card text- underlined"/>
    <w:rsid w:val="00807DAF"/>
    <w:rPr>
      <w:rFonts w:ascii="Garamond" w:hAnsi="Garamond" w:hint="default"/>
      <w:u w:val="single"/>
    </w:rPr>
  </w:style>
  <w:style w:type="character" w:customStyle="1" w:styleId="BodyText1">
    <w:name w:val="Body Text1"/>
    <w:basedOn w:val="DefaultParagraphFont"/>
    <w:rsid w:val="00807DA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07DAF"/>
  </w:style>
  <w:style w:type="character" w:customStyle="1" w:styleId="BriefTitleChar">
    <w:name w:val="Brief Title Char"/>
    <w:basedOn w:val="DefaultParagraphFont"/>
    <w:rsid w:val="00807DAF"/>
    <w:rPr>
      <w:b/>
      <w:bCs w:val="0"/>
      <w:sz w:val="24"/>
      <w:szCs w:val="24"/>
      <w:u w:val="single"/>
      <w:lang w:val="en-US" w:eastAsia="en-US" w:bidi="ar-SA"/>
    </w:rPr>
  </w:style>
  <w:style w:type="character" w:customStyle="1" w:styleId="BriefTitle2Char">
    <w:name w:val="Brief Title 2 Char"/>
    <w:basedOn w:val="BriefTitleChar"/>
    <w:rsid w:val="00807DA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07DA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07DAF"/>
    <w:rPr>
      <w:rFonts w:ascii="Georgia" w:hAnsi="Georgia" w:hint="default"/>
      <w:b/>
      <w:bCs w:val="0"/>
      <w:sz w:val="24"/>
    </w:rPr>
  </w:style>
  <w:style w:type="character" w:customStyle="1" w:styleId="Emphasis20">
    <w:name w:val="Emphasis 2"/>
    <w:uiPriority w:val="1"/>
    <w:qFormat/>
    <w:rsid w:val="00807DA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07DAF"/>
    <w:rPr>
      <w:rFonts w:ascii="AGaramond" w:hAnsi="AGaramond" w:cs="AGaramond" w:hint="default"/>
      <w:color w:val="211D1E"/>
      <w:sz w:val="14"/>
      <w:szCs w:val="14"/>
    </w:rPr>
  </w:style>
  <w:style w:type="character" w:customStyle="1" w:styleId="CharacterStyle2">
    <w:name w:val="Character Style 2"/>
    <w:uiPriority w:val="99"/>
    <w:rsid w:val="00807DAF"/>
    <w:rPr>
      <w:sz w:val="20"/>
      <w:szCs w:val="20"/>
    </w:rPr>
  </w:style>
  <w:style w:type="character" w:customStyle="1" w:styleId="cross-head">
    <w:name w:val="cross-head"/>
    <w:rsid w:val="00807DAF"/>
  </w:style>
  <w:style w:type="character" w:customStyle="1" w:styleId="dateline">
    <w:name w:val="dateline"/>
    <w:rsid w:val="00807DAF"/>
  </w:style>
  <w:style w:type="character" w:customStyle="1" w:styleId="Subtitle1">
    <w:name w:val="Subtitle1"/>
    <w:rsid w:val="00807DAF"/>
  </w:style>
  <w:style w:type="character" w:customStyle="1" w:styleId="metaorigin">
    <w:name w:val="meta_origin"/>
    <w:rsid w:val="00807DAF"/>
  </w:style>
  <w:style w:type="character" w:customStyle="1" w:styleId="mandelbrotrefrag">
    <w:name w:val="mandelbrot_refrag"/>
    <w:rsid w:val="00807DAF"/>
  </w:style>
  <w:style w:type="character" w:customStyle="1" w:styleId="eminfo">
    <w:name w:val="eminfo"/>
    <w:rsid w:val="00807DAF"/>
  </w:style>
  <w:style w:type="character" w:customStyle="1" w:styleId="emhighlight">
    <w:name w:val="emhighlight"/>
    <w:rsid w:val="00807DAF"/>
  </w:style>
  <w:style w:type="character" w:customStyle="1" w:styleId="name">
    <w:name w:val="name"/>
    <w:rsid w:val="00807DAF"/>
  </w:style>
  <w:style w:type="character" w:customStyle="1" w:styleId="tkrname">
    <w:name w:val="tkrname"/>
    <w:rsid w:val="00807DAF"/>
  </w:style>
  <w:style w:type="character" w:customStyle="1" w:styleId="tkrchange">
    <w:name w:val="tkrchange"/>
    <w:rsid w:val="00807DAF"/>
  </w:style>
  <w:style w:type="character" w:customStyle="1" w:styleId="source-org">
    <w:name w:val="source-org"/>
    <w:rsid w:val="00807DAF"/>
  </w:style>
  <w:style w:type="character" w:customStyle="1" w:styleId="updated">
    <w:name w:val="updated"/>
    <w:rsid w:val="00807DAF"/>
  </w:style>
  <w:style w:type="character" w:customStyle="1" w:styleId="last">
    <w:name w:val="last"/>
    <w:rsid w:val="00807DAF"/>
  </w:style>
  <w:style w:type="character" w:customStyle="1" w:styleId="Style11ptBoldUnderline1">
    <w:name w:val="Style 11 pt Bold Underline1"/>
    <w:rsid w:val="00807DAF"/>
    <w:rPr>
      <w:b/>
      <w:bCs/>
      <w:sz w:val="20"/>
      <w:u w:val="single"/>
    </w:rPr>
  </w:style>
  <w:style w:type="character" w:customStyle="1" w:styleId="StyleStyleunderlineBold11pt">
    <w:name w:val="Style Style underline + Bold + 11 pt"/>
    <w:rsid w:val="00807DAF"/>
    <w:rPr>
      <w:bCs/>
      <w:sz w:val="20"/>
      <w:u w:val="single"/>
    </w:rPr>
  </w:style>
  <w:style w:type="character" w:customStyle="1" w:styleId="StyleunderlineAsianTimesNewRomanBold">
    <w:name w:val="Style underline + (Asian) Times New Roman Bold"/>
    <w:rsid w:val="00807DA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07DAF"/>
    <w:rPr>
      <w:b/>
      <w:bCs/>
      <w:sz w:val="20"/>
      <w:u w:val="single"/>
      <w:bdr w:val="single" w:sz="4" w:space="0" w:color="auto" w:frame="1"/>
    </w:rPr>
  </w:style>
  <w:style w:type="character" w:customStyle="1" w:styleId="A5">
    <w:name w:val="A5"/>
    <w:uiPriority w:val="99"/>
    <w:rsid w:val="00807DAF"/>
    <w:rPr>
      <w:rFonts w:ascii="Times New Roman" w:hAnsi="Times New Roman" w:cs="Times New Roman" w:hint="default"/>
      <w:color w:val="000000"/>
      <w:sz w:val="13"/>
      <w:szCs w:val="13"/>
    </w:rPr>
  </w:style>
  <w:style w:type="character" w:customStyle="1" w:styleId="quotepeekbase">
    <w:name w:val="quotepeekbase"/>
    <w:rsid w:val="00807DAF"/>
  </w:style>
  <w:style w:type="character" w:customStyle="1" w:styleId="cardChar10">
    <w:name w:val="card Char1"/>
    <w:rsid w:val="00807DAF"/>
    <w:rPr>
      <w:rFonts w:ascii="Calibri" w:eastAsia="Calibri" w:hAnsi="Calibri" w:cs="Calibri" w:hint="default"/>
      <w:sz w:val="24"/>
      <w:szCs w:val="22"/>
      <w:lang w:val="x-none" w:eastAsia="x-none"/>
    </w:rPr>
  </w:style>
  <w:style w:type="character" w:customStyle="1" w:styleId="NormalCard">
    <w:name w:val="Normal Card"/>
    <w:uiPriority w:val="1"/>
    <w:qFormat/>
    <w:rsid w:val="00807DAF"/>
    <w:rPr>
      <w:rFonts w:ascii="Times New Roman" w:hAnsi="Times New Roman" w:cs="Times New Roman" w:hint="default"/>
      <w:sz w:val="24"/>
    </w:rPr>
  </w:style>
  <w:style w:type="character" w:customStyle="1" w:styleId="HighlightedUnderline0">
    <w:name w:val="Highlighted Underline"/>
    <w:uiPriority w:val="1"/>
    <w:qFormat/>
    <w:rsid w:val="00807DA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07DAF"/>
    <w:rPr>
      <w:rFonts w:ascii="Times New Roman" w:hAnsi="Times New Roman" w:cs="Times New Roman" w:hint="default"/>
      <w:sz w:val="16"/>
      <w:szCs w:val="16"/>
    </w:rPr>
  </w:style>
  <w:style w:type="character" w:customStyle="1" w:styleId="timebox">
    <w:name w:val="timebox"/>
    <w:rsid w:val="00807DAF"/>
  </w:style>
  <w:style w:type="character" w:customStyle="1" w:styleId="Heading2Subtext">
    <w:name w:val="Heading 2 Subtext"/>
    <w:rsid w:val="00807DAF"/>
    <w:rPr>
      <w:rFonts w:ascii="Times New Roman" w:hAnsi="Times New Roman" w:cs="Times New Roman" w:hint="default"/>
      <w:sz w:val="16"/>
    </w:rPr>
  </w:style>
  <w:style w:type="character" w:customStyle="1" w:styleId="-SmallText-">
    <w:name w:val="-Small Text-"/>
    <w:rsid w:val="00807DAF"/>
    <w:rPr>
      <w:rFonts w:ascii="Garamond" w:hAnsi="Garamond" w:hint="default"/>
      <w:sz w:val="16"/>
    </w:rPr>
  </w:style>
  <w:style w:type="character" w:customStyle="1" w:styleId="label">
    <w:name w:val="label"/>
    <w:rsid w:val="00807DAF"/>
  </w:style>
  <w:style w:type="character" w:customStyle="1" w:styleId="BoldUnderlineCharChar">
    <w:name w:val="BoldUnderline Char Char"/>
    <w:rsid w:val="00807DA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07DAF"/>
  </w:style>
  <w:style w:type="character" w:customStyle="1" w:styleId="FontStyle477">
    <w:name w:val="Font Style477"/>
    <w:basedOn w:val="DefaultParagraphFont"/>
    <w:uiPriority w:val="99"/>
    <w:rsid w:val="00807DAF"/>
    <w:rPr>
      <w:rFonts w:ascii="Times New Roman" w:hAnsi="Times New Roman" w:cs="Times New Roman" w:hint="default"/>
      <w:sz w:val="18"/>
      <w:szCs w:val="18"/>
    </w:rPr>
  </w:style>
  <w:style w:type="character" w:customStyle="1" w:styleId="FontStyle505">
    <w:name w:val="Font Style505"/>
    <w:basedOn w:val="DefaultParagraphFont"/>
    <w:uiPriority w:val="99"/>
    <w:rsid w:val="00807DAF"/>
    <w:rPr>
      <w:rFonts w:ascii="Times New Roman" w:hAnsi="Times New Roman" w:cs="Times New Roman" w:hint="default"/>
      <w:sz w:val="18"/>
      <w:szCs w:val="18"/>
    </w:rPr>
  </w:style>
  <w:style w:type="character" w:customStyle="1" w:styleId="FontStyle514">
    <w:name w:val="Font Style514"/>
    <w:basedOn w:val="DefaultParagraphFont"/>
    <w:uiPriority w:val="99"/>
    <w:rsid w:val="00807DAF"/>
    <w:rPr>
      <w:rFonts w:ascii="Times New Roman" w:hAnsi="Times New Roman" w:cs="Times New Roman" w:hint="default"/>
      <w:sz w:val="14"/>
      <w:szCs w:val="14"/>
    </w:rPr>
  </w:style>
  <w:style w:type="character" w:customStyle="1" w:styleId="FontStyle500">
    <w:name w:val="Font Style500"/>
    <w:basedOn w:val="DefaultParagraphFont"/>
    <w:uiPriority w:val="99"/>
    <w:rsid w:val="00807DAF"/>
    <w:rPr>
      <w:rFonts w:ascii="Times New Roman" w:hAnsi="Times New Roman" w:cs="Times New Roman" w:hint="default"/>
      <w:b/>
      <w:bCs/>
      <w:sz w:val="16"/>
      <w:szCs w:val="16"/>
    </w:rPr>
  </w:style>
  <w:style w:type="character" w:customStyle="1" w:styleId="CardCite1">
    <w:name w:val="CardCite1"/>
    <w:qFormat/>
    <w:rsid w:val="00807DA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07DA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07DAF"/>
    <w:rPr>
      <w:rFonts w:ascii="Times New Roman" w:hAnsi="Times New Roman" w:cs="Times New Roman" w:hint="default"/>
      <w:b/>
      <w:bCs/>
      <w:sz w:val="22"/>
      <w:szCs w:val="22"/>
    </w:rPr>
  </w:style>
  <w:style w:type="character" w:customStyle="1" w:styleId="CharacterStyle3">
    <w:name w:val="Character Style 3"/>
    <w:uiPriority w:val="99"/>
    <w:rsid w:val="00807DAF"/>
    <w:rPr>
      <w:rFonts w:ascii="Bookman Old Style" w:hAnsi="Bookman Old Style" w:cs="Bookman Old Style" w:hint="default"/>
      <w:spacing w:val="-5"/>
      <w:sz w:val="18"/>
      <w:szCs w:val="18"/>
    </w:rPr>
  </w:style>
  <w:style w:type="character" w:customStyle="1" w:styleId="Style8pt1">
    <w:name w:val="Style 8 pt1"/>
    <w:rsid w:val="00807DAF"/>
    <w:rPr>
      <w:rFonts w:ascii="Georgia" w:hAnsi="Georgia" w:hint="default"/>
      <w:sz w:val="16"/>
    </w:rPr>
  </w:style>
  <w:style w:type="character" w:customStyle="1" w:styleId="UnderlineStyleChar7">
    <w:name w:val="Underline Style Char7"/>
    <w:rsid w:val="00807DAF"/>
    <w:rPr>
      <w:rFonts w:ascii="Garamond" w:hAnsi="Garamond" w:hint="default"/>
      <w:sz w:val="22"/>
      <w:szCs w:val="24"/>
      <w:u w:val="single"/>
      <w:lang w:val="en-US" w:eastAsia="en-US" w:bidi="ar-SA"/>
    </w:rPr>
  </w:style>
  <w:style w:type="character" w:customStyle="1" w:styleId="StyleArial6ptBold">
    <w:name w:val="Style Arial 6 pt Bold"/>
    <w:rsid w:val="00807DAF"/>
    <w:rPr>
      <w:rFonts w:ascii="Arial" w:hAnsi="Arial" w:cs="Arial" w:hint="default"/>
      <w:bCs/>
      <w:sz w:val="12"/>
    </w:rPr>
  </w:style>
  <w:style w:type="character" w:customStyle="1" w:styleId="Heading2Char5">
    <w:name w:val="Heading 2 Char5"/>
    <w:rsid w:val="00807DAF"/>
    <w:rPr>
      <w:rFonts w:ascii="Garamond" w:hAnsi="Garamond" w:cs="Arial" w:hint="default"/>
      <w:b/>
      <w:bCs/>
      <w:iCs/>
      <w:sz w:val="24"/>
      <w:szCs w:val="28"/>
      <w:lang w:val="en-US" w:eastAsia="en-US" w:bidi="ar-SA"/>
    </w:rPr>
  </w:style>
  <w:style w:type="character" w:customStyle="1" w:styleId="TagGreg">
    <w:name w:val="TagGreg"/>
    <w:uiPriority w:val="1"/>
    <w:qFormat/>
    <w:rsid w:val="00807DAF"/>
    <w:rPr>
      <w:b/>
      <w:bCs w:val="0"/>
      <w:sz w:val="24"/>
    </w:rPr>
  </w:style>
  <w:style w:type="character" w:customStyle="1" w:styleId="StyleDebateUnderline10pt">
    <w:name w:val="Style Debate Underline + 10 pt"/>
    <w:rsid w:val="00807DAF"/>
    <w:rPr>
      <w:rFonts w:ascii="Times New Roman" w:hAnsi="Times New Roman" w:cs="Times New Roman" w:hint="default"/>
      <w:sz w:val="20"/>
      <w:szCs w:val="20"/>
      <w:u w:val="single"/>
    </w:rPr>
  </w:style>
  <w:style w:type="character" w:customStyle="1" w:styleId="underlinedCharChar0">
    <w:name w:val="underlined Char Char"/>
    <w:locked/>
    <w:rsid w:val="00807DAF"/>
    <w:rPr>
      <w:u w:val="single"/>
    </w:rPr>
  </w:style>
  <w:style w:type="character" w:customStyle="1" w:styleId="SourceBold">
    <w:name w:val="Source Bold"/>
    <w:rsid w:val="00807DAF"/>
    <w:rPr>
      <w:rFonts w:ascii="Arial Narrow" w:hAnsi="Arial Narrow" w:hint="default"/>
      <w:b/>
      <w:bCs w:val="0"/>
      <w:strike w:val="0"/>
      <w:dstrike w:val="0"/>
      <w:sz w:val="24"/>
      <w:u w:val="none"/>
      <w:effect w:val="none"/>
    </w:rPr>
  </w:style>
  <w:style w:type="character" w:customStyle="1" w:styleId="2xBoldUnderline">
    <w:name w:val="2x_Bold_Underline"/>
    <w:rsid w:val="00807DAF"/>
    <w:rPr>
      <w:b/>
      <w:bCs/>
      <w:sz w:val="24"/>
      <w:u w:val="thick"/>
    </w:rPr>
  </w:style>
  <w:style w:type="character" w:customStyle="1" w:styleId="Dottedunderline">
    <w:name w:val="Dotted underline"/>
    <w:rsid w:val="00807DAF"/>
    <w:rPr>
      <w:u w:val="dotted"/>
    </w:rPr>
  </w:style>
  <w:style w:type="character" w:customStyle="1" w:styleId="readChar">
    <w:name w:val="read Char"/>
    <w:rsid w:val="00807DAF"/>
    <w:rPr>
      <w:szCs w:val="22"/>
      <w:u w:val="single"/>
      <w:lang w:val="en-US" w:eastAsia="en-US" w:bidi="ar-SA"/>
    </w:rPr>
  </w:style>
  <w:style w:type="character" w:customStyle="1" w:styleId="underlining0">
    <w:name w:val="underlining"/>
    <w:rsid w:val="00807DAF"/>
    <w:rPr>
      <w:u w:val="single"/>
    </w:rPr>
  </w:style>
  <w:style w:type="character" w:customStyle="1" w:styleId="btitle">
    <w:name w:val="btitle"/>
    <w:rsid w:val="00807DAF"/>
  </w:style>
  <w:style w:type="character" w:customStyle="1" w:styleId="green">
    <w:name w:val="green"/>
    <w:rsid w:val="00807DAF"/>
  </w:style>
  <w:style w:type="character" w:customStyle="1" w:styleId="BodyText20">
    <w:name w:val="Body Text2"/>
    <w:rsid w:val="00807D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07DA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07D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07DA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07DA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07DA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07D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07DAF"/>
    <w:rPr>
      <w:rFonts w:ascii="Sylfaen" w:hAnsi="Sylfaen" w:cs="Sylfaen" w:hint="default"/>
      <w:i/>
      <w:iCs/>
      <w:strike w:val="0"/>
      <w:dstrike w:val="0"/>
      <w:sz w:val="19"/>
      <w:szCs w:val="19"/>
      <w:u w:val="none"/>
      <w:effect w:val="none"/>
      <w:shd w:val="clear" w:color="auto" w:fill="FFFFFF"/>
    </w:rPr>
  </w:style>
  <w:style w:type="character" w:customStyle="1" w:styleId="1">
    <w:name w:val="1"/>
    <w:rsid w:val="00807DAF"/>
    <w:rPr>
      <w:rFonts w:ascii="Arial" w:hAnsi="Arial" w:cs="Arial" w:hint="default"/>
      <w:bCs/>
      <w:sz w:val="20"/>
      <w:u w:val="single"/>
      <w:lang w:val="en-US" w:eastAsia="en-US" w:bidi="ar-SA"/>
    </w:rPr>
  </w:style>
  <w:style w:type="character" w:customStyle="1" w:styleId="CharChar31">
    <w:name w:val="Char Char31"/>
    <w:rsid w:val="00807DAF"/>
    <w:rPr>
      <w:rFonts w:ascii="Arial" w:hAnsi="Arial" w:cs="Arial" w:hint="default"/>
      <w:b/>
      <w:bCs/>
      <w:iCs/>
      <w:lang w:val="en-US" w:eastAsia="en-US" w:bidi="ar-SA"/>
    </w:rPr>
  </w:style>
  <w:style w:type="character" w:customStyle="1" w:styleId="Subtitle2">
    <w:name w:val="Subtitle2"/>
    <w:rsid w:val="00807DAF"/>
  </w:style>
  <w:style w:type="character" w:customStyle="1" w:styleId="drop">
    <w:name w:val="drop"/>
    <w:rsid w:val="00807DAF"/>
  </w:style>
  <w:style w:type="character" w:customStyle="1" w:styleId="bioline">
    <w:name w:val="bioline"/>
    <w:rsid w:val="00807DAF"/>
  </w:style>
  <w:style w:type="character" w:customStyle="1" w:styleId="articletitle0">
    <w:name w:val="article_title"/>
    <w:rsid w:val="00807DAF"/>
  </w:style>
  <w:style w:type="character" w:customStyle="1" w:styleId="A4">
    <w:name w:val="A4"/>
    <w:uiPriority w:val="99"/>
    <w:rsid w:val="00807DAF"/>
    <w:rPr>
      <w:color w:val="000000"/>
    </w:rPr>
  </w:style>
  <w:style w:type="character" w:customStyle="1" w:styleId="s2">
    <w:name w:val="s2"/>
    <w:rsid w:val="00807DAF"/>
  </w:style>
  <w:style w:type="character" w:customStyle="1" w:styleId="s4">
    <w:name w:val="s4"/>
    <w:rsid w:val="00807DAF"/>
  </w:style>
  <w:style w:type="character" w:customStyle="1" w:styleId="s5">
    <w:name w:val="s5"/>
    <w:rsid w:val="00807DAF"/>
  </w:style>
  <w:style w:type="character" w:customStyle="1" w:styleId="cap">
    <w:name w:val="cap"/>
    <w:rsid w:val="00807DAF"/>
  </w:style>
  <w:style w:type="character" w:customStyle="1" w:styleId="rightsnotice">
    <w:name w:val="rightsnotice"/>
    <w:rsid w:val="00807DAF"/>
  </w:style>
  <w:style w:type="character" w:customStyle="1" w:styleId="Caption1">
    <w:name w:val="Caption1"/>
    <w:rsid w:val="00807DAF"/>
  </w:style>
  <w:style w:type="character" w:customStyle="1" w:styleId="credit">
    <w:name w:val="credit"/>
    <w:rsid w:val="00807DAF"/>
  </w:style>
  <w:style w:type="character" w:customStyle="1" w:styleId="scaps">
    <w:name w:val="scaps"/>
    <w:rsid w:val="00807DAF"/>
  </w:style>
  <w:style w:type="character" w:customStyle="1" w:styleId="current-article">
    <w:name w:val="current-article"/>
    <w:rsid w:val="00807DAF"/>
  </w:style>
  <w:style w:type="character" w:customStyle="1" w:styleId="related-current-indicator">
    <w:name w:val="related-current-indicator"/>
    <w:rsid w:val="00807DAF"/>
  </w:style>
  <w:style w:type="character" w:customStyle="1" w:styleId="bylclear">
    <w:name w:val="bylclear"/>
    <w:rsid w:val="00807DAF"/>
  </w:style>
  <w:style w:type="character" w:customStyle="1" w:styleId="timestamp">
    <w:name w:val="timestamp"/>
    <w:rsid w:val="00807DAF"/>
  </w:style>
  <w:style w:type="character" w:customStyle="1" w:styleId="comments">
    <w:name w:val="comments"/>
    <w:rsid w:val="00807DAF"/>
  </w:style>
  <w:style w:type="character" w:customStyle="1" w:styleId="essaytext">
    <w:name w:val="essaytext"/>
    <w:rsid w:val="00807DAF"/>
  </w:style>
  <w:style w:type="character" w:customStyle="1" w:styleId="username">
    <w:name w:val="username"/>
    <w:rsid w:val="00807DAF"/>
  </w:style>
  <w:style w:type="character" w:customStyle="1" w:styleId="toplinks">
    <w:name w:val="toplinks"/>
    <w:rsid w:val="00807DAF"/>
  </w:style>
  <w:style w:type="character" w:customStyle="1" w:styleId="A3">
    <w:name w:val="A3"/>
    <w:uiPriority w:val="99"/>
    <w:rsid w:val="00807DAF"/>
    <w:rPr>
      <w:rFonts w:ascii="Perpetua" w:hAnsi="Perpetua" w:cs="Perpetua" w:hint="default"/>
      <w:color w:val="000000"/>
      <w:sz w:val="15"/>
      <w:szCs w:val="15"/>
    </w:rPr>
  </w:style>
  <w:style w:type="character" w:customStyle="1" w:styleId="see">
    <w:name w:val="see"/>
    <w:rsid w:val="00807DAF"/>
  </w:style>
  <w:style w:type="character" w:customStyle="1" w:styleId="first-letter">
    <w:name w:val="first-letter"/>
    <w:rsid w:val="00807DAF"/>
  </w:style>
  <w:style w:type="character" w:customStyle="1" w:styleId="focusparagraph">
    <w:name w:val="focusparagraph"/>
    <w:rsid w:val="00807DAF"/>
  </w:style>
  <w:style w:type="character" w:customStyle="1" w:styleId="lightblue">
    <w:name w:val="lightblue"/>
    <w:rsid w:val="00807DAF"/>
  </w:style>
  <w:style w:type="character" w:customStyle="1" w:styleId="StyleUnderlineCharChar9pt">
    <w:name w:val="Style Underline Char Char + 9 pt"/>
    <w:rsid w:val="00807DA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07DAF"/>
  </w:style>
  <w:style w:type="character" w:customStyle="1" w:styleId="Title10">
    <w:name w:val="Title1"/>
    <w:rsid w:val="00807DAF"/>
  </w:style>
  <w:style w:type="character" w:customStyle="1" w:styleId="BoldandUnderlineCharCharCharChar">
    <w:name w:val="Bold and Underline Char Char Char Char"/>
    <w:rsid w:val="00807DAF"/>
    <w:rPr>
      <w:b/>
      <w:bCs w:val="0"/>
      <w:noProof w:val="0"/>
      <w:u w:val="single"/>
      <w:lang w:val="en-US" w:eastAsia="en-US" w:bidi="ar-SA"/>
    </w:rPr>
  </w:style>
  <w:style w:type="character" w:customStyle="1" w:styleId="FontStyle29">
    <w:name w:val="Font Style29"/>
    <w:uiPriority w:val="99"/>
    <w:rsid w:val="00807DAF"/>
    <w:rPr>
      <w:rFonts w:ascii="Arial" w:hAnsi="Arial" w:cs="Arial" w:hint="default"/>
      <w:sz w:val="14"/>
      <w:szCs w:val="14"/>
    </w:rPr>
  </w:style>
  <w:style w:type="character" w:customStyle="1" w:styleId="CardsUnderlined">
    <w:name w:val="Cards Underlined"/>
    <w:rsid w:val="00807DAF"/>
    <w:rPr>
      <w:rFonts w:ascii="Helvetica" w:hAnsi="Helvetica" w:cs="Helvetica" w:hint="default"/>
      <w:sz w:val="22"/>
      <w:szCs w:val="24"/>
      <w:u w:val="thick"/>
    </w:rPr>
  </w:style>
  <w:style w:type="character" w:customStyle="1" w:styleId="titles">
    <w:name w:val="titles"/>
    <w:rsid w:val="00807DAF"/>
  </w:style>
  <w:style w:type="character" w:customStyle="1" w:styleId="articletext0">
    <w:name w:val="article_text"/>
    <w:rsid w:val="00807DAF"/>
  </w:style>
  <w:style w:type="character" w:customStyle="1" w:styleId="contentauthor">
    <w:name w:val="contentauthor"/>
    <w:rsid w:val="00807DAF"/>
  </w:style>
  <w:style w:type="character" w:customStyle="1" w:styleId="subarticleheader">
    <w:name w:val="subarticleheader"/>
    <w:rsid w:val="00807DAF"/>
  </w:style>
  <w:style w:type="character" w:customStyle="1" w:styleId="spelle">
    <w:name w:val="spelle"/>
    <w:rsid w:val="00807DAF"/>
  </w:style>
  <w:style w:type="character" w:customStyle="1" w:styleId="grame">
    <w:name w:val="grame"/>
    <w:rsid w:val="00807DAF"/>
  </w:style>
  <w:style w:type="character" w:customStyle="1" w:styleId="newstitle1">
    <w:name w:val="newstitle1"/>
    <w:rsid w:val="00807DAF"/>
  </w:style>
  <w:style w:type="character" w:customStyle="1" w:styleId="copy">
    <w:name w:val="copy"/>
    <w:rsid w:val="00807DAF"/>
  </w:style>
  <w:style w:type="character" w:customStyle="1" w:styleId="topheadline">
    <w:name w:val="topheadline"/>
    <w:rsid w:val="00807DAF"/>
  </w:style>
  <w:style w:type="character" w:customStyle="1" w:styleId="Stylereduce27pt">
    <w:name w:val="Style reduce2 + 7 pt"/>
    <w:rsid w:val="00807DAF"/>
    <w:rPr>
      <w:rFonts w:ascii="Times New Roman" w:hAnsi="Times New Roman" w:cs="Arial" w:hint="default"/>
      <w:color w:val="000000"/>
      <w:sz w:val="14"/>
      <w:szCs w:val="22"/>
    </w:rPr>
  </w:style>
  <w:style w:type="character" w:customStyle="1" w:styleId="srtitle">
    <w:name w:val="srtitle"/>
    <w:rsid w:val="00807DAF"/>
  </w:style>
  <w:style w:type="character" w:customStyle="1" w:styleId="st1">
    <w:name w:val="st1"/>
    <w:rsid w:val="00807DAF"/>
  </w:style>
  <w:style w:type="character" w:customStyle="1" w:styleId="StyleStyleGaramond">
    <w:name w:val="Style Style Garamond +"/>
    <w:rsid w:val="00807DAF"/>
    <w:rPr>
      <w:rFonts w:ascii="Garamond" w:hAnsi="Garamond" w:cs="Times New Roman" w:hint="default"/>
      <w:sz w:val="20"/>
    </w:rPr>
  </w:style>
  <w:style w:type="character" w:customStyle="1" w:styleId="quotechar0">
    <w:name w:val="quotechar"/>
    <w:rsid w:val="00807DAF"/>
  </w:style>
  <w:style w:type="character" w:customStyle="1" w:styleId="boldunderline0">
    <w:name w:val="boldunderline"/>
    <w:rsid w:val="00807DAF"/>
  </w:style>
  <w:style w:type="character" w:customStyle="1" w:styleId="A8">
    <w:name w:val="A8"/>
    <w:rsid w:val="00807DAF"/>
    <w:rPr>
      <w:rFonts w:ascii="Scala" w:hAnsi="Scala" w:cs="Scala" w:hint="default"/>
      <w:color w:val="000000"/>
      <w:sz w:val="15"/>
      <w:szCs w:val="15"/>
    </w:rPr>
  </w:style>
  <w:style w:type="character" w:customStyle="1" w:styleId="A0">
    <w:name w:val="A0"/>
    <w:uiPriority w:val="99"/>
    <w:rsid w:val="00807DAF"/>
    <w:rPr>
      <w:rFonts w:ascii="Scala" w:hAnsi="Scala" w:cs="Scala" w:hint="default"/>
      <w:color w:val="000000"/>
      <w:sz w:val="16"/>
      <w:szCs w:val="16"/>
    </w:rPr>
  </w:style>
  <w:style w:type="character" w:customStyle="1" w:styleId="Date11">
    <w:name w:val="Date11"/>
    <w:rsid w:val="00807DAF"/>
  </w:style>
  <w:style w:type="character" w:customStyle="1" w:styleId="Boxout">
    <w:name w:val="Box out"/>
    <w:uiPriority w:val="1"/>
    <w:qFormat/>
    <w:rsid w:val="00807DAF"/>
    <w:rPr>
      <w:rFonts w:ascii="Tahoma" w:hAnsi="Tahoma" w:cs="Tahoma" w:hint="default"/>
      <w:b/>
      <w:bCs w:val="0"/>
      <w:sz w:val="20"/>
      <w:u w:val="single"/>
      <w:bdr w:val="none" w:sz="0" w:space="0" w:color="auto" w:frame="1"/>
      <w:shd w:val="clear" w:color="auto" w:fill="A9E8F5"/>
    </w:rPr>
  </w:style>
  <w:style w:type="character" w:customStyle="1" w:styleId="metad">
    <w:name w:val="metad"/>
    <w:rsid w:val="00807DAF"/>
  </w:style>
  <w:style w:type="character" w:customStyle="1" w:styleId="sifr-alternate">
    <w:name w:val="sifr-alternate"/>
    <w:rsid w:val="00807DAF"/>
  </w:style>
  <w:style w:type="character" w:customStyle="1" w:styleId="justify1">
    <w:name w:val="justify1"/>
    <w:rsid w:val="00807DAF"/>
  </w:style>
  <w:style w:type="character" w:customStyle="1" w:styleId="artbody1">
    <w:name w:val="art_body1"/>
    <w:rsid w:val="00807DAF"/>
    <w:rPr>
      <w:rFonts w:ascii="Arial" w:hAnsi="Arial" w:cs="Arial" w:hint="default"/>
    </w:rPr>
  </w:style>
  <w:style w:type="character" w:customStyle="1" w:styleId="A1">
    <w:name w:val="A1"/>
    <w:uiPriority w:val="99"/>
    <w:rsid w:val="00807DAF"/>
    <w:rPr>
      <w:rFonts w:ascii="Book Antiqua" w:hAnsi="Book Antiqua" w:cs="Book Antiqua" w:hint="default"/>
      <w:color w:val="221E1F"/>
      <w:sz w:val="22"/>
      <w:szCs w:val="22"/>
    </w:rPr>
  </w:style>
  <w:style w:type="character" w:customStyle="1" w:styleId="reality">
    <w:name w:val="reality"/>
    <w:rsid w:val="00807DAF"/>
  </w:style>
  <w:style w:type="character" w:customStyle="1" w:styleId="text2">
    <w:name w:val="text2"/>
    <w:rsid w:val="00807DAF"/>
  </w:style>
  <w:style w:type="character" w:customStyle="1" w:styleId="StyleUnderlineChar2CharChar11pt">
    <w:name w:val="Style Underline Char2 Char Char + 11 pt"/>
    <w:rsid w:val="00807DAF"/>
    <w:rPr>
      <w:rFonts w:ascii="Times New Roman" w:hAnsi="Times New Roman" w:cs="Times New Roman" w:hint="default"/>
      <w:sz w:val="20"/>
      <w:u w:val="single"/>
    </w:rPr>
  </w:style>
  <w:style w:type="character" w:customStyle="1" w:styleId="StyleStyleBoldUnderline11pt">
    <w:name w:val="Style Style Bold Underline + 11 pt"/>
    <w:rsid w:val="00807DAF"/>
    <w:rPr>
      <w:b/>
      <w:bCs/>
      <w:sz w:val="20"/>
      <w:u w:val="single"/>
    </w:rPr>
  </w:style>
  <w:style w:type="character" w:customStyle="1" w:styleId="articlehead2">
    <w:name w:val="articlehead2"/>
    <w:rsid w:val="00807DAF"/>
  </w:style>
  <w:style w:type="character" w:customStyle="1" w:styleId="pronset">
    <w:name w:val="pronset"/>
    <w:rsid w:val="00807DAF"/>
  </w:style>
  <w:style w:type="character" w:customStyle="1" w:styleId="prondelim">
    <w:name w:val="prondelim"/>
    <w:rsid w:val="00807DAF"/>
  </w:style>
  <w:style w:type="character" w:customStyle="1" w:styleId="prontoggle">
    <w:name w:val="pron_toggle"/>
    <w:rsid w:val="00807DAF"/>
  </w:style>
  <w:style w:type="character" w:customStyle="1" w:styleId="boldface">
    <w:name w:val="boldface"/>
    <w:rsid w:val="00807DAF"/>
  </w:style>
  <w:style w:type="character" w:customStyle="1" w:styleId="secondary-bf">
    <w:name w:val="secondary-bf"/>
    <w:rsid w:val="00807DAF"/>
  </w:style>
  <w:style w:type="table" w:styleId="ColorfulGrid-Accent1">
    <w:name w:val="Colorful Grid Accent 1"/>
    <w:basedOn w:val="TableNormal"/>
    <w:link w:val="ColorfulGrid-Accent1Char"/>
    <w:uiPriority w:val="29"/>
    <w:unhideWhenUsed/>
    <w:rsid w:val="00807DA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07DAF"/>
    <w:rPr>
      <w:rFonts w:ascii="Times New Roman" w:hAnsi="Times New Roman" w:cs="Times New Roman" w:hint="default"/>
      <w:iCs/>
      <w:color w:val="000000"/>
      <w:sz w:val="16"/>
    </w:rPr>
  </w:style>
  <w:style w:type="character" w:customStyle="1" w:styleId="Boxout0">
    <w:name w:val="Boxout"/>
    <w:uiPriority w:val="1"/>
    <w:qFormat/>
    <w:rsid w:val="00807DA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07DAF"/>
  </w:style>
  <w:style w:type="character" w:customStyle="1" w:styleId="pg">
    <w:name w:val="pg"/>
    <w:rsid w:val="00807DAF"/>
  </w:style>
  <w:style w:type="character" w:customStyle="1" w:styleId="detailtitle">
    <w:name w:val="detailtitle"/>
    <w:rsid w:val="00807DAF"/>
  </w:style>
  <w:style w:type="character" w:customStyle="1" w:styleId="storydate">
    <w:name w:val="storydate"/>
    <w:rsid w:val="00807DAF"/>
  </w:style>
  <w:style w:type="character" w:customStyle="1" w:styleId="preloadwrap">
    <w:name w:val="preloadwrap"/>
    <w:rsid w:val="00807DAF"/>
  </w:style>
  <w:style w:type="character" w:customStyle="1" w:styleId="creditwrap">
    <w:name w:val="creditwrap"/>
    <w:rsid w:val="00807DAF"/>
  </w:style>
  <w:style w:type="character" w:customStyle="1" w:styleId="DefaultChar1">
    <w:name w:val="Default Char1"/>
    <w:rsid w:val="00807DAF"/>
    <w:rPr>
      <w:noProof w:val="0"/>
      <w:color w:val="000000"/>
      <w:lang w:val="en-US" w:eastAsia="en-US" w:bidi="ar-SA"/>
    </w:rPr>
  </w:style>
  <w:style w:type="character" w:customStyle="1" w:styleId="textunderlineChar0">
    <w:name w:val="text underline Char"/>
    <w:rsid w:val="00807DAF"/>
    <w:rPr>
      <w:sz w:val="24"/>
      <w:szCs w:val="22"/>
      <w:u w:val="thick"/>
      <w:lang w:val="en-US" w:eastAsia="en-US" w:bidi="ar-SA"/>
    </w:rPr>
  </w:style>
  <w:style w:type="character" w:customStyle="1" w:styleId="BoldChar">
    <w:name w:val="Bold Char"/>
    <w:rsid w:val="00807DAF"/>
    <w:rPr>
      <w:rFonts w:ascii="Times New Roman" w:eastAsia="Times New Roman" w:hAnsi="Times New Roman" w:cs="Times New Roman" w:hint="default"/>
      <w:b/>
      <w:bCs w:val="0"/>
      <w:szCs w:val="24"/>
    </w:rPr>
  </w:style>
  <w:style w:type="character" w:customStyle="1" w:styleId="pmterms31">
    <w:name w:val="pmterms31"/>
    <w:rsid w:val="00807DAF"/>
    <w:rPr>
      <w:b/>
      <w:bCs/>
      <w:i w:val="0"/>
      <w:iCs w:val="0"/>
      <w:color w:val="000000"/>
    </w:rPr>
  </w:style>
  <w:style w:type="character" w:customStyle="1" w:styleId="copyrightdescription">
    <w:name w:val="copyrightdescription"/>
    <w:rsid w:val="00807DAF"/>
  </w:style>
  <w:style w:type="character" w:customStyle="1" w:styleId="ft01">
    <w:name w:val="ft01"/>
    <w:rsid w:val="00807DAF"/>
    <w:rPr>
      <w:rFonts w:ascii="Times" w:hAnsi="Times" w:cs="Times" w:hint="default"/>
      <w:color w:val="000000"/>
      <w:sz w:val="14"/>
      <w:szCs w:val="14"/>
    </w:rPr>
  </w:style>
  <w:style w:type="character" w:customStyle="1" w:styleId="ft11">
    <w:name w:val="ft11"/>
    <w:rsid w:val="00807DAF"/>
    <w:rPr>
      <w:rFonts w:ascii="Times" w:hAnsi="Times" w:cs="Times" w:hint="default"/>
      <w:color w:val="000000"/>
      <w:sz w:val="17"/>
      <w:szCs w:val="17"/>
    </w:rPr>
  </w:style>
  <w:style w:type="character" w:customStyle="1" w:styleId="ft21">
    <w:name w:val="ft21"/>
    <w:rsid w:val="00807DAF"/>
    <w:rPr>
      <w:rFonts w:ascii="Times" w:hAnsi="Times" w:cs="Times" w:hint="default"/>
      <w:color w:val="000000"/>
      <w:sz w:val="15"/>
      <w:szCs w:val="15"/>
    </w:rPr>
  </w:style>
  <w:style w:type="character" w:customStyle="1" w:styleId="ft31">
    <w:name w:val="ft31"/>
    <w:rsid w:val="00807DAF"/>
    <w:rPr>
      <w:rFonts w:ascii="Times" w:hAnsi="Times" w:cs="Times" w:hint="default"/>
      <w:color w:val="000000"/>
      <w:sz w:val="15"/>
      <w:szCs w:val="15"/>
    </w:rPr>
  </w:style>
  <w:style w:type="character" w:customStyle="1" w:styleId="dquo">
    <w:name w:val="dquo"/>
    <w:rsid w:val="00807DAF"/>
  </w:style>
  <w:style w:type="character" w:customStyle="1" w:styleId="caps2">
    <w:name w:val="caps2"/>
    <w:rsid w:val="00807DAF"/>
  </w:style>
  <w:style w:type="character" w:customStyle="1" w:styleId="CardsFont12ptCharCharCharChar">
    <w:name w:val="Cards + Font: 12 pt Char Char Char Char"/>
    <w:rsid w:val="00807DAF"/>
    <w:rPr>
      <w:sz w:val="24"/>
      <w:szCs w:val="24"/>
      <w:u w:val="thick"/>
      <w:lang w:val="en-US" w:eastAsia="en-US" w:bidi="ar-SA"/>
    </w:rPr>
  </w:style>
  <w:style w:type="character" w:customStyle="1" w:styleId="ccs">
    <w:name w:val="c cs"/>
    <w:rsid w:val="00807DAF"/>
  </w:style>
  <w:style w:type="character" w:customStyle="1" w:styleId="UnderlinedEvChar">
    <w:name w:val="Underlined Ev Char"/>
    <w:rsid w:val="00807DAF"/>
    <w:rPr>
      <w:rFonts w:ascii="Times New Roman" w:eastAsia="Times New Roman" w:hAnsi="Times New Roman" w:cs="Times New Roman" w:hint="default"/>
      <w:szCs w:val="24"/>
      <w:u w:val="single"/>
    </w:rPr>
  </w:style>
  <w:style w:type="character" w:customStyle="1" w:styleId="dropshadow">
    <w:name w:val="dropshadow"/>
    <w:rsid w:val="00807DAF"/>
  </w:style>
  <w:style w:type="character" w:customStyle="1" w:styleId="d05ws">
    <w:name w:val="d05ws"/>
    <w:rsid w:val="00807DAF"/>
  </w:style>
  <w:style w:type="character" w:customStyle="1" w:styleId="rzibod">
    <w:name w:val="rzibod"/>
    <w:rsid w:val="00807DAF"/>
  </w:style>
  <w:style w:type="character" w:customStyle="1" w:styleId="StyleBold1">
    <w:name w:val="Style Bold1"/>
    <w:rsid w:val="00807DAF"/>
    <w:rPr>
      <w:rFonts w:ascii="Georgia" w:hAnsi="Georgia" w:hint="default"/>
      <w:b/>
      <w:bCs/>
      <w:sz w:val="22"/>
    </w:rPr>
  </w:style>
  <w:style w:type="character" w:customStyle="1" w:styleId="headertext">
    <w:name w:val="headertext"/>
    <w:rsid w:val="00807DAF"/>
  </w:style>
  <w:style w:type="character" w:customStyle="1" w:styleId="endnote-reference">
    <w:name w:val="endnote-reference"/>
    <w:rsid w:val="00807DAF"/>
  </w:style>
  <w:style w:type="character" w:customStyle="1" w:styleId="officialsname">
    <w:name w:val="official_s_name"/>
    <w:rsid w:val="00807DAF"/>
  </w:style>
  <w:style w:type="character" w:customStyle="1" w:styleId="audience">
    <w:name w:val="audience"/>
    <w:rsid w:val="00807DAF"/>
  </w:style>
  <w:style w:type="character" w:customStyle="1" w:styleId="A7">
    <w:name w:val="A7"/>
    <w:uiPriority w:val="99"/>
    <w:rsid w:val="00807DAF"/>
    <w:rPr>
      <w:rFonts w:ascii="Myriad Pro" w:hAnsi="Myriad Pro" w:cs="Myriad Pro" w:hint="default"/>
      <w:color w:val="0066B1"/>
      <w:sz w:val="22"/>
      <w:szCs w:val="22"/>
    </w:rPr>
  </w:style>
  <w:style w:type="character" w:customStyle="1" w:styleId="normalchar">
    <w:name w:val="normal__char"/>
    <w:rsid w:val="00807DAF"/>
  </w:style>
  <w:style w:type="character" w:customStyle="1" w:styleId="hyperlink002cheading0020100200028block0020title0029char">
    <w:name w:val="hyperlink_002cheading_00201_0020_0028block_0020title_0029__char"/>
    <w:rsid w:val="00807DAF"/>
  </w:style>
  <w:style w:type="character" w:customStyle="1" w:styleId="underline002cstyle0020bold0020underlinechar">
    <w:name w:val="underline_002cstyle_0020bold_0020underline__char"/>
    <w:rsid w:val="00807DAF"/>
  </w:style>
  <w:style w:type="character" w:customStyle="1" w:styleId="copyboldblack">
    <w:name w:val="copyboldblack"/>
    <w:rsid w:val="00807DAF"/>
  </w:style>
  <w:style w:type="character" w:customStyle="1" w:styleId="copybold">
    <w:name w:val="copybold"/>
    <w:rsid w:val="00807DAF"/>
  </w:style>
  <w:style w:type="character" w:customStyle="1" w:styleId="author-date0">
    <w:name w:val="author-date"/>
    <w:rsid w:val="00807DAF"/>
  </w:style>
  <w:style w:type="character" w:customStyle="1" w:styleId="hidden">
    <w:name w:val="hidden"/>
    <w:rsid w:val="00807DAF"/>
  </w:style>
  <w:style w:type="character" w:customStyle="1" w:styleId="articlebegin">
    <w:name w:val="articlebegin"/>
    <w:rsid w:val="00807DAF"/>
  </w:style>
  <w:style w:type="character" w:customStyle="1" w:styleId="mediaoverlay">
    <w:name w:val="mediaoverlay"/>
    <w:rsid w:val="00807DAF"/>
  </w:style>
  <w:style w:type="character" w:customStyle="1" w:styleId="blogcaption">
    <w:name w:val="blog_caption"/>
    <w:rsid w:val="00807DAF"/>
  </w:style>
  <w:style w:type="character" w:customStyle="1" w:styleId="commnet-abuzz">
    <w:name w:val="commnet-abuzz"/>
    <w:rsid w:val="00807DAF"/>
  </w:style>
  <w:style w:type="character" w:customStyle="1" w:styleId="fbconnectbuttontext">
    <w:name w:val="fbconnectbutton_text"/>
    <w:rsid w:val="00807DAF"/>
  </w:style>
  <w:style w:type="character" w:customStyle="1" w:styleId="fbsharecountinner">
    <w:name w:val="fb_share_count_inner"/>
    <w:rsid w:val="00807DAF"/>
  </w:style>
  <w:style w:type="character" w:customStyle="1" w:styleId="stbuttontext">
    <w:name w:val="stbuttontext"/>
    <w:rsid w:val="00807DAF"/>
  </w:style>
  <w:style w:type="character" w:customStyle="1" w:styleId="source">
    <w:name w:val="source"/>
    <w:rsid w:val="00807DAF"/>
  </w:style>
  <w:style w:type="character" w:customStyle="1" w:styleId="pubdate">
    <w:name w:val="pubdate"/>
    <w:rsid w:val="00807DAF"/>
  </w:style>
  <w:style w:type="character" w:customStyle="1" w:styleId="grey">
    <w:name w:val="grey"/>
    <w:rsid w:val="00807DAF"/>
  </w:style>
  <w:style w:type="character" w:customStyle="1" w:styleId="postdate">
    <w:name w:val="post_date"/>
    <w:rsid w:val="00807DAF"/>
  </w:style>
  <w:style w:type="character" w:customStyle="1" w:styleId="bdx">
    <w:name w:val="bdx"/>
    <w:rsid w:val="00807DAF"/>
  </w:style>
  <w:style w:type="character" w:customStyle="1" w:styleId="bdl">
    <w:name w:val="bdl"/>
    <w:rsid w:val="00807DAF"/>
  </w:style>
  <w:style w:type="character" w:customStyle="1" w:styleId="breadcrumbitemcurrent">
    <w:name w:val="breadcrumbitemcurrent"/>
    <w:rsid w:val="00807DAF"/>
  </w:style>
  <w:style w:type="character" w:customStyle="1" w:styleId="bbl">
    <w:name w:val="bbl"/>
    <w:rsid w:val="00807DAF"/>
  </w:style>
  <w:style w:type="character" w:customStyle="1" w:styleId="Date2">
    <w:name w:val="Date2"/>
    <w:rsid w:val="00807DAF"/>
  </w:style>
  <w:style w:type="character" w:customStyle="1" w:styleId="company">
    <w:name w:val="company"/>
    <w:rsid w:val="00807DAF"/>
  </w:style>
  <w:style w:type="character" w:customStyle="1" w:styleId="itxtnewhookspan">
    <w:name w:val="itxtnewhookspan"/>
    <w:rsid w:val="00807DAF"/>
  </w:style>
  <w:style w:type="character" w:customStyle="1" w:styleId="gstxthlt">
    <w:name w:val="gstxt_hlt"/>
    <w:rsid w:val="00807DAF"/>
  </w:style>
  <w:style w:type="character" w:customStyle="1" w:styleId="SubtleEmphasis1">
    <w:name w:val="Subtle Emphasis1"/>
    <w:uiPriority w:val="19"/>
    <w:qFormat/>
    <w:rsid w:val="00807DAF"/>
    <w:rPr>
      <w:rFonts w:ascii="Times New Roman" w:hAnsi="Times New Roman" w:cs="Times New Roman" w:hint="default"/>
      <w:b/>
      <w:bCs w:val="0"/>
      <w:iCs/>
      <w:color w:val="auto"/>
      <w:sz w:val="22"/>
    </w:rPr>
  </w:style>
  <w:style w:type="character" w:customStyle="1" w:styleId="StyleBoldRed">
    <w:name w:val="Style Bold Red"/>
    <w:rsid w:val="00807DAF"/>
    <w:rPr>
      <w:b/>
      <w:bCs/>
      <w:color w:val="auto"/>
    </w:rPr>
  </w:style>
  <w:style w:type="character" w:customStyle="1" w:styleId="StyleTimesNewRoman8pt">
    <w:name w:val="Style Times New Roman 8 pt"/>
    <w:rsid w:val="00807DAF"/>
    <w:rPr>
      <w:rFonts w:ascii="Georgia" w:hAnsi="Georgia" w:hint="default"/>
      <w:sz w:val="16"/>
    </w:rPr>
  </w:style>
  <w:style w:type="character" w:customStyle="1" w:styleId="StyleStyle7pt8pt">
    <w:name w:val="Style Style 7 pt + 8 pt"/>
    <w:rsid w:val="00807DAF"/>
    <w:rPr>
      <w:sz w:val="16"/>
    </w:rPr>
  </w:style>
  <w:style w:type="character" w:customStyle="1" w:styleId="StyleStyleThickunderlineBold1">
    <w:name w:val="Style Style Thick underline + Bold1"/>
    <w:rsid w:val="00807DAF"/>
    <w:rPr>
      <w:b/>
      <w:bCs/>
      <w:u w:val="thick"/>
    </w:rPr>
  </w:style>
  <w:style w:type="character" w:customStyle="1" w:styleId="StyleUnderline2">
    <w:name w:val="Style Underline2"/>
    <w:rsid w:val="00807DAF"/>
    <w:rPr>
      <w:u w:val="single"/>
    </w:rPr>
  </w:style>
  <w:style w:type="character" w:customStyle="1" w:styleId="ShrinkText">
    <w:name w:val="Shrink Text"/>
    <w:rsid w:val="00807DAF"/>
    <w:rPr>
      <w:sz w:val="16"/>
    </w:rPr>
  </w:style>
  <w:style w:type="character" w:customStyle="1" w:styleId="smallcaps">
    <w:name w:val="smallcaps"/>
    <w:rsid w:val="00807DAF"/>
  </w:style>
  <w:style w:type="character" w:customStyle="1" w:styleId="goldbldtext">
    <w:name w:val="goldbldtext"/>
    <w:rsid w:val="00807DAF"/>
  </w:style>
  <w:style w:type="character" w:customStyle="1" w:styleId="cardshighlight0">
    <w:name w:val="cardshighlight"/>
    <w:rsid w:val="00807DAF"/>
  </w:style>
  <w:style w:type="character" w:customStyle="1" w:styleId="cardsfont12pt1">
    <w:name w:val="cardsfont12pt"/>
    <w:rsid w:val="00807DAF"/>
  </w:style>
  <w:style w:type="character" w:customStyle="1" w:styleId="ft1">
    <w:name w:val="ft1"/>
    <w:rsid w:val="00807DAF"/>
  </w:style>
  <w:style w:type="character" w:customStyle="1" w:styleId="ft6">
    <w:name w:val="ft6"/>
    <w:rsid w:val="00807DAF"/>
  </w:style>
  <w:style w:type="character" w:customStyle="1" w:styleId="kicker">
    <w:name w:val="kicker"/>
    <w:rsid w:val="00807DAF"/>
  </w:style>
  <w:style w:type="character" w:customStyle="1" w:styleId="backcontent">
    <w:name w:val="backcontent"/>
    <w:rsid w:val="00807DAF"/>
  </w:style>
  <w:style w:type="character" w:customStyle="1" w:styleId="daystmp">
    <w:name w:val="daystmp"/>
    <w:rsid w:val="00807DAF"/>
  </w:style>
  <w:style w:type="character" w:customStyle="1" w:styleId="cardsfont12ptchar">
    <w:name w:val="cardsfont12ptchar"/>
    <w:rsid w:val="00807DAF"/>
  </w:style>
  <w:style w:type="character" w:customStyle="1" w:styleId="gal">
    <w:name w:val="gal"/>
    <w:rsid w:val="00807DAF"/>
  </w:style>
  <w:style w:type="character" w:customStyle="1" w:styleId="submitted">
    <w:name w:val="submitted"/>
    <w:rsid w:val="00807DAF"/>
  </w:style>
  <w:style w:type="character" w:customStyle="1" w:styleId="imagedateline">
    <w:name w:val="image_dateline"/>
    <w:rsid w:val="00807DAF"/>
  </w:style>
  <w:style w:type="character" w:customStyle="1" w:styleId="authordatecharchar">
    <w:name w:val="authordatecharchar"/>
    <w:rsid w:val="00807DAF"/>
  </w:style>
  <w:style w:type="character" w:customStyle="1" w:styleId="style1char0">
    <w:name w:val="style1char"/>
    <w:rsid w:val="00807DAF"/>
  </w:style>
  <w:style w:type="character" w:customStyle="1" w:styleId="tagcharchar0">
    <w:name w:val="tagcharchar"/>
    <w:rsid w:val="00807DAF"/>
  </w:style>
  <w:style w:type="character" w:customStyle="1" w:styleId="underlinedcharchar2">
    <w:name w:val="underlinedcharchar"/>
    <w:rsid w:val="00807DAF"/>
  </w:style>
  <w:style w:type="character" w:customStyle="1" w:styleId="BoxedChar">
    <w:name w:val="Boxed Char"/>
    <w:rsid w:val="00807DAF"/>
    <w:rPr>
      <w:rFonts w:ascii="Arial Narrow" w:hAnsi="Arial Narrow" w:hint="default"/>
      <w:b/>
      <w:bCs w:val="0"/>
      <w:sz w:val="18"/>
      <w:bdr w:val="single" w:sz="6" w:space="0" w:color="auto" w:frame="1"/>
    </w:rPr>
  </w:style>
  <w:style w:type="character" w:customStyle="1" w:styleId="Style11ptUnderline2">
    <w:name w:val="Style 11 pt Underline2"/>
    <w:rsid w:val="00807DAF"/>
    <w:rPr>
      <w:sz w:val="20"/>
      <w:u w:val="single"/>
    </w:rPr>
  </w:style>
  <w:style w:type="character" w:customStyle="1" w:styleId="Style11ptBoldUnderline2">
    <w:name w:val="Style 11 pt Bold Underline2"/>
    <w:rsid w:val="00807DAF"/>
    <w:rPr>
      <w:b/>
      <w:bCs/>
      <w:sz w:val="20"/>
      <w:u w:val="single"/>
    </w:rPr>
  </w:style>
  <w:style w:type="character" w:customStyle="1" w:styleId="nw">
    <w:name w:val="nw"/>
    <w:rsid w:val="00807DAF"/>
  </w:style>
  <w:style w:type="character" w:customStyle="1" w:styleId="Styleunderline11ptBoldBorderSinglesolidlineAuto">
    <w:name w:val="Style underline + 11 pt Bold Border: : (Single solid line Auto ..."/>
    <w:rsid w:val="00807DAF"/>
    <w:rPr>
      <w:b/>
      <w:bCs/>
      <w:sz w:val="20"/>
      <w:u w:val="single"/>
      <w:bdr w:val="single" w:sz="4" w:space="0" w:color="auto" w:frame="1"/>
    </w:rPr>
  </w:style>
  <w:style w:type="character" w:customStyle="1" w:styleId="cardCharCharChar1">
    <w:name w:val="card Char Char Char1"/>
    <w:rsid w:val="00807DAF"/>
    <w:rPr>
      <w:lang w:val="en-US" w:eastAsia="en-US" w:bidi="ar-SA"/>
    </w:rPr>
  </w:style>
  <w:style w:type="character" w:customStyle="1" w:styleId="authors1">
    <w:name w:val="authors1"/>
    <w:rsid w:val="00807DAF"/>
    <w:rPr>
      <w:rFonts w:ascii="Verdana" w:hAnsi="Verdana" w:hint="default"/>
      <w:b/>
      <w:bCs/>
      <w:color w:val="006699"/>
      <w:sz w:val="20"/>
      <w:szCs w:val="20"/>
    </w:rPr>
  </w:style>
  <w:style w:type="character" w:customStyle="1" w:styleId="headlinesectionlarge">
    <w:name w:val="headline_section_large"/>
    <w:rsid w:val="00807DAF"/>
  </w:style>
  <w:style w:type="character" w:customStyle="1" w:styleId="Styleunderline11ptBlack">
    <w:name w:val="Style underline + 11 pt Black"/>
    <w:rsid w:val="00807DAF"/>
    <w:rPr>
      <w:color w:val="000000"/>
      <w:sz w:val="20"/>
      <w:u w:val="single"/>
    </w:rPr>
  </w:style>
  <w:style w:type="character" w:customStyle="1" w:styleId="Styleunderline11ptBoldBlack">
    <w:name w:val="Style underline + 11 pt Bold Black"/>
    <w:rsid w:val="00807DAF"/>
    <w:rPr>
      <w:b/>
      <w:bCs/>
      <w:color w:val="000000"/>
      <w:sz w:val="20"/>
      <w:u w:val="single"/>
    </w:rPr>
  </w:style>
  <w:style w:type="character" w:customStyle="1" w:styleId="Style11ptBoldBlackUnderline">
    <w:name w:val="Style 11 pt Bold Black Underline"/>
    <w:rsid w:val="00807DAF"/>
    <w:rPr>
      <w:b/>
      <w:bCs/>
      <w:color w:val="000000"/>
      <w:sz w:val="20"/>
      <w:u w:val="single"/>
    </w:rPr>
  </w:style>
  <w:style w:type="character" w:customStyle="1" w:styleId="Style11ptBoldBlackUnderlineBorderSinglesolidline">
    <w:name w:val="Style 11 pt Bold Black Underline Border: : (Single solid line ..."/>
    <w:rsid w:val="00807DAF"/>
    <w:rPr>
      <w:b/>
      <w:bCs/>
      <w:color w:val="000000"/>
      <w:sz w:val="20"/>
      <w:u w:val="single"/>
      <w:bdr w:val="single" w:sz="4" w:space="0" w:color="auto" w:frame="1"/>
    </w:rPr>
  </w:style>
  <w:style w:type="character" w:customStyle="1" w:styleId="StyleLatinMeridien-Italic11ptItalicUnderline">
    <w:name w:val="Style (Latin) Meridien-Italic 11 pt Italic Underline"/>
    <w:rsid w:val="00807DAF"/>
    <w:rPr>
      <w:rFonts w:ascii="Meridien-Italic" w:hAnsi="Meridien-Italic" w:hint="default"/>
      <w:i/>
      <w:iCs/>
      <w:sz w:val="20"/>
      <w:u w:val="single"/>
    </w:rPr>
  </w:style>
  <w:style w:type="character" w:customStyle="1" w:styleId="Citation-AuthorDate">
    <w:name w:val="Citation - Author/Date"/>
    <w:rsid w:val="00807DAF"/>
    <w:rPr>
      <w:b/>
      <w:bCs w:val="0"/>
      <w:smallCaps/>
      <w:sz w:val="24"/>
      <w:u w:val="single"/>
    </w:rPr>
  </w:style>
  <w:style w:type="character" w:customStyle="1" w:styleId="underlinestylechar0">
    <w:name w:val="underlinestylechar"/>
    <w:rsid w:val="00807DAF"/>
  </w:style>
  <w:style w:type="character" w:customStyle="1" w:styleId="highlight">
    <w:name w:val="highlight"/>
    <w:rsid w:val="00807DAF"/>
  </w:style>
  <w:style w:type="character" w:customStyle="1" w:styleId="DottedUnderline0">
    <w:name w:val="Dotted Underline"/>
    <w:rsid w:val="00807DAF"/>
    <w:rPr>
      <w:rFonts w:ascii="Times New Roman" w:hAnsi="Times New Roman" w:cs="Times New Roman" w:hint="default"/>
      <w:sz w:val="20"/>
      <w:u w:val="dottedHeavy"/>
    </w:rPr>
  </w:style>
  <w:style w:type="character" w:customStyle="1" w:styleId="titleauthoretc">
    <w:name w:val="titleauthoretc"/>
    <w:rsid w:val="00807DAF"/>
  </w:style>
  <w:style w:type="character" w:customStyle="1" w:styleId="labeltext">
    <w:name w:val="labeltext"/>
    <w:rsid w:val="00807DAF"/>
  </w:style>
  <w:style w:type="character" w:customStyle="1" w:styleId="viewlink">
    <w:name w:val="viewlink"/>
    <w:rsid w:val="00807DAF"/>
  </w:style>
  <w:style w:type="character" w:customStyle="1" w:styleId="share">
    <w:name w:val="share"/>
    <w:rsid w:val="00807DAF"/>
  </w:style>
  <w:style w:type="character" w:customStyle="1" w:styleId="inlinkchart">
    <w:name w:val="inlink_chart"/>
    <w:rsid w:val="00807DAF"/>
  </w:style>
  <w:style w:type="character" w:customStyle="1" w:styleId="underLight">
    <w:name w:val="underLight"/>
    <w:uiPriority w:val="1"/>
    <w:qFormat/>
    <w:rsid w:val="00807DA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07DAF"/>
  </w:style>
  <w:style w:type="character" w:customStyle="1" w:styleId="author-rss">
    <w:name w:val="author-rss"/>
    <w:rsid w:val="00807DAF"/>
  </w:style>
  <w:style w:type="character" w:customStyle="1" w:styleId="fbsharecountwrapper">
    <w:name w:val="fb_share_count_wrapper"/>
    <w:rsid w:val="00807DAF"/>
  </w:style>
  <w:style w:type="character" w:customStyle="1" w:styleId="fbbuttontext">
    <w:name w:val="fb_button_text"/>
    <w:rsid w:val="00807DAF"/>
  </w:style>
  <w:style w:type="character" w:customStyle="1" w:styleId="hw">
    <w:name w:val="hw"/>
    <w:rsid w:val="00807DAF"/>
  </w:style>
  <w:style w:type="character" w:customStyle="1" w:styleId="linktotop">
    <w:name w:val="linktotop"/>
    <w:rsid w:val="00807DAF"/>
  </w:style>
  <w:style w:type="character" w:customStyle="1" w:styleId="maintextbldleft">
    <w:name w:val="maintextbldleft"/>
    <w:rsid w:val="00807DAF"/>
  </w:style>
  <w:style w:type="character" w:customStyle="1" w:styleId="maintextleft">
    <w:name w:val="maintextleft"/>
    <w:rsid w:val="00807DAF"/>
  </w:style>
  <w:style w:type="character" w:customStyle="1" w:styleId="descriptionstyle1block">
    <w:name w:val="description style1 block"/>
    <w:rsid w:val="00807DAF"/>
  </w:style>
  <w:style w:type="character" w:customStyle="1" w:styleId="gutter-right-1">
    <w:name w:val="gutter-right-1"/>
    <w:basedOn w:val="DefaultParagraphFont"/>
    <w:rsid w:val="00807DAF"/>
  </w:style>
  <w:style w:type="character" w:customStyle="1" w:styleId="ssl3">
    <w:name w:val="ss_l3"/>
    <w:rsid w:val="00807DAF"/>
  </w:style>
  <w:style w:type="character" w:customStyle="1" w:styleId="FontStyle39">
    <w:name w:val="Font Style39"/>
    <w:uiPriority w:val="99"/>
    <w:rsid w:val="00807DAF"/>
    <w:rPr>
      <w:rFonts w:ascii="Constantia" w:hAnsi="Constantia" w:cs="Constantia" w:hint="default"/>
      <w:b/>
      <w:bCs/>
      <w:sz w:val="18"/>
      <w:szCs w:val="18"/>
    </w:rPr>
  </w:style>
  <w:style w:type="character" w:customStyle="1" w:styleId="6">
    <w:name w:val="6"/>
    <w:rsid w:val="00807DAF"/>
    <w:rPr>
      <w:rFonts w:ascii="Arial" w:hAnsi="Arial" w:cs="Arial" w:hint="default"/>
      <w:bCs/>
      <w:sz w:val="20"/>
      <w:u w:val="single"/>
      <w:lang w:val="en-US" w:eastAsia="en-US" w:bidi="ar-SA"/>
    </w:rPr>
  </w:style>
  <w:style w:type="character" w:customStyle="1" w:styleId="Header11">
    <w:name w:val="Header11"/>
    <w:rsid w:val="00807DAF"/>
  </w:style>
  <w:style w:type="character" w:customStyle="1" w:styleId="posa">
    <w:name w:val="pos(a)"/>
    <w:basedOn w:val="DefaultParagraphFont"/>
    <w:rsid w:val="00807DAF"/>
  </w:style>
  <w:style w:type="character" w:customStyle="1" w:styleId="u-hiddeninnarrowenv">
    <w:name w:val="u-hiddeninnarrowenv"/>
    <w:basedOn w:val="DefaultParagraphFont"/>
    <w:rsid w:val="00807DAF"/>
  </w:style>
  <w:style w:type="character" w:customStyle="1" w:styleId="followbutton-bird">
    <w:name w:val="followbutton-bird"/>
    <w:basedOn w:val="DefaultParagraphFont"/>
    <w:rsid w:val="00807DAF"/>
  </w:style>
  <w:style w:type="character" w:customStyle="1" w:styleId="tweetauthor-name">
    <w:name w:val="tweetauthor-name"/>
    <w:basedOn w:val="DefaultParagraphFont"/>
    <w:rsid w:val="00807DAF"/>
  </w:style>
  <w:style w:type="character" w:customStyle="1" w:styleId="tweetauthor-verifiedbadge">
    <w:name w:val="tweetauthor-verifiedbadge"/>
    <w:basedOn w:val="DefaultParagraphFont"/>
    <w:rsid w:val="00807DAF"/>
  </w:style>
  <w:style w:type="character" w:customStyle="1" w:styleId="tweetauthor-screenname">
    <w:name w:val="tweetauthor-screenname"/>
    <w:basedOn w:val="DefaultParagraphFont"/>
    <w:rsid w:val="00807DAF"/>
  </w:style>
  <w:style w:type="character" w:customStyle="1" w:styleId="u-hiddenvisually">
    <w:name w:val="u-hiddenvisually"/>
    <w:basedOn w:val="DefaultParagraphFont"/>
    <w:rsid w:val="00807DAF"/>
  </w:style>
  <w:style w:type="character" w:customStyle="1" w:styleId="tweetaction-stat">
    <w:name w:val="tweetaction-stat"/>
    <w:basedOn w:val="DefaultParagraphFont"/>
    <w:rsid w:val="00807DAF"/>
  </w:style>
  <w:style w:type="character" w:customStyle="1" w:styleId="related">
    <w:name w:val="related"/>
    <w:basedOn w:val="DefaultParagraphFont"/>
    <w:rsid w:val="00807DAF"/>
  </w:style>
  <w:style w:type="character" w:customStyle="1" w:styleId="related-content">
    <w:name w:val="related-content"/>
    <w:basedOn w:val="DefaultParagraphFont"/>
    <w:rsid w:val="00807DAF"/>
  </w:style>
  <w:style w:type="character" w:customStyle="1" w:styleId="name-of-author">
    <w:name w:val="name-of-author"/>
    <w:basedOn w:val="DefaultParagraphFont"/>
    <w:rsid w:val="00807DAF"/>
  </w:style>
  <w:style w:type="character" w:customStyle="1" w:styleId="first-name">
    <w:name w:val="first-name"/>
    <w:basedOn w:val="DefaultParagraphFont"/>
    <w:rsid w:val="00807DAF"/>
  </w:style>
  <w:style w:type="character" w:customStyle="1" w:styleId="last-name">
    <w:name w:val="last-name"/>
    <w:basedOn w:val="DefaultParagraphFont"/>
    <w:rsid w:val="00807DAF"/>
  </w:style>
  <w:style w:type="character" w:customStyle="1" w:styleId="caption10">
    <w:name w:val="caption1"/>
    <w:basedOn w:val="DefaultParagraphFont"/>
    <w:rsid w:val="00807DAF"/>
  </w:style>
  <w:style w:type="character" w:customStyle="1" w:styleId="recirc-text">
    <w:name w:val="&quot;recirc-text”"/>
    <w:basedOn w:val="DefaultParagraphFont"/>
    <w:rsid w:val="00807DAF"/>
  </w:style>
  <w:style w:type="character" w:customStyle="1" w:styleId="video-icon">
    <w:name w:val="video-icon"/>
    <w:basedOn w:val="DefaultParagraphFont"/>
    <w:rsid w:val="00807DAF"/>
  </w:style>
  <w:style w:type="character" w:customStyle="1" w:styleId="powa-shot-play-btn-text">
    <w:name w:val="powa-shot-play-btn-text"/>
    <w:basedOn w:val="DefaultParagraphFont"/>
    <w:rsid w:val="00807DAF"/>
  </w:style>
  <w:style w:type="character" w:customStyle="1" w:styleId="powa-shot-click">
    <w:name w:val="powa-shot-click"/>
    <w:basedOn w:val="DefaultParagraphFont"/>
    <w:rsid w:val="00807DAF"/>
  </w:style>
  <w:style w:type="character" w:customStyle="1" w:styleId="wpv-blurb">
    <w:name w:val="wpv-blurb"/>
    <w:basedOn w:val="DefaultParagraphFont"/>
    <w:rsid w:val="00807DAF"/>
  </w:style>
  <w:style w:type="character" w:customStyle="1" w:styleId="pb-caption">
    <w:name w:val="pb-caption"/>
    <w:basedOn w:val="DefaultParagraphFont"/>
    <w:rsid w:val="00807DAF"/>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807DA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07DAF"/>
    <w:rPr>
      <w:vertAlign w:val="baseline"/>
    </w:rPr>
  </w:style>
  <w:style w:type="character" w:customStyle="1" w:styleId="Heading7Char1">
    <w:name w:val="Heading 7 Char1"/>
    <w:basedOn w:val="DefaultParagraphFont"/>
    <w:semiHidden/>
    <w:rsid w:val="00807DA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07DA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07DA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07DAF"/>
    <w:rPr>
      <w:rFonts w:ascii="Calibri" w:hAnsi="Calibri" w:cs="Calibri"/>
    </w:rPr>
  </w:style>
  <w:style w:type="numbering" w:customStyle="1" w:styleId="NoList2">
    <w:name w:val="No List2"/>
    <w:next w:val="NoList"/>
    <w:uiPriority w:val="99"/>
    <w:semiHidden/>
    <w:unhideWhenUsed/>
    <w:rsid w:val="00807DAF"/>
  </w:style>
  <w:style w:type="numbering" w:customStyle="1" w:styleId="NoList3">
    <w:name w:val="No List3"/>
    <w:next w:val="NoList"/>
    <w:uiPriority w:val="99"/>
    <w:semiHidden/>
    <w:unhideWhenUsed/>
    <w:rsid w:val="00807DAF"/>
  </w:style>
  <w:style w:type="numbering" w:customStyle="1" w:styleId="NoList4">
    <w:name w:val="No List4"/>
    <w:next w:val="NoList"/>
    <w:uiPriority w:val="99"/>
    <w:semiHidden/>
    <w:unhideWhenUsed/>
    <w:rsid w:val="00807DAF"/>
  </w:style>
  <w:style w:type="numbering" w:customStyle="1" w:styleId="NoList5">
    <w:name w:val="No List5"/>
    <w:next w:val="NoList"/>
    <w:semiHidden/>
    <w:unhideWhenUsed/>
    <w:rsid w:val="00807DAF"/>
  </w:style>
  <w:style w:type="paragraph" w:styleId="BlockText">
    <w:name w:val="Block Text"/>
    <w:basedOn w:val="Normal"/>
    <w:rsid w:val="00807DAF"/>
    <w:pPr>
      <w:ind w:left="229" w:right="229"/>
    </w:pPr>
    <w:rPr>
      <w:rFonts w:ascii="Verdana" w:eastAsia="Times New Roman" w:hAnsi="Verdana" w:cs="Calibri"/>
      <w:sz w:val="16"/>
      <w:szCs w:val="20"/>
    </w:rPr>
  </w:style>
  <w:style w:type="paragraph" w:styleId="NormalIndent">
    <w:name w:val="Normal Indent"/>
    <w:basedOn w:val="Normal"/>
    <w:rsid w:val="00807DAF"/>
    <w:pPr>
      <w:ind w:left="720"/>
    </w:pPr>
    <w:rPr>
      <w:rFonts w:eastAsia="Times New Roman" w:cs="Calibri"/>
      <w:szCs w:val="20"/>
    </w:rPr>
  </w:style>
  <w:style w:type="paragraph" w:styleId="EnvelopeReturn">
    <w:name w:val="envelope return"/>
    <w:basedOn w:val="Normal"/>
    <w:rsid w:val="00807DAF"/>
    <w:rPr>
      <w:rFonts w:eastAsia="Times New Roman" w:cs="Calibri"/>
      <w:sz w:val="24"/>
      <w:szCs w:val="20"/>
    </w:rPr>
  </w:style>
  <w:style w:type="paragraph" w:styleId="EnvelopeAddress">
    <w:name w:val="envelope address"/>
    <w:basedOn w:val="Normal"/>
    <w:rsid w:val="00807DAF"/>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807DAF"/>
  </w:style>
  <w:style w:type="numbering" w:customStyle="1" w:styleId="NoList7">
    <w:name w:val="No List7"/>
    <w:next w:val="NoList"/>
    <w:semiHidden/>
    <w:unhideWhenUsed/>
    <w:rsid w:val="00807DAF"/>
  </w:style>
  <w:style w:type="paragraph" w:styleId="ListBullet">
    <w:name w:val="List Bullet"/>
    <w:basedOn w:val="Normal"/>
    <w:link w:val="ListBulletChar"/>
    <w:uiPriority w:val="99"/>
    <w:unhideWhenUsed/>
    <w:rsid w:val="00807DAF"/>
    <w:pPr>
      <w:tabs>
        <w:tab w:val="num" w:pos="360"/>
      </w:tabs>
      <w:ind w:left="360" w:hanging="360"/>
      <w:contextualSpacing/>
    </w:pPr>
    <w:rPr>
      <w:rFonts w:eastAsia="Calibri" w:cs="Calibri"/>
    </w:rPr>
  </w:style>
  <w:style w:type="table" w:styleId="MediumGrid1">
    <w:name w:val="Medium Grid 1"/>
    <w:basedOn w:val="TableNormal"/>
    <w:uiPriority w:val="67"/>
    <w:rsid w:val="00807DA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07DAF"/>
    <w:rPr>
      <w:rFonts w:ascii="Arial Narrow" w:eastAsia="SimSun" w:hAnsi="Arial Narrow" w:cs="Calibri"/>
      <w:sz w:val="20"/>
      <w:szCs w:val="22"/>
    </w:rPr>
  </w:style>
  <w:style w:type="numbering" w:customStyle="1" w:styleId="NoList11">
    <w:name w:val="No List11"/>
    <w:next w:val="NoList"/>
    <w:uiPriority w:val="99"/>
    <w:semiHidden/>
    <w:unhideWhenUsed/>
    <w:rsid w:val="00807DAF"/>
  </w:style>
  <w:style w:type="numbering" w:customStyle="1" w:styleId="NoList111">
    <w:name w:val="No List111"/>
    <w:next w:val="NoList"/>
    <w:uiPriority w:val="99"/>
    <w:semiHidden/>
    <w:unhideWhenUsed/>
    <w:rsid w:val="00807DAF"/>
  </w:style>
  <w:style w:type="numbering" w:customStyle="1" w:styleId="NoList1111">
    <w:name w:val="No List1111"/>
    <w:next w:val="NoList"/>
    <w:uiPriority w:val="99"/>
    <w:semiHidden/>
    <w:unhideWhenUsed/>
    <w:rsid w:val="00807DAF"/>
  </w:style>
  <w:style w:type="numbering" w:customStyle="1" w:styleId="NoList11111">
    <w:name w:val="No List11111"/>
    <w:next w:val="NoList"/>
    <w:uiPriority w:val="99"/>
    <w:semiHidden/>
    <w:unhideWhenUsed/>
    <w:rsid w:val="00807DAF"/>
  </w:style>
  <w:style w:type="numbering" w:customStyle="1" w:styleId="NoList111111">
    <w:name w:val="No List111111"/>
    <w:next w:val="NoList"/>
    <w:uiPriority w:val="99"/>
    <w:semiHidden/>
    <w:unhideWhenUsed/>
    <w:rsid w:val="00807DAF"/>
  </w:style>
  <w:style w:type="numbering" w:customStyle="1" w:styleId="NoList1111111">
    <w:name w:val="No List1111111"/>
    <w:next w:val="NoList"/>
    <w:uiPriority w:val="99"/>
    <w:semiHidden/>
    <w:unhideWhenUsed/>
    <w:rsid w:val="00807DAF"/>
  </w:style>
  <w:style w:type="numbering" w:customStyle="1" w:styleId="NoList11111111">
    <w:name w:val="No List11111111"/>
    <w:next w:val="NoList"/>
    <w:uiPriority w:val="99"/>
    <w:semiHidden/>
    <w:unhideWhenUsed/>
    <w:rsid w:val="00807DAF"/>
  </w:style>
  <w:style w:type="numbering" w:customStyle="1" w:styleId="NoList111111111">
    <w:name w:val="No List111111111"/>
    <w:next w:val="NoList"/>
    <w:uiPriority w:val="99"/>
    <w:semiHidden/>
    <w:unhideWhenUsed/>
    <w:rsid w:val="00807DAF"/>
  </w:style>
  <w:style w:type="numbering" w:customStyle="1" w:styleId="NoList1111111111">
    <w:name w:val="No List1111111111"/>
    <w:next w:val="NoList"/>
    <w:uiPriority w:val="99"/>
    <w:semiHidden/>
    <w:unhideWhenUsed/>
    <w:rsid w:val="00807DAF"/>
  </w:style>
  <w:style w:type="numbering" w:customStyle="1" w:styleId="NoList11111111111">
    <w:name w:val="No List11111111111"/>
    <w:next w:val="NoList"/>
    <w:uiPriority w:val="99"/>
    <w:semiHidden/>
    <w:unhideWhenUsed/>
    <w:rsid w:val="00807DAF"/>
  </w:style>
  <w:style w:type="numbering" w:customStyle="1" w:styleId="NoList111111111111">
    <w:name w:val="No List111111111111"/>
    <w:next w:val="NoList"/>
    <w:uiPriority w:val="99"/>
    <w:semiHidden/>
    <w:unhideWhenUsed/>
    <w:rsid w:val="00807DAF"/>
  </w:style>
  <w:style w:type="numbering" w:customStyle="1" w:styleId="NoList1111111111111">
    <w:name w:val="No List1111111111111"/>
    <w:next w:val="NoList"/>
    <w:uiPriority w:val="99"/>
    <w:semiHidden/>
    <w:unhideWhenUsed/>
    <w:rsid w:val="00807DAF"/>
  </w:style>
  <w:style w:type="numbering" w:customStyle="1" w:styleId="NoList11111111111111">
    <w:name w:val="No List11111111111111"/>
    <w:next w:val="NoList"/>
    <w:uiPriority w:val="99"/>
    <w:semiHidden/>
    <w:unhideWhenUsed/>
    <w:rsid w:val="00807DAF"/>
  </w:style>
  <w:style w:type="numbering" w:customStyle="1" w:styleId="NoList111111111111111">
    <w:name w:val="No List111111111111111"/>
    <w:next w:val="NoList"/>
    <w:uiPriority w:val="99"/>
    <w:semiHidden/>
    <w:unhideWhenUsed/>
    <w:rsid w:val="00807DAF"/>
  </w:style>
  <w:style w:type="numbering" w:customStyle="1" w:styleId="NoList1111111111111111">
    <w:name w:val="No List1111111111111111"/>
    <w:next w:val="NoList"/>
    <w:uiPriority w:val="99"/>
    <w:semiHidden/>
    <w:unhideWhenUsed/>
    <w:rsid w:val="00807DAF"/>
  </w:style>
  <w:style w:type="numbering" w:customStyle="1" w:styleId="NoList11111111111111111">
    <w:name w:val="No List11111111111111111"/>
    <w:next w:val="NoList"/>
    <w:uiPriority w:val="99"/>
    <w:semiHidden/>
    <w:unhideWhenUsed/>
    <w:rsid w:val="00807DAF"/>
  </w:style>
  <w:style w:type="character" w:customStyle="1" w:styleId="FontStyle220">
    <w:name w:val="Font Style220"/>
    <w:basedOn w:val="DefaultParagraphFont"/>
    <w:uiPriority w:val="99"/>
    <w:rsid w:val="00807DAF"/>
    <w:rPr>
      <w:rFonts w:ascii="Candara" w:hAnsi="Candara" w:cs="Candara" w:hint="default"/>
      <w:i/>
      <w:iCs/>
      <w:sz w:val="18"/>
      <w:szCs w:val="18"/>
    </w:rPr>
  </w:style>
  <w:style w:type="character" w:customStyle="1" w:styleId="FontStyle290">
    <w:name w:val="Font Style290"/>
    <w:basedOn w:val="DefaultParagraphFont"/>
    <w:uiPriority w:val="99"/>
    <w:rsid w:val="00807DA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07DAF"/>
    <w:rPr>
      <w:rFonts w:ascii="Arial" w:hAnsi="Arial" w:cs="Arial"/>
      <w:b/>
      <w:bCs/>
      <w:sz w:val="16"/>
      <w:szCs w:val="16"/>
    </w:rPr>
  </w:style>
  <w:style w:type="paragraph" w:customStyle="1" w:styleId="analytic">
    <w:name w:val="analytic"/>
    <w:basedOn w:val="Normal"/>
    <w:link w:val="analyticChar"/>
    <w:uiPriority w:val="4"/>
    <w:qFormat/>
    <w:rsid w:val="00807DAF"/>
    <w:pPr>
      <w:spacing w:before="120"/>
    </w:pPr>
    <w:rPr>
      <w:rFonts w:cs="Calibri"/>
      <w:b/>
      <w:sz w:val="20"/>
    </w:rPr>
  </w:style>
  <w:style w:type="character" w:customStyle="1" w:styleId="analyticChar">
    <w:name w:val="analytic Char"/>
    <w:basedOn w:val="DefaultParagraphFont"/>
    <w:link w:val="analytic"/>
    <w:uiPriority w:val="4"/>
    <w:rsid w:val="00807DAF"/>
    <w:rPr>
      <w:rFonts w:ascii="Arial" w:eastAsiaTheme="minorHAnsi" w:hAnsi="Arial" w:cs="Calibri"/>
      <w:b/>
      <w:sz w:val="20"/>
      <w:szCs w:val="22"/>
    </w:rPr>
  </w:style>
  <w:style w:type="character" w:customStyle="1" w:styleId="m-5498913268213319940gmail-styleunderline">
    <w:name w:val="m_-5498913268213319940gmail-styleunderline"/>
    <w:basedOn w:val="DefaultParagraphFont"/>
    <w:rsid w:val="00807DAF"/>
  </w:style>
  <w:style w:type="paragraph" w:customStyle="1" w:styleId="speakable">
    <w:name w:val="speakable"/>
    <w:basedOn w:val="Normal"/>
    <w:uiPriority w:val="99"/>
    <w:qFormat/>
    <w:rsid w:val="00807DAF"/>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07DAF"/>
  </w:style>
  <w:style w:type="character" w:customStyle="1" w:styleId="copyright">
    <w:name w:val="copyright"/>
    <w:basedOn w:val="DefaultParagraphFont"/>
    <w:rsid w:val="00807DAF"/>
  </w:style>
  <w:style w:type="character" w:customStyle="1" w:styleId="TagCharCharCharChar">
    <w:name w:val="Tag Char Char Char Char"/>
    <w:basedOn w:val="DefaultParagraphFont"/>
    <w:rsid w:val="00807DAF"/>
    <w:rPr>
      <w:rFonts w:ascii="Calibri" w:hAnsi="Calibri" w:cs="Calibri"/>
      <w:b/>
      <w:sz w:val="24"/>
    </w:rPr>
  </w:style>
  <w:style w:type="paragraph" w:customStyle="1" w:styleId="g-body">
    <w:name w:val="g-body"/>
    <w:basedOn w:val="Normal"/>
    <w:uiPriority w:val="99"/>
    <w:qFormat/>
    <w:rsid w:val="00807DAF"/>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07DAF"/>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07DAF"/>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07DAF"/>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07DAF"/>
    <w:pPr>
      <w:spacing w:before="100" w:beforeAutospacing="1" w:after="100" w:afterAutospacing="1"/>
    </w:pPr>
    <w:rPr>
      <w:rFonts w:cs="Calibri"/>
      <w:sz w:val="24"/>
    </w:rPr>
  </w:style>
  <w:style w:type="paragraph" w:customStyle="1" w:styleId="style41">
    <w:name w:val="style4"/>
    <w:basedOn w:val="Normal"/>
    <w:uiPriority w:val="99"/>
    <w:qFormat/>
    <w:rsid w:val="00807DAF"/>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807DAF"/>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807DAF"/>
  </w:style>
  <w:style w:type="character" w:customStyle="1" w:styleId="UL-Bold">
    <w:name w:val="UL-Bold"/>
    <w:basedOn w:val="DefaultParagraphFont"/>
    <w:rsid w:val="00807DAF"/>
    <w:rPr>
      <w:u w:val="thick"/>
    </w:rPr>
  </w:style>
  <w:style w:type="character" w:customStyle="1" w:styleId="UL-None">
    <w:name w:val="UL-None"/>
    <w:basedOn w:val="DefaultParagraphFont"/>
    <w:rsid w:val="00807DAF"/>
    <w:rPr>
      <w:strike w:val="0"/>
      <w:dstrike w:val="0"/>
      <w:u w:val="none"/>
      <w:effect w:val="none"/>
    </w:rPr>
  </w:style>
  <w:style w:type="character" w:customStyle="1" w:styleId="gl">
    <w:name w:val="gl"/>
    <w:basedOn w:val="DefaultParagraphFont"/>
    <w:rsid w:val="00807DAF"/>
  </w:style>
  <w:style w:type="character" w:customStyle="1" w:styleId="qu730rj69h">
    <w:name w:val="qu730rj69h"/>
    <w:basedOn w:val="DefaultParagraphFont"/>
    <w:rsid w:val="00807DAF"/>
  </w:style>
  <w:style w:type="paragraph" w:customStyle="1" w:styleId="optext">
    <w:name w:val="optext"/>
    <w:basedOn w:val="Normal"/>
    <w:uiPriority w:val="99"/>
    <w:qFormat/>
    <w:rsid w:val="00807DAF"/>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807DAF"/>
  </w:style>
  <w:style w:type="character" w:customStyle="1" w:styleId="icr880">
    <w:name w:val="icr880"/>
    <w:basedOn w:val="DefaultParagraphFont"/>
    <w:rsid w:val="00807DAF"/>
  </w:style>
  <w:style w:type="character" w:customStyle="1" w:styleId="hx23q54">
    <w:name w:val="hx23q54"/>
    <w:basedOn w:val="DefaultParagraphFont"/>
    <w:rsid w:val="00807DAF"/>
  </w:style>
  <w:style w:type="character" w:customStyle="1" w:styleId="m-5348258726587825636gmail-style13ptbold">
    <w:name w:val="m_-5348258726587825636gmail-style13ptbold"/>
    <w:basedOn w:val="DefaultParagraphFont"/>
    <w:rsid w:val="00807DAF"/>
  </w:style>
  <w:style w:type="character" w:customStyle="1" w:styleId="m-5348258726587825636gmail-styleunderline">
    <w:name w:val="m_-5348258726587825636gmail-styleunderline"/>
    <w:basedOn w:val="DefaultParagraphFont"/>
    <w:rsid w:val="00807DAF"/>
  </w:style>
  <w:style w:type="character" w:customStyle="1" w:styleId="UnderlineCharChar1">
    <w:name w:val="Underline Char Char1"/>
    <w:basedOn w:val="DefaultParagraphFont"/>
    <w:rsid w:val="00807DAF"/>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807DAF"/>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807DAF"/>
  </w:style>
  <w:style w:type="character" w:customStyle="1" w:styleId="CardsFont12ptCharChar">
    <w:name w:val="Cards + Font: 12 pt Char Char"/>
    <w:basedOn w:val="DefaultParagraphFont"/>
    <w:rsid w:val="00807DAF"/>
    <w:rPr>
      <w:sz w:val="24"/>
      <w:szCs w:val="24"/>
      <w:u w:val="thick"/>
      <w:lang w:val="en-US" w:eastAsia="en-US" w:bidi="ar-SA"/>
    </w:rPr>
  </w:style>
  <w:style w:type="character" w:customStyle="1" w:styleId="NothingChar1">
    <w:name w:val="Nothing Char1"/>
    <w:basedOn w:val="DefaultParagraphFont"/>
    <w:rsid w:val="00807DAF"/>
    <w:rPr>
      <w:lang w:val="en-US" w:eastAsia="en-US" w:bidi="ar-SA"/>
    </w:rPr>
  </w:style>
  <w:style w:type="paragraph" w:customStyle="1" w:styleId="useless">
    <w:name w:val="useless"/>
    <w:basedOn w:val="Normal"/>
    <w:uiPriority w:val="99"/>
    <w:qFormat/>
    <w:rsid w:val="00807DAF"/>
    <w:rPr>
      <w:rFonts w:ascii="Times New Roman" w:eastAsia="Times New Roman" w:hAnsi="Times New Roman" w:cs="Calibri"/>
      <w:sz w:val="12"/>
    </w:rPr>
  </w:style>
  <w:style w:type="character" w:customStyle="1" w:styleId="DDIUnderline">
    <w:name w:val="DDI Underline"/>
    <w:qFormat/>
    <w:rsid w:val="00807DAF"/>
    <w:rPr>
      <w:rFonts w:ascii="Times New Roman" w:hAnsi="Times New Roman"/>
      <w:sz w:val="24"/>
      <w:u w:val="single"/>
    </w:rPr>
  </w:style>
  <w:style w:type="character" w:customStyle="1" w:styleId="Char1">
    <w:name w:val="Char1"/>
    <w:basedOn w:val="DefaultParagraphFont"/>
    <w:rsid w:val="00807DAF"/>
    <w:rPr>
      <w:rFonts w:cs="Arial"/>
      <w:b/>
      <w:bCs/>
      <w:iCs/>
      <w:sz w:val="24"/>
      <w:szCs w:val="28"/>
      <w:lang w:val="en-US" w:eastAsia="en-US" w:bidi="ar-SA"/>
    </w:rPr>
  </w:style>
  <w:style w:type="paragraph" w:customStyle="1" w:styleId="ALLCAPS">
    <w:name w:val="ALL CAPS"/>
    <w:basedOn w:val="Normal"/>
    <w:link w:val="ALLCAPSChar"/>
    <w:qFormat/>
    <w:rsid w:val="00807DAF"/>
    <w:rPr>
      <w:rFonts w:ascii="Times New Roman" w:eastAsia="Times New Roman" w:hAnsi="Times New Roman" w:cs="Calibri"/>
      <w:b/>
      <w:caps/>
    </w:rPr>
  </w:style>
  <w:style w:type="character" w:customStyle="1" w:styleId="ALLCAPSChar">
    <w:name w:val="ALL CAPS Char"/>
    <w:basedOn w:val="DefaultParagraphFont"/>
    <w:link w:val="ALLCAPS"/>
    <w:rsid w:val="00807DAF"/>
    <w:rPr>
      <w:rFonts w:ascii="Times New Roman" w:eastAsia="Times New Roman" w:hAnsi="Times New Roman" w:cs="Calibri"/>
      <w:b/>
      <w:caps/>
      <w:sz w:val="22"/>
      <w:szCs w:val="22"/>
    </w:rPr>
  </w:style>
  <w:style w:type="paragraph" w:customStyle="1" w:styleId="TagCharCharCharCharCharCharChar0">
    <w:name w:val="Tag Char Char Char Char Char Char Char"/>
    <w:basedOn w:val="Normal"/>
    <w:link w:val="TagCharCharCharCharCharCharCharChar"/>
    <w:qFormat/>
    <w:rsid w:val="00807DAF"/>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807DAF"/>
    <w:rPr>
      <w:rFonts w:ascii="Times New Roman" w:eastAsia="Times New Roman" w:hAnsi="Times New Roman" w:cs="Calibri"/>
      <w:b/>
      <w:szCs w:val="22"/>
    </w:rPr>
  </w:style>
  <w:style w:type="character" w:customStyle="1" w:styleId="10ptnotbold">
    <w:name w:val="10ptnotbold"/>
    <w:basedOn w:val="DefaultParagraphFont"/>
    <w:rsid w:val="00807DAF"/>
    <w:rPr>
      <w:sz w:val="20"/>
    </w:rPr>
  </w:style>
  <w:style w:type="character" w:customStyle="1" w:styleId="Cites-AuthorDate">
    <w:name w:val="Cites-Author/Date"/>
    <w:rsid w:val="00807DAF"/>
    <w:rPr>
      <w:rFonts w:ascii="Helvetica" w:hAnsi="Helvetica"/>
      <w:b/>
      <w:sz w:val="22"/>
      <w:szCs w:val="24"/>
      <w:u w:val="thick"/>
    </w:rPr>
  </w:style>
  <w:style w:type="paragraph" w:customStyle="1" w:styleId="CiteTag">
    <w:name w:val="Cite/Tag"/>
    <w:basedOn w:val="Normal"/>
    <w:uiPriority w:val="99"/>
    <w:qFormat/>
    <w:rsid w:val="00807DAF"/>
    <w:rPr>
      <w:rFonts w:ascii="Times New Roman" w:eastAsia="Cambria" w:hAnsi="Times New Roman" w:cs="Calibri"/>
      <w:b/>
    </w:rPr>
  </w:style>
  <w:style w:type="character" w:customStyle="1" w:styleId="CardsFont6ptChar1">
    <w:name w:val="Cards + Font: 6 pt Char1"/>
    <w:basedOn w:val="CardsChar"/>
    <w:link w:val="CardsFont6pt"/>
    <w:rsid w:val="00807DAF"/>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07DAF"/>
  </w:style>
  <w:style w:type="character" w:customStyle="1" w:styleId="m489902567989944824gmail-styleunderline">
    <w:name w:val="m_489902567989944824gmail-styleunderline"/>
    <w:basedOn w:val="DefaultParagraphFont"/>
    <w:rsid w:val="00807DAF"/>
  </w:style>
  <w:style w:type="paragraph" w:customStyle="1" w:styleId="Analytic0">
    <w:name w:val="Analytic"/>
    <w:basedOn w:val="Normal"/>
    <w:link w:val="AnalyticChar0"/>
    <w:autoRedefine/>
    <w:uiPriority w:val="4"/>
    <w:qFormat/>
    <w:rsid w:val="00807DAF"/>
    <w:rPr>
      <w:b/>
      <w:sz w:val="26"/>
    </w:rPr>
  </w:style>
  <w:style w:type="character" w:customStyle="1" w:styleId="AnalyticChar0">
    <w:name w:val="Analytic Char"/>
    <w:basedOn w:val="DefaultParagraphFont"/>
    <w:link w:val="Analytic0"/>
    <w:uiPriority w:val="4"/>
    <w:rsid w:val="00807DAF"/>
    <w:rPr>
      <w:rFonts w:ascii="Arial" w:eastAsiaTheme="minorHAnsi" w:hAnsi="Arial"/>
      <w:b/>
      <w:sz w:val="26"/>
      <w:szCs w:val="22"/>
    </w:rPr>
  </w:style>
  <w:style w:type="character" w:customStyle="1" w:styleId="UnresolvedMention2">
    <w:name w:val="Unresolved Mention2"/>
    <w:basedOn w:val="DefaultParagraphFont"/>
    <w:uiPriority w:val="99"/>
    <w:rsid w:val="00807DAF"/>
    <w:rPr>
      <w:color w:val="808080"/>
      <w:shd w:val="clear" w:color="auto" w:fill="E6E6E6"/>
    </w:rPr>
  </w:style>
  <w:style w:type="character" w:customStyle="1" w:styleId="swauthor">
    <w:name w:val="sw_author"/>
    <w:rsid w:val="00807DAF"/>
  </w:style>
  <w:style w:type="character" w:customStyle="1" w:styleId="UnderlineCharChar3">
    <w:name w:val="Underline Char Char3"/>
    <w:rsid w:val="00807DAF"/>
    <w:rPr>
      <w:szCs w:val="24"/>
      <w:u w:val="single"/>
      <w:lang w:val="en-US" w:eastAsia="en-US" w:bidi="ar-SA"/>
    </w:rPr>
  </w:style>
  <w:style w:type="character" w:customStyle="1" w:styleId="tl8wme">
    <w:name w:val="tl8wme"/>
    <w:basedOn w:val="DefaultParagraphFont"/>
    <w:rsid w:val="00807DAF"/>
  </w:style>
  <w:style w:type="character" w:customStyle="1" w:styleId="Mention3">
    <w:name w:val="Mention3"/>
    <w:basedOn w:val="DefaultParagraphFont"/>
    <w:uiPriority w:val="99"/>
    <w:semiHidden/>
    <w:unhideWhenUsed/>
    <w:rsid w:val="00807DAF"/>
    <w:rPr>
      <w:color w:val="2B579A"/>
      <w:shd w:val="clear" w:color="auto" w:fill="E6E6E6"/>
    </w:rPr>
  </w:style>
  <w:style w:type="character" w:customStyle="1" w:styleId="m-5251091010484660064gmail-style13ptbold">
    <w:name w:val="m_-5251091010484660064gmail-style13ptbold"/>
    <w:basedOn w:val="DefaultParagraphFont"/>
    <w:rsid w:val="00807DAF"/>
  </w:style>
  <w:style w:type="character" w:customStyle="1" w:styleId="m-5251091010484660064gmail-styleunderline">
    <w:name w:val="m_-5251091010484660064gmail-styleunderline"/>
    <w:basedOn w:val="DefaultParagraphFont"/>
    <w:rsid w:val="00807DAF"/>
  </w:style>
  <w:style w:type="character" w:customStyle="1" w:styleId="tablecaption">
    <w:name w:val="tablecaption"/>
    <w:basedOn w:val="DefaultParagraphFont"/>
    <w:rsid w:val="00807DAF"/>
  </w:style>
  <w:style w:type="character" w:customStyle="1" w:styleId="StyleLatinHelvetica105ptBlack">
    <w:name w:val="Style (Latin) Helvetica 10.5 pt Black"/>
    <w:basedOn w:val="DefaultParagraphFont"/>
    <w:rsid w:val="00807DAF"/>
    <w:rPr>
      <w:rFonts w:ascii="Times New Roman" w:hAnsi="Times New Roman"/>
      <w:color w:val="000000"/>
      <w:sz w:val="21"/>
    </w:rPr>
  </w:style>
  <w:style w:type="character" w:customStyle="1" w:styleId="m-413333960618644972gmail-style13ptbold">
    <w:name w:val="m_-413333960618644972gmail-style13ptbold"/>
    <w:basedOn w:val="DefaultParagraphFont"/>
    <w:rsid w:val="00807DAF"/>
  </w:style>
  <w:style w:type="character" w:customStyle="1" w:styleId="m-413333960618644972gmail-styleunderline">
    <w:name w:val="m_-413333960618644972gmail-styleunderline"/>
    <w:basedOn w:val="DefaultParagraphFont"/>
    <w:rsid w:val="00807DAF"/>
  </w:style>
  <w:style w:type="character" w:customStyle="1" w:styleId="m8314098763611656848gmail-stylestylebold12pt">
    <w:name w:val="m_8314098763611656848gmail-stylestylebold12pt"/>
    <w:basedOn w:val="DefaultParagraphFont"/>
    <w:rsid w:val="00807DAF"/>
  </w:style>
  <w:style w:type="character" w:customStyle="1" w:styleId="m8314098763611656848gmail-styleboldunderline">
    <w:name w:val="m_8314098763611656848gmail-styleboldunderline"/>
    <w:basedOn w:val="DefaultParagraphFont"/>
    <w:rsid w:val="00807DAF"/>
  </w:style>
  <w:style w:type="paragraph" w:customStyle="1" w:styleId="Spacer">
    <w:name w:val="Spacer"/>
    <w:basedOn w:val="Heading1"/>
    <w:link w:val="SpacerChar"/>
    <w:autoRedefine/>
    <w:uiPriority w:val="4"/>
    <w:qFormat/>
    <w:rsid w:val="00807DAF"/>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807DAF"/>
    <w:rPr>
      <w:rFonts w:ascii="Georgia" w:eastAsiaTheme="majorEastAsia" w:hAnsi="Georgia" w:cstheme="majorBidi"/>
      <w:b/>
      <w:szCs w:val="32"/>
    </w:rPr>
  </w:style>
  <w:style w:type="paragraph" w:customStyle="1" w:styleId="msonormal0">
    <w:name w:val="msonormal"/>
    <w:basedOn w:val="Normal"/>
    <w:rsid w:val="00807DAF"/>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07DA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07DAF"/>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807DAF"/>
    <w:rPr>
      <w:rFonts w:ascii="Arial Narrow" w:hAnsi="Arial Narrow" w:cs="Times New Roman"/>
      <w:color w:val="000000"/>
      <w:sz w:val="16"/>
    </w:rPr>
  </w:style>
  <w:style w:type="character" w:customStyle="1" w:styleId="CiteReal0">
    <w:name w:val="CiteReal"/>
    <w:uiPriority w:val="1"/>
    <w:qFormat/>
    <w:rsid w:val="00807DAF"/>
    <w:rPr>
      <w:rFonts w:ascii="Arial" w:hAnsi="Arial"/>
      <w:b/>
      <w:sz w:val="24"/>
      <w:u w:val="single"/>
    </w:rPr>
  </w:style>
  <w:style w:type="character" w:customStyle="1" w:styleId="dropcap1">
    <w:name w:val="dropcap1"/>
    <w:rsid w:val="00807DAF"/>
  </w:style>
  <w:style w:type="paragraph" w:customStyle="1" w:styleId="Style31">
    <w:name w:val="Style31"/>
    <w:basedOn w:val="Normal"/>
    <w:uiPriority w:val="99"/>
    <w:rsid w:val="00807DAF"/>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807DAF"/>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807DAF"/>
    <w:pPr>
      <w:spacing w:line="200" w:lineRule="exact"/>
      <w:jc w:val="both"/>
    </w:pPr>
    <w:rPr>
      <w:rFonts w:ascii="Palatino Linotype" w:hAnsi="Palatino Linotype" w:cs="Palatino Linotype"/>
      <w:sz w:val="16"/>
    </w:rPr>
  </w:style>
  <w:style w:type="character" w:customStyle="1" w:styleId="FontStyle72">
    <w:name w:val="Font Style72"/>
    <w:uiPriority w:val="99"/>
    <w:rsid w:val="00807DAF"/>
    <w:rPr>
      <w:rFonts w:ascii="Cambria" w:hAnsi="Cambria" w:cs="Cambria" w:hint="default"/>
      <w:sz w:val="16"/>
      <w:szCs w:val="16"/>
    </w:rPr>
  </w:style>
  <w:style w:type="character" w:customStyle="1" w:styleId="FontStyle73">
    <w:name w:val="Font Style73"/>
    <w:uiPriority w:val="99"/>
    <w:rsid w:val="00807DAF"/>
    <w:rPr>
      <w:rFonts w:ascii="Cambria" w:hAnsi="Cambria" w:cs="Cambria" w:hint="default"/>
      <w:i/>
      <w:iCs/>
      <w:sz w:val="16"/>
      <w:szCs w:val="16"/>
    </w:rPr>
  </w:style>
  <w:style w:type="character" w:customStyle="1" w:styleId="UnderlinestyleChar2">
    <w:name w:val="Underline style Char2"/>
    <w:rsid w:val="00807DAF"/>
    <w:rPr>
      <w:sz w:val="22"/>
      <w:szCs w:val="24"/>
      <w:u w:val="single"/>
      <w:lang w:val="en-US" w:eastAsia="en-US" w:bidi="ar-SA"/>
    </w:rPr>
  </w:style>
  <w:style w:type="character" w:customStyle="1" w:styleId="FontStyle49">
    <w:name w:val="Font Style49"/>
    <w:uiPriority w:val="99"/>
    <w:rsid w:val="00807DAF"/>
    <w:rPr>
      <w:rFonts w:ascii="Cambria" w:hAnsi="Cambria" w:cs="Cambria"/>
      <w:sz w:val="20"/>
      <w:szCs w:val="20"/>
    </w:rPr>
  </w:style>
  <w:style w:type="character" w:customStyle="1" w:styleId="FontStyle50">
    <w:name w:val="Font Style50"/>
    <w:uiPriority w:val="99"/>
    <w:rsid w:val="00807DA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07DAF"/>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807DAF"/>
    <w:rPr>
      <w:rFonts w:ascii="Cambria" w:eastAsia="Cambria" w:hAnsi="Cambria" w:cs="Cambria"/>
      <w:spacing w:val="-3"/>
      <w:sz w:val="16"/>
      <w:szCs w:val="20"/>
    </w:rPr>
  </w:style>
  <w:style w:type="character" w:customStyle="1" w:styleId="kn">
    <w:name w:val="kn"/>
    <w:basedOn w:val="DefaultParagraphFont"/>
    <w:rsid w:val="00807DAF"/>
  </w:style>
  <w:style w:type="character" w:customStyle="1" w:styleId="StyleStyleUnderlineUnderlineStyleBoldUnderlineIntenseEmphas">
    <w:name w:val="Style Style UnderlineUnderlineStyle Bold UnderlineIntense Emphas..."/>
    <w:basedOn w:val="DefaultParagraphFont"/>
    <w:rsid w:val="00807DAF"/>
    <w:rPr>
      <w:b/>
      <w:bCs/>
      <w:sz w:val="26"/>
      <w:u w:val="single"/>
    </w:rPr>
  </w:style>
  <w:style w:type="character" w:customStyle="1" w:styleId="articoloinside">
    <w:name w:val="articolo_inside"/>
    <w:rsid w:val="00807DAF"/>
  </w:style>
  <w:style w:type="paragraph" w:customStyle="1" w:styleId="pagetools">
    <w:name w:val="pagetools"/>
    <w:basedOn w:val="Normal"/>
    <w:rsid w:val="00807DAF"/>
    <w:pPr>
      <w:spacing w:before="100" w:beforeAutospacing="1" w:after="100" w:afterAutospacing="1"/>
    </w:pPr>
    <w:rPr>
      <w:rFonts w:ascii="Cambria" w:eastAsia="Cambria" w:hAnsi="Cambria"/>
      <w:sz w:val="24"/>
    </w:rPr>
  </w:style>
  <w:style w:type="character" w:customStyle="1" w:styleId="desc">
    <w:name w:val="desc"/>
    <w:basedOn w:val="DefaultParagraphFont"/>
    <w:rsid w:val="00807DAF"/>
  </w:style>
  <w:style w:type="character" w:customStyle="1" w:styleId="job">
    <w:name w:val="job"/>
    <w:basedOn w:val="DefaultParagraphFont"/>
    <w:rsid w:val="00807DAF"/>
  </w:style>
  <w:style w:type="character" w:customStyle="1" w:styleId="publisher">
    <w:name w:val="publisher"/>
    <w:basedOn w:val="DefaultParagraphFont"/>
    <w:rsid w:val="00807DAF"/>
  </w:style>
  <w:style w:type="character" w:customStyle="1" w:styleId="pubyear">
    <w:name w:val="pubyear"/>
    <w:basedOn w:val="DefaultParagraphFont"/>
    <w:rsid w:val="00807DAF"/>
  </w:style>
  <w:style w:type="character" w:customStyle="1" w:styleId="pubcity">
    <w:name w:val="pubcity"/>
    <w:basedOn w:val="DefaultParagraphFont"/>
    <w:rsid w:val="00807DAF"/>
  </w:style>
  <w:style w:type="character" w:customStyle="1" w:styleId="bodycontentlink">
    <w:name w:val="bodycontentlink"/>
    <w:basedOn w:val="DefaultParagraphFont"/>
    <w:rsid w:val="00807DAF"/>
  </w:style>
  <w:style w:type="paragraph" w:customStyle="1" w:styleId="C-Text">
    <w:name w:val="C-Text"/>
    <w:basedOn w:val="Normal"/>
    <w:rsid w:val="00807DAF"/>
    <w:pPr>
      <w:tabs>
        <w:tab w:val="num" w:pos="720"/>
      </w:tabs>
      <w:ind w:left="720" w:hanging="360"/>
    </w:pPr>
    <w:rPr>
      <w:rFonts w:ascii="Book Antiqua" w:hAnsi="Book Antiqua"/>
      <w:sz w:val="24"/>
    </w:rPr>
  </w:style>
  <w:style w:type="character" w:customStyle="1" w:styleId="ecdate">
    <w:name w:val="ec_date"/>
    <w:basedOn w:val="DefaultParagraphFont"/>
    <w:rsid w:val="00807DAF"/>
    <w:rPr>
      <w:rFonts w:ascii="Symbol" w:hAnsi="Symbol" w:hint="default"/>
      <w:sz w:val="20"/>
      <w:szCs w:val="20"/>
      <w:shd w:val="clear" w:color="auto" w:fill="FFFFFF"/>
    </w:rPr>
  </w:style>
  <w:style w:type="paragraph" w:customStyle="1" w:styleId="ecmsonormal">
    <w:name w:val="ec_msonormal"/>
    <w:basedOn w:val="Normal"/>
    <w:rsid w:val="00807DAF"/>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807DAF"/>
  </w:style>
  <w:style w:type="character" w:customStyle="1" w:styleId="articleheadline">
    <w:name w:val="articleheadline"/>
    <w:basedOn w:val="DefaultParagraphFont"/>
    <w:rsid w:val="00807DAF"/>
  </w:style>
  <w:style w:type="paragraph" w:customStyle="1" w:styleId="u-intro">
    <w:name w:val="u-intro"/>
    <w:basedOn w:val="Normal"/>
    <w:rsid w:val="00807DAF"/>
    <w:pPr>
      <w:spacing w:before="100" w:beforeAutospacing="1" w:after="100" w:afterAutospacing="1"/>
    </w:pPr>
    <w:rPr>
      <w:rFonts w:ascii="Georgia" w:hAnsi="Georgia"/>
      <w:sz w:val="24"/>
    </w:rPr>
  </w:style>
  <w:style w:type="character" w:customStyle="1" w:styleId="u-byline">
    <w:name w:val="u-byline"/>
    <w:basedOn w:val="DefaultParagraphFont"/>
    <w:rsid w:val="00807DAF"/>
  </w:style>
  <w:style w:type="character" w:customStyle="1" w:styleId="articlebya">
    <w:name w:val="articleby_a"/>
    <w:basedOn w:val="DefaultParagraphFont"/>
    <w:rsid w:val="00807DAF"/>
  </w:style>
  <w:style w:type="character" w:customStyle="1" w:styleId="popupwinby">
    <w:name w:val="popupwinby"/>
    <w:basedOn w:val="DefaultParagraphFont"/>
    <w:rsid w:val="00807DAF"/>
  </w:style>
  <w:style w:type="character" w:customStyle="1" w:styleId="storyheader">
    <w:name w:val="storyheader"/>
    <w:basedOn w:val="DefaultParagraphFont"/>
    <w:rsid w:val="00807DAF"/>
  </w:style>
  <w:style w:type="character" w:customStyle="1" w:styleId="marron">
    <w:name w:val="marron"/>
    <w:basedOn w:val="DefaultParagraphFont"/>
    <w:rsid w:val="00807DAF"/>
  </w:style>
  <w:style w:type="paragraph" w:customStyle="1" w:styleId="StyleNormalWeb10pt">
    <w:name w:val="Style Normal (Web) + 10 pt"/>
    <w:basedOn w:val="NormalWeb"/>
    <w:next w:val="Normal"/>
    <w:rsid w:val="00807DAF"/>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807DAF"/>
    <w:rPr>
      <w:szCs w:val="24"/>
      <w:lang w:val="en-US" w:eastAsia="en-US" w:bidi="ar-SA"/>
    </w:rPr>
  </w:style>
  <w:style w:type="paragraph" w:customStyle="1" w:styleId="TagCiteShells">
    <w:name w:val="Tag/Cite/Shells"/>
    <w:basedOn w:val="Normal"/>
    <w:rsid w:val="00807DAF"/>
    <w:rPr>
      <w:rFonts w:ascii="Georgia" w:hAnsi="Georgia"/>
      <w:b/>
      <w:sz w:val="16"/>
    </w:rPr>
  </w:style>
  <w:style w:type="paragraph" w:customStyle="1" w:styleId="DefinitionTerm">
    <w:name w:val="Definition Term"/>
    <w:basedOn w:val="Normal"/>
    <w:next w:val="Normal"/>
    <w:rsid w:val="00807DAF"/>
    <w:rPr>
      <w:rFonts w:ascii="Georgia" w:hAnsi="Georgia"/>
      <w:snapToGrid w:val="0"/>
      <w:sz w:val="24"/>
    </w:rPr>
  </w:style>
  <w:style w:type="character" w:customStyle="1" w:styleId="Style3CharChar">
    <w:name w:val="Style3 Char Char"/>
    <w:basedOn w:val="DefaultParagraphFont"/>
    <w:rsid w:val="00807DA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07DAF"/>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807DAF"/>
    <w:rPr>
      <w:lang w:eastAsia="en-US"/>
    </w:rPr>
  </w:style>
  <w:style w:type="character" w:customStyle="1" w:styleId="BoldUnderlineChar2">
    <w:name w:val="Bold + Underline Char"/>
    <w:basedOn w:val="DefaultParagraphFont"/>
    <w:rsid w:val="00807DA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07DAF"/>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807DAF"/>
  </w:style>
  <w:style w:type="character" w:customStyle="1" w:styleId="CharacterStyle7">
    <w:name w:val="Character Style 7"/>
    <w:rsid w:val="00807DAF"/>
    <w:rPr>
      <w:rFonts w:ascii="Trebuchet MS" w:hAnsi="Trebuchet MS" w:cs="Trebuchet MS"/>
      <w:sz w:val="20"/>
      <w:szCs w:val="20"/>
      <w:u w:val="single"/>
    </w:rPr>
  </w:style>
  <w:style w:type="character" w:customStyle="1" w:styleId="StyleStyle4Char">
    <w:name w:val="Style Style4 + Char"/>
    <w:basedOn w:val="DefaultParagraphFont"/>
    <w:rsid w:val="00807DA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07DA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07DAF"/>
    <w:rPr>
      <w:rFonts w:ascii="Symbol" w:hAnsi="Symbol"/>
      <w:sz w:val="21"/>
      <w:szCs w:val="21"/>
      <w:u w:val="thick"/>
    </w:rPr>
  </w:style>
  <w:style w:type="character" w:customStyle="1" w:styleId="UnderlinedEvidenceCharChar">
    <w:name w:val="Underlined Evidence Char Char"/>
    <w:basedOn w:val="DefaultParagraphFont"/>
    <w:rsid w:val="00807DAF"/>
    <w:rPr>
      <w:rFonts w:ascii="Symbol" w:hAnsi="Symbol"/>
      <w:sz w:val="21"/>
      <w:szCs w:val="21"/>
      <w:u w:val="thick"/>
      <w:lang w:val="en-US" w:eastAsia="en-US" w:bidi="ar-SA"/>
    </w:rPr>
  </w:style>
  <w:style w:type="paragraph" w:customStyle="1" w:styleId="Cite8">
    <w:name w:val="Cite8"/>
    <w:basedOn w:val="Normal"/>
    <w:autoRedefine/>
    <w:qFormat/>
    <w:rsid w:val="00807DAF"/>
    <w:rPr>
      <w:rFonts w:ascii="Trebuchet MS" w:eastAsia="Verdana" w:hAnsi="Trebuchet MS" w:cs="Cambria"/>
      <w:sz w:val="16"/>
    </w:rPr>
  </w:style>
  <w:style w:type="paragraph" w:customStyle="1" w:styleId="8font">
    <w:name w:val="8font"/>
    <w:basedOn w:val="Normal"/>
    <w:next w:val="Normal"/>
    <w:autoRedefine/>
    <w:qFormat/>
    <w:rsid w:val="00807DAF"/>
    <w:rPr>
      <w:rFonts w:ascii="Georgia" w:eastAsia="Cambria Math" w:hAnsi="Georgia" w:cs="Cambria"/>
      <w:sz w:val="16"/>
      <w:szCs w:val="16"/>
    </w:rPr>
  </w:style>
  <w:style w:type="character" w:customStyle="1" w:styleId="NoterefInText">
    <w:name w:val="_NoterefInText"/>
    <w:uiPriority w:val="99"/>
    <w:rsid w:val="00807DAF"/>
    <w:rPr>
      <w:rFonts w:cs="AKDPE C+ Utopia"/>
      <w:color w:val="000000"/>
    </w:rPr>
  </w:style>
  <w:style w:type="character" w:customStyle="1" w:styleId="postauthor">
    <w:name w:val="postauthor"/>
    <w:basedOn w:val="DefaultParagraphFont"/>
    <w:rsid w:val="00807DAF"/>
  </w:style>
  <w:style w:type="paragraph" w:customStyle="1" w:styleId="notes-source-hasnotes">
    <w:name w:val="notes-source-hasnotes"/>
    <w:basedOn w:val="Normal"/>
    <w:rsid w:val="00807DAF"/>
    <w:pPr>
      <w:spacing w:before="100" w:beforeAutospacing="1" w:after="100" w:afterAutospacing="1"/>
    </w:pPr>
    <w:rPr>
      <w:sz w:val="16"/>
      <w:szCs w:val="20"/>
    </w:rPr>
  </w:style>
  <w:style w:type="character" w:customStyle="1" w:styleId="span">
    <w:name w:val="span"/>
    <w:basedOn w:val="DefaultParagraphFont"/>
    <w:rsid w:val="00807DAF"/>
  </w:style>
  <w:style w:type="character" w:customStyle="1" w:styleId="maintitle">
    <w:name w:val="maintitle"/>
    <w:basedOn w:val="DefaultParagraphFont"/>
    <w:rsid w:val="00807DAF"/>
  </w:style>
  <w:style w:type="character" w:customStyle="1" w:styleId="thirdparty-logo">
    <w:name w:val="thirdparty-logo"/>
    <w:basedOn w:val="DefaultParagraphFont"/>
    <w:rsid w:val="00807DAF"/>
  </w:style>
  <w:style w:type="character" w:customStyle="1" w:styleId="posted">
    <w:name w:val="posted"/>
    <w:basedOn w:val="DefaultParagraphFont"/>
    <w:rsid w:val="00807DAF"/>
  </w:style>
  <w:style w:type="character" w:customStyle="1" w:styleId="ticker">
    <w:name w:val="ticker"/>
    <w:basedOn w:val="DefaultParagraphFont"/>
    <w:rsid w:val="00807DAF"/>
  </w:style>
  <w:style w:type="paragraph" w:customStyle="1" w:styleId="articlemeta">
    <w:name w:val="articlemeta"/>
    <w:basedOn w:val="Normal"/>
    <w:rsid w:val="00807DAF"/>
    <w:pPr>
      <w:spacing w:before="100" w:beforeAutospacing="1" w:after="100" w:afterAutospacing="1"/>
    </w:pPr>
    <w:rPr>
      <w:sz w:val="16"/>
      <w:szCs w:val="20"/>
    </w:rPr>
  </w:style>
  <w:style w:type="character" w:customStyle="1" w:styleId="vcard">
    <w:name w:val="vcard"/>
    <w:basedOn w:val="DefaultParagraphFont"/>
    <w:rsid w:val="00807DAF"/>
  </w:style>
  <w:style w:type="character" w:customStyle="1" w:styleId="print-footnote">
    <w:name w:val="print-footnote"/>
    <w:basedOn w:val="DefaultParagraphFont"/>
    <w:rsid w:val="00807DAF"/>
  </w:style>
  <w:style w:type="character" w:customStyle="1" w:styleId="datestring">
    <w:name w:val="datestring"/>
    <w:basedOn w:val="DefaultParagraphFont"/>
    <w:rsid w:val="00807DAF"/>
  </w:style>
  <w:style w:type="paragraph" w:customStyle="1" w:styleId="noindent0">
    <w:name w:val="no_indent"/>
    <w:basedOn w:val="Normal"/>
    <w:rsid w:val="00807DAF"/>
    <w:pPr>
      <w:spacing w:before="100" w:beforeAutospacing="1" w:after="100" w:afterAutospacing="1"/>
    </w:pPr>
    <w:rPr>
      <w:sz w:val="16"/>
      <w:szCs w:val="20"/>
    </w:rPr>
  </w:style>
  <w:style w:type="character" w:customStyle="1" w:styleId="email">
    <w:name w:val="email"/>
    <w:basedOn w:val="DefaultParagraphFont"/>
    <w:rsid w:val="00807DAF"/>
  </w:style>
  <w:style w:type="paragraph" w:customStyle="1" w:styleId="left">
    <w:name w:val="left"/>
    <w:basedOn w:val="Normal"/>
    <w:rsid w:val="00807DAF"/>
    <w:pPr>
      <w:spacing w:before="100" w:beforeAutospacing="1" w:after="100" w:afterAutospacing="1"/>
    </w:pPr>
    <w:rPr>
      <w:sz w:val="16"/>
      <w:szCs w:val="20"/>
    </w:rPr>
  </w:style>
  <w:style w:type="paragraph" w:customStyle="1" w:styleId="right">
    <w:name w:val="right"/>
    <w:basedOn w:val="Normal"/>
    <w:rsid w:val="00807DAF"/>
    <w:pPr>
      <w:spacing w:before="100" w:beforeAutospacing="1" w:after="100" w:afterAutospacing="1"/>
    </w:pPr>
    <w:rPr>
      <w:sz w:val="16"/>
      <w:szCs w:val="20"/>
    </w:rPr>
  </w:style>
  <w:style w:type="character" w:customStyle="1" w:styleId="gptad">
    <w:name w:val="gptad"/>
    <w:basedOn w:val="DefaultParagraphFont"/>
    <w:rsid w:val="00807DAF"/>
  </w:style>
  <w:style w:type="paragraph" w:customStyle="1" w:styleId="creditpostedmodified">
    <w:name w:val="credit_posted_modified"/>
    <w:basedOn w:val="Normal"/>
    <w:rsid w:val="00807DAF"/>
    <w:pPr>
      <w:spacing w:before="100" w:beforeAutospacing="1" w:after="100" w:afterAutospacing="1"/>
    </w:pPr>
    <w:rPr>
      <w:sz w:val="16"/>
      <w:szCs w:val="20"/>
    </w:rPr>
  </w:style>
  <w:style w:type="character" w:customStyle="1" w:styleId="creditline">
    <w:name w:val="creditline"/>
    <w:basedOn w:val="DefaultParagraphFont"/>
    <w:rsid w:val="00807DAF"/>
  </w:style>
  <w:style w:type="character" w:customStyle="1" w:styleId="grd">
    <w:name w:val="grd"/>
    <w:basedOn w:val="DefaultParagraphFont"/>
    <w:rsid w:val="00807DAF"/>
  </w:style>
  <w:style w:type="paragraph" w:customStyle="1" w:styleId="hs-text-container">
    <w:name w:val="hs-text-container"/>
    <w:basedOn w:val="Normal"/>
    <w:rsid w:val="00807DAF"/>
    <w:pPr>
      <w:spacing w:before="100" w:beforeAutospacing="1" w:after="100" w:afterAutospacing="1"/>
    </w:pPr>
    <w:rPr>
      <w:sz w:val="16"/>
      <w:szCs w:val="20"/>
    </w:rPr>
  </w:style>
  <w:style w:type="character" w:customStyle="1" w:styleId="created">
    <w:name w:val="created"/>
    <w:basedOn w:val="DefaultParagraphFont"/>
    <w:rsid w:val="00807DAF"/>
  </w:style>
  <w:style w:type="character" w:customStyle="1" w:styleId="changed">
    <w:name w:val="changed"/>
    <w:basedOn w:val="DefaultParagraphFont"/>
    <w:rsid w:val="00807DAF"/>
  </w:style>
  <w:style w:type="character" w:customStyle="1" w:styleId="article-author-name">
    <w:name w:val="article-author-name"/>
    <w:basedOn w:val="DefaultParagraphFont"/>
    <w:rsid w:val="00807DAF"/>
  </w:style>
  <w:style w:type="character" w:customStyle="1" w:styleId="bioexcerpt">
    <w:name w:val="bio_excerpt"/>
    <w:basedOn w:val="DefaultParagraphFont"/>
    <w:rsid w:val="00807DAF"/>
  </w:style>
  <w:style w:type="character" w:customStyle="1" w:styleId="commentcount">
    <w:name w:val="comment_count"/>
    <w:basedOn w:val="DefaultParagraphFont"/>
    <w:rsid w:val="00807DAF"/>
  </w:style>
  <w:style w:type="character" w:customStyle="1" w:styleId="searchtermshighlighted">
    <w:name w:val="searchtermshighlighted"/>
    <w:basedOn w:val="DefaultParagraphFont"/>
    <w:rsid w:val="00807DAF"/>
  </w:style>
  <w:style w:type="character" w:customStyle="1" w:styleId="contributornametrigger">
    <w:name w:val="contributornametrigger"/>
    <w:basedOn w:val="DefaultParagraphFont"/>
    <w:rsid w:val="00807DAF"/>
  </w:style>
  <w:style w:type="character" w:customStyle="1" w:styleId="bylinepipe">
    <w:name w:val="bylinepipe"/>
    <w:basedOn w:val="DefaultParagraphFont"/>
    <w:rsid w:val="00807DAF"/>
  </w:style>
  <w:style w:type="character" w:customStyle="1" w:styleId="lucenesearchresulturlb">
    <w:name w:val="lucene_search_result_url_b"/>
    <w:basedOn w:val="DefaultParagraphFont"/>
    <w:rsid w:val="00807DAF"/>
  </w:style>
  <w:style w:type="character" w:customStyle="1" w:styleId="faculty-title">
    <w:name w:val="faculty-title"/>
    <w:basedOn w:val="DefaultParagraphFont"/>
    <w:rsid w:val="00807DAF"/>
  </w:style>
  <w:style w:type="character" w:customStyle="1" w:styleId="count">
    <w:name w:val="count"/>
    <w:basedOn w:val="DefaultParagraphFont"/>
    <w:rsid w:val="00807DAF"/>
  </w:style>
  <w:style w:type="character" w:customStyle="1" w:styleId="volume">
    <w:name w:val="volume"/>
    <w:basedOn w:val="DefaultParagraphFont"/>
    <w:rsid w:val="00807DAF"/>
  </w:style>
  <w:style w:type="character" w:customStyle="1" w:styleId="issue">
    <w:name w:val="issue"/>
    <w:basedOn w:val="DefaultParagraphFont"/>
    <w:rsid w:val="00807DAF"/>
  </w:style>
  <w:style w:type="character" w:customStyle="1" w:styleId="pages">
    <w:name w:val="pages"/>
    <w:basedOn w:val="DefaultParagraphFont"/>
    <w:rsid w:val="00807DAF"/>
  </w:style>
  <w:style w:type="character" w:customStyle="1" w:styleId="field-content">
    <w:name w:val="field-content"/>
    <w:basedOn w:val="DefaultParagraphFont"/>
    <w:rsid w:val="00807DAF"/>
  </w:style>
  <w:style w:type="character" w:customStyle="1" w:styleId="person">
    <w:name w:val="person"/>
    <w:basedOn w:val="DefaultParagraphFont"/>
    <w:rsid w:val="00807DAF"/>
  </w:style>
  <w:style w:type="character" w:customStyle="1" w:styleId="corresponding">
    <w:name w:val="corresponding"/>
    <w:basedOn w:val="DefaultParagraphFont"/>
    <w:rsid w:val="00807DAF"/>
  </w:style>
  <w:style w:type="character" w:customStyle="1" w:styleId="entry-date">
    <w:name w:val="entry-date"/>
    <w:basedOn w:val="DefaultParagraphFont"/>
    <w:rsid w:val="00807DAF"/>
  </w:style>
  <w:style w:type="paragraph" w:customStyle="1" w:styleId="entry-meta">
    <w:name w:val="entry-meta"/>
    <w:basedOn w:val="Normal"/>
    <w:rsid w:val="00807DAF"/>
    <w:pPr>
      <w:spacing w:before="100" w:beforeAutospacing="1" w:after="100" w:afterAutospacing="1"/>
    </w:pPr>
    <w:rPr>
      <w:sz w:val="16"/>
      <w:szCs w:val="20"/>
    </w:rPr>
  </w:style>
  <w:style w:type="character" w:customStyle="1" w:styleId="post-time">
    <w:name w:val="post-time"/>
    <w:basedOn w:val="DefaultParagraphFont"/>
    <w:rsid w:val="00807DAF"/>
  </w:style>
  <w:style w:type="character" w:customStyle="1" w:styleId="post-category">
    <w:name w:val="post-category"/>
    <w:basedOn w:val="DefaultParagraphFont"/>
    <w:rsid w:val="00807DAF"/>
  </w:style>
  <w:style w:type="character" w:customStyle="1" w:styleId="post-author">
    <w:name w:val="post-author"/>
    <w:basedOn w:val="DefaultParagraphFont"/>
    <w:rsid w:val="00807DAF"/>
  </w:style>
  <w:style w:type="character" w:customStyle="1" w:styleId="A10">
    <w:name w:val="A10"/>
    <w:uiPriority w:val="99"/>
    <w:rsid w:val="00807DAF"/>
    <w:rPr>
      <w:rFonts w:cs="MS Mincho"/>
      <w:color w:val="000000"/>
      <w:sz w:val="11"/>
      <w:szCs w:val="11"/>
    </w:rPr>
  </w:style>
  <w:style w:type="paragraph" w:customStyle="1" w:styleId="Pa10">
    <w:name w:val="Pa10"/>
    <w:basedOn w:val="Default"/>
    <w:next w:val="Default"/>
    <w:uiPriority w:val="99"/>
    <w:rsid w:val="00807DA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07DAF"/>
    <w:pPr>
      <w:widowControl w:val="0"/>
      <w:spacing w:line="241" w:lineRule="atLeast"/>
    </w:pPr>
    <w:rPr>
      <w:rFonts w:ascii="Verdana" w:eastAsiaTheme="minorEastAsia" w:hAnsi="Verdana" w:cs="Cambria"/>
      <w:color w:val="auto"/>
    </w:rPr>
  </w:style>
  <w:style w:type="character" w:customStyle="1" w:styleId="A9">
    <w:name w:val="A9"/>
    <w:uiPriority w:val="99"/>
    <w:rsid w:val="00807DAF"/>
    <w:rPr>
      <w:rFonts w:cs="MS Mincho"/>
      <w:color w:val="000000"/>
      <w:sz w:val="14"/>
      <w:szCs w:val="14"/>
    </w:rPr>
  </w:style>
  <w:style w:type="paragraph" w:customStyle="1" w:styleId="articledetails">
    <w:name w:val="articledetails"/>
    <w:basedOn w:val="Normal"/>
    <w:rsid w:val="00807DAF"/>
    <w:pPr>
      <w:spacing w:before="100" w:beforeAutospacing="1" w:after="100" w:afterAutospacing="1"/>
    </w:pPr>
    <w:rPr>
      <w:sz w:val="16"/>
      <w:szCs w:val="20"/>
    </w:rPr>
  </w:style>
  <w:style w:type="character" w:customStyle="1" w:styleId="posted-and-updated">
    <w:name w:val="posted-and-updated"/>
    <w:basedOn w:val="DefaultParagraphFont"/>
    <w:rsid w:val="00807DAF"/>
  </w:style>
  <w:style w:type="paragraph" w:customStyle="1" w:styleId="aff">
    <w:name w:val="aff"/>
    <w:basedOn w:val="Normal"/>
    <w:rsid w:val="00807DAF"/>
    <w:pPr>
      <w:spacing w:before="100" w:beforeAutospacing="1" w:after="100" w:afterAutospacing="1"/>
    </w:pPr>
    <w:rPr>
      <w:sz w:val="16"/>
      <w:szCs w:val="20"/>
    </w:rPr>
  </w:style>
  <w:style w:type="character" w:customStyle="1" w:styleId="entry-author">
    <w:name w:val="entry-author"/>
    <w:basedOn w:val="DefaultParagraphFont"/>
    <w:rsid w:val="00807DAF"/>
  </w:style>
  <w:style w:type="character" w:customStyle="1" w:styleId="entry-author-name">
    <w:name w:val="entry-author-name"/>
    <w:basedOn w:val="DefaultParagraphFont"/>
    <w:rsid w:val="00807DAF"/>
  </w:style>
  <w:style w:type="character" w:customStyle="1" w:styleId="arial11">
    <w:name w:val="arial_11"/>
    <w:basedOn w:val="DefaultParagraphFont"/>
    <w:rsid w:val="00807DAF"/>
  </w:style>
  <w:style w:type="character" w:customStyle="1" w:styleId="contrib-degrees">
    <w:name w:val="contrib-degrees"/>
    <w:basedOn w:val="DefaultParagraphFont"/>
    <w:rsid w:val="00807DAF"/>
  </w:style>
  <w:style w:type="character" w:customStyle="1" w:styleId="contrib-on-behalf-of">
    <w:name w:val="contrib-on-behalf-of"/>
    <w:basedOn w:val="DefaultParagraphFont"/>
    <w:rsid w:val="00807DAF"/>
  </w:style>
  <w:style w:type="character" w:customStyle="1" w:styleId="pubtime">
    <w:name w:val="pubtime"/>
    <w:basedOn w:val="DefaultParagraphFont"/>
    <w:rsid w:val="00807DAF"/>
  </w:style>
  <w:style w:type="character" w:customStyle="1" w:styleId="time">
    <w:name w:val="time"/>
    <w:basedOn w:val="DefaultParagraphFont"/>
    <w:rsid w:val="00807DAF"/>
  </w:style>
  <w:style w:type="character" w:customStyle="1" w:styleId="fbcommentscount">
    <w:name w:val="fb_comments_count"/>
    <w:basedOn w:val="DefaultParagraphFont"/>
    <w:rsid w:val="00807DAF"/>
  </w:style>
  <w:style w:type="character" w:customStyle="1" w:styleId="stsharethiscustom">
    <w:name w:val="st_sharethis_custom"/>
    <w:basedOn w:val="DefaultParagraphFont"/>
    <w:rsid w:val="00807DAF"/>
  </w:style>
  <w:style w:type="paragraph" w:customStyle="1" w:styleId="permalinkable">
    <w:name w:val="permalinkable"/>
    <w:basedOn w:val="Normal"/>
    <w:rsid w:val="00807DAF"/>
    <w:pPr>
      <w:spacing w:before="100" w:beforeAutospacing="1" w:after="100" w:afterAutospacing="1"/>
    </w:pPr>
    <w:rPr>
      <w:sz w:val="16"/>
      <w:szCs w:val="20"/>
    </w:rPr>
  </w:style>
  <w:style w:type="character" w:customStyle="1" w:styleId="post-date">
    <w:name w:val="post-date"/>
    <w:basedOn w:val="DefaultParagraphFont"/>
    <w:rsid w:val="00807DAF"/>
  </w:style>
  <w:style w:type="character" w:customStyle="1" w:styleId="link-external">
    <w:name w:val="link-external"/>
    <w:basedOn w:val="DefaultParagraphFont"/>
    <w:rsid w:val="00807DAF"/>
  </w:style>
  <w:style w:type="character" w:customStyle="1" w:styleId="articleauthor">
    <w:name w:val="article_author"/>
    <w:basedOn w:val="DefaultParagraphFont"/>
    <w:rsid w:val="00807DAF"/>
  </w:style>
  <w:style w:type="character" w:customStyle="1" w:styleId="articleissue">
    <w:name w:val="article_issue"/>
    <w:basedOn w:val="DefaultParagraphFont"/>
    <w:rsid w:val="00807DAF"/>
  </w:style>
  <w:style w:type="character" w:customStyle="1" w:styleId="a-size-large">
    <w:name w:val="a-size-large"/>
    <w:basedOn w:val="DefaultParagraphFont"/>
    <w:rsid w:val="00807DAF"/>
  </w:style>
  <w:style w:type="character" w:customStyle="1" w:styleId="a-size-medium">
    <w:name w:val="a-size-medium"/>
    <w:basedOn w:val="DefaultParagraphFont"/>
    <w:rsid w:val="00807DAF"/>
  </w:style>
  <w:style w:type="character" w:customStyle="1" w:styleId="contribution">
    <w:name w:val="contribution"/>
    <w:basedOn w:val="DefaultParagraphFont"/>
    <w:rsid w:val="00807DAF"/>
  </w:style>
  <w:style w:type="character" w:customStyle="1" w:styleId="a-color-secondary">
    <w:name w:val="a-color-secondary"/>
    <w:basedOn w:val="DefaultParagraphFont"/>
    <w:rsid w:val="00807DAF"/>
  </w:style>
  <w:style w:type="paragraph" w:customStyle="1" w:styleId="sbyline">
    <w:name w:val="sbyline"/>
    <w:basedOn w:val="Normal"/>
    <w:rsid w:val="00807DAF"/>
    <w:pPr>
      <w:spacing w:before="100" w:beforeAutospacing="1" w:after="100" w:afterAutospacing="1"/>
    </w:pPr>
    <w:rPr>
      <w:sz w:val="16"/>
      <w:szCs w:val="20"/>
    </w:rPr>
  </w:style>
  <w:style w:type="character" w:customStyle="1" w:styleId="ui-author">
    <w:name w:val="ui-author"/>
    <w:basedOn w:val="DefaultParagraphFont"/>
    <w:rsid w:val="00807DAF"/>
  </w:style>
  <w:style w:type="character" w:customStyle="1" w:styleId="ui-staffline">
    <w:name w:val="ui-staffline"/>
    <w:basedOn w:val="DefaultParagraphFont"/>
    <w:rsid w:val="00807DAF"/>
  </w:style>
  <w:style w:type="paragraph" w:customStyle="1" w:styleId="promotion-tag-p">
    <w:name w:val="promotion-tag-p"/>
    <w:basedOn w:val="Normal"/>
    <w:rsid w:val="00807DAF"/>
    <w:pPr>
      <w:spacing w:before="100" w:beforeAutospacing="1" w:after="100" w:afterAutospacing="1"/>
    </w:pPr>
    <w:rPr>
      <w:sz w:val="16"/>
      <w:szCs w:val="20"/>
    </w:rPr>
  </w:style>
  <w:style w:type="paragraph" w:customStyle="1" w:styleId="heading">
    <w:name w:val="heading"/>
    <w:basedOn w:val="Normal"/>
    <w:rsid w:val="00807DAF"/>
    <w:pPr>
      <w:spacing w:before="100" w:beforeAutospacing="1" w:after="100" w:afterAutospacing="1"/>
    </w:pPr>
    <w:rPr>
      <w:sz w:val="16"/>
      <w:szCs w:val="20"/>
    </w:rPr>
  </w:style>
  <w:style w:type="character" w:customStyle="1" w:styleId="value">
    <w:name w:val="value"/>
    <w:basedOn w:val="DefaultParagraphFont"/>
    <w:rsid w:val="00807DAF"/>
  </w:style>
  <w:style w:type="character" w:customStyle="1" w:styleId="specialissuelabel">
    <w:name w:val="specialissuelabel"/>
    <w:basedOn w:val="DefaultParagraphFont"/>
    <w:rsid w:val="00807DAF"/>
  </w:style>
  <w:style w:type="character" w:customStyle="1" w:styleId="referencediv">
    <w:name w:val="referencediv"/>
    <w:basedOn w:val="DefaultParagraphFont"/>
    <w:rsid w:val="00807DAF"/>
  </w:style>
  <w:style w:type="character" w:customStyle="1" w:styleId="wp-smiley">
    <w:name w:val="wp-smiley"/>
    <w:basedOn w:val="DefaultParagraphFont"/>
    <w:rsid w:val="00807DAF"/>
  </w:style>
  <w:style w:type="character" w:customStyle="1" w:styleId="meta-prep">
    <w:name w:val="meta-prep"/>
    <w:basedOn w:val="DefaultParagraphFont"/>
    <w:rsid w:val="00807DAF"/>
  </w:style>
  <w:style w:type="character" w:customStyle="1" w:styleId="artjournal">
    <w:name w:val="art_journal"/>
    <w:basedOn w:val="DefaultParagraphFont"/>
    <w:rsid w:val="00807DAF"/>
  </w:style>
  <w:style w:type="character" w:customStyle="1" w:styleId="artdatevolumeissuepart">
    <w:name w:val="art_datevolumeissuepart"/>
    <w:basedOn w:val="DefaultParagraphFont"/>
    <w:rsid w:val="00807DAF"/>
  </w:style>
  <w:style w:type="character" w:customStyle="1" w:styleId="artpages">
    <w:name w:val="art_pages"/>
    <w:basedOn w:val="DefaultParagraphFont"/>
    <w:rsid w:val="00807DAF"/>
  </w:style>
  <w:style w:type="character" w:customStyle="1" w:styleId="singlehighlightclass">
    <w:name w:val="single_highlight_class"/>
    <w:basedOn w:val="DefaultParagraphFont"/>
    <w:rsid w:val="00807DAF"/>
  </w:style>
  <w:style w:type="character" w:customStyle="1" w:styleId="degree">
    <w:name w:val="degree"/>
    <w:basedOn w:val="DefaultParagraphFont"/>
    <w:rsid w:val="00807DAF"/>
  </w:style>
  <w:style w:type="character" w:customStyle="1" w:styleId="major">
    <w:name w:val="major"/>
    <w:basedOn w:val="DefaultParagraphFont"/>
    <w:rsid w:val="00807DAF"/>
  </w:style>
  <w:style w:type="character" w:customStyle="1" w:styleId="authors">
    <w:name w:val="authors"/>
    <w:basedOn w:val="DefaultParagraphFont"/>
    <w:rsid w:val="00807DAF"/>
  </w:style>
  <w:style w:type="character" w:customStyle="1" w:styleId="views">
    <w:name w:val="views"/>
    <w:basedOn w:val="DefaultParagraphFont"/>
    <w:rsid w:val="00807DAF"/>
  </w:style>
  <w:style w:type="character" w:customStyle="1" w:styleId="stmainservices">
    <w:name w:val="stmainservices"/>
    <w:basedOn w:val="DefaultParagraphFont"/>
    <w:rsid w:val="00807DAF"/>
  </w:style>
  <w:style w:type="character" w:customStyle="1" w:styleId="stbubblehcount">
    <w:name w:val="stbubble_hcount"/>
    <w:basedOn w:val="DefaultParagraphFont"/>
    <w:rsid w:val="00807DAF"/>
  </w:style>
  <w:style w:type="paragraph" w:customStyle="1" w:styleId="Document">
    <w:name w:val="_Document"/>
    <w:basedOn w:val="Default"/>
    <w:next w:val="Default"/>
    <w:uiPriority w:val="99"/>
    <w:rsid w:val="00807DA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07DA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07DAF"/>
    <w:pPr>
      <w:widowControl w:val="0"/>
    </w:pPr>
    <w:rPr>
      <w:rFonts w:ascii="AKDPE C+ Utopia" w:eastAsiaTheme="minorEastAsia" w:hAnsi="AKDPE C+ Utopia" w:cs="Cambria"/>
      <w:color w:val="auto"/>
    </w:rPr>
  </w:style>
  <w:style w:type="paragraph" w:customStyle="1" w:styleId="collapsed-hide">
    <w:name w:val="collapsed-hide"/>
    <w:basedOn w:val="Normal"/>
    <w:rsid w:val="00807DAF"/>
    <w:pPr>
      <w:spacing w:before="100" w:beforeAutospacing="1" w:after="100" w:afterAutospacing="1"/>
    </w:pPr>
    <w:rPr>
      <w:sz w:val="16"/>
      <w:szCs w:val="20"/>
    </w:rPr>
  </w:style>
  <w:style w:type="paragraph" w:customStyle="1" w:styleId="Pa7">
    <w:name w:val="Pa7"/>
    <w:basedOn w:val="Default"/>
    <w:next w:val="Default"/>
    <w:uiPriority w:val="99"/>
    <w:rsid w:val="00807DAF"/>
    <w:pPr>
      <w:widowControl w:val="0"/>
      <w:spacing w:line="211" w:lineRule="atLeast"/>
    </w:pPr>
    <w:rPr>
      <w:rFonts w:ascii="Courier New" w:eastAsiaTheme="minorEastAsia" w:hAnsi="Courier New" w:cs="Cambria"/>
      <w:color w:val="auto"/>
    </w:rPr>
  </w:style>
  <w:style w:type="paragraph" w:customStyle="1" w:styleId="odd">
    <w:name w:val="odd"/>
    <w:basedOn w:val="Normal"/>
    <w:rsid w:val="00807DAF"/>
    <w:pPr>
      <w:spacing w:before="100" w:beforeAutospacing="1" w:after="100" w:afterAutospacing="1"/>
    </w:pPr>
    <w:rPr>
      <w:sz w:val="16"/>
      <w:szCs w:val="20"/>
    </w:rPr>
  </w:style>
  <w:style w:type="character" w:customStyle="1" w:styleId="article-date">
    <w:name w:val="article-date"/>
    <w:basedOn w:val="DefaultParagraphFont"/>
    <w:rsid w:val="00807DAF"/>
  </w:style>
  <w:style w:type="character" w:customStyle="1" w:styleId="article-author">
    <w:name w:val="article-author"/>
    <w:basedOn w:val="DefaultParagraphFont"/>
    <w:rsid w:val="00807DAF"/>
  </w:style>
  <w:style w:type="character" w:customStyle="1" w:styleId="tolocaltime">
    <w:name w:val="tolocaltime"/>
    <w:basedOn w:val="DefaultParagraphFont"/>
    <w:rsid w:val="00807DAF"/>
  </w:style>
  <w:style w:type="character" w:customStyle="1" w:styleId="pb-byline">
    <w:name w:val="pb-byline"/>
    <w:basedOn w:val="DefaultParagraphFont"/>
    <w:rsid w:val="00807DAF"/>
  </w:style>
  <w:style w:type="character" w:customStyle="1" w:styleId="pb-timestamp">
    <w:name w:val="pb-timestamp"/>
    <w:basedOn w:val="DefaultParagraphFont"/>
    <w:rsid w:val="00807DAF"/>
  </w:style>
  <w:style w:type="paragraph" w:customStyle="1" w:styleId="Pa8">
    <w:name w:val="Pa8"/>
    <w:basedOn w:val="Default"/>
    <w:next w:val="Default"/>
    <w:uiPriority w:val="99"/>
    <w:rsid w:val="00807DA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07DA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07DAF"/>
  </w:style>
  <w:style w:type="character" w:customStyle="1" w:styleId="even">
    <w:name w:val="even"/>
    <w:basedOn w:val="DefaultParagraphFont"/>
    <w:rsid w:val="00807DAF"/>
  </w:style>
  <w:style w:type="paragraph" w:customStyle="1" w:styleId="volissue">
    <w:name w:val="volissue"/>
    <w:basedOn w:val="Normal"/>
    <w:rsid w:val="00807DAF"/>
    <w:pPr>
      <w:spacing w:before="100" w:beforeAutospacing="1" w:after="100" w:afterAutospacing="1"/>
    </w:pPr>
    <w:rPr>
      <w:sz w:val="16"/>
      <w:szCs w:val="20"/>
    </w:rPr>
  </w:style>
  <w:style w:type="character" w:customStyle="1" w:styleId="view-count">
    <w:name w:val="view-count"/>
    <w:basedOn w:val="DefaultParagraphFont"/>
    <w:rsid w:val="00807DAF"/>
  </w:style>
  <w:style w:type="character" w:customStyle="1" w:styleId="tChar">
    <w:name w:val="t Char"/>
    <w:rsid w:val="00807DAF"/>
    <w:rPr>
      <w:rFonts w:ascii="Georgia" w:eastAsia="Times New Roman" w:hAnsi="Georgia" w:cs="Calibri"/>
      <w:b/>
      <w:lang w:val="x-none" w:eastAsia="x-none"/>
    </w:rPr>
  </w:style>
  <w:style w:type="paragraph" w:customStyle="1" w:styleId="BoldUnderlineChar20">
    <w:name w:val="BoldUnderline Char2"/>
    <w:link w:val="BoldUnderlineChar2Char"/>
    <w:rsid w:val="00807DA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07DAF"/>
    <w:rPr>
      <w:rFonts w:ascii="Times New Roman" w:eastAsia="Times New Roman" w:hAnsi="Times New Roman" w:cs="Times New Roman"/>
      <w:b/>
      <w:sz w:val="20"/>
      <w:u w:val="single"/>
    </w:rPr>
  </w:style>
  <w:style w:type="character" w:customStyle="1" w:styleId="UnderlineCharChar4">
    <w:name w:val="Underline Char Char4"/>
    <w:rsid w:val="00807DAF"/>
    <w:rPr>
      <w:szCs w:val="24"/>
      <w:u w:val="single"/>
      <w:lang w:val="en-US" w:eastAsia="en-US" w:bidi="ar-SA"/>
    </w:rPr>
  </w:style>
  <w:style w:type="character" w:customStyle="1" w:styleId="BoldUnderlineCharChar3">
    <w:name w:val="BoldUnderline Char Char3"/>
    <w:rsid w:val="00807DAF"/>
    <w:rPr>
      <w:b/>
      <w:szCs w:val="24"/>
      <w:u w:val="single"/>
      <w:lang w:val="en-US" w:eastAsia="en-US" w:bidi="ar-SA"/>
    </w:rPr>
  </w:style>
  <w:style w:type="character" w:customStyle="1" w:styleId="BoldUnderlineCharChar2">
    <w:name w:val="BoldUnderline Char Char2"/>
    <w:rsid w:val="00807DAF"/>
    <w:rPr>
      <w:b/>
      <w:szCs w:val="24"/>
      <w:u w:val="single"/>
      <w:lang w:val="en-US" w:eastAsia="en-US" w:bidi="ar-SA"/>
    </w:rPr>
  </w:style>
  <w:style w:type="paragraph" w:customStyle="1" w:styleId="UnderlineCard0">
    <w:name w:val="UnderlineCard"/>
    <w:basedOn w:val="Heading3"/>
    <w:link w:val="UnderlineCardChar"/>
    <w:qFormat/>
    <w:rsid w:val="00807DAF"/>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807DAF"/>
    <w:rPr>
      <w:rFonts w:ascii="Georgia" w:eastAsia="Calibri" w:hAnsi="Georgia" w:cs="Times New Roman"/>
      <w:bCs/>
      <w:sz w:val="20"/>
      <w:szCs w:val="20"/>
      <w:u w:val="single"/>
      <w:lang w:val="x-none" w:eastAsia="x-none"/>
    </w:rPr>
  </w:style>
  <w:style w:type="character" w:customStyle="1" w:styleId="5Notunderlined">
    <w:name w:val="5 Not underlined"/>
    <w:rsid w:val="00807DAF"/>
    <w:rPr>
      <w:rFonts w:ascii="Times New Roman" w:hAnsi="Times New Roman"/>
      <w:sz w:val="16"/>
    </w:rPr>
  </w:style>
  <w:style w:type="character" w:customStyle="1" w:styleId="volume-issue">
    <w:name w:val="volume-issue"/>
    <w:rsid w:val="00807DAF"/>
    <w:rPr>
      <w:rFonts w:cs="Times New Roman"/>
    </w:rPr>
  </w:style>
  <w:style w:type="character" w:customStyle="1" w:styleId="i">
    <w:name w:val="i"/>
    <w:basedOn w:val="DefaultParagraphFont"/>
    <w:uiPriority w:val="99"/>
    <w:rsid w:val="00807DAF"/>
  </w:style>
  <w:style w:type="character" w:customStyle="1" w:styleId="storytext">
    <w:name w:val="storytext"/>
    <w:basedOn w:val="DefaultParagraphFont"/>
    <w:rsid w:val="00807DAF"/>
  </w:style>
  <w:style w:type="character" w:customStyle="1" w:styleId="heading3char0">
    <w:name w:val="heading3char"/>
    <w:rsid w:val="00807DAF"/>
  </w:style>
  <w:style w:type="character" w:customStyle="1" w:styleId="boldness1">
    <w:name w:val="boldness1"/>
    <w:rsid w:val="00807DAF"/>
  </w:style>
  <w:style w:type="paragraph" w:customStyle="1" w:styleId="Cardd">
    <w:name w:val="Cardd"/>
    <w:basedOn w:val="Normal"/>
    <w:uiPriority w:val="4"/>
    <w:qFormat/>
    <w:rsid w:val="00807DAF"/>
    <w:pPr>
      <w:ind w:left="288" w:right="288"/>
    </w:pPr>
    <w:rPr>
      <w:rFonts w:ascii="Georgia" w:hAnsi="Georgia"/>
      <w:sz w:val="16"/>
    </w:rPr>
  </w:style>
  <w:style w:type="paragraph" w:customStyle="1" w:styleId="document0">
    <w:name w:val="document"/>
    <w:basedOn w:val="Normal"/>
    <w:rsid w:val="00807DAF"/>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807DAF"/>
  </w:style>
  <w:style w:type="character" w:customStyle="1" w:styleId="a2">
    <w:name w:val="_"/>
    <w:basedOn w:val="DefaultParagraphFont"/>
    <w:rsid w:val="00807DAF"/>
  </w:style>
  <w:style w:type="paragraph" w:customStyle="1" w:styleId="Shrink6">
    <w:name w:val="Shrink 6"/>
    <w:basedOn w:val="Normal"/>
    <w:qFormat/>
    <w:rsid w:val="00807DAF"/>
    <w:rPr>
      <w:rFonts w:ascii="Georgia" w:eastAsia="Calibri" w:hAnsi="Georgia" w:cs="Times New Roman"/>
      <w:sz w:val="12"/>
    </w:rPr>
  </w:style>
  <w:style w:type="character" w:customStyle="1" w:styleId="messagecontent">
    <w:name w:val="message_content"/>
    <w:rsid w:val="00807DAF"/>
  </w:style>
  <w:style w:type="character" w:customStyle="1" w:styleId="StyleUnderlineChar">
    <w:name w:val="Style Underline Char"/>
    <w:basedOn w:val="DefaultParagraphFont"/>
    <w:rsid w:val="00807DA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07DA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807DAF"/>
    <w:rPr>
      <w:rFonts w:ascii="Georgia" w:eastAsia="Times New Roman" w:hAnsi="Georgia" w:cs="Arial"/>
      <w:b/>
      <w:kern w:val="32"/>
      <w:szCs w:val="32"/>
      <w:u w:val="single"/>
    </w:rPr>
  </w:style>
  <w:style w:type="character" w:customStyle="1" w:styleId="twelptblackblack1">
    <w:name w:val="twelptblackblack1"/>
    <w:basedOn w:val="DefaultParagraphFont"/>
    <w:rsid w:val="00807DAF"/>
    <w:rPr>
      <w:rFonts w:ascii="Verdana" w:hAnsi="Verdana" w:hint="default"/>
      <w:color w:val="000000"/>
      <w:sz w:val="16"/>
      <w:szCs w:val="16"/>
    </w:rPr>
  </w:style>
  <w:style w:type="character" w:customStyle="1" w:styleId="Heading3CharCharCharChar1">
    <w:name w:val="Heading 3 Char Char Char Char1"/>
    <w:rsid w:val="00807DAF"/>
    <w:rPr>
      <w:rFonts w:cs="Arial"/>
      <w:bCs/>
      <w:szCs w:val="26"/>
      <w:u w:val="single"/>
      <w:lang w:val="en-US" w:eastAsia="en-US" w:bidi="ar-SA"/>
    </w:rPr>
  </w:style>
  <w:style w:type="paragraph" w:customStyle="1" w:styleId="conintrotext">
    <w:name w:val="conintrotext"/>
    <w:basedOn w:val="Normal"/>
    <w:uiPriority w:val="99"/>
    <w:rsid w:val="00807DAF"/>
    <w:pPr>
      <w:spacing w:before="100" w:beforeAutospacing="1" w:after="100" w:afterAutospacing="1"/>
    </w:pPr>
    <w:rPr>
      <w:rFonts w:ascii="Georgia" w:eastAsia="Times New Roman" w:hAnsi="Georgia"/>
      <w:sz w:val="24"/>
    </w:rPr>
  </w:style>
  <w:style w:type="character" w:customStyle="1" w:styleId="comment-body">
    <w:name w:val="comment-body"/>
    <w:rsid w:val="00807DAF"/>
  </w:style>
  <w:style w:type="character" w:customStyle="1" w:styleId="UnderlineCharCharChar1">
    <w:name w:val="Underline Char Char Char1"/>
    <w:rsid w:val="00807DA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07DA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07DAF"/>
    <w:rPr>
      <w:rFonts w:asciiTheme="minorHAnsi" w:eastAsia="MS Mincho" w:hAnsiTheme="minorHAnsi"/>
      <w:b/>
      <w:sz w:val="24"/>
      <w:u w:val="single"/>
    </w:rPr>
  </w:style>
  <w:style w:type="character" w:customStyle="1" w:styleId="mw-headline">
    <w:name w:val="mw-headline"/>
    <w:rsid w:val="00807DAF"/>
  </w:style>
  <w:style w:type="character" w:customStyle="1" w:styleId="flagicon">
    <w:name w:val="flagicon"/>
    <w:rsid w:val="00807DAF"/>
  </w:style>
  <w:style w:type="paragraph" w:customStyle="1" w:styleId="assert">
    <w:name w:val="assert"/>
    <w:basedOn w:val="Normal"/>
    <w:uiPriority w:val="99"/>
    <w:rsid w:val="00807DAF"/>
    <w:pPr>
      <w:spacing w:before="100" w:beforeAutospacing="1" w:after="100" w:afterAutospacing="1"/>
    </w:pPr>
    <w:rPr>
      <w:rFonts w:ascii="Georgia" w:eastAsia="Times New Roman" w:hAnsi="Georgia"/>
      <w:sz w:val="24"/>
    </w:rPr>
  </w:style>
  <w:style w:type="character" w:customStyle="1" w:styleId="apturelink">
    <w:name w:val="apturelink"/>
    <w:rsid w:val="00807DAF"/>
  </w:style>
  <w:style w:type="character" w:customStyle="1" w:styleId="apturelinkicon">
    <w:name w:val="apturelinkicon"/>
    <w:rsid w:val="00807DAF"/>
  </w:style>
  <w:style w:type="paragraph" w:customStyle="1" w:styleId="Default1">
    <w:name w:val="Default1"/>
    <w:basedOn w:val="Default"/>
    <w:next w:val="Default"/>
    <w:uiPriority w:val="99"/>
    <w:rsid w:val="00807DAF"/>
    <w:rPr>
      <w:color w:val="auto"/>
    </w:rPr>
  </w:style>
  <w:style w:type="paragraph" w:customStyle="1" w:styleId="center">
    <w:name w:val="center"/>
    <w:basedOn w:val="Normal"/>
    <w:uiPriority w:val="99"/>
    <w:rsid w:val="00807DAF"/>
    <w:pPr>
      <w:spacing w:before="100" w:beforeAutospacing="1" w:after="100" w:afterAutospacing="1"/>
    </w:pPr>
    <w:rPr>
      <w:rFonts w:ascii="Georgia" w:eastAsia="Times New Roman" w:hAnsi="Georgia"/>
      <w:sz w:val="24"/>
    </w:rPr>
  </w:style>
  <w:style w:type="character" w:customStyle="1" w:styleId="LittleChar">
    <w:name w:val="Little Char"/>
    <w:link w:val="Little"/>
    <w:rsid w:val="00807DAF"/>
    <w:rPr>
      <w:rFonts w:ascii="Garamond" w:eastAsia="Times New Roman" w:hAnsi="Garamond" w:cs="Calibri"/>
      <w:sz w:val="16"/>
      <w:szCs w:val="22"/>
    </w:rPr>
  </w:style>
  <w:style w:type="character" w:customStyle="1" w:styleId="UnderlineChar1Char">
    <w:name w:val="Underline Char1 Char"/>
    <w:rsid w:val="00807DA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07DA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07DA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07DA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07DA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07DA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07DAF"/>
    <w:rPr>
      <w:rFonts w:asciiTheme="minorHAnsi" w:eastAsia="MS Mincho" w:hAnsiTheme="minorHAnsi"/>
      <w:b/>
      <w:sz w:val="24"/>
      <w:u w:val="single"/>
    </w:rPr>
  </w:style>
  <w:style w:type="paragraph" w:customStyle="1" w:styleId="CardBody">
    <w:name w:val="Card Body"/>
    <w:basedOn w:val="Normal"/>
    <w:link w:val="CardBodyChar"/>
    <w:rsid w:val="00807DAF"/>
    <w:rPr>
      <w:rFonts w:ascii="Georgia" w:eastAsia="Times New Roman" w:hAnsi="Georgia"/>
      <w:sz w:val="16"/>
    </w:rPr>
  </w:style>
  <w:style w:type="character" w:customStyle="1" w:styleId="CardBodyChar">
    <w:name w:val="Card Body Char"/>
    <w:link w:val="CardBody"/>
    <w:rsid w:val="00807DAF"/>
    <w:rPr>
      <w:rFonts w:ascii="Georgia" w:eastAsia="Times New Roman" w:hAnsi="Georgia"/>
      <w:sz w:val="16"/>
      <w:szCs w:val="22"/>
    </w:rPr>
  </w:style>
  <w:style w:type="character" w:customStyle="1" w:styleId="ptitleinside">
    <w:name w:val="p_title_inside"/>
    <w:rsid w:val="00807DAF"/>
  </w:style>
  <w:style w:type="paragraph" w:customStyle="1" w:styleId="StyleBoldandUnderlineChar11ptBorderSinglesolidline">
    <w:name w:val="Style Bold and Underline Char + 11 pt Border: : (Single solid line..."/>
    <w:link w:val="StyleBoldandUnderlineChar11ptBorderSinglesolidlineChar"/>
    <w:rsid w:val="00807DA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07DAF"/>
    <w:rPr>
      <w:rFonts w:eastAsia="Times New Roman"/>
      <w:b/>
      <w:bCs/>
      <w:sz w:val="22"/>
      <w:szCs w:val="20"/>
      <w:u w:val="single"/>
      <w:bdr w:val="single" w:sz="4" w:space="0" w:color="auto"/>
    </w:rPr>
  </w:style>
  <w:style w:type="character" w:customStyle="1" w:styleId="Heading1CharChar1">
    <w:name w:val="Heading 1 Char Char1"/>
    <w:rsid w:val="00807DAF"/>
    <w:rPr>
      <w:rFonts w:cs="Arial"/>
      <w:b/>
      <w:bCs/>
      <w:szCs w:val="32"/>
      <w:lang w:val="en-US" w:eastAsia="en-US" w:bidi="ar-SA"/>
    </w:rPr>
  </w:style>
  <w:style w:type="paragraph" w:customStyle="1" w:styleId="Indentation">
    <w:name w:val="Indentation"/>
    <w:basedOn w:val="Normal"/>
    <w:uiPriority w:val="99"/>
    <w:rsid w:val="00807DAF"/>
    <w:pPr>
      <w:ind w:left="288" w:right="288"/>
    </w:pPr>
    <w:rPr>
      <w:rFonts w:ascii="Georgia" w:hAnsi="Georgia"/>
      <w:sz w:val="16"/>
    </w:rPr>
  </w:style>
  <w:style w:type="character" w:customStyle="1" w:styleId="StyleUnderlineCharChar9ptBold">
    <w:name w:val="Style Underline Char Char + 9 pt Bold"/>
    <w:rsid w:val="00807DA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07DAF"/>
    <w:rPr>
      <w:rFonts w:ascii="Georgia" w:eastAsia="Times New Roman" w:hAnsi="Georgia"/>
      <w:sz w:val="16"/>
      <w:u w:val="single"/>
    </w:rPr>
  </w:style>
  <w:style w:type="character" w:customStyle="1" w:styleId="StyleStyle4ArialNarrow9ptChar">
    <w:name w:val="Style Style4 + Arial Narrow 9 pt Char"/>
    <w:link w:val="StyleStyle4ArialNarrow9pt"/>
    <w:rsid w:val="00807DAF"/>
    <w:rPr>
      <w:rFonts w:ascii="Georgia" w:eastAsia="Times New Roman" w:hAnsi="Georgia"/>
      <w:sz w:val="16"/>
      <w:szCs w:val="22"/>
      <w:u w:val="single"/>
    </w:rPr>
  </w:style>
  <w:style w:type="paragraph" w:customStyle="1" w:styleId="StyleStyle4ArialNarrow9ptBold">
    <w:name w:val="Style Style4 + Arial Narrow 9 pt Bold"/>
    <w:basedOn w:val="Normal"/>
    <w:link w:val="StyleStyle4ArialNarrow9ptBoldChar"/>
    <w:rsid w:val="00807DAF"/>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807DAF"/>
    <w:rPr>
      <w:rFonts w:ascii="Georgia" w:eastAsia="Times New Roman" w:hAnsi="Georgia"/>
      <w:b/>
      <w:bCs/>
      <w:sz w:val="16"/>
      <w:szCs w:val="22"/>
      <w:u w:val="single"/>
    </w:rPr>
  </w:style>
  <w:style w:type="character" w:customStyle="1" w:styleId="StyleBoldandUnderlineCharChar29pt">
    <w:name w:val="Style Bold and Underline Char Char2 + 9 pt"/>
    <w:rsid w:val="00807DAF"/>
    <w:rPr>
      <w:rFonts w:ascii="Times New Roman" w:hAnsi="Times New Roman"/>
      <w:b/>
      <w:bCs/>
      <w:noProof w:val="0"/>
      <w:sz w:val="20"/>
      <w:u w:val="single"/>
    </w:rPr>
  </w:style>
  <w:style w:type="character" w:customStyle="1" w:styleId="StyleUnderlineCharChar19pt">
    <w:name w:val="Style Underline Char Char1 + 9 pt"/>
    <w:rsid w:val="00807DA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07DA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07DAF"/>
    <w:rPr>
      <w:rFonts w:ascii="Georgia" w:eastAsia="Times New Roman" w:hAnsi="Georgia"/>
      <w:b/>
      <w:smallCaps/>
      <w:sz w:val="24"/>
      <w:szCs w:val="24"/>
      <w:u w:val="single"/>
    </w:rPr>
  </w:style>
  <w:style w:type="character" w:customStyle="1" w:styleId="CardTextCharChar">
    <w:name w:val="Card Text Char Char"/>
    <w:rsid w:val="00807DAF"/>
    <w:rPr>
      <w:rFonts w:ascii="Times New Roman" w:eastAsia="Times New Roman" w:hAnsi="Times New Roman" w:cs="Times New Roman"/>
      <w:sz w:val="20"/>
      <w:szCs w:val="20"/>
    </w:rPr>
  </w:style>
  <w:style w:type="character" w:customStyle="1" w:styleId="citeChar1">
    <w:name w:val="cite Char"/>
    <w:locked/>
    <w:rsid w:val="00807DA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07DA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07DA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07DAF"/>
    <w:rPr>
      <w:i/>
      <w:iCs/>
      <w:sz w:val="20"/>
      <w:u w:val="single"/>
    </w:rPr>
  </w:style>
  <w:style w:type="character" w:customStyle="1" w:styleId="HIGHLIGHT0">
    <w:name w:val="HIGHLIGHT"/>
    <w:uiPriority w:val="1"/>
    <w:rsid w:val="00807DA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07DA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07DAF"/>
    <w:rPr>
      <w:rFonts w:ascii="Times New Roman" w:eastAsia="Times New Roman" w:hAnsi="Times New Roman" w:cs="Times New Roman"/>
      <w:b/>
      <w:sz w:val="28"/>
    </w:rPr>
  </w:style>
  <w:style w:type="character" w:customStyle="1" w:styleId="FifthChar">
    <w:name w:val="Fifth Char"/>
    <w:link w:val="Fifth"/>
    <w:rsid w:val="00807DAF"/>
    <w:rPr>
      <w:rFonts w:ascii="Arial" w:eastAsia="Calibri" w:hAnsi="Arial" w:cs="Calibri"/>
      <w:sz w:val="22"/>
      <w:szCs w:val="22"/>
    </w:rPr>
  </w:style>
  <w:style w:type="paragraph" w:customStyle="1" w:styleId="Third">
    <w:name w:val="Third"/>
    <w:basedOn w:val="Normal"/>
    <w:link w:val="ThirdChar"/>
    <w:rsid w:val="00807DAF"/>
    <w:rPr>
      <w:rFonts w:ascii="Georgia" w:eastAsia="Times New Roman" w:hAnsi="Georgia"/>
      <w:b/>
      <w:sz w:val="16"/>
      <w:u w:val="single"/>
      <w:lang w:val="x-none" w:eastAsia="x-none"/>
    </w:rPr>
  </w:style>
  <w:style w:type="character" w:customStyle="1" w:styleId="ThirdChar">
    <w:name w:val="Third Char"/>
    <w:link w:val="Third"/>
    <w:rsid w:val="00807DAF"/>
    <w:rPr>
      <w:rFonts w:ascii="Georgia" w:eastAsia="Times New Roman" w:hAnsi="Georgia"/>
      <w:b/>
      <w:sz w:val="16"/>
      <w:szCs w:val="22"/>
      <w:u w:val="single"/>
      <w:lang w:val="x-none" w:eastAsia="x-none"/>
    </w:rPr>
  </w:style>
  <w:style w:type="paragraph" w:customStyle="1" w:styleId="CharCharCharCharCharChar1CharCharCharCharChar">
    <w:name w:val="Char Char Char Char Char Char1 Char Char Char Char Char"/>
    <w:aliases w:val="Char Char2"/>
    <w:next w:val="Normal"/>
    <w:rsid w:val="00807DAF"/>
    <w:pPr>
      <w:widowControl w:val="0"/>
      <w:jc w:val="both"/>
      <w:outlineLvl w:val="1"/>
    </w:pPr>
    <w:rPr>
      <w:rFonts w:ascii="Times New Roman" w:eastAsia="Times New Roman" w:hAnsi="Times New Roman" w:cs="Times New Roman"/>
      <w:b/>
    </w:rPr>
  </w:style>
  <w:style w:type="character" w:customStyle="1" w:styleId="CardsCharChar">
    <w:name w:val="Cards Char Char"/>
    <w:rsid w:val="00807DAF"/>
    <w:rPr>
      <w:rFonts w:ascii="Times New Roman" w:eastAsia="Times New Roman" w:hAnsi="Times New Roman"/>
      <w:szCs w:val="24"/>
    </w:rPr>
  </w:style>
  <w:style w:type="character" w:customStyle="1" w:styleId="article-record-publication-volume-issue">
    <w:name w:val="article-record-publication-volume-issue"/>
    <w:rsid w:val="00807DAF"/>
  </w:style>
  <w:style w:type="character" w:customStyle="1" w:styleId="NothingCharChar">
    <w:name w:val="Nothing Char Char"/>
    <w:link w:val="NothingCharCharChar"/>
    <w:rsid w:val="00807DAF"/>
  </w:style>
  <w:style w:type="paragraph" w:customStyle="1" w:styleId="DebateUnderlineBoldChar">
    <w:name w:val="Debate Underline Bold Char"/>
    <w:basedOn w:val="Normal"/>
    <w:link w:val="DebateUnderlineBoldCharChar"/>
    <w:rsid w:val="00807DAF"/>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807DAF"/>
    <w:rPr>
      <w:rFonts w:ascii="Georgia" w:eastAsia="Times New Roman" w:hAnsi="Georgia"/>
      <w:b/>
      <w:sz w:val="16"/>
      <w:szCs w:val="22"/>
      <w:u w:val="thick"/>
    </w:rPr>
  </w:style>
  <w:style w:type="character" w:customStyle="1" w:styleId="resultbodyblack">
    <w:name w:val="resultbodyblack"/>
    <w:rsid w:val="00807DAF"/>
    <w:rPr>
      <w:rFonts w:cs="Times New Roman"/>
    </w:rPr>
  </w:style>
  <w:style w:type="paragraph" w:customStyle="1" w:styleId="bloctitles">
    <w:name w:val="bloc titles"/>
    <w:basedOn w:val="Heading1"/>
    <w:next w:val="Normal"/>
    <w:link w:val="bloctitlesChar"/>
    <w:autoRedefine/>
    <w:rsid w:val="00807DAF"/>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807DAF"/>
    <w:rPr>
      <w:rFonts w:ascii="Georgia" w:eastAsia="Malgun Gothic" w:hAnsi="Georgia" w:cs="Arial"/>
      <w:b/>
      <w:sz w:val="28"/>
      <w:szCs w:val="32"/>
      <w:u w:val="single"/>
    </w:rPr>
  </w:style>
  <w:style w:type="paragraph" w:customStyle="1" w:styleId="CiteSmallText">
    <w:name w:val="Cite Small Text"/>
    <w:basedOn w:val="Normal"/>
    <w:uiPriority w:val="99"/>
    <w:rsid w:val="00807DAF"/>
    <w:pPr>
      <w:widowControl w:val="0"/>
      <w:spacing w:after="200"/>
    </w:pPr>
    <w:rPr>
      <w:rFonts w:ascii="Helvetica Neue" w:hAnsi="Helvetica Neue"/>
      <w:b/>
      <w:sz w:val="18"/>
    </w:rPr>
  </w:style>
  <w:style w:type="character" w:customStyle="1" w:styleId="3TagCite">
    <w:name w:val="3 Tag/Cite"/>
    <w:rsid w:val="00807DAF"/>
    <w:rPr>
      <w:rFonts w:ascii="Times New Roman" w:hAnsi="Times New Roman"/>
      <w:b/>
    </w:rPr>
  </w:style>
  <w:style w:type="character" w:customStyle="1" w:styleId="4Qualifications">
    <w:name w:val="4 Qualifications"/>
    <w:rsid w:val="00807DAF"/>
    <w:rPr>
      <w:rFonts w:ascii="Times New Roman" w:hAnsi="Times New Roman"/>
      <w:sz w:val="19"/>
    </w:rPr>
  </w:style>
  <w:style w:type="character" w:customStyle="1" w:styleId="6Underlined">
    <w:name w:val="6 Underlined"/>
    <w:rsid w:val="00807DAF"/>
    <w:rPr>
      <w:rFonts w:ascii="Times New Roman" w:hAnsi="Times New Roman"/>
      <w:b/>
      <w:sz w:val="21"/>
      <w:u w:val="single"/>
    </w:rPr>
  </w:style>
  <w:style w:type="paragraph" w:customStyle="1" w:styleId="Cards1CharChar">
    <w:name w:val="Cards1 Char Char"/>
    <w:basedOn w:val="Normal"/>
    <w:link w:val="Cards1CharCharChar"/>
    <w:rsid w:val="00807DAF"/>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807DAF"/>
    <w:rPr>
      <w:rFonts w:ascii="Georgia" w:eastAsiaTheme="minorHAnsi" w:hAnsi="Georgia"/>
      <w:sz w:val="16"/>
      <w:szCs w:val="22"/>
      <w:lang w:val="x-none"/>
    </w:rPr>
  </w:style>
  <w:style w:type="character" w:customStyle="1" w:styleId="UnderlineCharCharCharCharCharCharCharChar">
    <w:name w:val="Underline Char Char Char Char Char Char Char Char"/>
    <w:link w:val="UnderlineCharCharCharCharCharCharChar"/>
    <w:rsid w:val="00807DAF"/>
    <w:rPr>
      <w:u w:val="single"/>
    </w:rPr>
  </w:style>
  <w:style w:type="paragraph" w:customStyle="1" w:styleId="UnderlineCharCharCharCharCharCharChar">
    <w:name w:val="Underline Char Char Char Char Char Char Char"/>
    <w:basedOn w:val="Normal"/>
    <w:link w:val="UnderlineCharCharCharCharCharCharCharChar"/>
    <w:rsid w:val="00807DAF"/>
    <w:rPr>
      <w:rFonts w:asciiTheme="minorHAnsi" w:hAnsiTheme="minorHAnsi"/>
      <w:sz w:val="24"/>
      <w:u w:val="single"/>
    </w:rPr>
  </w:style>
  <w:style w:type="paragraph" w:customStyle="1" w:styleId="CitesCharChar">
    <w:name w:val="Cites Char Char"/>
    <w:next w:val="Normal"/>
    <w:link w:val="CitesCharCharChar"/>
    <w:rsid w:val="00807DAF"/>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807DAF"/>
    <w:rPr>
      <w:rFonts w:ascii="Times New Roman" w:eastAsia="Times New Roman" w:hAnsi="Times New Roman" w:cs="Times New Roman"/>
      <w:sz w:val="20"/>
    </w:rPr>
  </w:style>
  <w:style w:type="character" w:customStyle="1" w:styleId="nohighlighting">
    <w:name w:val="no highlighting"/>
    <w:rsid w:val="00807DA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07DAF"/>
    <w:rPr>
      <w:rFonts w:ascii="Cambria" w:hAnsi="Cambria" w:hint="default"/>
      <w:sz w:val="21"/>
      <w:u w:val="single"/>
    </w:rPr>
  </w:style>
  <w:style w:type="paragraph" w:customStyle="1" w:styleId="Swag">
    <w:name w:val="Swag"/>
    <w:basedOn w:val="Normal"/>
    <w:link w:val="SwagChar"/>
    <w:qFormat/>
    <w:rsid w:val="00807DAF"/>
    <w:rPr>
      <w:rFonts w:ascii="Georgia" w:hAnsi="Georgia"/>
      <w:color w:val="0000FF"/>
      <w:sz w:val="12"/>
      <w:u w:val="single"/>
    </w:rPr>
  </w:style>
  <w:style w:type="character" w:customStyle="1" w:styleId="SwagChar">
    <w:name w:val="Swag Char"/>
    <w:link w:val="Swag"/>
    <w:rsid w:val="00807DAF"/>
    <w:rPr>
      <w:rFonts w:ascii="Georgia" w:eastAsiaTheme="minorHAnsi" w:hAnsi="Georgia"/>
      <w:color w:val="0000FF"/>
      <w:sz w:val="12"/>
      <w:szCs w:val="22"/>
      <w:u w:val="single"/>
    </w:rPr>
  </w:style>
  <w:style w:type="paragraph" w:customStyle="1" w:styleId="StyleUnderlineTimesNewRoman1">
    <w:name w:val="Style Underline + Times New Roman1"/>
    <w:link w:val="StyleUnderlineTimesNewRoman1Char"/>
    <w:rsid w:val="00807DA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07DA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07DA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07DA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07DAF"/>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807DAF"/>
    <w:rPr>
      <w:rFonts w:ascii="Garamond" w:eastAsia="MS Mincho" w:hAnsi="Garamond"/>
      <w:sz w:val="16"/>
      <w:szCs w:val="22"/>
    </w:rPr>
  </w:style>
  <w:style w:type="character" w:customStyle="1" w:styleId="CharChar61">
    <w:name w:val="Char Char61"/>
    <w:rsid w:val="00807DAF"/>
    <w:rPr>
      <w:rFonts w:cs="Arial"/>
      <w:bCs/>
      <w:sz w:val="16"/>
      <w:szCs w:val="26"/>
      <w:lang w:val="en-US" w:eastAsia="en-US" w:bidi="ar-SA"/>
    </w:rPr>
  </w:style>
  <w:style w:type="character" w:customStyle="1" w:styleId="ListBulletChar">
    <w:name w:val="List Bullet Char"/>
    <w:link w:val="ListBullet"/>
    <w:uiPriority w:val="99"/>
    <w:rsid w:val="00807DAF"/>
    <w:rPr>
      <w:rFonts w:ascii="Calibri" w:eastAsia="Calibri" w:hAnsi="Calibri" w:cs="Calibri"/>
      <w:sz w:val="22"/>
      <w:szCs w:val="22"/>
    </w:rPr>
  </w:style>
  <w:style w:type="paragraph" w:customStyle="1" w:styleId="subhead10">
    <w:name w:val="subhead1"/>
    <w:basedOn w:val="Normal"/>
    <w:uiPriority w:val="99"/>
    <w:rsid w:val="00807DAF"/>
    <w:pPr>
      <w:spacing w:before="100" w:beforeAutospacing="1" w:after="100" w:afterAutospacing="1"/>
    </w:pPr>
    <w:rPr>
      <w:rFonts w:ascii="Georgia" w:eastAsia="Times New Roman" w:hAnsi="Georgia"/>
      <w:sz w:val="24"/>
    </w:rPr>
  </w:style>
  <w:style w:type="character" w:customStyle="1" w:styleId="styledate">
    <w:name w:val="styledate"/>
    <w:rsid w:val="00807DAF"/>
  </w:style>
  <w:style w:type="character" w:customStyle="1" w:styleId="BoldandUnderlineChar1">
    <w:name w:val="Bold and Underline Char1"/>
    <w:rsid w:val="00807DAF"/>
    <w:rPr>
      <w:b/>
      <w:szCs w:val="24"/>
      <w:u w:val="single"/>
      <w:lang w:val="en-US" w:eastAsia="en-US" w:bidi="ar-SA"/>
    </w:rPr>
  </w:style>
  <w:style w:type="character" w:customStyle="1" w:styleId="BoldandUnderlineChar1Char2">
    <w:name w:val="Bold and Underline Char1 Char2"/>
    <w:rsid w:val="00807DAF"/>
    <w:rPr>
      <w:b/>
      <w:szCs w:val="24"/>
      <w:u w:val="single"/>
      <w:lang w:val="en-US" w:eastAsia="en-US" w:bidi="ar-SA"/>
    </w:rPr>
  </w:style>
  <w:style w:type="character" w:customStyle="1" w:styleId="BoldandUnderlineCharChar1">
    <w:name w:val="Bold and Underline Char Char1"/>
    <w:rsid w:val="00807DAF"/>
    <w:rPr>
      <w:b/>
      <w:szCs w:val="24"/>
      <w:u w:val="single"/>
      <w:lang w:val="en-US" w:eastAsia="en-US" w:bidi="ar-SA"/>
    </w:rPr>
  </w:style>
  <w:style w:type="character" w:customStyle="1" w:styleId="BoldandUnderlineChar6">
    <w:name w:val="Bold and Underline Char6"/>
    <w:rsid w:val="00807DAF"/>
    <w:rPr>
      <w:b/>
      <w:szCs w:val="24"/>
      <w:u w:val="single"/>
      <w:lang w:val="en-US" w:eastAsia="en-US" w:bidi="ar-SA"/>
    </w:rPr>
  </w:style>
  <w:style w:type="character" w:customStyle="1" w:styleId="title-link-wrapper">
    <w:name w:val="title-link-wrapper"/>
    <w:rsid w:val="00807DAF"/>
  </w:style>
  <w:style w:type="character" w:customStyle="1" w:styleId="medium-font">
    <w:name w:val="medium-font"/>
    <w:rsid w:val="00807DAF"/>
  </w:style>
  <w:style w:type="paragraph" w:customStyle="1" w:styleId="abstract">
    <w:name w:val="abstract"/>
    <w:basedOn w:val="Normal"/>
    <w:uiPriority w:val="99"/>
    <w:rsid w:val="00807DA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807DAF"/>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807DAF"/>
    <w:rPr>
      <w:rFonts w:ascii="Georgia" w:eastAsia="Times New Roman" w:hAnsi="Georgia"/>
      <w:b/>
      <w:bCs/>
      <w:sz w:val="16"/>
      <w:szCs w:val="22"/>
      <w:u w:val="single"/>
    </w:rPr>
  </w:style>
  <w:style w:type="character" w:customStyle="1" w:styleId="ReallySamllTextChar">
    <w:name w:val="ReallySamllText Char"/>
    <w:rsid w:val="00807DA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07DAF"/>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807DAF"/>
    <w:rPr>
      <w:rFonts w:ascii="Georgia" w:eastAsia="Times New Roman" w:hAnsi="Georgia"/>
      <w:sz w:val="16"/>
      <w:szCs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07DAF"/>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807DAF"/>
    <w:rPr>
      <w:rFonts w:ascii="Georgia" w:eastAsia="Times New Roman" w:hAnsi="Georgia"/>
      <w:sz w:val="16"/>
      <w:szCs w:val="22"/>
      <w:u w:val="single"/>
    </w:rPr>
  </w:style>
  <w:style w:type="character" w:customStyle="1" w:styleId="style10">
    <w:name w:val="style1"/>
    <w:rsid w:val="00807DAF"/>
  </w:style>
  <w:style w:type="character" w:customStyle="1" w:styleId="pmtermsel">
    <w:name w:val="pmtermsel"/>
    <w:rsid w:val="00807DAF"/>
  </w:style>
  <w:style w:type="character" w:customStyle="1" w:styleId="showipapr">
    <w:name w:val="show_ipapr"/>
    <w:rsid w:val="00807DAF"/>
  </w:style>
  <w:style w:type="character" w:customStyle="1" w:styleId="dnindex">
    <w:name w:val="dnindex"/>
    <w:rsid w:val="00807DAF"/>
  </w:style>
  <w:style w:type="character" w:customStyle="1" w:styleId="23">
    <w:name w:val="23"/>
    <w:rsid w:val="00807DAF"/>
    <w:rPr>
      <w:rFonts w:ascii="Times New Roman" w:hAnsi="Times New Roman" w:cs="Arial"/>
      <w:bCs/>
      <w:sz w:val="20"/>
      <w:u w:val="single"/>
      <w:lang w:val="en-US" w:eastAsia="en-US" w:bidi="ar-SA"/>
    </w:rPr>
  </w:style>
  <w:style w:type="character" w:customStyle="1" w:styleId="33">
    <w:name w:val="33"/>
    <w:rsid w:val="00807DAF"/>
    <w:rPr>
      <w:rFonts w:ascii="Times New Roman" w:hAnsi="Times New Roman" w:cs="Arial"/>
      <w:b/>
      <w:bCs/>
      <w:sz w:val="20"/>
      <w:u w:val="single"/>
      <w:lang w:val="en-US" w:eastAsia="en-US" w:bidi="ar-SA"/>
    </w:rPr>
  </w:style>
  <w:style w:type="character" w:customStyle="1" w:styleId="55">
    <w:name w:val="55"/>
    <w:rsid w:val="00807DAF"/>
    <w:rPr>
      <w:rFonts w:cs="Arial"/>
      <w:bCs/>
      <w:sz w:val="20"/>
      <w:u w:val="single"/>
      <w:lang w:val="en-US" w:eastAsia="en-US" w:bidi="ar-SA"/>
    </w:rPr>
  </w:style>
  <w:style w:type="character" w:customStyle="1" w:styleId="authoraffil">
    <w:name w:val="authoraffil"/>
    <w:rsid w:val="00807DAF"/>
  </w:style>
  <w:style w:type="character" w:customStyle="1" w:styleId="CharChar8">
    <w:name w:val="Char Char8"/>
    <w:rsid w:val="00807DAF"/>
    <w:rPr>
      <w:rFonts w:ascii="Georgia" w:eastAsia="Times New Roman" w:hAnsi="Georgia"/>
      <w:b/>
      <w:bCs/>
      <w:sz w:val="30"/>
      <w:szCs w:val="28"/>
      <w:u w:val="single"/>
    </w:rPr>
  </w:style>
  <w:style w:type="character" w:customStyle="1" w:styleId="FontStyle13">
    <w:name w:val="Font Style13"/>
    <w:uiPriority w:val="99"/>
    <w:rsid w:val="00807DAF"/>
    <w:rPr>
      <w:rFonts w:ascii="Constantia" w:hAnsi="Constantia" w:cs="Constantia"/>
      <w:sz w:val="18"/>
      <w:szCs w:val="18"/>
    </w:rPr>
  </w:style>
  <w:style w:type="character" w:customStyle="1" w:styleId="TagsCharCharCharChar">
    <w:name w:val="Tags Char Char Char Char"/>
    <w:rsid w:val="00807DAF"/>
    <w:rPr>
      <w:rFonts w:ascii="Times New Roman" w:eastAsia="Times New Roman" w:hAnsi="Times New Roman" w:cs="Times New Roman"/>
      <w:b/>
      <w:sz w:val="24"/>
      <w:szCs w:val="24"/>
    </w:rPr>
  </w:style>
  <w:style w:type="character" w:customStyle="1" w:styleId="Citation1Char">
    <w:name w:val="Citation1 Char"/>
    <w:link w:val="Citation10"/>
    <w:locked/>
    <w:rsid w:val="00807DAF"/>
    <w:rPr>
      <w:rFonts w:ascii="Georgia" w:hAnsi="Georgia"/>
      <w:b/>
      <w:u w:val="single"/>
    </w:rPr>
  </w:style>
  <w:style w:type="paragraph" w:customStyle="1" w:styleId="Citation10">
    <w:name w:val="Citation1"/>
    <w:basedOn w:val="Normal"/>
    <w:link w:val="Citation1Char"/>
    <w:qFormat/>
    <w:rsid w:val="00807DAF"/>
    <w:rPr>
      <w:rFonts w:ascii="Georgia" w:hAnsi="Georgia"/>
      <w:b/>
      <w:sz w:val="24"/>
      <w:u w:val="single"/>
    </w:rPr>
  </w:style>
  <w:style w:type="character" w:customStyle="1" w:styleId="TaglineChar">
    <w:name w:val="Tagline Char"/>
    <w:link w:val="Tagline0"/>
    <w:locked/>
    <w:rsid w:val="00807DAF"/>
    <w:rPr>
      <w:rFonts w:ascii="Georgia" w:hAnsi="Georgia"/>
      <w:b/>
    </w:rPr>
  </w:style>
  <w:style w:type="paragraph" w:customStyle="1" w:styleId="Tagline0">
    <w:name w:val="Tagline"/>
    <w:basedOn w:val="Normal"/>
    <w:link w:val="TaglineChar"/>
    <w:qFormat/>
    <w:rsid w:val="00807DAF"/>
    <w:rPr>
      <w:rFonts w:ascii="Georgia" w:hAnsi="Georgia"/>
      <w:b/>
      <w:sz w:val="24"/>
    </w:rPr>
  </w:style>
  <w:style w:type="paragraph" w:customStyle="1" w:styleId="NothingCharCharChar">
    <w:name w:val="Nothing Char Char Char"/>
    <w:link w:val="NothingCharChar"/>
    <w:rsid w:val="00807DAF"/>
    <w:pPr>
      <w:jc w:val="both"/>
    </w:pPr>
  </w:style>
  <w:style w:type="paragraph" w:customStyle="1" w:styleId="StyleLeft021">
    <w:name w:val="Style Left:  0.2&quot;1"/>
    <w:basedOn w:val="Normal"/>
    <w:uiPriority w:val="99"/>
    <w:rsid w:val="00807DAF"/>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07DAF"/>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07DAF"/>
    <w:rPr>
      <w:rFonts w:ascii="Georgia" w:eastAsia="Times New Roman" w:hAnsi="Georgia"/>
      <w:sz w:val="16"/>
      <w:szCs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07DAF"/>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07DAF"/>
    <w:rPr>
      <w:rFonts w:ascii="Georgia" w:eastAsia="Times New Roman" w:hAnsi="Georgia"/>
      <w:sz w:val="16"/>
      <w:szCs w:val="22"/>
      <w:u w:val="single"/>
      <w:bdr w:val="single" w:sz="4" w:space="0" w:color="auto"/>
    </w:rPr>
  </w:style>
  <w:style w:type="character" w:customStyle="1" w:styleId="boldcitationChar">
    <w:name w:val="bold citation Char"/>
    <w:rsid w:val="00807DAF"/>
    <w:rPr>
      <w:rFonts w:ascii="Arial" w:hAnsi="Arial"/>
      <w:b/>
      <w:sz w:val="28"/>
      <w:szCs w:val="24"/>
      <w:u w:val="thick"/>
      <w:lang w:val="en-US" w:eastAsia="en-US" w:bidi="ar-SA"/>
    </w:rPr>
  </w:style>
  <w:style w:type="paragraph" w:customStyle="1" w:styleId="BlockTitle20">
    <w:name w:val="Block Title #2"/>
    <w:basedOn w:val="Normal"/>
    <w:uiPriority w:val="99"/>
    <w:rsid w:val="00807DA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807DAF"/>
    <w:rPr>
      <w:rFonts w:ascii="Georgia" w:hAnsi="Georgia"/>
      <w:b/>
      <w:sz w:val="16"/>
    </w:rPr>
  </w:style>
  <w:style w:type="character" w:customStyle="1" w:styleId="BoldunderlineChar3">
    <w:name w:val="Bold/underline Char"/>
    <w:rsid w:val="00807DAF"/>
    <w:rPr>
      <w:rFonts w:eastAsia="SimSun"/>
      <w:b/>
      <w:noProof w:val="0"/>
      <w:sz w:val="24"/>
      <w:szCs w:val="24"/>
      <w:u w:val="single"/>
      <w:lang w:val="en-US" w:eastAsia="zh-CN" w:bidi="ar-SA"/>
    </w:rPr>
  </w:style>
  <w:style w:type="character" w:customStyle="1" w:styleId="underlinetextchar0">
    <w:name w:val="underlinetextchar"/>
    <w:rsid w:val="00807DAF"/>
  </w:style>
  <w:style w:type="character" w:customStyle="1" w:styleId="boldciteChar1">
    <w:name w:val="bold cite Char1"/>
    <w:rsid w:val="00807DAF"/>
    <w:rPr>
      <w:b/>
      <w:sz w:val="28"/>
      <w:u w:val="thick" w:color="000000"/>
    </w:rPr>
  </w:style>
  <w:style w:type="character" w:customStyle="1" w:styleId="tagCharCharChar1">
    <w:name w:val="tag Char Char Char1"/>
    <w:rsid w:val="00807DAF"/>
    <w:rPr>
      <w:b/>
      <w:sz w:val="24"/>
      <w:lang w:val="en-US" w:eastAsia="en-US" w:bidi="ar-SA"/>
    </w:rPr>
  </w:style>
  <w:style w:type="character" w:customStyle="1" w:styleId="underlinecardChar0">
    <w:name w:val="underline card Char"/>
    <w:rsid w:val="00807DAF"/>
    <w:rPr>
      <w:rFonts w:ascii="Arial" w:hAnsi="Arial"/>
      <w:sz w:val="18"/>
      <w:szCs w:val="24"/>
      <w:u w:val="single"/>
      <w:lang w:val="en-US" w:eastAsia="en-US" w:bidi="ar-SA"/>
    </w:rPr>
  </w:style>
  <w:style w:type="paragraph" w:customStyle="1" w:styleId="date-comments">
    <w:name w:val="date-comments"/>
    <w:basedOn w:val="Normal"/>
    <w:uiPriority w:val="99"/>
    <w:rsid w:val="00807DAF"/>
    <w:pPr>
      <w:spacing w:before="100" w:beforeAutospacing="1" w:after="100" w:afterAutospacing="1"/>
    </w:pPr>
    <w:rPr>
      <w:rFonts w:ascii="Times" w:hAnsi="Times"/>
      <w:sz w:val="16"/>
      <w:szCs w:val="20"/>
    </w:rPr>
  </w:style>
  <w:style w:type="character" w:customStyle="1" w:styleId="articleauthor0">
    <w:name w:val="articleauthor"/>
    <w:rsid w:val="00807DAF"/>
  </w:style>
  <w:style w:type="character" w:customStyle="1" w:styleId="bodysubtoc">
    <w:name w:val="bodysubtoc"/>
    <w:rsid w:val="00807DAF"/>
  </w:style>
  <w:style w:type="character" w:customStyle="1" w:styleId="lefttitlesmaller">
    <w:name w:val="lefttitlesmaller"/>
    <w:rsid w:val="00807DAF"/>
  </w:style>
  <w:style w:type="character" w:customStyle="1" w:styleId="mb">
    <w:name w:val="mb"/>
    <w:rsid w:val="00807DAF"/>
  </w:style>
  <w:style w:type="character" w:customStyle="1" w:styleId="submitted-date">
    <w:name w:val="submitted-date"/>
    <w:rsid w:val="00807DAF"/>
  </w:style>
  <w:style w:type="character" w:customStyle="1" w:styleId="submitted-time">
    <w:name w:val="submitted-time"/>
    <w:rsid w:val="00807DAF"/>
  </w:style>
  <w:style w:type="character" w:customStyle="1" w:styleId="A20">
    <w:name w:val="A2"/>
    <w:uiPriority w:val="99"/>
    <w:rsid w:val="00807DAF"/>
    <w:rPr>
      <w:rFonts w:ascii="Sabon LT Std" w:hAnsi="Sabon LT Std" w:cs="Sabon LT Std" w:hint="default"/>
      <w:color w:val="000000"/>
      <w:sz w:val="15"/>
      <w:szCs w:val="15"/>
    </w:rPr>
  </w:style>
  <w:style w:type="character" w:customStyle="1" w:styleId="searchword">
    <w:name w:val="searchword"/>
    <w:rsid w:val="00807DAF"/>
  </w:style>
  <w:style w:type="paragraph" w:customStyle="1" w:styleId="Heading2Char2CharChar12">
    <w:name w:val="Heading 2 Char2 Char Char12"/>
    <w:aliases w:val="Char Char Char Char Char Char1 Char Char Char Char Char1,Char Char22"/>
    <w:next w:val="Normal"/>
    <w:uiPriority w:val="99"/>
    <w:rsid w:val="00807DA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07DAF"/>
    <w:rPr>
      <w:rFonts w:ascii="Times New Roman" w:hAnsi="Times New Roman" w:cs="Times New Roman"/>
      <w:sz w:val="18"/>
      <w:szCs w:val="18"/>
    </w:rPr>
  </w:style>
  <w:style w:type="character" w:customStyle="1" w:styleId="bylines">
    <w:name w:val="bylines"/>
    <w:basedOn w:val="DefaultParagraphFont"/>
    <w:rsid w:val="00807DAF"/>
  </w:style>
  <w:style w:type="character" w:customStyle="1" w:styleId="StyleStyleBoldUnderlineUnderlineIntenseEmphasis1apple-style-2">
    <w:name w:val="Style Style Bold UnderlineUnderlineIntense Emphasis1apple-style-...2"/>
    <w:basedOn w:val="DefaultParagraphFont"/>
    <w:rsid w:val="00807DAF"/>
    <w:rPr>
      <w:b w:val="0"/>
      <w:bCs/>
      <w:sz w:val="22"/>
      <w:u w:val="single"/>
    </w:rPr>
  </w:style>
  <w:style w:type="character" w:customStyle="1" w:styleId="FontStyle57">
    <w:name w:val="Font Style57"/>
    <w:rsid w:val="00807DAF"/>
    <w:rPr>
      <w:rFonts w:ascii="Georgia" w:hAnsi="Georgia" w:cs="Georgia"/>
      <w:b/>
      <w:bCs/>
      <w:sz w:val="14"/>
      <w:szCs w:val="14"/>
    </w:rPr>
  </w:style>
  <w:style w:type="character" w:customStyle="1" w:styleId="FontStyle89">
    <w:name w:val="Font Style89"/>
    <w:rsid w:val="00807DAF"/>
    <w:rPr>
      <w:rFonts w:ascii="Times New Roman" w:hAnsi="Times New Roman" w:cs="Times New Roman"/>
      <w:b/>
      <w:bCs/>
      <w:smallCaps/>
      <w:spacing w:val="40"/>
      <w:sz w:val="16"/>
      <w:szCs w:val="16"/>
    </w:rPr>
  </w:style>
  <w:style w:type="character" w:customStyle="1" w:styleId="style3Char0">
    <w:name w:val="style 3 Char"/>
    <w:rsid w:val="00807DAF"/>
    <w:rPr>
      <w:sz w:val="18"/>
      <w:szCs w:val="24"/>
      <w:lang w:val="en-US" w:eastAsia="en-US" w:bidi="ar-SA"/>
    </w:rPr>
  </w:style>
  <w:style w:type="paragraph" w:customStyle="1" w:styleId="003Cite">
    <w:name w:val="003Cite"/>
    <w:basedOn w:val="Normal"/>
    <w:qFormat/>
    <w:rsid w:val="00807DAF"/>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807DAF"/>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807DAF"/>
    <w:rPr>
      <w:rFonts w:ascii="Georgia" w:eastAsiaTheme="minorHAnsi" w:hAnsi="Georgia"/>
      <w:b/>
      <w:color w:val="000000"/>
      <w:sz w:val="16"/>
      <w:szCs w:val="22"/>
      <w:u w:val="single"/>
    </w:rPr>
  </w:style>
  <w:style w:type="paragraph" w:customStyle="1" w:styleId="StyleCards12ptThickunderline">
    <w:name w:val="Style Cards + 12 pt Thick underline"/>
    <w:basedOn w:val="Normal"/>
    <w:link w:val="StyleCards12ptThickunderlineChar2"/>
    <w:rsid w:val="00807DAF"/>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07DAF"/>
    <w:rPr>
      <w:rFonts w:ascii="Times New Roman" w:eastAsia="Times New Roman" w:hAnsi="Times New Roman" w:cs="Times New Roman"/>
      <w:szCs w:val="22"/>
      <w:u w:val="thick"/>
      <w:lang w:val="x-none" w:eastAsia="x-none"/>
    </w:rPr>
  </w:style>
  <w:style w:type="character" w:customStyle="1" w:styleId="BlockHeadingsChar1">
    <w:name w:val="Block Headings Char1"/>
    <w:rsid w:val="00807DAF"/>
    <w:rPr>
      <w:b/>
      <w:caps/>
    </w:rPr>
  </w:style>
  <w:style w:type="character" w:customStyle="1" w:styleId="Longcite">
    <w:name w:val="Longcite"/>
    <w:rsid w:val="00807DAF"/>
    <w:rPr>
      <w:sz w:val="16"/>
    </w:rPr>
  </w:style>
  <w:style w:type="paragraph" w:customStyle="1" w:styleId="NormalUnderline0">
    <w:name w:val="Normal + Underline"/>
    <w:basedOn w:val="Normal"/>
    <w:link w:val="NormalUnderlineChar0"/>
    <w:rsid w:val="00807DAF"/>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07DAF"/>
    <w:rPr>
      <w:rFonts w:ascii="Times New Roman" w:eastAsia="Times New Roman" w:hAnsi="Times New Roman" w:cs="Times New Roman"/>
      <w:b/>
      <w:szCs w:val="22"/>
      <w:u w:val="single"/>
      <w:lang w:val="x-none" w:eastAsia="x-none"/>
    </w:rPr>
  </w:style>
  <w:style w:type="character" w:customStyle="1" w:styleId="FontStyle170">
    <w:name w:val="Font Style170"/>
    <w:uiPriority w:val="99"/>
    <w:rsid w:val="00807DAF"/>
    <w:rPr>
      <w:rFonts w:ascii="Bookman Old Style" w:hAnsi="Bookman Old Style" w:cs="Bookman Old Style"/>
      <w:sz w:val="16"/>
      <w:szCs w:val="16"/>
    </w:rPr>
  </w:style>
  <w:style w:type="character" w:customStyle="1" w:styleId="FontStyle17">
    <w:name w:val="Font Style17"/>
    <w:uiPriority w:val="99"/>
    <w:rsid w:val="00807DAF"/>
    <w:rPr>
      <w:rFonts w:ascii="Book Antiqua" w:hAnsi="Book Antiqua" w:cs="Book Antiqua"/>
      <w:i/>
      <w:iCs/>
      <w:spacing w:val="10"/>
      <w:sz w:val="22"/>
      <w:szCs w:val="22"/>
    </w:rPr>
  </w:style>
  <w:style w:type="character" w:customStyle="1" w:styleId="FontStyle329">
    <w:name w:val="Font Style329"/>
    <w:basedOn w:val="DefaultParagraphFont"/>
    <w:uiPriority w:val="99"/>
    <w:rsid w:val="00807DAF"/>
    <w:rPr>
      <w:rFonts w:ascii="Times New Roman" w:hAnsi="Times New Roman" w:cs="Times New Roman" w:hint="default"/>
      <w:b/>
      <w:bCs/>
      <w:spacing w:val="-10"/>
      <w:sz w:val="18"/>
      <w:szCs w:val="18"/>
    </w:rPr>
  </w:style>
  <w:style w:type="character" w:customStyle="1" w:styleId="ur">
    <w:name w:val="ur"/>
    <w:basedOn w:val="DefaultParagraphFont"/>
    <w:rsid w:val="00807DAF"/>
  </w:style>
  <w:style w:type="character" w:customStyle="1" w:styleId="vpqmgb">
    <w:name w:val="vpqmgb"/>
    <w:basedOn w:val="DefaultParagraphFont"/>
    <w:rsid w:val="00807DAF"/>
  </w:style>
  <w:style w:type="character" w:customStyle="1" w:styleId="sv">
    <w:name w:val="sv"/>
    <w:basedOn w:val="DefaultParagraphFont"/>
    <w:rsid w:val="00807DAF"/>
  </w:style>
  <w:style w:type="character" w:customStyle="1" w:styleId="m-501118745055256881gmail-style13ptbold">
    <w:name w:val="m_-501118745055256881gmail-style13ptbold"/>
    <w:basedOn w:val="DefaultParagraphFont"/>
    <w:rsid w:val="00807DAF"/>
  </w:style>
  <w:style w:type="character" w:customStyle="1" w:styleId="m8134770803914199681gmail-styleunderline">
    <w:name w:val="m_8134770803914199681gmail-styleunderline"/>
    <w:basedOn w:val="DefaultParagraphFont"/>
    <w:rsid w:val="00807DAF"/>
  </w:style>
  <w:style w:type="character" w:customStyle="1" w:styleId="hvr">
    <w:name w:val="hvr"/>
    <w:basedOn w:val="DefaultParagraphFont"/>
    <w:rsid w:val="00807DAF"/>
  </w:style>
  <w:style w:type="character" w:customStyle="1" w:styleId="AnalyticsChar">
    <w:name w:val="Analytics Char"/>
    <w:basedOn w:val="DefaultParagraphFont"/>
    <w:link w:val="Analytics"/>
    <w:rsid w:val="00807DAF"/>
    <w:rPr>
      <w:rFonts w:ascii="Arial" w:eastAsia="Calibri" w:hAnsi="Arial" w:cs="Calibri"/>
      <w:b/>
      <w:szCs w:val="22"/>
    </w:rPr>
  </w:style>
  <w:style w:type="character" w:customStyle="1" w:styleId="m-3350902899047358468gmail-styleunderline">
    <w:name w:val="m_-3350902899047358468gmail-styleunderline"/>
    <w:basedOn w:val="DefaultParagraphFont"/>
    <w:rsid w:val="00807DAF"/>
  </w:style>
  <w:style w:type="paragraph" w:customStyle="1" w:styleId="Style5pt">
    <w:name w:val="Style 5 pt"/>
    <w:basedOn w:val="Normal"/>
    <w:link w:val="Style5ptChar"/>
    <w:rsid w:val="00807DAF"/>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807DAF"/>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807DAF"/>
  </w:style>
  <w:style w:type="paragraph" w:customStyle="1" w:styleId="m462447500549623171gmail-msonormal">
    <w:name w:val="m_462447500549623171gmail-msonormal"/>
    <w:basedOn w:val="Normal"/>
    <w:uiPriority w:val="99"/>
    <w:rsid w:val="00807DAF"/>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807DAF"/>
  </w:style>
  <w:style w:type="character" w:customStyle="1" w:styleId="SmallerReal">
    <w:name w:val="SmallerReal"/>
    <w:basedOn w:val="DefaultParagraphFont"/>
    <w:uiPriority w:val="1"/>
    <w:qFormat/>
    <w:rsid w:val="00807DAF"/>
    <w:rPr>
      <w:rFonts w:ascii="Garamond" w:hAnsi="Garamond" w:hint="default"/>
      <w:sz w:val="16"/>
    </w:rPr>
  </w:style>
  <w:style w:type="paragraph" w:styleId="HTMLAddress">
    <w:name w:val="HTML Address"/>
    <w:basedOn w:val="Normal"/>
    <w:link w:val="HTMLAddressChar"/>
    <w:uiPriority w:val="99"/>
    <w:semiHidden/>
    <w:unhideWhenUsed/>
    <w:rsid w:val="00807DAF"/>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807DAF"/>
    <w:rPr>
      <w:rFonts w:ascii="Times New Roman" w:eastAsia="Times New Roman" w:hAnsi="Times New Roman" w:cs="Times New Roman"/>
      <w:i/>
      <w:iCs/>
    </w:rPr>
  </w:style>
  <w:style w:type="character" w:customStyle="1" w:styleId="separator">
    <w:name w:val="separator"/>
    <w:basedOn w:val="DefaultParagraphFont"/>
    <w:rsid w:val="00807DAF"/>
  </w:style>
  <w:style w:type="paragraph" w:customStyle="1" w:styleId="dek">
    <w:name w:val="dek"/>
    <w:basedOn w:val="Normal"/>
    <w:uiPriority w:val="99"/>
    <w:rsid w:val="00807DAF"/>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807DAF"/>
  </w:style>
  <w:style w:type="character" w:customStyle="1" w:styleId="serialtitle">
    <w:name w:val="serial_title"/>
    <w:basedOn w:val="DefaultParagraphFont"/>
    <w:rsid w:val="00807DAF"/>
  </w:style>
  <w:style w:type="character" w:customStyle="1" w:styleId="volumeissue">
    <w:name w:val="volume_issue"/>
    <w:basedOn w:val="DefaultParagraphFont"/>
    <w:rsid w:val="00807DAF"/>
  </w:style>
  <w:style w:type="character" w:customStyle="1" w:styleId="pagerange">
    <w:name w:val="page_range"/>
    <w:basedOn w:val="DefaultParagraphFont"/>
    <w:rsid w:val="00807DAF"/>
  </w:style>
  <w:style w:type="character" w:customStyle="1" w:styleId="doilink">
    <w:name w:val="doi_link"/>
    <w:basedOn w:val="DefaultParagraphFont"/>
    <w:rsid w:val="00807DAF"/>
  </w:style>
  <w:style w:type="paragraph" w:customStyle="1" w:styleId="para">
    <w:name w:val="para"/>
    <w:basedOn w:val="Normal"/>
    <w:rsid w:val="00807DAF"/>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807DAF"/>
  </w:style>
  <w:style w:type="character" w:customStyle="1" w:styleId="internalref">
    <w:name w:val="internalref"/>
    <w:basedOn w:val="DefaultParagraphFont"/>
    <w:rsid w:val="00807DAF"/>
  </w:style>
  <w:style w:type="paragraph" w:customStyle="1" w:styleId="Analyitc">
    <w:name w:val="Analyitc"/>
    <w:basedOn w:val="Normal"/>
    <w:uiPriority w:val="4"/>
    <w:qFormat/>
    <w:rsid w:val="00807DAF"/>
    <w:rPr>
      <w:b/>
      <w:color w:val="0070C0"/>
      <w:sz w:val="28"/>
    </w:rPr>
  </w:style>
  <w:style w:type="character" w:customStyle="1" w:styleId="StyleUnderliningChar9ptBold">
    <w:name w:val="Style Underlining Char + 9 pt Bold"/>
    <w:rsid w:val="00807DAF"/>
    <w:rPr>
      <w:rFonts w:ascii="Times New Roman" w:hAnsi="Times New Roman"/>
      <w:b/>
      <w:bCs/>
      <w:sz w:val="20"/>
      <w:szCs w:val="24"/>
      <w:u w:val="single"/>
    </w:rPr>
  </w:style>
  <w:style w:type="character" w:customStyle="1" w:styleId="StyleUnderliningChar9pt">
    <w:name w:val="Style Underlining Char + 9 pt"/>
    <w:rsid w:val="00807DAF"/>
    <w:rPr>
      <w:rFonts w:ascii="Times New Roman" w:hAnsi="Times New Roman"/>
      <w:sz w:val="20"/>
      <w:szCs w:val="24"/>
      <w:u w:val="single"/>
    </w:rPr>
  </w:style>
  <w:style w:type="paragraph" w:customStyle="1" w:styleId="font--body">
    <w:name w:val="font--body"/>
    <w:basedOn w:val="Normal"/>
    <w:rsid w:val="00807DAF"/>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807DAF"/>
  </w:style>
  <w:style w:type="character" w:customStyle="1" w:styleId="tweetinfo-heartstat">
    <w:name w:val="tweetinfo-heartstat"/>
    <w:basedOn w:val="DefaultParagraphFont"/>
    <w:rsid w:val="00807DAF"/>
  </w:style>
  <w:style w:type="character" w:customStyle="1" w:styleId="playbutton-flyout">
    <w:name w:val="playbutton-flyout"/>
    <w:basedOn w:val="DefaultParagraphFont"/>
    <w:rsid w:val="00807DAF"/>
  </w:style>
  <w:style w:type="character" w:customStyle="1" w:styleId="inlinevideo-videolabel">
    <w:name w:val="inlinevideo-videolabel"/>
    <w:basedOn w:val="DefaultParagraphFont"/>
    <w:rsid w:val="00807DAF"/>
  </w:style>
  <w:style w:type="character" w:customStyle="1" w:styleId="inlinevideo-videoduration">
    <w:name w:val="inlinevideo-videoduration"/>
    <w:basedOn w:val="DefaultParagraphFont"/>
    <w:rsid w:val="00807DAF"/>
  </w:style>
  <w:style w:type="character" w:customStyle="1" w:styleId="m2037045589135560752gmail-style13ptbold">
    <w:name w:val="m_2037045589135560752gmail-style13ptbold"/>
    <w:basedOn w:val="DefaultParagraphFont"/>
    <w:rsid w:val="00807DAF"/>
  </w:style>
  <w:style w:type="paragraph" w:customStyle="1" w:styleId="css-exrw3m">
    <w:name w:val="css-exrw3m"/>
    <w:basedOn w:val="Normal"/>
    <w:rsid w:val="00807DAF"/>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807DAF"/>
  </w:style>
  <w:style w:type="character" w:customStyle="1" w:styleId="DateTimeChar">
    <w:name w:val="DateTime Char"/>
    <w:basedOn w:val="DefaultParagraphFont"/>
    <w:link w:val="DateTime"/>
    <w:uiPriority w:val="4"/>
    <w:rsid w:val="00807DAF"/>
    <w:rPr>
      <w:rFonts w:ascii="Arial" w:eastAsiaTheme="minorHAnsi" w:hAnsi="Arial" w:cs="Arial"/>
      <w:sz w:val="22"/>
      <w:szCs w:val="22"/>
    </w:rPr>
  </w:style>
  <w:style w:type="paragraph" w:customStyle="1" w:styleId="Lecture">
    <w:name w:val="Lecture"/>
    <w:next w:val="BodyText"/>
    <w:link w:val="LectureChar"/>
    <w:autoRedefine/>
    <w:uiPriority w:val="4"/>
    <w:qFormat/>
    <w:rsid w:val="00807DA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07DAF"/>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807DAF"/>
    <w:rPr>
      <w:color w:val="2B579A"/>
      <w:shd w:val="clear" w:color="auto" w:fill="E6E6E6"/>
    </w:rPr>
  </w:style>
  <w:style w:type="character" w:customStyle="1" w:styleId="UnresolvedMention3">
    <w:name w:val="Unresolved Mention3"/>
    <w:basedOn w:val="DefaultParagraphFont"/>
    <w:uiPriority w:val="99"/>
    <w:unhideWhenUsed/>
    <w:rsid w:val="00807DAF"/>
    <w:rPr>
      <w:color w:val="808080"/>
      <w:shd w:val="clear" w:color="auto" w:fill="E6E6E6"/>
    </w:rPr>
  </w:style>
  <w:style w:type="character" w:customStyle="1" w:styleId="m-895152127622952443gmail-style13ptbold">
    <w:name w:val="m_-895152127622952443gmail-style13ptbold"/>
    <w:basedOn w:val="DefaultParagraphFont"/>
    <w:rsid w:val="00807DAF"/>
  </w:style>
  <w:style w:type="character" w:customStyle="1" w:styleId="m4133802843404377303gmail-style13ptbold">
    <w:name w:val="m_4133802843404377303gmail-style13ptbold"/>
    <w:basedOn w:val="DefaultParagraphFont"/>
    <w:rsid w:val="00807DAF"/>
  </w:style>
  <w:style w:type="character" w:customStyle="1" w:styleId="m4133802843404377303gmail-styleunderline">
    <w:name w:val="m_4133802843404377303gmail-styleunderline"/>
    <w:basedOn w:val="DefaultParagraphFont"/>
    <w:rsid w:val="00807DAF"/>
  </w:style>
  <w:style w:type="character" w:customStyle="1" w:styleId="m1864609289044096952gmail-style13ptbold">
    <w:name w:val="m_1864609289044096952gmail-style13ptbold"/>
    <w:basedOn w:val="DefaultParagraphFont"/>
    <w:rsid w:val="00807DAF"/>
  </w:style>
  <w:style w:type="character" w:customStyle="1" w:styleId="m-2434640214339110092gmail-style13ptbold">
    <w:name w:val="m_-2434640214339110092gmail-style13ptbold"/>
    <w:basedOn w:val="DefaultParagraphFont"/>
    <w:rsid w:val="00807DAF"/>
  </w:style>
  <w:style w:type="character" w:customStyle="1" w:styleId="m-2434640214339110092gmail-styleunderline">
    <w:name w:val="m_-2434640214339110092gmail-styleunderline"/>
    <w:basedOn w:val="DefaultParagraphFont"/>
    <w:rsid w:val="00807DAF"/>
  </w:style>
  <w:style w:type="character" w:customStyle="1" w:styleId="articlepage-articlebody-firstletter">
    <w:name w:val="articlepage-articlebody-firstletter"/>
    <w:basedOn w:val="DefaultParagraphFont"/>
    <w:rsid w:val="00807DAF"/>
  </w:style>
  <w:style w:type="character" w:customStyle="1" w:styleId="m-2745674872889869693gmail-style13ptbold">
    <w:name w:val="m_-2745674872889869693gmail-style13ptbold"/>
    <w:basedOn w:val="DefaultParagraphFont"/>
    <w:rsid w:val="00807DAF"/>
  </w:style>
  <w:style w:type="character" w:customStyle="1" w:styleId="m-2745674872889869693gmail-styleunderline">
    <w:name w:val="m_-2745674872889869693gmail-styleunderline"/>
    <w:basedOn w:val="DefaultParagraphFont"/>
    <w:rsid w:val="00807DAF"/>
  </w:style>
  <w:style w:type="character" w:customStyle="1" w:styleId="UnresolvedMention31">
    <w:name w:val="Unresolved Mention31"/>
    <w:basedOn w:val="DefaultParagraphFont"/>
    <w:uiPriority w:val="99"/>
    <w:semiHidden/>
    <w:unhideWhenUsed/>
    <w:rsid w:val="00807DAF"/>
    <w:rPr>
      <w:color w:val="808080"/>
      <w:shd w:val="clear" w:color="auto" w:fill="E6E6E6"/>
    </w:rPr>
  </w:style>
  <w:style w:type="character" w:customStyle="1" w:styleId="UnresolvedMention4">
    <w:name w:val="Unresolved Mention4"/>
    <w:basedOn w:val="DefaultParagraphFont"/>
    <w:uiPriority w:val="99"/>
    <w:semiHidden/>
    <w:unhideWhenUsed/>
    <w:rsid w:val="00807DAF"/>
    <w:rPr>
      <w:color w:val="808080"/>
      <w:shd w:val="clear" w:color="auto" w:fill="E6E6E6"/>
    </w:rPr>
  </w:style>
  <w:style w:type="character" w:customStyle="1" w:styleId="m-8082899869479211226gmail-styleunderline">
    <w:name w:val="m_-8082899869479211226gmail-styleunderline"/>
    <w:basedOn w:val="DefaultParagraphFont"/>
    <w:rsid w:val="00807DAF"/>
  </w:style>
  <w:style w:type="paragraph" w:customStyle="1" w:styleId="NoteLevel23">
    <w:name w:val="Note Level 23"/>
    <w:basedOn w:val="Normal"/>
    <w:next w:val="Normal"/>
    <w:uiPriority w:val="99"/>
    <w:qFormat/>
    <w:rsid w:val="00807DAF"/>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807DAF"/>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807DAF"/>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807DAF"/>
    <w:rPr>
      <w:color w:val="605E5C"/>
      <w:shd w:val="clear" w:color="auto" w:fill="E1DFDD"/>
    </w:rPr>
  </w:style>
  <w:style w:type="character" w:customStyle="1" w:styleId="UnresolvedMention6">
    <w:name w:val="Unresolved Mention6"/>
    <w:basedOn w:val="DefaultParagraphFont"/>
    <w:uiPriority w:val="99"/>
    <w:semiHidden/>
    <w:unhideWhenUsed/>
    <w:rsid w:val="00807DAF"/>
    <w:rPr>
      <w:color w:val="605E5C"/>
      <w:shd w:val="clear" w:color="auto" w:fill="E1DFDD"/>
    </w:rPr>
  </w:style>
  <w:style w:type="character" w:customStyle="1" w:styleId="footnote">
    <w:name w:val="footnote"/>
    <w:basedOn w:val="DefaultParagraphFont"/>
    <w:rsid w:val="00807DAF"/>
  </w:style>
  <w:style w:type="character" w:customStyle="1" w:styleId="hubidentifier">
    <w:name w:val="hub_identifier"/>
    <w:basedOn w:val="DefaultParagraphFont"/>
    <w:rsid w:val="00807DAF"/>
  </w:style>
  <w:style w:type="paragraph" w:customStyle="1" w:styleId="standardeinzug">
    <w:name w:val="standardeinzug"/>
    <w:basedOn w:val="Normal"/>
    <w:rsid w:val="00807DAF"/>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807DAF"/>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807DAF"/>
  </w:style>
  <w:style w:type="paragraph" w:customStyle="1" w:styleId="entrefilet">
    <w:name w:val="entrefilet"/>
    <w:basedOn w:val="Normal"/>
    <w:rsid w:val="00807DAF"/>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807DAF"/>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807DAF"/>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807DAF"/>
  </w:style>
  <w:style w:type="character" w:customStyle="1" w:styleId="m-268162420547309261gmail-stylestylebold12pt">
    <w:name w:val="m_-268162420547309261gmail-stylestylebold12pt"/>
    <w:basedOn w:val="DefaultParagraphFont"/>
    <w:rsid w:val="00807DAF"/>
  </w:style>
  <w:style w:type="character" w:customStyle="1" w:styleId="m-268162420547309261gmail-styleboldunderline">
    <w:name w:val="m_-268162420547309261gmail-styleboldunderline"/>
    <w:basedOn w:val="DefaultParagraphFont"/>
    <w:rsid w:val="00807DAF"/>
  </w:style>
  <w:style w:type="character" w:customStyle="1" w:styleId="m-5621139387307470627gmail-style13ptbold">
    <w:name w:val="m_-5621139387307470627gmail-style13ptbold"/>
    <w:basedOn w:val="DefaultParagraphFont"/>
    <w:rsid w:val="00807DAF"/>
  </w:style>
  <w:style w:type="character" w:customStyle="1" w:styleId="m-5621139387307470627gmail-styleunderline">
    <w:name w:val="m_-5621139387307470627gmail-styleunderline"/>
    <w:basedOn w:val="DefaultParagraphFont"/>
    <w:rsid w:val="00807DAF"/>
  </w:style>
  <w:style w:type="character" w:customStyle="1" w:styleId="m-4930835733434609408gmail-style13ptbold">
    <w:name w:val="m_-4930835733434609408gmail-style13ptbold"/>
    <w:basedOn w:val="DefaultParagraphFont"/>
    <w:rsid w:val="00807DAF"/>
  </w:style>
  <w:style w:type="character" w:customStyle="1" w:styleId="m-4930835733434609408gmail-styleunderline">
    <w:name w:val="m_-4930835733434609408gmail-styleunderline"/>
    <w:basedOn w:val="DefaultParagraphFont"/>
    <w:rsid w:val="00807DAF"/>
  </w:style>
  <w:style w:type="character" w:customStyle="1" w:styleId="m-2456650549122369157gmail-style13ptbold">
    <w:name w:val="m_-2456650549122369157gmail-style13ptbold"/>
    <w:basedOn w:val="DefaultParagraphFont"/>
    <w:rsid w:val="00807DAF"/>
  </w:style>
  <w:style w:type="character" w:customStyle="1" w:styleId="m-2456650549122369157gmail-styleunderline">
    <w:name w:val="m_-2456650549122369157gmail-styleunderline"/>
    <w:basedOn w:val="DefaultParagraphFont"/>
    <w:rsid w:val="00807DAF"/>
  </w:style>
  <w:style w:type="character" w:customStyle="1" w:styleId="UnresolvedMention32">
    <w:name w:val="Unresolved Mention32"/>
    <w:basedOn w:val="DefaultParagraphFont"/>
    <w:uiPriority w:val="99"/>
    <w:semiHidden/>
    <w:unhideWhenUsed/>
    <w:rsid w:val="00807DAF"/>
    <w:rPr>
      <w:color w:val="605E5C"/>
      <w:shd w:val="clear" w:color="auto" w:fill="E1DFDD"/>
    </w:rPr>
  </w:style>
  <w:style w:type="character" w:customStyle="1" w:styleId="l7">
    <w:name w:val="l7"/>
    <w:basedOn w:val="DefaultParagraphFont"/>
    <w:rsid w:val="00807DAF"/>
  </w:style>
  <w:style w:type="character" w:customStyle="1" w:styleId="l6">
    <w:name w:val="l6"/>
    <w:basedOn w:val="DefaultParagraphFont"/>
    <w:rsid w:val="00807DAF"/>
  </w:style>
  <w:style w:type="character" w:customStyle="1" w:styleId="l8">
    <w:name w:val="l8"/>
    <w:basedOn w:val="DefaultParagraphFont"/>
    <w:rsid w:val="00807DAF"/>
  </w:style>
  <w:style w:type="character" w:customStyle="1" w:styleId="l9">
    <w:name w:val="l9"/>
    <w:basedOn w:val="DefaultParagraphFont"/>
    <w:rsid w:val="00807DAF"/>
  </w:style>
  <w:style w:type="character" w:customStyle="1" w:styleId="m-134349766280542120gmail-style13ptbold">
    <w:name w:val="m_-134349766280542120gmail-style13ptbold"/>
    <w:basedOn w:val="DefaultParagraphFont"/>
    <w:rsid w:val="00807DAF"/>
  </w:style>
  <w:style w:type="character" w:customStyle="1" w:styleId="m-134349766280542120gmail-msohyperlink">
    <w:name w:val="m_-134349766280542120gmail-msohyperlink"/>
    <w:basedOn w:val="DefaultParagraphFont"/>
    <w:rsid w:val="00807DAF"/>
  </w:style>
  <w:style w:type="character" w:customStyle="1" w:styleId="m-134349766280542120gmail-styleunderline">
    <w:name w:val="m_-134349766280542120gmail-styleunderline"/>
    <w:basedOn w:val="DefaultParagraphFont"/>
    <w:rsid w:val="00807DAF"/>
  </w:style>
  <w:style w:type="character" w:customStyle="1" w:styleId="m-134349766280542120gmail-cite">
    <w:name w:val="m_-134349766280542120gmail-cite"/>
    <w:basedOn w:val="DefaultParagraphFont"/>
    <w:rsid w:val="00807DAF"/>
  </w:style>
  <w:style w:type="character" w:customStyle="1" w:styleId="m-134349766280542120gmail-underline">
    <w:name w:val="m_-134349766280542120gmail-underline"/>
    <w:basedOn w:val="DefaultParagraphFont"/>
    <w:rsid w:val="00807DAF"/>
  </w:style>
  <w:style w:type="character" w:customStyle="1" w:styleId="m-134349766280542120gmail-underline0">
    <w:name w:val="m_-134349766280542120gmail-underline0"/>
    <w:basedOn w:val="DefaultParagraphFont"/>
    <w:rsid w:val="00807DAF"/>
  </w:style>
  <w:style w:type="paragraph" w:customStyle="1" w:styleId="element">
    <w:name w:val="element"/>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807DAF"/>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807DAF"/>
  </w:style>
  <w:style w:type="character" w:customStyle="1" w:styleId="wsj-article-credit">
    <w:name w:val="wsj-article-credit"/>
    <w:basedOn w:val="DefaultParagraphFont"/>
    <w:rsid w:val="00807DAF"/>
  </w:style>
  <w:style w:type="character" w:customStyle="1" w:styleId="wsj-article-credit-tag">
    <w:name w:val="wsj-article-credit-tag"/>
    <w:basedOn w:val="DefaultParagraphFont"/>
    <w:rsid w:val="00807DAF"/>
  </w:style>
  <w:style w:type="paragraph" w:customStyle="1" w:styleId="initial">
    <w:name w:val="initial"/>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807DAF"/>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807DAF"/>
    <w:rPr>
      <w:rFonts w:ascii="Arial Narrow" w:hAnsi="Arial Narrow"/>
      <w:sz w:val="22"/>
      <w:szCs w:val="24"/>
      <w:u w:val="single"/>
      <w:lang w:val="en-US" w:eastAsia="en-US" w:bidi="ar-SA"/>
    </w:rPr>
  </w:style>
  <w:style w:type="paragraph" w:customStyle="1" w:styleId="detailsub">
    <w:name w:val="detail__sub"/>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807DAF"/>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807DAF"/>
  </w:style>
  <w:style w:type="character" w:customStyle="1" w:styleId="m-299895914748161361gmail-styleunderline">
    <w:name w:val="m_-299895914748161361gmail-styleunderline"/>
    <w:basedOn w:val="DefaultParagraphFont"/>
    <w:rsid w:val="00807DAF"/>
  </w:style>
  <w:style w:type="paragraph" w:customStyle="1" w:styleId="counter-paragraph">
    <w:name w:val="counter-paragraph"/>
    <w:basedOn w:val="Normal"/>
    <w:rsid w:val="00807DAF"/>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807DAF"/>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807DAF"/>
  </w:style>
  <w:style w:type="paragraph" w:customStyle="1" w:styleId="m-266642551691440061gmail-cards">
    <w:name w:val="m_-266642551691440061gmail-cards"/>
    <w:basedOn w:val="Normal"/>
    <w:rsid w:val="00807DAF"/>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807DAF"/>
  </w:style>
  <w:style w:type="paragraph" w:customStyle="1" w:styleId="listingexcerpt">
    <w:name w:val="listing__excerpt"/>
    <w:basedOn w:val="Normal"/>
    <w:rsid w:val="00807DAF"/>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807DAF"/>
  </w:style>
  <w:style w:type="paragraph" w:customStyle="1" w:styleId="specialbutton">
    <w:name w:val="special__button"/>
    <w:basedOn w:val="Normal"/>
    <w:rsid w:val="00807DAF"/>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807DAF"/>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5C6B5F-E41E-C249-85F0-5B2BD0D1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20</TotalTime>
  <Pages>1</Pages>
  <Words>9887</Words>
  <Characters>56359</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8</cp:revision>
  <dcterms:created xsi:type="dcterms:W3CDTF">2021-11-06T04:16:00Z</dcterms:created>
  <dcterms:modified xsi:type="dcterms:W3CDTF">2021-11-06T15:14:00Z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