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FDC" w:rsidRDefault="00075F1D" w:rsidP="00075F1D">
      <w:pPr>
        <w:pStyle w:val="Heading1"/>
      </w:pPr>
      <w:r>
        <w:t xml:space="preserve">1AC </w:t>
      </w:r>
    </w:p>
    <w:p w:rsidR="00075F1D" w:rsidRPr="007F463A" w:rsidRDefault="00075F1D" w:rsidP="00075F1D">
      <w:pPr>
        <w:pStyle w:val="Heading2"/>
      </w:pPr>
      <w:r>
        <w:t>Adv 1: Mining</w:t>
      </w:r>
    </w:p>
    <w:p w:rsidR="00075F1D" w:rsidRPr="00370276" w:rsidRDefault="00075F1D" w:rsidP="00075F1D">
      <w:pPr>
        <w:pStyle w:val="Heading4"/>
      </w:pPr>
      <w:r>
        <w:t xml:space="preserve">Private entities are increasing mining now – US is </w:t>
      </w:r>
      <w:r>
        <w:rPr>
          <w:u w:val="single"/>
        </w:rPr>
        <w:t>key</w:t>
      </w:r>
    </w:p>
    <w:p w:rsidR="00075F1D" w:rsidRDefault="00075F1D" w:rsidP="00075F1D">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075F1D" w:rsidRPr="007831F9" w:rsidRDefault="00075F1D" w:rsidP="00075F1D">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075F1D" w:rsidRDefault="00075F1D" w:rsidP="00075F1D"/>
    <w:p w:rsidR="00075F1D" w:rsidRDefault="00075F1D" w:rsidP="00075F1D">
      <w:pPr>
        <w:pStyle w:val="Heading4"/>
      </w:pPr>
      <w:r>
        <w:t xml:space="preserve">It causes dangerous space mining and </w:t>
      </w:r>
      <w:r>
        <w:rPr>
          <w:u w:val="single"/>
        </w:rPr>
        <w:t>deregulation</w:t>
      </w:r>
      <w:r>
        <w:t xml:space="preserve"> globally – multilateralism solves. </w:t>
      </w:r>
    </w:p>
    <w:p w:rsidR="00075F1D" w:rsidRDefault="00075F1D" w:rsidP="00075F1D">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rsidR="00075F1D" w:rsidRPr="00DF65BB" w:rsidRDefault="00075F1D" w:rsidP="00075F1D">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rsidR="00075F1D" w:rsidRDefault="00075F1D" w:rsidP="00075F1D">
      <w:pPr>
        <w:pStyle w:val="Heading4"/>
      </w:pPr>
      <w:r>
        <w:t xml:space="preserve">Dangerous mining greatly increases the risk of space debris. </w:t>
      </w:r>
    </w:p>
    <w:p w:rsidR="00075F1D" w:rsidRDefault="00075F1D" w:rsidP="00075F1D">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rsidR="00075F1D" w:rsidRPr="00DF65BB" w:rsidRDefault="00075F1D" w:rsidP="00075F1D">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rsidR="00075F1D" w:rsidRPr="00DF65BB" w:rsidRDefault="00075F1D" w:rsidP="00075F1D">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rsidR="00075F1D" w:rsidRDefault="00075F1D" w:rsidP="00075F1D">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rsidR="00075F1D" w:rsidRPr="00B40499" w:rsidRDefault="00075F1D" w:rsidP="00075F1D">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rsidR="00075F1D" w:rsidRPr="00DF65BB" w:rsidRDefault="00075F1D" w:rsidP="00075F1D">
      <w:pPr>
        <w:pStyle w:val="Heading4"/>
        <w:rPr>
          <w:rFonts w:cs="Arial"/>
        </w:rPr>
      </w:pPr>
      <w:r>
        <w:rPr>
          <w:rFonts w:cs="Arial"/>
        </w:rPr>
        <w:t xml:space="preserve">Debris cascades cause </w:t>
      </w:r>
      <w:r>
        <w:rPr>
          <w:rFonts w:cs="Arial"/>
          <w:u w:val="single"/>
        </w:rPr>
        <w:t>global</w:t>
      </w:r>
      <w:r>
        <w:rPr>
          <w:rFonts w:cs="Arial"/>
        </w:rPr>
        <w:t xml:space="preserve"> nuke war</w:t>
      </w:r>
    </w:p>
    <w:p w:rsidR="00075F1D" w:rsidRPr="00DE79D4" w:rsidRDefault="00075F1D" w:rsidP="00075F1D">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rsidR="00075F1D" w:rsidRDefault="00075F1D" w:rsidP="00075F1D">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7048">
        <w:rPr>
          <w:rStyle w:val="StyleUnderline"/>
        </w:rPr>
        <w:t>Add to this the [destruction]</w:t>
      </w:r>
      <w:r w:rsidRPr="00797048">
        <w:rPr>
          <w:sz w:val="12"/>
        </w:rPr>
        <w:t xml:space="preserve"> </w:t>
      </w:r>
      <w:r w:rsidRPr="00797048">
        <w:rPr>
          <w:strike/>
          <w:sz w:val="12"/>
        </w:rPr>
        <w:t>crippling</w:t>
      </w:r>
      <w:r w:rsidRPr="00797048">
        <w:rPr>
          <w:sz w:val="12"/>
        </w:rPr>
        <w:t xml:space="preserve"> </w:t>
      </w:r>
      <w:r w:rsidRPr="00797048">
        <w:rPr>
          <w:rStyle w:val="StyleUnderline"/>
        </w:rPr>
        <w:t xml:space="preserve">of the </w:t>
      </w:r>
      <w:r w:rsidRPr="00B86BEA">
        <w:rPr>
          <w:rStyle w:val="StyleUnderline"/>
        </w:rPr>
        <w:t xml:space="preserve">US </w:t>
      </w:r>
      <w:r w:rsidRPr="004632BA">
        <w:rPr>
          <w:rStyle w:val="StyleUnderline"/>
          <w:highlight w:val="cyan"/>
        </w:rPr>
        <w:t xml:space="preserve">military </w:t>
      </w:r>
      <w:r w:rsidRPr="00797048">
        <w:rPr>
          <w:rStyle w:val="StyleUnderline"/>
        </w:rPr>
        <w:t>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rsidR="00075F1D" w:rsidRPr="00DF65BB" w:rsidRDefault="00075F1D" w:rsidP="00075F1D">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rsidR="00075F1D" w:rsidRPr="00367B77" w:rsidRDefault="00075F1D" w:rsidP="00075F1D">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rsidR="00075F1D" w:rsidRPr="00DF65BB" w:rsidRDefault="00075F1D" w:rsidP="00075F1D">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rsidR="00075F1D" w:rsidRPr="00DF65BB" w:rsidRDefault="00075F1D" w:rsidP="00075F1D">
      <w:pPr>
        <w:pStyle w:val="Heading4"/>
      </w:pPr>
      <w:r>
        <w:t xml:space="preserve">Independently, </w:t>
      </w:r>
      <w:r>
        <w:rPr>
          <w:u w:val="single"/>
        </w:rPr>
        <w:t>unregulated</w:t>
      </w:r>
      <w:r>
        <w:t xml:space="preserve"> mining causes </w:t>
      </w:r>
      <w:r>
        <w:rPr>
          <w:u w:val="single"/>
        </w:rPr>
        <w:t>space war</w:t>
      </w:r>
      <w:r>
        <w:t xml:space="preserve"> </w:t>
      </w:r>
    </w:p>
    <w:p w:rsidR="00075F1D" w:rsidRDefault="00075F1D" w:rsidP="00075F1D">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rsidR="00075F1D" w:rsidRPr="00DF65BB" w:rsidRDefault="00075F1D" w:rsidP="00075F1D">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w:t>
      </w:r>
      <w:proofErr w:type="spellStart"/>
      <w:r w:rsidRPr="00D672D9">
        <w:rPr>
          <w:rStyle w:val="StyleUnderline"/>
        </w:rPr>
        <w:t>communis</w:t>
      </w:r>
      <w:proofErr w:type="spellEnd"/>
      <w:r w:rsidRPr="00D672D9">
        <w:rPr>
          <w:rStyle w:val="StyleUnderline"/>
        </w:rPr>
        <w:t xml:space="preserve">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 xml:space="preserve">States may also protect them by placing weapons of mass destruction in outer </w:t>
      </w:r>
      <w:proofErr w:type="spellStart"/>
      <w:r w:rsidRPr="00EB6DA0">
        <w:rPr>
          <w:rStyle w:val="Emphasis"/>
          <w:highlight w:val="cyan"/>
        </w:rPr>
        <w:t>s</w:t>
      </w:r>
      <w:r>
        <w:rPr>
          <w:rStyle w:val="Emphasis"/>
          <w:highlight w:val="cyan"/>
        </w:rPr>
        <w:t>n</w:t>
      </w:r>
      <w:r w:rsidRPr="00EB6DA0">
        <w:rPr>
          <w:rStyle w:val="Emphasis"/>
          <w:highlight w:val="cyan"/>
        </w:rPr>
        <w:t>pace</w:t>
      </w:r>
      <w:proofErr w:type="spellEnd"/>
      <w:r w:rsidRPr="00EB6DA0">
        <w:rPr>
          <w:rStyle w:val="Emphasis"/>
          <w:highlight w:val="cyan"/>
        </w:rPr>
        <w:t xml:space="preserve"> if necessary [4]. As a result, priority rights should not be absolute but subjected to some arrangements. 7</w:t>
      </w:r>
    </w:p>
    <w:p w:rsidR="00075F1D" w:rsidRPr="00DF65BB" w:rsidRDefault="00075F1D" w:rsidP="00075F1D">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rsidR="00075F1D" w:rsidRPr="00A42713" w:rsidRDefault="00075F1D" w:rsidP="00075F1D">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rsidR="00075F1D" w:rsidRPr="00A42713" w:rsidRDefault="00075F1D" w:rsidP="00075F1D">
      <w:pPr>
        <w:rPr>
          <w:sz w:val="16"/>
        </w:rPr>
      </w:pPr>
      <w:r w:rsidRPr="00A42713">
        <w:rPr>
          <w:sz w:val="16"/>
        </w:rPr>
        <w:t xml:space="preserve">Why </w:t>
      </w:r>
      <w:r w:rsidRPr="00A42713">
        <w:rPr>
          <w:rStyle w:val="Emphasis"/>
        </w:rPr>
        <w:t>space is a particular problem for crisis stability</w:t>
      </w:r>
    </w:p>
    <w:p w:rsidR="00075F1D" w:rsidRPr="00A42713" w:rsidRDefault="00075F1D" w:rsidP="00075F1D">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075F1D" w:rsidRPr="00A42713" w:rsidRDefault="00075F1D" w:rsidP="00075F1D">
      <w:pPr>
        <w:rPr>
          <w:sz w:val="16"/>
        </w:rPr>
      </w:pPr>
      <w:r w:rsidRPr="00A42713">
        <w:rPr>
          <w:sz w:val="16"/>
        </w:rPr>
        <w:t>The vulnerability of satellites and first strike incentives</w:t>
      </w:r>
    </w:p>
    <w:p w:rsidR="00075F1D" w:rsidRPr="00A42713" w:rsidRDefault="00075F1D" w:rsidP="00075F1D">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075F1D" w:rsidRPr="00A42713" w:rsidRDefault="00075F1D" w:rsidP="00075F1D">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rsidR="00075F1D" w:rsidRPr="00A42713" w:rsidRDefault="00075F1D" w:rsidP="00075F1D">
      <w:pPr>
        <w:rPr>
          <w:sz w:val="16"/>
        </w:rPr>
      </w:pPr>
      <w:r w:rsidRPr="00A42713">
        <w:rPr>
          <w:sz w:val="16"/>
        </w:rPr>
        <w:t>A RAND Corporation monograph commissioned by the Air Force15 described the issue this way:</w:t>
      </w:r>
    </w:p>
    <w:p w:rsidR="00075F1D" w:rsidRPr="00A42713" w:rsidRDefault="00075F1D" w:rsidP="00075F1D">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075F1D" w:rsidRPr="00A42713" w:rsidRDefault="00075F1D" w:rsidP="00075F1D">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rsidR="00075F1D" w:rsidRPr="00A42713" w:rsidRDefault="00075F1D" w:rsidP="00075F1D">
      <w:pPr>
        <w:rPr>
          <w:sz w:val="16"/>
        </w:rPr>
      </w:pPr>
      <w:r w:rsidRPr="00A42713">
        <w:rPr>
          <w:sz w:val="16"/>
        </w:rPr>
        <w:t>Short timelines and difficulty of attribution</w:t>
      </w:r>
    </w:p>
    <w:p w:rsidR="00075F1D" w:rsidRPr="00A42713" w:rsidRDefault="00075F1D" w:rsidP="00075F1D">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rsidR="00075F1D" w:rsidRPr="00A42713" w:rsidRDefault="00075F1D" w:rsidP="00075F1D">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075F1D" w:rsidRPr="00A42713" w:rsidRDefault="00075F1D" w:rsidP="00075F1D">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075F1D" w:rsidRPr="00A42713" w:rsidRDefault="00075F1D" w:rsidP="00075F1D">
      <w:pPr>
        <w:rPr>
          <w:sz w:val="16"/>
        </w:rPr>
      </w:pPr>
      <w:r w:rsidRPr="00A42713">
        <w:rPr>
          <w:sz w:val="16"/>
        </w:rPr>
        <w:t>Entanglement of strategic and tactical missions</w:t>
      </w:r>
    </w:p>
    <w:p w:rsidR="00075F1D" w:rsidRPr="00A42713" w:rsidRDefault="00075F1D" w:rsidP="00075F1D">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075F1D" w:rsidRPr="00A42713" w:rsidRDefault="00075F1D" w:rsidP="00075F1D">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rsidR="00075F1D" w:rsidRPr="00A42713" w:rsidRDefault="00075F1D" w:rsidP="00075F1D">
      <w:pPr>
        <w:rPr>
          <w:sz w:val="16"/>
        </w:rPr>
      </w:pPr>
      <w:r w:rsidRPr="00A42713">
        <w:rPr>
          <w:sz w:val="16"/>
        </w:rPr>
        <w:t>Misperception and dual-use technologies</w:t>
      </w:r>
    </w:p>
    <w:p w:rsidR="00075F1D" w:rsidRPr="00A42713" w:rsidRDefault="00075F1D" w:rsidP="00075F1D">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075F1D" w:rsidRPr="00A42713" w:rsidRDefault="00075F1D" w:rsidP="00075F1D">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075F1D" w:rsidRPr="00A42713" w:rsidRDefault="00075F1D" w:rsidP="00075F1D">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075F1D" w:rsidRPr="00A42713" w:rsidRDefault="00075F1D" w:rsidP="00075F1D">
      <w:pPr>
        <w:rPr>
          <w:sz w:val="16"/>
        </w:rPr>
      </w:pPr>
      <w:r w:rsidRPr="00A42713">
        <w:rPr>
          <w:sz w:val="16"/>
        </w:rPr>
        <w:t>Discrimination</w:t>
      </w:r>
    </w:p>
    <w:p w:rsidR="00075F1D" w:rsidRPr="00A42713" w:rsidRDefault="00075F1D" w:rsidP="00075F1D">
      <w:pPr>
        <w:rPr>
          <w:sz w:val="16"/>
        </w:rPr>
      </w:pPr>
      <w:r w:rsidRPr="00A42713">
        <w:rPr>
          <w:sz w:val="16"/>
        </w:rPr>
        <w:t>The consequences of interfering with a satellite may be vastly different depending on who is affected and how, and whether the satellite represents a legitimate military objective.</w:t>
      </w:r>
    </w:p>
    <w:p w:rsidR="00075F1D" w:rsidRPr="00A42713" w:rsidRDefault="00075F1D" w:rsidP="00075F1D">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075F1D" w:rsidRPr="00A42713" w:rsidRDefault="00075F1D" w:rsidP="00075F1D">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rsidR="00075F1D" w:rsidRPr="00A42713" w:rsidRDefault="00075F1D" w:rsidP="00075F1D">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rsidR="00075F1D" w:rsidRPr="00A42713" w:rsidRDefault="00075F1D" w:rsidP="00075F1D">
      <w:pPr>
        <w:rPr>
          <w:sz w:val="16"/>
        </w:rPr>
      </w:pPr>
      <w:r w:rsidRPr="00A42713">
        <w:rPr>
          <w:sz w:val="16"/>
        </w:rPr>
        <w:t>Lack of shared understanding of consequences/proportionality</w:t>
      </w:r>
    </w:p>
    <w:p w:rsidR="00075F1D" w:rsidRPr="00A42713" w:rsidRDefault="00075F1D" w:rsidP="00075F1D">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w:t>
      </w:r>
      <w:proofErr w:type="spellStart"/>
      <w:r w:rsidRPr="00A42713">
        <w:rPr>
          <w:sz w:val="16"/>
        </w:rPr>
        <w:t>countervalue</w:t>
      </w:r>
      <w:proofErr w:type="spellEnd"/>
      <w:r w:rsidRPr="00A42713">
        <w:rPr>
          <w:sz w:val="16"/>
        </w:rPr>
        <w:t>—against civilian targets).</w:t>
      </w:r>
    </w:p>
    <w:p w:rsidR="00075F1D" w:rsidRDefault="00075F1D" w:rsidP="00075F1D">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rsidR="00F216F2" w:rsidRDefault="00F216F2" w:rsidP="00075F1D">
      <w:pPr>
        <w:pStyle w:val="Heading2"/>
      </w:pPr>
      <w:bookmarkStart w:id="0" w:name="_GoBack"/>
      <w:bookmarkEnd w:id="0"/>
      <w:r>
        <w:t>Plan</w:t>
      </w:r>
    </w:p>
    <w:p w:rsidR="00F216F2" w:rsidRDefault="00F216F2" w:rsidP="00F216F2">
      <w:pPr>
        <w:pStyle w:val="Heading4"/>
      </w:pPr>
      <w:r>
        <w:t xml:space="preserve">Space faring nations should establish a multilateral Space Resource Fund that restricts private asteroid mining.  </w:t>
      </w:r>
    </w:p>
    <w:p w:rsidR="00F216F2" w:rsidRDefault="00F216F2" w:rsidP="00F216F2">
      <w:pPr>
        <w:pStyle w:val="Heading2"/>
      </w:pPr>
      <w:r>
        <w:t>Solvency</w:t>
      </w:r>
    </w:p>
    <w:p w:rsidR="00F216F2" w:rsidRDefault="00F216F2" w:rsidP="00F216F2">
      <w:pPr>
        <w:pStyle w:val="Heading4"/>
      </w:pPr>
      <w:r>
        <w:t xml:space="preserve">Creating a legal regime so everyone benefits from mining creates sustainable mining while avoiding conflict. </w:t>
      </w:r>
    </w:p>
    <w:p w:rsidR="00F216F2" w:rsidRDefault="00F216F2" w:rsidP="00F216F2">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rsidR="00F216F2" w:rsidRPr="00531E7E" w:rsidRDefault="00F216F2" w:rsidP="00F216F2">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w:t>
      </w:r>
      <w:proofErr w:type="spellStart"/>
      <w:r w:rsidRPr="00531E7E">
        <w:rPr>
          <w:rStyle w:val="StyleUnderline"/>
        </w:rPr>
        <w:t>cheque</w:t>
      </w:r>
      <w:proofErr w:type="spellEnd"/>
      <w:r w:rsidRPr="00531E7E">
        <w:rPr>
          <w:rStyle w:val="StyleUnderline"/>
        </w:rPr>
        <w:t xml:space="preserv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 xml:space="preserve">They will have bought the right to make a potentially enormous profit and prove they really are responsible global citizens. And they’d get a citizen’s dividend </w:t>
      </w:r>
      <w:proofErr w:type="spellStart"/>
      <w:r w:rsidRPr="00531E7E">
        <w:rPr>
          <w:rStyle w:val="StyleUnderline"/>
        </w:rPr>
        <w:t>cheque</w:t>
      </w:r>
      <w:proofErr w:type="spellEnd"/>
      <w:r w:rsidRPr="00531E7E">
        <w:rPr>
          <w:rStyle w:val="StyleUnderline"/>
        </w:rPr>
        <w:t xml:space="preserve"> too.</w:t>
      </w:r>
    </w:p>
    <w:p w:rsidR="00075F1D" w:rsidRDefault="00075F1D" w:rsidP="00075F1D">
      <w:pPr>
        <w:pStyle w:val="Heading2"/>
      </w:pPr>
      <w:r>
        <w:t>Framing</w:t>
      </w:r>
    </w:p>
    <w:p w:rsidR="00075F1D" w:rsidRPr="00075F1D" w:rsidRDefault="00075F1D" w:rsidP="00075F1D">
      <w:pPr>
        <w:pStyle w:val="Heading4"/>
      </w:pPr>
      <w:r>
        <w:t xml:space="preserve">The standard is maximizing expected wellbeing </w:t>
      </w:r>
    </w:p>
    <w:p w:rsidR="00075F1D" w:rsidRPr="00992060" w:rsidRDefault="00075F1D" w:rsidP="00075F1D">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075F1D" w:rsidRPr="00992060" w:rsidRDefault="00075F1D" w:rsidP="00075F1D">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075F1D" w:rsidRPr="00992060" w:rsidRDefault="00075F1D" w:rsidP="00075F1D">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075F1D" w:rsidRPr="005A28A8" w:rsidRDefault="00075F1D" w:rsidP="00075F1D"/>
    <w:p w:rsidR="00075F1D" w:rsidRPr="00075F1D" w:rsidRDefault="00075F1D" w:rsidP="00075F1D"/>
    <w:p w:rsidR="00075F1D" w:rsidRPr="00075F1D" w:rsidRDefault="00075F1D" w:rsidP="00075F1D"/>
    <w:sectPr w:rsidR="00075F1D" w:rsidRPr="00075F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5F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F1D"/>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EC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FD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8F5"/>
    <w:rsid w:val="00F201E7"/>
    <w:rsid w:val="00F204E0"/>
    <w:rsid w:val="00F20B16"/>
    <w:rsid w:val="00F216F2"/>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ABDA3"/>
  <w14:defaultImageDpi w14:val="300"/>
  <w15:docId w15:val="{B0562273-770C-D04B-A4DC-F4897CFD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592E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2E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2E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2E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592E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2E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EC0"/>
  </w:style>
  <w:style w:type="character" w:customStyle="1" w:styleId="Heading1Char">
    <w:name w:val="Heading 1 Char"/>
    <w:aliases w:val="Pocket Char"/>
    <w:basedOn w:val="DefaultParagraphFont"/>
    <w:link w:val="Heading1"/>
    <w:uiPriority w:val="9"/>
    <w:rsid w:val="00592E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2E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2E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592E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2EC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592EC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92E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2E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592EC0"/>
    <w:rPr>
      <w:color w:val="auto"/>
      <w:u w:val="none"/>
    </w:rPr>
  </w:style>
  <w:style w:type="paragraph" w:styleId="DocumentMap">
    <w:name w:val="Document Map"/>
    <w:basedOn w:val="Normal"/>
    <w:link w:val="DocumentMapChar"/>
    <w:uiPriority w:val="99"/>
    <w:semiHidden/>
    <w:unhideWhenUsed/>
    <w:rsid w:val="00592E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2EC0"/>
    <w:rPr>
      <w:rFonts w:ascii="Lucida Grande" w:hAnsi="Lucida Grande" w:cs="Lucida Grande"/>
    </w:rPr>
  </w:style>
  <w:style w:type="paragraph" w:customStyle="1" w:styleId="Emphasis1">
    <w:name w:val="Emphasis1"/>
    <w:basedOn w:val="Normal"/>
    <w:link w:val="Emphasis"/>
    <w:uiPriority w:val="20"/>
    <w:qFormat/>
    <w:rsid w:val="00075F1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42C284B-7721-5049-A445-1D664E0F0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9277</Words>
  <Characters>52879</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4</cp:revision>
  <dcterms:created xsi:type="dcterms:W3CDTF">2022-02-19T15:34:00Z</dcterms:created>
  <dcterms:modified xsi:type="dcterms:W3CDTF">2022-02-19T18:56:00Z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