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1C846" w14:textId="77777777" w:rsidR="00036A84" w:rsidRDefault="00036A84" w:rsidP="00036A84">
      <w:pPr>
        <w:pStyle w:val="Heading3"/>
      </w:pPr>
    </w:p>
    <w:p w14:paraId="2A17695A" w14:textId="49545DF2" w:rsidR="00036A84" w:rsidRDefault="00036A84" w:rsidP="00036A84">
      <w:pPr>
        <w:pStyle w:val="Heading3"/>
      </w:pPr>
      <w:r>
        <w:t>Innovation</w:t>
      </w:r>
    </w:p>
    <w:p w14:paraId="5F3158FE" w14:textId="77777777" w:rsidR="00036A84" w:rsidRPr="006421B7" w:rsidRDefault="00036A84" w:rsidP="00036A84">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032FE411" w14:textId="77777777" w:rsidR="00036A84" w:rsidRPr="00604157" w:rsidRDefault="00036A84" w:rsidP="00036A84">
      <w:r>
        <w:t xml:space="preserve">Joshua </w:t>
      </w:r>
      <w:r w:rsidRPr="00604157">
        <w:rPr>
          <w:rStyle w:val="Style13ptBold"/>
        </w:rPr>
        <w:t>Hampson 2017</w:t>
      </w:r>
      <w:r>
        <w:t>, Security Studies Fellow at the Niskanen Center, 1-25-2017, “The Future of Space Commercialization”, Niskanen Center, https://republicans-science.house.gov/sites/republicans.science.house.gov/files/documents/TheFutureofSpaceCommercializationFinal.pdf</w:t>
      </w:r>
    </w:p>
    <w:p w14:paraId="5F4D00D8" w14:textId="77777777" w:rsidR="00036A84" w:rsidRDefault="00036A84" w:rsidP="00036A84">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28263FCE" w14:textId="77777777" w:rsidR="00036A84" w:rsidRDefault="00036A84" w:rsidP="00036A84">
      <w:pPr>
        <w:pStyle w:val="Heading4"/>
      </w:pPr>
      <w:r>
        <w:t xml:space="preserve">Tech innovation solves every existential threat – cumulative extinction events outweigh the </w:t>
      </w:r>
      <w:proofErr w:type="spellStart"/>
      <w:r>
        <w:t>aff</w:t>
      </w:r>
      <w:proofErr w:type="spellEnd"/>
      <w:r>
        <w:t xml:space="preserve"> </w:t>
      </w:r>
    </w:p>
    <w:p w14:paraId="5E6A8A71" w14:textId="77777777" w:rsidR="00036A84" w:rsidRDefault="00036A84" w:rsidP="00036A84">
      <w:r>
        <w:t xml:space="preserve">Dylan </w:t>
      </w:r>
      <w:r w:rsidRPr="001C124C">
        <w:rPr>
          <w:b/>
        </w:rPr>
        <w:t>Matthews 18</w:t>
      </w:r>
      <w:r>
        <w:t>. Co-founder of Vox, citing Nick Beckstead @ Rutgers University. 10-26-2018. "How to help people millions of years from now." Vox. https://www.vox.com/future-perfect/2018/10/26/18023366/far-future-effective-altruism-existential-risk-doing-good</w:t>
      </w:r>
    </w:p>
    <w:p w14:paraId="384DEB44" w14:textId="77777777" w:rsidR="00036A84" w:rsidRPr="008F2F9C" w:rsidRDefault="00036A84" w:rsidP="00036A84">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Beckstead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63FEF7A2" w14:textId="21CAB2D2" w:rsidR="00036A84" w:rsidRDefault="00036A84" w:rsidP="00036A84">
      <w:pPr>
        <w:pStyle w:val="Heading3"/>
        <w:rPr>
          <w:lang w:val="es-AR"/>
        </w:rPr>
      </w:pPr>
      <w:proofErr w:type="spellStart"/>
      <w:r w:rsidRPr="00036A84">
        <w:rPr>
          <w:lang w:val="es-AR"/>
        </w:rPr>
        <w:t>Biz</w:t>
      </w:r>
      <w:proofErr w:type="spellEnd"/>
      <w:r w:rsidRPr="00036A84">
        <w:rPr>
          <w:lang w:val="es-AR"/>
        </w:rPr>
        <w:t xml:space="preserve"> con</w:t>
      </w:r>
    </w:p>
    <w:p w14:paraId="0871A07A" w14:textId="77777777" w:rsidR="00036A84" w:rsidRPr="00745529" w:rsidRDefault="00036A84" w:rsidP="00036A84">
      <w:pPr>
        <w:pStyle w:val="Heading4"/>
        <w:rPr>
          <w:rFonts w:cs="Times New Roman"/>
        </w:rPr>
      </w:pPr>
      <w:r w:rsidRPr="00745529">
        <w:rPr>
          <w:rFonts w:cs="Times New Roman"/>
          <w:u w:val="single"/>
        </w:rPr>
        <w:t>Unpredictable</w:t>
      </w:r>
      <w:r w:rsidRPr="00745529">
        <w:rPr>
          <w:rFonts w:cs="Times New Roman"/>
        </w:rPr>
        <w:t xml:space="preserve"> shifts ruin </w:t>
      </w:r>
      <w:r w:rsidRPr="00745529">
        <w:rPr>
          <w:rFonts w:cs="Times New Roman"/>
          <w:u w:val="single"/>
        </w:rPr>
        <w:t>biz con</w:t>
      </w:r>
      <w:r w:rsidRPr="00745529">
        <w:rPr>
          <w:rFonts w:cs="Times New Roman"/>
        </w:rPr>
        <w:t xml:space="preserve"> AND </w:t>
      </w:r>
      <w:r w:rsidRPr="00745529">
        <w:rPr>
          <w:rFonts w:cs="Times New Roman"/>
          <w:u w:val="single"/>
        </w:rPr>
        <w:t>overall</w:t>
      </w:r>
      <w:r w:rsidRPr="00745529">
        <w:rPr>
          <w:rFonts w:cs="Times New Roman"/>
        </w:rPr>
        <w:t xml:space="preserve"> growth</w:t>
      </w:r>
    </w:p>
    <w:p w14:paraId="0A261A00" w14:textId="77777777" w:rsidR="00036A84" w:rsidRPr="00745529" w:rsidRDefault="00036A84" w:rsidP="00036A84">
      <w:r w:rsidRPr="00745529">
        <w:t xml:space="preserve">Sarah Chaney </w:t>
      </w:r>
      <w:r w:rsidRPr="00745529">
        <w:rPr>
          <w:rStyle w:val="Style13ptBold"/>
        </w:rPr>
        <w:t>Cambon 21</w:t>
      </w:r>
      <w:r w:rsidRPr="00745529">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72C035E2" w14:textId="77777777" w:rsidR="00036A84" w:rsidRPr="00745529" w:rsidRDefault="00036A84" w:rsidP="00036A84">
      <w:pPr>
        <w:rPr>
          <w:sz w:val="16"/>
        </w:rPr>
      </w:pPr>
      <w:r w:rsidRPr="003D1FDF">
        <w:rPr>
          <w:rStyle w:val="StyleUnderline"/>
          <w:highlight w:val="cyan"/>
        </w:rPr>
        <w:t>Business investment is</w:t>
      </w:r>
      <w:r w:rsidRPr="00745529">
        <w:rPr>
          <w:rStyle w:val="StyleUnderline"/>
        </w:rPr>
        <w:t xml:space="preserve"> emerging as </w:t>
      </w:r>
      <w:r w:rsidRPr="003D1FDF">
        <w:rPr>
          <w:rStyle w:val="StyleUnderline"/>
          <w:highlight w:val="cyan"/>
        </w:rPr>
        <w:t xml:space="preserve">a </w:t>
      </w:r>
      <w:r w:rsidRPr="003D1FDF">
        <w:rPr>
          <w:rStyle w:val="Emphasis"/>
          <w:highlight w:val="cyan"/>
        </w:rPr>
        <w:t>powerful source</w:t>
      </w:r>
      <w:r w:rsidRPr="003D1FDF">
        <w:rPr>
          <w:rStyle w:val="StyleUnderline"/>
          <w:highlight w:val="cyan"/>
        </w:rPr>
        <w:t xml:space="preserve"> of</w:t>
      </w:r>
      <w:r w:rsidRPr="00745529">
        <w:rPr>
          <w:rStyle w:val="StyleUnderline"/>
        </w:rPr>
        <w:t xml:space="preserve"> U.S. economic </w:t>
      </w:r>
      <w:r w:rsidRPr="003D1FDF">
        <w:rPr>
          <w:rStyle w:val="StyleUnderline"/>
          <w:highlight w:val="cyan"/>
        </w:rPr>
        <w:t>growth that will</w:t>
      </w:r>
      <w:r w:rsidRPr="00745529">
        <w:rPr>
          <w:rStyle w:val="StyleUnderline"/>
        </w:rPr>
        <w:t xml:space="preserve"> likely help </w:t>
      </w:r>
      <w:r w:rsidRPr="003D1FDF">
        <w:rPr>
          <w:rStyle w:val="Emphasis"/>
          <w:highlight w:val="cyan"/>
        </w:rPr>
        <w:t>sustain</w:t>
      </w:r>
      <w:r w:rsidRPr="00745529">
        <w:rPr>
          <w:rStyle w:val="Emphasis"/>
        </w:rPr>
        <w:t xml:space="preserve"> the </w:t>
      </w:r>
      <w:r w:rsidRPr="003D1FDF">
        <w:rPr>
          <w:rStyle w:val="Emphasis"/>
          <w:highlight w:val="cyan"/>
        </w:rPr>
        <w:t>recovery</w:t>
      </w:r>
      <w:r w:rsidRPr="00745529">
        <w:rPr>
          <w:sz w:val="16"/>
        </w:rPr>
        <w:t>.</w:t>
      </w:r>
    </w:p>
    <w:p w14:paraId="52E00EAB" w14:textId="77777777" w:rsidR="00036A84" w:rsidRPr="00745529" w:rsidRDefault="00036A84" w:rsidP="00036A84">
      <w:pPr>
        <w:rPr>
          <w:sz w:val="16"/>
        </w:rPr>
      </w:pPr>
      <w:r w:rsidRPr="003D1FDF">
        <w:rPr>
          <w:rStyle w:val="StyleUnderline"/>
          <w:highlight w:val="cyan"/>
        </w:rPr>
        <w:t>Companies</w:t>
      </w:r>
      <w:r w:rsidRPr="00745529">
        <w:rPr>
          <w:rStyle w:val="StyleUnderline"/>
        </w:rPr>
        <w:t xml:space="preserve"> are </w:t>
      </w:r>
      <w:r w:rsidRPr="003D1FDF">
        <w:rPr>
          <w:rStyle w:val="Emphasis"/>
          <w:highlight w:val="cyan"/>
        </w:rPr>
        <w:t>ramp</w:t>
      </w:r>
      <w:r w:rsidRPr="00745529">
        <w:rPr>
          <w:rStyle w:val="Emphasis"/>
        </w:rPr>
        <w:t xml:space="preserve">ing </w:t>
      </w:r>
      <w:r w:rsidRPr="003D1FDF">
        <w:rPr>
          <w:rStyle w:val="Emphasis"/>
          <w:highlight w:val="cyan"/>
        </w:rPr>
        <w:t>up</w:t>
      </w:r>
      <w:r w:rsidRPr="00745529">
        <w:rPr>
          <w:rStyle w:val="StyleUnderline"/>
        </w:rPr>
        <w:t xml:space="preserve"> orders for computers, </w:t>
      </w:r>
      <w:proofErr w:type="gramStart"/>
      <w:r w:rsidRPr="00745529">
        <w:rPr>
          <w:rStyle w:val="StyleUnderline"/>
        </w:rPr>
        <w:t>machinery</w:t>
      </w:r>
      <w:proofErr w:type="gramEnd"/>
      <w:r w:rsidRPr="00745529">
        <w:rPr>
          <w:rStyle w:val="StyleUnderline"/>
        </w:rPr>
        <w:t xml:space="preserve"> and software </w:t>
      </w:r>
      <w:r w:rsidRPr="003D1FDF">
        <w:rPr>
          <w:rStyle w:val="StyleUnderline"/>
          <w:highlight w:val="cyan"/>
        </w:rPr>
        <w:t xml:space="preserve">as they </w:t>
      </w:r>
      <w:r w:rsidRPr="003D1FDF">
        <w:rPr>
          <w:rStyle w:val="Emphasis"/>
          <w:highlight w:val="cyan"/>
        </w:rPr>
        <w:t>grow</w:t>
      </w:r>
      <w:r w:rsidRPr="00745529">
        <w:rPr>
          <w:rStyle w:val="Emphasis"/>
        </w:rPr>
        <w:t xml:space="preserve"> more </w:t>
      </w:r>
      <w:r w:rsidRPr="003D1FDF">
        <w:rPr>
          <w:rStyle w:val="Emphasis"/>
          <w:highlight w:val="cyan"/>
        </w:rPr>
        <w:t>confident</w:t>
      </w:r>
      <w:r w:rsidRPr="00745529">
        <w:rPr>
          <w:rStyle w:val="StyleUnderline"/>
        </w:rPr>
        <w:t xml:space="preserve"> in the outlook</w:t>
      </w:r>
      <w:r w:rsidRPr="00745529">
        <w:rPr>
          <w:sz w:val="16"/>
        </w:rPr>
        <w:t>.</w:t>
      </w:r>
    </w:p>
    <w:p w14:paraId="789FA1CA" w14:textId="77777777" w:rsidR="00036A84" w:rsidRPr="00745529" w:rsidRDefault="00036A84" w:rsidP="00036A84">
      <w:pPr>
        <w:rPr>
          <w:sz w:val="16"/>
        </w:rPr>
      </w:pPr>
      <w:r w:rsidRPr="00745529">
        <w:rPr>
          <w:sz w:val="16"/>
        </w:rPr>
        <w:t xml:space="preserve">Nonresidential fixed investment, a proxy for </w:t>
      </w:r>
      <w:r w:rsidRPr="00745529">
        <w:rPr>
          <w:rStyle w:val="StyleUnderline"/>
        </w:rPr>
        <w:t>business spending, rose</w:t>
      </w:r>
      <w:r w:rsidRPr="00745529">
        <w:rPr>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1F0EC343" w14:textId="77777777" w:rsidR="00036A84" w:rsidRPr="00745529" w:rsidRDefault="00036A84" w:rsidP="00036A84">
      <w:pPr>
        <w:rPr>
          <w:sz w:val="16"/>
        </w:rPr>
      </w:pPr>
      <w:r w:rsidRPr="00745529">
        <w:rPr>
          <w:sz w:val="16"/>
        </w:rPr>
        <w:t>Orders for nondefense capital goods excluding aircraft, another measure for business investment, are near the highest levels for records tracing back to the 1990s, separate Commerce Department figures show.</w:t>
      </w:r>
    </w:p>
    <w:p w14:paraId="1465A501" w14:textId="77777777" w:rsidR="00036A84" w:rsidRPr="00745529" w:rsidRDefault="00036A84" w:rsidP="00036A84">
      <w:pPr>
        <w:rPr>
          <w:sz w:val="16"/>
        </w:rPr>
      </w:pPr>
      <w:r w:rsidRPr="00745529">
        <w:rPr>
          <w:sz w:val="16"/>
        </w:rPr>
        <w:t>“</w:t>
      </w:r>
      <w:r w:rsidRPr="003D1FDF">
        <w:rPr>
          <w:rStyle w:val="StyleUnderline"/>
          <w:highlight w:val="cyan"/>
        </w:rPr>
        <w:t>Business</w:t>
      </w:r>
      <w:r w:rsidRPr="00745529">
        <w:rPr>
          <w:rStyle w:val="StyleUnderline"/>
        </w:rPr>
        <w:t xml:space="preserve"> investment </w:t>
      </w:r>
      <w:r w:rsidRPr="003D1FDF">
        <w:rPr>
          <w:rStyle w:val="StyleUnderline"/>
          <w:highlight w:val="cyan"/>
        </w:rPr>
        <w:t>has</w:t>
      </w:r>
      <w:r w:rsidRPr="00745529">
        <w:rPr>
          <w:rStyle w:val="StyleUnderline"/>
        </w:rPr>
        <w:t xml:space="preserve"> really </w:t>
      </w:r>
      <w:r w:rsidRPr="003D1FDF">
        <w:rPr>
          <w:rStyle w:val="StyleUnderline"/>
          <w:highlight w:val="cyan"/>
        </w:rPr>
        <w:t xml:space="preserve">been an </w:t>
      </w:r>
      <w:r w:rsidRPr="003D1FDF">
        <w:rPr>
          <w:rStyle w:val="Emphasis"/>
          <w:highlight w:val="cyan"/>
        </w:rPr>
        <w:t>important engine</w:t>
      </w:r>
      <w:r w:rsidRPr="003D1FDF">
        <w:rPr>
          <w:rStyle w:val="StyleUnderline"/>
          <w:highlight w:val="cyan"/>
        </w:rPr>
        <w:t xml:space="preserve"> powering</w:t>
      </w:r>
      <w:r w:rsidRPr="00745529">
        <w:rPr>
          <w:rStyle w:val="StyleUnderline"/>
        </w:rPr>
        <w:t xml:space="preserve"> the U.S. economic </w:t>
      </w:r>
      <w:r w:rsidRPr="003D1FDF">
        <w:rPr>
          <w:rStyle w:val="StyleUnderline"/>
          <w:highlight w:val="cyan"/>
        </w:rPr>
        <w:t>recovery</w:t>
      </w:r>
      <w:r w:rsidRPr="00745529">
        <w:rPr>
          <w:sz w:val="16"/>
        </w:rPr>
        <w:t>,” said Robert Rosener, senior U.S. economist at Morgan Stanley. “</w:t>
      </w:r>
      <w:r w:rsidRPr="00745529">
        <w:rPr>
          <w:rStyle w:val="StyleUnderline"/>
        </w:rPr>
        <w:t xml:space="preserve">In our outlook for the economy, it’s certainly one of the </w:t>
      </w:r>
      <w:r w:rsidRPr="00745529">
        <w:rPr>
          <w:rStyle w:val="Emphasis"/>
        </w:rPr>
        <w:t>bright spots</w:t>
      </w:r>
      <w:r w:rsidRPr="00745529">
        <w:rPr>
          <w:sz w:val="16"/>
        </w:rPr>
        <w:t>.”</w:t>
      </w:r>
    </w:p>
    <w:p w14:paraId="1A77CBAA" w14:textId="77777777" w:rsidR="00036A84" w:rsidRPr="00745529" w:rsidRDefault="00036A84" w:rsidP="00036A84">
      <w:pPr>
        <w:rPr>
          <w:sz w:val="16"/>
        </w:rPr>
      </w:pPr>
      <w:r w:rsidRPr="00745529">
        <w:rPr>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00CD0A5C" w14:textId="77777777" w:rsidR="00036A84" w:rsidRPr="00745529" w:rsidRDefault="00036A84" w:rsidP="00036A84">
      <w:pPr>
        <w:rPr>
          <w:sz w:val="16"/>
        </w:rPr>
      </w:pPr>
      <w:r w:rsidRPr="003D1FDF">
        <w:rPr>
          <w:rStyle w:val="StyleUnderline"/>
          <w:highlight w:val="cyan"/>
        </w:rPr>
        <w:t>Robust</w:t>
      </w:r>
      <w:r w:rsidRPr="00745529">
        <w:rPr>
          <w:rStyle w:val="StyleUnderline"/>
        </w:rPr>
        <w:t xml:space="preserve"> capital </w:t>
      </w:r>
      <w:r w:rsidRPr="003D1FDF">
        <w:rPr>
          <w:rStyle w:val="StyleUnderline"/>
          <w:highlight w:val="cyan"/>
        </w:rPr>
        <w:t xml:space="preserve">investment will be </w:t>
      </w:r>
      <w:r w:rsidRPr="003D1FDF">
        <w:rPr>
          <w:rStyle w:val="Emphasis"/>
          <w:highlight w:val="cyan"/>
        </w:rPr>
        <w:t>key</w:t>
      </w:r>
      <w:r w:rsidRPr="00745529">
        <w:rPr>
          <w:rStyle w:val="StyleUnderline"/>
        </w:rPr>
        <w:t xml:space="preserve"> to ensuring that the recovery maintains strength </w:t>
      </w:r>
      <w:r w:rsidRPr="003D1FDF">
        <w:rPr>
          <w:rStyle w:val="Emphasis"/>
          <w:highlight w:val="cyan"/>
        </w:rPr>
        <w:t>after</w:t>
      </w:r>
      <w:r w:rsidRPr="00745529">
        <w:rPr>
          <w:rStyle w:val="StyleUnderline"/>
        </w:rPr>
        <w:t xml:space="preserve"> the spending boost from fiscal </w:t>
      </w:r>
      <w:r w:rsidRPr="003D1FDF">
        <w:rPr>
          <w:rStyle w:val="Emphasis"/>
          <w:highlight w:val="cyan"/>
        </w:rPr>
        <w:t>stimulus</w:t>
      </w:r>
      <w:r w:rsidRPr="003D1FDF">
        <w:rPr>
          <w:rStyle w:val="StyleUnderline"/>
          <w:highlight w:val="cyan"/>
        </w:rPr>
        <w:t xml:space="preserve"> and</w:t>
      </w:r>
      <w:r w:rsidRPr="00745529">
        <w:rPr>
          <w:rStyle w:val="StyleUnderline"/>
        </w:rPr>
        <w:t xml:space="preserve"> </w:t>
      </w:r>
      <w:r w:rsidRPr="00745529">
        <w:rPr>
          <w:rStyle w:val="Emphasis"/>
        </w:rPr>
        <w:t xml:space="preserve">business </w:t>
      </w:r>
      <w:proofErr w:type="spellStart"/>
      <w:r w:rsidRPr="003D1FDF">
        <w:rPr>
          <w:rStyle w:val="Emphasis"/>
          <w:highlight w:val="cyan"/>
        </w:rPr>
        <w:t>reopenings</w:t>
      </w:r>
      <w:proofErr w:type="spellEnd"/>
      <w:r w:rsidRPr="00745529">
        <w:rPr>
          <w:rStyle w:val="StyleUnderline"/>
        </w:rPr>
        <w:t xml:space="preserve"> eventually </w:t>
      </w:r>
      <w:r w:rsidRPr="003D1FDF">
        <w:rPr>
          <w:rStyle w:val="Emphasis"/>
          <w:highlight w:val="cyan"/>
        </w:rPr>
        <w:t>fade</w:t>
      </w:r>
      <w:r w:rsidRPr="003D1FDF">
        <w:rPr>
          <w:rStyle w:val="StyleUnderline"/>
        </w:rPr>
        <w:t>s</w:t>
      </w:r>
      <w:r w:rsidRPr="00745529">
        <w:rPr>
          <w:sz w:val="16"/>
        </w:rPr>
        <w:t>, according to some economists.</w:t>
      </w:r>
    </w:p>
    <w:p w14:paraId="5513177B" w14:textId="77777777" w:rsidR="00036A84" w:rsidRPr="00745529" w:rsidRDefault="00036A84" w:rsidP="00036A84">
      <w:pPr>
        <w:rPr>
          <w:sz w:val="16"/>
        </w:rPr>
      </w:pPr>
      <w:r w:rsidRPr="00745529">
        <w:rPr>
          <w:rStyle w:val="StyleUnderline"/>
        </w:rPr>
        <w:t xml:space="preserve">Rising business investment helps fuel </w:t>
      </w:r>
      <w:r w:rsidRPr="00745529">
        <w:rPr>
          <w:rStyle w:val="Emphasis"/>
        </w:rPr>
        <w:t>economic output</w:t>
      </w:r>
      <w:r w:rsidRPr="00745529">
        <w:rPr>
          <w:rStyle w:val="StyleUnderline"/>
        </w:rPr>
        <w:t>. It</w:t>
      </w:r>
      <w:r w:rsidRPr="00745529">
        <w:rPr>
          <w:sz w:val="16"/>
        </w:rPr>
        <w:t xml:space="preserve"> also </w:t>
      </w:r>
      <w:r w:rsidRPr="00745529">
        <w:rPr>
          <w:rStyle w:val="StyleUnderline"/>
        </w:rPr>
        <w:t xml:space="preserve">lifts </w:t>
      </w:r>
      <w:r w:rsidRPr="00745529">
        <w:rPr>
          <w:rStyle w:val="Emphasis"/>
        </w:rPr>
        <w:t>worker productivity</w:t>
      </w:r>
      <w:r w:rsidRPr="00745529">
        <w:rPr>
          <w:sz w:val="16"/>
        </w:rPr>
        <w:t>, or output per hour. That metric grew at a sluggish pace throughout the last economic expansion but is now showing signs of resurgence.</w:t>
      </w:r>
    </w:p>
    <w:p w14:paraId="58789C08" w14:textId="77777777" w:rsidR="00036A84" w:rsidRPr="00745529" w:rsidRDefault="00036A84" w:rsidP="00036A84">
      <w:pPr>
        <w:rPr>
          <w:sz w:val="16"/>
        </w:rPr>
      </w:pPr>
      <w:r w:rsidRPr="00745529">
        <w:rPr>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2606B5C0" w14:textId="77777777" w:rsidR="00036A84" w:rsidRPr="00745529" w:rsidRDefault="00036A84" w:rsidP="00036A84">
      <w:pPr>
        <w:rPr>
          <w:sz w:val="16"/>
        </w:rPr>
      </w:pPr>
      <w:r w:rsidRPr="00745529">
        <w:rPr>
          <w:sz w:val="16"/>
        </w:rPr>
        <w:t>Businesses appear to be less risk-averse now, he said.</w:t>
      </w:r>
    </w:p>
    <w:p w14:paraId="6A774E3B" w14:textId="77777777" w:rsidR="00036A84" w:rsidRPr="00745529" w:rsidRDefault="00036A84" w:rsidP="00036A84">
      <w:pPr>
        <w:rPr>
          <w:sz w:val="16"/>
        </w:rPr>
      </w:pPr>
      <w:r w:rsidRPr="00745529">
        <w:rPr>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7E011235" w14:textId="77777777" w:rsidR="00036A84" w:rsidRPr="00745529" w:rsidRDefault="00036A84" w:rsidP="00036A84">
      <w:pPr>
        <w:rPr>
          <w:sz w:val="16"/>
        </w:rPr>
      </w:pPr>
      <w:r w:rsidRPr="00745529">
        <w:rPr>
          <w:sz w:val="16"/>
        </w:rPr>
        <w:t>Economists at Morgan Stanley predict that U.S. capital spending will rise to 116% of prerecession levels after three years. By comparison, investment took 10 years to reach those levels once the 2007-09 recession hit.</w:t>
      </w:r>
    </w:p>
    <w:p w14:paraId="0A248739" w14:textId="77777777" w:rsidR="00036A84" w:rsidRPr="00745529" w:rsidRDefault="00036A84" w:rsidP="00036A84">
      <w:pPr>
        <w:rPr>
          <w:sz w:val="16"/>
        </w:rPr>
      </w:pPr>
      <w:r w:rsidRPr="00745529">
        <w:rPr>
          <w:rStyle w:val="StyleUnderline"/>
        </w:rPr>
        <w:t xml:space="preserve">Company </w:t>
      </w:r>
      <w:r w:rsidRPr="003D1FDF">
        <w:rPr>
          <w:rStyle w:val="StyleUnderline"/>
          <w:highlight w:val="cyan"/>
        </w:rPr>
        <w:t xml:space="preserve">executives are </w:t>
      </w:r>
      <w:r w:rsidRPr="003D1FDF">
        <w:rPr>
          <w:rStyle w:val="Emphasis"/>
          <w:highlight w:val="cyan"/>
        </w:rPr>
        <w:t>increasingly confident</w:t>
      </w:r>
      <w:r w:rsidRPr="00745529">
        <w:rPr>
          <w:rStyle w:val="StyleUnderline"/>
        </w:rPr>
        <w:t xml:space="preserve"> in the economy’s trajectory</w:t>
      </w:r>
      <w:r w:rsidRPr="00745529">
        <w:rPr>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366454DF" w14:textId="77777777" w:rsidR="00036A84" w:rsidRPr="00745529" w:rsidRDefault="00036A84" w:rsidP="00036A84">
      <w:pPr>
        <w:rPr>
          <w:sz w:val="16"/>
        </w:rPr>
      </w:pPr>
      <w:r w:rsidRPr="00745529">
        <w:rPr>
          <w:sz w:val="16"/>
        </w:rPr>
        <w:t xml:space="preserve">“We’re seeing really strong reopening demand, and a lot of times capital investment follows that,” said Joe Song, senior U.S. economist at </w:t>
      </w:r>
      <w:proofErr w:type="spellStart"/>
      <w:r w:rsidRPr="00745529">
        <w:rPr>
          <w:sz w:val="16"/>
        </w:rPr>
        <w:t>BofA</w:t>
      </w:r>
      <w:proofErr w:type="spellEnd"/>
      <w:r w:rsidRPr="00745529">
        <w:rPr>
          <w:sz w:val="16"/>
        </w:rPr>
        <w:t xml:space="preserve"> Securities.</w:t>
      </w:r>
    </w:p>
    <w:p w14:paraId="4218CD92" w14:textId="77777777" w:rsidR="00036A84" w:rsidRDefault="00036A84" w:rsidP="00036A84">
      <w:pPr>
        <w:rPr>
          <w:sz w:val="16"/>
        </w:rPr>
      </w:pPr>
      <w:r w:rsidRPr="00745529">
        <w:rPr>
          <w:sz w:val="16"/>
        </w:rPr>
        <w:t xml:space="preserve">Mr. Song added that </w:t>
      </w:r>
      <w:r w:rsidRPr="003D1FDF">
        <w:rPr>
          <w:rStyle w:val="StyleUnderline"/>
          <w:highlight w:val="cyan"/>
        </w:rPr>
        <w:t xml:space="preserve">less </w:t>
      </w:r>
      <w:r w:rsidRPr="003D1FDF">
        <w:rPr>
          <w:rStyle w:val="Emphasis"/>
          <w:highlight w:val="cyan"/>
        </w:rPr>
        <w:t>uncertainty</w:t>
      </w:r>
      <w:r w:rsidRPr="00745529">
        <w:rPr>
          <w:sz w:val="16"/>
        </w:rPr>
        <w:t xml:space="preserve"> regarding trade tensions between the U.S. and China </w:t>
      </w:r>
      <w:r w:rsidRPr="00745529">
        <w:rPr>
          <w:rStyle w:val="StyleUnderline"/>
        </w:rPr>
        <w:t>should</w:t>
      </w:r>
      <w:r w:rsidRPr="00745529">
        <w:rPr>
          <w:sz w:val="16"/>
        </w:rPr>
        <w:t xml:space="preserve"> further </w:t>
      </w:r>
      <w:r w:rsidRPr="003D1FDF">
        <w:rPr>
          <w:rStyle w:val="Emphasis"/>
          <w:highlight w:val="cyan"/>
        </w:rPr>
        <w:t>underpin</w:t>
      </w:r>
      <w:r w:rsidRPr="00745529">
        <w:rPr>
          <w:rStyle w:val="StyleUnderline"/>
        </w:rPr>
        <w:t xml:space="preserve"> </w:t>
      </w:r>
      <w:r w:rsidRPr="003D1FDF">
        <w:rPr>
          <w:rStyle w:val="Emphasis"/>
          <w:highlight w:val="cyan"/>
        </w:rPr>
        <w:t>bus</w:t>
      </w:r>
      <w:r w:rsidRPr="00745529">
        <w:rPr>
          <w:rStyle w:val="StyleUnderline"/>
        </w:rPr>
        <w:t xml:space="preserve">iness </w:t>
      </w:r>
      <w:r w:rsidRPr="003D1FDF">
        <w:rPr>
          <w:rStyle w:val="Emphasis"/>
          <w:highlight w:val="cyan"/>
        </w:rPr>
        <w:t>con</w:t>
      </w:r>
      <w:r w:rsidRPr="00745529">
        <w:rPr>
          <w:rStyle w:val="StyleUnderline"/>
        </w:rPr>
        <w:t>fidence</w:t>
      </w:r>
      <w:r w:rsidRPr="00745529">
        <w:rPr>
          <w:sz w:val="16"/>
        </w:rPr>
        <w:t xml:space="preserve"> and investment. “</w:t>
      </w:r>
      <w:r w:rsidRPr="00745529">
        <w:rPr>
          <w:rStyle w:val="StyleUnderline"/>
        </w:rPr>
        <w:t xml:space="preserve">At the </w:t>
      </w:r>
      <w:r w:rsidRPr="00745529">
        <w:rPr>
          <w:rStyle w:val="Emphasis"/>
        </w:rPr>
        <w:t>very least</w:t>
      </w:r>
      <w:r w:rsidRPr="00745529">
        <w:rPr>
          <w:rStyle w:val="StyleUnderline"/>
        </w:rPr>
        <w:t xml:space="preserve">, </w:t>
      </w:r>
      <w:r w:rsidRPr="003D1FDF">
        <w:rPr>
          <w:rStyle w:val="StyleUnderline"/>
          <w:highlight w:val="cyan"/>
        </w:rPr>
        <w:t>businesses</w:t>
      </w:r>
      <w:r w:rsidRPr="00745529">
        <w:rPr>
          <w:rStyle w:val="StyleUnderline"/>
        </w:rPr>
        <w:t xml:space="preserve"> will </w:t>
      </w:r>
      <w:r w:rsidRPr="003D1FDF">
        <w:rPr>
          <w:rStyle w:val="Emphasis"/>
          <w:highlight w:val="cyan"/>
        </w:rPr>
        <w:t>understand</w:t>
      </w:r>
      <w:r w:rsidRPr="003D1FDF">
        <w:rPr>
          <w:rStyle w:val="StyleUnderline"/>
          <w:highlight w:val="cyan"/>
        </w:rPr>
        <w:t xml:space="preserve"> the </w:t>
      </w:r>
      <w:r w:rsidRPr="003D1FDF">
        <w:rPr>
          <w:rStyle w:val="Emphasis"/>
          <w:highlight w:val="cyan"/>
        </w:rPr>
        <w:t>strategy</w:t>
      </w:r>
      <w:r w:rsidRPr="00745529">
        <w:rPr>
          <w:rStyle w:val="StyleUnderline"/>
        </w:rPr>
        <w:t xml:space="preserve"> that the </w:t>
      </w:r>
      <w:r w:rsidRPr="003D1FDF">
        <w:rPr>
          <w:rStyle w:val="StyleUnderline"/>
          <w:highlight w:val="cyan"/>
        </w:rPr>
        <w:t>Biden</w:t>
      </w:r>
      <w:r w:rsidRPr="00745529">
        <w:rPr>
          <w:sz w:val="16"/>
        </w:rPr>
        <w:t xml:space="preserve"> administration </w:t>
      </w:r>
      <w:r w:rsidRPr="00745529">
        <w:rPr>
          <w:rStyle w:val="StyleUnderline"/>
        </w:rPr>
        <w:t xml:space="preserve">is trying to </w:t>
      </w:r>
      <w:r w:rsidRPr="003D1FDF">
        <w:rPr>
          <w:rStyle w:val="StyleUnderline"/>
          <w:highlight w:val="cyan"/>
        </w:rPr>
        <w:t>follow and</w:t>
      </w:r>
      <w:r w:rsidRPr="00745529">
        <w:rPr>
          <w:rStyle w:val="StyleUnderline"/>
        </w:rPr>
        <w:t xml:space="preserve"> will be </w:t>
      </w:r>
      <w:r w:rsidRPr="00745529">
        <w:rPr>
          <w:rStyle w:val="Emphasis"/>
        </w:rPr>
        <w:t xml:space="preserve">able to </w:t>
      </w:r>
      <w:r w:rsidRPr="003D1FDF">
        <w:rPr>
          <w:rStyle w:val="Emphasis"/>
          <w:highlight w:val="cyan"/>
        </w:rPr>
        <w:t>plan</w:t>
      </w:r>
      <w:r w:rsidRPr="003D1FDF">
        <w:rPr>
          <w:rStyle w:val="StyleUnderline"/>
          <w:highlight w:val="cyan"/>
        </w:rPr>
        <w:t xml:space="preserve"> around that</w:t>
      </w:r>
      <w:r w:rsidRPr="00745529">
        <w:rPr>
          <w:sz w:val="16"/>
        </w:rPr>
        <w:t>,” he said.</w:t>
      </w:r>
    </w:p>
    <w:p w14:paraId="74180082" w14:textId="77777777" w:rsidR="002B3914" w:rsidRDefault="002B3914" w:rsidP="002B3914">
      <w:pPr>
        <w:pStyle w:val="Heading4"/>
      </w:pPr>
      <w:r>
        <w:t>Policy uncertainty wrecks biz con, drying up investment</w:t>
      </w:r>
    </w:p>
    <w:p w14:paraId="57D86746" w14:textId="77777777" w:rsidR="002B3914" w:rsidRDefault="002B3914" w:rsidP="002B3914">
      <w:r>
        <w:t xml:space="preserve">Gabriel Caldas </w:t>
      </w:r>
      <w:r w:rsidRPr="00A57C01">
        <w:rPr>
          <w:rStyle w:val="Style13ptBold"/>
        </w:rPr>
        <w:t>Montes 21</w:t>
      </w:r>
      <w:r>
        <w:t xml:space="preserve">, PhD Candidate in the Department of Economics at Fluminense Federal University and Fabiana da Silva Dr. Leite Nogueira, PhD in Economics from </w:t>
      </w:r>
      <w:proofErr w:type="spellStart"/>
      <w:r>
        <w:t>Universidade</w:t>
      </w:r>
      <w:proofErr w:type="spellEnd"/>
      <w:r>
        <w:t xml:space="preserve"> Federal Fluminense, Professor of Economics at the </w:t>
      </w:r>
      <w:proofErr w:type="spellStart"/>
      <w:r>
        <w:t>Universidade</w:t>
      </w:r>
      <w:proofErr w:type="spellEnd"/>
      <w:r>
        <w:t xml:space="preserve"> de </w:t>
      </w:r>
      <w:proofErr w:type="spellStart"/>
      <w:r>
        <w:t>Vassouras</w:t>
      </w:r>
      <w:proofErr w:type="spellEnd"/>
      <w:r>
        <w:t>, “Effects of Economic Policy Uncertainty and Political Uncertainty on Business Confidence and Investment”, Journal of Economic Studies, April 2021, Emerald Insights</w:t>
      </w:r>
    </w:p>
    <w:p w14:paraId="23FEBF93" w14:textId="77777777" w:rsidR="002B3914" w:rsidRPr="004E432A" w:rsidRDefault="002B3914" w:rsidP="002B3914">
      <w:pPr>
        <w:rPr>
          <w:sz w:val="16"/>
        </w:rPr>
      </w:pPr>
      <w:r w:rsidRPr="004E432A">
        <w:rPr>
          <w:sz w:val="16"/>
        </w:rPr>
        <w:t xml:space="preserve">The findings indicate that </w:t>
      </w:r>
      <w:r w:rsidRPr="00E15872">
        <w:rPr>
          <w:rStyle w:val="StyleUnderline"/>
          <w:highlight w:val="cyan"/>
        </w:rPr>
        <w:t xml:space="preserve">increases in </w:t>
      </w:r>
      <w:r w:rsidRPr="00E15872">
        <w:rPr>
          <w:rStyle w:val="Emphasis"/>
          <w:highlight w:val="cyan"/>
        </w:rPr>
        <w:t>political</w:t>
      </w:r>
      <w:r w:rsidRPr="00E15872">
        <w:rPr>
          <w:rStyle w:val="StyleUnderline"/>
          <w:highlight w:val="cyan"/>
        </w:rPr>
        <w:t xml:space="preserve"> uncertainty</w:t>
      </w:r>
      <w:r w:rsidRPr="004E432A">
        <w:rPr>
          <w:sz w:val="16"/>
        </w:rPr>
        <w:t xml:space="preserve"> and economic policy uncertainty </w:t>
      </w:r>
      <w:r w:rsidRPr="00E15872">
        <w:rPr>
          <w:rStyle w:val="StyleUnderline"/>
          <w:highlight w:val="cyan"/>
        </w:rPr>
        <w:t xml:space="preserve">reduce </w:t>
      </w:r>
      <w:r w:rsidRPr="00E15872">
        <w:rPr>
          <w:rStyle w:val="Emphasis"/>
          <w:highlight w:val="cyan"/>
        </w:rPr>
        <w:t>bus</w:t>
      </w:r>
      <w:r w:rsidRPr="004E432A">
        <w:rPr>
          <w:rStyle w:val="StyleUnderline"/>
        </w:rPr>
        <w:t xml:space="preserve">iness </w:t>
      </w:r>
      <w:r w:rsidRPr="00E15872">
        <w:rPr>
          <w:rStyle w:val="Emphasis"/>
          <w:highlight w:val="cyan"/>
        </w:rPr>
        <w:t>con</w:t>
      </w:r>
      <w:r w:rsidRPr="004E432A">
        <w:rPr>
          <w:rStyle w:val="StyleUnderline"/>
        </w:rPr>
        <w:t>fidence</w:t>
      </w:r>
      <w:r w:rsidRPr="004E432A">
        <w:rPr>
          <w:sz w:val="16"/>
        </w:rPr>
        <w:t xml:space="preserve">. Regarding the role of confidence as a transmission channel, the findings show that </w:t>
      </w:r>
      <w:r w:rsidRPr="004E432A">
        <w:rPr>
          <w:rStyle w:val="StyleUnderline"/>
        </w:rPr>
        <w:t xml:space="preserve">business confidence acts as </w:t>
      </w:r>
      <w:r w:rsidRPr="00E15872">
        <w:rPr>
          <w:rStyle w:val="StyleUnderline"/>
          <w:highlight w:val="cyan"/>
        </w:rPr>
        <w:t xml:space="preserve">a </w:t>
      </w:r>
      <w:r w:rsidRPr="00E15872">
        <w:rPr>
          <w:rStyle w:val="Emphasis"/>
          <w:highlight w:val="cyan"/>
        </w:rPr>
        <w:t>transmission channel</w:t>
      </w:r>
      <w:r w:rsidRPr="004E432A">
        <w:rPr>
          <w:rStyle w:val="StyleUnderline"/>
        </w:rPr>
        <w:t xml:space="preserve"> of political uncertainty</w:t>
      </w:r>
      <w:r w:rsidRPr="004E432A">
        <w:rPr>
          <w:sz w:val="16"/>
        </w:rPr>
        <w:t xml:space="preserve"> and economic policy uncertainty </w:t>
      </w:r>
      <w:r w:rsidRPr="00E15872">
        <w:rPr>
          <w:rStyle w:val="StyleUnderline"/>
          <w:highlight w:val="cyan"/>
        </w:rPr>
        <w:t xml:space="preserve">to </w:t>
      </w:r>
      <w:r w:rsidRPr="00E15872">
        <w:rPr>
          <w:rStyle w:val="Emphasis"/>
          <w:highlight w:val="cyan"/>
        </w:rPr>
        <w:t>investment</w:t>
      </w:r>
      <w:r w:rsidRPr="004E432A">
        <w:rPr>
          <w:rStyle w:val="StyleUnderline"/>
        </w:rPr>
        <w:t>. Increases in political uncertainty</w:t>
      </w:r>
      <w:r w:rsidRPr="004E432A">
        <w:rPr>
          <w:sz w:val="16"/>
        </w:rPr>
        <w:t xml:space="preserve"> and economic policy uncertainty </w:t>
      </w:r>
      <w:r w:rsidRPr="004E432A">
        <w:rPr>
          <w:rStyle w:val="StyleUnderline"/>
        </w:rPr>
        <w:t>adversely influence investment through reduced business confidence</w:t>
      </w:r>
      <w:r w:rsidRPr="004E432A">
        <w:rPr>
          <w:sz w:val="16"/>
        </w:rPr>
        <w:t>.</w:t>
      </w:r>
    </w:p>
    <w:p w14:paraId="4C933CB8" w14:textId="76DC21FC" w:rsidR="00036A84" w:rsidRDefault="002B3914" w:rsidP="00036A84">
      <w:pPr>
        <w:rPr>
          <w:sz w:val="16"/>
        </w:rPr>
      </w:pPr>
      <w:r w:rsidRPr="004E432A">
        <w:rPr>
          <w:sz w:val="16"/>
        </w:rPr>
        <w:t xml:space="preserve">From the findings of this study, we can point out the following policy suggestions. Policymakers must strengthen institutions through the development and use of rules that prevent irresponsible actions and </w:t>
      </w:r>
      <w:proofErr w:type="gramStart"/>
      <w:r w:rsidRPr="004E432A">
        <w:rPr>
          <w:sz w:val="16"/>
        </w:rPr>
        <w:t>are capable of destabilizing</w:t>
      </w:r>
      <w:proofErr w:type="gramEnd"/>
      <w:r w:rsidRPr="004E432A">
        <w:rPr>
          <w:sz w:val="16"/>
        </w:rPr>
        <w:t xml:space="preserve"> the political scenario, and they should establish management practices based on greater levels of transparency and communication with the public in order to better guide expectations and promote an environment that enhance business confidence. </w:t>
      </w:r>
      <w:r w:rsidRPr="00E15872">
        <w:rPr>
          <w:rStyle w:val="StyleUnderline"/>
          <w:highlight w:val="cyan"/>
        </w:rPr>
        <w:t>Positive evaluations about</w:t>
      </w:r>
      <w:r w:rsidRPr="004E432A">
        <w:rPr>
          <w:rStyle w:val="StyleUnderline"/>
        </w:rPr>
        <w:t xml:space="preserve"> the </w:t>
      </w:r>
      <w:r w:rsidRPr="00E15872">
        <w:rPr>
          <w:rStyle w:val="Emphasis"/>
          <w:highlight w:val="cyan"/>
        </w:rPr>
        <w:t>government</w:t>
      </w:r>
      <w:r w:rsidRPr="004E432A">
        <w:rPr>
          <w:sz w:val="16"/>
        </w:rPr>
        <w:t xml:space="preserve">, about the management of public affairs, as well as about the chief executive, tend to </w:t>
      </w:r>
      <w:r w:rsidRPr="00E15872">
        <w:rPr>
          <w:rStyle w:val="StyleUnderline"/>
          <w:highlight w:val="cyan"/>
        </w:rPr>
        <w:t>generate a</w:t>
      </w:r>
      <w:r w:rsidRPr="004E432A">
        <w:rPr>
          <w:rStyle w:val="StyleUnderline"/>
        </w:rPr>
        <w:t xml:space="preserve"> </w:t>
      </w:r>
      <w:r w:rsidRPr="004E432A">
        <w:rPr>
          <w:rStyle w:val="Emphasis"/>
        </w:rPr>
        <w:t xml:space="preserve">more </w:t>
      </w:r>
      <w:r w:rsidRPr="00E15872">
        <w:rPr>
          <w:rStyle w:val="Emphasis"/>
          <w:highlight w:val="cyan"/>
        </w:rPr>
        <w:t>optimistic</w:t>
      </w:r>
      <w:r w:rsidRPr="004E432A">
        <w:rPr>
          <w:rStyle w:val="StyleUnderline"/>
        </w:rPr>
        <w:t xml:space="preserve"> business </w:t>
      </w:r>
      <w:r w:rsidRPr="00E15872">
        <w:rPr>
          <w:rStyle w:val="StyleUnderline"/>
          <w:highlight w:val="cyan"/>
        </w:rPr>
        <w:t>environment</w:t>
      </w:r>
      <w:r w:rsidRPr="004E432A">
        <w:rPr>
          <w:rStyle w:val="StyleUnderline"/>
        </w:rPr>
        <w:t xml:space="preserve">, </w:t>
      </w:r>
      <w:r w:rsidRPr="004E432A">
        <w:rPr>
          <w:rStyle w:val="Emphasis"/>
        </w:rPr>
        <w:t xml:space="preserve">positively </w:t>
      </w:r>
      <w:r w:rsidRPr="00E15872">
        <w:rPr>
          <w:rStyle w:val="Emphasis"/>
          <w:highlight w:val="cyan"/>
        </w:rPr>
        <w:t>influencing</w:t>
      </w:r>
      <w:r w:rsidRPr="004E432A">
        <w:rPr>
          <w:rStyle w:val="StyleUnderline"/>
        </w:rPr>
        <w:t xml:space="preserve"> business </w:t>
      </w:r>
      <w:r w:rsidRPr="00E15872">
        <w:rPr>
          <w:rStyle w:val="Emphasis"/>
          <w:highlight w:val="cyan"/>
        </w:rPr>
        <w:t>investment</w:t>
      </w:r>
      <w:r w:rsidRPr="004E432A">
        <w:rPr>
          <w:rStyle w:val="Emphasis"/>
        </w:rPr>
        <w:t xml:space="preserve"> decisions</w:t>
      </w:r>
      <w:r w:rsidRPr="004E432A">
        <w:rPr>
          <w:sz w:val="16"/>
        </w:rPr>
        <w:t xml:space="preserve">. Thus, policymakers should adopt credible economic policies that promote </w:t>
      </w:r>
      <w:r w:rsidRPr="00E15872">
        <w:rPr>
          <w:rStyle w:val="StyleUnderline"/>
          <w:highlight w:val="cyan"/>
        </w:rPr>
        <w:t>a more stable</w:t>
      </w:r>
      <w:r w:rsidRPr="004E432A">
        <w:rPr>
          <w:rStyle w:val="StyleUnderline"/>
        </w:rPr>
        <w:t xml:space="preserve"> business </w:t>
      </w:r>
      <w:r w:rsidRPr="00E15872">
        <w:rPr>
          <w:rStyle w:val="StyleUnderline"/>
          <w:highlight w:val="cyan"/>
        </w:rPr>
        <w:t>environment</w:t>
      </w:r>
      <w:r w:rsidRPr="004E432A">
        <w:rPr>
          <w:rStyle w:val="StyleUnderline"/>
        </w:rPr>
        <w:t xml:space="preserve"> with less uncertainty, </w:t>
      </w:r>
      <w:r w:rsidRPr="00E15872">
        <w:rPr>
          <w:rStyle w:val="Emphasis"/>
          <w:highlight w:val="cyan"/>
        </w:rPr>
        <w:t>allow</w:t>
      </w:r>
      <w:r w:rsidRPr="004E432A">
        <w:rPr>
          <w:sz w:val="16"/>
        </w:rPr>
        <w:t xml:space="preserve">ing </w:t>
      </w:r>
      <w:r w:rsidRPr="00E15872">
        <w:rPr>
          <w:rStyle w:val="StyleUnderline"/>
          <w:highlight w:val="cyan"/>
        </w:rPr>
        <w:t xml:space="preserve">entrepreneurs to </w:t>
      </w:r>
      <w:r w:rsidRPr="00E15872">
        <w:rPr>
          <w:rStyle w:val="Emphasis"/>
          <w:highlight w:val="cyan"/>
        </w:rPr>
        <w:t>plan</w:t>
      </w:r>
      <w:r w:rsidRPr="00E15872">
        <w:rPr>
          <w:rStyle w:val="StyleUnderline"/>
          <w:highlight w:val="cyan"/>
        </w:rPr>
        <w:t xml:space="preserve"> and </w:t>
      </w:r>
      <w:r w:rsidRPr="00E15872">
        <w:rPr>
          <w:rStyle w:val="Emphasis"/>
          <w:highlight w:val="cyan"/>
        </w:rPr>
        <w:t>make</w:t>
      </w:r>
      <w:r w:rsidRPr="004E432A">
        <w:rPr>
          <w:rStyle w:val="Emphasis"/>
        </w:rPr>
        <w:t xml:space="preserve"> investment </w:t>
      </w:r>
      <w:r w:rsidRPr="00E15872">
        <w:rPr>
          <w:rStyle w:val="Emphasis"/>
          <w:highlight w:val="cyan"/>
        </w:rPr>
        <w:t>decisions</w:t>
      </w:r>
      <w:r w:rsidRPr="004E432A">
        <w:rPr>
          <w:sz w:val="16"/>
        </w:rPr>
        <w:t xml:space="preserve"> with a view to a longer time horizon.</w:t>
      </w:r>
    </w:p>
    <w:p w14:paraId="478D4126" w14:textId="77777777" w:rsidR="00036A84" w:rsidRPr="00745529" w:rsidRDefault="00036A84" w:rsidP="00036A84">
      <w:pPr>
        <w:pStyle w:val="Heading4"/>
        <w:rPr>
          <w:rFonts w:cs="Times New Roman"/>
        </w:rPr>
      </w:pPr>
      <w:r w:rsidRPr="00745529">
        <w:rPr>
          <w:rFonts w:cs="Times New Roman"/>
        </w:rPr>
        <w:t xml:space="preserve">Decline </w:t>
      </w:r>
      <w:r w:rsidRPr="00745529">
        <w:rPr>
          <w:rFonts w:cs="Times New Roman"/>
          <w:u w:val="single"/>
        </w:rPr>
        <w:t>cascades</w:t>
      </w:r>
      <w:r w:rsidRPr="00745529">
        <w:rPr>
          <w:rFonts w:cs="Times New Roman"/>
        </w:rPr>
        <w:t>---nuclear war</w:t>
      </w:r>
    </w:p>
    <w:p w14:paraId="110934A3" w14:textId="77777777" w:rsidR="00036A84" w:rsidRPr="00745529" w:rsidRDefault="00036A84" w:rsidP="00036A84">
      <w:r w:rsidRPr="00745529">
        <w:t xml:space="preserve">Dr. Mathew </w:t>
      </w:r>
      <w:proofErr w:type="spellStart"/>
      <w:r w:rsidRPr="00745529">
        <w:rPr>
          <w:rStyle w:val="Style13ptBold"/>
        </w:rPr>
        <w:t>Maavak</w:t>
      </w:r>
      <w:proofErr w:type="spellEnd"/>
      <w:r w:rsidRPr="00745529">
        <w:rPr>
          <w:rStyle w:val="Style13ptBold"/>
        </w:rPr>
        <w:t xml:space="preserve"> 21</w:t>
      </w:r>
      <w:r w:rsidRPr="00745529">
        <w:t xml:space="preserve">, PhD in Risk Foresight from the </w:t>
      </w:r>
      <w:proofErr w:type="spellStart"/>
      <w:r w:rsidRPr="00745529">
        <w:t>Universiti</w:t>
      </w:r>
      <w:proofErr w:type="spellEnd"/>
      <w:r w:rsidRPr="00745529">
        <w:t xml:space="preserve"> </w:t>
      </w:r>
      <w:proofErr w:type="spellStart"/>
      <w:r w:rsidRPr="00745529">
        <w:t>Teknologi</w:t>
      </w:r>
      <w:proofErr w:type="spellEnd"/>
      <w:r w:rsidRPr="00745529">
        <w:t xml:space="preserve"> Malaysia, External Researcher (PLATBIDAFO) at the Kazimieras </w:t>
      </w:r>
      <w:proofErr w:type="spellStart"/>
      <w:r w:rsidRPr="00745529">
        <w:t>Simonavicius</w:t>
      </w:r>
      <w:proofErr w:type="spellEnd"/>
      <w:r w:rsidRPr="00745529">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2934FEEC" w14:textId="77777777" w:rsidR="00036A84" w:rsidRPr="00745529" w:rsidRDefault="00036A84" w:rsidP="00036A84">
      <w:pPr>
        <w:rPr>
          <w:sz w:val="12"/>
          <w:szCs w:val="18"/>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be </w:t>
      </w:r>
      <w:r w:rsidRPr="00745529">
        <w:rPr>
          <w:rStyle w:val="StyleUnderline"/>
          <w:highlight w:val="cyan"/>
        </w:rPr>
        <w:t xml:space="preserve">a </w:t>
      </w:r>
      <w:r w:rsidRPr="00745529">
        <w:rPr>
          <w:rStyle w:val="Emphasis"/>
          <w:highlight w:val="cyan"/>
        </w:rPr>
        <w:t>Second</w:t>
      </w:r>
      <w:r w:rsidRPr="00745529">
        <w:rPr>
          <w:rStyle w:val="Emphasis"/>
        </w:rPr>
        <w:t xml:space="preserve"> Great </w:t>
      </w:r>
      <w:r w:rsidRPr="00745529">
        <w:rPr>
          <w:rStyle w:val="Emphasis"/>
          <w:highlight w:val="cyan"/>
        </w:rPr>
        <w:t>Depression</w:t>
      </w:r>
      <w:r w:rsidRPr="00745529">
        <w:rPr>
          <w:rStyle w:val="StyleUnderline"/>
        </w:rPr>
        <w:t xml:space="preserve"> which, in turn, </w:t>
      </w:r>
      <w:r w:rsidRPr="00745529">
        <w:rPr>
          <w:rStyle w:val="StyleUnderline"/>
          <w:highlight w:val="cyan"/>
        </w:rPr>
        <w:t>will have</w:t>
      </w:r>
      <w:r w:rsidRPr="00745529">
        <w:rPr>
          <w:rStyle w:val="StyleUnderline"/>
        </w:rPr>
        <w:t xml:space="preserve"> </w:t>
      </w:r>
      <w:r w:rsidRPr="00745529">
        <w:rPr>
          <w:rStyle w:val="Emphasis"/>
        </w:rPr>
        <w:t xml:space="preserve">profound </w:t>
      </w:r>
      <w:r w:rsidRPr="00745529">
        <w:rPr>
          <w:rStyle w:val="Emphasis"/>
          <w:highlight w:val="cyan"/>
        </w:rPr>
        <w:t>implications</w:t>
      </w:r>
      <w:r w:rsidRPr="00745529">
        <w:rPr>
          <w:rStyle w:val="StyleUnderline"/>
          <w:highlight w:val="cyan"/>
        </w:rPr>
        <w:t xml:space="preserve"> for </w:t>
      </w:r>
      <w:r w:rsidRPr="00745529">
        <w:rPr>
          <w:rStyle w:val="Emphasis"/>
          <w:highlight w:val="cya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w:t>
      </w:r>
      <w:proofErr w:type="gramStart"/>
      <w:r w:rsidRPr="00745529">
        <w:rPr>
          <w:sz w:val="16"/>
        </w:rPr>
        <w:t>societal</w:t>
      </w:r>
      <w:proofErr w:type="gramEnd"/>
      <w:r w:rsidRPr="00745529">
        <w:rPr>
          <w:sz w:val="16"/>
        </w:rPr>
        <w:t xml:space="preserve"> and technological taxonomy used by the World Economic Forum for its annual global risk forecasts. </w:t>
      </w:r>
      <w:r w:rsidRPr="00745529">
        <w:rPr>
          <w:rStyle w:val="Emphasis"/>
        </w:rPr>
        <w:t xml:space="preserve">Tight </w:t>
      </w:r>
      <w:r w:rsidRPr="00745529">
        <w:rPr>
          <w:rStyle w:val="Emphasis"/>
          <w:highlight w:val="cyan"/>
        </w:rPr>
        <w:t>couplings</w:t>
      </w:r>
      <w:r w:rsidRPr="00745529">
        <w:rPr>
          <w:rStyle w:val="StyleUnderline"/>
          <w:highlight w:val="cyan"/>
        </w:rPr>
        <w:t xml:space="preserve"> in</w:t>
      </w:r>
      <w:r w:rsidRPr="00745529">
        <w:rPr>
          <w:sz w:val="16"/>
        </w:rPr>
        <w:t xml:space="preserve"> our </w:t>
      </w:r>
      <w:r w:rsidRPr="00745529">
        <w:rPr>
          <w:rStyle w:val="Emphasis"/>
          <w:highlight w:val="cyan"/>
        </w:rPr>
        <w:t>global systems</w:t>
      </w:r>
      <w:r w:rsidRPr="00745529">
        <w:rPr>
          <w:rStyle w:val="StyleUnderline"/>
        </w:rPr>
        <w:t xml:space="preserve"> have</w:t>
      </w:r>
      <w:r w:rsidRPr="00745529">
        <w:rPr>
          <w:sz w:val="16"/>
        </w:rPr>
        <w:t xml:space="preserve"> also </w:t>
      </w:r>
      <w:r w:rsidRPr="00745529">
        <w:rPr>
          <w:rStyle w:val="StyleUnderline"/>
          <w:highlight w:val="cyan"/>
        </w:rPr>
        <w:t>enabled risks</w:t>
      </w:r>
      <w:r w:rsidRPr="00745529">
        <w:rPr>
          <w:rStyle w:val="StyleUnderline"/>
        </w:rPr>
        <w:t xml:space="preserve"> accrued </w:t>
      </w:r>
      <w:r w:rsidRPr="00745529">
        <w:rPr>
          <w:rStyle w:val="StyleUnderline"/>
          <w:highlight w:val="cyan"/>
        </w:rPr>
        <w:t xml:space="preserve">in </w:t>
      </w:r>
      <w:r w:rsidRPr="00745529">
        <w:rPr>
          <w:rStyle w:val="Emphasis"/>
          <w:highlight w:val="cyan"/>
        </w:rPr>
        <w:t>one area</w:t>
      </w:r>
      <w:r w:rsidRPr="00745529">
        <w:rPr>
          <w:rStyle w:val="StyleUnderline"/>
          <w:highlight w:val="cyan"/>
        </w:rPr>
        <w:t xml:space="preserve"> to </w:t>
      </w:r>
      <w:r w:rsidRPr="00745529">
        <w:rPr>
          <w:rStyle w:val="Emphasis"/>
          <w:highlight w:val="cyan"/>
        </w:rPr>
        <w:t>snowball</w:t>
      </w:r>
      <w:r w:rsidRPr="00745529">
        <w:rPr>
          <w:rStyle w:val="StyleUnderline"/>
          <w:highlight w:val="cyan"/>
        </w:rPr>
        <w:t xml:space="preserve"> into</w:t>
      </w:r>
      <w:r w:rsidRPr="00745529">
        <w:rPr>
          <w:rStyle w:val="StyleUnderline"/>
        </w:rPr>
        <w:t xml:space="preserve"> a </w:t>
      </w:r>
      <w:r w:rsidRPr="00745529">
        <w:rPr>
          <w:rStyle w:val="Emphasis"/>
          <w:highlight w:val="cyan"/>
        </w:rPr>
        <w:t>full-blown crisis</w:t>
      </w:r>
      <w:r w:rsidRPr="00745529">
        <w:rPr>
          <w:rStyle w:val="StyleUnderline"/>
          <w:highlight w:val="cyan"/>
        </w:rPr>
        <w:t xml:space="preserve"> </w:t>
      </w:r>
      <w:r w:rsidRPr="00745529">
        <w:rPr>
          <w:rStyle w:val="Emphasis"/>
          <w:highlight w:val="cyan"/>
        </w:rPr>
        <w:t>elsewhere</w:t>
      </w:r>
      <w:r w:rsidRPr="00745529">
        <w:rPr>
          <w:sz w:val="12"/>
          <w:szCs w:val="18"/>
        </w:rPr>
        <w:t xml:space="preserve">. The COVID-19 pandemic and its socioeconomic fallouts exemplify this systemic chain-reaction. </w:t>
      </w:r>
      <w:proofErr w:type="spellStart"/>
      <w:r w:rsidRPr="00745529">
        <w:rPr>
          <w:sz w:val="12"/>
          <w:szCs w:val="18"/>
        </w:rPr>
        <w:t>Onceinexorable</w:t>
      </w:r>
      <w:proofErr w:type="spellEnd"/>
      <w:r w:rsidRPr="00745529">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712475EE" w14:textId="77777777" w:rsidR="00036A84" w:rsidRPr="00745529" w:rsidRDefault="00036A84" w:rsidP="00036A84">
      <w:pPr>
        <w:rPr>
          <w:sz w:val="12"/>
          <w:szCs w:val="18"/>
        </w:rPr>
      </w:pPr>
      <w:r w:rsidRPr="00745529">
        <w:rPr>
          <w:sz w:val="12"/>
          <w:szCs w:val="18"/>
        </w:rPr>
        <w:t>Key Words: Global Systems, Emergence, VUCA, COVID-9, Social Instability, Big Tech, Great Reset</w:t>
      </w:r>
    </w:p>
    <w:p w14:paraId="1ECD0F45" w14:textId="77777777" w:rsidR="00036A84" w:rsidRPr="00745529" w:rsidRDefault="00036A84" w:rsidP="00036A84">
      <w:pPr>
        <w:rPr>
          <w:sz w:val="12"/>
          <w:szCs w:val="18"/>
        </w:rPr>
      </w:pPr>
      <w:r w:rsidRPr="00745529">
        <w:rPr>
          <w:sz w:val="12"/>
          <w:szCs w:val="18"/>
        </w:rPr>
        <w:t>INTRODUCTION</w:t>
      </w:r>
    </w:p>
    <w:p w14:paraId="3BCF7B72" w14:textId="77777777" w:rsidR="00036A84" w:rsidRPr="00745529" w:rsidRDefault="00036A84" w:rsidP="00036A84">
      <w:pPr>
        <w:rPr>
          <w:sz w:val="12"/>
          <w:szCs w:val="18"/>
        </w:rPr>
      </w:pPr>
      <w:r w:rsidRPr="00745529">
        <w:rPr>
          <w:sz w:val="12"/>
          <w:szCs w:val="18"/>
        </w:rPr>
        <w:t xml:space="preserve">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sidRPr="00745529">
        <w:rPr>
          <w:sz w:val="12"/>
          <w:szCs w:val="18"/>
        </w:rPr>
        <w:t>complexity</w:t>
      </w:r>
      <w:proofErr w:type="gramEnd"/>
      <w:r w:rsidRPr="00745529">
        <w:rPr>
          <w:sz w:val="12"/>
          <w:szCs w:val="18"/>
        </w:rPr>
        <w:t xml:space="preserve"> and ambiguity (VUCA).</w:t>
      </w:r>
    </w:p>
    <w:p w14:paraId="21BF92CB" w14:textId="77777777" w:rsidR="00036A84" w:rsidRPr="00745529" w:rsidRDefault="00036A84" w:rsidP="00036A84">
      <w:pPr>
        <w:rPr>
          <w:sz w:val="16"/>
        </w:rPr>
      </w:pPr>
      <w:r w:rsidRPr="00745529">
        <w:rPr>
          <w:sz w:val="12"/>
          <w:szCs w:val="18"/>
        </w:rPr>
        <w:t xml:space="preserve">But what exactly is a global system? Our planet itself is an autonomous and </w:t>
      </w:r>
      <w:proofErr w:type="spellStart"/>
      <w:r w:rsidRPr="00745529">
        <w:rPr>
          <w:sz w:val="12"/>
          <w:szCs w:val="18"/>
        </w:rPr>
        <w:t>selfsustaining</w:t>
      </w:r>
      <w:proofErr w:type="spellEnd"/>
      <w:r w:rsidRPr="00745529">
        <w:rPr>
          <w:sz w:val="12"/>
          <w:szCs w:val="18"/>
        </w:rPr>
        <w:t xml:space="preserve"> mega-system, marked by periodic cycles and elemental vagaries.</w:t>
      </w:r>
      <w:r w:rsidRPr="00745529">
        <w:rPr>
          <w:sz w:val="16"/>
        </w:rPr>
        <w:t xml:space="preserve"> Human activities within however are not system isolates as our </w:t>
      </w:r>
      <w:r w:rsidRPr="00745529">
        <w:rPr>
          <w:rStyle w:val="StyleUnderline"/>
          <w:highlight w:val="cyan"/>
        </w:rPr>
        <w:t>banking</w:t>
      </w:r>
      <w:r w:rsidRPr="00745529">
        <w:rPr>
          <w:rStyle w:val="StyleUnderline"/>
        </w:rPr>
        <w:t xml:space="preserve">, utility, </w:t>
      </w:r>
      <w:r w:rsidRPr="00745529">
        <w:rPr>
          <w:rStyle w:val="StyleUnderline"/>
          <w:highlight w:val="cyan"/>
        </w:rPr>
        <w:t xml:space="preserve">farming, </w:t>
      </w:r>
      <w:proofErr w:type="gramStart"/>
      <w:r w:rsidRPr="00745529">
        <w:rPr>
          <w:rStyle w:val="Emphasis"/>
          <w:highlight w:val="cyan"/>
        </w:rPr>
        <w:t>health</w:t>
      </w:r>
      <w:r w:rsidRPr="00745529">
        <w:rPr>
          <w:rStyle w:val="StyleUnderline"/>
        </w:rPr>
        <w:t>care</w:t>
      </w:r>
      <w:proofErr w:type="gramEnd"/>
      <w:r w:rsidRPr="00745529">
        <w:rPr>
          <w:rStyle w:val="StyleUnderline"/>
        </w:rPr>
        <w:t xml:space="preserve"> </w:t>
      </w:r>
      <w:r w:rsidRPr="00745529">
        <w:rPr>
          <w:rStyle w:val="StyleUnderline"/>
          <w:highlight w:val="cyan"/>
        </w:rPr>
        <w:t>and retail</w:t>
      </w:r>
      <w:r w:rsidRPr="00745529">
        <w:rPr>
          <w:rStyle w:val="StyleUnderline"/>
        </w:rPr>
        <w:t xml:space="preserve"> sectors etc. </w:t>
      </w:r>
      <w:r w:rsidRPr="00745529">
        <w:rPr>
          <w:rStyle w:val="StyleUnderline"/>
          <w:highlight w:val="cyan"/>
        </w:rPr>
        <w:t>are</w:t>
      </w:r>
      <w:r w:rsidRPr="00745529">
        <w:rPr>
          <w:rStyle w:val="StyleUnderline"/>
        </w:rPr>
        <w:t xml:space="preserve"> increasingly </w:t>
      </w:r>
      <w:r w:rsidRPr="00745529">
        <w:rPr>
          <w:rStyle w:val="Emphasis"/>
          <w:highlight w:val="cya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McCusker, 2007). Scholars call this phenomenon “emergence”; one where </w:t>
      </w:r>
      <w:r w:rsidRPr="00745529">
        <w:rPr>
          <w:rStyle w:val="StyleUnderline"/>
        </w:rPr>
        <w:t xml:space="preserve">the </w:t>
      </w:r>
      <w:proofErr w:type="spellStart"/>
      <w:r w:rsidRPr="00745529">
        <w:rPr>
          <w:rStyle w:val="StyleUnderline"/>
        </w:rPr>
        <w:t>behaviour</w:t>
      </w:r>
      <w:proofErr w:type="spellEnd"/>
      <w:r w:rsidRPr="00745529">
        <w:rPr>
          <w:rStyle w:val="StyleUnderline"/>
        </w:rPr>
        <w:t xml:space="preserve">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p>
    <w:p w14:paraId="4D6F2912" w14:textId="77777777" w:rsidR="00036A84" w:rsidRPr="00745529" w:rsidRDefault="00036A84" w:rsidP="00036A84">
      <w:pPr>
        <w:rPr>
          <w:sz w:val="12"/>
          <w:szCs w:val="18"/>
        </w:rPr>
      </w:pPr>
      <w:r w:rsidRPr="00745529">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745529">
        <w:rPr>
          <w:sz w:val="12"/>
          <w:szCs w:val="18"/>
        </w:rPr>
        <w:t>products, and</w:t>
      </w:r>
      <w:proofErr w:type="gramEnd"/>
      <w:r w:rsidRPr="00745529">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p>
    <w:p w14:paraId="3C8781A3" w14:textId="77777777" w:rsidR="00036A84" w:rsidRPr="00745529" w:rsidRDefault="00036A84" w:rsidP="00036A84">
      <w:pPr>
        <w:rPr>
          <w:sz w:val="12"/>
          <w:szCs w:val="18"/>
        </w:rPr>
      </w:pPr>
      <w:r w:rsidRPr="00745529">
        <w:rPr>
          <w:sz w:val="12"/>
          <w:szCs w:val="18"/>
        </w:rPr>
        <w:t xml:space="preserve">An initial </w:t>
      </w:r>
      <w:proofErr w:type="gramStart"/>
      <w:r w:rsidRPr="00745529">
        <w:rPr>
          <w:sz w:val="12"/>
          <w:szCs w:val="18"/>
        </w:rPr>
        <w:t>run on</w:t>
      </w:r>
      <w:proofErr w:type="gramEnd"/>
      <w:r w:rsidRPr="00745529">
        <w:rPr>
          <w:sz w:val="12"/>
          <w:szCs w:val="18"/>
        </w:rPr>
        <w:t xml:space="preserve"> respiratory masks has now been eclipsed by rowdy queues at supermarkets and the bankruptcy of small businesses. The entire global population – save for major pockets such as Sweden, Belarus, </w:t>
      </w:r>
      <w:proofErr w:type="gramStart"/>
      <w:r w:rsidRPr="00745529">
        <w:rPr>
          <w:sz w:val="12"/>
          <w:szCs w:val="18"/>
        </w:rPr>
        <w:t>Taiwan</w:t>
      </w:r>
      <w:proofErr w:type="gramEnd"/>
      <w:r w:rsidRPr="00745529">
        <w:rPr>
          <w:sz w:val="12"/>
          <w:szCs w:val="18"/>
        </w:rPr>
        <w:t xml:space="preserve"> and Japan – have been subjected to cyclical lockdowns and quarantines. </w:t>
      </w:r>
      <w:proofErr w:type="gramStart"/>
      <w:r w:rsidRPr="00745529">
        <w:rPr>
          <w:sz w:val="12"/>
          <w:szCs w:val="18"/>
        </w:rPr>
        <w:t>Never before</w:t>
      </w:r>
      <w:proofErr w:type="gramEnd"/>
      <w:r w:rsidRPr="00745529">
        <w:rPr>
          <w:sz w:val="12"/>
          <w:szCs w:val="18"/>
        </w:rPr>
        <w:t xml:space="preserve"> in history have humans faced such a systemic, borderless calamity.</w:t>
      </w:r>
    </w:p>
    <w:p w14:paraId="35852BD9" w14:textId="77777777" w:rsidR="00036A84" w:rsidRPr="00745529" w:rsidRDefault="00036A84" w:rsidP="00036A84">
      <w:pPr>
        <w:rPr>
          <w:sz w:val="12"/>
          <w:szCs w:val="18"/>
        </w:rPr>
      </w:pPr>
      <w:r w:rsidRPr="00745529">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745529">
        <w:rPr>
          <w:sz w:val="12"/>
          <w:szCs w:val="18"/>
        </w:rPr>
        <w:t>systems</w:t>
      </w:r>
      <w:proofErr w:type="gramEnd"/>
      <w:r w:rsidRPr="00745529">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745529">
        <w:rPr>
          <w:sz w:val="12"/>
          <w:szCs w:val="18"/>
        </w:rPr>
        <w:t>Maavak</w:t>
      </w:r>
      <w:proofErr w:type="spellEnd"/>
      <w:r w:rsidRPr="00745529">
        <w:rPr>
          <w:sz w:val="12"/>
          <w:szCs w:val="18"/>
        </w:rPr>
        <w:t xml:space="preserve">, 2019a). As traditional forces of globalization unravel, security professionals should take cognizance of emerging threats through a </w:t>
      </w:r>
      <w:proofErr w:type="gramStart"/>
      <w:r w:rsidRPr="00745529">
        <w:rPr>
          <w:sz w:val="12"/>
          <w:szCs w:val="18"/>
        </w:rPr>
        <w:t>systems</w:t>
      </w:r>
      <w:proofErr w:type="gramEnd"/>
      <w:r w:rsidRPr="00745529">
        <w:rPr>
          <w:sz w:val="12"/>
          <w:szCs w:val="18"/>
        </w:rPr>
        <w:t xml:space="preserve"> thinking approach.</w:t>
      </w:r>
    </w:p>
    <w:p w14:paraId="50EFF14F" w14:textId="77777777" w:rsidR="00036A84" w:rsidRPr="00745529" w:rsidRDefault="00036A84" w:rsidP="00036A84">
      <w:pPr>
        <w:rPr>
          <w:sz w:val="12"/>
          <w:szCs w:val="18"/>
        </w:rPr>
      </w:pPr>
      <w:r w:rsidRPr="00745529">
        <w:rPr>
          <w:sz w:val="12"/>
          <w:szCs w:val="18"/>
        </w:rPr>
        <w:t>METHODOLOGY</w:t>
      </w:r>
    </w:p>
    <w:p w14:paraId="2009367F" w14:textId="77777777" w:rsidR="00036A84" w:rsidRPr="00745529" w:rsidRDefault="00036A84" w:rsidP="00036A84">
      <w:pPr>
        <w:rPr>
          <w:sz w:val="12"/>
          <w:szCs w:val="18"/>
        </w:rPr>
      </w:pP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1C7C74F7" w14:textId="77777777" w:rsidR="00036A84" w:rsidRPr="00745529" w:rsidRDefault="00036A84" w:rsidP="00036A84">
      <w:pPr>
        <w:ind w:left="720"/>
        <w:rPr>
          <w:sz w:val="12"/>
          <w:szCs w:val="18"/>
        </w:rPr>
      </w:pPr>
      <w:r w:rsidRPr="00745529">
        <w:rPr>
          <w:sz w:val="12"/>
          <w:szCs w:val="18"/>
        </w:rPr>
        <w:t>• Diminishing diversity (or increasing homogeneity) of actors in the global system (Boli &amp; Thomas, 1997; Meyer, 2000; Young et al, 2006</w:t>
      </w:r>
      <w:proofErr w:type="gramStart"/>
      <w:r w:rsidRPr="00745529">
        <w:rPr>
          <w:sz w:val="12"/>
          <w:szCs w:val="18"/>
        </w:rPr>
        <w:t>);</w:t>
      </w:r>
      <w:proofErr w:type="gramEnd"/>
    </w:p>
    <w:p w14:paraId="6D9FDE80" w14:textId="77777777" w:rsidR="00036A84" w:rsidRPr="00745529" w:rsidRDefault="00036A84" w:rsidP="00036A84">
      <w:pPr>
        <w:ind w:left="720"/>
        <w:rPr>
          <w:sz w:val="12"/>
          <w:szCs w:val="18"/>
        </w:rPr>
      </w:pPr>
      <w:r w:rsidRPr="00745529">
        <w:rPr>
          <w:sz w:val="12"/>
          <w:szCs w:val="18"/>
        </w:rPr>
        <w:t>• Interconnections in the global system (Homer-Dixon et al, 2015; Lee &amp; Preston, 2012</w:t>
      </w:r>
      <w:proofErr w:type="gramStart"/>
      <w:r w:rsidRPr="00745529">
        <w:rPr>
          <w:sz w:val="12"/>
          <w:szCs w:val="18"/>
        </w:rPr>
        <w:t>);</w:t>
      </w:r>
      <w:proofErr w:type="gramEnd"/>
    </w:p>
    <w:p w14:paraId="2927CC3D" w14:textId="77777777" w:rsidR="00036A84" w:rsidRPr="00745529" w:rsidRDefault="00036A84" w:rsidP="00036A84">
      <w:pPr>
        <w:ind w:left="720"/>
        <w:rPr>
          <w:sz w:val="12"/>
          <w:szCs w:val="18"/>
        </w:rPr>
      </w:pPr>
      <w:r w:rsidRPr="00745529">
        <w:rPr>
          <w:sz w:val="12"/>
          <w:szCs w:val="18"/>
        </w:rPr>
        <w:t xml:space="preserve">• Interactions of actors, </w:t>
      </w:r>
      <w:proofErr w:type="gramStart"/>
      <w:r w:rsidRPr="00745529">
        <w:rPr>
          <w:sz w:val="12"/>
          <w:szCs w:val="18"/>
        </w:rPr>
        <w:t>events</w:t>
      </w:r>
      <w:proofErr w:type="gramEnd"/>
      <w:r w:rsidRPr="00745529">
        <w:rPr>
          <w:sz w:val="12"/>
          <w:szCs w:val="18"/>
        </w:rPr>
        <w:t xml:space="preserve"> and components in the global system (</w:t>
      </w:r>
      <w:proofErr w:type="spellStart"/>
      <w:r w:rsidRPr="00745529">
        <w:rPr>
          <w:sz w:val="12"/>
          <w:szCs w:val="18"/>
        </w:rPr>
        <w:t>Buldyrev</w:t>
      </w:r>
      <w:proofErr w:type="spellEnd"/>
      <w:r w:rsidRPr="00745529">
        <w:rPr>
          <w:sz w:val="12"/>
          <w:szCs w:val="18"/>
        </w:rPr>
        <w:t xml:space="preserve"> et al, 2010; Bashan et al, 2013; Homer-Dixon et al, 2015); and</w:t>
      </w:r>
    </w:p>
    <w:p w14:paraId="76D2FDD3" w14:textId="77777777" w:rsidR="00036A84" w:rsidRPr="00745529" w:rsidRDefault="00036A84" w:rsidP="00036A84">
      <w:pPr>
        <w:ind w:left="720"/>
        <w:rPr>
          <w:sz w:val="12"/>
          <w:szCs w:val="18"/>
        </w:rPr>
      </w:pPr>
      <w:r w:rsidRPr="00745529">
        <w:rPr>
          <w:sz w:val="12"/>
          <w:szCs w:val="18"/>
        </w:rPr>
        <w:t>• Adaptive qualities in particular systems (Bodin &amp; Norberg, 2005; Scheffer et al, 2012) Since scholastic material on this topic remains somewhat inchoate, this paper buttresses many of its contentions through secondary (</w:t>
      </w:r>
      <w:proofErr w:type="gramStart"/>
      <w:r w:rsidRPr="00745529">
        <w:rPr>
          <w:sz w:val="12"/>
          <w:szCs w:val="18"/>
        </w:rPr>
        <w:t>i.e.</w:t>
      </w:r>
      <w:proofErr w:type="gramEnd"/>
      <w:r w:rsidRPr="00745529">
        <w:rPr>
          <w:sz w:val="12"/>
          <w:szCs w:val="18"/>
        </w:rPr>
        <w:t xml:space="preserve"> news/institutional) sources.</w:t>
      </w:r>
    </w:p>
    <w:p w14:paraId="1760744D" w14:textId="77777777" w:rsidR="00036A84" w:rsidRPr="00745529" w:rsidRDefault="00036A84" w:rsidP="00036A84">
      <w:pPr>
        <w:rPr>
          <w:sz w:val="12"/>
          <w:szCs w:val="18"/>
        </w:rPr>
      </w:pPr>
      <w:r w:rsidRPr="00745529">
        <w:rPr>
          <w:sz w:val="12"/>
          <w:szCs w:val="18"/>
        </w:rPr>
        <w:t>ECONOMY</w:t>
      </w:r>
    </w:p>
    <w:p w14:paraId="6A5A7022" w14:textId="77777777" w:rsidR="00036A84" w:rsidRPr="00745529" w:rsidRDefault="00036A84" w:rsidP="00036A84">
      <w:pPr>
        <w:rPr>
          <w:sz w:val="16"/>
        </w:rPr>
      </w:pPr>
      <w:r w:rsidRPr="00745529">
        <w:rPr>
          <w:sz w:val="16"/>
        </w:rPr>
        <w:t>According to Professor Stanislaw Drozdz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p>
    <w:p w14:paraId="2A8CB11A" w14:textId="77777777" w:rsidR="00036A84" w:rsidRPr="00745529" w:rsidRDefault="00036A84" w:rsidP="00036A84">
      <w:pPr>
        <w:rPr>
          <w:sz w:val="12"/>
          <w:szCs w:val="18"/>
        </w:rPr>
      </w:pP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p>
    <w:p w14:paraId="727309BC" w14:textId="77777777" w:rsidR="00036A84" w:rsidRPr="00745529" w:rsidRDefault="00036A84" w:rsidP="00036A84">
      <w:pPr>
        <w:rPr>
          <w:sz w:val="12"/>
          <w:szCs w:val="18"/>
        </w:rPr>
      </w:pP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42496297" w14:textId="77777777" w:rsidR="00036A84" w:rsidRPr="00745529" w:rsidRDefault="00036A84" w:rsidP="00036A84">
      <w:pPr>
        <w:rPr>
          <w:sz w:val="12"/>
          <w:szCs w:val="18"/>
        </w:rPr>
      </w:pP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745529">
        <w:rPr>
          <w:sz w:val="12"/>
          <w:szCs w:val="18"/>
        </w:rPr>
        <w:t>Maavak</w:t>
      </w:r>
      <w:proofErr w:type="spellEnd"/>
      <w:r w:rsidRPr="00745529">
        <w:rPr>
          <w:sz w:val="12"/>
          <w:szCs w:val="18"/>
        </w:rPr>
        <w:t>, 2012; DCDC, 2007).</w:t>
      </w:r>
    </w:p>
    <w:p w14:paraId="145806E9" w14:textId="77777777" w:rsidR="00036A84" w:rsidRPr="00745529" w:rsidRDefault="00036A84" w:rsidP="00036A84">
      <w:pPr>
        <w:rPr>
          <w:sz w:val="16"/>
        </w:rPr>
      </w:pPr>
      <w:r w:rsidRPr="00745529">
        <w:rPr>
          <w:rStyle w:val="StyleUnderline"/>
          <w:highlight w:val="cya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745529">
        <w:rPr>
          <w:rStyle w:val="StyleUnderline"/>
          <w:highlight w:val="cyan"/>
        </w:rPr>
        <w:t>induce</w:t>
      </w:r>
      <w:r w:rsidRPr="00745529">
        <w:rPr>
          <w:rStyle w:val="StyleUnderline"/>
        </w:rPr>
        <w:t xml:space="preserve"> </w:t>
      </w:r>
      <w:r w:rsidRPr="00745529">
        <w:rPr>
          <w:rStyle w:val="Emphasis"/>
        </w:rPr>
        <w:t xml:space="preserve">radical </w:t>
      </w:r>
      <w:r w:rsidRPr="00745529">
        <w:rPr>
          <w:rStyle w:val="Emphasis"/>
          <w:highlight w:val="cya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p>
    <w:p w14:paraId="100DDA23" w14:textId="77777777" w:rsidR="00036A84" w:rsidRPr="00745529" w:rsidRDefault="00036A84" w:rsidP="00036A84">
      <w:pPr>
        <w:rPr>
          <w:sz w:val="16"/>
        </w:rPr>
      </w:pP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w:t>
      </w:r>
      <w:proofErr w:type="gramStart"/>
      <w:r w:rsidRPr="00745529">
        <w:rPr>
          <w:sz w:val="16"/>
        </w:rPr>
        <w:t>in particular the</w:t>
      </w:r>
      <w:proofErr w:type="gramEnd"/>
      <w:r w:rsidRPr="00745529">
        <w:rPr>
          <w:sz w:val="16"/>
        </w:rPr>
        <w:t xml:space="preserve"> 1938 Munich Agreement which ceded Czechoslovakia’s Sudetenland to Nazi Germany. As Fico reiterated (Dudik &amp; Tomek, 2019):</w:t>
      </w:r>
    </w:p>
    <w:p w14:paraId="7E761ABF" w14:textId="77777777" w:rsidR="00036A84" w:rsidRPr="00745529" w:rsidRDefault="00036A84" w:rsidP="00036A84">
      <w:pPr>
        <w:ind w:left="720"/>
        <w:rPr>
          <w:sz w:val="16"/>
        </w:rPr>
      </w:pP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13ED0DC5" w14:textId="77777777" w:rsidR="00036A84" w:rsidRPr="00745529" w:rsidRDefault="00036A84" w:rsidP="00036A84">
      <w:pPr>
        <w:rPr>
          <w:sz w:val="16"/>
        </w:rPr>
      </w:pPr>
      <w:r w:rsidRPr="00745529">
        <w:rPr>
          <w:sz w:val="16"/>
        </w:rPr>
        <w:t xml:space="preserve">President Aleksandar Vucic of Serbia (a non-NATO nation) justified his central bank’s gold-repatriation program by hinting at economic headwinds ahead: “We see in which direction the crisis in the world is moving” (Dudik &amp; Tomek, 2019). Indeed, </w:t>
      </w:r>
      <w:r w:rsidRPr="00745529">
        <w:rPr>
          <w:rStyle w:val="StyleUnderline"/>
          <w:highlight w:val="cyan"/>
        </w:rPr>
        <w:t>with</w:t>
      </w:r>
      <w:r w:rsidRPr="00745529">
        <w:rPr>
          <w:rStyle w:val="StyleUnderline"/>
        </w:rPr>
        <w:t xml:space="preserve"> two global </w:t>
      </w:r>
      <w:proofErr w:type="spellStart"/>
      <w:r w:rsidRPr="00745529">
        <w:rPr>
          <w:rStyle w:val="StyleUnderline"/>
        </w:rPr>
        <w:t>Titanics</w:t>
      </w:r>
      <w:proofErr w:type="spellEnd"/>
      <w:r w:rsidRPr="00745529">
        <w:rPr>
          <w:rStyle w:val="StyleUnderline"/>
        </w:rPr>
        <w:t xml:space="preserve"> – the </w:t>
      </w:r>
      <w:r w:rsidRPr="00745529">
        <w:rPr>
          <w:rStyle w:val="Emphasis"/>
          <w:highlight w:val="cyan"/>
        </w:rPr>
        <w:t>U</w:t>
      </w:r>
      <w:r w:rsidRPr="00745529">
        <w:rPr>
          <w:sz w:val="16"/>
        </w:rPr>
        <w:t xml:space="preserve">nited </w:t>
      </w:r>
      <w:r w:rsidRPr="00745529">
        <w:rPr>
          <w:rStyle w:val="Emphasis"/>
          <w:highlight w:val="cyan"/>
        </w:rPr>
        <w:t>S</w:t>
      </w:r>
      <w:r w:rsidRPr="00745529">
        <w:rPr>
          <w:sz w:val="16"/>
        </w:rPr>
        <w:t xml:space="preserve">tates </w:t>
      </w:r>
      <w:r w:rsidRPr="00745529">
        <w:rPr>
          <w:rStyle w:val="StyleUnderline"/>
          <w:highlight w:val="cya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745529">
        <w:rPr>
          <w:rStyle w:val="Emphasis"/>
          <w:highlight w:val="cyan"/>
        </w:rPr>
        <w:t>ripples</w:t>
      </w:r>
      <w:r w:rsidRPr="00745529">
        <w:rPr>
          <w:rStyle w:val="StyleUnderline"/>
          <w:highlight w:val="cya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p>
    <w:p w14:paraId="08360620" w14:textId="77777777" w:rsidR="00036A84" w:rsidRPr="00745529" w:rsidRDefault="00036A84" w:rsidP="00036A84">
      <w:pPr>
        <w:rPr>
          <w:sz w:val="12"/>
          <w:szCs w:val="18"/>
        </w:rPr>
      </w:pP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1B95BF03" w14:textId="77777777" w:rsidR="00036A84" w:rsidRPr="00745529" w:rsidRDefault="00036A84" w:rsidP="00036A84">
      <w:pPr>
        <w:rPr>
          <w:sz w:val="12"/>
          <w:szCs w:val="18"/>
        </w:rPr>
      </w:pPr>
      <w:r w:rsidRPr="00745529">
        <w:rPr>
          <w:sz w:val="12"/>
          <w:szCs w:val="18"/>
        </w:rPr>
        <w:t xml:space="preserve">In the final analysis, COVID-19 is not the root cause of the current global economic turmoil; it is merely an accelerant to a burning house of cards that was left </w:t>
      </w:r>
      <w:proofErr w:type="spellStart"/>
      <w:r w:rsidRPr="00745529">
        <w:rPr>
          <w:sz w:val="12"/>
          <w:szCs w:val="18"/>
        </w:rPr>
        <w:t>smouldering</w:t>
      </w:r>
      <w:proofErr w:type="spellEnd"/>
      <w:r w:rsidRPr="00745529">
        <w:rPr>
          <w:sz w:val="12"/>
          <w:szCs w:val="18"/>
        </w:rPr>
        <w:t xml:space="preserve"> since the 2008 Great Recession (</w:t>
      </w:r>
      <w:proofErr w:type="spellStart"/>
      <w:r w:rsidRPr="00745529">
        <w:rPr>
          <w:sz w:val="12"/>
          <w:szCs w:val="18"/>
        </w:rPr>
        <w:t>Maavak</w:t>
      </w:r>
      <w:proofErr w:type="spellEnd"/>
      <w:r w:rsidRPr="00745529">
        <w:rPr>
          <w:sz w:val="12"/>
          <w:szCs w:val="18"/>
        </w:rPr>
        <w:t xml:space="preserve">, 2020a). We also see how the four main pillars of systems thinking (diversity, interconnectivity, interactivity and “adaptivity”) form the mise </w:t>
      </w:r>
      <w:proofErr w:type="spellStart"/>
      <w:r w:rsidRPr="00745529">
        <w:rPr>
          <w:sz w:val="12"/>
          <w:szCs w:val="18"/>
        </w:rPr>
        <w:t>en</w:t>
      </w:r>
      <w:proofErr w:type="spellEnd"/>
      <w:r w:rsidRPr="00745529">
        <w:rPr>
          <w:sz w:val="12"/>
          <w:szCs w:val="18"/>
        </w:rPr>
        <w:t xml:space="preserve"> scene in a VUCA decade.</w:t>
      </w:r>
    </w:p>
    <w:p w14:paraId="5ACD9135" w14:textId="77777777" w:rsidR="00036A84" w:rsidRPr="00745529" w:rsidRDefault="00036A84" w:rsidP="00036A84">
      <w:pPr>
        <w:rPr>
          <w:sz w:val="12"/>
          <w:szCs w:val="18"/>
        </w:rPr>
      </w:pPr>
      <w:r w:rsidRPr="00745529">
        <w:rPr>
          <w:sz w:val="12"/>
          <w:szCs w:val="18"/>
        </w:rPr>
        <w:t>ENVIRONMENTAL</w:t>
      </w:r>
    </w:p>
    <w:p w14:paraId="1B488429" w14:textId="77777777" w:rsidR="00036A84" w:rsidRPr="00745529" w:rsidRDefault="00036A84" w:rsidP="00036A84">
      <w:pPr>
        <w:rPr>
          <w:sz w:val="16"/>
        </w:rPr>
      </w:pP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745529">
        <w:rPr>
          <w:rStyle w:val="StyleUnderline"/>
          <w:highlight w:val="cyan"/>
        </w:rPr>
        <w:t>Think of</w:t>
      </w:r>
      <w:r w:rsidRPr="00745529">
        <w:rPr>
          <w:rStyle w:val="StyleUnderline"/>
        </w:rPr>
        <w:t xml:space="preserve"> a </w:t>
      </w:r>
      <w:r w:rsidRPr="00745529">
        <w:rPr>
          <w:rStyle w:val="Emphasis"/>
          <w:highlight w:val="cyan"/>
        </w:rPr>
        <w:t>debt-laden</w:t>
      </w:r>
      <w:r w:rsidRPr="00745529">
        <w:rPr>
          <w:rStyle w:val="StyleUnderline"/>
          <w:highlight w:val="cyan"/>
        </w:rPr>
        <w:t xml:space="preserve"> workforce at</w:t>
      </w:r>
      <w:r w:rsidRPr="00745529">
        <w:rPr>
          <w:rStyle w:val="StyleUnderline"/>
        </w:rPr>
        <w:t xml:space="preserve"> sensitive </w:t>
      </w:r>
      <w:r w:rsidRPr="00745529">
        <w:rPr>
          <w:rStyle w:val="Emphasis"/>
          <w:highlight w:val="cyan"/>
        </w:rPr>
        <w:t>nuclear</w:t>
      </w:r>
      <w:r w:rsidRPr="00745529">
        <w:rPr>
          <w:rStyle w:val="StyleUnderline"/>
          <w:highlight w:val="cyan"/>
        </w:rPr>
        <w:t xml:space="preserve"> and </w:t>
      </w:r>
      <w:r w:rsidRPr="00745529">
        <w:rPr>
          <w:rStyle w:val="Emphasis"/>
          <w:highlight w:val="cyan"/>
        </w:rPr>
        <w:t>chemical plants</w:t>
      </w:r>
      <w:r w:rsidRPr="00745529">
        <w:rPr>
          <w:rStyle w:val="StyleUnderline"/>
        </w:rPr>
        <w:t xml:space="preserve">, along </w:t>
      </w:r>
      <w:r w:rsidRPr="00745529">
        <w:rPr>
          <w:rStyle w:val="StyleUnderline"/>
          <w:highlight w:val="cyan"/>
        </w:rPr>
        <w:t>with a</w:t>
      </w:r>
      <w:r w:rsidRPr="00745529">
        <w:rPr>
          <w:rStyle w:val="StyleUnderline"/>
        </w:rPr>
        <w:t xml:space="preserve"> concomitant </w:t>
      </w:r>
      <w:r w:rsidRPr="00745529">
        <w:rPr>
          <w:rStyle w:val="Emphasis"/>
          <w:highlight w:val="cyan"/>
        </w:rPr>
        <w:t>surge</w:t>
      </w:r>
      <w:r w:rsidRPr="00745529">
        <w:rPr>
          <w:rStyle w:val="StyleUnderline"/>
          <w:highlight w:val="cyan"/>
        </w:rPr>
        <w:t xml:space="preserve"> in</w:t>
      </w:r>
      <w:r w:rsidRPr="00745529">
        <w:rPr>
          <w:rStyle w:val="StyleUnderline"/>
        </w:rPr>
        <w:t xml:space="preserve"> </w:t>
      </w:r>
      <w:r w:rsidRPr="00745529">
        <w:rPr>
          <w:rStyle w:val="Emphasis"/>
        </w:rPr>
        <w:t xml:space="preserve">industrial </w:t>
      </w:r>
      <w:r w:rsidRPr="00745529">
        <w:rPr>
          <w:rStyle w:val="Emphasis"/>
          <w:highlight w:val="cya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p>
    <w:p w14:paraId="4802CD92" w14:textId="77777777" w:rsidR="00036A84" w:rsidRPr="00745529" w:rsidRDefault="00036A84" w:rsidP="00036A84">
      <w:pPr>
        <w:ind w:left="720"/>
        <w:rPr>
          <w:sz w:val="16"/>
        </w:rPr>
      </w:pP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2E95281E" w14:textId="77777777" w:rsidR="00036A84" w:rsidRPr="00745529" w:rsidRDefault="00036A84" w:rsidP="00036A84">
      <w:pPr>
        <w:rPr>
          <w:sz w:val="16"/>
        </w:rPr>
      </w:pP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745529">
        <w:rPr>
          <w:sz w:val="16"/>
        </w:rPr>
        <w:t>tonnes</w:t>
      </w:r>
      <w:proofErr w:type="spellEnd"/>
      <w:r w:rsidRPr="00745529">
        <w:rPr>
          <w:sz w:val="16"/>
        </w:rPr>
        <w:t xml:space="preserve"> of ammonium nitrate had nearly levelled the city of Beirut, Lebanon, on Aug 4</w:t>
      </w:r>
      <w:proofErr w:type="gramStart"/>
      <w:r w:rsidRPr="00745529">
        <w:rPr>
          <w:sz w:val="16"/>
        </w:rPr>
        <w:t xml:space="preserve"> 2020</w:t>
      </w:r>
      <w:proofErr w:type="gramEnd"/>
      <w:r w:rsidRPr="00745529">
        <w:rPr>
          <w:sz w:val="16"/>
        </w:rPr>
        <w:t>. The explosion left 204 dead; 7,500 injured; US$15 billion in property damages; and an estimated 300,000 people homeless (Urbina, 2020). The environmental costs have yet to be adequately tabulated.</w:t>
      </w:r>
    </w:p>
    <w:p w14:paraId="2B30C4B7" w14:textId="77777777" w:rsidR="00036A84" w:rsidRPr="00745529" w:rsidRDefault="00036A84" w:rsidP="00036A84">
      <w:pPr>
        <w:rPr>
          <w:sz w:val="16"/>
        </w:rPr>
      </w:pPr>
      <w:r w:rsidRPr="00745529">
        <w:rPr>
          <w:sz w:val="16"/>
        </w:rPr>
        <w:t xml:space="preserve">Environmental disasters are more attributable to Black Swan events, systems </w:t>
      </w:r>
      <w:proofErr w:type="gramStart"/>
      <w:r w:rsidRPr="00745529">
        <w:rPr>
          <w:sz w:val="16"/>
        </w:rPr>
        <w:t>breakdowns</w:t>
      </w:r>
      <w:proofErr w:type="gramEnd"/>
      <w:r w:rsidRPr="00745529">
        <w:rPr>
          <w:sz w:val="16"/>
        </w:rPr>
        <w:t xml:space="preserve"> and corporate greed rather than to mundane human activity.</w:t>
      </w:r>
    </w:p>
    <w:p w14:paraId="08F774B4" w14:textId="77777777" w:rsidR="00036A84" w:rsidRPr="00745529" w:rsidRDefault="00036A84" w:rsidP="00036A84">
      <w:pPr>
        <w:rPr>
          <w:sz w:val="12"/>
          <w:szCs w:val="18"/>
        </w:rPr>
      </w:pP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w:t>
      </w:r>
      <w:proofErr w:type="spellStart"/>
      <w:r w:rsidRPr="00745529">
        <w:rPr>
          <w:sz w:val="16"/>
        </w:rPr>
        <w:t>Korowicz</w:t>
      </w:r>
      <w:proofErr w:type="spellEnd"/>
      <w:r w:rsidRPr="00745529">
        <w:rPr>
          <w:sz w:val="16"/>
        </w:rPr>
        <w:t xml:space="preserve">,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xml:space="preserve">. This will further stress senior executives, workers, </w:t>
      </w:r>
      <w:proofErr w:type="gramStart"/>
      <w:r w:rsidRPr="00745529">
        <w:rPr>
          <w:sz w:val="12"/>
          <w:szCs w:val="18"/>
        </w:rPr>
        <w:t>machines</w:t>
      </w:r>
      <w:proofErr w:type="gramEnd"/>
      <w:r w:rsidRPr="00745529">
        <w:rPr>
          <w:sz w:val="12"/>
          <w:szCs w:val="18"/>
        </w:rPr>
        <w:t xml:space="preserve"> and a variety of computerized systems. The trickle-down effects will likely include substandard products, contaminated food and a general lowering in health and safety standards (</w:t>
      </w:r>
      <w:proofErr w:type="spellStart"/>
      <w:r w:rsidRPr="00745529">
        <w:rPr>
          <w:sz w:val="12"/>
          <w:szCs w:val="18"/>
        </w:rPr>
        <w:t>Maavak</w:t>
      </w:r>
      <w:proofErr w:type="spellEnd"/>
      <w:r w:rsidRPr="00745529">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745529">
        <w:rPr>
          <w:sz w:val="12"/>
          <w:szCs w:val="18"/>
        </w:rPr>
        <w:t>Liacko</w:t>
      </w:r>
      <w:proofErr w:type="spellEnd"/>
      <w:r w:rsidRPr="00745529">
        <w:rPr>
          <w:sz w:val="12"/>
          <w:szCs w:val="18"/>
        </w:rPr>
        <w:t>, 2021).</w:t>
      </w:r>
    </w:p>
    <w:p w14:paraId="1844D72A" w14:textId="77777777" w:rsidR="00036A84" w:rsidRPr="00745529" w:rsidRDefault="00036A84" w:rsidP="00036A84">
      <w:pPr>
        <w:rPr>
          <w:sz w:val="12"/>
          <w:szCs w:val="18"/>
        </w:rPr>
      </w:pPr>
      <w:r w:rsidRPr="00745529">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745529">
        <w:rPr>
          <w:sz w:val="12"/>
          <w:szCs w:val="18"/>
        </w:rPr>
        <w:t>Citarum</w:t>
      </w:r>
      <w:proofErr w:type="spellEnd"/>
      <w:r w:rsidRPr="00745529">
        <w:rPr>
          <w:sz w:val="12"/>
          <w:szCs w:val="18"/>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745529">
        <w:rPr>
          <w:sz w:val="12"/>
          <w:szCs w:val="18"/>
        </w:rPr>
        <w:t>bronchitis</w:t>
      </w:r>
      <w:proofErr w:type="gramEnd"/>
      <w:r w:rsidRPr="00745529">
        <w:rPr>
          <w:sz w:val="12"/>
          <w:szCs w:val="18"/>
        </w:rPr>
        <w:t xml:space="preserve"> and cancer (DW, 2020). It is also in cauldrons like the </w:t>
      </w:r>
      <w:proofErr w:type="spellStart"/>
      <w:r w:rsidRPr="00745529">
        <w:rPr>
          <w:sz w:val="12"/>
          <w:szCs w:val="18"/>
        </w:rPr>
        <w:t>Citarum</w:t>
      </w:r>
      <w:proofErr w:type="spellEnd"/>
      <w:r w:rsidRPr="00745529">
        <w:rPr>
          <w:sz w:val="12"/>
          <w:szCs w:val="18"/>
        </w:rPr>
        <w:t xml:space="preserve"> River where pathogens may mutate with emergent ramifications.</w:t>
      </w:r>
    </w:p>
    <w:p w14:paraId="23FF1B75" w14:textId="77777777" w:rsidR="00036A84" w:rsidRPr="00745529" w:rsidRDefault="00036A84" w:rsidP="00036A84">
      <w:pPr>
        <w:rPr>
          <w:sz w:val="12"/>
          <w:szCs w:val="18"/>
        </w:rPr>
      </w:pPr>
      <w:r w:rsidRPr="00745529">
        <w:rPr>
          <w:sz w:val="12"/>
          <w:szCs w:val="18"/>
        </w:rPr>
        <w:t xml:space="preserve">On an equally alarming note, depressed economic conditions have traditionally provided a waste disposal boon for organized crime elements. Throughout 1980s, the </w:t>
      </w:r>
      <w:proofErr w:type="spellStart"/>
      <w:r w:rsidRPr="00745529">
        <w:rPr>
          <w:sz w:val="12"/>
          <w:szCs w:val="18"/>
        </w:rPr>
        <w:t>Calabriabased</w:t>
      </w:r>
      <w:proofErr w:type="spellEnd"/>
      <w:r w:rsidRPr="00745529">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(Knaup, 2008).</w:t>
      </w:r>
    </w:p>
    <w:p w14:paraId="0CCD2FFF" w14:textId="77777777" w:rsidR="00036A84" w:rsidRPr="00745529" w:rsidRDefault="00036A84" w:rsidP="00036A84">
      <w:pPr>
        <w:rPr>
          <w:sz w:val="12"/>
          <w:szCs w:val="18"/>
        </w:rPr>
      </w:pPr>
      <w:r w:rsidRPr="00745529">
        <w:rPr>
          <w:sz w:val="12"/>
          <w:szCs w:val="18"/>
        </w:rPr>
        <w:t xml:space="preserve">The coast of Somalia is now a maritime </w:t>
      </w:r>
      <w:proofErr w:type="gramStart"/>
      <w:r w:rsidRPr="00745529">
        <w:rPr>
          <w:sz w:val="12"/>
          <w:szCs w:val="18"/>
        </w:rPr>
        <w:t>hotspot, and</w:t>
      </w:r>
      <w:proofErr w:type="gramEnd"/>
      <w:r w:rsidRPr="00745529">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745529">
        <w:rPr>
          <w:sz w:val="12"/>
          <w:szCs w:val="18"/>
        </w:rPr>
        <w:t>interactions</w:t>
      </w:r>
      <w:proofErr w:type="gramEnd"/>
      <w:r w:rsidRPr="00745529">
        <w:rPr>
          <w:sz w:val="12"/>
          <w:szCs w:val="18"/>
        </w:rPr>
        <w:t xml:space="preserve"> and adaptations in a system under study – as outlined in the methodology section.</w:t>
      </w:r>
    </w:p>
    <w:p w14:paraId="36B710F8" w14:textId="77777777" w:rsidR="00036A84" w:rsidRPr="00745529" w:rsidRDefault="00036A84" w:rsidP="00036A84">
      <w:pPr>
        <w:rPr>
          <w:sz w:val="16"/>
        </w:rPr>
      </w:pPr>
      <w:r w:rsidRPr="00745529">
        <w:rPr>
          <w:sz w:val="12"/>
          <w:szCs w:val="18"/>
        </w:rPr>
        <w:t xml:space="preserve">Environmentally-devastating industrial sabotages – whether by disgruntled workers, industrial competitors, ideological </w:t>
      </w:r>
      <w:proofErr w:type="gramStart"/>
      <w:r w:rsidRPr="00745529">
        <w:rPr>
          <w:sz w:val="12"/>
          <w:szCs w:val="18"/>
        </w:rPr>
        <w:t>maniacs</w:t>
      </w:r>
      <w:proofErr w:type="gramEnd"/>
      <w:r w:rsidRPr="00745529">
        <w:rPr>
          <w:sz w:val="12"/>
          <w:szCs w:val="18"/>
        </w:rPr>
        <w:t xml:space="preserve">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p>
    <w:p w14:paraId="2812D0F0" w14:textId="77777777" w:rsidR="00036A84" w:rsidRPr="00745529" w:rsidRDefault="00036A84" w:rsidP="00036A84">
      <w:pPr>
        <w:rPr>
          <w:sz w:val="16"/>
        </w:rPr>
      </w:pPr>
      <w:r w:rsidRPr="00745529">
        <w:rPr>
          <w:sz w:val="16"/>
        </w:rPr>
        <w:t>GEOPOLITICAL</w:t>
      </w:r>
    </w:p>
    <w:p w14:paraId="74E64EAB" w14:textId="77777777" w:rsidR="00036A84" w:rsidRPr="00745529" w:rsidRDefault="00036A84" w:rsidP="00036A84">
      <w:pPr>
        <w:rPr>
          <w:sz w:val="16"/>
        </w:rPr>
      </w:pPr>
      <w:r w:rsidRPr="00745529">
        <w:rPr>
          <w:rStyle w:val="StyleUnderline"/>
        </w:rPr>
        <w:t xml:space="preserve">The </w:t>
      </w:r>
      <w:r w:rsidRPr="00745529">
        <w:rPr>
          <w:rStyle w:val="Emphasis"/>
        </w:rPr>
        <w:t xml:space="preserve">primary </w:t>
      </w:r>
      <w:r w:rsidRPr="00745529">
        <w:rPr>
          <w:rStyle w:val="Emphasis"/>
          <w:highlight w:val="cyan"/>
        </w:rPr>
        <w:t>catalyst</w:t>
      </w:r>
      <w:r w:rsidRPr="00745529">
        <w:rPr>
          <w:rStyle w:val="StyleUnderline"/>
          <w:highlight w:val="cyan"/>
        </w:rPr>
        <w:t xml:space="preserve"> behind </w:t>
      </w:r>
      <w:r w:rsidRPr="00745529">
        <w:rPr>
          <w:rStyle w:val="Emphasis"/>
          <w:highlight w:val="cyan"/>
        </w:rPr>
        <w:t>WWII</w:t>
      </w:r>
      <w:r w:rsidRPr="00745529">
        <w:rPr>
          <w:rStyle w:val="StyleUnderline"/>
          <w:highlight w:val="cyan"/>
        </w:rPr>
        <w:t xml:space="preserve"> was</w:t>
      </w:r>
      <w:r w:rsidRPr="00745529">
        <w:rPr>
          <w:rStyle w:val="StyleUnderline"/>
        </w:rPr>
        <w:t xml:space="preserve"> the </w:t>
      </w:r>
      <w:r w:rsidRPr="00745529">
        <w:rPr>
          <w:rStyle w:val="Emphasis"/>
        </w:rPr>
        <w:t xml:space="preserve">Great </w:t>
      </w:r>
      <w:r w:rsidRPr="00745529">
        <w:rPr>
          <w:rStyle w:val="Emphasis"/>
          <w:highlight w:val="cyan"/>
        </w:rPr>
        <w:t>Depression</w:t>
      </w:r>
      <w:r w:rsidRPr="00745529">
        <w:rPr>
          <w:sz w:val="16"/>
        </w:rPr>
        <w:t xml:space="preserve">. Since </w:t>
      </w:r>
      <w:r w:rsidRPr="00745529">
        <w:rPr>
          <w:rStyle w:val="StyleUnderline"/>
          <w:highlight w:val="cyan"/>
        </w:rPr>
        <w:t>history</w:t>
      </w:r>
      <w:r w:rsidRPr="00745529">
        <w:rPr>
          <w:rStyle w:val="StyleUnderline"/>
        </w:rPr>
        <w:t xml:space="preserve"> often </w:t>
      </w:r>
      <w:r w:rsidRPr="00745529">
        <w:rPr>
          <w:rStyle w:val="Emphasis"/>
          <w:highlight w:val="cya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745529">
        <w:rPr>
          <w:rStyle w:val="StyleUnderline"/>
          <w:highlight w:val="cyan"/>
        </w:rPr>
        <w:t>Anti-Semitism</w:t>
      </w:r>
      <w:r w:rsidRPr="00745529">
        <w:rPr>
          <w:sz w:val="16"/>
        </w:rPr>
        <w:t xml:space="preserve"> – a societal risk on its own – </w:t>
      </w:r>
      <w:r w:rsidRPr="00745529">
        <w:rPr>
          <w:rStyle w:val="StyleUnderline"/>
          <w:highlight w:val="cyan"/>
        </w:rPr>
        <w:t>may</w:t>
      </w:r>
      <w:r w:rsidRPr="00745529">
        <w:rPr>
          <w:rStyle w:val="StyleUnderline"/>
        </w:rPr>
        <w:t xml:space="preserve"> reach alarming proportions</w:t>
      </w:r>
      <w:r w:rsidRPr="00745529">
        <w:rPr>
          <w:sz w:val="16"/>
        </w:rPr>
        <w:t xml:space="preserve"> in the West (Reuters, 2019), </w:t>
      </w:r>
      <w:r w:rsidRPr="00745529">
        <w:rPr>
          <w:rStyle w:val="StyleUnderline"/>
        </w:rPr>
        <w:t xml:space="preserve">possibly </w:t>
      </w:r>
      <w:r w:rsidRPr="00745529">
        <w:rPr>
          <w:rStyle w:val="Emphasis"/>
          <w:highlight w:val="cyan"/>
        </w:rPr>
        <w:t>forc</w:t>
      </w:r>
      <w:r w:rsidRPr="00745529">
        <w:rPr>
          <w:rStyle w:val="StyleUnderline"/>
        </w:rPr>
        <w:t xml:space="preserve">ing </w:t>
      </w:r>
      <w:r w:rsidRPr="00745529">
        <w:rPr>
          <w:rStyle w:val="StyleUnderline"/>
          <w:highlight w:val="cyan"/>
        </w:rPr>
        <w:t>Israel</w:t>
      </w:r>
      <w:r w:rsidRPr="00745529">
        <w:rPr>
          <w:rStyle w:val="StyleUnderline"/>
        </w:rPr>
        <w:t xml:space="preserve"> to undertake </w:t>
      </w:r>
      <w:r w:rsidRPr="00745529">
        <w:rPr>
          <w:rStyle w:val="Emphasis"/>
          <w:highlight w:val="cyan"/>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745529">
        <w:rPr>
          <w:rStyle w:val="Emphasis"/>
          <w:highlight w:val="cya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p>
    <w:p w14:paraId="4264DAE6" w14:textId="77777777" w:rsidR="00036A84" w:rsidRPr="00745529" w:rsidRDefault="00036A84" w:rsidP="00036A84">
      <w:pPr>
        <w:rPr>
          <w:sz w:val="16"/>
        </w:rPr>
      </w:pPr>
      <w:r w:rsidRPr="00745529">
        <w:rPr>
          <w:rStyle w:val="StyleUnderline"/>
        </w:rPr>
        <w:t xml:space="preserve">Contemporary geopolitical risks </w:t>
      </w:r>
      <w:r w:rsidRPr="00745529">
        <w:rPr>
          <w:rStyle w:val="StyleUnderline"/>
          <w:highlight w:val="cyan"/>
        </w:rPr>
        <w:t>include</w:t>
      </w:r>
      <w:r w:rsidRPr="00745529">
        <w:rPr>
          <w:rStyle w:val="StyleUnderline"/>
        </w:rPr>
        <w:t xml:space="preserve"> a possible </w:t>
      </w:r>
      <w:r w:rsidRPr="00745529">
        <w:rPr>
          <w:rStyle w:val="Emphasis"/>
          <w:highlight w:val="cyan"/>
        </w:rPr>
        <w:t>Iran</w:t>
      </w:r>
      <w:r w:rsidRPr="00745529">
        <w:rPr>
          <w:rStyle w:val="Emphasis"/>
        </w:rPr>
        <w:t xml:space="preserve">-Israel </w:t>
      </w:r>
      <w:r w:rsidRPr="00745529">
        <w:rPr>
          <w:rStyle w:val="Emphasis"/>
          <w:highlight w:val="cyan"/>
        </w:rPr>
        <w:t>war</w:t>
      </w:r>
      <w:r w:rsidRPr="00745529">
        <w:rPr>
          <w:rStyle w:val="StyleUnderline"/>
          <w:highlight w:val="cyan"/>
        </w:rPr>
        <w:t xml:space="preserve">; </w:t>
      </w:r>
      <w:r w:rsidRPr="00745529">
        <w:rPr>
          <w:rStyle w:val="Emphasis"/>
          <w:highlight w:val="cyan"/>
        </w:rPr>
        <w:t>US-China</w:t>
      </w:r>
      <w:r w:rsidRPr="00745529">
        <w:rPr>
          <w:rStyle w:val="Emphasis"/>
        </w:rPr>
        <w:t xml:space="preserve"> military </w:t>
      </w:r>
      <w:r w:rsidRPr="00745529">
        <w:rPr>
          <w:rStyle w:val="Emphasis"/>
          <w:highlight w:val="cyan"/>
        </w:rPr>
        <w:t>confrontation</w:t>
      </w:r>
      <w:r w:rsidRPr="00745529">
        <w:rPr>
          <w:rStyle w:val="StyleUnderline"/>
          <w:highlight w:val="cyan"/>
        </w:rPr>
        <w:t xml:space="preserve"> over </w:t>
      </w:r>
      <w:r w:rsidRPr="00745529">
        <w:rPr>
          <w:rStyle w:val="Emphasis"/>
          <w:highlight w:val="cyan"/>
        </w:rPr>
        <w:t>Taiwan</w:t>
      </w:r>
      <w:r w:rsidRPr="00745529">
        <w:rPr>
          <w:rStyle w:val="StyleUnderline"/>
          <w:highlight w:val="cyan"/>
        </w:rPr>
        <w:t xml:space="preserve"> or</w:t>
      </w:r>
      <w:r w:rsidRPr="00745529">
        <w:rPr>
          <w:rStyle w:val="StyleUnderline"/>
        </w:rPr>
        <w:t xml:space="preserve"> the </w:t>
      </w:r>
      <w:r w:rsidRPr="00745529">
        <w:rPr>
          <w:rStyle w:val="Emphasis"/>
          <w:highlight w:val="cyan"/>
        </w:rPr>
        <w:t>S</w:t>
      </w:r>
      <w:r w:rsidRPr="00745529">
        <w:rPr>
          <w:rStyle w:val="StyleUnderline"/>
        </w:rPr>
        <w:t xml:space="preserve">outh </w:t>
      </w:r>
      <w:r w:rsidRPr="00745529">
        <w:rPr>
          <w:rStyle w:val="Emphasis"/>
          <w:highlight w:val="cyan"/>
        </w:rPr>
        <w:t>C</w:t>
      </w:r>
      <w:r w:rsidRPr="00745529">
        <w:rPr>
          <w:rStyle w:val="StyleUnderline"/>
        </w:rPr>
        <w:t xml:space="preserve">hina </w:t>
      </w:r>
      <w:r w:rsidRPr="00745529">
        <w:rPr>
          <w:rStyle w:val="Emphasis"/>
          <w:highlight w:val="cyan"/>
        </w:rPr>
        <w:t>S</w:t>
      </w:r>
      <w:r w:rsidRPr="00745529">
        <w:rPr>
          <w:rStyle w:val="StyleUnderline"/>
        </w:rPr>
        <w:t xml:space="preserve">ea; </w:t>
      </w:r>
      <w:r w:rsidRPr="00745529">
        <w:rPr>
          <w:rStyle w:val="Emphasis"/>
        </w:rPr>
        <w:t xml:space="preserve">North </w:t>
      </w:r>
      <w:r w:rsidRPr="00745529">
        <w:rPr>
          <w:rStyle w:val="Emphasis"/>
          <w:highlight w:val="cyan"/>
        </w:rPr>
        <w:t>Korean prolif</w:t>
      </w:r>
      <w:r w:rsidRPr="00745529">
        <w:rPr>
          <w:rStyle w:val="Emphasis"/>
        </w:rPr>
        <w:t>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745529">
        <w:rPr>
          <w:rStyle w:val="Emphasis"/>
          <w:highlight w:val="cyan"/>
        </w:rPr>
        <w:t>India-Pak</w:t>
      </w:r>
      <w:r w:rsidRPr="00745529">
        <w:rPr>
          <w:rStyle w:val="Emphasis"/>
        </w:rPr>
        <w:t xml:space="preserve">istan </w:t>
      </w:r>
      <w:r w:rsidRPr="00745529">
        <w:rPr>
          <w:rStyle w:val="Emphasis"/>
          <w:highlight w:val="cya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745529">
        <w:rPr>
          <w:rStyle w:val="StyleUnderline"/>
          <w:highlight w:val="cyan"/>
        </w:rPr>
        <w:t>or</w:t>
      </w:r>
      <w:r w:rsidRPr="00745529">
        <w:rPr>
          <w:rStyle w:val="StyleUnderline"/>
        </w:rPr>
        <w:t xml:space="preserve"> a </w:t>
      </w:r>
      <w:r w:rsidRPr="00745529">
        <w:rPr>
          <w:rStyle w:val="Emphasis"/>
          <w:highlight w:val="cyan"/>
        </w:rPr>
        <w:t>nuclear confrontation</w:t>
      </w:r>
      <w:r w:rsidRPr="00745529">
        <w:rPr>
          <w:rStyle w:val="StyleUnderline"/>
          <w:highlight w:val="cyan"/>
        </w:rPr>
        <w:t xml:space="preserve"> between </w:t>
      </w:r>
      <w:r w:rsidRPr="00745529">
        <w:rPr>
          <w:rStyle w:val="Emphasis"/>
          <w:highlight w:val="cyan"/>
        </w:rPr>
        <w:t>NATO</w:t>
      </w:r>
      <w:r w:rsidRPr="00745529">
        <w:rPr>
          <w:rStyle w:val="StyleUnderline"/>
          <w:highlight w:val="cyan"/>
        </w:rPr>
        <w:t xml:space="preserve"> and </w:t>
      </w:r>
      <w:r w:rsidRPr="00745529">
        <w:rPr>
          <w:rStyle w:val="Emphasis"/>
          <w:highlight w:val="cyan"/>
        </w:rPr>
        <w:t>Russia</w:t>
      </w:r>
      <w:r w:rsidRPr="00745529">
        <w:rPr>
          <w:sz w:val="16"/>
        </w:rPr>
        <w:t>. Fears that the Jan 3</w:t>
      </w:r>
      <w:proofErr w:type="gramStart"/>
      <w:r w:rsidRPr="00745529">
        <w:rPr>
          <w:sz w:val="16"/>
        </w:rPr>
        <w:t xml:space="preserve"> 2020</w:t>
      </w:r>
      <w:proofErr w:type="gramEnd"/>
      <w:r w:rsidRPr="00745529">
        <w:rPr>
          <w:sz w:val="16"/>
        </w:rPr>
        <w:t xml:space="preserve">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p w14:paraId="783AF262" w14:textId="77777777" w:rsidR="00036A84" w:rsidRPr="002B3914" w:rsidRDefault="00036A84" w:rsidP="00036A84"/>
    <w:p w14:paraId="32CF39BB" w14:textId="77777777" w:rsidR="002B3914" w:rsidRDefault="002B3914" w:rsidP="002B3914">
      <w:pPr>
        <w:pStyle w:val="Heading3"/>
      </w:pPr>
      <w:r>
        <w:t>Balloons CP---1NC</w:t>
      </w:r>
    </w:p>
    <w:p w14:paraId="52E68D34" w14:textId="77777777" w:rsidR="002B3914" w:rsidRDefault="002B3914" w:rsidP="002B3914"/>
    <w:p w14:paraId="71C3EEA9" w14:textId="232CF447" w:rsidR="002B3914" w:rsidRDefault="002B3914" w:rsidP="002B3914">
      <w:r>
        <w:t>The United States federal government should fund the deployment of balloon technology for</w:t>
      </w:r>
      <w:r>
        <w:t xml:space="preserve"> </w:t>
      </w:r>
      <w:r w:rsidR="007F3FFD">
        <w:t>drought</w:t>
      </w:r>
      <w:r>
        <w:t xml:space="preserve"> surveillance, </w:t>
      </w:r>
      <w:r w:rsidR="00C7694E">
        <w:t>agriculture surveillance</w:t>
      </w:r>
      <w:r>
        <w:t xml:space="preserve">, and </w:t>
      </w:r>
      <w:r w:rsidR="00B74EF6">
        <w:t xml:space="preserve">functions for keeping grid up like </w:t>
      </w:r>
      <w:proofErr w:type="spellStart"/>
      <w:r w:rsidR="00B74EF6">
        <w:t>gps</w:t>
      </w:r>
      <w:proofErr w:type="spellEnd"/>
    </w:p>
    <w:p w14:paraId="04A7C362" w14:textId="77777777" w:rsidR="002B3914" w:rsidRDefault="002B3914" w:rsidP="002B3914">
      <w:pPr>
        <w:pStyle w:val="Heading4"/>
      </w:pPr>
      <w:r>
        <w:t>Balloons can replace satellites – new tech advances overcome barriers</w:t>
      </w:r>
    </w:p>
    <w:p w14:paraId="32FF2EFD" w14:textId="77777777" w:rsidR="002B3914" w:rsidRDefault="002B3914" w:rsidP="002B3914">
      <w:r>
        <w:rPr>
          <w:rStyle w:val="Style13ptBold"/>
        </w:rPr>
        <w:t>Tingle 19</w:t>
      </w:r>
      <w:proofErr w:type="gramStart"/>
      <w:r w:rsidRPr="00E95153">
        <w:t>—(</w:t>
      </w:r>
      <w:proofErr w:type="gramEnd"/>
      <w:r w:rsidRPr="00E95153">
        <w:t>chief of</w:t>
      </w:r>
      <w:r>
        <w:t xml:space="preserve"> </w:t>
      </w:r>
      <w:r w:rsidRPr="00E95153">
        <w:t>strategy, policy, and doctrine</w:t>
      </w:r>
      <w:r>
        <w:t xml:space="preserve"> </w:t>
      </w:r>
      <w:r w:rsidRPr="00E95153">
        <w:t>at the Joint Force Space</w:t>
      </w:r>
      <w:r>
        <w:t xml:space="preserve"> </w:t>
      </w:r>
      <w:r w:rsidRPr="00E95153">
        <w:t>Component Command,</w:t>
      </w:r>
      <w:r>
        <w:t xml:space="preserve"> </w:t>
      </w:r>
      <w:r w:rsidRPr="00E95153">
        <w:t>Vandenberg Air Force Base,</w:t>
      </w:r>
      <w:r>
        <w:t xml:space="preserve"> </w:t>
      </w:r>
      <w:r w:rsidRPr="00E95153">
        <w:t>California. He holds a BS in</w:t>
      </w:r>
      <w:r>
        <w:t xml:space="preserve"> </w:t>
      </w:r>
      <w:r w:rsidRPr="00E95153">
        <w:t>systems engineering from</w:t>
      </w:r>
      <w:r>
        <w:t xml:space="preserve"> </w:t>
      </w:r>
      <w:r w:rsidRPr="00E95153">
        <w:t xml:space="preserve">West Point; a </w:t>
      </w:r>
      <w:proofErr w:type="gramStart"/>
      <w:r w:rsidRPr="00E95153">
        <w:t>master of engineering</w:t>
      </w:r>
      <w:proofErr w:type="gramEnd"/>
      <w:r w:rsidRPr="00E95153">
        <w:t xml:space="preserve"> and an MBA from</w:t>
      </w:r>
      <w:r>
        <w:t xml:space="preserve"> </w:t>
      </w:r>
      <w:r w:rsidRPr="00E95153">
        <w:t>the University of Colorado,</w:t>
      </w:r>
      <w:r>
        <w:t xml:space="preserve"> </w:t>
      </w:r>
      <w:r w:rsidRPr="00E95153">
        <w:t>Colorado Springs; and a</w:t>
      </w:r>
      <w:r>
        <w:t xml:space="preserve"> </w:t>
      </w:r>
      <w:r w:rsidRPr="00E95153">
        <w:t>PhD in public policy from</w:t>
      </w:r>
      <w:r>
        <w:t xml:space="preserve"> </w:t>
      </w:r>
      <w:r w:rsidRPr="00E95153">
        <w:t>George Mason University)</w:t>
      </w:r>
      <w:r>
        <w:t xml:space="preserve"> </w:t>
      </w:r>
      <w:r w:rsidRPr="00E95153">
        <w:t>Lt. Col. Anthony Tingle. “When the Balloon Goes Up” Army University Press. May-June 2019. Accessed August 31, 2019. https://www.armyupress.army.mil/</w:t>
      </w:r>
      <w:r>
        <w:t>Journals/Military-Review/English-Edition-Archives/May-June-2019/Tingle-High-Alt-Balloon/</w:t>
      </w:r>
    </w:p>
    <w:p w14:paraId="02BA7615" w14:textId="77777777" w:rsidR="002B3914" w:rsidRDefault="002B3914" w:rsidP="002B3914">
      <w:r>
        <w:t xml:space="preserve">Isaac </w:t>
      </w:r>
      <w:r w:rsidRPr="00103109">
        <w:rPr>
          <w:rStyle w:val="StyleUnderline"/>
        </w:rPr>
        <w:t>Newton</w:t>
      </w:r>
      <w:r>
        <w:t xml:space="preserve"> </w:t>
      </w:r>
      <w:r w:rsidRPr="00103109">
        <w:rPr>
          <w:rStyle w:val="StyleUnderline"/>
        </w:rPr>
        <w:t>first theorized</w:t>
      </w:r>
      <w:r>
        <w:t xml:space="preserve"> in 1687 that </w:t>
      </w:r>
      <w:r w:rsidRPr="00103109">
        <w:rPr>
          <w:rStyle w:val="StyleUnderline"/>
        </w:rPr>
        <w:t>a projectile shot</w:t>
      </w:r>
      <w:r>
        <w:t xml:space="preserve"> </w:t>
      </w:r>
      <w:r w:rsidRPr="00103109">
        <w:rPr>
          <w:rStyle w:val="StyleUnderline"/>
        </w:rPr>
        <w:t>with enough force would break free of Earth’s gravity</w:t>
      </w:r>
      <w:r>
        <w:t>, subsequently falling into continuous orbit.1 It would be over two hundred years before the Soviets would begin to harness this aspect of the space domain theorized by Newton with the first satellite, Sputnik, igniting the space race that produced manned spaceflight and today’s ubiquitous orbiting satellite capabilities.</w:t>
      </w:r>
    </w:p>
    <w:p w14:paraId="4650B2C2" w14:textId="77777777" w:rsidR="002B3914" w:rsidRDefault="002B3914" w:rsidP="002B3914">
      <w:r w:rsidRPr="008779FC">
        <w:rPr>
          <w:rStyle w:val="StyleUnderline"/>
        </w:rPr>
        <w:t>For the U</w:t>
      </w:r>
      <w:r>
        <w:t xml:space="preserve">nited </w:t>
      </w:r>
      <w:r w:rsidRPr="008779FC">
        <w:rPr>
          <w:rStyle w:val="StyleUnderline"/>
        </w:rPr>
        <w:t>St</w:t>
      </w:r>
      <w:r>
        <w:t xml:space="preserve">ates, </w:t>
      </w:r>
      <w:r w:rsidRPr="008779FC">
        <w:rPr>
          <w:rStyle w:val="StyleUnderline"/>
        </w:rPr>
        <w:t>conquering the space domain with</w:t>
      </w:r>
      <w:r>
        <w:t xml:space="preserve"> </w:t>
      </w:r>
      <w:r w:rsidRPr="008779FC">
        <w:rPr>
          <w:rStyle w:val="StyleUnderline"/>
        </w:rPr>
        <w:t>its own satellites required</w:t>
      </w:r>
      <w:r>
        <w:t xml:space="preserve"> political will, deliberate and targeted government </w:t>
      </w:r>
      <w:r w:rsidRPr="008779FC">
        <w:rPr>
          <w:rStyle w:val="StyleUnderline"/>
        </w:rPr>
        <w:t>investment</w:t>
      </w:r>
      <w:r>
        <w:t xml:space="preserve">, </w:t>
      </w:r>
      <w:r w:rsidRPr="008779FC">
        <w:rPr>
          <w:rStyle w:val="StyleUnderline"/>
        </w:rPr>
        <w:t>and</w:t>
      </w:r>
      <w:r>
        <w:t xml:space="preserve"> incremental technical </w:t>
      </w:r>
      <w:r w:rsidRPr="008779FC">
        <w:rPr>
          <w:rStyle w:val="StyleUnderline"/>
        </w:rPr>
        <w:t>progress</w:t>
      </w:r>
      <w:r>
        <w:t xml:space="preserve">. This same grit and persistence </w:t>
      </w:r>
      <w:proofErr w:type="gramStart"/>
      <w:r>
        <w:t>is</w:t>
      </w:r>
      <w:proofErr w:type="gramEnd"/>
      <w:r>
        <w:t xml:space="preserve"> necessary to master the high-altitude domain with other vehicles adapted to the task. This article characterizes the high-altitude domain, explains recent scientific advances that are finally enabling the technology, and identifies the risks of pursuing high altitude for military use.</w:t>
      </w:r>
    </w:p>
    <w:p w14:paraId="20E69FFC" w14:textId="77777777" w:rsidR="002B3914" w:rsidRDefault="002B3914" w:rsidP="002B3914">
      <w:r>
        <w:t>The High-Altitude Domain</w:t>
      </w:r>
    </w:p>
    <w:p w14:paraId="4A94596B" w14:textId="77777777" w:rsidR="002B3914" w:rsidRDefault="002B3914" w:rsidP="002B3914">
      <w:r>
        <w:t>Also called “near space,” high altitude most commonly refers to the upper stratosphere roughly from sixty thousand to one hundred thousand feet above the ground, and there are two starkly different designs competing for dominance: heavier than air (HTA) and lighter than air (LTA).</w:t>
      </w:r>
    </w:p>
    <w:p w14:paraId="383733AA" w14:textId="77777777" w:rsidR="002B3914" w:rsidRDefault="002B3914" w:rsidP="002B3914">
      <w:r>
        <w:t>The HTA crafts are closer to a classic aircraft design, dependent on long wingspans, commensurately long solar arrays, and propellers to maintain sufficient speed to prevent stalling.2 The LTA design is a balloon-centric vehicle containing an altitude-controlling expansive element (usually helium or hydrogen) that provides lift.</w:t>
      </w:r>
    </w:p>
    <w:p w14:paraId="38C5D9C6" w14:textId="77777777" w:rsidR="002B3914" w:rsidRDefault="002B3914" w:rsidP="002B3914">
      <w:r>
        <w:t xml:space="preserve">While each design presents unique engineering and operational opportunities, </w:t>
      </w:r>
      <w:r w:rsidRPr="008779FC">
        <w:rPr>
          <w:rStyle w:val="StyleUnderline"/>
        </w:rPr>
        <w:t>the balloon design is the focus</w:t>
      </w:r>
      <w:r>
        <w:t xml:space="preserve"> </w:t>
      </w:r>
      <w:r w:rsidRPr="008779FC">
        <w:rPr>
          <w:rStyle w:val="StyleUnderline"/>
        </w:rPr>
        <w:t>of this essay</w:t>
      </w:r>
      <w:r>
        <w:t xml:space="preserve">.3 Intuitively, </w:t>
      </w:r>
      <w:r w:rsidRPr="0016499B">
        <w:rPr>
          <w:rStyle w:val="StyleUnderline"/>
          <w:highlight w:val="cyan"/>
        </w:rPr>
        <w:t>balloons</w:t>
      </w:r>
      <w:r w:rsidRPr="0016499B">
        <w:rPr>
          <w:highlight w:val="cyan"/>
        </w:rPr>
        <w:t xml:space="preserve"> </w:t>
      </w:r>
      <w:r w:rsidRPr="00823650">
        <w:rPr>
          <w:rStyle w:val="StyleUnderline"/>
        </w:rPr>
        <w:t>at</w:t>
      </w:r>
      <w:r w:rsidRPr="00823650">
        <w:t xml:space="preserve"> </w:t>
      </w:r>
      <w:r w:rsidRPr="00823650">
        <w:rPr>
          <w:rStyle w:val="StyleUnderline"/>
        </w:rPr>
        <w:t xml:space="preserve">such heights </w:t>
      </w:r>
      <w:r w:rsidRPr="0016499B">
        <w:rPr>
          <w:rStyle w:val="StyleUnderline"/>
          <w:highlight w:val="cyan"/>
        </w:rPr>
        <w:t>could perform</w:t>
      </w:r>
      <w:r>
        <w:t xml:space="preserve"> missions such as </w:t>
      </w:r>
      <w:r w:rsidRPr="0016499B">
        <w:rPr>
          <w:rStyle w:val="StyleUnderline"/>
          <w:highlight w:val="cyan"/>
        </w:rPr>
        <w:t>intel</w:t>
      </w:r>
      <w:r w:rsidRPr="00823650">
        <w:t>ligence</w:t>
      </w:r>
      <w:r w:rsidRPr="0016499B">
        <w:rPr>
          <w:rStyle w:val="StyleUnderline"/>
          <w:highlight w:val="cyan"/>
        </w:rPr>
        <w:t xml:space="preserve">, </w:t>
      </w:r>
      <w:r w:rsidRPr="0016499B">
        <w:rPr>
          <w:rStyle w:val="Emphasis"/>
          <w:highlight w:val="cyan"/>
        </w:rPr>
        <w:t>surveillance</w:t>
      </w:r>
      <w:r w:rsidRPr="0016499B">
        <w:rPr>
          <w:highlight w:val="cyan"/>
        </w:rPr>
        <w:t xml:space="preserve"> </w:t>
      </w:r>
      <w:r>
        <w:t xml:space="preserve">and reconnaissance, </w:t>
      </w:r>
      <w:r w:rsidRPr="0016499B">
        <w:rPr>
          <w:rStyle w:val="Emphasis"/>
          <w:highlight w:val="cyan"/>
        </w:rPr>
        <w:t>comm</w:t>
      </w:r>
      <w:r w:rsidRPr="00574BA8">
        <w:rPr>
          <w:rStyle w:val="StyleUnderline"/>
        </w:rPr>
        <w:t>unication</w:t>
      </w:r>
      <w:r w:rsidRPr="0016499B">
        <w:rPr>
          <w:rStyle w:val="Emphasis"/>
          <w:highlight w:val="cyan"/>
        </w:rPr>
        <w:t>s</w:t>
      </w:r>
      <w:r w:rsidRPr="0016499B">
        <w:rPr>
          <w:rStyle w:val="StyleUnderline"/>
          <w:highlight w:val="cyan"/>
        </w:rPr>
        <w:t xml:space="preserve">, </w:t>
      </w:r>
      <w:r w:rsidRPr="0016499B">
        <w:rPr>
          <w:rStyle w:val="Emphasis"/>
          <w:highlight w:val="cyan"/>
        </w:rPr>
        <w:t>missile warning</w:t>
      </w:r>
      <w:r w:rsidRPr="0016499B">
        <w:rPr>
          <w:rStyle w:val="StyleUnderline"/>
          <w:highlight w:val="cyan"/>
        </w:rPr>
        <w:t>, and</w:t>
      </w:r>
      <w:r w:rsidRPr="0016499B">
        <w:rPr>
          <w:highlight w:val="cyan"/>
        </w:rPr>
        <w:t xml:space="preserve"> </w:t>
      </w:r>
      <w:r w:rsidRPr="0016499B">
        <w:rPr>
          <w:rStyle w:val="Emphasis"/>
          <w:highlight w:val="cyan"/>
        </w:rPr>
        <w:t>p</w:t>
      </w:r>
      <w:r w:rsidRPr="00823650">
        <w:rPr>
          <w:rStyle w:val="StyleUnderline"/>
        </w:rPr>
        <w:t xml:space="preserve">recision </w:t>
      </w:r>
      <w:r w:rsidRPr="0016499B">
        <w:rPr>
          <w:rStyle w:val="Emphasis"/>
          <w:highlight w:val="cyan"/>
        </w:rPr>
        <w:t>n</w:t>
      </w:r>
      <w:r w:rsidRPr="00823650">
        <w:rPr>
          <w:rStyle w:val="StyleUnderline"/>
        </w:rPr>
        <w:t xml:space="preserve">avigation and </w:t>
      </w:r>
      <w:r w:rsidRPr="0016499B">
        <w:rPr>
          <w:rStyle w:val="Emphasis"/>
          <w:highlight w:val="cyan"/>
        </w:rPr>
        <w:t>t</w:t>
      </w:r>
      <w:r w:rsidRPr="00823650">
        <w:rPr>
          <w:rStyle w:val="StyleUnderline"/>
        </w:rPr>
        <w:t>iming</w:t>
      </w:r>
      <w:r w:rsidRPr="0016499B">
        <w:rPr>
          <w:rStyle w:val="StyleUnderline"/>
          <w:highlight w:val="cyan"/>
        </w:rPr>
        <w:t>.</w:t>
      </w:r>
      <w:r>
        <w:t xml:space="preserve"> As the space domain becomes increasingly precarious, </w:t>
      </w:r>
      <w:r w:rsidRPr="0016499B">
        <w:rPr>
          <w:rStyle w:val="StyleUnderline"/>
          <w:highlight w:val="cyan"/>
        </w:rPr>
        <w:t xml:space="preserve">balloons offer </w:t>
      </w:r>
      <w:r w:rsidRPr="0016499B">
        <w:rPr>
          <w:rStyle w:val="Emphasis"/>
          <w:highlight w:val="cyan"/>
        </w:rPr>
        <w:t>resilience</w:t>
      </w:r>
      <w:r w:rsidRPr="0016499B">
        <w:rPr>
          <w:highlight w:val="cyan"/>
        </w:rPr>
        <w:t xml:space="preserve"> </w:t>
      </w:r>
      <w:r w:rsidRPr="008779FC">
        <w:rPr>
          <w:rStyle w:val="StyleUnderline"/>
        </w:rPr>
        <w:t xml:space="preserve">and redundancy </w:t>
      </w:r>
      <w:r w:rsidRPr="0016499B">
        <w:rPr>
          <w:rStyle w:val="StyleUnderline"/>
          <w:highlight w:val="cyan"/>
        </w:rPr>
        <w:t>against</w:t>
      </w:r>
      <w:r w:rsidRPr="0016499B">
        <w:rPr>
          <w:highlight w:val="cyan"/>
        </w:rPr>
        <w:t xml:space="preserve"> </w:t>
      </w:r>
      <w:r>
        <w:t xml:space="preserve">overhead </w:t>
      </w:r>
      <w:r w:rsidRPr="0016499B">
        <w:rPr>
          <w:rStyle w:val="StyleUnderline"/>
          <w:highlight w:val="cyan"/>
        </w:rPr>
        <w:t>capability shortfalls</w:t>
      </w:r>
      <w:r>
        <w:t xml:space="preserve">. </w:t>
      </w:r>
      <w:proofErr w:type="gramStart"/>
      <w:r>
        <w:t>In regard to</w:t>
      </w:r>
      <w:proofErr w:type="gramEnd"/>
      <w:r>
        <w:t xml:space="preserve"> the operational and tactical levels of war, </w:t>
      </w:r>
      <w:r w:rsidRPr="0016499B">
        <w:rPr>
          <w:rStyle w:val="StyleUnderline"/>
          <w:highlight w:val="cyan"/>
        </w:rPr>
        <w:t>this tech</w:t>
      </w:r>
      <w:r>
        <w:t xml:space="preserve">nology </w:t>
      </w:r>
      <w:r w:rsidRPr="0016499B">
        <w:rPr>
          <w:rStyle w:val="StyleUnderline"/>
          <w:highlight w:val="cyan"/>
        </w:rPr>
        <w:t>could</w:t>
      </w:r>
      <w:r w:rsidRPr="0016499B">
        <w:rPr>
          <w:highlight w:val="cyan"/>
        </w:rPr>
        <w:t xml:space="preserve"> </w:t>
      </w:r>
      <w:r w:rsidRPr="0016499B">
        <w:rPr>
          <w:rStyle w:val="StyleUnderline"/>
          <w:highlight w:val="cyan"/>
        </w:rPr>
        <w:t>allow</w:t>
      </w:r>
      <w:r w:rsidRPr="0016499B">
        <w:rPr>
          <w:highlight w:val="cyan"/>
        </w:rPr>
        <w:t xml:space="preserve"> </w:t>
      </w:r>
      <w:r w:rsidRPr="0016499B">
        <w:rPr>
          <w:rStyle w:val="StyleUnderline"/>
          <w:highlight w:val="cyan"/>
        </w:rPr>
        <w:t>commanders</w:t>
      </w:r>
      <w:r w:rsidRPr="0016499B">
        <w:rPr>
          <w:highlight w:val="cyan"/>
        </w:rPr>
        <w:t xml:space="preserve"> </w:t>
      </w:r>
      <w:r w:rsidRPr="0016499B">
        <w:rPr>
          <w:rStyle w:val="StyleUnderline"/>
          <w:highlight w:val="cyan"/>
        </w:rPr>
        <w:t xml:space="preserve">to </w:t>
      </w:r>
      <w:r w:rsidRPr="00544DDA">
        <w:rPr>
          <w:rStyle w:val="StyleUnderline"/>
        </w:rPr>
        <w:t>surge</w:t>
      </w:r>
      <w:r w:rsidRPr="00544DDA">
        <w:t xml:space="preserve"> </w:t>
      </w:r>
      <w:r>
        <w:t xml:space="preserve">mission-tailored </w:t>
      </w:r>
      <w:r w:rsidRPr="008779FC">
        <w:rPr>
          <w:rStyle w:val="StyleUnderline"/>
        </w:rPr>
        <w:t>effects</w:t>
      </w:r>
      <w:r>
        <w:t xml:space="preserve"> </w:t>
      </w:r>
      <w:r w:rsidRPr="008779FC">
        <w:rPr>
          <w:rStyle w:val="StyleUnderline"/>
        </w:rPr>
        <w:t>on</w:t>
      </w:r>
      <w:r>
        <w:t xml:space="preserve"> </w:t>
      </w:r>
      <w:r w:rsidRPr="008779FC">
        <w:rPr>
          <w:rStyle w:val="StyleUnderline"/>
        </w:rPr>
        <w:t>demand</w:t>
      </w:r>
      <w:r>
        <w:t xml:space="preserve">, augment </w:t>
      </w:r>
      <w:r w:rsidRPr="008779FC">
        <w:rPr>
          <w:rStyle w:val="StyleUnderline"/>
        </w:rPr>
        <w:t>network</w:t>
      </w:r>
      <w:r>
        <w:t xml:space="preserve"> capacity, quickly </w:t>
      </w:r>
      <w:r w:rsidRPr="0016499B">
        <w:rPr>
          <w:rStyle w:val="StyleUnderline"/>
          <w:highlight w:val="cyan"/>
        </w:rPr>
        <w:t>reconstitute lost assets</w:t>
      </w:r>
      <w:r w:rsidRPr="008779FC">
        <w:rPr>
          <w:rStyle w:val="StyleUnderline"/>
        </w:rPr>
        <w:t>, and integrate payloads into dedicated mission</w:t>
      </w:r>
      <w:r>
        <w:t xml:space="preserve"> </w:t>
      </w:r>
      <w:r w:rsidRPr="008779FC">
        <w:rPr>
          <w:rStyle w:val="StyleUnderline"/>
        </w:rPr>
        <w:t>architectures</w:t>
      </w:r>
      <w:r>
        <w:t>—and do it at a fraction of the cost of satellites. But while we may have crossed a technological threshold that greatly increases the viability of high-altitude balloons, harnessing the power of this inhospitable domain will depend in part on conquering meteorology and physics.</w:t>
      </w:r>
    </w:p>
    <w:p w14:paraId="194052AE" w14:textId="77777777" w:rsidR="002B3914" w:rsidRDefault="002B3914" w:rsidP="002B3914">
      <w:r>
        <w:t xml:space="preserve">Perhaps </w:t>
      </w:r>
      <w:r w:rsidRPr="00575A49">
        <w:rPr>
          <w:rStyle w:val="StyleUnderline"/>
        </w:rPr>
        <w:t>the</w:t>
      </w:r>
      <w:r>
        <w:t xml:space="preserve"> </w:t>
      </w:r>
      <w:r w:rsidRPr="00575A49">
        <w:rPr>
          <w:rStyle w:val="StyleUnderline"/>
        </w:rPr>
        <w:t>most</w:t>
      </w:r>
      <w:r>
        <w:t xml:space="preserve"> </w:t>
      </w:r>
      <w:r w:rsidRPr="00575A49">
        <w:rPr>
          <w:rStyle w:val="StyleUnderline"/>
        </w:rPr>
        <w:t>important</w:t>
      </w:r>
      <w:r>
        <w:t xml:space="preserve"> </w:t>
      </w:r>
      <w:r w:rsidRPr="00575A49">
        <w:rPr>
          <w:rStyle w:val="StyleUnderline"/>
        </w:rPr>
        <w:t>aspect</w:t>
      </w:r>
      <w:r>
        <w:t xml:space="preserve"> of this domain </w:t>
      </w:r>
      <w:r w:rsidRPr="00575A49">
        <w:rPr>
          <w:rStyle w:val="StyleUnderline"/>
        </w:rPr>
        <w:t>is</w:t>
      </w:r>
      <w:r>
        <w:t xml:space="preserve"> that </w:t>
      </w:r>
      <w:r w:rsidRPr="00150FF9">
        <w:rPr>
          <w:rStyle w:val="StyleUnderline"/>
        </w:rPr>
        <w:t>at</w:t>
      </w:r>
      <w:r w:rsidRPr="00150FF9">
        <w:t xml:space="preserve"> roughly </w:t>
      </w:r>
      <w:r w:rsidRPr="00150FF9">
        <w:rPr>
          <w:rStyle w:val="StyleUnderline"/>
        </w:rPr>
        <w:t>sixty-five thousand feet</w:t>
      </w:r>
      <w:r>
        <w:t xml:space="preserve"> </w:t>
      </w:r>
      <w:r w:rsidRPr="0016499B">
        <w:rPr>
          <w:rStyle w:val="StyleUnderline"/>
          <w:highlight w:val="cyan"/>
        </w:rPr>
        <w:t>there is</w:t>
      </w:r>
      <w:r>
        <w:t xml:space="preserve"> relatively </w:t>
      </w:r>
      <w:r w:rsidRPr="0016499B">
        <w:rPr>
          <w:rStyle w:val="StyleUnderline"/>
          <w:highlight w:val="cyan"/>
        </w:rPr>
        <w:t>less</w:t>
      </w:r>
      <w:r w:rsidRPr="0016499B">
        <w:rPr>
          <w:highlight w:val="cyan"/>
        </w:rPr>
        <w:t xml:space="preserve"> </w:t>
      </w:r>
      <w:r w:rsidRPr="0016499B">
        <w:rPr>
          <w:rStyle w:val="StyleUnderline"/>
          <w:highlight w:val="cyan"/>
        </w:rPr>
        <w:t>wind</w:t>
      </w:r>
      <w:r w:rsidRPr="0016499B">
        <w:rPr>
          <w:highlight w:val="cyan"/>
        </w:rPr>
        <w:t>,</w:t>
      </w:r>
      <w:r>
        <w:t xml:space="preserve"> </w:t>
      </w:r>
      <w:r w:rsidRPr="0016499B">
        <w:rPr>
          <w:rStyle w:val="StyleUnderline"/>
          <w:highlight w:val="cyan"/>
        </w:rPr>
        <w:t>which</w:t>
      </w:r>
      <w:r w:rsidRPr="0016499B">
        <w:rPr>
          <w:highlight w:val="cyan"/>
        </w:rPr>
        <w:t xml:space="preserve"> </w:t>
      </w:r>
      <w:r>
        <w:t xml:space="preserve">theoretically </w:t>
      </w:r>
      <w:r w:rsidRPr="0016499B">
        <w:rPr>
          <w:rStyle w:val="StyleUnderline"/>
          <w:highlight w:val="cyan"/>
        </w:rPr>
        <w:t>allows</w:t>
      </w:r>
      <w:r w:rsidRPr="0016499B">
        <w:rPr>
          <w:highlight w:val="cyan"/>
        </w:rPr>
        <w:t xml:space="preserve"> </w:t>
      </w:r>
      <w:r w:rsidRPr="0016499B">
        <w:rPr>
          <w:rStyle w:val="StyleUnderline"/>
          <w:highlight w:val="cyan"/>
        </w:rPr>
        <w:t>for</w:t>
      </w:r>
      <w:r w:rsidRPr="0016499B">
        <w:rPr>
          <w:highlight w:val="cyan"/>
        </w:rPr>
        <w:t xml:space="preserve"> </w:t>
      </w:r>
      <w:r>
        <w:t xml:space="preserve">a platform to maintain </w:t>
      </w:r>
      <w:proofErr w:type="spellStart"/>
      <w:r w:rsidRPr="0016499B">
        <w:rPr>
          <w:rStyle w:val="StyleUnderline"/>
          <w:highlight w:val="cyan"/>
        </w:rPr>
        <w:t>semigeosynchronous</w:t>
      </w:r>
      <w:proofErr w:type="spellEnd"/>
      <w:r w:rsidRPr="0016499B">
        <w:rPr>
          <w:highlight w:val="cyan"/>
        </w:rPr>
        <w:t xml:space="preserve"> </w:t>
      </w:r>
      <w:r w:rsidRPr="0016499B">
        <w:rPr>
          <w:rStyle w:val="StyleUnderline"/>
          <w:highlight w:val="cyan"/>
        </w:rPr>
        <w:t>station</w:t>
      </w:r>
      <w:r w:rsidRPr="0016499B">
        <w:rPr>
          <w:highlight w:val="cyan"/>
        </w:rPr>
        <w:t xml:space="preserve"> </w:t>
      </w:r>
      <w:r w:rsidRPr="0016499B">
        <w:rPr>
          <w:rStyle w:val="StyleUnderline"/>
          <w:highlight w:val="cyan"/>
        </w:rPr>
        <w:t>keeping</w:t>
      </w:r>
      <w:r w:rsidRPr="0016499B">
        <w:rPr>
          <w:highlight w:val="cyan"/>
        </w:rPr>
        <w:t xml:space="preserve"> </w:t>
      </w:r>
      <w:r>
        <w:t>(the ability to maintain relative presence at a specific altitude) with minimum energy expenditure. In other words, there is a “sweet spot” in the atmosphere that should allow for long overhead-loitering capability.</w:t>
      </w:r>
    </w:p>
    <w:p w14:paraId="53B09734" w14:textId="77777777" w:rsidR="002B3914" w:rsidRDefault="002B3914" w:rsidP="002B3914">
      <w:r>
        <w:t xml:space="preserve">But winds are diminished at high altitude, not absent, and as balloons are objects in flight, they are at the mercy of physics and basic aeronautical engineering. The large surface area of these vehicles </w:t>
      </w:r>
      <w:proofErr w:type="gramStart"/>
      <w:r>
        <w:t>mean</w:t>
      </w:r>
      <w:proofErr w:type="gramEnd"/>
      <w:r>
        <w:t xml:space="preserve"> high drag, even in the reduced atmosphere of high altitude. Without active means to resist, the natural tendency for balloons is to move with the prevailing winds. This lack of geostationary presence is their major operational shortcoming. Stratospheric weather is variable, dependent on season and latitude, with some regions being relatively inhospitable to high-altitude operations, especially in certain tumultuous latitudes (such as those above the Balkans and North Korea).4</w:t>
      </w:r>
    </w:p>
    <w:p w14:paraId="38A5965C" w14:textId="77777777" w:rsidR="002B3914" w:rsidRDefault="002B3914" w:rsidP="002B3914">
      <w:r>
        <w:t xml:space="preserve">Alas, maintaining relative position against the wind is not the only obstacle high-altitude balloons must overcome. High altitude is fraught with environmental dangers. Surging wind gusts are especially dangerous and can threaten the structural integrity of the craft. Also, elevated ultraviolet (UV) radiation and ozone concentrations at altitude </w:t>
      </w:r>
      <w:proofErr w:type="gramStart"/>
      <w:r>
        <w:t>have a tendency to</w:t>
      </w:r>
      <w:proofErr w:type="gramEnd"/>
      <w:r>
        <w:t xml:space="preserve"> weaken materials, shortening available loiter time.5 Additionally, severe temperature swings in the stratosphere also impact both the payload and platform operations.</w:t>
      </w:r>
    </w:p>
    <w:p w14:paraId="4386138D" w14:textId="77777777" w:rsidR="002B3914" w:rsidRPr="00B97E0D" w:rsidRDefault="002B3914" w:rsidP="002B3914">
      <w:r w:rsidRPr="00B97E0D">
        <w:t>Without the ability to maintain location and overcome the natural forces found at high altitudes, the capability of these platforms to replicate space capabilities is severely limited. Luckily, with new designs and operational techniques, the high-altitude industry seems to be advancing in the face of these inhospitable conditions.</w:t>
      </w:r>
    </w:p>
    <w:p w14:paraId="09A8D0AF" w14:textId="77777777" w:rsidR="002B3914" w:rsidRDefault="002B3914" w:rsidP="002B3914">
      <w:r>
        <w:t>New Advances in High-Altitude Balloons</w:t>
      </w:r>
    </w:p>
    <w:p w14:paraId="2C5A6F7D" w14:textId="77777777" w:rsidR="002B3914" w:rsidRDefault="002B3914" w:rsidP="002B3914">
      <w:r w:rsidRPr="0016499B">
        <w:rPr>
          <w:rStyle w:val="StyleUnderline"/>
          <w:highlight w:val="cyan"/>
        </w:rPr>
        <w:t>Significant advances in material science</w:t>
      </w:r>
      <w:r w:rsidRPr="0016499B">
        <w:rPr>
          <w:highlight w:val="cyan"/>
        </w:rPr>
        <w:t xml:space="preserve"> </w:t>
      </w:r>
      <w:r>
        <w:t xml:space="preserve">and navigation techniques </w:t>
      </w:r>
      <w:r w:rsidRPr="0016499B">
        <w:rPr>
          <w:rStyle w:val="StyleUnderline"/>
          <w:highlight w:val="cyan"/>
        </w:rPr>
        <w:t>have invigorated the potential for balloons</w:t>
      </w:r>
      <w:r w:rsidRPr="0016499B">
        <w:rPr>
          <w:highlight w:val="cyan"/>
        </w:rPr>
        <w:t xml:space="preserve"> </w:t>
      </w:r>
      <w:r w:rsidRPr="0016499B">
        <w:rPr>
          <w:rStyle w:val="StyleUnderline"/>
          <w:highlight w:val="cyan"/>
        </w:rPr>
        <w:t>as</w:t>
      </w:r>
      <w:r w:rsidRPr="0016499B">
        <w:rPr>
          <w:highlight w:val="cyan"/>
        </w:rPr>
        <w:t xml:space="preserve"> </w:t>
      </w:r>
      <w:r>
        <w:t xml:space="preserve">a </w:t>
      </w:r>
      <w:r w:rsidRPr="0016499B">
        <w:rPr>
          <w:rStyle w:val="StyleUnderline"/>
          <w:highlight w:val="cyan"/>
        </w:rPr>
        <w:t>viable</w:t>
      </w:r>
      <w:r w:rsidRPr="0016499B">
        <w:rPr>
          <w:highlight w:val="cyan"/>
        </w:rPr>
        <w:t xml:space="preserve"> </w:t>
      </w:r>
      <w:r>
        <w:t xml:space="preserve">military technology. One of the world’s most innovative firms, Google, has been developing high-altitude balloon technology to deliver the internet to less-connected regions such as Sri Lanka, Puerto Rico, and parts of South America.6 Google’s high-altitude division, called Loon, also plans on delivering internet access via balloon to Kenya in 2019.7 Other </w:t>
      </w:r>
      <w:r w:rsidRPr="0016499B">
        <w:rPr>
          <w:rStyle w:val="StyleUnderline"/>
          <w:highlight w:val="cyan"/>
        </w:rPr>
        <w:t>companies</w:t>
      </w:r>
      <w:r>
        <w:t xml:space="preserve">, such as Arizona-based World View, </w:t>
      </w:r>
      <w:r w:rsidRPr="0016499B">
        <w:rPr>
          <w:rStyle w:val="StyleUnderline"/>
          <w:highlight w:val="cyan"/>
        </w:rPr>
        <w:t>have</w:t>
      </w:r>
      <w:r w:rsidRPr="0016499B">
        <w:rPr>
          <w:highlight w:val="cyan"/>
        </w:rPr>
        <w:t xml:space="preserve"> </w:t>
      </w:r>
      <w:r>
        <w:t xml:space="preserve">also </w:t>
      </w:r>
      <w:r w:rsidRPr="0016499B">
        <w:rPr>
          <w:rStyle w:val="StyleUnderline"/>
          <w:highlight w:val="cyan"/>
        </w:rPr>
        <w:t>made</w:t>
      </w:r>
      <w:r w:rsidRPr="0016499B">
        <w:rPr>
          <w:highlight w:val="cyan"/>
        </w:rPr>
        <w:t xml:space="preserve"> </w:t>
      </w:r>
      <w:r w:rsidRPr="0016499B">
        <w:rPr>
          <w:rStyle w:val="StyleUnderline"/>
          <w:highlight w:val="cyan"/>
        </w:rPr>
        <w:t>serious</w:t>
      </w:r>
      <w:r w:rsidRPr="0016499B">
        <w:rPr>
          <w:highlight w:val="cyan"/>
        </w:rPr>
        <w:t xml:space="preserve"> </w:t>
      </w:r>
      <w:r w:rsidRPr="0016499B">
        <w:rPr>
          <w:rStyle w:val="StyleUnderline"/>
          <w:highlight w:val="cyan"/>
        </w:rPr>
        <w:t>advances</w:t>
      </w:r>
      <w:r w:rsidRPr="0016499B">
        <w:rPr>
          <w:highlight w:val="cyan"/>
        </w:rPr>
        <w:t xml:space="preserve"> </w:t>
      </w:r>
      <w:r>
        <w:t xml:space="preserve">in high-altitude balloons.8 Based on the commercial interest alone, </w:t>
      </w:r>
      <w:r w:rsidRPr="00AF3C64">
        <w:rPr>
          <w:rStyle w:val="StyleUnderline"/>
        </w:rPr>
        <w:t>the tech</w:t>
      </w:r>
      <w:r>
        <w:t xml:space="preserve">nology </w:t>
      </w:r>
      <w:r w:rsidRPr="00AF3C64">
        <w:rPr>
          <w:rStyle w:val="StyleUnderline"/>
        </w:rPr>
        <w:t>should</w:t>
      </w:r>
      <w:r>
        <w:t xml:space="preserve"> </w:t>
      </w:r>
      <w:r w:rsidRPr="00AF3C64">
        <w:rPr>
          <w:rStyle w:val="StyleUnderline"/>
        </w:rPr>
        <w:t>be piquing the U.S. military’s interest</w:t>
      </w:r>
      <w:r>
        <w:t>.</w:t>
      </w:r>
    </w:p>
    <w:p w14:paraId="2473E4CE" w14:textId="77777777" w:rsidR="002B3914" w:rsidRDefault="002B3914" w:rsidP="002B3914">
      <w:r>
        <w:t xml:space="preserve">The basics of evaluating high-altitude vehicles are rather straightforward. The engineering requirement is to optimize the trade spaces of size, weight, and power of the platform.9 The total weight of the platform is linear in terms of the size, which means the heavier the total weight of the system, the larger the balloon needed. In contrast, the platform size is exponential in terms of the altitude desired. In other words, the higher the altitude, the greater the external pressure, and thus the stronger the balloon needs to be (in terms of material, size, and shape).10 This is why some of these balloons expand to enormous size. For example, while blimps commonly found at sporting events are considered large, the same blimps at high altitude would be massive, some larger than a football field.11 Again, an increase in overall aircraft weight (platform and payload) causes a linear increase in its </w:t>
      </w:r>
      <w:proofErr w:type="gramStart"/>
      <w:r>
        <w:t>volume, but</w:t>
      </w:r>
      <w:proofErr w:type="gramEnd"/>
      <w:r>
        <w:t xml:space="preserve"> increases in altitude require a corresponding exponential increase in volume. </w:t>
      </w:r>
      <w:proofErr w:type="gramStart"/>
      <w:r>
        <w:t>So</w:t>
      </w:r>
      <w:proofErr w:type="gramEnd"/>
      <w:r>
        <w:t xml:space="preserve"> the heavier and higher the balloon, the larger it is.</w:t>
      </w:r>
    </w:p>
    <w:p w14:paraId="0D1D76E0" w14:textId="77777777" w:rsidR="002B3914" w:rsidRDefault="002B3914" w:rsidP="002B3914">
      <w:r>
        <w:t xml:space="preserve">The third major design characteristic is power, and it encompasses both strength and weight. For </w:t>
      </w:r>
      <w:proofErr w:type="gramStart"/>
      <w:r>
        <w:t>a majority of</w:t>
      </w:r>
      <w:proofErr w:type="gramEnd"/>
      <w:r>
        <w:t xml:space="preserve"> high-altitude designs, solar energy is currently the predominant source of power. Unfortunately, available solar energy fluctuates by season and latitude.12 Throughout the day, the average position of the craft’s solar array relative to the sun does not allow for optimal solar collection. Additionally, the weight and size restriction of energy storage systems are limiting. In seasons of favorable solar collection, the added weight of robust energy storage is a liability to the overall system.13 Solar power technology in the near future is unlikely to be capable of effectively powering the maneuverability of high-altitude aircraft, even in the most favorable range of latitudes and the calmest of seasons.14 These variations in winds and solar availability are frequently unsynchronized, meaning those times when power is least available may be when it is most needed.</w:t>
      </w:r>
    </w:p>
    <w:p w14:paraId="3E662027" w14:textId="77777777" w:rsidR="002B3914" w:rsidRDefault="002B3914" w:rsidP="002B3914">
      <w:r>
        <w:t>Balloon Construction</w:t>
      </w:r>
    </w:p>
    <w:p w14:paraId="6EEC5B85" w14:textId="77777777" w:rsidR="002B3914" w:rsidRDefault="002B3914" w:rsidP="002B3914">
      <w:r w:rsidRPr="00AF3C64">
        <w:rPr>
          <w:rStyle w:val="StyleUnderline"/>
        </w:rPr>
        <w:t>Balloons</w:t>
      </w:r>
      <w:r>
        <w:t xml:space="preserve"> </w:t>
      </w:r>
      <w:r w:rsidRPr="00AF3C64">
        <w:rPr>
          <w:rStyle w:val="StyleUnderline"/>
        </w:rPr>
        <w:t>are</w:t>
      </w:r>
      <w:r>
        <w:t xml:space="preserve"> only </w:t>
      </w:r>
      <w:r w:rsidRPr="00AF3C64">
        <w:rPr>
          <w:rStyle w:val="StyleUnderline"/>
        </w:rPr>
        <w:t>as good as the materials that compose</w:t>
      </w:r>
      <w:r>
        <w:t xml:space="preserve"> </w:t>
      </w:r>
      <w:r w:rsidRPr="00AF3C64">
        <w:rPr>
          <w:rStyle w:val="StyleUnderline"/>
        </w:rPr>
        <w:t>them</w:t>
      </w:r>
      <w:r>
        <w:t xml:space="preserve">. </w:t>
      </w:r>
      <w:r w:rsidRPr="005E748B">
        <w:rPr>
          <w:rStyle w:val="StyleUnderline"/>
        </w:rPr>
        <w:t>The state-of-the-art balloon</w:t>
      </w:r>
      <w:r>
        <w:t xml:space="preserve"> </w:t>
      </w:r>
      <w:r w:rsidRPr="005E748B">
        <w:rPr>
          <w:rStyle w:val="StyleUnderline"/>
        </w:rPr>
        <w:t>material</w:t>
      </w:r>
      <w:r>
        <w:t xml:space="preserve"> </w:t>
      </w:r>
      <w:r w:rsidRPr="005E748B">
        <w:rPr>
          <w:rStyle w:val="StyleUnderline"/>
        </w:rPr>
        <w:t>is</w:t>
      </w:r>
      <w:r>
        <w:t xml:space="preserve"> an extremely thin and relatively lightweight film </w:t>
      </w:r>
      <w:r w:rsidRPr="005E748B">
        <w:rPr>
          <w:rStyle w:val="StyleUnderline"/>
        </w:rPr>
        <w:t>of polyurethane blends</w:t>
      </w:r>
      <w:r>
        <w:t>.15 Only a few microns thick, these plastics-based materials are able to withstand extreme temperature changes in the stratosphere and the increased solar radiation and ozone effects, all while expanding many multiples of its original (ground level) inflated size.16 While these balloons have recently maintained altitude for over 180 days, staying aloft is a necessary but insufficient component in providing a useful capability.17</w:t>
      </w:r>
    </w:p>
    <w:p w14:paraId="7C7FF7F8" w14:textId="77777777" w:rsidR="002B3914" w:rsidRDefault="002B3914" w:rsidP="002B3914">
      <w:r>
        <w:t xml:space="preserve">To make use of high altitude, </w:t>
      </w:r>
      <w:r w:rsidRPr="005E748B">
        <w:rPr>
          <w:rStyle w:val="StyleUnderline"/>
        </w:rPr>
        <w:t>it is necessary for</w:t>
      </w:r>
      <w:r>
        <w:t xml:space="preserve"> these </w:t>
      </w:r>
      <w:r w:rsidRPr="005E748B">
        <w:rPr>
          <w:rStyle w:val="StyleUnderline"/>
        </w:rPr>
        <w:t>balloons</w:t>
      </w:r>
      <w:r>
        <w:t xml:space="preserve"> </w:t>
      </w:r>
      <w:r w:rsidRPr="005E748B">
        <w:rPr>
          <w:rStyle w:val="StyleUnderline"/>
        </w:rPr>
        <w:t>to maintain a presence relative to a location</w:t>
      </w:r>
      <w:r>
        <w:t xml:space="preserve"> on the earth. The winds in the stratosphere tend to move relatively horizontally and in different directions based on altitude.18 The ability to change altitudes enables a vehicle to take advantage of this meteorological phenomenon and navigate to maintain a semi-stable presence. Basically, the balloon rises or falls to get into the wind current moving in the desired direction. </w:t>
      </w:r>
      <w:r w:rsidRPr="005E748B">
        <w:rPr>
          <w:rStyle w:val="StyleUnderline"/>
        </w:rPr>
        <w:t>Current balloon tech</w:t>
      </w:r>
      <w:r>
        <w:t xml:space="preserve">nology </w:t>
      </w:r>
      <w:r w:rsidRPr="005E748B">
        <w:rPr>
          <w:rStyle w:val="StyleUnderline"/>
        </w:rPr>
        <w:t>accomplishes</w:t>
      </w:r>
      <w:r>
        <w:t xml:space="preserve"> </w:t>
      </w:r>
      <w:r w:rsidRPr="005E748B">
        <w:rPr>
          <w:rStyle w:val="StyleUnderline"/>
        </w:rPr>
        <w:t>this</w:t>
      </w:r>
      <w:r>
        <w:t xml:space="preserve"> </w:t>
      </w:r>
      <w:r w:rsidRPr="005E748B">
        <w:rPr>
          <w:rStyle w:val="StyleUnderline"/>
        </w:rPr>
        <w:t>change</w:t>
      </w:r>
      <w:r>
        <w:t xml:space="preserve"> in altitude </w:t>
      </w:r>
      <w:r w:rsidRPr="005E748B">
        <w:rPr>
          <w:rStyle w:val="StyleUnderline"/>
        </w:rPr>
        <w:t>by increasing or decreasing the</w:t>
      </w:r>
      <w:r>
        <w:t xml:space="preserve"> </w:t>
      </w:r>
      <w:r w:rsidRPr="005E748B">
        <w:rPr>
          <w:rStyle w:val="StyleUnderline"/>
        </w:rPr>
        <w:t>balloon’s mass by pumping ambient air into and out of a</w:t>
      </w:r>
      <w:r>
        <w:t xml:space="preserve"> </w:t>
      </w:r>
      <w:r w:rsidRPr="005E748B">
        <w:rPr>
          <w:rStyle w:val="StyleUnderline"/>
        </w:rPr>
        <w:t>separate section of the balloon called a ballonet</w:t>
      </w:r>
      <w:r>
        <w:t>. At altitude, this minor change in mass causes a corresponding rise or fall in the balloon, enabling it to change direction based on the wind patterns. It follows then that the operational problem now becomes discerning these high-altitude wind directions.</w:t>
      </w:r>
    </w:p>
    <w:p w14:paraId="5458F2A2" w14:textId="77777777" w:rsidR="002B3914" w:rsidRDefault="002B3914" w:rsidP="002B3914">
      <w:r>
        <w:t>Until recently, science and industry have largely neglected high-altitude weather patterns. Although there has been plenty of scientific examination of the winds and temperature within the stratosphere, the application of these data to balloon maneuvers has not been a major consideration.19 And although some weather data exists, archival data may be as useful to high-altitude flight as almanacs are to sailing. The extreme variance in stratospheric winds will necessitate more real-time weather evaluation. In other words, balloon pilots will most likely need to gather a vast majority of wind data during actual operations. The inclusion of new data science techniques, including artificial intelligence and deep learning, may also increase the viability of balloon navigation.</w:t>
      </w:r>
    </w:p>
    <w:p w14:paraId="73610F55" w14:textId="77777777" w:rsidR="002B3914" w:rsidRDefault="002B3914" w:rsidP="002B3914">
      <w:r>
        <w:t>Moving Forward</w:t>
      </w:r>
    </w:p>
    <w:p w14:paraId="6D9631F4" w14:textId="77777777" w:rsidR="002B3914" w:rsidRPr="00B91156" w:rsidRDefault="002B3914" w:rsidP="002B3914">
      <w:pPr>
        <w:rPr>
          <w:rStyle w:val="StyleUnderline"/>
        </w:rPr>
      </w:pPr>
      <w:r>
        <w:t xml:space="preserve">Like cicadas emerging from hibernation, the scientific community cyclically revives and then summarily dismisses the quest for high altitude. Because the design of this technology encompasses such broad criteria (size, weight, and power), almost any advancement to modern science applies to its development. Consequently, any marked advance in material seems to spur an investigation into the renewed promise of near space. For example, </w:t>
      </w:r>
      <w:r w:rsidRPr="00B91156">
        <w:rPr>
          <w:rStyle w:val="StyleUnderline"/>
        </w:rPr>
        <w:t>motivated by advances in Kevlar</w:t>
      </w:r>
      <w:r>
        <w:t>—a lightweight fiber commonly used in body armor—</w:t>
      </w:r>
      <w:r w:rsidRPr="00B91156">
        <w:rPr>
          <w:rStyle w:val="StyleUnderline"/>
        </w:rPr>
        <w:t>a 1977</w:t>
      </w:r>
      <w:r>
        <w:t xml:space="preserve"> </w:t>
      </w:r>
      <w:r w:rsidRPr="00B91156">
        <w:rPr>
          <w:rStyle w:val="StyleUnderline"/>
        </w:rPr>
        <w:t>U.S. Navy study into high-altitude vehicles determined that advances in “modern materials</w:t>
      </w:r>
      <w:r>
        <w:t xml:space="preserve">, structural concepts, methods of analysis, and fabrication techniques </w:t>
      </w:r>
      <w:r w:rsidRPr="00B91156">
        <w:rPr>
          <w:rStyle w:val="StyleUnderline"/>
        </w:rPr>
        <w:t>will</w:t>
      </w:r>
      <w:r>
        <w:t xml:space="preserve"> surely </w:t>
      </w:r>
      <w:r w:rsidRPr="00B91156">
        <w:rPr>
          <w:rStyle w:val="StyleUnderline"/>
        </w:rPr>
        <w:t>make airship</w:t>
      </w:r>
      <w:r>
        <w:t xml:space="preserve"> structures lighter, stronger, and </w:t>
      </w:r>
      <w:r w:rsidRPr="00B91156">
        <w:rPr>
          <w:rStyle w:val="StyleUnderline"/>
        </w:rPr>
        <w:t>more efficient.”20</w:t>
      </w:r>
    </w:p>
    <w:p w14:paraId="36074412" w14:textId="77777777" w:rsidR="002B3914" w:rsidRDefault="002B3914" w:rsidP="002B3914">
      <w:r>
        <w:t xml:space="preserve">How can we determine if balloon technology is ready for serious consideration as a viable military technology? New technology is often wrought with information asymmetries (information about the performance of the device or procedure known to only the inventors or developers), the existence of which often makes technology evaluation difficult. </w:t>
      </w:r>
      <w:r w:rsidRPr="00B91156">
        <w:rPr>
          <w:rStyle w:val="StyleUnderline"/>
        </w:rPr>
        <w:t>One of the fortunate characteristics of high altitude is that the performance criteria are rather straightforward</w:t>
      </w:r>
      <w:r>
        <w:t>. The vehicle must carry a payload of a specified weight at a certain height, stay aloft for a predetermined amount of time, maintain position relative to a point on the earth, and provide sufficient power to the payload. The vehicle either accomplishes these simple criteria or it does not.</w:t>
      </w:r>
    </w:p>
    <w:p w14:paraId="4FCB25B4" w14:textId="77777777" w:rsidR="002B3914" w:rsidRDefault="002B3914" w:rsidP="002B3914">
      <w:r>
        <w:t>Although the evaluation criteria may be intuitive, the Department of Defense must avoid knee-jerk research funding of extravagant programs, the kind that have failed extravagantly in the recent past. Periodic resurgence of interest in the high-altitude domain seems to cause periods of irrational exuberance and enthusiastic spending. Convinced that the technology is suddenly viable, government agencies pursue large research-and-development undertakings, and these programs often make unreasonable demands with untested technologies and inexperienced developers, resulting in inevitable failure. These acquisition debacles embarrass the responsible organizations, but even worse, they stagnate high-altitude research-and-development spending.21</w:t>
      </w:r>
    </w:p>
    <w:p w14:paraId="3F7248F3" w14:textId="77777777" w:rsidR="002B3914" w:rsidRDefault="002B3914" w:rsidP="002B3914">
      <w:r>
        <w:t>Perhaps the military needs to start small but continue steadily. For example, the Manhattan Project cost the United States $22 billion in current dollars.22 At the same time, for roughly $20 million, the military was conducting another secret research project using bats to incinerate Japanese structures.23 The project called for releasing the bats with tiny incendiary devices attached to their legs over a Japanese city, wherein they would instinctively find refuge in the decorative awnings and structural under-hangings. Once safely ensconced, a timer would detonate the attached devices, burning buildings and consequently the city. The “bat bomb” tests conducted on mock cities were successful, perhaps too successful, as one of the tests almost burned down the historic Carlsbad Army Airfield Base in Carlsbad, New Mexico.24</w:t>
      </w:r>
    </w:p>
    <w:p w14:paraId="1E6574F6" w14:textId="77777777" w:rsidR="002B3914" w:rsidRDefault="002B3914" w:rsidP="002B3914">
      <w:r>
        <w:t xml:space="preserve">High-altitude balloons are </w:t>
      </w:r>
      <w:proofErr w:type="gramStart"/>
      <w:r>
        <w:t>similar to</w:t>
      </w:r>
      <w:proofErr w:type="gramEnd"/>
      <w:r>
        <w:t xml:space="preserve"> the bat bomb in that they are relatively cheap and effective. But </w:t>
      </w:r>
      <w:r w:rsidRPr="009B7CC1">
        <w:rPr>
          <w:rStyle w:val="StyleUnderline"/>
        </w:rPr>
        <w:t>the</w:t>
      </w:r>
      <w:r>
        <w:t xml:space="preserve"> </w:t>
      </w:r>
      <w:r w:rsidRPr="009B7CC1">
        <w:rPr>
          <w:rStyle w:val="StyleUnderline"/>
        </w:rPr>
        <w:t>government must be careful not to incinerate the</w:t>
      </w:r>
      <w:r>
        <w:t xml:space="preserve"> </w:t>
      </w:r>
      <w:r w:rsidRPr="009B7CC1">
        <w:rPr>
          <w:rStyle w:val="StyleUnderline"/>
        </w:rPr>
        <w:t>opportunity to replicate space capabilities just because</w:t>
      </w:r>
      <w:r>
        <w:t xml:space="preserve"> </w:t>
      </w:r>
      <w:r w:rsidRPr="009B7CC1">
        <w:rPr>
          <w:rStyle w:val="StyleUnderline"/>
        </w:rPr>
        <w:t>these balloons are</w:t>
      </w:r>
      <w:r>
        <w:t xml:space="preserve">, compared to satellites, </w:t>
      </w:r>
      <w:r w:rsidRPr="009B7CC1">
        <w:rPr>
          <w:rStyle w:val="StyleUnderline"/>
        </w:rPr>
        <w:t>inexpensive</w:t>
      </w:r>
      <w:r>
        <w:t xml:space="preserve">. In discussion with the author, </w:t>
      </w:r>
      <w:r w:rsidRPr="0016499B">
        <w:rPr>
          <w:rStyle w:val="StyleUnderline"/>
          <w:highlight w:val="cyan"/>
        </w:rPr>
        <w:t>one</w:t>
      </w:r>
      <w:r w:rsidRPr="0016499B">
        <w:rPr>
          <w:highlight w:val="cyan"/>
        </w:rPr>
        <w:t xml:space="preserve"> </w:t>
      </w:r>
      <w:r w:rsidRPr="0016499B">
        <w:rPr>
          <w:rStyle w:val="StyleUnderline"/>
          <w:highlight w:val="cyan"/>
        </w:rPr>
        <w:t>high</w:t>
      </w:r>
      <w:r>
        <w:t>-</w:t>
      </w:r>
      <w:r w:rsidRPr="0016499B">
        <w:rPr>
          <w:rStyle w:val="StyleUnderline"/>
          <w:highlight w:val="cyan"/>
        </w:rPr>
        <w:t>altitude balloon manufacturer estimated the initial</w:t>
      </w:r>
      <w:r w:rsidRPr="0016499B">
        <w:rPr>
          <w:highlight w:val="cyan"/>
        </w:rPr>
        <w:t xml:space="preserve"> </w:t>
      </w:r>
      <w:r w:rsidRPr="0016499B">
        <w:rPr>
          <w:rStyle w:val="StyleUnderline"/>
          <w:highlight w:val="cyan"/>
        </w:rPr>
        <w:t>development</w:t>
      </w:r>
      <w:r w:rsidRPr="0016499B">
        <w:rPr>
          <w:highlight w:val="cyan"/>
        </w:rPr>
        <w:t xml:space="preserve"> </w:t>
      </w:r>
      <w:r>
        <w:t xml:space="preserve">and operating costs for one balloon </w:t>
      </w:r>
      <w:r w:rsidRPr="0016499B">
        <w:rPr>
          <w:rStyle w:val="StyleUnderline"/>
          <w:highlight w:val="cyan"/>
        </w:rPr>
        <w:t>at</w:t>
      </w:r>
      <w:r w:rsidRPr="0016499B">
        <w:rPr>
          <w:highlight w:val="cyan"/>
        </w:rPr>
        <w:t xml:space="preserve"> </w:t>
      </w:r>
      <w:r w:rsidRPr="0016499B">
        <w:rPr>
          <w:rStyle w:val="StyleUnderline"/>
          <w:highlight w:val="cyan"/>
        </w:rPr>
        <w:t>$100,000; compare</w:t>
      </w:r>
      <w:r w:rsidRPr="0016499B">
        <w:rPr>
          <w:highlight w:val="cyan"/>
        </w:rPr>
        <w:t xml:space="preserve"> </w:t>
      </w:r>
      <w:r>
        <w:t xml:space="preserve">this </w:t>
      </w:r>
      <w:r w:rsidRPr="0016499B">
        <w:rPr>
          <w:rStyle w:val="StyleUnderline"/>
          <w:highlight w:val="cyan"/>
        </w:rPr>
        <w:t>to</w:t>
      </w:r>
      <w:r w:rsidRPr="0016499B">
        <w:rPr>
          <w:highlight w:val="cyan"/>
        </w:rPr>
        <w:t xml:space="preserve"> </w:t>
      </w:r>
      <w:r>
        <w:t xml:space="preserve">the </w:t>
      </w:r>
      <w:r w:rsidRPr="0016499B">
        <w:rPr>
          <w:rStyle w:val="StyleUnderline"/>
          <w:highlight w:val="cyan"/>
        </w:rPr>
        <w:t>$1.6 billion</w:t>
      </w:r>
      <w:r w:rsidRPr="0016499B">
        <w:rPr>
          <w:highlight w:val="cyan"/>
        </w:rPr>
        <w:t xml:space="preserve"> </w:t>
      </w:r>
      <w:r>
        <w:t xml:space="preserve">each space-based infrared satellite costs.25 Like the Manhattan Project, </w:t>
      </w:r>
      <w:proofErr w:type="gramStart"/>
      <w:r>
        <w:t>a majority of</w:t>
      </w:r>
      <w:proofErr w:type="gramEnd"/>
      <w:r>
        <w:t xml:space="preserve"> the recent government programs that have attempted to use high altitude have been extravagant, costly undertakings. However, in the near term, these simple </w:t>
      </w:r>
      <w:r w:rsidRPr="0016499B">
        <w:rPr>
          <w:rStyle w:val="StyleUnderline"/>
          <w:highlight w:val="cyan"/>
        </w:rPr>
        <w:t>balloons</w:t>
      </w:r>
      <w:r w:rsidRPr="0016499B">
        <w:rPr>
          <w:highlight w:val="cyan"/>
        </w:rPr>
        <w:t xml:space="preserve"> </w:t>
      </w:r>
      <w:r w:rsidRPr="0016499B">
        <w:rPr>
          <w:rStyle w:val="StyleUnderline"/>
          <w:highlight w:val="cyan"/>
        </w:rPr>
        <w:t>present less technical risk,</w:t>
      </w:r>
      <w:r>
        <w:t xml:space="preserve"> </w:t>
      </w:r>
      <w:r w:rsidRPr="0016499B">
        <w:rPr>
          <w:rStyle w:val="StyleUnderline"/>
          <w:highlight w:val="cyan"/>
        </w:rPr>
        <w:t>and</w:t>
      </w:r>
      <w:r w:rsidRPr="0016499B">
        <w:rPr>
          <w:highlight w:val="cyan"/>
        </w:rPr>
        <w:t xml:space="preserve"> </w:t>
      </w:r>
      <w:r>
        <w:t xml:space="preserve">they </w:t>
      </w:r>
      <w:r w:rsidRPr="0016499B">
        <w:rPr>
          <w:rStyle w:val="StyleUnderline"/>
          <w:highlight w:val="cyan"/>
        </w:rPr>
        <w:t>may be ready to populate the stratosphere now</w:t>
      </w:r>
      <w:r>
        <w:t xml:space="preserve">. If recent civilian operations are telling, these balloons are sufficiently advanced to maintain a long-endurance presence in the stratosphere while carrying and supplying power to a functional payload. As the space domain becomes more difficult to maintain, </w:t>
      </w:r>
      <w:r w:rsidRPr="0016499B">
        <w:rPr>
          <w:rStyle w:val="StyleUnderline"/>
          <w:highlight w:val="cyan"/>
        </w:rPr>
        <w:t>our government needs</w:t>
      </w:r>
      <w:r w:rsidRPr="0016499B">
        <w:rPr>
          <w:highlight w:val="cyan"/>
        </w:rPr>
        <w:t xml:space="preserve"> </w:t>
      </w:r>
      <w:r w:rsidRPr="0016499B">
        <w:rPr>
          <w:rStyle w:val="StyleUnderline"/>
          <w:highlight w:val="cyan"/>
        </w:rPr>
        <w:t>a viable alternative</w:t>
      </w:r>
      <w:r>
        <w:t>. Given the possibility of a much publicized “impending war in space,” should the Department of Defense not entertain relatively inexpensive solutions to this space dilemma?26</w:t>
      </w:r>
    </w:p>
    <w:p w14:paraId="3544BD50" w14:textId="77777777" w:rsidR="002B3914" w:rsidRDefault="002B3914" w:rsidP="002B3914">
      <w:r>
        <w:t>Conclusion</w:t>
      </w:r>
    </w:p>
    <w:p w14:paraId="291F6587" w14:textId="77777777" w:rsidR="002B3914" w:rsidRDefault="002B3914" w:rsidP="002B3914">
      <w:r w:rsidRPr="00026B17">
        <w:rPr>
          <w:rStyle w:val="StyleUnderline"/>
        </w:rPr>
        <w:t>Recent advances in diverse tech</w:t>
      </w:r>
      <w:r>
        <w:t xml:space="preserve">nological frontiers </w:t>
      </w:r>
      <w:r w:rsidRPr="00026B17">
        <w:rPr>
          <w:rStyle w:val="StyleUnderline"/>
        </w:rPr>
        <w:t>such</w:t>
      </w:r>
      <w:r>
        <w:t xml:space="preserve"> </w:t>
      </w:r>
      <w:r w:rsidRPr="00026B17">
        <w:rPr>
          <w:rStyle w:val="StyleUnderline"/>
        </w:rPr>
        <w:t>as materials and info</w:t>
      </w:r>
      <w:r>
        <w:t xml:space="preserve">rmation </w:t>
      </w:r>
      <w:r w:rsidRPr="00026B17">
        <w:rPr>
          <w:rStyle w:val="StyleUnderline"/>
        </w:rPr>
        <w:t>sciences</w:t>
      </w:r>
      <w:r>
        <w:t xml:space="preserve"> </w:t>
      </w:r>
      <w:r w:rsidRPr="00026B17">
        <w:rPr>
          <w:rStyle w:val="StyleUnderline"/>
        </w:rPr>
        <w:t>have reignited hope</w:t>
      </w:r>
      <w:r>
        <w:t xml:space="preserve"> </w:t>
      </w:r>
      <w:r w:rsidRPr="00026B17">
        <w:rPr>
          <w:rStyle w:val="StyleUnderline"/>
        </w:rPr>
        <w:t>in harnessing the high-altitude domain</w:t>
      </w:r>
      <w:r>
        <w:t>. But before balloons can supplant satellites</w:t>
      </w:r>
      <w:r w:rsidRPr="00026B17">
        <w:rPr>
          <w:rStyle w:val="StyleUnderline"/>
        </w:rPr>
        <w:t>, the tech</w:t>
      </w:r>
      <w:r>
        <w:t xml:space="preserve">nology </w:t>
      </w:r>
      <w:proofErr w:type="gramStart"/>
      <w:r w:rsidRPr="00026B17">
        <w:rPr>
          <w:rStyle w:val="StyleUnderline"/>
        </w:rPr>
        <w:t>has to</w:t>
      </w:r>
      <w:proofErr w:type="gramEnd"/>
      <w:r w:rsidRPr="00026B17">
        <w:rPr>
          <w:rStyle w:val="StyleUnderline"/>
        </w:rPr>
        <w:t xml:space="preserve"> overcome</w:t>
      </w:r>
      <w:r>
        <w:t xml:space="preserve"> some </w:t>
      </w:r>
      <w:r w:rsidRPr="00026B17">
        <w:rPr>
          <w:rStyle w:val="StyleUnderline"/>
        </w:rPr>
        <w:t>serious limitations</w:t>
      </w:r>
      <w:r>
        <w:t xml:space="preserve">. The solution to maintaining balloon presence is mastering the winds. And although balloon navigation is still in its nascent stages, archival </w:t>
      </w:r>
      <w:r w:rsidRPr="00026B17">
        <w:rPr>
          <w:rStyle w:val="StyleUnderline"/>
        </w:rPr>
        <w:t>data</w:t>
      </w:r>
      <w:r>
        <w:t xml:space="preserve">, experimentation, preoperational flights, </w:t>
      </w:r>
      <w:r w:rsidRPr="00026B17">
        <w:rPr>
          <w:rStyle w:val="StyleUnderline"/>
        </w:rPr>
        <w:t>and</w:t>
      </w:r>
      <w:r>
        <w:t xml:space="preserve"> predictive </w:t>
      </w:r>
      <w:r w:rsidRPr="00026B17">
        <w:rPr>
          <w:rStyle w:val="StyleUnderline"/>
        </w:rPr>
        <w:t>algorithms</w:t>
      </w:r>
      <w:r>
        <w:t xml:space="preserve"> could eventually </w:t>
      </w:r>
      <w:r w:rsidRPr="00026B17">
        <w:rPr>
          <w:rStyle w:val="StyleUnderline"/>
        </w:rPr>
        <w:t>allow</w:t>
      </w:r>
      <w:r>
        <w:t xml:space="preserve"> </w:t>
      </w:r>
      <w:r w:rsidRPr="00026B17">
        <w:rPr>
          <w:rStyle w:val="StyleUnderline"/>
        </w:rPr>
        <w:t>a</w:t>
      </w:r>
      <w:r>
        <w:t xml:space="preserve"> </w:t>
      </w:r>
      <w:r w:rsidRPr="00026B17">
        <w:rPr>
          <w:rStyle w:val="StyleUnderline"/>
        </w:rPr>
        <w:t>functional geostationary presence</w:t>
      </w:r>
      <w:r>
        <w:t xml:space="preserve"> at most latitudes and in most seasons.</w:t>
      </w:r>
    </w:p>
    <w:p w14:paraId="3486C01D" w14:textId="77777777" w:rsidR="002B3914" w:rsidRPr="002C393E" w:rsidRDefault="002B3914" w:rsidP="002B3914">
      <w:r>
        <w:t>Most importantly, our government must avoid wasteful mistakes that tarnish the idea of using high altitude. Past enthusiasm in high altitude has been akin to the clairvoyant financial “guru” who adamantly proclaims that the stock market is going to crash, although history dictates it will crash eventually. Likewise, it is inevitable that technology will eventually enable high-altitude vehicles to replicate much of the current space capabilities. In the future, advanced algorithms, weather sensors, autonomous flight, advanced artificial intelligence, and data science should help improve station keeping and enhance the viability of the balloon concept. But for the military to develop and implement these technologies will require incremental investment, learning, and patience.</w:t>
      </w:r>
    </w:p>
    <w:p w14:paraId="52A47411" w14:textId="77777777" w:rsidR="002B3914" w:rsidRPr="00000FBC" w:rsidRDefault="002B3914" w:rsidP="002B3914">
      <w:pPr>
        <w:pStyle w:val="Heading4"/>
      </w:pPr>
      <w:r w:rsidRPr="00000FBC">
        <w:t>Balloons are a hundred thousand feet up.</w:t>
      </w:r>
    </w:p>
    <w:p w14:paraId="0A05A07F" w14:textId="77777777" w:rsidR="002B3914" w:rsidRDefault="002B3914" w:rsidP="002B3914">
      <w:r>
        <w:rPr>
          <w:rStyle w:val="Style13ptBold"/>
        </w:rPr>
        <w:t>Tingle 19</w:t>
      </w:r>
      <w:proofErr w:type="gramStart"/>
      <w:r>
        <w:t>—(</w:t>
      </w:r>
      <w:proofErr w:type="gramEnd"/>
      <w:r>
        <w:t xml:space="preserve">chief of strategy, policy, and doctrine at the Joint Force Space Component Command, Vandenberg Air Force Base, California. He holds a BS in systems engineering from West Point; a </w:t>
      </w:r>
      <w:proofErr w:type="gramStart"/>
      <w:r>
        <w:t>master of engineering</w:t>
      </w:r>
      <w:proofErr w:type="gramEnd"/>
      <w:r>
        <w:t xml:space="preserve"> and an MBA from the University of Colorado, Colorado Springs; and a PhD in public policy from George Mason University) Lt. Col. Anthony Tingle. “When the Balloon Goes Up” Army University Press. May-June 2019. Accessed August 31, 2019. https://www.armyupress.army.mil/Journals/Military-Review/English-Edition-Archives/May-June-2019/Tingle-High-Alt-Balloon/</w:t>
      </w:r>
    </w:p>
    <w:p w14:paraId="14EAE655" w14:textId="77777777" w:rsidR="002B3914" w:rsidRDefault="002B3914" w:rsidP="002B3914">
      <w:r>
        <w:t xml:space="preserve">The High-Altitude Domain Also called “near space,” </w:t>
      </w:r>
      <w:r w:rsidRPr="0016499B">
        <w:rPr>
          <w:rStyle w:val="StyleUnderline"/>
          <w:highlight w:val="cyan"/>
        </w:rPr>
        <w:t>high altitude</w:t>
      </w:r>
      <w:r>
        <w:rPr>
          <w:rStyle w:val="StyleUnderline"/>
        </w:rPr>
        <w:t xml:space="preserve"> </w:t>
      </w:r>
      <w:r>
        <w:t xml:space="preserve">most commonly </w:t>
      </w:r>
      <w:r w:rsidRPr="0016499B">
        <w:rPr>
          <w:rStyle w:val="StyleUnderline"/>
          <w:highlight w:val="cyan"/>
        </w:rPr>
        <w:t>refers to the upper stratosphere roughly from sixty thousand to one hundred thousand feet above the ground</w:t>
      </w:r>
      <w:r>
        <w:t>, and there are two starkly different designs competing for dominance: heavier than air (HTA) and lighter than air (LTA).</w:t>
      </w:r>
    </w:p>
    <w:p w14:paraId="1292F537" w14:textId="77777777" w:rsidR="002B3914" w:rsidRPr="00000FBC" w:rsidRDefault="002B3914" w:rsidP="002B3914">
      <w:pPr>
        <w:pStyle w:val="Heading4"/>
      </w:pPr>
      <w:r w:rsidRPr="00000FBC">
        <w:t>That’s low enough to avoid debris.</w:t>
      </w:r>
    </w:p>
    <w:p w14:paraId="2AD60A83" w14:textId="77777777" w:rsidR="002B3914" w:rsidRDefault="002B3914" w:rsidP="002B3914">
      <w:r>
        <w:rPr>
          <w:rStyle w:val="Style13ptBold"/>
        </w:rPr>
        <w:t>Wei-Haas 19</w:t>
      </w:r>
      <w:proofErr w:type="gramStart"/>
      <w:r>
        <w:t>—(</w:t>
      </w:r>
      <w:proofErr w:type="gramEnd"/>
      <w:r>
        <w:t xml:space="preserve">science writer at National Geographic, PHD in environmental chemistry from Ohio State). Wei-Haas, Maya. 2019. “Space Junk Facts and Information.” National Geographic, April 25, 2019. </w:t>
      </w:r>
      <w:hyperlink r:id="rId6" w:history="1">
        <w:r>
          <w:rPr>
            <w:rStyle w:val="Hyperlink"/>
          </w:rPr>
          <w:t>https://webcache.googleusercontent.com/search?q=cache:_CFIdLfq0b0J:https://www.nationalgeographic.com/science/space/reference/space-junk/+&amp;cd=13&amp;hl=en&amp;ct=clnk&amp;gl=us</w:t>
        </w:r>
      </w:hyperlink>
      <w:r>
        <w:t>.  Accessed 9/20/19.</w:t>
      </w:r>
    </w:p>
    <w:p w14:paraId="705DFAA9" w14:textId="6D8EAF28" w:rsidR="002B3914" w:rsidRDefault="002B3914" w:rsidP="002B3914">
      <w:r>
        <w:t xml:space="preserve">Most of that </w:t>
      </w:r>
      <w:r w:rsidRPr="0016499B">
        <w:rPr>
          <w:rStyle w:val="StyleUnderline"/>
          <w:highlight w:val="cyan"/>
        </w:rPr>
        <w:t xml:space="preserve">debris sits within </w:t>
      </w:r>
      <w:r w:rsidRPr="0016499B">
        <w:rPr>
          <w:rStyle w:val="Emphasis"/>
          <w:highlight w:val="cyan"/>
        </w:rPr>
        <w:t>1,250 miles</w:t>
      </w:r>
      <w:r w:rsidRPr="0016499B">
        <w:rPr>
          <w:rStyle w:val="StyleUnderline"/>
          <w:highlight w:val="cyan"/>
        </w:rPr>
        <w:t xml:space="preserve"> of Earth's surface in</w:t>
      </w:r>
      <w:r>
        <w:t xml:space="preserve"> what is known as </w:t>
      </w:r>
      <w:r w:rsidRPr="0016499B">
        <w:rPr>
          <w:rStyle w:val="StyleUnderline"/>
          <w:highlight w:val="cyan"/>
        </w:rPr>
        <w:t>low Earth orbit, home to</w:t>
      </w:r>
      <w:r>
        <w:t xml:space="preserve"> lots of </w:t>
      </w:r>
      <w:r w:rsidRPr="0016499B">
        <w:rPr>
          <w:rStyle w:val="StyleUnderline"/>
          <w:highlight w:val="cyan"/>
        </w:rPr>
        <w:t>satellites</w:t>
      </w:r>
      <w:r>
        <w:t>, such as NASA’s Earth Observing System fleet and the International Space Station</w:t>
      </w:r>
      <w:r w:rsidRPr="0016499B">
        <w:rPr>
          <w:rStyle w:val="StyleUnderline"/>
          <w:highlight w:val="cyan"/>
        </w:rPr>
        <w:t>.</w:t>
      </w:r>
      <w:r>
        <w:rPr>
          <w:rStyle w:val="StyleUnderline"/>
        </w:rPr>
        <w:t xml:space="preserve"> </w:t>
      </w:r>
      <w:r>
        <w:t>And while space is big—so even 23,000 fragments tend to be far from each other—even the tiniest bits of man-made flotsam can be problematic for active earth orbiters because of their breakneck speeds.</w:t>
      </w:r>
    </w:p>
    <w:p w14:paraId="2EFDD6A1" w14:textId="77777777" w:rsidR="00B74EF6" w:rsidRPr="00000FBC" w:rsidRDefault="00B74EF6" w:rsidP="00B74EF6">
      <w:pPr>
        <w:pStyle w:val="Heading4"/>
      </w:pPr>
      <w:r w:rsidRPr="00000FBC">
        <w:t>Balloons are specifically suitable for ag.</w:t>
      </w:r>
    </w:p>
    <w:p w14:paraId="5B1FB4F4" w14:textId="77777777" w:rsidR="00B74EF6" w:rsidRPr="00B74EF6" w:rsidRDefault="00B74EF6" w:rsidP="00B74EF6">
      <w:pPr>
        <w:rPr>
          <w:lang w:val="es-AR"/>
        </w:rPr>
      </w:pPr>
      <w:r>
        <w:rPr>
          <w:rStyle w:val="Style13ptBold"/>
        </w:rPr>
        <w:t>Dorminey 16</w:t>
      </w:r>
      <w:proofErr w:type="gramStart"/>
      <w:r>
        <w:t>—(</w:t>
      </w:r>
      <w:proofErr w:type="gramEnd"/>
      <w:r>
        <w:t xml:space="preserve">science writer, former Hong Kong bureau chief for Aviation Week &amp; Space Technology). Dorminey, Bruce. 2016. “Stratospheric ‘Space-Balloons’ Set </w:t>
      </w:r>
      <w:proofErr w:type="gramStart"/>
      <w:r>
        <w:t>To</w:t>
      </w:r>
      <w:proofErr w:type="gramEnd"/>
      <w:r>
        <w:t xml:space="preserve"> Revolutionize Global Satellite Industry.” </w:t>
      </w:r>
      <w:r w:rsidRPr="00B74EF6">
        <w:rPr>
          <w:lang w:val="es-AR"/>
        </w:rPr>
        <w:t>Forbes. June 30, 2016. https://www.forbes.com/sites/brucedorminey/2016/06/30/stratospheric-space-balloons-set-to-revolutionize-global-satellite-industry/.</w:t>
      </w:r>
    </w:p>
    <w:p w14:paraId="6A6DE601" w14:textId="77777777" w:rsidR="00B74EF6" w:rsidRDefault="00B74EF6" w:rsidP="00B74EF6">
      <w:pPr>
        <w:rPr>
          <w:sz w:val="12"/>
        </w:rPr>
      </w:pPr>
      <w:r>
        <w:rPr>
          <w:sz w:val="12"/>
        </w:rPr>
        <w:t xml:space="preserve">“The payload would simply descend back down to Earth beneath a guided parafoil for a gentle-impact landing,” said Antonio. And while </w:t>
      </w:r>
      <w:r w:rsidRPr="0016499B">
        <w:rPr>
          <w:rStyle w:val="StyleUnderline"/>
          <w:highlight w:val="cyan"/>
        </w:rPr>
        <w:t>mission applications</w:t>
      </w:r>
      <w:r>
        <w:rPr>
          <w:sz w:val="12"/>
        </w:rPr>
        <w:t xml:space="preserve"> are still being devised, three areas are certain to be included in World View’s </w:t>
      </w:r>
      <w:proofErr w:type="spellStart"/>
      <w:r>
        <w:rPr>
          <w:sz w:val="12"/>
        </w:rPr>
        <w:t>stratollite</w:t>
      </w:r>
      <w:proofErr w:type="spellEnd"/>
      <w:r>
        <w:rPr>
          <w:sz w:val="12"/>
        </w:rPr>
        <w:t xml:space="preserve"> business plan. They </w:t>
      </w:r>
      <w:r w:rsidRPr="0016499B">
        <w:rPr>
          <w:rStyle w:val="StyleUnderline"/>
          <w:highlight w:val="cyan"/>
        </w:rPr>
        <w:t>include</w:t>
      </w:r>
      <w:r>
        <w:rPr>
          <w:sz w:val="12"/>
        </w:rPr>
        <w:t xml:space="preserve">: --- Communications – To aid first responders in their efforts to locate and assist those in distress. To build constellations of </w:t>
      </w:r>
      <w:proofErr w:type="spellStart"/>
      <w:r>
        <w:rPr>
          <w:sz w:val="12"/>
        </w:rPr>
        <w:t>stratollites</w:t>
      </w:r>
      <w:proofErr w:type="spellEnd"/>
      <w:r>
        <w:rPr>
          <w:sz w:val="12"/>
        </w:rPr>
        <w:t xml:space="preserve"> that affordably deliver cellular device signals to Third World populations. And rapidly deployment of communications systems for troops in the field. --- </w:t>
      </w:r>
      <w:r w:rsidRPr="0016499B">
        <w:rPr>
          <w:rStyle w:val="Emphasis"/>
          <w:highlight w:val="cyan"/>
        </w:rPr>
        <w:t>Remote sensing</w:t>
      </w:r>
      <w:r>
        <w:rPr>
          <w:rStyle w:val="StyleUnderline"/>
        </w:rPr>
        <w:t xml:space="preserve"> – </w:t>
      </w:r>
      <w:r w:rsidRPr="0016499B">
        <w:rPr>
          <w:rStyle w:val="StyleUnderline"/>
          <w:highlight w:val="cyan"/>
        </w:rPr>
        <w:t>For real-time</w:t>
      </w:r>
      <w:r>
        <w:rPr>
          <w:rStyle w:val="StyleUnderline"/>
        </w:rPr>
        <w:t xml:space="preserve">, continuous visual </w:t>
      </w:r>
      <w:r w:rsidRPr="0016499B">
        <w:rPr>
          <w:rStyle w:val="StyleUnderline"/>
          <w:highlight w:val="cyan"/>
        </w:rPr>
        <w:t xml:space="preserve">data for </w:t>
      </w:r>
      <w:r w:rsidRPr="0016499B">
        <w:rPr>
          <w:rStyle w:val="Emphasis"/>
          <w:highlight w:val="cyan"/>
        </w:rPr>
        <w:t>agricultural monitoring for farmers</w:t>
      </w:r>
      <w:r w:rsidRPr="0016499B">
        <w:rPr>
          <w:rStyle w:val="StyleUnderline"/>
          <w:highlight w:val="cyan"/>
        </w:rPr>
        <w:t xml:space="preserve"> or</w:t>
      </w:r>
      <w:r>
        <w:rPr>
          <w:rStyle w:val="StyleUnderline"/>
        </w:rPr>
        <w:t xml:space="preserve"> even </w:t>
      </w:r>
      <w:r w:rsidRPr="0016499B">
        <w:rPr>
          <w:rStyle w:val="StyleUnderline"/>
          <w:highlight w:val="cyan"/>
        </w:rPr>
        <w:t>commodities traders.</w:t>
      </w:r>
      <w:r>
        <w:rPr>
          <w:rStyle w:val="StyleUnderline"/>
        </w:rPr>
        <w:t xml:space="preserve"> </w:t>
      </w:r>
      <w:r>
        <w:rPr>
          <w:sz w:val="12"/>
        </w:rPr>
        <w:t xml:space="preserve">For the study of city traffic patterns. And for advertisers looking to better target brick–and--mortar customers by literally studying their traffic into niche geographic markets. --- Weather – For the collection of critical, in-situ weather data over remote parts of the ocean where weather systems often </w:t>
      </w:r>
      <w:proofErr w:type="gramStart"/>
      <w:r>
        <w:rPr>
          <w:sz w:val="12"/>
        </w:rPr>
        <w:t>develop</w:t>
      </w:r>
      <w:proofErr w:type="gramEnd"/>
      <w:r>
        <w:rPr>
          <w:sz w:val="12"/>
        </w:rPr>
        <w:t xml:space="preserve"> and conventional observational systems are lacking.</w:t>
      </w:r>
    </w:p>
    <w:p w14:paraId="15E28B11" w14:textId="77777777" w:rsidR="00B74EF6" w:rsidRDefault="00B74EF6" w:rsidP="002B3914"/>
    <w:p w14:paraId="232E9354" w14:textId="1FBB1C55" w:rsidR="002B3914" w:rsidRDefault="00567B26" w:rsidP="00567B26">
      <w:pPr>
        <w:pStyle w:val="Heading4"/>
      </w:pPr>
      <w:r>
        <w:t xml:space="preserve">Turns case: satellites in the </w:t>
      </w:r>
      <w:proofErr w:type="spellStart"/>
      <w:r>
        <w:t>aff</w:t>
      </w:r>
      <w:proofErr w:type="spellEnd"/>
      <w:r>
        <w:t xml:space="preserve"> world could be destroyed leading to impacts, but if we have balloons as an </w:t>
      </w:r>
      <w:proofErr w:type="gramStart"/>
      <w:r>
        <w:t>alternative</w:t>
      </w:r>
      <w:proofErr w:type="gramEnd"/>
      <w:r>
        <w:t xml:space="preserve"> we won’t have to worry about satellites </w:t>
      </w:r>
      <w:proofErr w:type="spellStart"/>
      <w:r>
        <w:t>rn</w:t>
      </w:r>
      <w:proofErr w:type="spellEnd"/>
      <w:r>
        <w:t xml:space="preserve"> being destroyed, so we turn their case and solve better.</w:t>
      </w:r>
    </w:p>
    <w:p w14:paraId="04725E68" w14:textId="77777777" w:rsidR="00115FE1" w:rsidRDefault="00115FE1" w:rsidP="00115FE1">
      <w:pPr>
        <w:pStyle w:val="Heading3"/>
      </w:pPr>
      <w:r>
        <w:t>Mining---1NC</w:t>
      </w:r>
    </w:p>
    <w:p w14:paraId="329C7F98" w14:textId="77777777" w:rsidR="00115FE1" w:rsidRPr="00FC4306" w:rsidRDefault="00115FE1" w:rsidP="00115FE1">
      <w:pPr>
        <w:pStyle w:val="Heading4"/>
      </w:pPr>
      <w:r>
        <w:t xml:space="preserve">Loss of satellites will </w:t>
      </w:r>
      <w:r>
        <w:rPr>
          <w:u w:val="single"/>
        </w:rPr>
        <w:t>shut down</w:t>
      </w:r>
      <w:r>
        <w:t xml:space="preserve"> terrestrial mining</w:t>
      </w:r>
    </w:p>
    <w:p w14:paraId="38D7AC75" w14:textId="77777777" w:rsidR="00115FE1" w:rsidRDefault="00115FE1" w:rsidP="00115FE1">
      <w:r>
        <w:t xml:space="preserve">Les </w:t>
      </w:r>
      <w:r w:rsidRPr="009B1598">
        <w:rPr>
          <w:rStyle w:val="Style13ptBold"/>
        </w:rPr>
        <w:t>Johnson 1</w:t>
      </w:r>
      <w:r>
        <w:rPr>
          <w:rStyle w:val="Style13ptBold"/>
        </w:rPr>
        <w:t>3</w:t>
      </w:r>
      <w:r>
        <w:t xml:space="preserve">, Deputy Manager for NASA's Advanced Concepts Office at the Marshall Space Flight Center, Co-Investigator for the JAXA T-Rex Space Tether 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14:paraId="44FFCDDC" w14:textId="77777777" w:rsidR="00115FE1" w:rsidRDefault="00115FE1" w:rsidP="00115FE1">
      <w:r>
        <w:t>Resource Location</w:t>
      </w:r>
    </w:p>
    <w:p w14:paraId="24894418" w14:textId="77777777" w:rsidR="00115FE1" w:rsidRPr="002E2ECE" w:rsidRDefault="00115FE1" w:rsidP="00115FE1">
      <w:pPr>
        <w:rPr>
          <w:u w:val="single"/>
        </w:rPr>
      </w:pPr>
      <w:r w:rsidRPr="003840BA">
        <w:rPr>
          <w:rStyle w:val="StyleUnderline"/>
        </w:rPr>
        <w:t>Looking for rare minerals to be mined</w:t>
      </w:r>
      <w:r>
        <w:t xml:space="preserve"> for our many gadgets, household appliances, and industrial machines</w:t>
      </w:r>
      <w:r w:rsidRPr="003840BA">
        <w:rPr>
          <w:rStyle w:val="StyleUnderline"/>
        </w:rPr>
        <w:t xml:space="preserve">? </w:t>
      </w:r>
      <w:r w:rsidRPr="003840BA">
        <w:rPr>
          <w:rStyle w:val="StyleUnderline"/>
          <w:highlight w:val="cyan"/>
        </w:rPr>
        <w:t>Soil</w:t>
      </w:r>
      <w:r w:rsidRPr="003840BA">
        <w:rPr>
          <w:rStyle w:val="StyleUnderline"/>
        </w:rPr>
        <w:t xml:space="preserve"> type </w:t>
      </w:r>
      <w:r w:rsidRPr="003840BA">
        <w:rPr>
          <w:rStyle w:val="StyleUnderline"/>
          <w:highlight w:val="cyan"/>
        </w:rPr>
        <w:t>is</w:t>
      </w:r>
      <w:r w:rsidRPr="003840BA">
        <w:rPr>
          <w:rStyle w:val="StyleUnderline"/>
        </w:rPr>
        <w:t xml:space="preserve"> often </w:t>
      </w:r>
      <w:r w:rsidRPr="003840BA">
        <w:rPr>
          <w:rStyle w:val="StyleUnderline"/>
          <w:highlight w:val="cyan"/>
        </w:rPr>
        <w:t>a</w:t>
      </w:r>
      <w:r w:rsidRPr="003840BA">
        <w:rPr>
          <w:rStyle w:val="StyleUnderline"/>
        </w:rPr>
        <w:t xml:space="preserve"> strong </w:t>
      </w:r>
      <w:r w:rsidRPr="003840BA">
        <w:rPr>
          <w:rStyle w:val="StyleUnderline"/>
          <w:highlight w:val="cyan"/>
        </w:rPr>
        <w:t>indicator of</w:t>
      </w:r>
      <w:r w:rsidRPr="003840BA">
        <w:rPr>
          <w:rStyle w:val="StyleUnderline"/>
        </w:rPr>
        <w:t xml:space="preserve"> </w:t>
      </w:r>
      <w:proofErr w:type="gramStart"/>
      <w:r w:rsidRPr="003840BA">
        <w:rPr>
          <w:rStyle w:val="StyleUnderline"/>
        </w:rPr>
        <w:t>whether or not</w:t>
      </w:r>
      <w:proofErr w:type="gramEnd"/>
      <w:r w:rsidRPr="003840BA">
        <w:rPr>
          <w:rStyle w:val="StyleUnderline"/>
        </w:rPr>
        <w:t xml:space="preserve"> underground </w:t>
      </w:r>
      <w:r w:rsidRPr="003840BA">
        <w:rPr>
          <w:rStyle w:val="StyleUnderline"/>
          <w:highlight w:val="cyan"/>
        </w:rPr>
        <w:t>deposits of</w:t>
      </w:r>
      <w:r w:rsidRPr="003840BA">
        <w:rPr>
          <w:rStyle w:val="StyleUnderline"/>
        </w:rPr>
        <w:t xml:space="preserve"> metals and </w:t>
      </w:r>
      <w:r w:rsidRPr="003840BA">
        <w:rPr>
          <w:rStyle w:val="StyleUnderline"/>
          <w:highlight w:val="cyan"/>
        </w:rPr>
        <w:t>minerals</w:t>
      </w:r>
      <w:r w:rsidRPr="003840BA">
        <w:rPr>
          <w:rStyle w:val="StyleUnderline"/>
        </w:rPr>
        <w:t xml:space="preserve"> are located. By </w:t>
      </w:r>
      <w:r w:rsidRPr="003840BA">
        <w:rPr>
          <w:rStyle w:val="Emphasis"/>
          <w:highlight w:val="cyan"/>
        </w:rPr>
        <w:t>using satellite data</w:t>
      </w:r>
      <w:r w:rsidRPr="003840BA">
        <w:rPr>
          <w:rStyle w:val="StyleUnderline"/>
        </w:rPr>
        <w:t xml:space="preserve"> to identify promising surface structural features and different soil types, mining </w:t>
      </w:r>
      <w:r w:rsidRPr="003840BA">
        <w:rPr>
          <w:rStyle w:val="StyleUnderline"/>
          <w:highlight w:val="cyan"/>
        </w:rPr>
        <w:t>companies</w:t>
      </w:r>
      <w:r w:rsidRPr="003840BA">
        <w:rPr>
          <w:rStyle w:val="StyleUnderline"/>
        </w:rPr>
        <w:t xml:space="preserve"> can </w:t>
      </w:r>
      <w:r w:rsidRPr="003840BA">
        <w:rPr>
          <w:rStyle w:val="Emphasis"/>
        </w:rPr>
        <w:t xml:space="preserve">better </w:t>
      </w:r>
      <w:r w:rsidRPr="003840BA">
        <w:rPr>
          <w:rStyle w:val="Emphasis"/>
          <w:highlight w:val="cyan"/>
        </w:rPr>
        <w:t>identify promising mining locations</w:t>
      </w:r>
      <w:r w:rsidRPr="003840BA">
        <w:rPr>
          <w:rStyle w:val="StyleUnderline"/>
          <w:highlight w:val="cyan"/>
        </w:rPr>
        <w:t xml:space="preserve">, </w:t>
      </w:r>
      <w:r w:rsidRPr="003840BA">
        <w:rPr>
          <w:rStyle w:val="Emphasis"/>
          <w:highlight w:val="cyan"/>
        </w:rPr>
        <w:t>wasting less time and effort</w:t>
      </w:r>
      <w:r w:rsidRPr="003840BA">
        <w:rPr>
          <w:rStyle w:val="StyleUnderline"/>
        </w:rPr>
        <w:t xml:space="preserve"> in finding the best places to obtain much-needed industrial resources. </w:t>
      </w:r>
      <w:r w:rsidRPr="003840BA">
        <w:rPr>
          <w:rStyle w:val="Emphasis"/>
          <w:highlight w:val="cyan"/>
        </w:rPr>
        <w:t>Without</w:t>
      </w:r>
      <w:r w:rsidRPr="003840BA">
        <w:rPr>
          <w:rStyle w:val="StyleUnderline"/>
          <w:highlight w:val="cyan"/>
        </w:rPr>
        <w:t xml:space="preserve"> satellite images</w:t>
      </w:r>
      <w:r w:rsidRPr="003840BA">
        <w:rPr>
          <w:rStyle w:val="StyleUnderline"/>
        </w:rPr>
        <w:t xml:space="preserve">, the </w:t>
      </w:r>
      <w:r w:rsidRPr="003840BA">
        <w:rPr>
          <w:rStyle w:val="StyleUnderline"/>
          <w:highlight w:val="cyan"/>
        </w:rPr>
        <w:t>finding and assessment of</w:t>
      </w:r>
      <w:r w:rsidRPr="003840BA">
        <w:rPr>
          <w:rStyle w:val="StyleUnderline"/>
        </w:rPr>
        <w:t xml:space="preserve"> promising new </w:t>
      </w:r>
      <w:r w:rsidRPr="003840BA">
        <w:rPr>
          <w:rStyle w:val="StyleUnderline"/>
          <w:highlight w:val="cyan"/>
        </w:rPr>
        <w:t xml:space="preserve">mines would </w:t>
      </w:r>
      <w:r w:rsidRPr="003840BA">
        <w:rPr>
          <w:rStyle w:val="Emphasis"/>
          <w:sz w:val="24"/>
          <w:szCs w:val="26"/>
          <w:highlight w:val="cyan"/>
        </w:rPr>
        <w:t>grind to a halt</w:t>
      </w:r>
      <w:r w:rsidRPr="003840BA">
        <w:rPr>
          <w:rStyle w:val="StyleUnderline"/>
          <w:highlight w:val="cyan"/>
        </w:rPr>
        <w:t xml:space="preserve"> as</w:t>
      </w:r>
      <w:r w:rsidRPr="003840BA">
        <w:rPr>
          <w:rStyle w:val="StyleUnderline"/>
        </w:rPr>
        <w:t xml:space="preserve"> the </w:t>
      </w:r>
      <w:r w:rsidRPr="003840BA">
        <w:rPr>
          <w:rStyle w:val="StyleUnderline"/>
          <w:highlight w:val="cyan"/>
        </w:rPr>
        <w:t xml:space="preserve">industries </w:t>
      </w:r>
      <w:r w:rsidRPr="003840BA">
        <w:rPr>
          <w:rStyle w:val="Emphasis"/>
          <w:highlight w:val="cyan"/>
        </w:rPr>
        <w:t>retooled</w:t>
      </w:r>
      <w:r w:rsidRPr="003840BA">
        <w:rPr>
          <w:rStyle w:val="StyleUnderline"/>
        </w:rPr>
        <w:t xml:space="preserve"> back </w:t>
      </w:r>
      <w:r w:rsidRPr="003840BA">
        <w:rPr>
          <w:rStyle w:val="StyleUnderline"/>
          <w:highlight w:val="cyan"/>
        </w:rPr>
        <w:t>into</w:t>
      </w:r>
      <w:r w:rsidRPr="003840BA">
        <w:rPr>
          <w:rStyle w:val="StyleUnderline"/>
        </w:rPr>
        <w:t xml:space="preserve"> the days of </w:t>
      </w:r>
      <w:r w:rsidRPr="003840BA">
        <w:rPr>
          <w:rStyle w:val="Emphasis"/>
          <w:highlight w:val="cyan"/>
        </w:rPr>
        <w:t>much slower</w:t>
      </w:r>
      <w:r w:rsidRPr="003840BA">
        <w:rPr>
          <w:rStyle w:val="Emphasis"/>
        </w:rPr>
        <w:t xml:space="preserve"> and </w:t>
      </w:r>
      <w:r w:rsidRPr="003840BA">
        <w:rPr>
          <w:rStyle w:val="Emphasis"/>
          <w:highlight w:val="cyan"/>
        </w:rPr>
        <w:t>labor-intensive</w:t>
      </w:r>
      <w:r w:rsidRPr="003840BA">
        <w:rPr>
          <w:rStyle w:val="Emphasis"/>
        </w:rPr>
        <w:t xml:space="preserve"> field </w:t>
      </w:r>
      <w:r w:rsidRPr="003840BA">
        <w:rPr>
          <w:rStyle w:val="Emphasis"/>
          <w:highlight w:val="cyan"/>
        </w:rPr>
        <w:t>surveys</w:t>
      </w:r>
      <w:r w:rsidRPr="003840BA">
        <w:rPr>
          <w:rStyle w:val="StyleUnderline"/>
          <w:highlight w:val="cyan"/>
        </w:rPr>
        <w:t xml:space="preserve"> (but </w:t>
      </w:r>
      <w:r w:rsidRPr="003840BA">
        <w:rPr>
          <w:rStyle w:val="Emphasis"/>
          <w:highlight w:val="cyan"/>
        </w:rPr>
        <w:t>without GPS!</w:t>
      </w:r>
      <w:r w:rsidRPr="003840BA">
        <w:rPr>
          <w:rStyle w:val="StyleUnderline"/>
          <w:highlight w:val="cyan"/>
        </w:rPr>
        <w:t>)</w:t>
      </w:r>
      <w:r w:rsidRPr="003840BA">
        <w:rPr>
          <w:rStyle w:val="StyleUnderline"/>
        </w:rPr>
        <w:t>.</w:t>
      </w:r>
    </w:p>
    <w:p w14:paraId="41061806" w14:textId="77777777" w:rsidR="00115FE1" w:rsidRPr="00252886" w:rsidRDefault="00115FE1" w:rsidP="00115FE1">
      <w:pPr>
        <w:pStyle w:val="Heading4"/>
      </w:pPr>
      <w:r>
        <w:t xml:space="preserve">Amazon mining will cause </w:t>
      </w:r>
      <w:r>
        <w:rPr>
          <w:u w:val="single"/>
        </w:rPr>
        <w:t>extinction</w:t>
      </w:r>
    </w:p>
    <w:p w14:paraId="21D466B6" w14:textId="77777777" w:rsidR="00115FE1" w:rsidRDefault="00115FE1" w:rsidP="00115FE1">
      <w:r>
        <w:t xml:space="preserve">Charito </w:t>
      </w:r>
      <w:proofErr w:type="spellStart"/>
      <w:r w:rsidRPr="00FC4306">
        <w:rPr>
          <w:rStyle w:val="Style13ptBold"/>
        </w:rPr>
        <w:t>Ushiñahua</w:t>
      </w:r>
      <w:proofErr w:type="spellEnd"/>
      <w:r w:rsidRPr="00FC4306">
        <w:rPr>
          <w:rStyle w:val="Style13ptBold"/>
        </w:rPr>
        <w:t xml:space="preserve"> 11</w:t>
      </w:r>
      <w:r>
        <w:t>, Anthropologist Working for the Preservation of Indigenous Amazonian Cultures, “Yanomami Indians: The Fierce People?”, http://www.amazon-indians.org/yanomami.html</w:t>
      </w:r>
    </w:p>
    <w:p w14:paraId="6C75275C" w14:textId="77777777" w:rsidR="00115FE1" w:rsidRPr="00252886" w:rsidRDefault="00115FE1" w:rsidP="00115FE1">
      <w:pPr>
        <w:rPr>
          <w:sz w:val="10"/>
        </w:rPr>
      </w:pPr>
      <w:r w:rsidRPr="00252886">
        <w:rPr>
          <w:sz w:val="16"/>
        </w:rPr>
        <w:t xml:space="preserve">A mineralogical survey of the northern Amazon by the Brazilian government in 1975 revealed the presence of gold ore in the Roraima region of Brazil.  By the early 1980's, miners in search of gold began invading the Yanomami territory in Brazil and by 1987 it had become a full-fledged gold rush.  Over 30,000 prospectors entered Yanomami lands and established over a hundred clandestine mining operations.  The resulting massacres and diseases brought by these invaders is estimated to have caused the death of over 2,000 Yanomami.  </w:t>
      </w:r>
      <w:r w:rsidRPr="00FC4306">
        <w:rPr>
          <w:rStyle w:val="StyleUnderline"/>
          <w:highlight w:val="cyan"/>
        </w:rPr>
        <w:t>One</w:t>
      </w:r>
      <w:r w:rsidRPr="00252886">
        <w:rPr>
          <w:rStyle w:val="StyleUnderline"/>
        </w:rPr>
        <w:t xml:space="preserve"> of the </w:t>
      </w:r>
      <w:r w:rsidRPr="00FC4306">
        <w:rPr>
          <w:rStyle w:val="StyleUnderline"/>
          <w:highlight w:val="cyan"/>
        </w:rPr>
        <w:t>problem</w:t>
      </w:r>
      <w:r w:rsidRPr="00252886">
        <w:rPr>
          <w:rStyle w:val="StyleUnderline"/>
        </w:rPr>
        <w:t xml:space="preserve">s </w:t>
      </w:r>
      <w:r w:rsidRPr="00FC4306">
        <w:rPr>
          <w:rStyle w:val="StyleUnderline"/>
          <w:highlight w:val="cyan"/>
        </w:rPr>
        <w:t>with</w:t>
      </w:r>
      <w:r w:rsidRPr="00252886">
        <w:rPr>
          <w:rStyle w:val="StyleUnderline"/>
        </w:rPr>
        <w:t xml:space="preserve"> gold </w:t>
      </w:r>
      <w:r w:rsidRPr="00FC4306">
        <w:rPr>
          <w:rStyle w:val="StyleUnderline"/>
          <w:highlight w:val="cyan"/>
        </w:rPr>
        <w:t>mining is</w:t>
      </w:r>
      <w:r w:rsidRPr="00252886">
        <w:rPr>
          <w:rStyle w:val="StyleUnderline"/>
        </w:rPr>
        <w:t xml:space="preserve"> the </w:t>
      </w:r>
      <w:r w:rsidRPr="00FC4306">
        <w:rPr>
          <w:rStyle w:val="Emphasis"/>
          <w:highlight w:val="cyan"/>
        </w:rPr>
        <w:t>environmental destruction</w:t>
      </w:r>
      <w:r w:rsidRPr="00252886">
        <w:rPr>
          <w:rStyle w:val="StyleUnderline"/>
        </w:rPr>
        <w:t xml:space="preserve"> it causes</w:t>
      </w:r>
      <w:r w:rsidRPr="00252886">
        <w:rPr>
          <w:sz w:val="16"/>
        </w:rPr>
        <w:t xml:space="preserve">.  </w:t>
      </w:r>
      <w:proofErr w:type="gramStart"/>
      <w:r w:rsidRPr="00252886">
        <w:rPr>
          <w:sz w:val="16"/>
        </w:rPr>
        <w:t>In order to</w:t>
      </w:r>
      <w:proofErr w:type="gramEnd"/>
      <w:r w:rsidRPr="00252886">
        <w:rPr>
          <w:sz w:val="16"/>
        </w:rPr>
        <w:t xml:space="preserve"> separate gold from rocks and soil, mercury is used.  </w:t>
      </w:r>
      <w:r w:rsidRPr="00FC4306">
        <w:rPr>
          <w:rStyle w:val="StyleUnderline"/>
          <w:highlight w:val="cyan"/>
        </w:rPr>
        <w:t>Mercury</w:t>
      </w:r>
      <w:r w:rsidRPr="00252886">
        <w:rPr>
          <w:rStyle w:val="StyleUnderline"/>
        </w:rPr>
        <w:t xml:space="preserve"> in the rivers and streams </w:t>
      </w:r>
      <w:r w:rsidRPr="00FC4306">
        <w:rPr>
          <w:rStyle w:val="Emphasis"/>
          <w:highlight w:val="cyan"/>
        </w:rPr>
        <w:t>bio-accumulates</w:t>
      </w:r>
      <w:r w:rsidRPr="00FC4306">
        <w:rPr>
          <w:rStyle w:val="StyleUnderline"/>
          <w:highlight w:val="cyan"/>
        </w:rPr>
        <w:t xml:space="preserve"> and permeates the entire </w:t>
      </w:r>
      <w:r w:rsidRPr="00FC4306">
        <w:rPr>
          <w:rStyle w:val="Emphasis"/>
          <w:highlight w:val="cyan"/>
        </w:rPr>
        <w:t>ecosystem</w:t>
      </w:r>
      <w:r w:rsidRPr="00252886">
        <w:rPr>
          <w:sz w:val="10"/>
        </w:rPr>
        <w:t xml:space="preserve">.  The mercury accumulates in predators and hunters (such as the Yanomami) higher up the food chain and creates a neurotoxin that causes birth defects and abnormal child development.  The Yanomami have had increased child mortality rates while their birth rates have declined putting their very existence into risk.  Moreover, malaria increased in the area due to the stagnant pools left by the miners that increase the mosquito populations that are vectors of the disease.  Some have estimated that malaria is responsible for the deaths of about 13% of the Yanomami population every year.  However, the negative influence of the miners extends beyond physical health. Their introduction of alcohol and other western goods has had an immense negative effect on Yanomami society itself. </w:t>
      </w:r>
    </w:p>
    <w:p w14:paraId="6573ED0E" w14:textId="77777777" w:rsidR="00115FE1" w:rsidRPr="00252886" w:rsidRDefault="00115FE1" w:rsidP="00115FE1">
      <w:pPr>
        <w:rPr>
          <w:sz w:val="10"/>
        </w:rPr>
      </w:pPr>
      <w:r w:rsidRPr="00252886">
        <w:rPr>
          <w:sz w:val="10"/>
        </w:rPr>
        <w:t xml:space="preserve">In response to the crisis created by the gold miners, in 1992 the Yanomami territory was protected by the Brazilian government by creating a federal indigenous reserve.  However, the gold miners were not happy about the creation of the reserve and in </w:t>
      </w:r>
      <w:proofErr w:type="gramStart"/>
      <w:r w:rsidRPr="00252886">
        <w:rPr>
          <w:sz w:val="10"/>
        </w:rPr>
        <w:t>July,</w:t>
      </w:r>
      <w:proofErr w:type="gramEnd"/>
      <w:r w:rsidRPr="00252886">
        <w:rPr>
          <w:sz w:val="10"/>
        </w:rPr>
        <w:t xml:space="preserve"> 1993, a group of miners tried to exterminate an entire village in what has become to be known as the "</w:t>
      </w:r>
      <w:proofErr w:type="spellStart"/>
      <w:r w:rsidRPr="00252886">
        <w:rPr>
          <w:sz w:val="10"/>
        </w:rPr>
        <w:t>Haximu</w:t>
      </w:r>
      <w:proofErr w:type="spellEnd"/>
      <w:r w:rsidRPr="00252886">
        <w:rPr>
          <w:sz w:val="10"/>
        </w:rPr>
        <w:t xml:space="preserve"> Massacre."  At </w:t>
      </w:r>
      <w:proofErr w:type="spellStart"/>
      <w:r w:rsidRPr="00252886">
        <w:rPr>
          <w:sz w:val="10"/>
        </w:rPr>
        <w:t>lease</w:t>
      </w:r>
      <w:proofErr w:type="spellEnd"/>
      <w:r w:rsidRPr="00252886">
        <w:rPr>
          <w:sz w:val="10"/>
        </w:rPr>
        <w:t xml:space="preserve"> 16 Yanomami were killed in what many have called genocide.  Some of the miners were tried and convicted and after numerous appeals on the 7th of </w:t>
      </w:r>
      <w:proofErr w:type="gramStart"/>
      <w:r w:rsidRPr="00252886">
        <w:rPr>
          <w:sz w:val="10"/>
        </w:rPr>
        <w:t>August,</w:t>
      </w:r>
      <w:proofErr w:type="gramEnd"/>
      <w:r w:rsidRPr="00252886">
        <w:rPr>
          <w:sz w:val="10"/>
        </w:rPr>
        <w:t xml:space="preserve"> 2006 the Brazilian Supreme Federal Court reaffirmed that the crime known as the </w:t>
      </w:r>
      <w:proofErr w:type="spellStart"/>
      <w:r w:rsidRPr="00252886">
        <w:rPr>
          <w:sz w:val="10"/>
        </w:rPr>
        <w:t>Haximu</w:t>
      </w:r>
      <w:proofErr w:type="spellEnd"/>
      <w:r w:rsidRPr="00252886">
        <w:rPr>
          <w:sz w:val="10"/>
        </w:rPr>
        <w:t xml:space="preserve"> Massacre and upheld the ruling sentencing the miners to 19 years in prison for genocide.  However, to this day there is political pressure by the mining industry to reduce the Yanomami territory and allow commercial mining operations on their lands.  </w:t>
      </w:r>
    </w:p>
    <w:p w14:paraId="2B5A1D03" w14:textId="77777777" w:rsidR="00115FE1" w:rsidRPr="00252886" w:rsidRDefault="00115FE1" w:rsidP="00115FE1">
      <w:pPr>
        <w:rPr>
          <w:sz w:val="10"/>
        </w:rPr>
      </w:pPr>
      <w:r w:rsidRPr="00252886">
        <w:rPr>
          <w:sz w:val="10"/>
        </w:rPr>
        <w:t xml:space="preserve">In the year 2000, a journalist named Patrick Tierney published a book called, "Darkness in El Dorado," and accused anthropologist Napoleon Chagnon and his colleague geneticist James Neel of numerous misdeeds, among them intentionally creating an epidemic of measles among the Yanomami people </w:t>
      </w:r>
      <w:proofErr w:type="gramStart"/>
      <w:r w:rsidRPr="00252886">
        <w:rPr>
          <w:sz w:val="10"/>
        </w:rPr>
        <w:t>in order to</w:t>
      </w:r>
      <w:proofErr w:type="gramEnd"/>
      <w:r w:rsidRPr="00252886">
        <w:rPr>
          <w:sz w:val="10"/>
        </w:rPr>
        <w:t xml:space="preserve"> study the effects of natural selection on primitive societies.  Tierney states that the resulting epidemic caused the death of hundreds of </w:t>
      </w:r>
      <w:proofErr w:type="gramStart"/>
      <w:r w:rsidRPr="00252886">
        <w:rPr>
          <w:sz w:val="10"/>
        </w:rPr>
        <w:t>Yanomami</w:t>
      </w:r>
      <w:proofErr w:type="gramEnd"/>
      <w:r w:rsidRPr="00252886">
        <w:rPr>
          <w:sz w:val="10"/>
        </w:rPr>
        <w:t xml:space="preserve">.  Incredibly, Tierney charged that the experiments were funded by the US Atomic Energy Commission, who sought to model the societal consequences of mass mortality caused by nuclear war.  In addition to the measles epidemic, Tierney charged that Chagnon mischaracterized the Yanomami as "The Fierce People" when in fact it was Chagnon who was causing the violence by introducing enormous amounts of western goods such as machetes into the Yanomami society, thus stimulating warfare over the introduced goods.  Tierney also accused Chagnon of fraud by staging films, such as "The Axe Fight" that he helped produce.  The journalist charged that the anthropologist </w:t>
      </w:r>
      <w:proofErr w:type="spellStart"/>
      <w:r w:rsidRPr="00252886">
        <w:rPr>
          <w:sz w:val="10"/>
        </w:rPr>
        <w:t>prescripted</w:t>
      </w:r>
      <w:proofErr w:type="spellEnd"/>
      <w:r w:rsidRPr="00252886">
        <w:rPr>
          <w:sz w:val="10"/>
        </w:rPr>
        <w:t xml:space="preserve"> the films and that they were not spontaneous as portrayed. </w:t>
      </w:r>
    </w:p>
    <w:p w14:paraId="3B17B749" w14:textId="77777777" w:rsidR="00115FE1" w:rsidRPr="00252886" w:rsidRDefault="00115FE1" w:rsidP="00115FE1">
      <w:pPr>
        <w:rPr>
          <w:sz w:val="10"/>
        </w:rPr>
      </w:pPr>
      <w:r w:rsidRPr="00252886">
        <w:rPr>
          <w:sz w:val="10"/>
        </w:rPr>
        <w:t xml:space="preserve">Tierney's book caused an uproar in the anthropological community and the American Anthropological Association (AAA) got involved in the debate.  In fact, the AAA convened a special commission to investigate the allegations against Chagnon and Neel.  The report by the AAA issued in </w:t>
      </w:r>
      <w:proofErr w:type="gramStart"/>
      <w:r w:rsidRPr="00252886">
        <w:rPr>
          <w:sz w:val="10"/>
        </w:rPr>
        <w:t>May,</w:t>
      </w:r>
      <w:proofErr w:type="gramEnd"/>
      <w:r w:rsidRPr="00252886">
        <w:rPr>
          <w:sz w:val="10"/>
        </w:rPr>
        <w:t xml:space="preserve"> 2002 exonerated the anthropologist and geneticist from causing a measles epidemic among the Yanomami.  Nonetheless, the AAA criticized some aspects of Chagnon's research, including his portrayal of the Yanomami as "The Fierce People," and his bribing of Venezuelan officials.  However, the AAA debate was not over and three years later in </w:t>
      </w:r>
      <w:proofErr w:type="gramStart"/>
      <w:r w:rsidRPr="00252886">
        <w:rPr>
          <w:sz w:val="10"/>
        </w:rPr>
        <w:t>June,</w:t>
      </w:r>
      <w:proofErr w:type="gramEnd"/>
      <w:r w:rsidRPr="00252886">
        <w:rPr>
          <w:sz w:val="10"/>
        </w:rPr>
        <w:t xml:space="preserve"> 2005 they rescinded the acceptance of the 2002 report. </w:t>
      </w:r>
    </w:p>
    <w:p w14:paraId="17DF3208" w14:textId="77777777" w:rsidR="00115FE1" w:rsidRPr="00252886" w:rsidRDefault="00115FE1" w:rsidP="00115FE1">
      <w:pPr>
        <w:rPr>
          <w:sz w:val="16"/>
        </w:rPr>
      </w:pPr>
      <w:r w:rsidRPr="00252886">
        <w:rPr>
          <w:sz w:val="10"/>
        </w:rPr>
        <w:t xml:space="preserve">As someone who is working to support indigenous people, I would like to point out that over the many years since publishing his first book on the Yanomami (whose revenues made him a millionaire), Chagnon has failed to bring significant aid to the Yanomami people.  In fact, he sought to damage the indigenous movement by publicly criticizing Davi </w:t>
      </w:r>
      <w:proofErr w:type="spellStart"/>
      <w:r w:rsidRPr="00252886">
        <w:rPr>
          <w:sz w:val="10"/>
        </w:rPr>
        <w:t>Kopenawa</w:t>
      </w:r>
      <w:proofErr w:type="spellEnd"/>
      <w:r w:rsidRPr="00252886">
        <w:rPr>
          <w:sz w:val="10"/>
        </w:rPr>
        <w:t xml:space="preserve">, a Yanomami activist who helped establish the Yanomami reserve in Brazil.  One might ask if it was proper behavior for an anthropologist to hurt the efforts of an indigenous Amazonian activist attempting to defend his people.  Interestingly, the Yanomami leader Davi </w:t>
      </w:r>
      <w:proofErr w:type="spellStart"/>
      <w:r w:rsidRPr="00252886">
        <w:rPr>
          <w:sz w:val="10"/>
        </w:rPr>
        <w:t>Kopenawa</w:t>
      </w:r>
      <w:proofErr w:type="spellEnd"/>
      <w:r w:rsidRPr="00252886">
        <w:rPr>
          <w:sz w:val="10"/>
        </w:rPr>
        <w:t xml:space="preserve"> has predicted the destruction of the entire human race if the Amazon Rainforest is destroyed.  </w:t>
      </w:r>
      <w:proofErr w:type="spellStart"/>
      <w:r w:rsidRPr="00252886">
        <w:rPr>
          <w:sz w:val="16"/>
        </w:rPr>
        <w:t>Kopenawa</w:t>
      </w:r>
      <w:proofErr w:type="spellEnd"/>
      <w:r w:rsidRPr="00252886">
        <w:rPr>
          <w:sz w:val="16"/>
        </w:rPr>
        <w:t xml:space="preserve"> states, "The </w:t>
      </w:r>
      <w:r w:rsidRPr="00252886">
        <w:rPr>
          <w:rStyle w:val="StyleUnderline"/>
        </w:rPr>
        <w:t>forest-land will</w:t>
      </w:r>
      <w:r w:rsidRPr="00252886">
        <w:rPr>
          <w:sz w:val="16"/>
        </w:rPr>
        <w:t xml:space="preserve"> only </w:t>
      </w:r>
      <w:r w:rsidRPr="00252886">
        <w:rPr>
          <w:rStyle w:val="StyleUnderline"/>
        </w:rPr>
        <w:t>die</w:t>
      </w:r>
      <w:r w:rsidRPr="00252886">
        <w:rPr>
          <w:sz w:val="16"/>
        </w:rPr>
        <w:t xml:space="preserve"> if it is destroyed by whites. Then, the </w:t>
      </w:r>
      <w:r w:rsidRPr="00252886">
        <w:rPr>
          <w:rStyle w:val="StyleUnderline"/>
        </w:rPr>
        <w:t>creeks will disappear</w:t>
      </w:r>
      <w:r w:rsidRPr="00252886">
        <w:rPr>
          <w:sz w:val="16"/>
        </w:rPr>
        <w:t xml:space="preserve">, the </w:t>
      </w:r>
      <w:r w:rsidRPr="00252886">
        <w:rPr>
          <w:rStyle w:val="StyleUnderline"/>
        </w:rPr>
        <w:t>land will crumble</w:t>
      </w:r>
      <w:r w:rsidRPr="00252886">
        <w:rPr>
          <w:sz w:val="16"/>
        </w:rPr>
        <w:t xml:space="preserve">, the </w:t>
      </w:r>
      <w:r w:rsidRPr="00252886">
        <w:rPr>
          <w:rStyle w:val="StyleUnderline"/>
        </w:rPr>
        <w:t xml:space="preserve">trees will </w:t>
      </w:r>
      <w:proofErr w:type="gramStart"/>
      <w:r w:rsidRPr="00252886">
        <w:rPr>
          <w:rStyle w:val="StyleUnderline"/>
        </w:rPr>
        <w:t>dry</w:t>
      </w:r>
      <w:proofErr w:type="gramEnd"/>
      <w:r w:rsidRPr="00252886">
        <w:rPr>
          <w:sz w:val="16"/>
        </w:rPr>
        <w:t xml:space="preserve"> and the stones of the mountains will shatter under the heat. The </w:t>
      </w:r>
      <w:proofErr w:type="spellStart"/>
      <w:r w:rsidRPr="00252886">
        <w:rPr>
          <w:sz w:val="16"/>
        </w:rPr>
        <w:t>xapiripë</w:t>
      </w:r>
      <w:proofErr w:type="spellEnd"/>
      <w:r w:rsidRPr="00252886">
        <w:rPr>
          <w:sz w:val="16"/>
        </w:rPr>
        <w:t xml:space="preserve"> spirits who live in the mountain ranges and play in the forest will eventually flee. Their fathers, the shamans, will not be able to summon them to protect us. </w:t>
      </w:r>
      <w:r w:rsidRPr="00252886">
        <w:rPr>
          <w:rStyle w:val="StyleUnderline"/>
        </w:rPr>
        <w:t xml:space="preserve">The </w:t>
      </w:r>
      <w:proofErr w:type="gramStart"/>
      <w:r w:rsidRPr="00FC4306">
        <w:rPr>
          <w:rStyle w:val="StyleUnderline"/>
          <w:highlight w:val="cyan"/>
        </w:rPr>
        <w:t>forest-land</w:t>
      </w:r>
      <w:proofErr w:type="gramEnd"/>
      <w:r w:rsidRPr="00FC4306">
        <w:rPr>
          <w:rStyle w:val="StyleUnderline"/>
          <w:highlight w:val="cyan"/>
        </w:rPr>
        <w:t xml:space="preserve"> will become dry and empty</w:t>
      </w:r>
      <w:r w:rsidRPr="00252886">
        <w:rPr>
          <w:sz w:val="16"/>
        </w:rPr>
        <w:t xml:space="preserve">. The shamans will no longer be able to deter the smoke-epidemics and the malefic beings who make us ill. And </w:t>
      </w:r>
      <w:proofErr w:type="gramStart"/>
      <w:r w:rsidRPr="00252886">
        <w:rPr>
          <w:sz w:val="16"/>
        </w:rPr>
        <w:t>so</w:t>
      </w:r>
      <w:proofErr w:type="gramEnd"/>
      <w:r w:rsidRPr="00252886">
        <w:rPr>
          <w:sz w:val="16"/>
        </w:rPr>
        <w:t xml:space="preserve"> </w:t>
      </w:r>
      <w:r w:rsidRPr="00252886">
        <w:rPr>
          <w:rStyle w:val="StyleUnderline"/>
        </w:rPr>
        <w:t>everyone will die</w:t>
      </w:r>
      <w:r w:rsidRPr="00252886">
        <w:rPr>
          <w:sz w:val="16"/>
        </w:rPr>
        <w:t xml:space="preserve">."  </w:t>
      </w:r>
      <w:r w:rsidRPr="00252886">
        <w:rPr>
          <w:rStyle w:val="StyleUnderline"/>
        </w:rPr>
        <w:t>Many ecologists</w:t>
      </w:r>
      <w:r w:rsidRPr="00252886">
        <w:rPr>
          <w:sz w:val="16"/>
        </w:rPr>
        <w:t xml:space="preserve"> seem to </w:t>
      </w:r>
      <w:r w:rsidRPr="00252886">
        <w:rPr>
          <w:rStyle w:val="StyleUnderline"/>
        </w:rPr>
        <w:t>agree</w:t>
      </w:r>
      <w:r w:rsidRPr="00252886">
        <w:rPr>
          <w:sz w:val="16"/>
        </w:rPr>
        <w:t xml:space="preserve"> with </w:t>
      </w:r>
      <w:proofErr w:type="spellStart"/>
      <w:r w:rsidRPr="00252886">
        <w:rPr>
          <w:sz w:val="16"/>
        </w:rPr>
        <w:t>Kopenawa</w:t>
      </w:r>
      <w:proofErr w:type="spellEnd"/>
      <w:r w:rsidRPr="00252886">
        <w:rPr>
          <w:sz w:val="16"/>
        </w:rPr>
        <w:t xml:space="preserve">, </w:t>
      </w:r>
      <w:r w:rsidRPr="00252886">
        <w:rPr>
          <w:rStyle w:val="StyleUnderline"/>
        </w:rPr>
        <w:t xml:space="preserve">believing that the </w:t>
      </w:r>
      <w:r w:rsidRPr="00FC4306">
        <w:rPr>
          <w:rStyle w:val="StyleUnderline"/>
          <w:highlight w:val="cyan"/>
        </w:rPr>
        <w:t xml:space="preserve">Amazon Rainforest are the </w:t>
      </w:r>
      <w:r w:rsidRPr="00FC4306">
        <w:rPr>
          <w:rStyle w:val="Emphasis"/>
          <w:highlight w:val="cyan"/>
        </w:rPr>
        <w:t>"lungs of the Earth"</w:t>
      </w:r>
      <w:r w:rsidRPr="00252886">
        <w:rPr>
          <w:rStyle w:val="StyleUnderline"/>
        </w:rPr>
        <w:t xml:space="preserve"> and that </w:t>
      </w:r>
      <w:r w:rsidRPr="00FC4306">
        <w:rPr>
          <w:rStyle w:val="StyleUnderline"/>
          <w:highlight w:val="cyan"/>
        </w:rPr>
        <w:t>if</w:t>
      </w:r>
      <w:r w:rsidRPr="00252886">
        <w:rPr>
          <w:rStyle w:val="StyleUnderline"/>
        </w:rPr>
        <w:t xml:space="preserve"> the Amazon is </w:t>
      </w:r>
      <w:r w:rsidRPr="00FC4306">
        <w:rPr>
          <w:rStyle w:val="StyleUnderline"/>
          <w:highlight w:val="cyan"/>
        </w:rPr>
        <w:t xml:space="preserve">destroyed, it will cause a </w:t>
      </w:r>
      <w:r w:rsidRPr="00FC4306">
        <w:rPr>
          <w:rStyle w:val="Emphasis"/>
          <w:highlight w:val="cyan"/>
        </w:rPr>
        <w:t>global ecological disaster</w:t>
      </w:r>
      <w:r w:rsidRPr="00FC4306">
        <w:rPr>
          <w:rStyle w:val="StyleUnderline"/>
          <w:highlight w:val="cyan"/>
        </w:rPr>
        <w:t xml:space="preserve"> resulting in the</w:t>
      </w:r>
      <w:r w:rsidRPr="00252886">
        <w:rPr>
          <w:rStyle w:val="StyleUnderline"/>
        </w:rPr>
        <w:t xml:space="preserve"> eventual </w:t>
      </w:r>
      <w:r w:rsidRPr="00FC4306">
        <w:rPr>
          <w:rStyle w:val="Emphasis"/>
          <w:highlight w:val="cyan"/>
        </w:rPr>
        <w:t xml:space="preserve">destruction of </w:t>
      </w:r>
      <w:proofErr w:type="gramStart"/>
      <w:r w:rsidRPr="00FC4306">
        <w:rPr>
          <w:rStyle w:val="Emphasis"/>
          <w:highlight w:val="cyan"/>
        </w:rPr>
        <w:t>the human race</w:t>
      </w:r>
      <w:proofErr w:type="gramEnd"/>
      <w:r w:rsidRPr="00252886">
        <w:rPr>
          <w:sz w:val="16"/>
        </w:rPr>
        <w:t xml:space="preserve">. </w:t>
      </w:r>
    </w:p>
    <w:p w14:paraId="688F0D75" w14:textId="77777777" w:rsidR="00115FE1" w:rsidRDefault="00115FE1" w:rsidP="00115FE1">
      <w:pPr>
        <w:pStyle w:val="Heading4"/>
      </w:pPr>
      <w:r>
        <w:t xml:space="preserve">Antarctic mining causes conflict---goes </w:t>
      </w:r>
      <w:r w:rsidRPr="009D2EA6">
        <w:rPr>
          <w:u w:val="single"/>
        </w:rPr>
        <w:t>nuclear</w:t>
      </w:r>
    </w:p>
    <w:p w14:paraId="53043651" w14:textId="77777777" w:rsidR="00115FE1" w:rsidRDefault="00115FE1" w:rsidP="00115FE1">
      <w:r w:rsidRPr="00FC4306">
        <w:t xml:space="preserve">David </w:t>
      </w:r>
      <w:r>
        <w:t xml:space="preserve">W. </w:t>
      </w:r>
      <w:r w:rsidRPr="002D2823">
        <w:rPr>
          <w:rStyle w:val="Style13ptBold"/>
        </w:rPr>
        <w:t>Floren 1</w:t>
      </w:r>
      <w:r>
        <w:t>, J.D. from the University of Oregon, “Antarctic Mining Regimes: An Appreciation of the Attainable”, Journal of Environmental Law and Litigation, Fall, Volume 16, Number 2, 467-513</w:t>
      </w:r>
    </w:p>
    <w:p w14:paraId="63A4A215" w14:textId="77777777" w:rsidR="00115FE1" w:rsidRDefault="00115FE1" w:rsidP="00115FE1">
      <w:pPr>
        <w:rPr>
          <w:szCs w:val="20"/>
        </w:rPr>
      </w:pPr>
      <w:r w:rsidRPr="00FC4306">
        <w:rPr>
          <w:szCs w:val="20"/>
        </w:rPr>
        <w:t xml:space="preserve">Concern for the quality of the environment provides a great reason for a mining moratorium, but additional justifications exist. Critics of CRAMRA worry about Antarctica becoming a "scene [or] object of international discord." n221 Largely ignored in the ATS debate is </w:t>
      </w:r>
      <w:r w:rsidRPr="00FC4306">
        <w:rPr>
          <w:rStyle w:val="StyleUnderline"/>
          <w:szCs w:val="20"/>
        </w:rPr>
        <w:t xml:space="preserve">the </w:t>
      </w:r>
      <w:r w:rsidRPr="00FC4306">
        <w:rPr>
          <w:rStyle w:val="StyleUnderline"/>
          <w:szCs w:val="20"/>
          <w:highlight w:val="cyan"/>
        </w:rPr>
        <w:t>real danger</w:t>
      </w:r>
      <w:r w:rsidRPr="00FC4306">
        <w:rPr>
          <w:szCs w:val="20"/>
        </w:rPr>
        <w:t xml:space="preserve"> an </w:t>
      </w:r>
      <w:r w:rsidRPr="00FC4306">
        <w:rPr>
          <w:rStyle w:val="StyleUnderline"/>
          <w:szCs w:val="20"/>
          <w:highlight w:val="cyan"/>
        </w:rPr>
        <w:t xml:space="preserve">introduction of </w:t>
      </w:r>
      <w:r w:rsidRPr="00FC4306">
        <w:rPr>
          <w:rStyle w:val="Emphasis"/>
          <w:szCs w:val="20"/>
          <w:highlight w:val="cyan"/>
        </w:rPr>
        <w:t>mining</w:t>
      </w:r>
      <w:r w:rsidRPr="00FC4306">
        <w:rPr>
          <w:szCs w:val="20"/>
        </w:rPr>
        <w:t xml:space="preserve"> and fossil fuel facilities and </w:t>
      </w:r>
      <w:r w:rsidRPr="00FC4306">
        <w:rPr>
          <w:rStyle w:val="StyleUnderline"/>
          <w:szCs w:val="20"/>
        </w:rPr>
        <w:t xml:space="preserve">infrastructure </w:t>
      </w:r>
      <w:r w:rsidRPr="00FC4306">
        <w:rPr>
          <w:rStyle w:val="StyleUnderline"/>
          <w:szCs w:val="20"/>
          <w:highlight w:val="cyan"/>
        </w:rPr>
        <w:t>would pose to</w:t>
      </w:r>
      <w:r w:rsidRPr="00FC4306">
        <w:rPr>
          <w:szCs w:val="20"/>
        </w:rPr>
        <w:t xml:space="preserve"> the </w:t>
      </w:r>
      <w:r w:rsidRPr="00FC4306">
        <w:rPr>
          <w:rStyle w:val="StyleUnderline"/>
          <w:szCs w:val="20"/>
        </w:rPr>
        <w:t>integrity of</w:t>
      </w:r>
      <w:r w:rsidRPr="00FC4306">
        <w:rPr>
          <w:szCs w:val="20"/>
        </w:rPr>
        <w:t xml:space="preserve"> the </w:t>
      </w:r>
      <w:r w:rsidRPr="00FC4306">
        <w:rPr>
          <w:rStyle w:val="StyleUnderline"/>
          <w:szCs w:val="20"/>
          <w:highlight w:val="cyan"/>
        </w:rPr>
        <w:t>peacekeeping goals of</w:t>
      </w:r>
      <w:r w:rsidRPr="00FC4306">
        <w:rPr>
          <w:rStyle w:val="StyleUnderline"/>
          <w:szCs w:val="20"/>
        </w:rPr>
        <w:t xml:space="preserve"> the </w:t>
      </w:r>
      <w:r w:rsidRPr="00FC4306">
        <w:rPr>
          <w:rStyle w:val="StyleUnderline"/>
          <w:szCs w:val="20"/>
          <w:highlight w:val="cyan"/>
        </w:rPr>
        <w:t>ATS</w:t>
      </w:r>
      <w:r w:rsidRPr="00FC4306">
        <w:rPr>
          <w:szCs w:val="20"/>
        </w:rPr>
        <w:t xml:space="preserve">. n222 </w:t>
      </w:r>
      <w:r w:rsidRPr="00FC4306">
        <w:rPr>
          <w:rStyle w:val="StyleUnderline"/>
          <w:szCs w:val="20"/>
        </w:rPr>
        <w:t>Such facilities and their transportation mechanisms (</w:t>
      </w:r>
      <w:r w:rsidRPr="00FC4306">
        <w:rPr>
          <w:rStyle w:val="StyleUnderline"/>
          <w:szCs w:val="20"/>
          <w:highlight w:val="cyan"/>
        </w:rPr>
        <w:t>pipelines</w:t>
      </w:r>
      <w:r w:rsidRPr="00FC4306">
        <w:rPr>
          <w:rStyle w:val="StyleUnderline"/>
          <w:szCs w:val="20"/>
        </w:rPr>
        <w:t xml:space="preserve">, tankers, etc.) </w:t>
      </w:r>
      <w:r w:rsidRPr="00FC4306">
        <w:rPr>
          <w:rStyle w:val="StyleUnderline"/>
          <w:szCs w:val="20"/>
          <w:highlight w:val="cyan"/>
        </w:rPr>
        <w:t xml:space="preserve">will be </w:t>
      </w:r>
      <w:r w:rsidRPr="00FC4306">
        <w:rPr>
          <w:rStyle w:val="Emphasis"/>
          <w:szCs w:val="20"/>
          <w:highlight w:val="cyan"/>
        </w:rPr>
        <w:t>important targets</w:t>
      </w:r>
      <w:r w:rsidRPr="00FC4306">
        <w:rPr>
          <w:rStyle w:val="StyleUnderline"/>
          <w:szCs w:val="20"/>
        </w:rPr>
        <w:t xml:space="preserve"> for destruction or seizure </w:t>
      </w:r>
      <w:r w:rsidRPr="00FC4306">
        <w:rPr>
          <w:rStyle w:val="StyleUnderline"/>
          <w:szCs w:val="20"/>
          <w:highlight w:val="cyan"/>
        </w:rPr>
        <w:t>during</w:t>
      </w:r>
      <w:r w:rsidRPr="00FC4306">
        <w:rPr>
          <w:rStyle w:val="StyleUnderline"/>
          <w:szCs w:val="20"/>
        </w:rPr>
        <w:t xml:space="preserve"> any armed </w:t>
      </w:r>
      <w:r w:rsidRPr="00FC4306">
        <w:rPr>
          <w:rStyle w:val="StyleUnderline"/>
          <w:szCs w:val="20"/>
          <w:highlight w:val="cyan"/>
        </w:rPr>
        <w:t>conflict</w:t>
      </w:r>
      <w:r w:rsidRPr="00FC4306">
        <w:rPr>
          <w:rStyle w:val="StyleUnderline"/>
          <w:szCs w:val="20"/>
        </w:rPr>
        <w:t xml:space="preserve"> involving any nation reliant on Antarctic mineral and fossil fuel resources</w:t>
      </w:r>
      <w:r w:rsidRPr="00FC4306">
        <w:rPr>
          <w:szCs w:val="20"/>
        </w:rPr>
        <w:t xml:space="preserve">. Article I </w:t>
      </w:r>
      <w:proofErr w:type="gramStart"/>
      <w:r w:rsidRPr="00FC4306">
        <w:rPr>
          <w:szCs w:val="20"/>
        </w:rPr>
        <w:t>bans</w:t>
      </w:r>
      <w:proofErr w:type="gramEnd"/>
      <w:r w:rsidRPr="00FC4306">
        <w:rPr>
          <w:szCs w:val="20"/>
        </w:rPr>
        <w:t xml:space="preserve">, "inter alia, any measures of a military nature, such as the establishment of military bases and fortifications, the carrying out of military maneuvers, as well as the testing of any type of weapons." n223 Although mining qua mining is clearly not military in nature, the simple existence of mining facilities necessarily entails certain consequences. The history of armed conflict shows the increasingly vital role played by mineral and energy resource facilities in sustaining wartime economies. n224 Such </w:t>
      </w:r>
      <w:r w:rsidRPr="00FC4306">
        <w:rPr>
          <w:rStyle w:val="StyleUnderline"/>
          <w:szCs w:val="20"/>
        </w:rPr>
        <w:t>facilities have always been selected as priority targets</w:t>
      </w:r>
      <w:r w:rsidRPr="00FC4306">
        <w:rPr>
          <w:szCs w:val="20"/>
        </w:rPr>
        <w:t xml:space="preserve"> in military planning and strategy sessions, and the absence of major civilian targets in Antarctica further emphasizes the focus on mining </w:t>
      </w:r>
      <w:proofErr w:type="spellStart"/>
      <w:r w:rsidRPr="00FC4306">
        <w:rPr>
          <w:szCs w:val="20"/>
        </w:rPr>
        <w:t>facilityes</w:t>
      </w:r>
      <w:proofErr w:type="spellEnd"/>
      <w:r w:rsidRPr="00FC4306">
        <w:rPr>
          <w:szCs w:val="20"/>
        </w:rPr>
        <w:t xml:space="preserve">. Target status is inseparable from the existence of productive mining and fossil fuel facilities, n225 and target priority grows </w:t>
      </w:r>
      <w:proofErr w:type="gramStart"/>
      <w:r w:rsidRPr="00FC4306">
        <w:rPr>
          <w:szCs w:val="20"/>
        </w:rPr>
        <w:t>with  [</w:t>
      </w:r>
      <w:proofErr w:type="gramEnd"/>
      <w:r w:rsidRPr="00FC4306">
        <w:rPr>
          <w:szCs w:val="20"/>
        </w:rPr>
        <w:t xml:space="preserve">*504]  distance from large human population centers. n226 Compounding this problem is the possibility that </w:t>
      </w:r>
      <w:r w:rsidRPr="00FC4306">
        <w:rPr>
          <w:rStyle w:val="Emphasis"/>
          <w:szCs w:val="20"/>
          <w:highlight w:val="cyan"/>
        </w:rPr>
        <w:t>nuclear weapons might be used</w:t>
      </w:r>
      <w:r w:rsidRPr="00FC4306">
        <w:rPr>
          <w:szCs w:val="20"/>
        </w:rPr>
        <w:t xml:space="preserve">. The </w:t>
      </w:r>
      <w:r w:rsidRPr="00FC4306">
        <w:rPr>
          <w:rStyle w:val="StyleUnderline"/>
          <w:szCs w:val="20"/>
          <w:highlight w:val="cyan"/>
        </w:rPr>
        <w:t>remoteness and inaccessibility</w:t>
      </w:r>
      <w:r w:rsidRPr="00FC4306">
        <w:rPr>
          <w:szCs w:val="20"/>
        </w:rPr>
        <w:t xml:space="preserve"> of targets in the AT Area, n227 combined with the tiny number of anticipated human casualties </w:t>
      </w:r>
      <w:r w:rsidRPr="00FC4306">
        <w:rPr>
          <w:rStyle w:val="StyleUnderline"/>
          <w:szCs w:val="20"/>
          <w:highlight w:val="cyan"/>
        </w:rPr>
        <w:t>boosts the likelihood</w:t>
      </w:r>
      <w:r w:rsidRPr="00FC4306">
        <w:rPr>
          <w:rStyle w:val="StyleUnderline"/>
          <w:szCs w:val="20"/>
        </w:rPr>
        <w:t xml:space="preserve"> that tactical nuclear weaponry would be engaged</w:t>
      </w:r>
      <w:r w:rsidRPr="00FC4306">
        <w:rPr>
          <w:szCs w:val="20"/>
        </w:rPr>
        <w:t xml:space="preserve"> to achieve top military priorities, despite AT obligations n228 and other international accords discouraging their use. n229</w:t>
      </w:r>
    </w:p>
    <w:p w14:paraId="1EBAEF13" w14:textId="77777777" w:rsidR="00115FE1" w:rsidRPr="00115FE1" w:rsidRDefault="00115FE1" w:rsidP="00115FE1"/>
    <w:p w14:paraId="7E0F2679" w14:textId="7610A7B8" w:rsidR="00036A84" w:rsidRPr="002B3914" w:rsidRDefault="00036A84" w:rsidP="00036A84">
      <w:pPr>
        <w:pStyle w:val="Heading3"/>
      </w:pPr>
      <w:r w:rsidRPr="002B3914">
        <w:t>Environmental Monitoring---1NC</w:t>
      </w:r>
    </w:p>
    <w:p w14:paraId="2643EC31" w14:textId="77777777" w:rsidR="00036A84" w:rsidRPr="00771C1D" w:rsidRDefault="00036A84" w:rsidP="00036A84">
      <w:pPr>
        <w:pStyle w:val="Heading4"/>
        <w:rPr>
          <w:u w:val="single"/>
        </w:rPr>
      </w:pPr>
      <w:r>
        <w:t xml:space="preserve">Satellite monitoring </w:t>
      </w:r>
      <w:r w:rsidRPr="00771C1D">
        <w:rPr>
          <w:u w:val="single"/>
        </w:rPr>
        <w:t>fails</w:t>
      </w:r>
      <w:r>
        <w:t xml:space="preserve"> and </w:t>
      </w:r>
      <w:r w:rsidRPr="00771C1D">
        <w:rPr>
          <w:u w:val="single"/>
        </w:rPr>
        <w:t>alternatives fill-in</w:t>
      </w:r>
    </w:p>
    <w:p w14:paraId="16C8CD93" w14:textId="77777777" w:rsidR="00036A84" w:rsidRDefault="00036A84" w:rsidP="00036A84">
      <w:r>
        <w:t xml:space="preserve">Dr. Balázs M. </w:t>
      </w:r>
      <w:r w:rsidRPr="00095CD9">
        <w:rPr>
          <w:rStyle w:val="Style13ptBold"/>
        </w:rPr>
        <w:t>Fekete 15</w:t>
      </w:r>
      <w:r>
        <w:t xml:space="preserve">, Professor in the Graduate School of Engineering at the City College of New York, PhD from the University of New Hampshire, MSc from the Budapest University of Technology and Economics, et al., “Time </w:t>
      </w:r>
      <w:proofErr w:type="gramStart"/>
      <w:r>
        <w:t>For</w:t>
      </w:r>
      <w:proofErr w:type="gramEnd"/>
      <w:r>
        <w:t xml:space="preserve"> In Situ Renaissance”, Science, August 2015, p. 686</w:t>
      </w:r>
    </w:p>
    <w:p w14:paraId="3083359A" w14:textId="77777777" w:rsidR="00036A84" w:rsidRPr="0002569D" w:rsidRDefault="00036A84" w:rsidP="00036A84">
      <w:pPr>
        <w:rPr>
          <w:sz w:val="16"/>
        </w:rPr>
      </w:pPr>
      <w:r w:rsidRPr="0002569D">
        <w:rPr>
          <w:sz w:val="16"/>
        </w:rPr>
        <w:t xml:space="preserve">FIDELITY, RESOLUTION, CONSISTENCY. </w:t>
      </w:r>
      <w:r w:rsidRPr="00A31C05">
        <w:rPr>
          <w:rStyle w:val="Emphasis"/>
          <w:highlight w:val="cyan"/>
        </w:rPr>
        <w:t>Only</w:t>
      </w:r>
      <w:r w:rsidRPr="00A31C05">
        <w:rPr>
          <w:rStyle w:val="StyleUnderline"/>
          <w:highlight w:val="cyan"/>
        </w:rPr>
        <w:t xml:space="preserve"> in situ sensors</w:t>
      </w:r>
      <w:r w:rsidRPr="0002569D">
        <w:rPr>
          <w:sz w:val="16"/>
        </w:rPr>
        <w:t xml:space="preserve">, typically </w:t>
      </w:r>
      <w:r w:rsidRPr="00E20CF4">
        <w:rPr>
          <w:rStyle w:val="StyleUnderline"/>
        </w:rPr>
        <w:t>in close contact</w:t>
      </w:r>
      <w:r w:rsidRPr="0002569D">
        <w:rPr>
          <w:sz w:val="16"/>
        </w:rPr>
        <w:t xml:space="preserve"> with the monitored medium, </w:t>
      </w:r>
      <w:r w:rsidRPr="00E20CF4">
        <w:rPr>
          <w:rStyle w:val="StyleUnderline"/>
        </w:rPr>
        <w:t xml:space="preserve">can </w:t>
      </w:r>
      <w:r w:rsidRPr="00A31C05">
        <w:rPr>
          <w:rStyle w:val="StyleUnderline"/>
          <w:highlight w:val="cyan"/>
        </w:rPr>
        <w:t>measure</w:t>
      </w:r>
      <w:r w:rsidRPr="00E20CF4">
        <w:rPr>
          <w:rStyle w:val="StyleUnderline"/>
        </w:rPr>
        <w:t xml:space="preserve"> a host of</w:t>
      </w:r>
      <w:r w:rsidRPr="0002569D">
        <w:rPr>
          <w:sz w:val="16"/>
        </w:rPr>
        <w:t xml:space="preserve"> water-related quantity and quality </w:t>
      </w:r>
      <w:r w:rsidRPr="00E20CF4">
        <w:rPr>
          <w:rStyle w:val="StyleUnderline"/>
        </w:rPr>
        <w:t>parameters</w:t>
      </w:r>
      <w:r w:rsidRPr="0002569D">
        <w:rPr>
          <w:sz w:val="16"/>
        </w:rPr>
        <w:t xml:space="preserve"> and processes </w:t>
      </w:r>
      <w:proofErr w:type="gramStart"/>
      <w:r w:rsidRPr="0002569D">
        <w:rPr>
          <w:sz w:val="16"/>
        </w:rPr>
        <w:t>( 6</w:t>
      </w:r>
      <w:proofErr w:type="gramEnd"/>
      <w:r w:rsidRPr="0002569D">
        <w:rPr>
          <w:sz w:val="16"/>
        </w:rPr>
        <w:t xml:space="preserve">) </w:t>
      </w:r>
      <w:r w:rsidRPr="00A31C05">
        <w:rPr>
          <w:rStyle w:val="StyleUnderline"/>
          <w:highlight w:val="cyan"/>
        </w:rPr>
        <w:t>with reliable accuracy</w:t>
      </w:r>
      <w:r w:rsidRPr="00E20CF4">
        <w:rPr>
          <w:rStyle w:val="StyleUnderline"/>
        </w:rPr>
        <w:t xml:space="preserve"> and sufficient frequency. </w:t>
      </w:r>
      <w:r w:rsidRPr="00A31C05">
        <w:rPr>
          <w:rStyle w:val="StyleUnderline"/>
          <w:highlight w:val="cyan"/>
        </w:rPr>
        <w:t xml:space="preserve">Remote sensing provides </w:t>
      </w:r>
      <w:r w:rsidRPr="00A31C05">
        <w:rPr>
          <w:rStyle w:val="Emphasis"/>
          <w:highlight w:val="cyan"/>
        </w:rPr>
        <w:t>indirect</w:t>
      </w:r>
      <w:r w:rsidRPr="00A31C05">
        <w:rPr>
          <w:rStyle w:val="StyleUnderline"/>
          <w:highlight w:val="cyan"/>
        </w:rPr>
        <w:t xml:space="preserve"> measurements</w:t>
      </w:r>
      <w:r w:rsidRPr="0002569D">
        <w:rPr>
          <w:sz w:val="16"/>
        </w:rPr>
        <w:t xml:space="preserve"> normally </w:t>
      </w:r>
      <w:r w:rsidRPr="00A31C05">
        <w:rPr>
          <w:rStyle w:val="Emphasis"/>
          <w:highlight w:val="cyan"/>
        </w:rPr>
        <w:t>limited</w:t>
      </w:r>
      <w:r w:rsidRPr="00A31C05">
        <w:rPr>
          <w:rStyle w:val="StyleUnderline"/>
          <w:highlight w:val="cyan"/>
        </w:rPr>
        <w:t xml:space="preserve"> to the</w:t>
      </w:r>
      <w:r w:rsidRPr="00E20CF4">
        <w:rPr>
          <w:rStyle w:val="StyleUnderline"/>
        </w:rPr>
        <w:t xml:space="preserve"> near </w:t>
      </w:r>
      <w:r w:rsidRPr="00A31C05">
        <w:rPr>
          <w:rStyle w:val="StyleUnderline"/>
          <w:highlight w:val="cyan"/>
        </w:rPr>
        <w:t>surface</w:t>
      </w:r>
      <w:r w:rsidRPr="0002569D">
        <w:rPr>
          <w:sz w:val="16"/>
        </w:rPr>
        <w:t xml:space="preserve"> of the monitored object and affected by the media between the sensors and the monitored object. Remote-sensing observations are often the result of complex retrieval algorithms. In extreme cases, like satellite-derived evapotranspiration </w:t>
      </w:r>
      <w:proofErr w:type="gramStart"/>
      <w:r w:rsidRPr="0002569D">
        <w:rPr>
          <w:sz w:val="16"/>
        </w:rPr>
        <w:t>( 7</w:t>
      </w:r>
      <w:proofErr w:type="gramEnd"/>
      <w:r w:rsidRPr="0002569D">
        <w:rPr>
          <w:sz w:val="16"/>
        </w:rPr>
        <w:t>– 9), the algorithm is almost indistinguishable from land surface hydrology models, such that it is questionable that this qualifies as “observation.”</w:t>
      </w:r>
    </w:p>
    <w:p w14:paraId="34AC2D70" w14:textId="77777777" w:rsidR="00036A84" w:rsidRPr="0002569D" w:rsidRDefault="00036A84" w:rsidP="00036A84">
      <w:pPr>
        <w:rPr>
          <w:sz w:val="16"/>
        </w:rPr>
      </w:pPr>
      <w:r w:rsidRPr="00095CD9">
        <w:rPr>
          <w:rStyle w:val="StyleUnderline"/>
        </w:rPr>
        <w:t xml:space="preserve">In situ observations are </w:t>
      </w:r>
      <w:r w:rsidRPr="00095CD9">
        <w:rPr>
          <w:rStyle w:val="Emphasis"/>
        </w:rPr>
        <w:t>better suited</w:t>
      </w:r>
      <w:r w:rsidRPr="00095CD9">
        <w:rPr>
          <w:rStyle w:val="StyleUnderline"/>
        </w:rPr>
        <w:t xml:space="preserve"> for gradually changing observational targets</w:t>
      </w:r>
      <w:r w:rsidRPr="0002569D">
        <w:rPr>
          <w:sz w:val="16"/>
        </w:rPr>
        <w:t xml:space="preserve">, when strategically placed point measurement sensors are representative for larger areas. River discharge </w:t>
      </w:r>
      <w:proofErr w:type="gramStart"/>
      <w:r w:rsidRPr="0002569D">
        <w:rPr>
          <w:sz w:val="16"/>
        </w:rPr>
        <w:t>in particular is</w:t>
      </w:r>
      <w:proofErr w:type="gramEnd"/>
      <w:r w:rsidRPr="0002569D">
        <w:rPr>
          <w:sz w:val="16"/>
        </w:rPr>
        <w:t xml:space="preserve"> an ideal target for point monitoring because discharge only changes gradually along a river channel (except for confluences) and represents an integrated signal of the hydrological processes from a larger area upstream (1). Unless measurement requires laboratory processing of samples, </w:t>
      </w:r>
      <w:r w:rsidRPr="00095CD9">
        <w:rPr>
          <w:rStyle w:val="StyleUnderline"/>
        </w:rPr>
        <w:t xml:space="preserve">in situ monitoring can provide observations at </w:t>
      </w:r>
      <w:r w:rsidRPr="00095CD9">
        <w:rPr>
          <w:rStyle w:val="Emphasis"/>
        </w:rPr>
        <w:t>high temporal frequency</w:t>
      </w:r>
      <w:r w:rsidRPr="00095CD9">
        <w:rPr>
          <w:rStyle w:val="StyleUnderline"/>
        </w:rPr>
        <w:t xml:space="preserve">. Many </w:t>
      </w:r>
      <w:r w:rsidRPr="00A31C05">
        <w:rPr>
          <w:rStyle w:val="StyleUnderline"/>
          <w:highlight w:val="cyan"/>
        </w:rPr>
        <w:t>in situ</w:t>
      </w:r>
      <w:r w:rsidRPr="00095CD9">
        <w:rPr>
          <w:rStyle w:val="StyleUnderline"/>
        </w:rPr>
        <w:t xml:space="preserve"> observational records </w:t>
      </w:r>
      <w:r w:rsidRPr="00A31C05">
        <w:rPr>
          <w:rStyle w:val="StyleUnderline"/>
          <w:highlight w:val="cyan"/>
        </w:rPr>
        <w:t>cover</w:t>
      </w:r>
      <w:r w:rsidRPr="00095CD9">
        <w:rPr>
          <w:rStyle w:val="StyleUnderline"/>
        </w:rPr>
        <w:t xml:space="preserve"> </w:t>
      </w:r>
      <w:r w:rsidRPr="00095CD9">
        <w:rPr>
          <w:rStyle w:val="Emphasis"/>
        </w:rPr>
        <w:t xml:space="preserve">multiple </w:t>
      </w:r>
      <w:r w:rsidRPr="00A31C05">
        <w:rPr>
          <w:rStyle w:val="Emphasis"/>
          <w:highlight w:val="cyan"/>
        </w:rPr>
        <w:t>decades</w:t>
      </w:r>
      <w:r w:rsidRPr="00A31C05">
        <w:rPr>
          <w:rStyle w:val="StyleUnderline"/>
          <w:highlight w:val="cyan"/>
        </w:rPr>
        <w:t xml:space="preserve"> of</w:t>
      </w:r>
      <w:r w:rsidRPr="00095CD9">
        <w:rPr>
          <w:rStyle w:val="StyleUnderline"/>
        </w:rPr>
        <w:t xml:space="preserve"> </w:t>
      </w:r>
      <w:r w:rsidRPr="00095CD9">
        <w:rPr>
          <w:rStyle w:val="Emphasis"/>
        </w:rPr>
        <w:t xml:space="preserve">continuous </w:t>
      </w:r>
      <w:r w:rsidRPr="00A31C05">
        <w:rPr>
          <w:rStyle w:val="Emphasis"/>
          <w:highlight w:val="cyan"/>
        </w:rPr>
        <w:t>data</w:t>
      </w:r>
      <w:r w:rsidRPr="00A31C05">
        <w:rPr>
          <w:rStyle w:val="StyleUnderline"/>
          <w:highlight w:val="cyan"/>
        </w:rPr>
        <w:t xml:space="preserve"> at </w:t>
      </w:r>
      <w:r w:rsidRPr="00A31C05">
        <w:rPr>
          <w:rStyle w:val="Emphasis"/>
          <w:highlight w:val="cyan"/>
        </w:rPr>
        <w:t>high</w:t>
      </w:r>
      <w:r w:rsidRPr="00095CD9">
        <w:rPr>
          <w:rStyle w:val="Emphasis"/>
        </w:rPr>
        <w:t xml:space="preserve"> temporal </w:t>
      </w:r>
      <w:r w:rsidRPr="00A31C05">
        <w:rPr>
          <w:rStyle w:val="Emphasis"/>
          <w:highlight w:val="cyan"/>
        </w:rPr>
        <w:t>resolution</w:t>
      </w:r>
      <w:r w:rsidRPr="0002569D">
        <w:rPr>
          <w:sz w:val="16"/>
        </w:rPr>
        <w:t xml:space="preserve">. Observation consistency depends on continuous instrument maintenance and recalibration that is often the most expensive part of the monitoring program. </w:t>
      </w:r>
      <w:r w:rsidRPr="00095CD9">
        <w:rPr>
          <w:rStyle w:val="StyleUnderline"/>
        </w:rPr>
        <w:t xml:space="preserve">Remote </w:t>
      </w:r>
      <w:r w:rsidRPr="00A31C05">
        <w:rPr>
          <w:rStyle w:val="StyleUnderline"/>
          <w:highlight w:val="cyan"/>
        </w:rPr>
        <w:t>sensing</w:t>
      </w:r>
      <w:r w:rsidRPr="0002569D">
        <w:rPr>
          <w:sz w:val="16"/>
        </w:rPr>
        <w:t xml:space="preserve"> that only replaces relatively inexpensive measurements without comparably rigorous calibration </w:t>
      </w:r>
      <w:r w:rsidRPr="00095CD9">
        <w:rPr>
          <w:rStyle w:val="StyleUnderline"/>
        </w:rPr>
        <w:t xml:space="preserve">will </w:t>
      </w:r>
      <w:r w:rsidRPr="00A31C05">
        <w:rPr>
          <w:rStyle w:val="Emphasis"/>
          <w:highlight w:val="cyan"/>
        </w:rPr>
        <w:t>compromise</w:t>
      </w:r>
      <w:r w:rsidRPr="00095CD9">
        <w:rPr>
          <w:rStyle w:val="StyleUnderline"/>
        </w:rPr>
        <w:t xml:space="preserve"> </w:t>
      </w:r>
      <w:r w:rsidRPr="00A31C05">
        <w:rPr>
          <w:rStyle w:val="StyleUnderline"/>
          <w:highlight w:val="cyan"/>
        </w:rPr>
        <w:t>monitoring</w:t>
      </w:r>
      <w:r w:rsidRPr="0002569D">
        <w:rPr>
          <w:sz w:val="16"/>
        </w:rPr>
        <w:t xml:space="preserve"> </w:t>
      </w:r>
      <w:proofErr w:type="gramStart"/>
      <w:r w:rsidRPr="0002569D">
        <w:rPr>
          <w:sz w:val="16"/>
        </w:rPr>
        <w:t>( 5</w:t>
      </w:r>
      <w:proofErr w:type="gramEnd"/>
      <w:r w:rsidRPr="0002569D">
        <w:rPr>
          <w:sz w:val="16"/>
        </w:rPr>
        <w:t>).</w:t>
      </w:r>
    </w:p>
    <w:p w14:paraId="4C57E905" w14:textId="77777777" w:rsidR="00036A84" w:rsidRPr="0002569D" w:rsidRDefault="00036A84" w:rsidP="00036A84">
      <w:pPr>
        <w:rPr>
          <w:sz w:val="16"/>
        </w:rPr>
      </w:pPr>
      <w:r w:rsidRPr="00A31C05">
        <w:rPr>
          <w:rStyle w:val="StyleUnderline"/>
          <w:highlight w:val="cyan"/>
        </w:rPr>
        <w:t>Satellites</w:t>
      </w:r>
      <w:r w:rsidRPr="0002569D">
        <w:rPr>
          <w:sz w:val="16"/>
        </w:rPr>
        <w:t xml:space="preserve"> are placed either </w:t>
      </w:r>
      <w:r w:rsidRPr="00A31C05">
        <w:rPr>
          <w:rStyle w:val="StyleUnderline"/>
          <w:highlight w:val="cyan"/>
        </w:rPr>
        <w:t xml:space="preserve">in </w:t>
      </w:r>
      <w:r w:rsidRPr="00A31C05">
        <w:rPr>
          <w:rStyle w:val="Emphasis"/>
          <w:highlight w:val="cyan"/>
        </w:rPr>
        <w:t>geo</w:t>
      </w:r>
      <w:r w:rsidRPr="00095CD9">
        <w:rPr>
          <w:rStyle w:val="StyleUnderline"/>
        </w:rPr>
        <w:t>stationary orbit</w:t>
      </w:r>
      <w:r w:rsidRPr="0002569D">
        <w:rPr>
          <w:sz w:val="16"/>
        </w:rPr>
        <w:t xml:space="preserve">, where they can </w:t>
      </w:r>
      <w:r w:rsidRPr="00A31C05">
        <w:rPr>
          <w:rStyle w:val="StyleUnderline"/>
          <w:highlight w:val="cyan"/>
        </w:rPr>
        <w:t>provide</w:t>
      </w:r>
      <w:r w:rsidRPr="0002569D">
        <w:rPr>
          <w:sz w:val="16"/>
        </w:rPr>
        <w:t xml:space="preserve"> continuous observations </w:t>
      </w:r>
      <w:r w:rsidRPr="00095CD9">
        <w:rPr>
          <w:rStyle w:val="StyleUnderline"/>
        </w:rPr>
        <w:t xml:space="preserve">at </w:t>
      </w:r>
      <w:r w:rsidRPr="00A31C05">
        <w:rPr>
          <w:rStyle w:val="StyleUnderline"/>
          <w:highlight w:val="cyan"/>
        </w:rPr>
        <w:t>low</w:t>
      </w:r>
      <w:r w:rsidRPr="00095CD9">
        <w:rPr>
          <w:rStyle w:val="StyleUnderline"/>
        </w:rPr>
        <w:t xml:space="preserve"> spatial </w:t>
      </w:r>
      <w:r w:rsidRPr="00A31C05">
        <w:rPr>
          <w:rStyle w:val="StyleUnderline"/>
          <w:highlight w:val="cyan"/>
        </w:rPr>
        <w:t>resolution, or in low</w:t>
      </w:r>
      <w:r w:rsidRPr="00095CD9">
        <w:rPr>
          <w:rStyle w:val="StyleUnderline"/>
        </w:rPr>
        <w:t xml:space="preserve"> Earth </w:t>
      </w:r>
      <w:r w:rsidRPr="00A31C05">
        <w:rPr>
          <w:rStyle w:val="StyleUnderline"/>
          <w:highlight w:val="cyan"/>
        </w:rPr>
        <w:t>orbits</w:t>
      </w:r>
      <w:r w:rsidRPr="0002569D">
        <w:rPr>
          <w:sz w:val="16"/>
        </w:rPr>
        <w:t xml:space="preserve">, which </w:t>
      </w:r>
      <w:r w:rsidRPr="00095CD9">
        <w:rPr>
          <w:rStyle w:val="StyleUnderline"/>
        </w:rPr>
        <w:t xml:space="preserve">results in </w:t>
      </w:r>
      <w:r w:rsidRPr="00A31C05">
        <w:rPr>
          <w:rStyle w:val="StyleUnderline"/>
          <w:highlight w:val="cyan"/>
        </w:rPr>
        <w:t>low repeat frequencies</w:t>
      </w:r>
      <w:r w:rsidRPr="0002569D">
        <w:rPr>
          <w:sz w:val="16"/>
        </w:rPr>
        <w:t xml:space="preserve"> flying </w:t>
      </w:r>
      <w:r w:rsidRPr="00095CD9">
        <w:rPr>
          <w:rStyle w:val="StyleUnderline"/>
        </w:rPr>
        <w:t>over the same area</w:t>
      </w:r>
      <w:r w:rsidRPr="0002569D">
        <w:rPr>
          <w:sz w:val="16"/>
        </w:rPr>
        <w:t xml:space="preserve"> unless a constellation of satellites is deployed at added expense. </w:t>
      </w:r>
      <w:r w:rsidRPr="00095CD9">
        <w:rPr>
          <w:rStyle w:val="StyleUnderline"/>
        </w:rPr>
        <w:t xml:space="preserve">It can be </w:t>
      </w:r>
      <w:r w:rsidRPr="00095CD9">
        <w:rPr>
          <w:rStyle w:val="Emphasis"/>
        </w:rPr>
        <w:t>difficult</w:t>
      </w:r>
      <w:r w:rsidRPr="00095CD9">
        <w:rPr>
          <w:rStyle w:val="StyleUnderline"/>
        </w:rPr>
        <w:t xml:space="preserve"> to derive continuous (multidecadal) time series from satellite </w:t>
      </w:r>
      <w:proofErr w:type="gramStart"/>
      <w:r w:rsidRPr="00095CD9">
        <w:rPr>
          <w:rStyle w:val="StyleUnderline"/>
        </w:rPr>
        <w:t>records, because</w:t>
      </w:r>
      <w:proofErr w:type="gramEnd"/>
      <w:r w:rsidRPr="00095CD9">
        <w:rPr>
          <w:rStyle w:val="StyleUnderline"/>
        </w:rPr>
        <w:t xml:space="preserve"> </w:t>
      </w:r>
      <w:r w:rsidRPr="00A31C05">
        <w:rPr>
          <w:rStyle w:val="Emphasis"/>
          <w:highlight w:val="cyan"/>
        </w:rPr>
        <w:t>tech</w:t>
      </w:r>
      <w:r w:rsidRPr="00095CD9">
        <w:rPr>
          <w:rStyle w:val="Emphasis"/>
        </w:rPr>
        <w:t xml:space="preserve">nology </w:t>
      </w:r>
      <w:r w:rsidRPr="00A31C05">
        <w:rPr>
          <w:rStyle w:val="Emphasis"/>
          <w:highlight w:val="cyan"/>
        </w:rPr>
        <w:t>changes</w:t>
      </w:r>
      <w:r w:rsidRPr="00A31C05">
        <w:rPr>
          <w:rStyle w:val="StyleUnderline"/>
          <w:highlight w:val="cyan"/>
        </w:rPr>
        <w:t xml:space="preserve"> and space agencies do </w:t>
      </w:r>
      <w:r w:rsidRPr="00A31C05">
        <w:rPr>
          <w:rStyle w:val="Emphasis"/>
          <w:highlight w:val="cyan"/>
        </w:rPr>
        <w:t>not</w:t>
      </w:r>
      <w:r w:rsidRPr="00A31C05">
        <w:rPr>
          <w:rStyle w:val="StyleUnderline"/>
          <w:highlight w:val="cyan"/>
        </w:rPr>
        <w:t xml:space="preserve"> pay</w:t>
      </w:r>
      <w:r w:rsidRPr="00095CD9">
        <w:rPr>
          <w:rStyle w:val="StyleUnderline"/>
        </w:rPr>
        <w:t xml:space="preserve"> adequate </w:t>
      </w:r>
      <w:r w:rsidRPr="00A31C05">
        <w:rPr>
          <w:rStyle w:val="StyleUnderline"/>
          <w:highlight w:val="cyan"/>
        </w:rPr>
        <w:t>attention to</w:t>
      </w:r>
      <w:r w:rsidRPr="00095CD9">
        <w:rPr>
          <w:rStyle w:val="StyleUnderline"/>
        </w:rPr>
        <w:t xml:space="preserve"> the </w:t>
      </w:r>
      <w:r w:rsidRPr="00A31C05">
        <w:rPr>
          <w:rStyle w:val="StyleUnderline"/>
          <w:highlight w:val="cyan"/>
        </w:rPr>
        <w:t>homogeneity of</w:t>
      </w:r>
      <w:r w:rsidRPr="00095CD9">
        <w:rPr>
          <w:rStyle w:val="StyleUnderline"/>
        </w:rPr>
        <w:t xml:space="preserve"> observational </w:t>
      </w:r>
      <w:r w:rsidRPr="00A31C05">
        <w:rPr>
          <w:rStyle w:val="StyleUnderline"/>
          <w:highlight w:val="cyan"/>
        </w:rPr>
        <w:t>records</w:t>
      </w:r>
      <w:r w:rsidRPr="00095CD9">
        <w:rPr>
          <w:rStyle w:val="StyleUnderline"/>
        </w:rPr>
        <w:t xml:space="preserve">. Many </w:t>
      </w:r>
      <w:r w:rsidRPr="00A31C05">
        <w:rPr>
          <w:rStyle w:val="StyleUnderline"/>
          <w:highlight w:val="cyan"/>
        </w:rPr>
        <w:t>sat</w:t>
      </w:r>
      <w:r w:rsidRPr="00095CD9">
        <w:rPr>
          <w:rStyle w:val="StyleUnderline"/>
        </w:rPr>
        <w:t xml:space="preserve">ellite </w:t>
      </w:r>
      <w:r w:rsidRPr="00A31C05">
        <w:rPr>
          <w:rStyle w:val="StyleUnderline"/>
          <w:highlight w:val="cyan"/>
        </w:rPr>
        <w:t>platforms</w:t>
      </w:r>
      <w:r w:rsidRPr="0002569D">
        <w:rPr>
          <w:sz w:val="16"/>
        </w:rPr>
        <w:t xml:space="preserve"> (</w:t>
      </w:r>
      <w:proofErr w:type="gramStart"/>
      <w:r w:rsidRPr="0002569D">
        <w:rPr>
          <w:sz w:val="16"/>
        </w:rPr>
        <w:t>with the exception of</w:t>
      </w:r>
      <w:proofErr w:type="gramEnd"/>
      <w:r w:rsidRPr="0002569D">
        <w:rPr>
          <w:sz w:val="16"/>
        </w:rPr>
        <w:t xml:space="preserve"> meteorological satellites in geostationary orbits) </w:t>
      </w:r>
      <w:r w:rsidRPr="00A31C05">
        <w:rPr>
          <w:rStyle w:val="StyleUnderline"/>
          <w:highlight w:val="cyan"/>
        </w:rPr>
        <w:t xml:space="preserve">are </w:t>
      </w:r>
      <w:r w:rsidRPr="00A31C05">
        <w:rPr>
          <w:rStyle w:val="Emphasis"/>
          <w:highlight w:val="cyan"/>
        </w:rPr>
        <w:t>still</w:t>
      </w:r>
      <w:r w:rsidRPr="00095CD9">
        <w:rPr>
          <w:rStyle w:val="Emphasis"/>
        </w:rPr>
        <w:t xml:space="preserve"> in an </w:t>
      </w:r>
      <w:r w:rsidRPr="00A31C05">
        <w:rPr>
          <w:rStyle w:val="Emphasis"/>
          <w:highlight w:val="cyan"/>
        </w:rPr>
        <w:t>“experimental”</w:t>
      </w:r>
      <w:r w:rsidRPr="00095CD9">
        <w:rPr>
          <w:rStyle w:val="Emphasis"/>
        </w:rPr>
        <w:t xml:space="preserve"> phase</w:t>
      </w:r>
      <w:r w:rsidRPr="00095CD9">
        <w:rPr>
          <w:rStyle w:val="StyleUnderline"/>
        </w:rPr>
        <w:t xml:space="preserve"> </w:t>
      </w:r>
      <w:r w:rsidRPr="00A31C05">
        <w:rPr>
          <w:rStyle w:val="StyleUnderline"/>
          <w:highlight w:val="cyan"/>
        </w:rPr>
        <w:t>without</w:t>
      </w:r>
      <w:r w:rsidRPr="00095CD9">
        <w:rPr>
          <w:rStyle w:val="StyleUnderline"/>
        </w:rPr>
        <w:t xml:space="preserve"> </w:t>
      </w:r>
      <w:r w:rsidRPr="00095CD9">
        <w:rPr>
          <w:rStyle w:val="Emphasis"/>
        </w:rPr>
        <w:t xml:space="preserve">long-term </w:t>
      </w:r>
      <w:r w:rsidRPr="00A31C05">
        <w:rPr>
          <w:rStyle w:val="Emphasis"/>
          <w:highlight w:val="cyan"/>
        </w:rPr>
        <w:t>commitment</w:t>
      </w:r>
      <w:r w:rsidRPr="00095CD9">
        <w:rPr>
          <w:rStyle w:val="StyleUnderline"/>
        </w:rPr>
        <w:t xml:space="preserve"> for continued operations</w:t>
      </w:r>
      <w:r w:rsidRPr="0002569D">
        <w:rPr>
          <w:sz w:val="16"/>
        </w:rPr>
        <w:t xml:space="preserve">. Satellite </w:t>
      </w:r>
      <w:r w:rsidRPr="00095CD9">
        <w:rPr>
          <w:rStyle w:val="StyleUnderline"/>
        </w:rPr>
        <w:t xml:space="preserve">sensors without adequate backup present a </w:t>
      </w:r>
      <w:r w:rsidRPr="00095CD9">
        <w:rPr>
          <w:rStyle w:val="Emphasis"/>
        </w:rPr>
        <w:t>single point of failure</w:t>
      </w:r>
      <w:r w:rsidRPr="00095CD9">
        <w:rPr>
          <w:rStyle w:val="StyleUnderline"/>
        </w:rPr>
        <w:t xml:space="preserve"> leading to </w:t>
      </w:r>
      <w:r w:rsidRPr="00095CD9">
        <w:rPr>
          <w:rStyle w:val="Emphasis"/>
        </w:rPr>
        <w:t>abrupt termination</w:t>
      </w:r>
      <w:r w:rsidRPr="00095CD9">
        <w:rPr>
          <w:rStyle w:val="StyleUnderline"/>
        </w:rPr>
        <w:t xml:space="preserve"> of observations</w:t>
      </w:r>
      <w:r w:rsidRPr="0002569D">
        <w:rPr>
          <w:sz w:val="16"/>
        </w:rPr>
        <w:t>.</w:t>
      </w:r>
    </w:p>
    <w:p w14:paraId="63933BA8" w14:textId="77777777" w:rsidR="00036A84" w:rsidRPr="0002569D" w:rsidRDefault="00036A84" w:rsidP="00036A84">
      <w:pPr>
        <w:rPr>
          <w:sz w:val="16"/>
        </w:rPr>
      </w:pPr>
      <w:r w:rsidRPr="0002569D">
        <w:rPr>
          <w:sz w:val="16"/>
        </w:rPr>
        <w:t xml:space="preserve">COST, INNOVATION, ACCESS. Cost comparison of satellite remote sensing versus in situ monitoring is difficult because the final products are rarely comparable. </w:t>
      </w:r>
      <w:r w:rsidRPr="00A31C05">
        <w:rPr>
          <w:rStyle w:val="StyleUnderline"/>
        </w:rPr>
        <w:t>Satellite remote sensing</w:t>
      </w:r>
      <w:r w:rsidRPr="00A31C05">
        <w:rPr>
          <w:sz w:val="16"/>
        </w:rPr>
        <w:t xml:space="preserve"> only</w:t>
      </w:r>
      <w:r w:rsidRPr="0002569D">
        <w:rPr>
          <w:sz w:val="16"/>
        </w:rPr>
        <w:t xml:space="preserve"> competes in large-scale or global </w:t>
      </w:r>
      <w:proofErr w:type="gramStart"/>
      <w:r w:rsidRPr="0002569D">
        <w:rPr>
          <w:sz w:val="16"/>
        </w:rPr>
        <w:t>applications, because</w:t>
      </w:r>
      <w:proofErr w:type="gramEnd"/>
      <w:r w:rsidRPr="0002569D">
        <w:rPr>
          <w:sz w:val="16"/>
        </w:rPr>
        <w:t xml:space="preserve"> it </w:t>
      </w:r>
      <w:r w:rsidRPr="00095CD9">
        <w:rPr>
          <w:rStyle w:val="Emphasis"/>
        </w:rPr>
        <w:t>cannot replace</w:t>
      </w:r>
      <w:r w:rsidRPr="00095CD9">
        <w:rPr>
          <w:rStyle w:val="StyleUnderline"/>
        </w:rPr>
        <w:t xml:space="preserve"> in situ monitoring</w:t>
      </w:r>
      <w:r w:rsidRPr="0002569D">
        <w:rPr>
          <w:sz w:val="16"/>
        </w:rPr>
        <w:t xml:space="preserve"> in most cases. Cost comparison should be posed as the additional expense of extending existing in situ monitoring, including incentives for data sharing and aggregating observations, versus operating an independent satellite monitoring infrastructure. A recent World Bank report </w:t>
      </w:r>
      <w:proofErr w:type="gramStart"/>
      <w:r w:rsidRPr="0002569D">
        <w:rPr>
          <w:sz w:val="16"/>
        </w:rPr>
        <w:t>( 10</w:t>
      </w:r>
      <w:proofErr w:type="gramEnd"/>
      <w:r w:rsidRPr="0002569D">
        <w:rPr>
          <w:sz w:val="16"/>
        </w:rPr>
        <w:t>) estimated that $1.5 to $2 billion would be necessary to modernize developing countries’ hydrometeorological monitoring infrastructure and an additional $0.4 to $0.5 billion annually for maintenance. These are comparable to the typical $0.3 to $0.6 billion price tag of medium-sized satellite missions.</w:t>
      </w:r>
    </w:p>
    <w:p w14:paraId="226489E1" w14:textId="77777777" w:rsidR="00036A84" w:rsidRPr="009D7328" w:rsidRDefault="00036A84" w:rsidP="00036A84">
      <w:pPr>
        <w:rPr>
          <w:sz w:val="16"/>
        </w:rPr>
      </w:pPr>
      <w:r w:rsidRPr="00095CD9">
        <w:rPr>
          <w:rStyle w:val="StyleUnderline"/>
        </w:rPr>
        <w:t>Telecomm</w:t>
      </w:r>
      <w:r w:rsidRPr="0002569D">
        <w:rPr>
          <w:sz w:val="16"/>
        </w:rPr>
        <w:t xml:space="preserve">unication </w:t>
      </w:r>
      <w:r w:rsidRPr="00095CD9">
        <w:rPr>
          <w:rStyle w:val="StyleUnderline"/>
        </w:rPr>
        <w:t xml:space="preserve">breakthroughs and their widespread use </w:t>
      </w:r>
      <w:r w:rsidRPr="00095CD9">
        <w:rPr>
          <w:rStyle w:val="Emphasis"/>
        </w:rPr>
        <w:t>lower barriers</w:t>
      </w:r>
      <w:r w:rsidRPr="00095CD9">
        <w:rPr>
          <w:rStyle w:val="StyleUnderline"/>
        </w:rPr>
        <w:t xml:space="preserve"> to data transmission. </w:t>
      </w:r>
      <w:r w:rsidRPr="00A31C05">
        <w:rPr>
          <w:rStyle w:val="StyleUnderline"/>
          <w:highlight w:val="cyan"/>
        </w:rPr>
        <w:t>New</w:t>
      </w:r>
      <w:r w:rsidRPr="00095CD9">
        <w:rPr>
          <w:rStyle w:val="StyleUnderline"/>
        </w:rPr>
        <w:t xml:space="preserve"> sensor and deployment </w:t>
      </w:r>
      <w:r w:rsidRPr="00A31C05">
        <w:rPr>
          <w:rStyle w:val="StyleUnderline"/>
          <w:highlight w:val="cyan"/>
        </w:rPr>
        <w:t>tech</w:t>
      </w:r>
      <w:r w:rsidRPr="00095CD9">
        <w:rPr>
          <w:rStyle w:val="StyleUnderline"/>
        </w:rPr>
        <w:t xml:space="preserve">nologies </w:t>
      </w:r>
      <w:r w:rsidRPr="00A31C05">
        <w:rPr>
          <w:rStyle w:val="StyleUnderline"/>
          <w:highlight w:val="cyan"/>
        </w:rPr>
        <w:t xml:space="preserve">are </w:t>
      </w:r>
      <w:r w:rsidRPr="00A31C05">
        <w:rPr>
          <w:rStyle w:val="Emphasis"/>
          <w:highlight w:val="cyan"/>
        </w:rPr>
        <w:t>improving</w:t>
      </w:r>
      <w:r w:rsidRPr="00095CD9">
        <w:rPr>
          <w:rStyle w:val="StyleUnderline"/>
        </w:rPr>
        <w:t xml:space="preserve"> performance and cost. Autonomous </w:t>
      </w:r>
      <w:r w:rsidRPr="00A31C05">
        <w:rPr>
          <w:rStyle w:val="Emphasis"/>
          <w:highlight w:val="cyan"/>
        </w:rPr>
        <w:t>drone vehicles</w:t>
      </w:r>
      <w:r w:rsidRPr="00095CD9">
        <w:rPr>
          <w:rStyle w:val="StyleUnderline"/>
        </w:rPr>
        <w:t xml:space="preserve"> (aircraft, boats, or submarines) could </w:t>
      </w:r>
      <w:r w:rsidRPr="00A31C05">
        <w:rPr>
          <w:rStyle w:val="StyleUnderline"/>
          <w:highlight w:val="cyan"/>
        </w:rPr>
        <w:t>operate as</w:t>
      </w:r>
      <w:r w:rsidRPr="00095CD9">
        <w:rPr>
          <w:rStyle w:val="StyleUnderline"/>
        </w:rPr>
        <w:t xml:space="preserve"> </w:t>
      </w:r>
      <w:r w:rsidRPr="00095CD9">
        <w:rPr>
          <w:rStyle w:val="Emphasis"/>
        </w:rPr>
        <w:t xml:space="preserve">monitoring </w:t>
      </w:r>
      <w:r w:rsidRPr="00A31C05">
        <w:rPr>
          <w:rStyle w:val="Emphasis"/>
          <w:highlight w:val="cyan"/>
        </w:rPr>
        <w:t>platforms</w:t>
      </w:r>
      <w:r w:rsidRPr="00A31C05">
        <w:rPr>
          <w:rStyle w:val="StyleUnderline"/>
        </w:rPr>
        <w:t xml:space="preserve">, which would blur the distinction between remote sensing and in situ observations. Solar unmanned aerial vehicles may offer </w:t>
      </w:r>
      <w:r w:rsidRPr="00A31C05">
        <w:rPr>
          <w:rStyle w:val="Emphasis"/>
          <w:highlight w:val="cyan"/>
        </w:rPr>
        <w:t>cost-effective alternatives to satellites</w:t>
      </w:r>
      <w:r w:rsidRPr="0002569D">
        <w:rPr>
          <w:sz w:val="16"/>
        </w:rPr>
        <w:t>.</w:t>
      </w:r>
    </w:p>
    <w:p w14:paraId="060A3B28" w14:textId="77777777" w:rsidR="00036A84" w:rsidRDefault="00036A84" w:rsidP="00036A84">
      <w:pPr>
        <w:pStyle w:val="Heading4"/>
      </w:pPr>
      <w:r>
        <w:t>Budget cuts thump</w:t>
      </w:r>
    </w:p>
    <w:p w14:paraId="518C2CC5" w14:textId="77777777" w:rsidR="00036A84" w:rsidRDefault="00036A84" w:rsidP="00036A84">
      <w:r>
        <w:t xml:space="preserve">Matt </w:t>
      </w:r>
      <w:r w:rsidRPr="00CC4DA7">
        <w:rPr>
          <w:rStyle w:val="Style13ptBold"/>
        </w:rPr>
        <w:t>Daniel 12</w:t>
      </w:r>
      <w:r>
        <w:t xml:space="preserve">, Meteorologist for 13WMAZ (CBS), Founder of the Blog Athens GA Weather, Produced Weather Content for CNN, MSN Weather and </w:t>
      </w:r>
      <w:proofErr w:type="spellStart"/>
      <w:r>
        <w:t>EarthSky</w:t>
      </w:r>
      <w:proofErr w:type="spellEnd"/>
      <w:r>
        <w:t xml:space="preserve">, “Rapid Decline in U.S. Satellites Could Be Costly”, </w:t>
      </w:r>
      <w:proofErr w:type="spellStart"/>
      <w:r>
        <w:t>EarthSky</w:t>
      </w:r>
      <w:proofErr w:type="spellEnd"/>
      <w:r>
        <w:t>, 5/7/2012, https://earthsky.org/earth/rapid-decline-in-u-s-satellites-could-be-costly</w:t>
      </w:r>
    </w:p>
    <w:p w14:paraId="099E6719" w14:textId="77777777" w:rsidR="00036A84" w:rsidRDefault="00036A84" w:rsidP="00036A84">
      <w:r>
        <w:t xml:space="preserve">Satellites allow us to monitor the Earth in a way that we today might take for granted. Yet the latest report from the National Research Council, released on April 2, </w:t>
      </w:r>
      <w:proofErr w:type="gramStart"/>
      <w:r>
        <w:t>2012</w:t>
      </w:r>
      <w:proofErr w:type="gramEnd"/>
      <w:r>
        <w:t xml:space="preserve"> suggests </w:t>
      </w:r>
      <w:r w:rsidRPr="00E2483D">
        <w:rPr>
          <w:rStyle w:val="StyleUnderline"/>
        </w:rPr>
        <w:t xml:space="preserve">the number and </w:t>
      </w:r>
      <w:r w:rsidRPr="00B46CCE">
        <w:rPr>
          <w:rStyle w:val="StyleUnderline"/>
          <w:highlight w:val="cyan"/>
        </w:rPr>
        <w:t>capability of weather sa</w:t>
      </w:r>
      <w:r w:rsidRPr="00E2483D">
        <w:rPr>
          <w:rStyle w:val="StyleUnderline"/>
        </w:rPr>
        <w:t>tellite</w:t>
      </w:r>
      <w:r w:rsidRPr="00B46CCE">
        <w:rPr>
          <w:rStyle w:val="StyleUnderline"/>
          <w:highlight w:val="cyan"/>
        </w:rPr>
        <w:t>s</w:t>
      </w:r>
      <w:r w:rsidRPr="00E2483D">
        <w:rPr>
          <w:rStyle w:val="StyleUnderline"/>
        </w:rPr>
        <w:t xml:space="preserve"> are beginning to </w:t>
      </w:r>
      <w:r w:rsidRPr="00B46CCE">
        <w:rPr>
          <w:rStyle w:val="StyleUnderline"/>
          <w:highlight w:val="cyan"/>
        </w:rPr>
        <w:t xml:space="preserve">hit a </w:t>
      </w:r>
      <w:r w:rsidRPr="00B46CCE">
        <w:rPr>
          <w:rStyle w:val="Emphasis"/>
          <w:highlight w:val="cyan"/>
        </w:rPr>
        <w:t>steep decline</w:t>
      </w:r>
      <w:r w:rsidRPr="00E2483D">
        <w:rPr>
          <w:rStyle w:val="StyleUnderline"/>
        </w:rPr>
        <w:t xml:space="preserve">. The </w:t>
      </w:r>
      <w:r w:rsidRPr="00B46CCE">
        <w:rPr>
          <w:rStyle w:val="StyleUnderline"/>
          <w:highlight w:val="cyan"/>
        </w:rPr>
        <w:t>number</w:t>
      </w:r>
      <w:r w:rsidRPr="00B46CCE">
        <w:rPr>
          <w:rStyle w:val="StyleUnderline"/>
        </w:rPr>
        <w:t xml:space="preserve"> of</w:t>
      </w:r>
      <w:r w:rsidRPr="00E2483D">
        <w:rPr>
          <w:rStyle w:val="StyleUnderline"/>
        </w:rPr>
        <w:t xml:space="preserve"> orbiting satellites from NASA and NOAA </w:t>
      </w:r>
      <w:r w:rsidRPr="00B46CCE">
        <w:rPr>
          <w:rStyle w:val="StyleUnderline"/>
          <w:highlight w:val="cyan"/>
        </w:rPr>
        <w:t xml:space="preserve">is expected to </w:t>
      </w:r>
      <w:r w:rsidRPr="00B46CCE">
        <w:rPr>
          <w:rStyle w:val="Emphasis"/>
          <w:highlight w:val="cyan"/>
        </w:rPr>
        <w:t>drop significantly</w:t>
      </w:r>
      <w:r w:rsidRPr="00E2483D">
        <w:rPr>
          <w:rStyle w:val="StyleUnderline"/>
        </w:rPr>
        <w:t xml:space="preserve"> from 23 this year </w:t>
      </w:r>
      <w:r w:rsidRPr="00B46CCE">
        <w:rPr>
          <w:rStyle w:val="StyleUnderline"/>
          <w:highlight w:val="cyan"/>
        </w:rPr>
        <w:t xml:space="preserve">to </w:t>
      </w:r>
      <w:r w:rsidRPr="00B46CCE">
        <w:rPr>
          <w:rStyle w:val="Emphasis"/>
          <w:highlight w:val="cyan"/>
        </w:rPr>
        <w:t>only six by 2020</w:t>
      </w:r>
      <w:r w:rsidRPr="00B46CCE">
        <w:rPr>
          <w:rStyle w:val="StyleUnderline"/>
          <w:highlight w:val="cyan"/>
        </w:rPr>
        <w:t>, given</w:t>
      </w:r>
      <w:r w:rsidRPr="00E2483D">
        <w:rPr>
          <w:rStyle w:val="StyleUnderline"/>
        </w:rPr>
        <w:t xml:space="preserve"> today’s </w:t>
      </w:r>
      <w:r w:rsidRPr="00B46CCE">
        <w:rPr>
          <w:rStyle w:val="Emphasis"/>
          <w:highlight w:val="cyan"/>
        </w:rPr>
        <w:t>budget figures</w:t>
      </w:r>
      <w:r w:rsidRPr="00B46CCE">
        <w:rPr>
          <w:rStyle w:val="StyleUnderline"/>
        </w:rPr>
        <w:t>.</w:t>
      </w:r>
      <w:r w:rsidRPr="00E2483D">
        <w:rPr>
          <w:rStyle w:val="StyleUnderline"/>
        </w:rPr>
        <w:t xml:space="preserve"> </w:t>
      </w:r>
      <w:r w:rsidRPr="00E2483D">
        <w:rPr>
          <w:rStyle w:val="Emphasis"/>
        </w:rPr>
        <w:t>Overall</w:t>
      </w:r>
      <w:r w:rsidRPr="00E2483D">
        <w:rPr>
          <w:rStyle w:val="StyleUnderline"/>
        </w:rPr>
        <w:t xml:space="preserve">, the projected number of satellites that monitor Earth’s activity is expected to </w:t>
      </w:r>
      <w:r w:rsidRPr="00E2483D">
        <w:rPr>
          <w:rStyle w:val="Emphasis"/>
        </w:rPr>
        <w:t>decline</w:t>
      </w:r>
      <w:r w:rsidRPr="00E2483D">
        <w:rPr>
          <w:rStyle w:val="StyleUnderline"/>
        </w:rPr>
        <w:t xml:space="preserve"> from a peak of 110 last year to </w:t>
      </w:r>
      <w:r w:rsidRPr="00E2483D">
        <w:rPr>
          <w:rStyle w:val="Emphasis"/>
        </w:rPr>
        <w:t>fewer than 30</w:t>
      </w:r>
      <w:r w:rsidRPr="00E2483D">
        <w:rPr>
          <w:rStyle w:val="StyleUnderline"/>
        </w:rPr>
        <w:t xml:space="preserve"> by the end of the decade</w:t>
      </w:r>
      <w:r>
        <w:t>.</w:t>
      </w:r>
    </w:p>
    <w:p w14:paraId="1CE5E248" w14:textId="77777777" w:rsidR="00036A84" w:rsidRDefault="00036A84" w:rsidP="00036A84">
      <w:r w:rsidRPr="00B46CCE">
        <w:rPr>
          <w:rStyle w:val="StyleUnderline"/>
          <w:highlight w:val="cyan"/>
        </w:rPr>
        <w:t>The</w:t>
      </w:r>
      <w:r w:rsidRPr="00E2483D">
        <w:rPr>
          <w:rStyle w:val="StyleUnderline"/>
        </w:rPr>
        <w:t xml:space="preserve"> main </w:t>
      </w:r>
      <w:r w:rsidRPr="00B46CCE">
        <w:rPr>
          <w:rStyle w:val="StyleUnderline"/>
          <w:highlight w:val="cyan"/>
        </w:rPr>
        <w:t>reason for</w:t>
      </w:r>
      <w:r w:rsidRPr="00E2483D">
        <w:rPr>
          <w:rStyle w:val="StyleUnderline"/>
        </w:rPr>
        <w:t xml:space="preserve"> the</w:t>
      </w:r>
      <w:r>
        <w:t xml:space="preserve"> possible </w:t>
      </w:r>
      <w:r w:rsidRPr="00B46CCE">
        <w:rPr>
          <w:rStyle w:val="StyleUnderline"/>
          <w:highlight w:val="cyan"/>
        </w:rPr>
        <w:t>decline</w:t>
      </w:r>
      <w:r w:rsidRPr="00E2483D">
        <w:rPr>
          <w:rStyle w:val="StyleUnderline"/>
        </w:rPr>
        <w:t xml:space="preserve"> in the use of Earth-orbiting satellites</w:t>
      </w:r>
      <w:r>
        <w:t xml:space="preserve"> over the next 10 years </w:t>
      </w:r>
      <w:r w:rsidRPr="00B46CCE">
        <w:rPr>
          <w:rStyle w:val="StyleUnderline"/>
          <w:highlight w:val="cyan"/>
        </w:rPr>
        <w:t>is</w:t>
      </w:r>
      <w:r w:rsidRPr="00B46CCE">
        <w:rPr>
          <w:rStyle w:val="StyleUnderline"/>
        </w:rPr>
        <w:t>,</w:t>
      </w:r>
      <w:r w:rsidRPr="00E2483D">
        <w:rPr>
          <w:rStyle w:val="StyleUnderline"/>
        </w:rPr>
        <w:t xml:space="preserve"> of course, </w:t>
      </w:r>
      <w:r w:rsidRPr="00B46CCE">
        <w:rPr>
          <w:rStyle w:val="Emphasis"/>
          <w:highlight w:val="cyan"/>
        </w:rPr>
        <w:t>money</w:t>
      </w:r>
      <w:r>
        <w:t xml:space="preserve">. Less money is going into NASA and NOAA’s satellite programs, and </w:t>
      </w:r>
      <w:r w:rsidRPr="00B46CCE">
        <w:rPr>
          <w:rStyle w:val="StyleUnderline"/>
          <w:highlight w:val="cyan"/>
        </w:rPr>
        <w:t>tight budgets are</w:t>
      </w:r>
      <w:r>
        <w:t xml:space="preserve"> pushing back or </w:t>
      </w:r>
      <w:r w:rsidRPr="00B46CCE">
        <w:rPr>
          <w:rStyle w:val="StyleUnderline"/>
          <w:highlight w:val="cyan"/>
        </w:rPr>
        <w:t>eliminating missions</w:t>
      </w:r>
      <w:r>
        <w:t xml:space="preserve"> to replace older satellites. </w:t>
      </w:r>
      <w:r w:rsidRPr="00B46CCE">
        <w:rPr>
          <w:rStyle w:val="StyleUnderline"/>
          <w:highlight w:val="cyan"/>
        </w:rPr>
        <w:t xml:space="preserve">Satellites are </w:t>
      </w:r>
      <w:r w:rsidRPr="00B46CCE">
        <w:rPr>
          <w:rStyle w:val="Emphasis"/>
          <w:highlight w:val="cyan"/>
        </w:rPr>
        <w:t>extremely expensive</w:t>
      </w:r>
      <w:r w:rsidRPr="00E2483D">
        <w:rPr>
          <w:rStyle w:val="StyleUnderline"/>
        </w:rPr>
        <w:t xml:space="preserve"> to launch and to maintain</w:t>
      </w:r>
      <w:r>
        <w:t xml:space="preserve">. Like any machine, they undergo wear and tear over the years, and typically </w:t>
      </w:r>
      <w:proofErr w:type="gramStart"/>
      <w:r>
        <w:t>have to</w:t>
      </w:r>
      <w:proofErr w:type="gramEnd"/>
      <w:r>
        <w:t xml:space="preserve"> be replaced. Sometimes, although rarely, solar flares from storms on the sun can be so strong as to completely disrupt or cause a malfunction in a satellite orbiting Earth. What will happen if this does occur?</w:t>
      </w:r>
    </w:p>
    <w:p w14:paraId="3A26A079" w14:textId="77777777" w:rsidR="00036A84" w:rsidRDefault="00036A84" w:rsidP="00036A84">
      <w:r>
        <w:t xml:space="preserve">Consider the use of Earth-orbiting satellites in studying the global weather and climate. </w:t>
      </w:r>
      <w:r w:rsidRPr="00B46CCE">
        <w:rPr>
          <w:rStyle w:val="StyleUnderline"/>
          <w:highlight w:val="cyan"/>
        </w:rPr>
        <w:t>Without them</w:t>
      </w:r>
      <w:r w:rsidRPr="00E2483D">
        <w:rPr>
          <w:rStyle w:val="StyleUnderline"/>
        </w:rPr>
        <w:t xml:space="preserve">, </w:t>
      </w:r>
      <w:proofErr w:type="gramStart"/>
      <w:r w:rsidRPr="00E2483D">
        <w:rPr>
          <w:rStyle w:val="StyleUnderline"/>
        </w:rPr>
        <w:t>all of</w:t>
      </w:r>
      <w:proofErr w:type="gramEnd"/>
      <w:r w:rsidRPr="00E2483D">
        <w:rPr>
          <w:rStyle w:val="StyleUnderline"/>
        </w:rPr>
        <w:t xml:space="preserve"> our advancements in meteorology</w:t>
      </w:r>
      <w:r>
        <w:t xml:space="preserve"> in the past 40 to 50 years – including advancements in tornado and hurricane tracking, for example, or the work to understand climate change – </w:t>
      </w:r>
      <w:r w:rsidRPr="00E2483D">
        <w:rPr>
          <w:rStyle w:val="StyleUnderline"/>
        </w:rPr>
        <w:t xml:space="preserve">would never have taken place. </w:t>
      </w:r>
      <w:r w:rsidRPr="00D725ED">
        <w:rPr>
          <w:rStyle w:val="StyleUnderline"/>
        </w:rPr>
        <w:t xml:space="preserve">Advanced </w:t>
      </w:r>
      <w:r w:rsidRPr="00151580">
        <w:rPr>
          <w:rStyle w:val="StyleUnderline"/>
          <w:highlight w:val="cyan"/>
        </w:rPr>
        <w:t>warnings</w:t>
      </w:r>
      <w:r w:rsidRPr="00E2483D">
        <w:rPr>
          <w:rStyle w:val="StyleUnderline"/>
        </w:rPr>
        <w:t xml:space="preserve"> of tropical systems </w:t>
      </w:r>
      <w:r w:rsidRPr="00151580">
        <w:rPr>
          <w:rStyle w:val="StyleUnderline"/>
          <w:highlight w:val="cyan"/>
        </w:rPr>
        <w:t xml:space="preserve">would be </w:t>
      </w:r>
      <w:r w:rsidRPr="00151580">
        <w:rPr>
          <w:rStyle w:val="Emphasis"/>
          <w:highlight w:val="cyan"/>
        </w:rPr>
        <w:t>nonexistent</w:t>
      </w:r>
      <w:r>
        <w:t xml:space="preserve"> without satellites, and it would have likely brought more death and destruction to areas hit hard by cyclones. (Camille-1969, Andrew-1992, and Katrina-2005) </w:t>
      </w:r>
      <w:r w:rsidRPr="00E2483D">
        <w:rPr>
          <w:rStyle w:val="StyleUnderline"/>
        </w:rPr>
        <w:t>NASA</w:t>
      </w:r>
      <w:r>
        <w:t xml:space="preserve"> also </w:t>
      </w:r>
      <w:r w:rsidRPr="00E2483D">
        <w:rPr>
          <w:rStyle w:val="StyleUnderline"/>
        </w:rPr>
        <w:t>uses</w:t>
      </w:r>
      <w:r>
        <w:t xml:space="preserve"> several </w:t>
      </w:r>
      <w:r w:rsidRPr="00E2483D">
        <w:rPr>
          <w:rStyle w:val="StyleUnderline"/>
        </w:rPr>
        <w:t>satellites</w:t>
      </w:r>
      <w:r>
        <w:t xml:space="preserve"> now in orbit </w:t>
      </w:r>
      <w:r w:rsidRPr="00E2483D">
        <w:rPr>
          <w:rStyle w:val="StyleUnderline"/>
        </w:rPr>
        <w:t>to measure</w:t>
      </w:r>
      <w:r>
        <w:t xml:space="preserve"> other very specific </w:t>
      </w:r>
      <w:r w:rsidRPr="00E2483D">
        <w:rPr>
          <w:rStyle w:val="StyleUnderline"/>
        </w:rPr>
        <w:t>atmospheric phenomena, such as</w:t>
      </w:r>
      <w:r>
        <w:t xml:space="preserve"> the amount of </w:t>
      </w:r>
      <w:r w:rsidRPr="00E2483D">
        <w:rPr>
          <w:rStyle w:val="StyleUnderline"/>
        </w:rPr>
        <w:t>ozone</w:t>
      </w:r>
      <w:r>
        <w:t xml:space="preserve"> in the atmosphere, and to try to distinguish between environmental changes caused by humans and those that occur naturally.</w:t>
      </w:r>
    </w:p>
    <w:p w14:paraId="76E72443" w14:textId="77777777" w:rsidR="00036A84" w:rsidRDefault="00036A84" w:rsidP="00036A84">
      <w:pPr>
        <w:pStyle w:val="Heading4"/>
      </w:pPr>
      <w:r>
        <w:t>No environmental collapse or extinction</w:t>
      </w:r>
    </w:p>
    <w:p w14:paraId="1C67042B" w14:textId="77777777" w:rsidR="00036A84" w:rsidRPr="001C07CB" w:rsidRDefault="00036A84" w:rsidP="00036A84">
      <w:r w:rsidRPr="001C07CB">
        <w:t xml:space="preserve">Peter </w:t>
      </w:r>
      <w:proofErr w:type="spellStart"/>
      <w:r w:rsidRPr="001C07CB">
        <w:rPr>
          <w:rStyle w:val="Style13ptBold"/>
        </w:rPr>
        <w:t>Kareiva</w:t>
      </w:r>
      <w:proofErr w:type="spellEnd"/>
      <w:r w:rsidRPr="001C07CB">
        <w:rPr>
          <w:rStyle w:val="Style13ptBold"/>
        </w:rPr>
        <w:t xml:space="preserve"> 18</w:t>
      </w:r>
      <w:r w:rsidRPr="001C07CB">
        <w:t xml:space="preserve"> and Valerie Carranza, Institute of the Environment and Sustainability, University of California, Los Angeles, “Existential Risk Due </w:t>
      </w:r>
      <w:proofErr w:type="gramStart"/>
      <w:r w:rsidRPr="001C07CB">
        <w:t>To</w:t>
      </w:r>
      <w:proofErr w:type="gramEnd"/>
      <w:r w:rsidRPr="001C07CB">
        <w:t xml:space="preserve"> Ecosystem Collapse: Nature Strikes Back,” Futures, </w:t>
      </w:r>
      <w:r>
        <w:t>1/5/</w:t>
      </w:r>
      <w:r w:rsidRPr="001C07CB">
        <w:t>2018, ScienceDirect</w:t>
      </w:r>
    </w:p>
    <w:p w14:paraId="3717B9C4" w14:textId="77777777" w:rsidR="00036A84" w:rsidRDefault="00036A84" w:rsidP="00036A84">
      <w:pPr>
        <w:rPr>
          <w:szCs w:val="20"/>
        </w:rPr>
      </w:pPr>
      <w:r w:rsidRPr="001C07CB">
        <w:rPr>
          <w:szCs w:val="20"/>
        </w:rPr>
        <w:t xml:space="preserve">The interesting question is whether any of the planetary thresholds other than CO2 could also portend existential risks. Here the answer is not clear. </w:t>
      </w:r>
      <w:r w:rsidRPr="001C07CB">
        <w:rPr>
          <w:rStyle w:val="StyleUnderline"/>
          <w:szCs w:val="20"/>
          <w:highlight w:val="cyan"/>
        </w:rPr>
        <w:t>One boundary</w:t>
      </w:r>
      <w:r w:rsidRPr="001C07CB">
        <w:rPr>
          <w:rStyle w:val="StyleUnderline"/>
          <w:szCs w:val="20"/>
        </w:rPr>
        <w:t xml:space="preserve"> often </w:t>
      </w:r>
      <w:r w:rsidRPr="001C07CB">
        <w:rPr>
          <w:rStyle w:val="StyleUnderline"/>
          <w:szCs w:val="20"/>
          <w:highlight w:val="cyan"/>
        </w:rPr>
        <w:t>mentioned</w:t>
      </w:r>
      <w:r w:rsidRPr="001C07CB">
        <w:rPr>
          <w:rStyle w:val="StyleUnderline"/>
          <w:szCs w:val="20"/>
        </w:rPr>
        <w:t xml:space="preserve"> as a concern for the fate of global civilization </w:t>
      </w:r>
      <w:r w:rsidRPr="001C07CB">
        <w:rPr>
          <w:rStyle w:val="StyleUnderline"/>
          <w:szCs w:val="20"/>
          <w:highlight w:val="cyan"/>
        </w:rPr>
        <w:t xml:space="preserve">is </w:t>
      </w:r>
      <w:r w:rsidRPr="001C07CB">
        <w:rPr>
          <w:rStyle w:val="Emphasis"/>
          <w:szCs w:val="20"/>
          <w:highlight w:val="cyan"/>
        </w:rPr>
        <w:t>biod</w:t>
      </w:r>
      <w:r w:rsidRPr="001C07CB">
        <w:rPr>
          <w:rStyle w:val="Emphasis"/>
          <w:szCs w:val="20"/>
        </w:rPr>
        <w:t>iversity</w:t>
      </w:r>
      <w:r w:rsidRPr="001C07CB">
        <w:rPr>
          <w:szCs w:val="20"/>
        </w:rPr>
        <w:t xml:space="preserve"> (Ehrlich &amp; Ehrlich, 2012), with the proposed safety threshold being a loss of greater than 0.001% per year (</w:t>
      </w:r>
      <w:proofErr w:type="spellStart"/>
      <w:r w:rsidRPr="001C07CB">
        <w:rPr>
          <w:szCs w:val="20"/>
        </w:rPr>
        <w:t>Rockström</w:t>
      </w:r>
      <w:proofErr w:type="spellEnd"/>
      <w:r w:rsidRPr="001C07CB">
        <w:rPr>
          <w:szCs w:val="20"/>
        </w:rPr>
        <w:t xml:space="preserve"> et al., 2009). </w:t>
      </w:r>
      <w:r w:rsidRPr="001C07CB">
        <w:rPr>
          <w:rStyle w:val="StyleUnderline"/>
          <w:szCs w:val="20"/>
          <w:highlight w:val="cyan"/>
        </w:rPr>
        <w:t xml:space="preserve">There is </w:t>
      </w:r>
      <w:r w:rsidRPr="001C07CB">
        <w:rPr>
          <w:rStyle w:val="Emphasis"/>
          <w:szCs w:val="20"/>
          <w:highlight w:val="cyan"/>
        </w:rPr>
        <w:t>little ev</w:t>
      </w:r>
      <w:r w:rsidRPr="001C07CB">
        <w:rPr>
          <w:rStyle w:val="Emphasis"/>
          <w:szCs w:val="20"/>
        </w:rPr>
        <w:t>idence</w:t>
      </w:r>
      <w:r w:rsidRPr="001C07CB">
        <w:rPr>
          <w:rStyle w:val="StyleUnderline"/>
          <w:szCs w:val="20"/>
        </w:rPr>
        <w:t xml:space="preserve"> that </w:t>
      </w:r>
      <w:r w:rsidRPr="001C07CB">
        <w:rPr>
          <w:rStyle w:val="StyleUnderline"/>
          <w:szCs w:val="20"/>
          <w:highlight w:val="cyan"/>
        </w:rPr>
        <w:t>this</w:t>
      </w:r>
      <w:r w:rsidRPr="001C07CB">
        <w:rPr>
          <w:szCs w:val="20"/>
        </w:rPr>
        <w:t xml:space="preserve"> </w:t>
      </w:r>
      <w:proofErr w:type="gramStart"/>
      <w:r w:rsidRPr="001C07CB">
        <w:rPr>
          <w:szCs w:val="20"/>
        </w:rPr>
        <w:t>particular 0.001%</w:t>
      </w:r>
      <w:proofErr w:type="gramEnd"/>
      <w:r w:rsidRPr="001C07CB">
        <w:rPr>
          <w:szCs w:val="20"/>
        </w:rPr>
        <w:t xml:space="preserve"> annual loss </w:t>
      </w:r>
      <w:r w:rsidRPr="001C07CB">
        <w:rPr>
          <w:rStyle w:val="StyleUnderline"/>
          <w:szCs w:val="20"/>
          <w:highlight w:val="cyan"/>
        </w:rPr>
        <w:t>is a threshold</w:t>
      </w:r>
      <w:r w:rsidRPr="001C07CB">
        <w:rPr>
          <w:rStyle w:val="StyleUnderline"/>
          <w:szCs w:val="20"/>
        </w:rPr>
        <w:t xml:space="preserve">—and it is </w:t>
      </w:r>
      <w:r w:rsidRPr="001C07CB">
        <w:rPr>
          <w:rStyle w:val="Emphasis"/>
          <w:szCs w:val="20"/>
        </w:rPr>
        <w:t>hard to imagine any data</w:t>
      </w:r>
      <w:r w:rsidRPr="001C07CB">
        <w:rPr>
          <w:rStyle w:val="StyleUnderline"/>
          <w:szCs w:val="20"/>
        </w:rPr>
        <w:t xml:space="preserve"> that would allow one to </w:t>
      </w:r>
      <w:r w:rsidRPr="001C07CB">
        <w:rPr>
          <w:rStyle w:val="Emphasis"/>
          <w:szCs w:val="20"/>
        </w:rPr>
        <w:t>identify where the threshold was</w:t>
      </w:r>
      <w:r w:rsidRPr="001C07CB">
        <w:rPr>
          <w:szCs w:val="20"/>
        </w:rPr>
        <w:t xml:space="preserve"> (Brook, Ellis, Perring, Mackay, &amp; Blomqvist, 2013; Lenton &amp; Williams, 2013). </w:t>
      </w:r>
      <w:r w:rsidRPr="001C07CB">
        <w:rPr>
          <w:rStyle w:val="StyleUnderline"/>
          <w:szCs w:val="20"/>
          <w:highlight w:val="cyan"/>
        </w:rPr>
        <w:t>A</w:t>
      </w:r>
      <w:r w:rsidRPr="001C07CB">
        <w:rPr>
          <w:rStyle w:val="StyleUnderline"/>
          <w:szCs w:val="20"/>
        </w:rPr>
        <w:t xml:space="preserve"> better </w:t>
      </w:r>
      <w:r w:rsidRPr="001C07CB">
        <w:rPr>
          <w:rStyle w:val="StyleUnderline"/>
          <w:szCs w:val="20"/>
          <w:highlight w:val="cyan"/>
        </w:rPr>
        <w:t xml:space="preserve">question is whether one can imagine </w:t>
      </w:r>
      <w:r w:rsidRPr="001C07CB">
        <w:rPr>
          <w:rStyle w:val="Emphasis"/>
          <w:szCs w:val="20"/>
          <w:highlight w:val="cyan"/>
        </w:rPr>
        <w:t>any scenario</w:t>
      </w:r>
      <w:r w:rsidRPr="001C07CB">
        <w:rPr>
          <w:rStyle w:val="StyleUnderline"/>
          <w:szCs w:val="20"/>
          <w:highlight w:val="cyan"/>
        </w:rPr>
        <w:t xml:space="preserve"> by which</w:t>
      </w:r>
      <w:r w:rsidRPr="001C07CB">
        <w:rPr>
          <w:rStyle w:val="StyleUnderline"/>
          <w:szCs w:val="20"/>
        </w:rPr>
        <w:t xml:space="preserve"> the </w:t>
      </w:r>
      <w:r w:rsidRPr="001C07CB">
        <w:rPr>
          <w:rStyle w:val="StyleUnderline"/>
          <w:szCs w:val="20"/>
          <w:highlight w:val="cyan"/>
        </w:rPr>
        <w:t>loss of</w:t>
      </w:r>
      <w:r w:rsidRPr="001C07CB">
        <w:rPr>
          <w:rStyle w:val="StyleUnderline"/>
          <w:szCs w:val="20"/>
        </w:rPr>
        <w:t xml:space="preserve"> too many </w:t>
      </w:r>
      <w:r w:rsidRPr="001C07CB">
        <w:rPr>
          <w:rStyle w:val="StyleUnderline"/>
          <w:szCs w:val="20"/>
          <w:highlight w:val="cyan"/>
        </w:rPr>
        <w:t>species leads to</w:t>
      </w:r>
      <w:r w:rsidRPr="001C07CB">
        <w:rPr>
          <w:rStyle w:val="StyleUnderline"/>
          <w:szCs w:val="20"/>
        </w:rPr>
        <w:t xml:space="preserve"> the </w:t>
      </w:r>
      <w:r w:rsidRPr="001C07CB">
        <w:rPr>
          <w:rStyle w:val="Emphasis"/>
          <w:szCs w:val="20"/>
          <w:highlight w:val="cyan"/>
        </w:rPr>
        <w:t>collapse of societies</w:t>
      </w:r>
      <w:r w:rsidRPr="001C07CB">
        <w:rPr>
          <w:rStyle w:val="StyleUnderline"/>
          <w:szCs w:val="20"/>
        </w:rPr>
        <w:t xml:space="preserve"> and </w:t>
      </w:r>
      <w:r w:rsidRPr="001C07CB">
        <w:rPr>
          <w:rStyle w:val="Emphasis"/>
          <w:szCs w:val="20"/>
        </w:rPr>
        <w:t>environmental disasters</w:t>
      </w:r>
      <w:r w:rsidRPr="001C07CB">
        <w:rPr>
          <w:rStyle w:val="StyleUnderline"/>
          <w:szCs w:val="20"/>
        </w:rPr>
        <w:t xml:space="preserve">, even though one </w:t>
      </w:r>
      <w:r w:rsidRPr="001C07CB">
        <w:rPr>
          <w:rStyle w:val="Emphasis"/>
          <w:szCs w:val="20"/>
        </w:rPr>
        <w:t>cannot know the absolute number of extinctions</w:t>
      </w:r>
      <w:r w:rsidRPr="001C07CB">
        <w:rPr>
          <w:szCs w:val="20"/>
        </w:rPr>
        <w:t xml:space="preserve"> that would be required to create this dystopia. </w:t>
      </w:r>
      <w:r w:rsidRPr="001C07CB">
        <w:rPr>
          <w:rStyle w:val="StyleUnderline"/>
          <w:szCs w:val="20"/>
        </w:rPr>
        <w:t xml:space="preserve">While there are </w:t>
      </w:r>
      <w:r w:rsidRPr="001C07CB">
        <w:rPr>
          <w:rStyle w:val="StyleUnderline"/>
          <w:szCs w:val="20"/>
          <w:highlight w:val="cyan"/>
        </w:rPr>
        <w:t>data</w:t>
      </w:r>
      <w:r w:rsidRPr="001C07CB">
        <w:rPr>
          <w:rStyle w:val="StyleUnderline"/>
          <w:szCs w:val="20"/>
        </w:rPr>
        <w:t xml:space="preserve"> that relate local reductions</w:t>
      </w:r>
      <w:r w:rsidRPr="001C07CB">
        <w:rPr>
          <w:szCs w:val="20"/>
        </w:rPr>
        <w:t xml:space="preserve"> in species richness </w:t>
      </w:r>
      <w:r w:rsidRPr="001C07CB">
        <w:rPr>
          <w:rStyle w:val="StyleUnderline"/>
          <w:szCs w:val="20"/>
        </w:rPr>
        <w:t xml:space="preserve">to altered ecosystem function, these results </w:t>
      </w:r>
      <w:r w:rsidRPr="001C07CB">
        <w:rPr>
          <w:rStyle w:val="Emphasis"/>
          <w:szCs w:val="20"/>
          <w:highlight w:val="cyan"/>
        </w:rPr>
        <w:t>do not point to</w:t>
      </w:r>
      <w:r w:rsidRPr="001C07CB">
        <w:rPr>
          <w:rStyle w:val="Emphasis"/>
          <w:szCs w:val="20"/>
        </w:rPr>
        <w:t xml:space="preserve"> substantial </w:t>
      </w:r>
      <w:r w:rsidRPr="001C07CB">
        <w:rPr>
          <w:rStyle w:val="Emphasis"/>
          <w:szCs w:val="20"/>
          <w:highlight w:val="cyan"/>
        </w:rPr>
        <w:t>existential risks</w:t>
      </w:r>
      <w:r w:rsidRPr="001C07CB">
        <w:rPr>
          <w:rStyle w:val="StyleUnderline"/>
          <w:szCs w:val="20"/>
        </w:rPr>
        <w:t xml:space="preserve">. The data are </w:t>
      </w:r>
      <w:r w:rsidRPr="001C07CB">
        <w:rPr>
          <w:rStyle w:val="Emphasis"/>
          <w:szCs w:val="20"/>
        </w:rPr>
        <w:t>small-scale experiments</w:t>
      </w:r>
      <w:r w:rsidRPr="001C07CB">
        <w:rPr>
          <w:rStyle w:val="StyleUnderline"/>
          <w:szCs w:val="20"/>
        </w:rPr>
        <w:t xml:space="preserve"> in which plant productivity, or nutrient retention is reduced</w:t>
      </w:r>
      <w:r w:rsidRPr="001C07CB">
        <w:rPr>
          <w:szCs w:val="20"/>
        </w:rPr>
        <w:t xml:space="preserve"> as species numbers decline locally (</w:t>
      </w:r>
      <w:proofErr w:type="spellStart"/>
      <w:r w:rsidRPr="001C07CB">
        <w:rPr>
          <w:szCs w:val="20"/>
        </w:rPr>
        <w:t>Vellend</w:t>
      </w:r>
      <w:proofErr w:type="spellEnd"/>
      <w:r w:rsidRPr="001C07CB">
        <w:rPr>
          <w:szCs w:val="20"/>
        </w:rPr>
        <w:t xml:space="preserve">, 2017), </w:t>
      </w:r>
      <w:r w:rsidRPr="001C07CB">
        <w:rPr>
          <w:rStyle w:val="StyleUnderline"/>
          <w:szCs w:val="20"/>
        </w:rPr>
        <w:t>or are local observations</w:t>
      </w:r>
      <w:r w:rsidRPr="001C07CB">
        <w:rPr>
          <w:szCs w:val="20"/>
        </w:rPr>
        <w:t xml:space="preserve"> of increased variability in fisheries yield when stock diversity is lost (Schindler et al., 2010). </w:t>
      </w:r>
      <w:r w:rsidRPr="001C07CB">
        <w:rPr>
          <w:rStyle w:val="StyleUnderline"/>
          <w:szCs w:val="20"/>
        </w:rPr>
        <w:t xml:space="preserve">Those are </w:t>
      </w:r>
      <w:r w:rsidRPr="001C07CB">
        <w:rPr>
          <w:rStyle w:val="Emphasis"/>
          <w:szCs w:val="20"/>
        </w:rPr>
        <w:t>not existential risks</w:t>
      </w:r>
      <w:r w:rsidRPr="001C07CB">
        <w:rPr>
          <w:rStyle w:val="StyleUnderline"/>
          <w:szCs w:val="20"/>
        </w:rPr>
        <w:t xml:space="preserve">. To make the link </w:t>
      </w:r>
      <w:r w:rsidRPr="001C07CB">
        <w:rPr>
          <w:rStyle w:val="Emphasis"/>
          <w:szCs w:val="20"/>
        </w:rPr>
        <w:t>even more tenuous</w:t>
      </w:r>
      <w:r w:rsidRPr="001C07CB">
        <w:rPr>
          <w:rStyle w:val="StyleUnderline"/>
          <w:szCs w:val="20"/>
        </w:rPr>
        <w:t xml:space="preserve">, </w:t>
      </w:r>
      <w:r w:rsidRPr="001C07CB">
        <w:rPr>
          <w:rStyle w:val="StyleUnderline"/>
          <w:szCs w:val="20"/>
          <w:highlight w:val="cyan"/>
        </w:rPr>
        <w:t xml:space="preserve">there is </w:t>
      </w:r>
      <w:r w:rsidRPr="001C07CB">
        <w:rPr>
          <w:rStyle w:val="Emphasis"/>
          <w:szCs w:val="20"/>
          <w:highlight w:val="cyan"/>
        </w:rPr>
        <w:t>little ev</w:t>
      </w:r>
      <w:r w:rsidRPr="001C07CB">
        <w:rPr>
          <w:rStyle w:val="Emphasis"/>
          <w:szCs w:val="20"/>
        </w:rPr>
        <w:t>idence</w:t>
      </w:r>
      <w:r w:rsidRPr="001C07CB">
        <w:rPr>
          <w:rStyle w:val="StyleUnderline"/>
          <w:szCs w:val="20"/>
        </w:rPr>
        <w:t xml:space="preserve"> that </w:t>
      </w:r>
      <w:r w:rsidRPr="001C07CB">
        <w:rPr>
          <w:rStyle w:val="StyleUnderline"/>
          <w:szCs w:val="20"/>
          <w:highlight w:val="cyan"/>
        </w:rPr>
        <w:t>biod</w:t>
      </w:r>
      <w:r w:rsidRPr="001C07CB">
        <w:rPr>
          <w:rStyle w:val="StyleUnderline"/>
          <w:szCs w:val="20"/>
        </w:rPr>
        <w:t xml:space="preserve">iversity </w:t>
      </w:r>
      <w:r w:rsidRPr="001C07CB">
        <w:rPr>
          <w:rStyle w:val="StyleUnderline"/>
          <w:szCs w:val="20"/>
          <w:highlight w:val="cyan"/>
        </w:rPr>
        <w:t xml:space="preserve">is </w:t>
      </w:r>
      <w:r w:rsidRPr="001C07CB">
        <w:rPr>
          <w:rStyle w:val="Emphasis"/>
          <w:szCs w:val="20"/>
          <w:highlight w:val="cyan"/>
        </w:rPr>
        <w:t>even declining</w:t>
      </w:r>
      <w:r w:rsidRPr="001C07CB">
        <w:rPr>
          <w:rStyle w:val="Emphasis"/>
          <w:szCs w:val="20"/>
        </w:rPr>
        <w:t xml:space="preserve"> at local scales</w:t>
      </w:r>
      <w:r w:rsidRPr="001C07CB">
        <w:rPr>
          <w:szCs w:val="20"/>
        </w:rPr>
        <w:t xml:space="preserve"> (</w:t>
      </w:r>
      <w:proofErr w:type="spellStart"/>
      <w:r w:rsidRPr="001C07CB">
        <w:rPr>
          <w:szCs w:val="20"/>
        </w:rPr>
        <w:t>Vellend</w:t>
      </w:r>
      <w:proofErr w:type="spellEnd"/>
      <w:r w:rsidRPr="001C07CB">
        <w:rPr>
          <w:szCs w:val="20"/>
        </w:rPr>
        <w:t xml:space="preserve"> et al., 2013, 2017). </w:t>
      </w:r>
      <w:r w:rsidRPr="001C07CB">
        <w:rPr>
          <w:rStyle w:val="Emphasis"/>
          <w:szCs w:val="20"/>
        </w:rPr>
        <w:t>Total</w:t>
      </w:r>
      <w:r w:rsidRPr="001C07CB">
        <w:rPr>
          <w:rStyle w:val="StyleUnderline"/>
          <w:szCs w:val="20"/>
        </w:rPr>
        <w:t xml:space="preserve"> planetary biodiversity may be in decline, but </w:t>
      </w:r>
      <w:r w:rsidRPr="001C07CB">
        <w:rPr>
          <w:rStyle w:val="StyleUnderline"/>
          <w:szCs w:val="20"/>
          <w:highlight w:val="cyan"/>
        </w:rPr>
        <w:t>local and regional</w:t>
      </w:r>
      <w:r w:rsidRPr="001C07CB">
        <w:rPr>
          <w:rStyle w:val="StyleUnderline"/>
          <w:szCs w:val="20"/>
        </w:rPr>
        <w:t xml:space="preserve"> biodiversity </w:t>
      </w:r>
      <w:r w:rsidRPr="001C07CB">
        <w:rPr>
          <w:rStyle w:val="StyleUnderline"/>
          <w:szCs w:val="20"/>
          <w:highlight w:val="cyan"/>
        </w:rPr>
        <w:t>is</w:t>
      </w:r>
      <w:r w:rsidRPr="001C07CB">
        <w:rPr>
          <w:rStyle w:val="StyleUnderline"/>
          <w:szCs w:val="20"/>
        </w:rPr>
        <w:t xml:space="preserve"> </w:t>
      </w:r>
      <w:r w:rsidRPr="001C07CB">
        <w:rPr>
          <w:rStyle w:val="Emphasis"/>
          <w:szCs w:val="20"/>
        </w:rPr>
        <w:t xml:space="preserve">often </w:t>
      </w:r>
      <w:r w:rsidRPr="001C07CB">
        <w:rPr>
          <w:rStyle w:val="Emphasis"/>
          <w:szCs w:val="20"/>
          <w:highlight w:val="cyan"/>
        </w:rPr>
        <w:t>staying the same</w:t>
      </w:r>
      <w:r w:rsidRPr="001C07CB">
        <w:rPr>
          <w:rStyle w:val="StyleUnderline"/>
          <w:szCs w:val="20"/>
          <w:highlight w:val="cyan"/>
        </w:rPr>
        <w:t xml:space="preserve"> because species</w:t>
      </w:r>
      <w:r w:rsidRPr="001C07CB">
        <w:rPr>
          <w:rStyle w:val="StyleUnderline"/>
          <w:szCs w:val="20"/>
        </w:rPr>
        <w:t xml:space="preserve"> from </w:t>
      </w:r>
      <w:r w:rsidRPr="001C07CB">
        <w:rPr>
          <w:rStyle w:val="StyleUnderline"/>
          <w:szCs w:val="20"/>
          <w:highlight w:val="cyan"/>
        </w:rPr>
        <w:t xml:space="preserve">elsewhere </w:t>
      </w:r>
      <w:r w:rsidRPr="001C07CB">
        <w:rPr>
          <w:rStyle w:val="Emphasis"/>
          <w:szCs w:val="20"/>
          <w:highlight w:val="cyan"/>
        </w:rPr>
        <w:t>replace</w:t>
      </w:r>
      <w:r w:rsidRPr="001C07CB">
        <w:rPr>
          <w:rStyle w:val="Emphasis"/>
          <w:szCs w:val="20"/>
        </w:rPr>
        <w:t xml:space="preserve"> local </w:t>
      </w:r>
      <w:r w:rsidRPr="001C07CB">
        <w:rPr>
          <w:rStyle w:val="Emphasis"/>
          <w:szCs w:val="20"/>
          <w:highlight w:val="cyan"/>
        </w:rPr>
        <w:t>losses</w:t>
      </w:r>
      <w:r w:rsidRPr="001C07CB">
        <w:rPr>
          <w:szCs w:val="20"/>
        </w:rPr>
        <w:t xml:space="preserve">, albeit homogenizing the world in the process. Although </w:t>
      </w:r>
      <w:proofErr w:type="gramStart"/>
      <w:r w:rsidRPr="001C07CB">
        <w:rPr>
          <w:szCs w:val="20"/>
        </w:rPr>
        <w:t>the majority of</w:t>
      </w:r>
      <w:proofErr w:type="gramEnd"/>
      <w:r w:rsidRPr="001C07CB">
        <w:rPr>
          <w:szCs w:val="20"/>
        </w:rPr>
        <w:t xml:space="preserve"> conservation scientists are likely to flinch at this conclusion, </w:t>
      </w:r>
      <w:r w:rsidRPr="001C07CB">
        <w:rPr>
          <w:rStyle w:val="StyleUnderline"/>
          <w:szCs w:val="20"/>
        </w:rPr>
        <w:t xml:space="preserve">there is </w:t>
      </w:r>
      <w:r w:rsidRPr="001C07CB">
        <w:rPr>
          <w:rStyle w:val="Emphasis"/>
          <w:szCs w:val="20"/>
        </w:rPr>
        <w:t>growing skepticism</w:t>
      </w:r>
      <w:r w:rsidRPr="001C07CB">
        <w:rPr>
          <w:rStyle w:val="StyleUnderline"/>
          <w:szCs w:val="20"/>
        </w:rPr>
        <w:t xml:space="preserve"> regarding the </w:t>
      </w:r>
      <w:r w:rsidRPr="001C07CB">
        <w:rPr>
          <w:rStyle w:val="Emphasis"/>
          <w:szCs w:val="20"/>
        </w:rPr>
        <w:t>strength of evidence</w:t>
      </w:r>
      <w:r w:rsidRPr="001C07CB">
        <w:rPr>
          <w:rStyle w:val="StyleUnderline"/>
          <w:szCs w:val="20"/>
        </w:rPr>
        <w:t xml:space="preserve"> linking trends in biodiversity loss to an </w:t>
      </w:r>
      <w:r w:rsidRPr="001C07CB">
        <w:rPr>
          <w:rStyle w:val="Emphasis"/>
          <w:szCs w:val="20"/>
        </w:rPr>
        <w:t>existential risk for humans</w:t>
      </w:r>
      <w:r w:rsidRPr="001C07CB">
        <w:rPr>
          <w:szCs w:val="20"/>
        </w:rPr>
        <w:t xml:space="preserve"> (Maier, 2012; </w:t>
      </w:r>
      <w:proofErr w:type="spellStart"/>
      <w:r w:rsidRPr="001C07CB">
        <w:rPr>
          <w:szCs w:val="20"/>
        </w:rPr>
        <w:t>Vellend</w:t>
      </w:r>
      <w:proofErr w:type="spellEnd"/>
      <w:r w:rsidRPr="001C07CB">
        <w:rPr>
          <w:szCs w:val="20"/>
        </w:rPr>
        <w:t xml:space="preserve">, 2014). </w:t>
      </w:r>
      <w:r w:rsidRPr="001C07CB">
        <w:rPr>
          <w:rStyle w:val="Emphasis"/>
          <w:szCs w:val="20"/>
        </w:rPr>
        <w:t>Obviously</w:t>
      </w:r>
      <w:r w:rsidRPr="001C07CB">
        <w:rPr>
          <w:rStyle w:val="StyleUnderline"/>
          <w:szCs w:val="20"/>
        </w:rPr>
        <w:t xml:space="preserve"> if all biodiversity disappeared civilization would end—but </w:t>
      </w:r>
      <w:r w:rsidRPr="001C07CB">
        <w:rPr>
          <w:rStyle w:val="Emphasis"/>
          <w:szCs w:val="20"/>
          <w:highlight w:val="cyan"/>
        </w:rPr>
        <w:t>no one is forecasting</w:t>
      </w:r>
      <w:r w:rsidRPr="001C07CB">
        <w:rPr>
          <w:rStyle w:val="Emphasis"/>
          <w:szCs w:val="20"/>
        </w:rPr>
        <w:t xml:space="preserve"> the </w:t>
      </w:r>
      <w:r w:rsidRPr="001C07CB">
        <w:rPr>
          <w:rStyle w:val="Emphasis"/>
          <w:szCs w:val="20"/>
          <w:highlight w:val="cyan"/>
        </w:rPr>
        <w:t>loss of all species</w:t>
      </w:r>
      <w:r w:rsidRPr="001C07CB">
        <w:rPr>
          <w:rStyle w:val="StyleUnderline"/>
          <w:szCs w:val="20"/>
        </w:rPr>
        <w:t xml:space="preserve">. It seems plausible that the loss of </w:t>
      </w:r>
      <w:r w:rsidRPr="001C07CB">
        <w:rPr>
          <w:rStyle w:val="Emphasis"/>
          <w:szCs w:val="20"/>
        </w:rPr>
        <w:t>90%</w:t>
      </w:r>
      <w:r w:rsidRPr="001C07CB">
        <w:rPr>
          <w:rStyle w:val="StyleUnderline"/>
          <w:szCs w:val="20"/>
        </w:rPr>
        <w:t xml:space="preserve"> of the world’s species could also be apocalyptic, but </w:t>
      </w:r>
      <w:r w:rsidRPr="001C07CB">
        <w:rPr>
          <w:rStyle w:val="Emphasis"/>
          <w:szCs w:val="20"/>
        </w:rPr>
        <w:t>no</w:t>
      </w:r>
      <w:r w:rsidRPr="001C07CB">
        <w:rPr>
          <w:szCs w:val="20"/>
        </w:rPr>
        <w:t xml:space="preserve">t </w:t>
      </w:r>
      <w:r w:rsidRPr="001C07CB">
        <w:rPr>
          <w:rStyle w:val="Emphasis"/>
          <w:szCs w:val="20"/>
        </w:rPr>
        <w:t>one is predicting that degree of biodiversity loss either</w:t>
      </w:r>
      <w:r w:rsidRPr="001C07CB">
        <w:rPr>
          <w:szCs w:val="20"/>
        </w:rPr>
        <w:t xml:space="preserve">. Tragic, but plausible is the possibility of our planet suffering a loss of as many as half of its species. </w:t>
      </w:r>
      <w:r w:rsidRPr="001C07CB">
        <w:rPr>
          <w:rStyle w:val="StyleUnderline"/>
          <w:szCs w:val="20"/>
          <w:highlight w:val="cyan"/>
        </w:rPr>
        <w:t>If global biod</w:t>
      </w:r>
      <w:r w:rsidRPr="001C07CB">
        <w:rPr>
          <w:rStyle w:val="StyleUnderline"/>
          <w:szCs w:val="20"/>
        </w:rPr>
        <w:t xml:space="preserve">iversity </w:t>
      </w:r>
      <w:r w:rsidRPr="001C07CB">
        <w:rPr>
          <w:rStyle w:val="StyleUnderline"/>
          <w:szCs w:val="20"/>
          <w:highlight w:val="cyan"/>
        </w:rPr>
        <w:t>were</w:t>
      </w:r>
      <w:r w:rsidRPr="001C07CB">
        <w:rPr>
          <w:rStyle w:val="StyleUnderline"/>
          <w:szCs w:val="20"/>
        </w:rPr>
        <w:t xml:space="preserve"> </w:t>
      </w:r>
      <w:r w:rsidRPr="001C07CB">
        <w:rPr>
          <w:rStyle w:val="StyleUnderline"/>
          <w:szCs w:val="20"/>
          <w:highlight w:val="cyan"/>
        </w:rPr>
        <w:t>halved</w:t>
      </w:r>
      <w:r w:rsidRPr="001C07CB">
        <w:rPr>
          <w:szCs w:val="20"/>
        </w:rPr>
        <w:t xml:space="preserve">, but at the same time locally the number of species stayed relatively stable, </w:t>
      </w:r>
      <w:r w:rsidRPr="001C07CB">
        <w:rPr>
          <w:rStyle w:val="Emphasis"/>
          <w:szCs w:val="20"/>
          <w:highlight w:val="cyan"/>
        </w:rPr>
        <w:t>what would be the mechanism</w:t>
      </w:r>
      <w:r w:rsidRPr="001C07CB">
        <w:rPr>
          <w:rStyle w:val="StyleUnderline"/>
          <w:szCs w:val="20"/>
          <w:highlight w:val="cyan"/>
        </w:rPr>
        <w:t xml:space="preserve"> for</w:t>
      </w:r>
      <w:r w:rsidRPr="001C07CB">
        <w:rPr>
          <w:rStyle w:val="StyleUnderline"/>
          <w:szCs w:val="20"/>
        </w:rPr>
        <w:t xml:space="preserve"> an </w:t>
      </w:r>
      <w:r w:rsidRPr="001C07CB">
        <w:rPr>
          <w:rStyle w:val="StyleUnderline"/>
          <w:szCs w:val="20"/>
          <w:highlight w:val="cyan"/>
        </w:rPr>
        <w:t>end-of-civilization</w:t>
      </w:r>
      <w:r w:rsidRPr="001C07CB">
        <w:rPr>
          <w:rStyle w:val="StyleUnderline"/>
          <w:szCs w:val="20"/>
        </w:rPr>
        <w:t xml:space="preserve"> or even end of human prosperity scenario?</w:t>
      </w:r>
      <w:r w:rsidRPr="001C07CB">
        <w:rPr>
          <w:szCs w:val="20"/>
        </w:rPr>
        <w:t xml:space="preserve"> Extinctions and </w:t>
      </w:r>
      <w:r w:rsidRPr="001C07CB">
        <w:rPr>
          <w:rStyle w:val="StyleUnderline"/>
          <w:szCs w:val="20"/>
        </w:rPr>
        <w:t xml:space="preserve">biodiversity loss are </w:t>
      </w:r>
      <w:r w:rsidRPr="001C07CB">
        <w:rPr>
          <w:rStyle w:val="Emphasis"/>
          <w:szCs w:val="20"/>
        </w:rPr>
        <w:t>ethical</w:t>
      </w:r>
      <w:r w:rsidRPr="001C07CB">
        <w:rPr>
          <w:rStyle w:val="StyleUnderline"/>
          <w:szCs w:val="20"/>
        </w:rPr>
        <w:t xml:space="preserve"> and </w:t>
      </w:r>
      <w:r w:rsidRPr="001C07CB">
        <w:rPr>
          <w:rStyle w:val="Emphasis"/>
          <w:szCs w:val="20"/>
        </w:rPr>
        <w:t>spiritual losses</w:t>
      </w:r>
      <w:r w:rsidRPr="001C07CB">
        <w:rPr>
          <w:rStyle w:val="StyleUnderline"/>
          <w:szCs w:val="20"/>
        </w:rPr>
        <w:t xml:space="preserve">, but perhaps </w:t>
      </w:r>
      <w:r w:rsidRPr="001C07CB">
        <w:rPr>
          <w:rStyle w:val="Emphasis"/>
          <w:szCs w:val="20"/>
        </w:rPr>
        <w:t>not an existential risk</w:t>
      </w:r>
      <w:r w:rsidRPr="001C07CB">
        <w:rPr>
          <w:szCs w:val="20"/>
        </w:rPr>
        <w:t>.</w:t>
      </w:r>
    </w:p>
    <w:p w14:paraId="09374695" w14:textId="37D68BA2" w:rsidR="00B74EF6" w:rsidRDefault="00B74EF6" w:rsidP="00B74EF6">
      <w:pPr>
        <w:pStyle w:val="Heading3"/>
      </w:pPr>
      <w:r>
        <w:t>Grid</w:t>
      </w:r>
    </w:p>
    <w:p w14:paraId="289B892A" w14:textId="77777777" w:rsidR="00B74EF6" w:rsidRPr="00221921" w:rsidRDefault="00B74EF6" w:rsidP="00B74EF6">
      <w:pPr>
        <w:pStyle w:val="Heading4"/>
      </w:pPr>
      <w:r>
        <w:t>Humans will survive without satellites</w:t>
      </w:r>
    </w:p>
    <w:p w14:paraId="71E9CB39" w14:textId="77777777" w:rsidR="00B74EF6" w:rsidRDefault="00B74EF6" w:rsidP="00B74EF6">
      <w:r>
        <w:t xml:space="preserve">Dr. Jim </w:t>
      </w:r>
      <w:r w:rsidRPr="007265EA">
        <w:rPr>
          <w:rStyle w:val="Style13ptBold"/>
        </w:rPr>
        <w:t>Wild 15</w:t>
      </w:r>
      <w:r>
        <w:t xml:space="preserve">, Professor of Space Physics at Lancaster University, Vice-President (Geophysics) of the Royal Astronomical Society, “With So Much Vested </w:t>
      </w:r>
      <w:proofErr w:type="gramStart"/>
      <w:r>
        <w:t>In</w:t>
      </w:r>
      <w:proofErr w:type="gramEnd"/>
      <w:r>
        <w:t xml:space="preserve"> Satellites, Solar Storms Could Bring Life To A Standstill”, The Conversation, 7/30/2015, https://theconversation.com/with-so-much-vested-in-satellites-solar-storms-could-bring-life-to-a-standstill-45204</w:t>
      </w:r>
    </w:p>
    <w:p w14:paraId="3126480A" w14:textId="77777777" w:rsidR="00B74EF6" w:rsidRDefault="00B74EF6" w:rsidP="00B74EF6">
      <w:r w:rsidRPr="00221921">
        <w:rPr>
          <w:rStyle w:val="StyleUnderline"/>
          <w:highlight w:val="cyan"/>
        </w:rPr>
        <w:t>Satellites are essential to</w:t>
      </w:r>
      <w:r w:rsidRPr="00221921">
        <w:rPr>
          <w:rStyle w:val="StyleUnderline"/>
        </w:rPr>
        <w:t xml:space="preserve"> modern </w:t>
      </w:r>
      <w:r w:rsidRPr="00221921">
        <w:rPr>
          <w:rStyle w:val="StyleUnderline"/>
          <w:highlight w:val="cyan"/>
        </w:rPr>
        <w:t>life</w:t>
      </w:r>
      <w:r>
        <w:t>. So essential, in fact, that plans have been drawn up on how to cope with a situation in which we could no longer rely on them. A UK government document entitled the Space Weather Preparedness Strategy may sound strange, but when so much of modern communications, transport and the financial system relies on satellites, you can imagine why one would want a Plan B in place.</w:t>
      </w:r>
    </w:p>
    <w:p w14:paraId="24A664B4" w14:textId="77777777" w:rsidR="00B74EF6" w:rsidRDefault="00B74EF6" w:rsidP="00B74EF6">
      <w:r>
        <w:t xml:space="preserve">The reality is that we depend on satellites in more ways than we </w:t>
      </w:r>
      <w:proofErr w:type="spellStart"/>
      <w:r>
        <w:t>realise</w:t>
      </w:r>
      <w:proofErr w:type="spellEnd"/>
      <w:r>
        <w:t xml:space="preserve">. The concept was </w:t>
      </w:r>
      <w:proofErr w:type="spellStart"/>
      <w:r>
        <w:t>popularised</w:t>
      </w:r>
      <w:proofErr w:type="spellEnd"/>
      <w:r>
        <w:t xml:space="preserve"> in a 1945 letter to Wireless World written by science fiction writer and inventor Arthur C Clarke – and from then satellite services has grown into an industry worth US$100 billion a year.</w:t>
      </w:r>
    </w:p>
    <w:p w14:paraId="1E72024B" w14:textId="77777777" w:rsidR="00B74EF6" w:rsidRDefault="00B74EF6" w:rsidP="00B74EF6">
      <w:r>
        <w:t xml:space="preserve">This highlights the extent to which satellite services pervade modern life. A fleet of several hundred communications satellites encircles our planet in geosynchronous Earth-orbit, with hundreds more at lower altitudes. </w:t>
      </w:r>
      <w:r w:rsidRPr="00221921">
        <w:rPr>
          <w:rStyle w:val="StyleUnderline"/>
        </w:rPr>
        <w:t xml:space="preserve">Rapid satellite communications </w:t>
      </w:r>
      <w:r w:rsidRPr="00221921">
        <w:rPr>
          <w:rStyle w:val="StyleUnderline"/>
          <w:highlight w:val="cyan"/>
        </w:rPr>
        <w:t>enable</w:t>
      </w:r>
      <w:r w:rsidRPr="00221921">
        <w:rPr>
          <w:rStyle w:val="StyleUnderline"/>
        </w:rPr>
        <w:t xml:space="preserve"> the global </w:t>
      </w:r>
      <w:r w:rsidRPr="00221921">
        <w:rPr>
          <w:rStyle w:val="StyleUnderline"/>
          <w:highlight w:val="cyan"/>
        </w:rPr>
        <w:t>markets</w:t>
      </w:r>
      <w:r w:rsidRPr="00221921">
        <w:rPr>
          <w:rStyle w:val="StyleUnderline"/>
        </w:rPr>
        <w:t xml:space="preserve"> underpinning our economy, and the </w:t>
      </w:r>
      <w:r w:rsidRPr="00221921">
        <w:rPr>
          <w:rStyle w:val="StyleUnderline"/>
          <w:highlight w:val="cyan"/>
        </w:rPr>
        <w:t xml:space="preserve">emergency and </w:t>
      </w:r>
      <w:proofErr w:type="spellStart"/>
      <w:r w:rsidRPr="00221921">
        <w:rPr>
          <w:rStyle w:val="StyleUnderline"/>
          <w:highlight w:val="cyan"/>
        </w:rPr>
        <w:t>defence</w:t>
      </w:r>
      <w:proofErr w:type="spellEnd"/>
      <w:r w:rsidRPr="00221921">
        <w:rPr>
          <w:rStyle w:val="StyleUnderline"/>
        </w:rPr>
        <w:t xml:space="preserve"> services that keep society safe</w:t>
      </w:r>
      <w:r>
        <w:t xml:space="preserve">. Satellites provide GPS global navigation services for transport on land, sea and in the air. </w:t>
      </w:r>
      <w:r w:rsidRPr="00221921">
        <w:rPr>
          <w:rStyle w:val="StyleUnderline"/>
        </w:rPr>
        <w:t xml:space="preserve">Modern </w:t>
      </w:r>
      <w:r w:rsidRPr="00221921">
        <w:rPr>
          <w:rStyle w:val="StyleUnderline"/>
          <w:highlight w:val="cyan"/>
        </w:rPr>
        <w:t>agriculture</w:t>
      </w:r>
      <w:r w:rsidRPr="00221921">
        <w:rPr>
          <w:rStyle w:val="StyleUnderline"/>
        </w:rPr>
        <w:t xml:space="preserve">, </w:t>
      </w:r>
      <w:proofErr w:type="gramStart"/>
      <w:r w:rsidRPr="00221921">
        <w:rPr>
          <w:rStyle w:val="StyleUnderline"/>
        </w:rPr>
        <w:t>manufacturing</w:t>
      </w:r>
      <w:proofErr w:type="gramEnd"/>
      <w:r w:rsidRPr="00221921">
        <w:rPr>
          <w:rStyle w:val="StyleUnderline"/>
        </w:rPr>
        <w:t xml:space="preserve"> </w:t>
      </w:r>
      <w:r w:rsidRPr="00221921">
        <w:rPr>
          <w:rStyle w:val="StyleUnderline"/>
          <w:highlight w:val="cyan"/>
        </w:rPr>
        <w:t>and logistics</w:t>
      </w:r>
      <w:r w:rsidRPr="00221921">
        <w:rPr>
          <w:rStyle w:val="StyleUnderline"/>
        </w:rPr>
        <w:t xml:space="preserve"> chains, that supply virtually everything you consume</w:t>
      </w:r>
      <w:r>
        <w:t xml:space="preserve"> – from the milk in your coffee to the screen you’re reading this on – </w:t>
      </w:r>
      <w:r w:rsidRPr="00221921">
        <w:rPr>
          <w:rStyle w:val="StyleUnderline"/>
        </w:rPr>
        <w:t>rely on information provided by satellites</w:t>
      </w:r>
      <w:r>
        <w:t>.</w:t>
      </w:r>
    </w:p>
    <w:p w14:paraId="16CEB3DE" w14:textId="77777777" w:rsidR="00B74EF6" w:rsidRDefault="00B74EF6" w:rsidP="00B74EF6">
      <w:r>
        <w:t xml:space="preserve">But you’d be forgiven for never noticing some of the subtle influences of satellite technology on your life. After all, who’d have thought that some trains use GPS data to control which doors open at platforms of different lengths? Or that banks </w:t>
      </w:r>
      <w:proofErr w:type="gramStart"/>
      <w:r>
        <w:t>uses</w:t>
      </w:r>
      <w:proofErr w:type="gramEnd"/>
      <w:r>
        <w:t xml:space="preserve"> high-precision timing of satellite navigation systems to time-stamp its financial transactions?</w:t>
      </w:r>
    </w:p>
    <w:p w14:paraId="12D6FD1B" w14:textId="77777777" w:rsidR="00B74EF6" w:rsidRPr="00221921" w:rsidRDefault="00B74EF6" w:rsidP="00B74EF6">
      <w:pPr>
        <w:rPr>
          <w:rStyle w:val="Emphasis"/>
        </w:rPr>
      </w:pPr>
      <w:r w:rsidRPr="00221921">
        <w:rPr>
          <w:rStyle w:val="Emphasis"/>
          <w:highlight w:val="cyan"/>
        </w:rPr>
        <w:t>Worst case scenario</w:t>
      </w:r>
    </w:p>
    <w:p w14:paraId="5CB8A3CA" w14:textId="77777777" w:rsidR="00B74EF6" w:rsidRDefault="00B74EF6" w:rsidP="00B74EF6">
      <w:r w:rsidRPr="00221921">
        <w:rPr>
          <w:rStyle w:val="Emphasis"/>
          <w:sz w:val="24"/>
          <w:szCs w:val="26"/>
          <w:highlight w:val="cyan"/>
        </w:rPr>
        <w:t>We could survive without satellites</w:t>
      </w:r>
      <w:r w:rsidRPr="00221921">
        <w:rPr>
          <w:rStyle w:val="StyleUnderline"/>
        </w:rPr>
        <w:t xml:space="preserve">, but their influence and benefits are so widespread that </w:t>
      </w:r>
      <w:r w:rsidRPr="00221921">
        <w:rPr>
          <w:rStyle w:val="StyleUnderline"/>
          <w:highlight w:val="cyan"/>
        </w:rPr>
        <w:t xml:space="preserve">it would require </w:t>
      </w:r>
      <w:r w:rsidRPr="00221921">
        <w:rPr>
          <w:rStyle w:val="Emphasis"/>
          <w:highlight w:val="cyan"/>
        </w:rPr>
        <w:t>concerted effort</w:t>
      </w:r>
      <w:r w:rsidRPr="00221921">
        <w:rPr>
          <w:rStyle w:val="StyleUnderline"/>
          <w:highlight w:val="cyan"/>
        </w:rPr>
        <w:t xml:space="preserve"> and </w:t>
      </w:r>
      <w:r w:rsidRPr="00221921">
        <w:rPr>
          <w:rStyle w:val="Emphasis"/>
          <w:highlight w:val="cyan"/>
        </w:rPr>
        <w:t>massive investment</w:t>
      </w:r>
      <w:r w:rsidRPr="00221921">
        <w:rPr>
          <w:rStyle w:val="StyleUnderline"/>
        </w:rPr>
        <w:t xml:space="preserve"> to do so</w:t>
      </w:r>
      <w:r>
        <w:t>. Which has led some to consider the risks satellites face, and what to do about them.</w:t>
      </w:r>
    </w:p>
    <w:p w14:paraId="1A04C1C1" w14:textId="77777777" w:rsidR="00B74EF6" w:rsidRPr="00B67CCE" w:rsidRDefault="00B74EF6" w:rsidP="00B74EF6">
      <w:pPr>
        <w:pStyle w:val="Heading4"/>
      </w:pPr>
      <w:r>
        <w:t xml:space="preserve">Alternatives solve---it’d just make life </w:t>
      </w:r>
      <w:r>
        <w:rPr>
          <w:u w:val="single"/>
        </w:rPr>
        <w:t>slightly harder</w:t>
      </w:r>
    </w:p>
    <w:p w14:paraId="4389C0DC" w14:textId="77777777" w:rsidR="00B74EF6" w:rsidRDefault="00B74EF6" w:rsidP="00B74EF6">
      <w:r>
        <w:t xml:space="preserve">Bob </w:t>
      </w:r>
      <w:proofErr w:type="spellStart"/>
      <w:r w:rsidRPr="00B67CCE">
        <w:rPr>
          <w:rStyle w:val="Style13ptBold"/>
        </w:rPr>
        <w:t>Hannent</w:t>
      </w:r>
      <w:proofErr w:type="spellEnd"/>
      <w:r w:rsidRPr="00B67CCE">
        <w:rPr>
          <w:rStyle w:val="Style13ptBold"/>
        </w:rPr>
        <w:t xml:space="preserve"> 17</w:t>
      </w:r>
      <w:r>
        <w:t>, BSc (Hons) Media Technology, Southampton Solent University, Technologist and Video Architect, “Can We Make It Without Satellites?”, Quora, 6/29/2017, https://www.quora.com/Can-we-make-it-without-satellites</w:t>
      </w:r>
    </w:p>
    <w:p w14:paraId="16B89729" w14:textId="77777777" w:rsidR="00B74EF6" w:rsidRPr="00B67CCE" w:rsidRDefault="00B74EF6" w:rsidP="00B74EF6">
      <w:pPr>
        <w:rPr>
          <w:rStyle w:val="StyleUnderline"/>
        </w:rPr>
      </w:pPr>
      <w:r w:rsidRPr="004F3081">
        <w:rPr>
          <w:rStyle w:val="StyleUnderline"/>
          <w:highlight w:val="cyan"/>
        </w:rPr>
        <w:t>Can we make it without satellites?</w:t>
      </w:r>
    </w:p>
    <w:p w14:paraId="428BAE33" w14:textId="77777777" w:rsidR="00B74EF6" w:rsidRPr="00B67CCE" w:rsidRDefault="00B74EF6" w:rsidP="00B74EF6">
      <w:pPr>
        <w:rPr>
          <w:rStyle w:val="StyleUnderline"/>
        </w:rPr>
      </w:pPr>
      <w:r w:rsidRPr="004F3081">
        <w:rPr>
          <w:rStyle w:val="Emphasis"/>
          <w:highlight w:val="cyan"/>
        </w:rPr>
        <w:t>Yes</w:t>
      </w:r>
      <w:r w:rsidRPr="00B67CCE">
        <w:rPr>
          <w:rStyle w:val="StyleUnderline"/>
        </w:rPr>
        <w:t xml:space="preserve">, although </w:t>
      </w:r>
      <w:r w:rsidRPr="004F3081">
        <w:rPr>
          <w:rStyle w:val="StyleUnderline"/>
          <w:highlight w:val="cyan"/>
        </w:rPr>
        <w:t xml:space="preserve">it would make life </w:t>
      </w:r>
      <w:r w:rsidRPr="004F3081">
        <w:rPr>
          <w:rStyle w:val="Emphasis"/>
          <w:sz w:val="24"/>
          <w:szCs w:val="26"/>
          <w:highlight w:val="cyan"/>
        </w:rPr>
        <w:t>slightly harder</w:t>
      </w:r>
      <w:r w:rsidRPr="00B67CCE">
        <w:rPr>
          <w:rStyle w:val="StyleUnderline"/>
        </w:rPr>
        <w:t>.</w:t>
      </w:r>
    </w:p>
    <w:p w14:paraId="03A6BE1C" w14:textId="77777777" w:rsidR="00B74EF6" w:rsidRDefault="00B74EF6" w:rsidP="00B74EF6">
      <w:r>
        <w:t>Weather forecasting relies on satellites these days.</w:t>
      </w:r>
    </w:p>
    <w:p w14:paraId="2ED7FB02" w14:textId="77777777" w:rsidR="00B74EF6" w:rsidRDefault="00B74EF6" w:rsidP="00B74EF6">
      <w:r>
        <w:t xml:space="preserve">Remote </w:t>
      </w:r>
      <w:proofErr w:type="gramStart"/>
      <w:r>
        <w:t>high speed</w:t>
      </w:r>
      <w:proofErr w:type="gramEnd"/>
      <w:r>
        <w:t xml:space="preserve"> communications from</w:t>
      </w:r>
    </w:p>
    <w:p w14:paraId="2EC55677" w14:textId="77777777" w:rsidR="00B74EF6" w:rsidRDefault="00B74EF6" w:rsidP="00B74EF6">
      <w:r>
        <w:t xml:space="preserve">Ships at sea often use satellites for weather reports, </w:t>
      </w:r>
      <w:proofErr w:type="gramStart"/>
      <w:r>
        <w:t>communications</w:t>
      </w:r>
      <w:proofErr w:type="gramEnd"/>
      <w:r>
        <w:t xml:space="preserve"> and entertainment</w:t>
      </w:r>
    </w:p>
    <w:p w14:paraId="6392EBCB" w14:textId="77777777" w:rsidR="00B74EF6" w:rsidRDefault="00B74EF6" w:rsidP="00B74EF6">
      <w:r>
        <w:t>Remote oil rigs or processing stations in remote areas use them for communication and entertainment</w:t>
      </w:r>
    </w:p>
    <w:p w14:paraId="166CBF6A" w14:textId="77777777" w:rsidR="00B74EF6" w:rsidRDefault="00B74EF6" w:rsidP="00B74EF6">
      <w:r>
        <w:t>Islands without fiber optic links such as many Pacific islands</w:t>
      </w:r>
    </w:p>
    <w:p w14:paraId="64F7F1DD" w14:textId="77777777" w:rsidR="00B74EF6" w:rsidRDefault="00B74EF6" w:rsidP="00B74EF6">
      <w:r>
        <w:t>Navigation of ships and aircraft using GPS/GNSS</w:t>
      </w:r>
    </w:p>
    <w:p w14:paraId="17069982" w14:textId="77777777" w:rsidR="00B74EF6" w:rsidRDefault="00B74EF6" w:rsidP="00B74EF6">
      <w:r>
        <w:t>All pilots and ships are supposed to be able to navigate without GPS</w:t>
      </w:r>
    </w:p>
    <w:p w14:paraId="733BCB1E" w14:textId="77777777" w:rsidR="00B74EF6" w:rsidRPr="00B67CCE" w:rsidRDefault="00B74EF6" w:rsidP="00B74EF6">
      <w:pPr>
        <w:rPr>
          <w:rStyle w:val="StyleUnderline"/>
        </w:rPr>
      </w:pPr>
      <w:r w:rsidRPr="00B67CCE">
        <w:rPr>
          <w:rStyle w:val="StyleUnderline"/>
        </w:rPr>
        <w:t xml:space="preserve">Without satellite communications many communities and </w:t>
      </w:r>
      <w:r w:rsidRPr="004F3081">
        <w:rPr>
          <w:rStyle w:val="StyleUnderline"/>
          <w:highlight w:val="cyan"/>
        </w:rPr>
        <w:t>groups</w:t>
      </w:r>
      <w:r w:rsidRPr="00B67CCE">
        <w:rPr>
          <w:rStyle w:val="StyleUnderline"/>
        </w:rPr>
        <w:t xml:space="preserve"> would be </w:t>
      </w:r>
      <w:r w:rsidRPr="00B67CCE">
        <w:rPr>
          <w:rStyle w:val="Emphasis"/>
        </w:rPr>
        <w:t>isolated</w:t>
      </w:r>
      <w:r w:rsidRPr="00B67CCE">
        <w:rPr>
          <w:rStyle w:val="StyleUnderline"/>
        </w:rPr>
        <w:t xml:space="preserve">. They </w:t>
      </w:r>
      <w:r w:rsidRPr="004F3081">
        <w:rPr>
          <w:rStyle w:val="StyleUnderline"/>
          <w:highlight w:val="cyan"/>
        </w:rPr>
        <w:t>would</w:t>
      </w:r>
      <w:r w:rsidRPr="00B67CCE">
        <w:rPr>
          <w:rStyle w:val="StyleUnderline"/>
        </w:rPr>
        <w:t xml:space="preserve"> probably </w:t>
      </w:r>
      <w:r w:rsidRPr="004F3081">
        <w:rPr>
          <w:rStyle w:val="StyleUnderline"/>
          <w:highlight w:val="cyan"/>
        </w:rPr>
        <w:t>be dependent on</w:t>
      </w:r>
      <w:r w:rsidRPr="00B67CCE">
        <w:rPr>
          <w:rStyle w:val="StyleUnderline"/>
        </w:rPr>
        <w:t xml:space="preserve"> </w:t>
      </w:r>
      <w:r w:rsidRPr="00B67CCE">
        <w:rPr>
          <w:rStyle w:val="Emphasis"/>
        </w:rPr>
        <w:t xml:space="preserve">very </w:t>
      </w:r>
      <w:r w:rsidRPr="004F3081">
        <w:rPr>
          <w:rStyle w:val="Emphasis"/>
          <w:highlight w:val="cyan"/>
        </w:rPr>
        <w:t>slow HF comm</w:t>
      </w:r>
      <w:r w:rsidRPr="00B67CCE">
        <w:rPr>
          <w:rStyle w:val="Emphasis"/>
        </w:rPr>
        <w:t>unication</w:t>
      </w:r>
      <w:r w:rsidRPr="004F3081">
        <w:rPr>
          <w:rStyle w:val="Emphasis"/>
          <w:highlight w:val="cyan"/>
        </w:rPr>
        <w:t>s</w:t>
      </w:r>
      <w:r w:rsidRPr="004F3081">
        <w:rPr>
          <w:rStyle w:val="StyleUnderline"/>
          <w:highlight w:val="cyan"/>
        </w:rPr>
        <w:t xml:space="preserve"> or</w:t>
      </w:r>
      <w:r w:rsidRPr="00B67CCE">
        <w:rPr>
          <w:rStyle w:val="StyleUnderline"/>
        </w:rPr>
        <w:t xml:space="preserve"> relatively </w:t>
      </w:r>
      <w:r w:rsidRPr="00B67CCE">
        <w:rPr>
          <w:rStyle w:val="Emphasis"/>
        </w:rPr>
        <w:t xml:space="preserve">slow and </w:t>
      </w:r>
      <w:r w:rsidRPr="004F3081">
        <w:rPr>
          <w:rStyle w:val="Emphasis"/>
          <w:highlight w:val="cyan"/>
        </w:rPr>
        <w:t>expensive</w:t>
      </w:r>
      <w:r w:rsidRPr="00B67CCE">
        <w:rPr>
          <w:rStyle w:val="Emphasis"/>
        </w:rPr>
        <w:t xml:space="preserve"> VHF </w:t>
      </w:r>
      <w:r w:rsidRPr="004F3081">
        <w:rPr>
          <w:rStyle w:val="Emphasis"/>
          <w:highlight w:val="cyan"/>
        </w:rPr>
        <w:t>relays</w:t>
      </w:r>
      <w:r w:rsidRPr="00B67CCE">
        <w:rPr>
          <w:rStyle w:val="StyleUnderline"/>
        </w:rPr>
        <w:t>.</w:t>
      </w:r>
    </w:p>
    <w:p w14:paraId="57EC3542" w14:textId="77777777" w:rsidR="00B74EF6" w:rsidRDefault="00B74EF6" w:rsidP="00B74EF6">
      <w:r w:rsidRPr="004F3081">
        <w:rPr>
          <w:rStyle w:val="StyleUnderline"/>
          <w:highlight w:val="cyan"/>
        </w:rPr>
        <w:t>Nav</w:t>
      </w:r>
      <w:r w:rsidRPr="00B67CCE">
        <w:rPr>
          <w:rStyle w:val="StyleUnderline"/>
        </w:rPr>
        <w:t xml:space="preserve">igation on land </w:t>
      </w:r>
      <w:r w:rsidRPr="004F3081">
        <w:rPr>
          <w:rStyle w:val="StyleUnderline"/>
          <w:highlight w:val="cyan"/>
        </w:rPr>
        <w:t xml:space="preserve">can be done with </w:t>
      </w:r>
      <w:r w:rsidRPr="004F3081">
        <w:rPr>
          <w:rStyle w:val="Emphasis"/>
          <w:highlight w:val="cyan"/>
        </w:rPr>
        <w:t>ground station</w:t>
      </w:r>
      <w:r w:rsidRPr="00B67CCE">
        <w:rPr>
          <w:rStyle w:val="Emphasis"/>
        </w:rPr>
        <w:t xml:space="preserve"> beacon navigation</w:t>
      </w:r>
      <w:r w:rsidRPr="00B67CCE">
        <w:rPr>
          <w:rStyle w:val="StyleUnderline"/>
        </w:rPr>
        <w:t xml:space="preserve"> perhaps </w:t>
      </w:r>
      <w:r w:rsidRPr="004F3081">
        <w:rPr>
          <w:rStyle w:val="StyleUnderline"/>
          <w:highlight w:val="cyan"/>
        </w:rPr>
        <w:t xml:space="preserve">using </w:t>
      </w:r>
      <w:r w:rsidRPr="004F3081">
        <w:rPr>
          <w:rStyle w:val="Emphasis"/>
          <w:highlight w:val="cyan"/>
        </w:rPr>
        <w:t>cell towers</w:t>
      </w:r>
      <w:r w:rsidRPr="004F3081">
        <w:rPr>
          <w:rStyle w:val="StyleUnderline"/>
          <w:highlight w:val="cyan"/>
        </w:rPr>
        <w:t xml:space="preserve"> and</w:t>
      </w:r>
      <w:r w:rsidRPr="00B67CCE">
        <w:rPr>
          <w:rStyle w:val="StyleUnderline"/>
        </w:rPr>
        <w:t xml:space="preserve"> </w:t>
      </w:r>
      <w:r w:rsidRPr="00B67CCE">
        <w:rPr>
          <w:rStyle w:val="Emphasis"/>
        </w:rPr>
        <w:t xml:space="preserve">TV/radio </w:t>
      </w:r>
      <w:r w:rsidRPr="004F3081">
        <w:rPr>
          <w:rStyle w:val="Emphasis"/>
          <w:highlight w:val="cyan"/>
        </w:rPr>
        <w:t>transmitters</w:t>
      </w:r>
      <w:r w:rsidRPr="00B67CCE">
        <w:rPr>
          <w:rStyle w:val="StyleUnderline"/>
        </w:rPr>
        <w:t xml:space="preserve">. Navigation at sea near to shore can use the </w:t>
      </w:r>
      <w:r w:rsidRPr="00B67CCE">
        <w:rPr>
          <w:rStyle w:val="Emphasis"/>
        </w:rPr>
        <w:t>same beacons</w:t>
      </w:r>
      <w:r w:rsidRPr="00B67CCE">
        <w:rPr>
          <w:rStyle w:val="StyleUnderline"/>
        </w:rPr>
        <w:t xml:space="preserve"> and </w:t>
      </w:r>
      <w:proofErr w:type="gramStart"/>
      <w:r w:rsidRPr="00B67CCE">
        <w:rPr>
          <w:rStyle w:val="StyleUnderline"/>
        </w:rPr>
        <w:t>longer range</w:t>
      </w:r>
      <w:proofErr w:type="gramEnd"/>
      <w:r w:rsidRPr="00B67CCE">
        <w:rPr>
          <w:rStyle w:val="StyleUnderline"/>
        </w:rPr>
        <w:t xml:space="preserve"> ones can give more coverage</w:t>
      </w:r>
      <w:r>
        <w:t xml:space="preserve">. Deep sea? </w:t>
      </w:r>
      <w:r w:rsidRPr="004F3081">
        <w:rPr>
          <w:rStyle w:val="StyleUnderline"/>
          <w:highlight w:val="cyan"/>
        </w:rPr>
        <w:t>You could use</w:t>
      </w:r>
      <w:r w:rsidRPr="00B67CCE">
        <w:rPr>
          <w:rStyle w:val="StyleUnderline"/>
        </w:rPr>
        <w:t xml:space="preserve"> some kind of </w:t>
      </w:r>
      <w:proofErr w:type="gramStart"/>
      <w:r w:rsidRPr="004F3081">
        <w:rPr>
          <w:rStyle w:val="Emphasis"/>
          <w:highlight w:val="cyan"/>
        </w:rPr>
        <w:t>long range</w:t>
      </w:r>
      <w:proofErr w:type="gramEnd"/>
      <w:r w:rsidRPr="004F3081">
        <w:rPr>
          <w:rStyle w:val="Emphasis"/>
          <w:highlight w:val="cyan"/>
        </w:rPr>
        <w:t xml:space="preserve"> positioning</w:t>
      </w:r>
      <w:r w:rsidRPr="004F3081">
        <w:rPr>
          <w:rStyle w:val="StyleUnderline"/>
          <w:highlight w:val="cyan"/>
        </w:rPr>
        <w:t xml:space="preserve"> or</w:t>
      </w:r>
      <w:r w:rsidRPr="00B67CCE">
        <w:rPr>
          <w:rStyle w:val="StyleUnderline"/>
        </w:rPr>
        <w:t xml:space="preserve"> even </w:t>
      </w:r>
      <w:r w:rsidRPr="004F3081">
        <w:rPr>
          <w:rStyle w:val="Emphasis"/>
          <w:highlight w:val="cyan"/>
        </w:rPr>
        <w:t>astronavigation</w:t>
      </w:r>
      <w:r w:rsidRPr="00B67CCE">
        <w:rPr>
          <w:rStyle w:val="StyleUnderline"/>
        </w:rPr>
        <w:t xml:space="preserve"> with some compute power and clear skies</w:t>
      </w:r>
      <w:r>
        <w:t>.</w:t>
      </w:r>
    </w:p>
    <w:p w14:paraId="53FB9C25" w14:textId="61F45BA9" w:rsidR="00036A84" w:rsidRDefault="00036A84" w:rsidP="00036A84">
      <w:pPr>
        <w:pStyle w:val="Heading3"/>
      </w:pPr>
      <w:r>
        <w:t>At water</w:t>
      </w:r>
    </w:p>
    <w:p w14:paraId="03CD94BF" w14:textId="00D00E53" w:rsidR="00036A84" w:rsidRPr="00036A84" w:rsidRDefault="00036A84" w:rsidP="00036A84">
      <w:pPr>
        <w:pStyle w:val="Heading4"/>
      </w:pPr>
      <w:r>
        <w:t>Water war inevitable: war card states that these countries each have a claim to a river, drought forecasting from satellites can’t stop war for river.</w:t>
      </w:r>
    </w:p>
    <w:p w14:paraId="17AFDEFD" w14:textId="77777777" w:rsidR="00B74EF6" w:rsidRDefault="00B74EF6" w:rsidP="00B74EF6">
      <w:pPr>
        <w:pStyle w:val="Heading3"/>
      </w:pPr>
      <w:r>
        <w:t>Solar Storms---1NC</w:t>
      </w:r>
    </w:p>
    <w:p w14:paraId="510A6075" w14:textId="77777777" w:rsidR="00B74EF6" w:rsidRPr="00960EF9" w:rsidRDefault="00B74EF6" w:rsidP="00B74EF6">
      <w:pPr>
        <w:pStyle w:val="Heading4"/>
      </w:pPr>
      <w:r>
        <w:t xml:space="preserve">Massive </w:t>
      </w:r>
      <w:r>
        <w:rPr>
          <w:u w:val="single"/>
        </w:rPr>
        <w:t>solar storms</w:t>
      </w:r>
      <w:r>
        <w:t xml:space="preserve"> are </w:t>
      </w:r>
      <w:r>
        <w:rPr>
          <w:u w:val="single"/>
        </w:rPr>
        <w:t>coming soon</w:t>
      </w:r>
      <w:r>
        <w:t xml:space="preserve"> and will </w:t>
      </w:r>
      <w:r>
        <w:rPr>
          <w:u w:val="single"/>
        </w:rPr>
        <w:t>wipe out</w:t>
      </w:r>
      <w:r>
        <w:t xml:space="preserve"> satellites</w:t>
      </w:r>
    </w:p>
    <w:p w14:paraId="16234C76" w14:textId="77777777" w:rsidR="00B74EF6" w:rsidRDefault="00B74EF6" w:rsidP="00B74EF6">
      <w:r>
        <w:t xml:space="preserve">Sebastian </w:t>
      </w:r>
      <w:r w:rsidRPr="00960EF9">
        <w:rPr>
          <w:rStyle w:val="Style13ptBold"/>
        </w:rPr>
        <w:t>Kettley 19</w:t>
      </w:r>
      <w:r>
        <w:t xml:space="preserve">, Science Reporter at the Daily Express, BA in Journalism from Goldsmiths College, University of London, Former News Editor at The Leopard, Editor at </w:t>
      </w:r>
      <w:proofErr w:type="spellStart"/>
      <w:r>
        <w:t>Vivium</w:t>
      </w:r>
      <w:proofErr w:type="spellEnd"/>
      <w:r>
        <w:t xml:space="preserve"> Intelligent Media, “Solar Storm Warning: Devastating Space Weather Could Hit Earth By 2020 - NASA Warns”, The Daily Express, 1/29/2019, https://www.express.co.uk/news/science/1079584/Solar-storm-warning-space-weather-Nasa-solar-flare-Earth-2020-geomagnetic-storm</w:t>
      </w:r>
    </w:p>
    <w:p w14:paraId="63390A2E" w14:textId="77777777" w:rsidR="00B74EF6" w:rsidRPr="00960EF9" w:rsidRDefault="00B74EF6" w:rsidP="00B74EF6">
      <w:pPr>
        <w:rPr>
          <w:sz w:val="16"/>
        </w:rPr>
      </w:pPr>
      <w:r w:rsidRPr="00876192">
        <w:rPr>
          <w:rStyle w:val="StyleUnderline"/>
          <w:highlight w:val="cyan"/>
        </w:rPr>
        <w:t>Powerful</w:t>
      </w:r>
      <w:r w:rsidRPr="00960EF9">
        <w:rPr>
          <w:rStyle w:val="StyleUnderline"/>
        </w:rPr>
        <w:t xml:space="preserve"> solar </w:t>
      </w:r>
      <w:r w:rsidRPr="00876192">
        <w:rPr>
          <w:rStyle w:val="StyleUnderline"/>
          <w:highlight w:val="cyan"/>
        </w:rPr>
        <w:t>storms</w:t>
      </w:r>
      <w:r w:rsidRPr="00960EF9">
        <w:rPr>
          <w:sz w:val="16"/>
        </w:rPr>
        <w:t xml:space="preserve"> ejected from holes in the surface of the Sun </w:t>
      </w:r>
      <w:r w:rsidRPr="00876192">
        <w:rPr>
          <w:rStyle w:val="StyleUnderline"/>
          <w:highlight w:val="cyan"/>
        </w:rPr>
        <w:t xml:space="preserve">could </w:t>
      </w:r>
      <w:r w:rsidRPr="00876192">
        <w:rPr>
          <w:rStyle w:val="Emphasis"/>
          <w:highlight w:val="cyan"/>
        </w:rPr>
        <w:t>wreak havoc</w:t>
      </w:r>
      <w:r w:rsidRPr="00960EF9">
        <w:rPr>
          <w:rStyle w:val="StyleUnderline"/>
        </w:rPr>
        <w:t xml:space="preserve"> across Earth </w:t>
      </w:r>
      <w:r w:rsidRPr="00876192">
        <w:rPr>
          <w:rStyle w:val="StyleUnderline"/>
          <w:highlight w:val="cyan"/>
        </w:rPr>
        <w:t xml:space="preserve">as early as </w:t>
      </w:r>
      <w:r w:rsidRPr="00876192">
        <w:rPr>
          <w:rStyle w:val="Emphasis"/>
          <w:highlight w:val="cyan"/>
        </w:rPr>
        <w:t>2020</w:t>
      </w:r>
      <w:r w:rsidRPr="00876192">
        <w:rPr>
          <w:rStyle w:val="StyleUnderline"/>
          <w:highlight w:val="cyan"/>
        </w:rPr>
        <w:t>, NASA</w:t>
      </w:r>
      <w:r w:rsidRPr="00960EF9">
        <w:rPr>
          <w:rStyle w:val="StyleUnderline"/>
        </w:rPr>
        <w:t xml:space="preserve"> has </w:t>
      </w:r>
      <w:r w:rsidRPr="00876192">
        <w:rPr>
          <w:rStyle w:val="StyleUnderline"/>
          <w:highlight w:val="cyan"/>
        </w:rPr>
        <w:t>warned</w:t>
      </w:r>
      <w:r w:rsidRPr="00960EF9">
        <w:rPr>
          <w:sz w:val="16"/>
        </w:rPr>
        <w:t>.</w:t>
      </w:r>
    </w:p>
    <w:p w14:paraId="1E487336" w14:textId="77777777" w:rsidR="00B74EF6" w:rsidRPr="00960EF9" w:rsidRDefault="00B74EF6" w:rsidP="00B74EF6">
      <w:pPr>
        <w:rPr>
          <w:sz w:val="16"/>
        </w:rPr>
      </w:pPr>
      <w:r w:rsidRPr="00960EF9">
        <w:rPr>
          <w:rStyle w:val="StyleUnderline"/>
        </w:rPr>
        <w:t xml:space="preserve">The </w:t>
      </w:r>
      <w:r w:rsidRPr="00876192">
        <w:rPr>
          <w:rStyle w:val="StyleUnderline"/>
          <w:highlight w:val="cyan"/>
        </w:rPr>
        <w:t>Sun will undergo a</w:t>
      </w:r>
      <w:r w:rsidRPr="00960EF9">
        <w:rPr>
          <w:rStyle w:val="StyleUnderline"/>
        </w:rPr>
        <w:t xml:space="preserve"> period of </w:t>
      </w:r>
      <w:r w:rsidRPr="00876192">
        <w:rPr>
          <w:rStyle w:val="Emphasis"/>
          <w:highlight w:val="cyan"/>
        </w:rPr>
        <w:t>solar minimum</w:t>
      </w:r>
      <w:r w:rsidRPr="00960EF9">
        <w:rPr>
          <w:rStyle w:val="StyleUnderline"/>
        </w:rPr>
        <w:t xml:space="preserve"> between 2019 and 2020, and </w:t>
      </w:r>
      <w:r w:rsidRPr="00876192">
        <w:rPr>
          <w:rStyle w:val="StyleUnderline"/>
          <w:highlight w:val="cyan"/>
        </w:rPr>
        <w:t>with it</w:t>
      </w:r>
      <w:r w:rsidRPr="00960EF9">
        <w:rPr>
          <w:rStyle w:val="StyleUnderline"/>
        </w:rPr>
        <w:t xml:space="preserve"> comes the </w:t>
      </w:r>
      <w:r w:rsidRPr="00876192">
        <w:rPr>
          <w:rStyle w:val="Emphasis"/>
          <w:highlight w:val="cyan"/>
        </w:rPr>
        <w:t>increased risk</w:t>
      </w:r>
      <w:r w:rsidRPr="00960EF9">
        <w:rPr>
          <w:rStyle w:val="StyleUnderline"/>
        </w:rPr>
        <w:t xml:space="preserve"> of solar storms</w:t>
      </w:r>
      <w:r w:rsidRPr="00960EF9">
        <w:rPr>
          <w:sz w:val="16"/>
        </w:rPr>
        <w:t>. Every 11 to 12 years or so, the Sun enters a phase of solar maximum and is followed by a solar minimum. The transition from one state to another is marked by a lower number of solar flares and sunspots erupting on the surface of the Sun. But this does not mean activity at the burning heart of the solar system subsides or weakens.</w:t>
      </w:r>
    </w:p>
    <w:p w14:paraId="5C7892B1" w14:textId="77777777" w:rsidR="00B74EF6" w:rsidRPr="00960EF9" w:rsidRDefault="00B74EF6" w:rsidP="00B74EF6">
      <w:pPr>
        <w:rPr>
          <w:sz w:val="16"/>
        </w:rPr>
      </w:pPr>
      <w:r w:rsidRPr="00960EF9">
        <w:rPr>
          <w:sz w:val="16"/>
        </w:rPr>
        <w:t xml:space="preserve">Instead, </w:t>
      </w:r>
      <w:r w:rsidRPr="00960EF9">
        <w:rPr>
          <w:rStyle w:val="StyleUnderline"/>
        </w:rPr>
        <w:t xml:space="preserve">solar minimums give way to Coronal Mass Ejections </w:t>
      </w:r>
      <w:r w:rsidRPr="00876192">
        <w:rPr>
          <w:rStyle w:val="Emphasis"/>
          <w:highlight w:val="cyan"/>
        </w:rPr>
        <w:t>(CMEs)</w:t>
      </w:r>
      <w:r w:rsidRPr="00960EF9">
        <w:rPr>
          <w:rStyle w:val="StyleUnderline"/>
        </w:rPr>
        <w:t xml:space="preserve"> ripping holes through the Sun’s magnetosphere.</w:t>
      </w:r>
    </w:p>
    <w:p w14:paraId="18A0735C" w14:textId="77777777" w:rsidR="00B74EF6" w:rsidRPr="00960EF9" w:rsidRDefault="00B74EF6" w:rsidP="00B74EF6">
      <w:pPr>
        <w:rPr>
          <w:sz w:val="16"/>
        </w:rPr>
      </w:pPr>
      <w:r w:rsidRPr="00960EF9">
        <w:rPr>
          <w:rStyle w:val="StyleUnderline"/>
        </w:rPr>
        <w:t xml:space="preserve">These gaping tears in the Sun’s outer layer </w:t>
      </w:r>
      <w:r w:rsidRPr="00876192">
        <w:rPr>
          <w:rStyle w:val="Emphasis"/>
          <w:highlight w:val="cyan"/>
        </w:rPr>
        <w:t>release vast amounts of</w:t>
      </w:r>
      <w:r w:rsidRPr="00960EF9">
        <w:rPr>
          <w:rStyle w:val="Emphasis"/>
        </w:rPr>
        <w:t xml:space="preserve"> charged </w:t>
      </w:r>
      <w:r w:rsidRPr="00876192">
        <w:rPr>
          <w:rStyle w:val="Emphasis"/>
          <w:highlight w:val="cyan"/>
        </w:rPr>
        <w:t>particles</w:t>
      </w:r>
      <w:r w:rsidRPr="00960EF9">
        <w:rPr>
          <w:rStyle w:val="Emphasis"/>
        </w:rPr>
        <w:t xml:space="preserve"> and radiation</w:t>
      </w:r>
      <w:r w:rsidRPr="00960EF9">
        <w:rPr>
          <w:rStyle w:val="StyleUnderline"/>
        </w:rPr>
        <w:t xml:space="preserve"> out into space and towards the Earth</w:t>
      </w:r>
      <w:r w:rsidRPr="00960EF9">
        <w:rPr>
          <w:sz w:val="16"/>
        </w:rPr>
        <w:t>.</w:t>
      </w:r>
    </w:p>
    <w:p w14:paraId="5E7648D7" w14:textId="77777777" w:rsidR="00B74EF6" w:rsidRPr="00960EF9" w:rsidRDefault="00B74EF6" w:rsidP="00B74EF6">
      <w:pPr>
        <w:rPr>
          <w:sz w:val="16"/>
        </w:rPr>
      </w:pPr>
      <w:r w:rsidRPr="00960EF9">
        <w:rPr>
          <w:rStyle w:val="StyleUnderline"/>
        </w:rPr>
        <w:t>CMEs</w:t>
      </w:r>
      <w:r w:rsidRPr="00960EF9">
        <w:rPr>
          <w:sz w:val="16"/>
        </w:rPr>
        <w:t xml:space="preserve"> often create the conditions for heightened geomagnetic activity and aurora lights around our home world.</w:t>
      </w:r>
    </w:p>
    <w:p w14:paraId="7AD557B0" w14:textId="77777777" w:rsidR="00B74EF6" w:rsidRPr="00960EF9" w:rsidRDefault="00B74EF6" w:rsidP="00B74EF6">
      <w:pPr>
        <w:rPr>
          <w:rStyle w:val="Emphasis"/>
        </w:rPr>
      </w:pPr>
      <w:r w:rsidRPr="00960EF9">
        <w:rPr>
          <w:sz w:val="16"/>
        </w:rPr>
        <w:t xml:space="preserve">This can </w:t>
      </w:r>
      <w:r w:rsidRPr="00876192">
        <w:rPr>
          <w:rStyle w:val="Emphasis"/>
          <w:highlight w:val="cyan"/>
        </w:rPr>
        <w:t>knock</w:t>
      </w:r>
      <w:r w:rsidRPr="00960EF9">
        <w:rPr>
          <w:rStyle w:val="Emphasis"/>
        </w:rPr>
        <w:t xml:space="preserve"> communications </w:t>
      </w:r>
      <w:r w:rsidRPr="00876192">
        <w:rPr>
          <w:rStyle w:val="Emphasis"/>
          <w:highlight w:val="cyan"/>
        </w:rPr>
        <w:t>sat</w:t>
      </w:r>
      <w:r w:rsidRPr="00960EF9">
        <w:rPr>
          <w:rStyle w:val="Emphasis"/>
        </w:rPr>
        <w:t>ellite</w:t>
      </w:r>
      <w:r w:rsidRPr="00876192">
        <w:rPr>
          <w:rStyle w:val="Emphasis"/>
          <w:highlight w:val="cyan"/>
        </w:rPr>
        <w:t>s out</w:t>
      </w:r>
      <w:r w:rsidRPr="00960EF9">
        <w:rPr>
          <w:rStyle w:val="Emphasis"/>
        </w:rPr>
        <w:t xml:space="preserve"> of order</w:t>
      </w:r>
      <w:r w:rsidRPr="00960EF9">
        <w:rPr>
          <w:rStyle w:val="StyleUnderline"/>
        </w:rPr>
        <w:t xml:space="preserve"> </w:t>
      </w:r>
      <w:r w:rsidRPr="00876192">
        <w:rPr>
          <w:rStyle w:val="StyleUnderline"/>
          <w:highlight w:val="cyan"/>
        </w:rPr>
        <w:t xml:space="preserve">and </w:t>
      </w:r>
      <w:r w:rsidRPr="00876192">
        <w:rPr>
          <w:rStyle w:val="Emphasis"/>
          <w:highlight w:val="cyan"/>
        </w:rPr>
        <w:t>trigger</w:t>
      </w:r>
      <w:r w:rsidRPr="00960EF9">
        <w:rPr>
          <w:rStyle w:val="Emphasis"/>
        </w:rPr>
        <w:t xml:space="preserve"> widespread power </w:t>
      </w:r>
      <w:r w:rsidRPr="00876192">
        <w:rPr>
          <w:rStyle w:val="Emphasis"/>
          <w:highlight w:val="cyan"/>
        </w:rPr>
        <w:t>blackouts</w:t>
      </w:r>
      <w:r w:rsidRPr="00960EF9">
        <w:rPr>
          <w:sz w:val="16"/>
        </w:rPr>
        <w:t>.</w:t>
      </w:r>
    </w:p>
    <w:p w14:paraId="6591F73E" w14:textId="77777777" w:rsidR="00B74EF6" w:rsidRPr="00960EF9" w:rsidRDefault="00B74EF6" w:rsidP="00B74EF6">
      <w:pPr>
        <w:rPr>
          <w:sz w:val="16"/>
        </w:rPr>
      </w:pPr>
      <w:r w:rsidRPr="00960EF9">
        <w:rPr>
          <w:sz w:val="16"/>
        </w:rPr>
        <w:t>And according to Dean Pesnell of NASA's Goddard Space Flight Center, this is a natural part of the Sun’s cycle.</w:t>
      </w:r>
    </w:p>
    <w:p w14:paraId="2BC6EC8D" w14:textId="77777777" w:rsidR="00B74EF6" w:rsidRPr="00960EF9" w:rsidRDefault="00B74EF6" w:rsidP="00B74EF6">
      <w:pPr>
        <w:rPr>
          <w:sz w:val="16"/>
        </w:rPr>
      </w:pPr>
      <w:r w:rsidRPr="00960EF9">
        <w:rPr>
          <w:sz w:val="16"/>
        </w:rPr>
        <w:t>The space expert said: “We see these holes throughout the solar cycle but during solar minimum they can last for a long time – six months or more.”</w:t>
      </w:r>
    </w:p>
    <w:p w14:paraId="096DADB3" w14:textId="77777777" w:rsidR="00B74EF6" w:rsidRPr="00960EF9" w:rsidRDefault="00B74EF6" w:rsidP="00B74EF6">
      <w:pPr>
        <w:rPr>
          <w:sz w:val="16"/>
        </w:rPr>
      </w:pPr>
      <w:r w:rsidRPr="00960EF9">
        <w:rPr>
          <w:sz w:val="16"/>
        </w:rPr>
        <w:t>Streams of charged solar winds escaping from the Sun have the power to cause a wide array of disastrous effects around the planet.</w:t>
      </w:r>
    </w:p>
    <w:p w14:paraId="4FAD62A6" w14:textId="77777777" w:rsidR="00B74EF6" w:rsidRPr="00960EF9" w:rsidRDefault="00B74EF6" w:rsidP="00B74EF6">
      <w:pPr>
        <w:rPr>
          <w:sz w:val="16"/>
        </w:rPr>
      </w:pPr>
      <w:r w:rsidRPr="00960EF9">
        <w:rPr>
          <w:sz w:val="16"/>
        </w:rPr>
        <w:t xml:space="preserve">Some of the weakest solar storms have been known to confuse migratory animals while </w:t>
      </w:r>
      <w:r w:rsidRPr="00960EF9">
        <w:rPr>
          <w:rStyle w:val="StyleUnderline"/>
        </w:rPr>
        <w:t xml:space="preserve">stronger ones might </w:t>
      </w:r>
      <w:r w:rsidRPr="00960EF9">
        <w:rPr>
          <w:rStyle w:val="Emphasis"/>
        </w:rPr>
        <w:t xml:space="preserve">cause </w:t>
      </w:r>
      <w:r w:rsidRPr="00876192">
        <w:rPr>
          <w:rStyle w:val="Emphasis"/>
          <w:highlight w:val="cyan"/>
        </w:rPr>
        <w:t>GPS systems</w:t>
      </w:r>
      <w:r w:rsidRPr="00960EF9">
        <w:rPr>
          <w:rStyle w:val="Emphasis"/>
        </w:rPr>
        <w:t xml:space="preserve"> to </w:t>
      </w:r>
      <w:r w:rsidRPr="00876192">
        <w:rPr>
          <w:rStyle w:val="Emphasis"/>
          <w:highlight w:val="cyan"/>
        </w:rPr>
        <w:t>fail</w:t>
      </w:r>
      <w:r w:rsidRPr="00960EF9">
        <w:rPr>
          <w:sz w:val="16"/>
        </w:rPr>
        <w:t>.</w:t>
      </w:r>
    </w:p>
    <w:p w14:paraId="49AE641A" w14:textId="77777777" w:rsidR="00B74EF6" w:rsidRPr="00960EF9" w:rsidRDefault="00B74EF6" w:rsidP="00B74EF6">
      <w:pPr>
        <w:rPr>
          <w:rStyle w:val="StyleUnderline"/>
        </w:rPr>
      </w:pPr>
      <w:r w:rsidRPr="00960EF9">
        <w:rPr>
          <w:rStyle w:val="StyleUnderline"/>
        </w:rPr>
        <w:t xml:space="preserve">Solar </w:t>
      </w:r>
      <w:r w:rsidRPr="00876192">
        <w:rPr>
          <w:rStyle w:val="StyleUnderline"/>
          <w:highlight w:val="cyan"/>
        </w:rPr>
        <w:t>storms</w:t>
      </w:r>
      <w:r w:rsidRPr="00960EF9">
        <w:rPr>
          <w:rStyle w:val="StyleUnderline"/>
        </w:rPr>
        <w:t xml:space="preserve"> can </w:t>
      </w:r>
      <w:r w:rsidRPr="00876192">
        <w:rPr>
          <w:rStyle w:val="Emphasis"/>
          <w:highlight w:val="cyan"/>
        </w:rPr>
        <w:t>wipe out sat</w:t>
      </w:r>
      <w:r w:rsidRPr="00960EF9">
        <w:rPr>
          <w:rStyle w:val="Emphasis"/>
        </w:rPr>
        <w:t>ellite</w:t>
      </w:r>
      <w:r w:rsidRPr="00876192">
        <w:rPr>
          <w:rStyle w:val="Emphasis"/>
          <w:highlight w:val="cyan"/>
        </w:rPr>
        <w:t>s</w:t>
      </w:r>
      <w:r w:rsidRPr="00960EF9">
        <w:rPr>
          <w:rStyle w:val="StyleUnderline"/>
        </w:rPr>
        <w:t>, disable communications and render Earth’s navigations systems useless.</w:t>
      </w:r>
    </w:p>
    <w:p w14:paraId="42432591" w14:textId="77777777" w:rsidR="00B74EF6" w:rsidRPr="00960EF9" w:rsidRDefault="00B74EF6" w:rsidP="00B74EF6">
      <w:pPr>
        <w:rPr>
          <w:sz w:val="16"/>
        </w:rPr>
      </w:pPr>
      <w:r w:rsidRPr="00960EF9">
        <w:rPr>
          <w:sz w:val="16"/>
        </w:rPr>
        <w:t>The US Space Weather Prediction Center (SWPC) explained: “While the storms create beautiful aurora, they also can disrupt navigation systems such as the Global Navigation Satellite System and create harmful geomagnetic induced currents in the power grid and pipelines.”</w:t>
      </w:r>
    </w:p>
    <w:p w14:paraId="250509A3" w14:textId="77777777" w:rsidR="00B74EF6" w:rsidRPr="00960EF9" w:rsidRDefault="00B74EF6" w:rsidP="00B74EF6">
      <w:pPr>
        <w:rPr>
          <w:sz w:val="16"/>
        </w:rPr>
      </w:pPr>
      <w:r w:rsidRPr="00876192">
        <w:rPr>
          <w:rStyle w:val="StyleUnderline"/>
          <w:highlight w:val="cyan"/>
        </w:rPr>
        <w:t xml:space="preserve">Just </w:t>
      </w:r>
      <w:r w:rsidRPr="00876192">
        <w:rPr>
          <w:rStyle w:val="Emphasis"/>
          <w:highlight w:val="cyan"/>
        </w:rPr>
        <w:t>this week</w:t>
      </w:r>
      <w:r w:rsidRPr="00960EF9">
        <w:rPr>
          <w:sz w:val="16"/>
        </w:rPr>
        <w:t xml:space="preserve">, on Monday, January 28, space weather </w:t>
      </w:r>
      <w:r w:rsidRPr="00960EF9">
        <w:rPr>
          <w:rStyle w:val="StyleUnderline"/>
        </w:rPr>
        <w:t xml:space="preserve">forecasters have warned </w:t>
      </w:r>
      <w:r w:rsidRPr="00876192">
        <w:rPr>
          <w:rStyle w:val="StyleUnderline"/>
          <w:highlight w:val="cyan"/>
        </w:rPr>
        <w:t>a coronal hole</w:t>
      </w:r>
      <w:r w:rsidRPr="00960EF9">
        <w:rPr>
          <w:rStyle w:val="StyleUnderline"/>
        </w:rPr>
        <w:t xml:space="preserve"> had </w:t>
      </w:r>
      <w:r w:rsidRPr="00876192">
        <w:rPr>
          <w:rStyle w:val="Emphasis"/>
          <w:highlight w:val="cyan"/>
        </w:rPr>
        <w:t>opened</w:t>
      </w:r>
      <w:r w:rsidRPr="00960EF9">
        <w:rPr>
          <w:sz w:val="16"/>
        </w:rPr>
        <w:t xml:space="preserve"> in the Sun </w:t>
      </w:r>
      <w:r w:rsidRPr="00960EF9">
        <w:rPr>
          <w:rStyle w:val="StyleUnderline"/>
        </w:rPr>
        <w:t xml:space="preserve">and is </w:t>
      </w:r>
      <w:r w:rsidRPr="00876192">
        <w:rPr>
          <w:rStyle w:val="Emphasis"/>
          <w:highlight w:val="cyan"/>
        </w:rPr>
        <w:t>facing</w:t>
      </w:r>
      <w:r w:rsidRPr="00960EF9">
        <w:rPr>
          <w:rStyle w:val="Emphasis"/>
        </w:rPr>
        <w:t xml:space="preserve"> the </w:t>
      </w:r>
      <w:r w:rsidRPr="00876192">
        <w:rPr>
          <w:rStyle w:val="Emphasis"/>
          <w:highlight w:val="cyan"/>
        </w:rPr>
        <w:t>Earth</w:t>
      </w:r>
      <w:r w:rsidRPr="00960EF9">
        <w:rPr>
          <w:sz w:val="16"/>
        </w:rPr>
        <w:t>.</w:t>
      </w:r>
    </w:p>
    <w:p w14:paraId="4D4F8383" w14:textId="77777777" w:rsidR="00B74EF6" w:rsidRDefault="00B74EF6" w:rsidP="00B74EF6">
      <w:pPr>
        <w:rPr>
          <w:sz w:val="16"/>
        </w:rPr>
      </w:pPr>
      <w:r w:rsidRPr="00960EF9">
        <w:rPr>
          <w:sz w:val="16"/>
        </w:rPr>
        <w:t xml:space="preserve">Forecasters at </w:t>
      </w:r>
      <w:proofErr w:type="spellStart"/>
      <w:r w:rsidRPr="00960EF9">
        <w:rPr>
          <w:sz w:val="16"/>
        </w:rPr>
        <w:t>SpaceWeatherLive</w:t>
      </w:r>
      <w:proofErr w:type="spellEnd"/>
      <w:r w:rsidRPr="00960EF9">
        <w:rPr>
          <w:sz w:val="16"/>
        </w:rPr>
        <w:t xml:space="preserve"> warned </w:t>
      </w:r>
      <w:r w:rsidRPr="00960EF9">
        <w:rPr>
          <w:rStyle w:val="StyleUnderline"/>
        </w:rPr>
        <w:t>“enhanced solar winds” are now barreling towards the planet</w:t>
      </w:r>
      <w:r w:rsidRPr="00960EF9">
        <w:rPr>
          <w:sz w:val="16"/>
        </w:rPr>
        <w:t xml:space="preserve"> in as little as three days.</w:t>
      </w:r>
    </w:p>
    <w:p w14:paraId="1DA157D3" w14:textId="5419FDDD" w:rsidR="00A95652" w:rsidRDefault="00A003C4" w:rsidP="00A003C4">
      <w:pPr>
        <w:pStyle w:val="Heading2"/>
      </w:pPr>
      <w:r>
        <w:t>Nr</w:t>
      </w:r>
    </w:p>
    <w:p w14:paraId="042CD9A3" w14:textId="77777777" w:rsidR="00A003C4" w:rsidRDefault="00A003C4" w:rsidP="00A003C4">
      <w:pPr>
        <w:pStyle w:val="Heading4"/>
      </w:pPr>
      <w:r>
        <w:t>Amazon outweighs:</w:t>
      </w:r>
    </w:p>
    <w:p w14:paraId="47A5E73B" w14:textId="77777777" w:rsidR="00A003C4" w:rsidRDefault="00A003C4" w:rsidP="00A003C4">
      <w:pPr>
        <w:pStyle w:val="Heading4"/>
      </w:pPr>
      <w:r>
        <w:t xml:space="preserve">Magnitude---loss ends </w:t>
      </w:r>
      <w:r>
        <w:rPr>
          <w:u w:val="single"/>
        </w:rPr>
        <w:t>life on earth</w:t>
      </w:r>
      <w:r>
        <w:t xml:space="preserve">---pollution from mining </w:t>
      </w:r>
      <w:r>
        <w:rPr>
          <w:u w:val="single"/>
        </w:rPr>
        <w:t>bio-accumulates</w:t>
      </w:r>
      <w:r>
        <w:t xml:space="preserve">, destroying the </w:t>
      </w:r>
      <w:r>
        <w:rPr>
          <w:u w:val="single"/>
        </w:rPr>
        <w:t>entire</w:t>
      </w:r>
      <w:r>
        <w:t xml:space="preserve"> ecosystem---that takes out the </w:t>
      </w:r>
      <w:r>
        <w:rPr>
          <w:u w:val="single"/>
        </w:rPr>
        <w:t>Lungs of the Earth</w:t>
      </w:r>
      <w:r>
        <w:t xml:space="preserve">, killing </w:t>
      </w:r>
      <w:r>
        <w:rPr>
          <w:u w:val="single"/>
        </w:rPr>
        <w:t>everything</w:t>
      </w:r>
    </w:p>
    <w:p w14:paraId="42A491EF" w14:textId="77777777" w:rsidR="00A003C4" w:rsidRDefault="00A003C4" w:rsidP="00A003C4">
      <w:pPr>
        <w:pStyle w:val="Heading4"/>
      </w:pPr>
      <w:r>
        <w:t>Extinction from oxygen</w:t>
      </w:r>
    </w:p>
    <w:p w14:paraId="3E7F4CF3" w14:textId="77777777" w:rsidR="00A003C4" w:rsidRDefault="00A003C4" w:rsidP="00A003C4">
      <w:r>
        <w:t xml:space="preserve">Dr. Richard </w:t>
      </w:r>
      <w:r w:rsidRPr="005F33B9">
        <w:rPr>
          <w:rStyle w:val="Style13ptBold"/>
        </w:rPr>
        <w:t>Witzig 6</w:t>
      </w:r>
      <w:r>
        <w:t>, Infectious Disease Specialist, Founder of Social Vaccine Strategies, The Global Art of Soccer, p. 339</w:t>
      </w:r>
    </w:p>
    <w:p w14:paraId="34B7D8ED" w14:textId="77777777" w:rsidR="00A003C4" w:rsidRDefault="00A003C4" w:rsidP="00A003C4">
      <w:r w:rsidRPr="006E0E14">
        <w:rPr>
          <w:rStyle w:val="StyleUnderline"/>
        </w:rPr>
        <w:t xml:space="preserve">The </w:t>
      </w:r>
      <w:r w:rsidRPr="006E0E14">
        <w:rPr>
          <w:rStyle w:val="StyleUnderline"/>
          <w:highlight w:val="cyan"/>
        </w:rPr>
        <w:t>Amazon</w:t>
      </w:r>
      <w:r w:rsidRPr="006E0E14">
        <w:rPr>
          <w:rStyle w:val="StyleUnderline"/>
        </w:rPr>
        <w:t xml:space="preserve"> basin </w:t>
      </w:r>
      <w:r w:rsidRPr="006E0E14">
        <w:rPr>
          <w:rStyle w:val="StyleUnderline"/>
          <w:highlight w:val="cyan"/>
        </w:rPr>
        <w:t>is</w:t>
      </w:r>
      <w:r>
        <w:t xml:space="preserve"> often correctly labeled </w:t>
      </w:r>
      <w:r w:rsidRPr="006E0E14">
        <w:rPr>
          <w:rStyle w:val="StyleUnderline"/>
          <w:highlight w:val="cyan"/>
        </w:rPr>
        <w:t xml:space="preserve">the </w:t>
      </w:r>
      <w:r w:rsidRPr="006E0E14">
        <w:rPr>
          <w:rStyle w:val="Emphasis"/>
          <w:highlight w:val="cyan"/>
        </w:rPr>
        <w:t>"Lung of the World"</w:t>
      </w:r>
      <w:r>
        <w:t xml:space="preserve"> ("</w:t>
      </w:r>
      <w:proofErr w:type="spellStart"/>
      <w:r>
        <w:t>I'ulmon</w:t>
      </w:r>
      <w:proofErr w:type="spellEnd"/>
      <w:r>
        <w:t xml:space="preserve"> del Mundo"), </w:t>
      </w:r>
      <w:r w:rsidRPr="006E0E14">
        <w:rPr>
          <w:rStyle w:val="StyleUnderline"/>
        </w:rPr>
        <w:t xml:space="preserve">as </w:t>
      </w:r>
      <w:r w:rsidRPr="006E0E14">
        <w:rPr>
          <w:rStyle w:val="StyleUnderline"/>
          <w:highlight w:val="cyan"/>
        </w:rPr>
        <w:t>it provides more</w:t>
      </w:r>
      <w:r w:rsidRPr="006E0E14">
        <w:rPr>
          <w:rStyle w:val="StyleUnderline"/>
        </w:rPr>
        <w:t xml:space="preserve"> vital </w:t>
      </w:r>
      <w:r w:rsidRPr="006E0E14">
        <w:rPr>
          <w:rStyle w:val="StyleUnderline"/>
          <w:highlight w:val="cyan"/>
        </w:rPr>
        <w:t>oxygen</w:t>
      </w:r>
      <w:r w:rsidRPr="006E0E14">
        <w:rPr>
          <w:rStyle w:val="StyleUnderline"/>
        </w:rPr>
        <w:t xml:space="preserve"> per square kilometer t</w:t>
      </w:r>
      <w:r w:rsidRPr="006E0E14">
        <w:rPr>
          <w:rStyle w:val="StyleUnderline"/>
          <w:highlight w:val="cyan"/>
        </w:rPr>
        <w:t>han any other land</w:t>
      </w:r>
      <w:r w:rsidRPr="006E0E14">
        <w:rPr>
          <w:rStyle w:val="StyleUnderline"/>
        </w:rPr>
        <w:t xml:space="preserve"> mass in the world. </w:t>
      </w:r>
      <w:r w:rsidRPr="006E0E14">
        <w:rPr>
          <w:rStyle w:val="StyleUnderline"/>
          <w:highlight w:val="cyan"/>
        </w:rPr>
        <w:t>However</w:t>
      </w:r>
      <w:r w:rsidRPr="006E0E14">
        <w:rPr>
          <w:rStyle w:val="StyleUnderline"/>
        </w:rPr>
        <w:t xml:space="preserve">, the targeting of the mass </w:t>
      </w:r>
      <w:r w:rsidRPr="006E0E14">
        <w:rPr>
          <w:rStyle w:val="StyleUnderline"/>
          <w:highlight w:val="cyan"/>
        </w:rPr>
        <w:t>destruction</w:t>
      </w:r>
      <w:r w:rsidRPr="006E0E14">
        <w:rPr>
          <w:rStyle w:val="StyleUnderline"/>
        </w:rPr>
        <w:t xml:space="preserve"> of much of the </w:t>
      </w:r>
      <w:r>
        <w:rPr>
          <w:rStyle w:val="StyleUnderline"/>
        </w:rPr>
        <w:t>Amazon</w:t>
      </w:r>
      <w:r>
        <w:t xml:space="preserve"> by weak governments and avaricious logging mid oil companies </w:t>
      </w:r>
      <w:r w:rsidRPr="006E0E14">
        <w:rPr>
          <w:rStyle w:val="StyleUnderline"/>
          <w:highlight w:val="cyan"/>
        </w:rPr>
        <w:t>is threatening</w:t>
      </w:r>
      <w:r w:rsidRPr="006E0E14">
        <w:rPr>
          <w:rStyle w:val="StyleUnderline"/>
        </w:rPr>
        <w:t xml:space="preserve"> not onl</w:t>
      </w:r>
      <w:r>
        <w:rPr>
          <w:rStyle w:val="StyleUnderline"/>
        </w:rPr>
        <w:t>y the environment,</w:t>
      </w:r>
      <w:r w:rsidRPr="006E0E14">
        <w:rPr>
          <w:rStyle w:val="StyleUnderline"/>
        </w:rPr>
        <w:t xml:space="preserve"> </w:t>
      </w:r>
      <w:r>
        <w:rPr>
          <w:rStyle w:val="StyleUnderline"/>
        </w:rPr>
        <w:t>but</w:t>
      </w:r>
      <w:r w:rsidRPr="006E0E14">
        <w:rPr>
          <w:rStyle w:val="StyleUnderline"/>
        </w:rPr>
        <w:t xml:space="preserve"> many forms of </w:t>
      </w:r>
      <w:r w:rsidRPr="006E0E14">
        <w:rPr>
          <w:rStyle w:val="Emphasis"/>
          <w:highlight w:val="cyan"/>
        </w:rPr>
        <w:t>life on earth</w:t>
      </w:r>
      <w:r w:rsidRPr="006E0E14">
        <w:rPr>
          <w:rStyle w:val="StyleUnderline"/>
          <w:highlight w:val="cyan"/>
        </w:rPr>
        <w:t>. Without</w:t>
      </w:r>
      <w:r w:rsidRPr="006E0E14">
        <w:rPr>
          <w:rStyle w:val="StyleUnderline"/>
        </w:rPr>
        <w:t xml:space="preserve"> the </w:t>
      </w:r>
      <w:r w:rsidRPr="006E0E14">
        <w:rPr>
          <w:rStyle w:val="StyleUnderline"/>
          <w:highlight w:val="cyan"/>
        </w:rPr>
        <w:t>preservation</w:t>
      </w:r>
      <w:r w:rsidRPr="006E0E14">
        <w:rPr>
          <w:rStyle w:val="StyleUnderline"/>
        </w:rPr>
        <w:t xml:space="preserve"> of</w:t>
      </w:r>
      <w:r>
        <w:t xml:space="preserve"> the miraculous Amazon </w:t>
      </w:r>
      <w:r w:rsidRPr="006E0E14">
        <w:rPr>
          <w:rStyle w:val="StyleUnderline"/>
        </w:rPr>
        <w:t>rainforest biodiversity and oxygen generation</w:t>
      </w:r>
      <w:r>
        <w:t xml:space="preserve">, mammals and eventually </w:t>
      </w:r>
      <w:r w:rsidRPr="006E0E14">
        <w:rPr>
          <w:rStyle w:val="Emphasis"/>
          <w:highlight w:val="cyan"/>
        </w:rPr>
        <w:t>humans</w:t>
      </w:r>
      <w:r w:rsidRPr="006E0E14">
        <w:rPr>
          <w:rStyle w:val="StyleUnderline"/>
          <w:highlight w:val="cyan"/>
        </w:rPr>
        <w:t xml:space="preserve"> will</w:t>
      </w:r>
      <w:r w:rsidRPr="006E0E14">
        <w:rPr>
          <w:rStyle w:val="StyleUnderline"/>
        </w:rPr>
        <w:t xml:space="preserve"> be at increased </w:t>
      </w:r>
      <w:r w:rsidRPr="006E0E14">
        <w:rPr>
          <w:rStyle w:val="StyleUnderline"/>
          <w:highlight w:val="cyan"/>
        </w:rPr>
        <w:t>risk</w:t>
      </w:r>
      <w:r w:rsidRPr="006E0E14">
        <w:rPr>
          <w:rStyle w:val="StyleUnderline"/>
        </w:rPr>
        <w:t xml:space="preserve"> of </w:t>
      </w:r>
      <w:r w:rsidRPr="006E0E14">
        <w:rPr>
          <w:rStyle w:val="Emphasis"/>
        </w:rPr>
        <w:t xml:space="preserve">species </w:t>
      </w:r>
      <w:r w:rsidRPr="006E0E14">
        <w:rPr>
          <w:rStyle w:val="Emphasis"/>
          <w:highlight w:val="cyan"/>
        </w:rPr>
        <w:t>extinction</w:t>
      </w:r>
      <w:r>
        <w:t xml:space="preserve"> (see www earthrcnewal.org/rainless.htm).</w:t>
      </w:r>
    </w:p>
    <w:p w14:paraId="0C09BCFD" w14:textId="77777777" w:rsidR="00A003C4" w:rsidRPr="00813107" w:rsidRDefault="00A003C4" w:rsidP="00A003C4">
      <w:pPr>
        <w:pStyle w:val="Heading4"/>
        <w:rPr>
          <w:u w:val="single"/>
        </w:rPr>
      </w:pPr>
      <w:r>
        <w:t xml:space="preserve">It sparks </w:t>
      </w:r>
      <w:r w:rsidRPr="00813107">
        <w:rPr>
          <w:u w:val="single"/>
        </w:rPr>
        <w:t>nuclear wars</w:t>
      </w:r>
    </w:p>
    <w:p w14:paraId="6CA3F4EC" w14:textId="77777777" w:rsidR="00A003C4" w:rsidRPr="00DA0C49" w:rsidRDefault="00A003C4" w:rsidP="00A003C4">
      <w:r w:rsidRPr="00DA0C49">
        <w:t xml:space="preserve">David </w:t>
      </w:r>
      <w:r w:rsidRPr="00813107">
        <w:rPr>
          <w:rStyle w:val="Style13ptBold"/>
        </w:rPr>
        <w:t>Takacs 96</w:t>
      </w:r>
      <w:r w:rsidRPr="00DA0C49">
        <w:t xml:space="preserve">, Institute for Earth Systems Science and Policy at California State University, Monterey Bay, The Idea </w:t>
      </w:r>
      <w:proofErr w:type="gramStart"/>
      <w:r w:rsidRPr="00DA0C49">
        <w:t>Of</w:t>
      </w:r>
      <w:proofErr w:type="gramEnd"/>
      <w:r w:rsidRPr="00DA0C49">
        <w:t xml:space="preserve"> Diversity: Philosophies Of Paradise, p. 200-201</w:t>
      </w:r>
    </w:p>
    <w:p w14:paraId="68F7F8B8" w14:textId="77777777" w:rsidR="00A003C4" w:rsidRPr="00DA0C49" w:rsidRDefault="00A003C4" w:rsidP="00A003C4">
      <w:pPr>
        <w:widowControl w:val="0"/>
        <w:rPr>
          <w:szCs w:val="20"/>
        </w:rPr>
      </w:pPr>
      <w:proofErr w:type="gramStart"/>
      <w:r w:rsidRPr="00DA0C49">
        <w:rPr>
          <w:szCs w:val="20"/>
        </w:rPr>
        <w:t>So</w:t>
      </w:r>
      <w:proofErr w:type="gramEnd"/>
      <w:r w:rsidRPr="00DA0C49">
        <w:rPr>
          <w:szCs w:val="20"/>
        </w:rPr>
        <w:t xml:space="preserve"> </w:t>
      </w:r>
      <w:r w:rsidRPr="00DA0C49">
        <w:rPr>
          <w:szCs w:val="20"/>
          <w:u w:val="single"/>
        </w:rPr>
        <w:t>biodiversity keeps the world running</w:t>
      </w:r>
      <w:r w:rsidRPr="00DA0C49">
        <w:rPr>
          <w:szCs w:val="20"/>
        </w:rPr>
        <w:t xml:space="preserve">. It has value and of itself, as well as for us. Raven, Erwin, and Wilson oblige us to think about the value of biodiversity for our own lives. The </w:t>
      </w:r>
      <w:proofErr w:type="spellStart"/>
      <w:r w:rsidRPr="00DA0C49">
        <w:rPr>
          <w:szCs w:val="20"/>
        </w:rPr>
        <w:t>Ehrlichs</w:t>
      </w:r>
      <w:proofErr w:type="spellEnd"/>
      <w:r w:rsidRPr="00DA0C49">
        <w:rPr>
          <w:szCs w:val="20"/>
        </w:rPr>
        <w:t>’ rivet-popper trope makes this same point; by eliminating rivets, we play Russian roulette with global ecology and human futures: “</w:t>
      </w:r>
      <w:r w:rsidRPr="00DA0C49">
        <w:rPr>
          <w:szCs w:val="20"/>
          <w:u w:val="single"/>
        </w:rPr>
        <w:t xml:space="preserve">It is likely that </w:t>
      </w:r>
      <w:r w:rsidRPr="003E0438">
        <w:rPr>
          <w:szCs w:val="20"/>
          <w:highlight w:val="cyan"/>
          <w:u w:val="single"/>
        </w:rPr>
        <w:t>destruction of the</w:t>
      </w:r>
      <w:r w:rsidRPr="00DA0C49">
        <w:rPr>
          <w:szCs w:val="20"/>
          <w:u w:val="single"/>
        </w:rPr>
        <w:t xml:space="preserve"> rich complex of species in the </w:t>
      </w:r>
      <w:r w:rsidRPr="003E0438">
        <w:rPr>
          <w:szCs w:val="20"/>
          <w:highlight w:val="cyan"/>
          <w:u w:val="single"/>
        </w:rPr>
        <w:t>Amazon</w:t>
      </w:r>
      <w:r w:rsidRPr="00DA0C49">
        <w:rPr>
          <w:szCs w:val="20"/>
          <w:u w:val="single"/>
        </w:rPr>
        <w:t xml:space="preserve"> basin </w:t>
      </w:r>
      <w:r w:rsidRPr="003E0438">
        <w:rPr>
          <w:szCs w:val="20"/>
          <w:highlight w:val="cyan"/>
          <w:u w:val="single"/>
        </w:rPr>
        <w:t>could trigger rapid changes in global climate patterns.  Ag</w:t>
      </w:r>
      <w:r w:rsidRPr="00DA0C49">
        <w:rPr>
          <w:szCs w:val="20"/>
          <w:u w:val="single"/>
        </w:rPr>
        <w:t xml:space="preserve">riculture </w:t>
      </w:r>
      <w:r w:rsidRPr="003E0438">
        <w:rPr>
          <w:szCs w:val="20"/>
          <w:highlight w:val="cyan"/>
          <w:u w:val="single"/>
        </w:rPr>
        <w:t>remains heavily dependent on stable climate</w:t>
      </w:r>
      <w:r w:rsidRPr="00DA0C49">
        <w:rPr>
          <w:szCs w:val="20"/>
          <w:u w:val="single"/>
        </w:rPr>
        <w:t>, and human beings remain heavily dependent on food.</w:t>
      </w:r>
      <w:r w:rsidRPr="00DA0C49">
        <w:rPr>
          <w:szCs w:val="20"/>
        </w:rPr>
        <w:t xml:space="preserve"> By the end of the century </w:t>
      </w:r>
      <w:r w:rsidRPr="00DA0C49">
        <w:rPr>
          <w:szCs w:val="20"/>
          <w:u w:val="single"/>
        </w:rPr>
        <w:t xml:space="preserve">the </w:t>
      </w:r>
      <w:r w:rsidRPr="003E0438">
        <w:rPr>
          <w:szCs w:val="20"/>
          <w:highlight w:val="cyan"/>
          <w:u w:val="single"/>
        </w:rPr>
        <w:t>extinction</w:t>
      </w:r>
      <w:r w:rsidRPr="00DA0C49">
        <w:rPr>
          <w:szCs w:val="20"/>
          <w:u w:val="single"/>
        </w:rPr>
        <w:t xml:space="preserve"> of</w:t>
      </w:r>
      <w:r w:rsidRPr="00DA0C49">
        <w:rPr>
          <w:szCs w:val="20"/>
        </w:rPr>
        <w:t xml:space="preserve"> perhaps a million </w:t>
      </w:r>
      <w:r w:rsidRPr="00DA0C49">
        <w:rPr>
          <w:szCs w:val="20"/>
          <w:u w:val="single"/>
        </w:rPr>
        <w:t xml:space="preserve">species </w:t>
      </w:r>
      <w:r w:rsidRPr="003E0438">
        <w:rPr>
          <w:szCs w:val="20"/>
          <w:highlight w:val="cyan"/>
          <w:u w:val="single"/>
        </w:rPr>
        <w:t>in the Amazon</w:t>
      </w:r>
      <w:r w:rsidRPr="00DA0C49">
        <w:rPr>
          <w:szCs w:val="20"/>
          <w:u w:val="single"/>
        </w:rPr>
        <w:t xml:space="preserve"> basin </w:t>
      </w:r>
      <w:r w:rsidRPr="003E0438">
        <w:rPr>
          <w:szCs w:val="20"/>
          <w:highlight w:val="cyan"/>
          <w:u w:val="single"/>
        </w:rPr>
        <w:t xml:space="preserve">could have entrained </w:t>
      </w:r>
      <w:r w:rsidRPr="003E0438">
        <w:rPr>
          <w:rStyle w:val="Emphasis"/>
          <w:highlight w:val="cyan"/>
        </w:rPr>
        <w:t>famines</w:t>
      </w:r>
      <w:r w:rsidRPr="003E0438">
        <w:rPr>
          <w:szCs w:val="20"/>
          <w:highlight w:val="cyan"/>
          <w:u w:val="single"/>
        </w:rPr>
        <w:t xml:space="preserve"> in which a </w:t>
      </w:r>
      <w:r w:rsidRPr="003E0438">
        <w:rPr>
          <w:rStyle w:val="Emphasis"/>
          <w:highlight w:val="cyan"/>
        </w:rPr>
        <w:t>billion</w:t>
      </w:r>
      <w:r w:rsidRPr="003E0438">
        <w:rPr>
          <w:szCs w:val="20"/>
          <w:highlight w:val="cyan"/>
          <w:u w:val="single"/>
        </w:rPr>
        <w:t xml:space="preserve"> human beings perished</w:t>
      </w:r>
      <w:r w:rsidRPr="00DA0C49">
        <w:rPr>
          <w:szCs w:val="20"/>
        </w:rPr>
        <w:t xml:space="preserve">. And if our species is very unlucky, </w:t>
      </w:r>
      <w:r w:rsidRPr="00DA0C49">
        <w:rPr>
          <w:szCs w:val="20"/>
          <w:u w:val="single"/>
        </w:rPr>
        <w:t xml:space="preserve">the </w:t>
      </w:r>
      <w:r w:rsidRPr="003E0438">
        <w:rPr>
          <w:szCs w:val="20"/>
          <w:highlight w:val="cyan"/>
          <w:u w:val="single"/>
        </w:rPr>
        <w:t xml:space="preserve">famines could </w:t>
      </w:r>
      <w:r w:rsidRPr="003E0438">
        <w:rPr>
          <w:rStyle w:val="Emphasis"/>
          <w:highlight w:val="cyan"/>
        </w:rPr>
        <w:t>lead to a thermonuclear war, which could extinguish civilization</w:t>
      </w:r>
      <w:r w:rsidRPr="00DA0C49">
        <w:t>.”</w:t>
      </w:r>
      <w:r w:rsidRPr="00DA0C49">
        <w:rPr>
          <w:szCs w:val="20"/>
        </w:rPr>
        <w:t xml:space="preserve"> Elsewhere Ehrlich uses different particulars with no less drama: What then will happen if the current decimation of organic diversity continues? Crop yields will be more difficult to maintain in the face of climatic change, soil erosion, loss of dependable water supplies, decline of pollinators, and ever more serious assaults by pests. Conversion of productive land to wasteland will accelerate; deserts will continue their seemingly inexorable expansion. Air pollution will increase, and local climates will become harsher. Humanity will have to forgo many of the direct economic benefits it might have withdrawn from Earth's </w:t>
      </w:r>
      <w:proofErr w:type="spellStart"/>
      <w:r w:rsidRPr="00DA0C49">
        <w:rPr>
          <w:szCs w:val="20"/>
        </w:rPr>
        <w:t>well</w:t>
      </w:r>
      <w:r w:rsidRPr="00DA0C49">
        <w:rPr>
          <w:szCs w:val="20"/>
        </w:rPr>
        <w:softHyphen/>
        <w:t>stocked</w:t>
      </w:r>
      <w:proofErr w:type="spellEnd"/>
      <w:r w:rsidRPr="00DA0C49">
        <w:rPr>
          <w:szCs w:val="20"/>
        </w:rPr>
        <w:t xml:space="preserve"> genetic library. It might, for example, miss out on a cure for cancer; but that will make little difference. As ecosystem services falter, mortality from respiratory and epidemic disease, natural disasters, and especially famine will lower life expectancies to the point where can</w:t>
      </w:r>
      <w:r w:rsidRPr="00DA0C49">
        <w:rPr>
          <w:szCs w:val="20"/>
        </w:rPr>
        <w:softHyphen/>
        <w:t xml:space="preserve">cer (largely a disease of the elderly) will be unimportant. </w:t>
      </w:r>
      <w:r w:rsidRPr="00DA0C49">
        <w:rPr>
          <w:szCs w:val="20"/>
          <w:u w:val="single"/>
        </w:rPr>
        <w:t>Humanity will bring upon itself consequences</w:t>
      </w:r>
      <w:r w:rsidRPr="00DA0C49">
        <w:rPr>
          <w:szCs w:val="20"/>
        </w:rPr>
        <w:t xml:space="preserve"> depressingly </w:t>
      </w:r>
      <w:proofErr w:type="gramStart"/>
      <w:r w:rsidRPr="00DA0C49">
        <w:rPr>
          <w:szCs w:val="20"/>
          <w:u w:val="single"/>
        </w:rPr>
        <w:t>similar to</w:t>
      </w:r>
      <w:proofErr w:type="gramEnd"/>
      <w:r w:rsidRPr="00DA0C49">
        <w:rPr>
          <w:szCs w:val="20"/>
          <w:u w:val="single"/>
        </w:rPr>
        <w:t xml:space="preserve"> those expected from a</w:t>
      </w:r>
      <w:r w:rsidRPr="00DA0C49">
        <w:rPr>
          <w:szCs w:val="20"/>
        </w:rPr>
        <w:t xml:space="preserve"> </w:t>
      </w:r>
      <w:r w:rsidRPr="00DA0C49">
        <w:rPr>
          <w:szCs w:val="20"/>
          <w:u w:val="single"/>
        </w:rPr>
        <w:t xml:space="preserve">nuclear </w:t>
      </w:r>
      <w:r w:rsidRPr="00DA0C49">
        <w:rPr>
          <w:rStyle w:val="Style1Char"/>
          <w:szCs w:val="20"/>
        </w:rPr>
        <w:t>winter</w:t>
      </w:r>
      <w:r w:rsidRPr="00DA0C49">
        <w:rPr>
          <w:szCs w:val="20"/>
        </w:rPr>
        <w:t xml:space="preserve">. </w:t>
      </w:r>
      <w:proofErr w:type="gramStart"/>
      <w:r w:rsidRPr="00DA0C49">
        <w:rPr>
          <w:szCs w:val="20"/>
        </w:rPr>
        <w:t>Barring a nuclear conflict, it</w:t>
      </w:r>
      <w:proofErr w:type="gramEnd"/>
      <w:r w:rsidRPr="00DA0C49">
        <w:rPr>
          <w:szCs w:val="20"/>
        </w:rPr>
        <w:t xml:space="preserve"> appears that </w:t>
      </w:r>
      <w:r w:rsidRPr="00DA0C49">
        <w:rPr>
          <w:szCs w:val="20"/>
          <w:u w:val="single"/>
        </w:rPr>
        <w:t>civilization will disappear</w:t>
      </w:r>
      <w:r w:rsidRPr="00DA0C49">
        <w:rPr>
          <w:szCs w:val="20"/>
        </w:rPr>
        <w:t xml:space="preserve"> some time before the end of the next century - not with a bang but a whimper. </w:t>
      </w:r>
    </w:p>
    <w:p w14:paraId="003761C4" w14:textId="77777777" w:rsidR="00A003C4" w:rsidRPr="00687035" w:rsidRDefault="00A003C4" w:rsidP="00A003C4">
      <w:pPr>
        <w:pStyle w:val="Heading4"/>
      </w:pPr>
      <w:r w:rsidRPr="00687035">
        <w:t>Amazon destruction causes disease spread and global economic collapse</w:t>
      </w:r>
    </w:p>
    <w:p w14:paraId="67AE3C58" w14:textId="77777777" w:rsidR="00A003C4" w:rsidRPr="00687035" w:rsidRDefault="00A003C4" w:rsidP="00A003C4">
      <w:r w:rsidRPr="00687035">
        <w:t>Robert S.</w:t>
      </w:r>
      <w:r>
        <w:t xml:space="preserve"> </w:t>
      </w:r>
      <w:r w:rsidRPr="00155608">
        <w:rPr>
          <w:rStyle w:val="Style13ptBold"/>
        </w:rPr>
        <w:t>Chase 96</w:t>
      </w:r>
      <w:r w:rsidRPr="00687035">
        <w:t xml:space="preserve">, PhD Candidate </w:t>
      </w:r>
      <w:r>
        <w:t>in</w:t>
      </w:r>
      <w:r w:rsidRPr="00687035">
        <w:t xml:space="preserve"> Economics </w:t>
      </w:r>
      <w:r>
        <w:t>at Yale University</w:t>
      </w:r>
      <w:r w:rsidRPr="00687035">
        <w:t xml:space="preserve">, </w:t>
      </w:r>
      <w:r>
        <w:t>e</w:t>
      </w:r>
      <w:r w:rsidRPr="00687035">
        <w:t xml:space="preserve">t </w:t>
      </w:r>
      <w:r>
        <w:t>a</w:t>
      </w:r>
      <w:r w:rsidRPr="00687035">
        <w:t>l., Foreign Affairs, Jan/Feb, Lexis</w:t>
      </w:r>
    </w:p>
    <w:p w14:paraId="224DF941" w14:textId="77777777" w:rsidR="00A003C4" w:rsidRDefault="00A003C4" w:rsidP="00A003C4">
      <w:pPr>
        <w:widowControl w:val="0"/>
        <w:rPr>
          <w:rStyle w:val="Style11pt"/>
          <w:sz w:val="16"/>
        </w:rPr>
      </w:pPr>
      <w:r w:rsidRPr="00A920A3">
        <w:rPr>
          <w:sz w:val="16"/>
        </w:rPr>
        <w:t>The array of plants and trees in the</w:t>
      </w:r>
      <w:r w:rsidRPr="00A920A3">
        <w:rPr>
          <w:rStyle w:val="Style11pt"/>
          <w:sz w:val="16"/>
        </w:rPr>
        <w:t xml:space="preserve"> </w:t>
      </w:r>
      <w:r w:rsidRPr="00155608">
        <w:rPr>
          <w:rStyle w:val="Style11ptUnderline"/>
          <w:highlight w:val="cyan"/>
        </w:rPr>
        <w:t>Amazon</w:t>
      </w:r>
      <w:r w:rsidRPr="00A920A3">
        <w:rPr>
          <w:rStyle w:val="Style11pt"/>
          <w:sz w:val="16"/>
        </w:rPr>
        <w:t xml:space="preserve"> </w:t>
      </w:r>
      <w:r w:rsidRPr="00A920A3">
        <w:rPr>
          <w:sz w:val="16"/>
        </w:rPr>
        <w:t>is an important source of natural pharmaceuticals;</w:t>
      </w:r>
      <w:r w:rsidRPr="00A920A3">
        <w:rPr>
          <w:rStyle w:val="Style11pt"/>
          <w:sz w:val="16"/>
        </w:rPr>
        <w:t xml:space="preserve"> </w:t>
      </w:r>
      <w:r w:rsidRPr="00155608">
        <w:rPr>
          <w:rStyle w:val="StyleStyle411ptChar"/>
          <w:rFonts w:eastAsiaTheme="minorHAnsi"/>
          <w:highlight w:val="cyan"/>
        </w:rPr>
        <w:t>deforestation may</w:t>
      </w:r>
      <w:r w:rsidRPr="00A920A3">
        <w:rPr>
          <w:rStyle w:val="Style11pt"/>
          <w:sz w:val="16"/>
        </w:rPr>
        <w:t xml:space="preserve"> </w:t>
      </w:r>
      <w:r w:rsidRPr="00A920A3">
        <w:rPr>
          <w:sz w:val="16"/>
        </w:rPr>
        <w:t>also</w:t>
      </w:r>
      <w:r w:rsidRPr="00A920A3">
        <w:rPr>
          <w:rStyle w:val="Style11pt"/>
          <w:sz w:val="16"/>
        </w:rPr>
        <w:t xml:space="preserve"> </w:t>
      </w:r>
      <w:r w:rsidRPr="00155608">
        <w:rPr>
          <w:rStyle w:val="Emphasis"/>
          <w:highlight w:val="cyan"/>
        </w:rPr>
        <w:t>spread diseases</w:t>
      </w:r>
      <w:r w:rsidRPr="00155608">
        <w:rPr>
          <w:rStyle w:val="StyleStyle411ptChar"/>
          <w:rFonts w:eastAsiaTheme="minorHAnsi"/>
          <w:highlight w:val="cyan"/>
        </w:rPr>
        <w:t xml:space="preserve"> as the</w:t>
      </w:r>
      <w:r w:rsidRPr="00687035">
        <w:rPr>
          <w:rStyle w:val="StyleStyle411ptChar"/>
          <w:rFonts w:eastAsiaTheme="minorHAnsi"/>
        </w:rPr>
        <w:t xml:space="preserve"> natural </w:t>
      </w:r>
      <w:r w:rsidRPr="00155608">
        <w:rPr>
          <w:rStyle w:val="StyleStyle411ptChar"/>
          <w:rFonts w:eastAsiaTheme="minorHAnsi"/>
          <w:highlight w:val="cyan"/>
        </w:rPr>
        <w:t>hosts of viruses</w:t>
      </w:r>
      <w:r w:rsidRPr="00687035">
        <w:rPr>
          <w:rStyle w:val="StyleStyle411ptChar"/>
          <w:rFonts w:eastAsiaTheme="minorHAnsi"/>
        </w:rPr>
        <w:t xml:space="preserve"> and bacteria </w:t>
      </w:r>
      <w:r w:rsidRPr="00155608">
        <w:rPr>
          <w:rStyle w:val="StyleStyle411ptChar"/>
          <w:rFonts w:eastAsiaTheme="minorHAnsi"/>
          <w:highlight w:val="cyan"/>
        </w:rPr>
        <w:t>are displaced</w:t>
      </w:r>
      <w:r w:rsidRPr="00687035">
        <w:rPr>
          <w:rStyle w:val="StyleStyle411ptChar"/>
          <w:rFonts w:eastAsiaTheme="minorHAnsi"/>
        </w:rPr>
        <w:t xml:space="preserve"> to other regions. </w:t>
      </w:r>
      <w:r w:rsidRPr="00155608">
        <w:rPr>
          <w:rStyle w:val="StyleStyle411ptChar"/>
          <w:rFonts w:eastAsiaTheme="minorHAnsi"/>
          <w:highlight w:val="cyan"/>
        </w:rPr>
        <w:t>A</w:t>
      </w:r>
      <w:r w:rsidRPr="00A920A3">
        <w:rPr>
          <w:rStyle w:val="Style11pt"/>
          <w:sz w:val="16"/>
        </w:rPr>
        <w:t xml:space="preserve"> </w:t>
      </w:r>
      <w:r w:rsidRPr="00A920A3">
        <w:rPr>
          <w:sz w:val="16"/>
        </w:rPr>
        <w:t>social and political</w:t>
      </w:r>
      <w:r w:rsidRPr="00A920A3">
        <w:rPr>
          <w:rStyle w:val="Style11pt"/>
          <w:sz w:val="16"/>
        </w:rPr>
        <w:t xml:space="preserve"> </w:t>
      </w:r>
      <w:r w:rsidRPr="00155608">
        <w:rPr>
          <w:rStyle w:val="StyleStyle411ptChar"/>
          <w:rFonts w:eastAsiaTheme="minorHAnsi"/>
          <w:highlight w:val="cyan"/>
        </w:rPr>
        <w:t xml:space="preserve">collapse would </w:t>
      </w:r>
      <w:r w:rsidRPr="00155608">
        <w:rPr>
          <w:rStyle w:val="Emphasis"/>
          <w:highlight w:val="cyan"/>
        </w:rPr>
        <w:t>directly affect</w:t>
      </w:r>
      <w:r w:rsidRPr="00A920A3">
        <w:rPr>
          <w:rStyle w:val="Emphasis"/>
        </w:rPr>
        <w:t xml:space="preserve"> significant </w:t>
      </w:r>
      <w:r w:rsidRPr="00155608">
        <w:rPr>
          <w:rStyle w:val="Emphasis"/>
          <w:highlight w:val="cyan"/>
        </w:rPr>
        <w:t>U.S. economic interests</w:t>
      </w:r>
      <w:r w:rsidRPr="00A920A3">
        <w:rPr>
          <w:rStyle w:val="Emphasis"/>
        </w:rPr>
        <w:t xml:space="preserve"> and American investors</w:t>
      </w:r>
      <w:r w:rsidRPr="00687035">
        <w:rPr>
          <w:rStyle w:val="StyleStyle411ptChar"/>
          <w:rFonts w:eastAsiaTheme="minorHAnsi"/>
        </w:rPr>
        <w:t xml:space="preserve">. Brazil's fate is </w:t>
      </w:r>
      <w:r w:rsidRPr="00A920A3">
        <w:rPr>
          <w:rStyle w:val="Emphasis"/>
        </w:rPr>
        <w:t>inextricably linked</w:t>
      </w:r>
      <w:r w:rsidRPr="00687035">
        <w:rPr>
          <w:rStyle w:val="StyleStyle411ptChar"/>
          <w:rFonts w:eastAsiaTheme="minorHAnsi"/>
        </w:rPr>
        <w:t xml:space="preserve"> to that of the entire South American region, a region that </w:t>
      </w:r>
      <w:r w:rsidRPr="00A920A3">
        <w:rPr>
          <w:sz w:val="16"/>
        </w:rPr>
        <w:t>before its debt and inflation crises in the 1970s bought large amounts of U.S. goods and is now potentially</w:t>
      </w:r>
      <w:r w:rsidRPr="00A920A3">
        <w:rPr>
          <w:rStyle w:val="Style11pt"/>
          <w:sz w:val="16"/>
        </w:rPr>
        <w:t xml:space="preserve"> </w:t>
      </w:r>
      <w:r w:rsidRPr="00687035">
        <w:rPr>
          <w:rStyle w:val="StyleStyle411ptChar"/>
          <w:rFonts w:eastAsiaTheme="minorHAnsi"/>
        </w:rPr>
        <w:t>the fastest-growing market for American business</w:t>
      </w:r>
      <w:r w:rsidRPr="00A920A3">
        <w:rPr>
          <w:rStyle w:val="Style11pt"/>
          <w:sz w:val="16"/>
        </w:rPr>
        <w:t xml:space="preserve"> </w:t>
      </w:r>
      <w:r w:rsidRPr="00A920A3">
        <w:rPr>
          <w:sz w:val="16"/>
        </w:rPr>
        <w:t>over the decades to come. In sum,</w:t>
      </w:r>
      <w:r w:rsidRPr="00A920A3">
        <w:rPr>
          <w:rStyle w:val="Style11pt"/>
          <w:sz w:val="16"/>
        </w:rPr>
        <w:t xml:space="preserve"> </w:t>
      </w:r>
      <w:r w:rsidRPr="00155608">
        <w:rPr>
          <w:rStyle w:val="StyleStyle411ptChar"/>
          <w:rFonts w:eastAsiaTheme="minorHAnsi"/>
          <w:highlight w:val="cyan"/>
        </w:rPr>
        <w:t>were Brazil to succeed</w:t>
      </w:r>
      <w:r w:rsidRPr="00687035">
        <w:rPr>
          <w:rStyle w:val="StyleStyle411ptChar"/>
          <w:rFonts w:eastAsiaTheme="minorHAnsi"/>
        </w:rPr>
        <w:t xml:space="preserve"> in stabilizing</w:t>
      </w:r>
      <w:r w:rsidRPr="00A920A3">
        <w:rPr>
          <w:rStyle w:val="Style11pt"/>
          <w:sz w:val="16"/>
        </w:rPr>
        <w:t xml:space="preserve"> </w:t>
      </w:r>
      <w:r w:rsidRPr="00A920A3">
        <w:rPr>
          <w:sz w:val="16"/>
        </w:rPr>
        <w:t xml:space="preserve">over the long term, reducing the massive gap between its rich and poor, further opening its markets, and privatizing often inefficient state-run industries, </w:t>
      </w:r>
      <w:r w:rsidRPr="00155608">
        <w:rPr>
          <w:rStyle w:val="StyleStyle411ptChar"/>
          <w:rFonts w:eastAsiaTheme="minorHAnsi"/>
          <w:highlight w:val="cyan"/>
        </w:rPr>
        <w:t>it could be a</w:t>
      </w:r>
      <w:r w:rsidRPr="00687035">
        <w:rPr>
          <w:rStyle w:val="StyleStyle411ptChar"/>
          <w:rFonts w:eastAsiaTheme="minorHAnsi"/>
        </w:rPr>
        <w:t xml:space="preserve"> powerful engine for the regional economy and a </w:t>
      </w:r>
      <w:r w:rsidRPr="00155608">
        <w:rPr>
          <w:rStyle w:val="Emphasis"/>
          <w:highlight w:val="cyan"/>
        </w:rPr>
        <w:t>stimulus to U.S. prosperity</w:t>
      </w:r>
      <w:r w:rsidRPr="00687035">
        <w:rPr>
          <w:rStyle w:val="StyleStyle411ptChar"/>
          <w:rFonts w:eastAsiaTheme="minorHAnsi"/>
        </w:rPr>
        <w:t xml:space="preserve">. Were it to fail, Americans would feel the </w:t>
      </w:r>
      <w:proofErr w:type="gramStart"/>
      <w:r w:rsidRPr="00687035">
        <w:rPr>
          <w:rStyle w:val="StyleStyle411ptChar"/>
          <w:rFonts w:eastAsiaTheme="minorHAnsi"/>
        </w:rPr>
        <w:t>consequences</w:t>
      </w:r>
      <w:r w:rsidRPr="00A920A3">
        <w:rPr>
          <w:rStyle w:val="Style11pt"/>
          <w:sz w:val="16"/>
        </w:rPr>
        <w:t>.</w:t>
      </w:r>
      <w:proofErr w:type="gramEnd"/>
    </w:p>
    <w:p w14:paraId="151107FD" w14:textId="77777777" w:rsidR="00A003C4" w:rsidRPr="00A003C4" w:rsidRDefault="00A003C4" w:rsidP="00A003C4"/>
    <w:sectPr w:rsidR="00A003C4" w:rsidRPr="00A003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36A84"/>
    <w:rsid w:val="000139A3"/>
    <w:rsid w:val="00036A84"/>
    <w:rsid w:val="00100833"/>
    <w:rsid w:val="00104529"/>
    <w:rsid w:val="00105942"/>
    <w:rsid w:val="00107396"/>
    <w:rsid w:val="00115FE1"/>
    <w:rsid w:val="00144A4C"/>
    <w:rsid w:val="00176AB0"/>
    <w:rsid w:val="00177B7D"/>
    <w:rsid w:val="0018322D"/>
    <w:rsid w:val="001B5776"/>
    <w:rsid w:val="001E527A"/>
    <w:rsid w:val="001F78CE"/>
    <w:rsid w:val="00251FC7"/>
    <w:rsid w:val="002855A7"/>
    <w:rsid w:val="002B146A"/>
    <w:rsid w:val="002B3914"/>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62C1"/>
    <w:rsid w:val="00537BD5"/>
    <w:rsid w:val="00567B26"/>
    <w:rsid w:val="0057268A"/>
    <w:rsid w:val="005D2912"/>
    <w:rsid w:val="006065BD"/>
    <w:rsid w:val="00645FA9"/>
    <w:rsid w:val="00647866"/>
    <w:rsid w:val="00665003"/>
    <w:rsid w:val="006A2AD0"/>
    <w:rsid w:val="006C2375"/>
    <w:rsid w:val="006D4ECC"/>
    <w:rsid w:val="00722258"/>
    <w:rsid w:val="007243E5"/>
    <w:rsid w:val="00763AC8"/>
    <w:rsid w:val="00766EA0"/>
    <w:rsid w:val="007A2226"/>
    <w:rsid w:val="007F3FFD"/>
    <w:rsid w:val="007F5B66"/>
    <w:rsid w:val="00823A1C"/>
    <w:rsid w:val="00845B9D"/>
    <w:rsid w:val="00860984"/>
    <w:rsid w:val="008B3ECB"/>
    <w:rsid w:val="008B4E85"/>
    <w:rsid w:val="008C1B2E"/>
    <w:rsid w:val="0091627E"/>
    <w:rsid w:val="0097032B"/>
    <w:rsid w:val="009D2EAD"/>
    <w:rsid w:val="009D54B2"/>
    <w:rsid w:val="009E1922"/>
    <w:rsid w:val="009F7ED2"/>
    <w:rsid w:val="00A003C4"/>
    <w:rsid w:val="00A93661"/>
    <w:rsid w:val="00A95652"/>
    <w:rsid w:val="00AC0AB8"/>
    <w:rsid w:val="00B33C6D"/>
    <w:rsid w:val="00B4508F"/>
    <w:rsid w:val="00B55AD5"/>
    <w:rsid w:val="00B74EF6"/>
    <w:rsid w:val="00B8057C"/>
    <w:rsid w:val="00BD6238"/>
    <w:rsid w:val="00BF593B"/>
    <w:rsid w:val="00BF773A"/>
    <w:rsid w:val="00BF7E81"/>
    <w:rsid w:val="00C13773"/>
    <w:rsid w:val="00C17CC8"/>
    <w:rsid w:val="00C7694E"/>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79DB"/>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C5F4D"/>
  <w15:chartTrackingRefBased/>
  <w15:docId w15:val="{7586E75F-70AF-4F15-8ED2-CA121CFAE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36A84"/>
    <w:rPr>
      <w:rFonts w:ascii="Calibri" w:hAnsi="Calibri"/>
    </w:rPr>
  </w:style>
  <w:style w:type="paragraph" w:styleId="Heading1">
    <w:name w:val="heading 1"/>
    <w:aliases w:val="Pocket"/>
    <w:basedOn w:val="Normal"/>
    <w:next w:val="Normal"/>
    <w:link w:val="Heading1Char"/>
    <w:qFormat/>
    <w:rsid w:val="00036A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36A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036A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T"/>
    <w:basedOn w:val="Normal"/>
    <w:next w:val="Normal"/>
    <w:link w:val="Heading4Char"/>
    <w:uiPriority w:val="3"/>
    <w:unhideWhenUsed/>
    <w:qFormat/>
    <w:rsid w:val="00036A8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36A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6A84"/>
  </w:style>
  <w:style w:type="character" w:customStyle="1" w:styleId="Heading1Char">
    <w:name w:val="Heading 1 Char"/>
    <w:aliases w:val="Pocket Char"/>
    <w:basedOn w:val="DefaultParagraphFont"/>
    <w:link w:val="Heading1"/>
    <w:rsid w:val="00036A8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36A8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036A8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036A8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036A8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36A84"/>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036A8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
    <w:basedOn w:val="DefaultParagraphFont"/>
    <w:uiPriority w:val="99"/>
    <w:unhideWhenUsed/>
    <w:rsid w:val="00036A84"/>
    <w:rPr>
      <w:color w:val="auto"/>
      <w:u w:val="none"/>
    </w:rPr>
  </w:style>
  <w:style w:type="character" w:styleId="FollowedHyperlink">
    <w:name w:val="FollowedHyperlink"/>
    <w:basedOn w:val="DefaultParagraphFont"/>
    <w:uiPriority w:val="99"/>
    <w:semiHidden/>
    <w:unhideWhenUsed/>
    <w:rsid w:val="00036A84"/>
    <w:rPr>
      <w:color w:val="auto"/>
      <w:u w:val="none"/>
    </w:rPr>
  </w:style>
  <w:style w:type="paragraph" w:customStyle="1" w:styleId="Emphasis1">
    <w:name w:val="Emphasis1"/>
    <w:basedOn w:val="Normal"/>
    <w:link w:val="Emphasis"/>
    <w:uiPriority w:val="7"/>
    <w:qFormat/>
    <w:rsid w:val="00036A84"/>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1pt">
    <w:name w:val="Style 11 pt"/>
    <w:basedOn w:val="DefaultParagraphFont"/>
    <w:rsid w:val="00A003C4"/>
    <w:rPr>
      <w:sz w:val="20"/>
    </w:rPr>
  </w:style>
  <w:style w:type="character" w:customStyle="1" w:styleId="Style11ptUnderline">
    <w:name w:val="Style 11 pt Underline"/>
    <w:rsid w:val="00A003C4"/>
    <w:rPr>
      <w:sz w:val="20"/>
      <w:u w:val="single"/>
    </w:rPr>
  </w:style>
  <w:style w:type="character" w:customStyle="1" w:styleId="Style1Char">
    <w:name w:val="Style1 Char"/>
    <w:rsid w:val="00A003C4"/>
    <w:rPr>
      <w:rFonts w:ascii="Times New Roman" w:eastAsia="SimSun" w:hAnsi="Times New Roman" w:cs="Times New Roman"/>
      <w:sz w:val="20"/>
      <w:szCs w:val="24"/>
      <w:u w:val="single"/>
      <w:lang w:eastAsia="zh-CN"/>
    </w:rPr>
  </w:style>
  <w:style w:type="paragraph" w:customStyle="1" w:styleId="StyleStyle411pt">
    <w:name w:val="Style Style4 + 11 pt"/>
    <w:basedOn w:val="Normal"/>
    <w:link w:val="StyleStyle411ptChar"/>
    <w:rsid w:val="00A003C4"/>
    <w:rPr>
      <w:rFonts w:eastAsia="Times New Roman"/>
      <w:szCs w:val="24"/>
      <w:u w:val="single"/>
    </w:rPr>
  </w:style>
  <w:style w:type="character" w:customStyle="1" w:styleId="StyleStyle411ptChar">
    <w:name w:val="Style Style4 + 11 pt Char"/>
    <w:basedOn w:val="DefaultParagraphFont"/>
    <w:link w:val="StyleStyle411pt"/>
    <w:rsid w:val="00A003C4"/>
    <w:rPr>
      <w:rFonts w:ascii="Calibri" w:eastAsia="Times New Roman" w:hAnsi="Calibri"/>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ebcache.googleusercontent.com/search?q=cache:_CFIdLfq0b0J:https://www.nationalgeographic.com/science/space/reference/space-junk/+&amp;cd=13&amp;hl=en&amp;ct=clnk&amp;gl=us"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5aarushv\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83</TotalTime>
  <Pages>1</Pages>
  <Words>12047</Words>
  <Characters>68674</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25aarushv</dc:creator>
  <cp:keywords>5.1.1</cp:keywords>
  <dc:description/>
  <cp:lastModifiedBy>25AarushVailaya</cp:lastModifiedBy>
  <cp:revision>2</cp:revision>
  <dcterms:created xsi:type="dcterms:W3CDTF">2021-12-18T19:18:00Z</dcterms:created>
  <dcterms:modified xsi:type="dcterms:W3CDTF">2021-12-18T21:05:00Z</dcterms:modified>
</cp:coreProperties>
</file>