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6F1CB" w14:textId="464CC386" w:rsidR="009272CD" w:rsidRDefault="009272CD" w:rsidP="002B5C61">
      <w:pPr>
        <w:pStyle w:val="Heading2"/>
      </w:pPr>
      <w:r>
        <w:t>Disclosure</w:t>
      </w:r>
    </w:p>
    <w:p w14:paraId="09F5D1E3" w14:textId="6208A5A3" w:rsidR="009272CD" w:rsidRDefault="0017689E" w:rsidP="0017689E">
      <w:pPr>
        <w:pStyle w:val="Heading4"/>
      </w:pPr>
      <w:r>
        <w:t xml:space="preserve">C-I: </w:t>
      </w:r>
      <w:r>
        <w:t xml:space="preserve">Negative debaters </w:t>
      </w:r>
      <w:r>
        <w:t>need not</w:t>
      </w:r>
      <w:r>
        <w:t xml:space="preserve"> disclose the </w:t>
      </w:r>
      <w:r>
        <w:rPr>
          <w:u w:val="single"/>
        </w:rPr>
        <w:t>status</w:t>
      </w:r>
      <w:r>
        <w:t xml:space="preserve"> (conditional, dispositional, unconditional) of every advocacy that isn’t the status quo on the 2021-2022 NDCA LD wiki.</w:t>
      </w:r>
    </w:p>
    <w:p w14:paraId="626E96F8" w14:textId="77777777" w:rsidR="008658C9" w:rsidRDefault="008658C9" w:rsidP="008658C9"/>
    <w:p w14:paraId="732E366F" w14:textId="40540003" w:rsidR="008658C9" w:rsidRPr="00A9028A" w:rsidRDefault="008658C9" w:rsidP="00A9028A">
      <w:pPr>
        <w:pStyle w:val="Heading4"/>
      </w:pPr>
      <w:r w:rsidRPr="00A9028A">
        <w:t xml:space="preserve">Offense-  </w:t>
      </w:r>
    </w:p>
    <w:p w14:paraId="4EEB3BA8" w14:textId="70A83C74" w:rsidR="008658C9" w:rsidRPr="00A9028A" w:rsidRDefault="008658C9" w:rsidP="00A9028A">
      <w:pPr>
        <w:pStyle w:val="Heading4"/>
      </w:pPr>
      <w:r>
        <w:t>1</w:t>
      </w:r>
      <w:r w:rsidRPr="00A9028A">
        <w:t xml:space="preserve">] Critical thinking- condo forces strategic 1ar choices to adapt the strategy- goal of debate is to respond to an intellectual challenge- answer the CPs and quit whining- forcing them off blocks and making in-round choices is what makes debate distinct from essay contests </w:t>
      </w:r>
    </w:p>
    <w:p w14:paraId="34A06CD7" w14:textId="33830296" w:rsidR="008658C9" w:rsidRDefault="008658C9" w:rsidP="00A9028A">
      <w:pPr>
        <w:pStyle w:val="Heading4"/>
      </w:pPr>
      <w:r>
        <w:t>2</w:t>
      </w:r>
      <w:r w:rsidRPr="00A9028A">
        <w:t xml:space="preserve">] time skew and </w:t>
      </w:r>
      <w:proofErr w:type="spellStart"/>
      <w:r w:rsidRPr="00A9028A">
        <w:t>strat</w:t>
      </w:r>
      <w:proofErr w:type="spellEnd"/>
      <w:r w:rsidRPr="00A9028A">
        <w:t xml:space="preserve"> skew are their only internal links and are </w:t>
      </w:r>
      <w:proofErr w:type="spellStart"/>
      <w:r w:rsidRPr="00A9028A">
        <w:t>inev</w:t>
      </w:r>
      <w:proofErr w:type="spellEnd"/>
      <w:r w:rsidRPr="00A9028A">
        <w:t xml:space="preserve"> because we’d just read more T shells and DAs instead which are worse because they’re NIBs and offense while the </w:t>
      </w:r>
      <w:proofErr w:type="spellStart"/>
      <w:r w:rsidRPr="00A9028A">
        <w:t>aff</w:t>
      </w:r>
      <w:proofErr w:type="spellEnd"/>
      <w:r w:rsidRPr="00A9028A">
        <w:t xml:space="preserve"> can deal with condo with perms</w:t>
      </w:r>
    </w:p>
    <w:p w14:paraId="44070F4E" w14:textId="7C983C35" w:rsidR="00F25788" w:rsidRPr="00F25788" w:rsidRDefault="00F25788" w:rsidP="00F25788">
      <w:pPr>
        <w:pStyle w:val="Heading4"/>
      </w:pPr>
      <w:r>
        <w:t xml:space="preserve">3] prefer reasonability on </w:t>
      </w:r>
      <w:proofErr w:type="spellStart"/>
      <w:r>
        <w:t>arbitraary</w:t>
      </w:r>
      <w:proofErr w:type="spellEnd"/>
      <w:r>
        <w:t xml:space="preserve"> </w:t>
      </w:r>
      <w:proofErr w:type="spellStart"/>
      <w:r>
        <w:t>interps</w:t>
      </w:r>
      <w:proofErr w:type="spellEnd"/>
      <w:r>
        <w:t xml:space="preserve"> – key to avoid substance </w:t>
      </w:r>
      <w:proofErr w:type="spellStart"/>
      <w:r>
        <w:t>edu</w:t>
      </w:r>
      <w:proofErr w:type="spellEnd"/>
      <w:r>
        <w:t xml:space="preserve"> </w:t>
      </w:r>
      <w:proofErr w:type="spellStart"/>
      <w:r>
        <w:t>crowdout</w:t>
      </w:r>
      <w:proofErr w:type="spellEnd"/>
    </w:p>
    <w:p w14:paraId="00C759C7" w14:textId="7F75BC80" w:rsidR="008658C9" w:rsidRDefault="008658C9" w:rsidP="008658C9"/>
    <w:p w14:paraId="7566AFDE" w14:textId="77777777" w:rsidR="008658C9" w:rsidRPr="008658C9" w:rsidRDefault="008658C9" w:rsidP="008658C9"/>
    <w:p w14:paraId="5EAF68F0" w14:textId="71243660" w:rsidR="002B5C61" w:rsidRDefault="002B5C61" w:rsidP="002B5C61">
      <w:pPr>
        <w:pStyle w:val="Heading2"/>
      </w:pPr>
      <w:r>
        <w:lastRenderedPageBreak/>
        <w:t>NC</w:t>
      </w:r>
    </w:p>
    <w:p w14:paraId="3FB09F14" w14:textId="77777777" w:rsidR="00881DBD" w:rsidRDefault="00881DBD" w:rsidP="00881DBD">
      <w:pPr>
        <w:pStyle w:val="Heading3"/>
      </w:pPr>
      <w:r>
        <w:lastRenderedPageBreak/>
        <w:t>Util</w:t>
      </w:r>
    </w:p>
    <w:p w14:paraId="75D38B78" w14:textId="77777777" w:rsidR="00881DBD" w:rsidRPr="008A282C" w:rsidRDefault="00881DBD" w:rsidP="00881DBD">
      <w:pPr>
        <w:pStyle w:val="Heading4"/>
      </w:pPr>
      <w:r w:rsidRPr="008A282C">
        <w:t xml:space="preserve">1 - Only the consequences of any action should be analyzed because [a] only they are measurable and verifiable [b] only consequences have an intrinsic impact on others such as harm or death. </w:t>
      </w:r>
    </w:p>
    <w:p w14:paraId="4F9A6631" w14:textId="77777777" w:rsidR="00881DBD" w:rsidRPr="008A282C" w:rsidRDefault="00881DBD" w:rsidP="00881DBD">
      <w:pPr>
        <w:pStyle w:val="Heading4"/>
      </w:pPr>
      <w:r w:rsidRPr="008A282C">
        <w:t xml:space="preserve">2 - The goodness of a consequence should be measured through hedonism because [a] everyone can feel the goodness of pleasure and badness of pain in some form [b] all other goods collapse to pleasure – </w:t>
      </w:r>
      <w:proofErr w:type="spellStart"/>
      <w:proofErr w:type="gramStart"/>
      <w:r w:rsidRPr="008A282C">
        <w:t>eg</w:t>
      </w:r>
      <w:proofErr w:type="spellEnd"/>
      <w:proofErr w:type="gramEnd"/>
      <w:r w:rsidRPr="008A282C">
        <w:t xml:space="preserve"> freedom matters because it lets agents pursue their own ends but those ends matter to us because they terminate in some sort of desirable </w:t>
      </w:r>
      <w:proofErr w:type="spellStart"/>
      <w:r w:rsidRPr="008A282C">
        <w:t>pleasur</w:t>
      </w:r>
      <w:proofErr w:type="spellEnd"/>
      <w:r>
        <w:tab/>
      </w:r>
      <w:r w:rsidRPr="008A282C">
        <w:t xml:space="preserve">e. </w:t>
      </w:r>
    </w:p>
    <w:p w14:paraId="714F3958" w14:textId="77777777" w:rsidR="00881DBD" w:rsidRPr="008A282C" w:rsidRDefault="00881DBD" w:rsidP="00881DBD">
      <w:pPr>
        <w:pStyle w:val="Heading4"/>
      </w:pPr>
      <w:r w:rsidRPr="008A282C">
        <w:t>3 - This should be maximized for everyone because [a] it logically follows that we should maximize something good [b] util treats everyone as equal in its decision calculus rather than privileging certain lives [c] privileging certain subsets allows cooption by dominant groups which increases inequity.</w:t>
      </w:r>
    </w:p>
    <w:p w14:paraId="0757D31E" w14:textId="77777777" w:rsidR="00881DBD" w:rsidRPr="008A282C" w:rsidRDefault="00881DBD" w:rsidP="00881DBD">
      <w:pPr>
        <w:pStyle w:val="Heading4"/>
      </w:pPr>
      <w:r w:rsidRPr="008A282C">
        <w:t>Thus, the standard is maximizing expected wellbeing.</w:t>
      </w:r>
    </w:p>
    <w:p w14:paraId="4F4AD9F9" w14:textId="77777777" w:rsidR="00881DBD" w:rsidRPr="008A282C" w:rsidRDefault="00881DBD" w:rsidP="00881DBD">
      <w:pPr>
        <w:pStyle w:val="Heading4"/>
        <w:rPr>
          <w:rFonts w:cstheme="minorHAnsi"/>
        </w:rPr>
      </w:pPr>
      <w:r w:rsidRPr="008A282C">
        <w:rPr>
          <w:rFonts w:cstheme="minorHAnsi"/>
        </w:rPr>
        <w:t>Independently:</w:t>
      </w:r>
    </w:p>
    <w:p w14:paraId="05990884" w14:textId="77777777" w:rsidR="00881DBD" w:rsidRDefault="00881DBD" w:rsidP="00881DBD">
      <w:pPr>
        <w:pStyle w:val="Heading4"/>
      </w:pPr>
      <w:r w:rsidRPr="008A282C">
        <w:rPr>
          <w:rFonts w:cstheme="minorHAnsi"/>
        </w:rPr>
        <w:t>1 –</w:t>
      </w:r>
      <w:r w:rsidRPr="00436996">
        <w:t xml:space="preserve"> </w:t>
      </w:r>
      <w:r>
        <w:t xml:space="preserve">The virtuous agent </w:t>
      </w:r>
      <w:r w:rsidRPr="00062A46">
        <w:rPr>
          <w:u w:val="single"/>
        </w:rPr>
        <w:t>reduces existential risk</w:t>
      </w:r>
      <w:r>
        <w:t xml:space="preserve">! </w:t>
      </w:r>
    </w:p>
    <w:p w14:paraId="5AE8685F" w14:textId="77777777" w:rsidR="00881DBD" w:rsidRDefault="00881DBD" w:rsidP="00881DBD">
      <w:r w:rsidRPr="00934295">
        <w:rPr>
          <w:rStyle w:val="Style13ptBold"/>
        </w:rPr>
        <w:t>Newsome, 10</w:t>
      </w:r>
      <w:r>
        <w:t xml:space="preserve"> [Will Newsome, "Virtue Ethics for Consequentialists", 6-5-2010, </w:t>
      </w:r>
      <w:proofErr w:type="spellStart"/>
      <w:r>
        <w:t>LessWrong</w:t>
      </w:r>
      <w:proofErr w:type="spellEnd"/>
      <w:r>
        <w:t xml:space="preserve">, https://www.lesswrong.com/posts/ZLBtZqsP79Cwioi2b/virtue-ethics-for-consequentialists, accessed 4-19-2019, HKR-LWZ] </w:t>
      </w:r>
    </w:p>
    <w:p w14:paraId="20F8FC19" w14:textId="77777777" w:rsidR="00881DBD" w:rsidRDefault="00881DBD" w:rsidP="00881DBD"/>
    <w:p w14:paraId="0AEC2107" w14:textId="77777777" w:rsidR="00881DBD" w:rsidRDefault="00881DBD" w:rsidP="00881DBD">
      <w:r w:rsidRPr="005F28C8">
        <w:rPr>
          <w:rStyle w:val="StyleUnderline"/>
          <w:rFonts w:eastAsiaTheme="minorHAnsi"/>
          <w:highlight w:val="yellow"/>
        </w:rPr>
        <w:t xml:space="preserve">You can be a virtue ethicist whose </w:t>
      </w:r>
      <w:r w:rsidRPr="005F28C8">
        <w:rPr>
          <w:rStyle w:val="Emphasis"/>
          <w:highlight w:val="yellow"/>
        </w:rPr>
        <w:t>virtue is to do the consequentialist thing</w:t>
      </w:r>
      <w:r w:rsidRPr="00934295">
        <w:rPr>
          <w:rStyle w:val="StyleUnderline"/>
          <w:rFonts w:eastAsiaTheme="minorHAnsi"/>
        </w:rPr>
        <w:t xml:space="preserve"> to do</w:t>
      </w:r>
      <w:r>
        <w:t xml:space="preserve"> (because your deontological morals say that's what is </w:t>
      </w:r>
      <w:r w:rsidRPr="00326F34">
        <w:t xml:space="preserve">right). </w:t>
      </w:r>
      <w:r w:rsidRPr="00326F34">
        <w:rPr>
          <w:rStyle w:val="StyleUnderline"/>
          <w:rFonts w:eastAsiaTheme="minorHAnsi"/>
        </w:rPr>
        <w:t>Consequentialists</w:t>
      </w:r>
      <w:r w:rsidRPr="00326F34">
        <w:t xml:space="preserve">, deontologists, </w:t>
      </w:r>
      <w:r w:rsidRPr="00326F34">
        <w:rPr>
          <w:rStyle w:val="StyleUnderline"/>
          <w:rFonts w:eastAsiaTheme="minorHAnsi"/>
        </w:rPr>
        <w:t xml:space="preserve">and virtue ethicists </w:t>
      </w:r>
      <w:r w:rsidRPr="00326F34">
        <w:rPr>
          <w:rStyle w:val="Emphasis"/>
        </w:rPr>
        <w:t>don't really disagree</w:t>
      </w:r>
      <w:r w:rsidRPr="00326F34">
        <w:rPr>
          <w:rStyle w:val="StyleUnderline"/>
          <w:rFonts w:eastAsiaTheme="minorHAnsi"/>
        </w:rPr>
        <w:t xml:space="preserve"> on any major points</w:t>
      </w:r>
      <w:r w:rsidRPr="00326F34">
        <w:t xml:space="preserve"> in</w:t>
      </w:r>
      <w:r>
        <w:t xml:space="preserve"> </w:t>
      </w:r>
      <w:proofErr w:type="gramStart"/>
      <w:r>
        <w:t>day to day</w:t>
      </w:r>
      <w:proofErr w:type="gramEnd"/>
      <w:r>
        <w:t xml:space="preserve"> life, just in crazy situations like trolley problems. And anyway, </w:t>
      </w:r>
      <w:r w:rsidRPr="00934295">
        <w:rPr>
          <w:rStyle w:val="StyleUnderline"/>
          <w:rFonts w:eastAsiaTheme="minorHAnsi"/>
        </w:rPr>
        <w:t xml:space="preserve">they're all </w:t>
      </w:r>
      <w:proofErr w:type="gramStart"/>
      <w:r w:rsidRPr="00934295">
        <w:rPr>
          <w:rStyle w:val="Emphasis"/>
        </w:rPr>
        <w:t xml:space="preserve">actually </w:t>
      </w:r>
      <w:r w:rsidRPr="005F28C8">
        <w:rPr>
          <w:rStyle w:val="Emphasis"/>
          <w:highlight w:val="yellow"/>
        </w:rPr>
        <w:t>virtue</w:t>
      </w:r>
      <w:proofErr w:type="gramEnd"/>
      <w:r w:rsidRPr="005F28C8">
        <w:rPr>
          <w:rStyle w:val="Emphasis"/>
          <w:highlight w:val="yellow"/>
        </w:rPr>
        <w:t xml:space="preserve"> ethicists</w:t>
      </w:r>
      <w:r w:rsidRPr="00934295">
        <w:rPr>
          <w:rStyle w:val="StyleUnderline"/>
          <w:rFonts w:eastAsiaTheme="minorHAnsi"/>
        </w:rPr>
        <w:t xml:space="preserve">: they're </w:t>
      </w:r>
      <w:r w:rsidRPr="00934295">
        <w:rPr>
          <w:rStyle w:val="Emphasis"/>
        </w:rPr>
        <w:t>trying to do the 'consequentialist'</w:t>
      </w:r>
      <w:r>
        <w:t xml:space="preserve"> or 'deontologist' </w:t>
      </w:r>
      <w:r w:rsidRPr="00934295">
        <w:rPr>
          <w:rStyle w:val="StyleUnderline"/>
          <w:rFonts w:eastAsiaTheme="minorHAnsi"/>
        </w:rPr>
        <w:t>things</w:t>
      </w:r>
      <w:r>
        <w:t xml:space="preserve"> to do, </w:t>
      </w:r>
      <w:r w:rsidRPr="00934295">
        <w:rPr>
          <w:rStyle w:val="StyleUnderline"/>
          <w:rFonts w:eastAsiaTheme="minorHAnsi"/>
        </w:rPr>
        <w:t xml:space="preserve">which happen to </w:t>
      </w:r>
      <w:r w:rsidRPr="00934295">
        <w:rPr>
          <w:rStyle w:val="Emphasis"/>
        </w:rPr>
        <w:t>usually be the same</w:t>
      </w:r>
      <w:r>
        <w:t xml:space="preserve">. </w:t>
      </w:r>
      <w:r w:rsidRPr="00934295">
        <w:rPr>
          <w:rStyle w:val="StyleUnderline"/>
          <w:rFonts w:eastAsiaTheme="minorHAnsi"/>
        </w:rPr>
        <w:t xml:space="preserve">Alicorn's </w:t>
      </w:r>
      <w:r w:rsidRPr="005F28C8">
        <w:rPr>
          <w:rStyle w:val="StyleUnderline"/>
          <w:rFonts w:eastAsiaTheme="minorHAnsi"/>
          <w:highlight w:val="yellow"/>
        </w:rPr>
        <w:t>decided to</w:t>
      </w:r>
      <w:r w:rsidRPr="00934295">
        <w:rPr>
          <w:rStyle w:val="StyleUnderline"/>
          <w:rFonts w:eastAsiaTheme="minorHAnsi"/>
        </w:rPr>
        <w:t xml:space="preserve"> do her best to </w:t>
      </w:r>
      <w:r w:rsidRPr="005F28C8">
        <w:rPr>
          <w:rStyle w:val="Emphasis"/>
          <w:highlight w:val="yellow"/>
        </w:rPr>
        <w:t>reduce existential risk</w:t>
      </w:r>
      <w:r w:rsidRPr="005F28C8">
        <w:rPr>
          <w:rStyle w:val="StyleUnderline"/>
          <w:rFonts w:eastAsiaTheme="minorHAnsi"/>
          <w:highlight w:val="yellow"/>
        </w:rPr>
        <w:t>, and I</w:t>
      </w:r>
      <w:r w:rsidRPr="00934295">
        <w:rPr>
          <w:rStyle w:val="StyleUnderline"/>
          <w:rFonts w:eastAsiaTheme="minorHAnsi"/>
        </w:rPr>
        <w:t xml:space="preserve">, </w:t>
      </w:r>
      <w:r w:rsidRPr="00ED4D1C">
        <w:rPr>
          <w:rStyle w:val="StyleUnderline"/>
          <w:rFonts w:eastAsiaTheme="minorHAnsi"/>
        </w:rPr>
        <w:t>being</w:t>
      </w:r>
      <w:r w:rsidRPr="00934295">
        <w:rPr>
          <w:rStyle w:val="StyleUnderline"/>
          <w:rFonts w:eastAsiaTheme="minorHAnsi"/>
        </w:rPr>
        <w:t xml:space="preserve"> </w:t>
      </w:r>
      <w:r w:rsidRPr="00ED4D1C">
        <w:rPr>
          <w:rStyle w:val="StyleUnderline"/>
          <w:rFonts w:eastAsiaTheme="minorHAnsi"/>
          <w:highlight w:val="yellow"/>
        </w:rPr>
        <w:t>a</w:t>
      </w:r>
      <w:r>
        <w:t xml:space="preserve"> pseudo-</w:t>
      </w:r>
      <w:r w:rsidRPr="005F28C8">
        <w:rPr>
          <w:rStyle w:val="Emphasis"/>
          <w:highlight w:val="yellow"/>
        </w:rPr>
        <w:t>consequentialist</w:t>
      </w:r>
      <w:r w:rsidRPr="00934295">
        <w:rPr>
          <w:rStyle w:val="StyleUnderline"/>
          <w:rFonts w:eastAsiaTheme="minorHAnsi"/>
        </w:rPr>
        <w:t xml:space="preserve">, </w:t>
      </w:r>
      <w:r w:rsidRPr="005F28C8">
        <w:rPr>
          <w:rStyle w:val="StyleUnderline"/>
          <w:rFonts w:eastAsiaTheme="minorHAnsi"/>
          <w:highlight w:val="yellow"/>
        </w:rPr>
        <w:t>have also decided to</w:t>
      </w:r>
      <w:r w:rsidRPr="00934295">
        <w:rPr>
          <w:rStyle w:val="StyleUnderline"/>
          <w:rFonts w:eastAsiaTheme="minorHAnsi"/>
        </w:rPr>
        <w:t xml:space="preserve"> do my best to </w:t>
      </w:r>
      <w:r w:rsidRPr="005F28C8">
        <w:rPr>
          <w:rStyle w:val="Emphasis"/>
          <w:highlight w:val="yellow"/>
        </w:rPr>
        <w:t>reduce existential risk</w:t>
      </w:r>
      <w:r>
        <w:t xml:space="preserve">. </w:t>
      </w:r>
      <w:r w:rsidRPr="00934295">
        <w:rPr>
          <w:rStyle w:val="Emphasis"/>
        </w:rPr>
        <w:t>Virtue ethicists can do these things</w:t>
      </w:r>
      <w:r w:rsidRPr="00934295">
        <w:rPr>
          <w:rStyle w:val="StyleUnderline"/>
          <w:rFonts w:eastAsiaTheme="minorHAnsi"/>
        </w:rPr>
        <w:t xml:space="preserve"> too, but they can </w:t>
      </w:r>
      <w:r w:rsidRPr="00934295">
        <w:rPr>
          <w:rStyle w:val="Emphasis"/>
        </w:rPr>
        <w:t>also abuse the consistency effects</w:t>
      </w:r>
      <w:r>
        <w:t xml:space="preserve"> such actions invariably come with. If you're a virtue ethicist it's easier to </w:t>
      </w:r>
      <w:proofErr w:type="gramStart"/>
      <w:r>
        <w:t>say</w:t>
      </w:r>
      <w:proofErr w:type="gramEnd"/>
      <w:r>
        <w:t xml:space="preserve"> "I'm the type of person who will reply to all of the emails in my inbox and sort them into my GTD system, because organization and contentiousness are virtues" and use this as a way to motivate yourself. </w:t>
      </w:r>
      <w:r w:rsidRPr="00934295">
        <w:rPr>
          <w:rStyle w:val="StyleUnderline"/>
          <w:rFonts w:eastAsiaTheme="minorHAnsi"/>
        </w:rPr>
        <w:t xml:space="preserve">So go ahead and </w:t>
      </w:r>
      <w:r w:rsidRPr="005F28C8">
        <w:rPr>
          <w:rStyle w:val="StyleUnderline"/>
          <w:rFonts w:eastAsiaTheme="minorHAnsi"/>
          <w:highlight w:val="yellow"/>
        </w:rPr>
        <w:t xml:space="preserve">be a virtue ethicist </w:t>
      </w:r>
      <w:r w:rsidRPr="005F28C8">
        <w:rPr>
          <w:rStyle w:val="Emphasis"/>
          <w:highlight w:val="yellow"/>
        </w:rPr>
        <w:t>for the consequences</w:t>
      </w:r>
      <w:r>
        <w:t xml:space="preserve"> (...or a consequentialist because it's deontic). It's not illegal!</w:t>
      </w:r>
    </w:p>
    <w:p w14:paraId="1FBBCA22" w14:textId="654C9E01" w:rsidR="00881DBD" w:rsidRPr="008A282C" w:rsidRDefault="006511CA" w:rsidP="00881DBD">
      <w:pPr>
        <w:pStyle w:val="Heading4"/>
      </w:pPr>
      <w:r>
        <w:t>2</w:t>
      </w:r>
      <w:r w:rsidR="00881DBD">
        <w:t xml:space="preserve"> – </w:t>
      </w:r>
      <w:r w:rsidR="00881DBD" w:rsidRPr="008A282C">
        <w:t>Decades of game theory research proves we should evaluate the framework debate through epistemic modesty – means the veil of ignorance justifies util</w:t>
      </w:r>
    </w:p>
    <w:p w14:paraId="024643DC" w14:textId="77777777" w:rsidR="00881DBD" w:rsidRPr="008A282C" w:rsidRDefault="00881DBD" w:rsidP="00881DBD">
      <w:r w:rsidRPr="008A282C">
        <w:rPr>
          <w:rStyle w:val="Style13ptBold"/>
        </w:rPr>
        <w:t xml:space="preserve">MacAskill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“Our descendants will probably see us as moral monsters. What should we do about that?”, 80000 Hours, 1-19-18, Available Online at </w:t>
      </w:r>
      <w:hyperlink r:id="rId9" w:anchor="top" w:history="1">
        <w:r w:rsidRPr="008A282C">
          <w:rPr>
            <w:rStyle w:val="Hyperlink"/>
          </w:rPr>
          <w:t>https://80000hours.org/podcast/episodes/will-macaskill-moral-philosophy/#top</w:t>
        </w:r>
      </w:hyperlink>
      <w:r w:rsidRPr="008A282C">
        <w:t>, accessed 8-21-18, HKR-AM)</w:t>
      </w:r>
    </w:p>
    <w:p w14:paraId="5CA609AA" w14:textId="77777777" w:rsidR="00881DBD" w:rsidRPr="008A282C" w:rsidRDefault="00881DBD" w:rsidP="00881DBD">
      <w:pPr>
        <w:rPr>
          <w:sz w:val="16"/>
        </w:rPr>
      </w:pPr>
      <w:r w:rsidRPr="008A282C">
        <w:rPr>
          <w:sz w:val="16"/>
        </w:rPr>
        <w:t xml:space="preserve">Will MacAskill: Terrific. </w:t>
      </w:r>
      <w:r w:rsidRPr="008A282C">
        <w:rPr>
          <w:rStyle w:val="StyleUnderline"/>
          <w:rFonts w:eastAsiaTheme="minorHAnsi"/>
        </w:rPr>
        <w:t xml:space="preserve">Introducing the core idea is that </w:t>
      </w:r>
      <w:r w:rsidRPr="008A282C">
        <w:rPr>
          <w:rStyle w:val="StyleUnderline"/>
          <w:rFonts w:eastAsiaTheme="minorHAnsi"/>
          <w:highlight w:val="yellow"/>
        </w:rPr>
        <w:t>we make decisions</w:t>
      </w:r>
      <w:r w:rsidRPr="008A282C">
        <w:rPr>
          <w:rStyle w:val="StyleUnderline"/>
          <w:rFonts w:eastAsiaTheme="minorHAnsi"/>
        </w:rPr>
        <w:t xml:space="preserve"> about </w:t>
      </w:r>
      <w:r w:rsidRPr="008A282C">
        <w:rPr>
          <w:rStyle w:val="StyleUnderline"/>
          <w:rFonts w:eastAsiaTheme="minorHAnsi"/>
          <w:highlight w:val="yellow"/>
        </w:rPr>
        <w:t>under empirical uncertainty all the time.</w:t>
      </w:r>
      <w:r w:rsidRPr="008A282C">
        <w:rPr>
          <w:rStyle w:val="StyleUnderline"/>
          <w:rFonts w:eastAsiaTheme="minorHAnsi"/>
        </w:rPr>
        <w:t xml:space="preserve"> There’s been </w:t>
      </w:r>
      <w:r w:rsidRPr="008A282C">
        <w:rPr>
          <w:rStyle w:val="StyleUnderline"/>
          <w:rFonts w:eastAsiaTheme="minorHAnsi"/>
          <w:highlight w:val="yellow"/>
        </w:rPr>
        <w:t>decades of research</w:t>
      </w:r>
      <w:r w:rsidRPr="008A282C">
        <w:rPr>
          <w:rStyle w:val="StyleUnderline"/>
          <w:rFonts w:eastAsiaTheme="minorHAnsi"/>
        </w:rPr>
        <w:t xml:space="preserve"> on how you ought to make those decisions. The standard view is to </w:t>
      </w:r>
      <w:r w:rsidRPr="008A282C">
        <w:rPr>
          <w:rStyle w:val="StyleUnderline"/>
          <w:rFonts w:eastAsiaTheme="minorHAnsi"/>
          <w:highlight w:val="yellow"/>
        </w:rPr>
        <w:t>use expected utility reasoning</w:t>
      </w:r>
      <w:r w:rsidRPr="008A282C">
        <w:rPr>
          <w:rStyle w:val="StyleUnderline"/>
          <w:rFonts w:eastAsiaTheme="minorHAnsi"/>
        </w:rPr>
        <w:t xml:space="preserve"> or expected value reasoning, which is where you </w:t>
      </w:r>
      <w:r w:rsidRPr="008A282C">
        <w:rPr>
          <w:rStyle w:val="StyleUnderline"/>
          <w:rFonts w:eastAsiaTheme="minorHAnsi"/>
          <w:highlight w:val="yellow"/>
        </w:rPr>
        <w:t>look at the probability of</w:t>
      </w:r>
      <w:r w:rsidRPr="008A282C">
        <w:rPr>
          <w:rStyle w:val="StyleUnderline"/>
          <w:rFonts w:eastAsiaTheme="minorHAnsi"/>
        </w:rPr>
        <w:t xml:space="preserve"> different </w:t>
      </w:r>
      <w:r w:rsidRPr="008A282C">
        <w:rPr>
          <w:rStyle w:val="StyleUnderline"/>
          <w:rFonts w:eastAsiaTheme="minorHAnsi"/>
          <w:highlight w:val="yellow"/>
        </w:rPr>
        <w:t>outcomes and the value it would obtain</w:t>
      </w:r>
      <w:r w:rsidRPr="008A282C">
        <w:rPr>
          <w:rStyle w:val="StyleUnderline"/>
          <w:rFonts w:eastAsiaTheme="minorHAnsi"/>
        </w:rPr>
        <w:t xml:space="preserve">. Given those outcomes, all dependent on which action you choose, then you take the sum </w:t>
      </w:r>
      <w:proofErr w:type="gramStart"/>
      <w:r w:rsidRPr="008A282C">
        <w:rPr>
          <w:rStyle w:val="StyleUnderline"/>
          <w:rFonts w:eastAsiaTheme="minorHAnsi"/>
        </w:rPr>
        <w:t>product</w:t>
      </w:r>
      <w:proofErr w:type="gramEnd"/>
      <w:r w:rsidRPr="008A282C">
        <w:rPr>
          <w:rStyle w:val="StyleUnderline"/>
          <w:rFonts w:eastAsiaTheme="minorHAnsi"/>
        </w:rPr>
        <w:t xml:space="preserve"> and you choose the action with the highest expected value</w:t>
      </w:r>
      <w:r w:rsidRPr="008A282C">
        <w:rPr>
          <w:sz w:val="16"/>
        </w:rPr>
        <w:t>. That sounds all kind of abstract and mathematical, but the core idea is very simple where if I give you a beer you think 99% likely that beer is going to be delicious, give you a little bit happiness. There’s a 1 in 100 chance that it will kill you because I’ve poisoned it. Then it would seem like it’s irrational for you to drink the beer. Even though there’s a 99% chance of a slightly good outcome, there’s a 1 in 100 chance of an extremely bad outcome. In fact, that outcome’s 100 times worse than the pleasure of the beer is good.</w:t>
      </w:r>
    </w:p>
    <w:p w14:paraId="68CDA82F" w14:textId="77777777" w:rsidR="00881DBD" w:rsidRPr="008A282C" w:rsidRDefault="00881DBD" w:rsidP="00881DBD">
      <w:pPr>
        <w:rPr>
          <w:sz w:val="16"/>
        </w:rPr>
      </w:pPr>
      <w:r w:rsidRPr="008A282C">
        <w:rPr>
          <w:sz w:val="16"/>
        </w:rPr>
        <w:t xml:space="preserve">Robert </w:t>
      </w:r>
      <w:proofErr w:type="spellStart"/>
      <w:r w:rsidRPr="008A282C">
        <w:rPr>
          <w:sz w:val="16"/>
        </w:rPr>
        <w:t>Wiblin</w:t>
      </w:r>
      <w:proofErr w:type="spellEnd"/>
      <w:r w:rsidRPr="008A282C">
        <w:rPr>
          <w:sz w:val="16"/>
        </w:rPr>
        <w:t>: Probably more than 100 times. At least.</w:t>
      </w:r>
    </w:p>
    <w:p w14:paraId="34B9F35C" w14:textId="77777777" w:rsidR="00881DBD" w:rsidRPr="008A282C" w:rsidRDefault="00881DBD" w:rsidP="00881DBD">
      <w:pPr>
        <w:rPr>
          <w:sz w:val="16"/>
        </w:rPr>
      </w:pPr>
      <w:r w:rsidRPr="008A282C">
        <w:rPr>
          <w:sz w:val="16"/>
        </w:rPr>
        <w:t xml:space="preserve">Will MacAskill: At least, yeah. That’s all you need. In which case the action with greater expected value is to not drink the beer. </w:t>
      </w:r>
      <w:r w:rsidRPr="008A282C">
        <w:rPr>
          <w:rStyle w:val="StyleUnderline"/>
          <w:rFonts w:eastAsiaTheme="minorHAnsi"/>
        </w:rPr>
        <w:t xml:space="preserve">We think about this under empirical uncertainty all the time. We look at both the probability of different outcomes and how good or bad those outcomes would be. Then, when you look at people’s moral reasoning, it seems like very often people reason in a very different way. I call this the football fan model of </w:t>
      </w:r>
      <w:proofErr w:type="gramStart"/>
      <w:r w:rsidRPr="008A282C">
        <w:rPr>
          <w:rStyle w:val="StyleUnderline"/>
          <w:rFonts w:eastAsiaTheme="minorHAnsi"/>
        </w:rPr>
        <w:t>decision making</w:t>
      </w:r>
      <w:proofErr w:type="gramEnd"/>
      <w:r w:rsidRPr="008A282C">
        <w:rPr>
          <w:rStyle w:val="StyleUnderline"/>
          <w:rFonts w:eastAsiaTheme="minorHAnsi"/>
        </w:rPr>
        <w:t xml:space="preserve"> given model uncertainty. People say, “I’m a libertarian, or I’m a utilitarian, or I’m a </w:t>
      </w:r>
      <w:proofErr w:type="spellStart"/>
      <w:r w:rsidRPr="008A282C">
        <w:rPr>
          <w:rStyle w:val="StyleUnderline"/>
          <w:rFonts w:eastAsiaTheme="minorHAnsi"/>
        </w:rPr>
        <w:t>contractualist</w:t>
      </w:r>
      <w:proofErr w:type="spellEnd"/>
      <w:r w:rsidRPr="008A282C">
        <w:rPr>
          <w:rStyle w:val="StyleUnderline"/>
          <w:rFonts w:eastAsiaTheme="minorHAnsi"/>
        </w:rPr>
        <w:t xml:space="preserve">.” At least, </w:t>
      </w:r>
      <w:r w:rsidRPr="008A282C">
        <w:rPr>
          <w:rStyle w:val="StyleUnderline"/>
          <w:rFonts w:eastAsiaTheme="minorHAnsi"/>
          <w:highlight w:val="yellow"/>
        </w:rPr>
        <w:t>moral philosophers</w:t>
      </w:r>
      <w:r w:rsidRPr="008A282C">
        <w:rPr>
          <w:rStyle w:val="StyleUnderline"/>
          <w:rFonts w:eastAsiaTheme="minorHAnsi"/>
        </w:rPr>
        <w:t xml:space="preserve"> speak this way. Then they just say, “Well, given that, this is what I think I ought to do.” They’re no longer thinking about uncertainty about what matters morally. </w:t>
      </w:r>
      <w:proofErr w:type="gramStart"/>
      <w:r w:rsidRPr="008A282C">
        <w:rPr>
          <w:rStyle w:val="StyleUnderline"/>
          <w:rFonts w:eastAsiaTheme="minorHAnsi"/>
        </w:rPr>
        <w:t>Instead</w:t>
      </w:r>
      <w:proofErr w:type="gramEnd"/>
      <w:r w:rsidRPr="008A282C">
        <w:rPr>
          <w:rStyle w:val="StyleUnderline"/>
          <w:rFonts w:eastAsiaTheme="minorHAnsi"/>
        </w:rPr>
        <w:t xml:space="preserve"> they</w:t>
      </w:r>
      <w:r w:rsidRPr="008A282C">
        <w:rPr>
          <w:rStyle w:val="StyleUnderline"/>
          <w:rFonts w:eastAsiaTheme="minorHAnsi"/>
          <w:highlight w:val="yellow"/>
        </w:rPr>
        <w:t>’re</w:t>
      </w:r>
      <w:r w:rsidRPr="008A282C">
        <w:rPr>
          <w:rStyle w:val="StyleUnderline"/>
          <w:rFonts w:eastAsiaTheme="minorHAnsi"/>
        </w:rPr>
        <w:t xml:space="preserve"> </w:t>
      </w:r>
      <w:r w:rsidRPr="008A282C">
        <w:rPr>
          <w:rStyle w:val="StyleUnderline"/>
          <w:rFonts w:eastAsiaTheme="minorHAnsi"/>
          <w:highlight w:val="yellow"/>
        </w:rPr>
        <w:t>just picking their favorite view and</w:t>
      </w:r>
      <w:r w:rsidRPr="008A282C">
        <w:rPr>
          <w:rStyle w:val="StyleUnderline"/>
          <w:rFonts w:eastAsiaTheme="minorHAnsi"/>
        </w:rPr>
        <w:t xml:space="preserve"> then </w:t>
      </w:r>
      <w:r w:rsidRPr="008A282C">
        <w:rPr>
          <w:rStyle w:val="StyleUnderline"/>
          <w:rFonts w:eastAsiaTheme="minorHAnsi"/>
          <w:highlight w:val="yellow"/>
        </w:rPr>
        <w:t>acting on that assumptio</w:t>
      </w:r>
      <w:r w:rsidRPr="008A282C">
        <w:rPr>
          <w:sz w:val="16"/>
          <w:highlight w:val="yellow"/>
        </w:rPr>
        <w:t>n.</w:t>
      </w:r>
      <w:r w:rsidRPr="008A282C">
        <w:rPr>
          <w:sz w:val="16"/>
        </w:rPr>
        <w:t xml:space="preserve"> That seems irrational given all we’ve learned about how to make decisions under empirical uncertainty. The question I address is: supposing we really do want to take moral uncertainty under account, how should we do that?</w:t>
      </w:r>
    </w:p>
    <w:p w14:paraId="5CB9D38E" w14:textId="77777777" w:rsidR="00881DBD" w:rsidRPr="008A282C" w:rsidRDefault="00881DBD" w:rsidP="00881DBD">
      <w:pPr>
        <w:rPr>
          <w:sz w:val="16"/>
        </w:rPr>
      </w:pPr>
      <w:proofErr w:type="gramStart"/>
      <w:r w:rsidRPr="008A282C">
        <w:rPr>
          <w:sz w:val="16"/>
        </w:rPr>
        <w:t>In particular</w:t>
      </w:r>
      <w:r w:rsidRPr="008A282C">
        <w:rPr>
          <w:rStyle w:val="StyleUnderline"/>
          <w:rFonts w:eastAsiaTheme="minorHAnsi"/>
        </w:rPr>
        <w:t>, it</w:t>
      </w:r>
      <w:proofErr w:type="gramEnd"/>
      <w:r w:rsidRPr="008A282C">
        <w:rPr>
          <w:rStyle w:val="StyleUnderline"/>
          <w:rFonts w:eastAsiaTheme="minorHAnsi"/>
        </w:rPr>
        <w:t xml:space="preserve"> seems like given the obvious analogy with decision making under empirical uncertainty, </w:t>
      </w:r>
      <w:r w:rsidRPr="008A282C">
        <w:rPr>
          <w:rStyle w:val="StyleUnderline"/>
          <w:rFonts w:eastAsiaTheme="minorHAnsi"/>
          <w:highlight w:val="yellow"/>
        </w:rPr>
        <w:t>we should do</w:t>
      </w:r>
      <w:r w:rsidRPr="008A282C">
        <w:rPr>
          <w:rStyle w:val="StyleUnderline"/>
          <w:rFonts w:eastAsiaTheme="minorHAnsi"/>
        </w:rPr>
        <w:t xml:space="preserve"> something like </w:t>
      </w:r>
      <w:r w:rsidRPr="008A282C">
        <w:rPr>
          <w:rStyle w:val="StyleUnderline"/>
          <w:rFonts w:eastAsiaTheme="minorHAnsi"/>
          <w:highlight w:val="yellow"/>
        </w:rPr>
        <w:t>expected value reasoning where we look at a probability that we assign</w:t>
      </w:r>
      <w:r w:rsidRPr="008A282C">
        <w:rPr>
          <w:rStyle w:val="StyleUnderline"/>
          <w:rFonts w:eastAsiaTheme="minorHAnsi"/>
        </w:rPr>
        <w:t xml:space="preserve"> </w:t>
      </w:r>
      <w:r w:rsidRPr="008A282C">
        <w:rPr>
          <w:rStyle w:val="StyleUnderline"/>
          <w:rFonts w:eastAsiaTheme="minorHAnsi"/>
          <w:highlight w:val="yellow"/>
        </w:rPr>
        <w:t>to</w:t>
      </w:r>
      <w:r w:rsidRPr="008A282C">
        <w:rPr>
          <w:rStyle w:val="StyleUnderline"/>
          <w:rFonts w:eastAsiaTheme="minorHAnsi"/>
        </w:rPr>
        <w:t xml:space="preserve"> all sorts of different </w:t>
      </w:r>
      <w:r w:rsidRPr="008A282C">
        <w:rPr>
          <w:rStyle w:val="StyleUnderline"/>
          <w:rFonts w:eastAsiaTheme="minorHAnsi"/>
          <w:highlight w:val="yellow"/>
        </w:rPr>
        <w:t>moral views, and then we look at how good</w:t>
      </w:r>
      <w:r w:rsidRPr="008A282C">
        <w:rPr>
          <w:rStyle w:val="StyleUnderline"/>
          <w:rFonts w:eastAsiaTheme="minorHAnsi"/>
        </w:rPr>
        <w:t xml:space="preserve"> or bad </w:t>
      </w:r>
      <w:r w:rsidRPr="008A282C">
        <w:rPr>
          <w:rStyle w:val="StyleUnderline"/>
          <w:rFonts w:eastAsiaTheme="minorHAnsi"/>
          <w:highlight w:val="yellow"/>
        </w:rPr>
        <w:t>would</w:t>
      </w:r>
      <w:r w:rsidRPr="008A282C">
        <w:rPr>
          <w:rStyle w:val="StyleUnderline"/>
          <w:rFonts w:eastAsiaTheme="minorHAnsi"/>
        </w:rPr>
        <w:t xml:space="preserve"> </w:t>
      </w:r>
      <w:r w:rsidRPr="008A282C">
        <w:rPr>
          <w:rStyle w:val="StyleUnderline"/>
          <w:rFonts w:eastAsiaTheme="minorHAnsi"/>
          <w:highlight w:val="yellow"/>
        </w:rPr>
        <w:t>this action be</w:t>
      </w:r>
      <w:r w:rsidRPr="008A282C">
        <w:rPr>
          <w:rStyle w:val="StyleUnderline"/>
          <w:rFonts w:eastAsiaTheme="minorHAnsi"/>
        </w:rPr>
        <w:t xml:space="preserve"> under all of those different moral views</w:t>
      </w:r>
      <w:r w:rsidRPr="008A282C">
        <w:rPr>
          <w:sz w:val="16"/>
        </w:rPr>
        <w:t>. Then, we take the best compromise among them, which seem to be given by the expected value under those different moral views.</w:t>
      </w:r>
    </w:p>
    <w:p w14:paraId="5FF5E532" w14:textId="77777777" w:rsidR="00881DBD" w:rsidRPr="008A282C" w:rsidRDefault="00881DBD" w:rsidP="00881DBD">
      <w:pPr>
        <w:pStyle w:val="Heading4"/>
      </w:pPr>
      <w:r w:rsidRPr="008A282C">
        <w:t>He continues:</w:t>
      </w:r>
    </w:p>
    <w:p w14:paraId="77669D9B" w14:textId="77777777" w:rsidR="00881DBD" w:rsidRPr="008A282C" w:rsidRDefault="00881DBD" w:rsidP="00881DBD">
      <w:pPr>
        <w:rPr>
          <w:rStyle w:val="StyleUnderline"/>
          <w:rFonts w:eastAsiaTheme="minorHAnsi"/>
        </w:rPr>
      </w:pPr>
      <w:r w:rsidRPr="008A282C">
        <w:rPr>
          <w:sz w:val="16"/>
        </w:rPr>
        <w:t xml:space="preserve">Will MacAskill: The other best 2 I think are, one is </w:t>
      </w:r>
      <w:proofErr w:type="spellStart"/>
      <w:r w:rsidRPr="008A282C">
        <w:rPr>
          <w:sz w:val="16"/>
        </w:rPr>
        <w:t>Harsayni’s</w:t>
      </w:r>
      <w:proofErr w:type="spellEnd"/>
      <w:r w:rsidRPr="008A282C">
        <w:rPr>
          <w:sz w:val="16"/>
        </w:rPr>
        <w:t xml:space="preserve"> Veil of Ignorance argument. The second is the argument that moves from rejecting the notion of personhood. We can go into the first one, </w:t>
      </w:r>
      <w:proofErr w:type="spellStart"/>
      <w:r w:rsidRPr="008A282C">
        <w:rPr>
          <w:rStyle w:val="StyleUnderline"/>
          <w:rFonts w:eastAsiaTheme="minorHAnsi"/>
        </w:rPr>
        <w:t>Harsayni’s</w:t>
      </w:r>
      <w:proofErr w:type="spellEnd"/>
      <w:r w:rsidRPr="008A282C">
        <w:rPr>
          <w:rStyle w:val="StyleUnderline"/>
          <w:rFonts w:eastAsiaTheme="minorHAnsi"/>
        </w:rPr>
        <w:t xml:space="preserve"> Veil of Ignorance.</w:t>
      </w:r>
      <w:r w:rsidRPr="008A282C">
        <w:rPr>
          <w:sz w:val="16"/>
        </w:rPr>
        <w:t xml:space="preserve"> John </w:t>
      </w:r>
      <w:proofErr w:type="spellStart"/>
      <w:r w:rsidRPr="008A282C">
        <w:rPr>
          <w:sz w:val="16"/>
        </w:rPr>
        <w:t>Harsayni</w:t>
      </w:r>
      <w:proofErr w:type="spellEnd"/>
      <w:r w:rsidRPr="008A282C">
        <w:rPr>
          <w:sz w:val="16"/>
        </w:rPr>
        <w:t xml:space="preserve"> was an economist but also a philosopher. He suggested the following thought experiment: </w:t>
      </w:r>
      <w:r w:rsidRPr="008A282C">
        <w:rPr>
          <w:rStyle w:val="StyleUnderline"/>
          <w:rFonts w:eastAsiaTheme="minorHAnsi"/>
          <w:highlight w:val="yellow"/>
        </w:rPr>
        <w:t>Morality’s about being impartial</w:t>
      </w:r>
      <w:r w:rsidRPr="008A282C">
        <w:rPr>
          <w:rStyle w:val="StyleUnderline"/>
          <w:rFonts w:eastAsiaTheme="minorHAnsi"/>
        </w:rPr>
        <w:t xml:space="preserve">. It’s about </w:t>
      </w:r>
      <w:r w:rsidRPr="008A282C">
        <w:rPr>
          <w:rStyle w:val="StyleUnderline"/>
          <w:rFonts w:eastAsiaTheme="minorHAnsi"/>
          <w:highlight w:val="yellow"/>
        </w:rPr>
        <w:t>taking a perspective</w:t>
      </w:r>
      <w:r w:rsidRPr="008A282C">
        <w:rPr>
          <w:rStyle w:val="StyleUnderline"/>
          <w:rFonts w:eastAsiaTheme="minorHAnsi"/>
        </w:rPr>
        <w:t xml:space="preserve"> that’s beyond just your own personal perspective, somehow from the point of view </w:t>
      </w:r>
      <w:r w:rsidRPr="008A282C">
        <w:rPr>
          <w:rStyle w:val="StyleUnderline"/>
          <w:rFonts w:eastAsiaTheme="minorHAnsi"/>
          <w:highlight w:val="yellow"/>
        </w:rPr>
        <w:t>of everyone</w:t>
      </w:r>
      <w:r w:rsidRPr="008A282C">
        <w:rPr>
          <w:rStyle w:val="StyleUnderline"/>
          <w:rFonts w:eastAsiaTheme="minorHAnsi"/>
        </w:rPr>
        <w:t>, or society, or point of view of the universe.</w:t>
      </w:r>
    </w:p>
    <w:p w14:paraId="36B93979" w14:textId="77777777" w:rsidR="00881DBD" w:rsidRPr="008A282C" w:rsidRDefault="00881DBD" w:rsidP="00881DBD">
      <w:pPr>
        <w:rPr>
          <w:sz w:val="16"/>
        </w:rPr>
      </w:pPr>
      <w:r w:rsidRPr="008A282C">
        <w:rPr>
          <w:sz w:val="16"/>
        </w:rPr>
        <w:t>The way he made that more precise is by saying, “</w:t>
      </w:r>
      <w:r w:rsidRPr="008A282C">
        <w:rPr>
          <w:rStyle w:val="StyleUnderline"/>
          <w:rFonts w:eastAsiaTheme="minorHAnsi"/>
          <w:highlight w:val="yellow"/>
        </w:rPr>
        <w:t>Assume you didn’t know who you were going to be in society.</w:t>
      </w:r>
      <w:r w:rsidRPr="008A282C">
        <w:rPr>
          <w:rStyle w:val="StyleUnderline"/>
          <w:rFonts w:eastAsiaTheme="minorHAnsi"/>
        </w:rPr>
        <w:t xml:space="preserve"> Assume </w:t>
      </w:r>
      <w:r w:rsidRPr="008A282C">
        <w:rPr>
          <w:rStyle w:val="StyleUnderline"/>
          <w:rFonts w:eastAsiaTheme="minorHAnsi"/>
          <w:highlight w:val="yellow"/>
        </w:rPr>
        <w:t>you had an equal chance of being anyone</w:t>
      </w:r>
      <w:r w:rsidRPr="008A282C">
        <w:rPr>
          <w:rStyle w:val="StyleUnderline"/>
          <w:rFonts w:eastAsiaTheme="minorHAnsi"/>
        </w:rPr>
        <w:t xml:space="preserve">. Assume, now, that </w:t>
      </w:r>
      <w:r w:rsidRPr="008A282C">
        <w:rPr>
          <w:rStyle w:val="StyleUnderline"/>
          <w:rFonts w:eastAsiaTheme="minorHAnsi"/>
          <w:highlight w:val="yellow"/>
        </w:rPr>
        <w:t>you’re trying to act in a rational self-interested way</w:t>
      </w:r>
      <w:r w:rsidRPr="008A282C">
        <w:rPr>
          <w:rStyle w:val="StyleUnderline"/>
          <w:rFonts w:eastAsiaTheme="minorHAnsi"/>
        </w:rPr>
        <w:t xml:space="preserve">. You’re just trying to do whatever’s best for yourself. </w:t>
      </w:r>
      <w:r w:rsidRPr="008A282C">
        <w:rPr>
          <w:rStyle w:val="StyleUnderline"/>
          <w:rFonts w:eastAsiaTheme="minorHAnsi"/>
          <w:highlight w:val="yellow"/>
        </w:rPr>
        <w:t>How would you structure society</w:t>
      </w:r>
      <w:r w:rsidRPr="008A282C">
        <w:rPr>
          <w:rStyle w:val="StyleUnderline"/>
          <w:rFonts w:eastAsiaTheme="minorHAnsi"/>
        </w:rPr>
        <w:t xml:space="preserve">? What’s the principle that you would use </w:t>
      </w:r>
      <w:proofErr w:type="gramStart"/>
      <w:r w:rsidRPr="008A282C">
        <w:rPr>
          <w:rStyle w:val="StyleUnderline"/>
          <w:rFonts w:eastAsiaTheme="minorHAnsi"/>
        </w:rPr>
        <w:t>in order to</w:t>
      </w:r>
      <w:proofErr w:type="gramEnd"/>
      <w:r w:rsidRPr="008A282C">
        <w:rPr>
          <w:rStyle w:val="StyleUnderline"/>
          <w:rFonts w:eastAsiaTheme="minorHAnsi"/>
        </w:rPr>
        <w:t xml:space="preserve"> decide how people do things as this perspective of the social planner</w:t>
      </w:r>
      <w:r w:rsidRPr="008A282C">
        <w:rPr>
          <w:sz w:val="16"/>
        </w:rPr>
        <w:t xml:space="preserve">.” He proved that </w:t>
      </w:r>
      <w:r w:rsidRPr="008A282C">
        <w:rPr>
          <w:rStyle w:val="StyleUnderline"/>
          <w:rFonts w:eastAsiaTheme="minorHAnsi"/>
          <w:highlight w:val="yellow"/>
        </w:rPr>
        <w:t>if you’re using expected utility theory, which</w:t>
      </w:r>
      <w:r w:rsidRPr="008A282C">
        <w:rPr>
          <w:sz w:val="16"/>
        </w:rPr>
        <w:t xml:space="preserve"> we said in the past </w:t>
      </w:r>
      <w:r w:rsidRPr="008A282C">
        <w:rPr>
          <w:rStyle w:val="StyleUnderline"/>
          <w:rFonts w:eastAsiaTheme="minorHAnsi"/>
        </w:rPr>
        <w:t xml:space="preserve">earlier </w:t>
      </w:r>
      <w:r w:rsidRPr="008A282C">
        <w:rPr>
          <w:rStyle w:val="StyleUnderline"/>
          <w:rFonts w:eastAsiaTheme="minorHAnsi"/>
          <w:highlight w:val="yellow"/>
        </w:rPr>
        <w:t>is</w:t>
      </w:r>
      <w:r w:rsidRPr="008A282C">
        <w:rPr>
          <w:rStyle w:val="StyleUnderline"/>
          <w:rFonts w:eastAsiaTheme="minorHAnsi"/>
        </w:rPr>
        <w:t xml:space="preserve"> </w:t>
      </w:r>
      <w:proofErr w:type="gramStart"/>
      <w:r w:rsidRPr="008A282C">
        <w:rPr>
          <w:rStyle w:val="StyleUnderline"/>
          <w:rFonts w:eastAsiaTheme="minorHAnsi"/>
        </w:rPr>
        <w:t xml:space="preserve">really </w:t>
      </w:r>
      <w:r w:rsidRPr="008A282C">
        <w:rPr>
          <w:rStyle w:val="StyleUnderline"/>
          <w:rFonts w:eastAsiaTheme="minorHAnsi"/>
          <w:highlight w:val="yellow"/>
        </w:rPr>
        <w:t>well</w:t>
      </w:r>
      <w:proofErr w:type="gramEnd"/>
      <w:r w:rsidRPr="008A282C">
        <w:rPr>
          <w:rStyle w:val="StyleUnderline"/>
          <w:rFonts w:eastAsiaTheme="minorHAnsi"/>
          <w:highlight w:val="yellow"/>
        </w:rPr>
        <w:t xml:space="preserve"> justified as</w:t>
      </w:r>
      <w:r w:rsidRPr="008A282C">
        <w:rPr>
          <w:rStyle w:val="StyleUnderline"/>
          <w:rFonts w:eastAsiaTheme="minorHAnsi"/>
        </w:rPr>
        <w:t xml:space="preserve"> a view of </w:t>
      </w:r>
      <w:r w:rsidRPr="008A282C">
        <w:rPr>
          <w:rStyle w:val="StyleUnderline"/>
          <w:rFonts w:eastAsiaTheme="minorHAnsi"/>
          <w:highlight w:val="yellow"/>
        </w:rPr>
        <w:t>how to make decisions under empirical uncertainty</w:t>
      </w:r>
      <w:r w:rsidRPr="008A282C">
        <w:rPr>
          <w:rStyle w:val="StyleUnderline"/>
          <w:rFonts w:eastAsiaTheme="minorHAnsi"/>
        </w:rPr>
        <w:t xml:space="preserve">, and you’re making this decision, the rule </w:t>
      </w:r>
      <w:r w:rsidRPr="008A282C">
        <w:rPr>
          <w:rStyle w:val="StyleUnderline"/>
          <w:rFonts w:eastAsiaTheme="minorHAnsi"/>
          <w:highlight w:val="yellow"/>
        </w:rPr>
        <w:t>you’ll come to</w:t>
      </w:r>
      <w:r w:rsidRPr="008A282C">
        <w:rPr>
          <w:rStyle w:val="StyleUnderline"/>
          <w:rFonts w:eastAsiaTheme="minorHAnsi"/>
        </w:rPr>
        <w:t xml:space="preserve"> is </w:t>
      </w:r>
      <w:r w:rsidRPr="008A282C">
        <w:rPr>
          <w:rStyle w:val="StyleUnderline"/>
          <w:rFonts w:eastAsiaTheme="minorHAnsi"/>
          <w:highlight w:val="yellow"/>
        </w:rPr>
        <w:lastRenderedPageBreak/>
        <w:t>util</w:t>
      </w:r>
      <w:r w:rsidRPr="008A282C">
        <w:rPr>
          <w:rStyle w:val="StyleUnderline"/>
          <w:rFonts w:eastAsiaTheme="minorHAnsi"/>
        </w:rPr>
        <w:t xml:space="preserve">itarianism. </w:t>
      </w:r>
      <w:r w:rsidRPr="008A282C">
        <w:rPr>
          <w:rStyle w:val="StyleUnderline"/>
          <w:rFonts w:eastAsiaTheme="minorHAnsi"/>
          <w:highlight w:val="yellow"/>
        </w:rPr>
        <w:t>You’ll try and maximize the welfare of everyone</w:t>
      </w:r>
      <w:r w:rsidRPr="008A282C">
        <w:rPr>
          <w:rStyle w:val="StyleUnderline"/>
          <w:rFonts w:eastAsiaTheme="minorHAnsi"/>
        </w:rPr>
        <w:t xml:space="preserve">, of </w:t>
      </w:r>
      <w:r w:rsidRPr="008A282C">
        <w:rPr>
          <w:rStyle w:val="StyleUnderline"/>
          <w:rFonts w:eastAsiaTheme="minorHAnsi"/>
          <w:highlight w:val="yellow"/>
        </w:rPr>
        <w:t xml:space="preserve">the </w:t>
      </w:r>
      <w:proofErr w:type="gramStart"/>
      <w:r w:rsidRPr="008A282C">
        <w:rPr>
          <w:rStyle w:val="StyleUnderline"/>
          <w:rFonts w:eastAsiaTheme="minorHAnsi"/>
          <w:highlight w:val="yellow"/>
        </w:rPr>
        <w:t>sum total</w:t>
      </w:r>
      <w:proofErr w:type="gramEnd"/>
      <w:r w:rsidRPr="008A282C">
        <w:rPr>
          <w:rStyle w:val="StyleUnderline"/>
          <w:rFonts w:eastAsiaTheme="minorHAnsi"/>
          <w:highlight w:val="yellow"/>
        </w:rPr>
        <w:t xml:space="preserve"> of welfare in society</w:t>
      </w:r>
      <w:r w:rsidRPr="008A282C">
        <w:rPr>
          <w:sz w:val="16"/>
        </w:rPr>
        <w:t>.</w:t>
      </w:r>
    </w:p>
    <w:p w14:paraId="7ADE9BAA" w14:textId="48E1EA8E" w:rsidR="00881DBD" w:rsidRPr="008A282C" w:rsidRDefault="006511CA" w:rsidP="00881DBD">
      <w:pPr>
        <w:pStyle w:val="Heading4"/>
      </w:pPr>
      <w:r>
        <w:t>3 –</w:t>
      </w:r>
      <w:r w:rsidR="001162B7">
        <w:t xml:space="preserve"> </w:t>
      </w:r>
      <w:r w:rsidR="00881DBD" w:rsidRPr="008A282C">
        <w:t>Impartiality comes first – without it, moral theories would lose their prescriptive force because individuals would not follow them because they do not treat them equally.</w:t>
      </w:r>
    </w:p>
    <w:p w14:paraId="4906B840" w14:textId="77777777" w:rsidR="00881DBD" w:rsidRPr="008A282C" w:rsidRDefault="00881DBD" w:rsidP="00881DBD">
      <w:pPr>
        <w:pStyle w:val="Heading4"/>
      </w:pPr>
    </w:p>
    <w:p w14:paraId="21D753E2" w14:textId="77777777" w:rsidR="00881DBD" w:rsidRPr="0081158C" w:rsidRDefault="00881DBD" w:rsidP="00881DBD">
      <w:pPr>
        <w:pStyle w:val="Heading4"/>
      </w:pPr>
      <w:r>
        <w:t xml:space="preserve">4 – The principle of diminishing marginal utility for happiness ensures that util </w:t>
      </w:r>
      <w:r>
        <w:rPr>
          <w:u w:val="single"/>
        </w:rPr>
        <w:t>safeguards minority rights</w:t>
      </w:r>
    </w:p>
    <w:p w14:paraId="5CB9B667" w14:textId="77777777" w:rsidR="00881DBD" w:rsidRDefault="00881DBD" w:rsidP="00881DBD">
      <w:r w:rsidRPr="009340F7">
        <w:rPr>
          <w:rStyle w:val="Style13ptBold"/>
        </w:rPr>
        <w:t>Mattoo and Subramanian 13</w:t>
      </w:r>
      <w:r>
        <w:t xml:space="preserve"> — (</w:t>
      </w:r>
      <w:proofErr w:type="spellStart"/>
      <w:r>
        <w:t>Aaditya</w:t>
      </w:r>
      <w:proofErr w:type="spellEnd"/>
      <w:r>
        <w:t xml:space="preserve"> Mattoo is the research manager for trade and integration at the World Bank. Arvind Subramanian is a senior fellow at the Center for Global Development and the Peterson Institute for International Economics. “GREENPRINT: A New Approach to Cooperation on Climate Change”, Center for Global Development, 2013, Available Online at </w:t>
      </w:r>
      <w:hyperlink r:id="rId10" w:history="1">
        <w:r w:rsidRPr="009340F7">
          <w:rPr>
            <w:color w:val="0000FF"/>
            <w:u w:val="single"/>
          </w:rPr>
          <w:t>https://www.cgdev.org/sites/default/files/Mattoo_Subramanian_Greenprint.pdf</w:t>
        </w:r>
      </w:hyperlink>
      <w:r>
        <w:t>, accessed 11-9-19, HKR-AM)</w:t>
      </w:r>
    </w:p>
    <w:p w14:paraId="5B977B30" w14:textId="77777777" w:rsidR="00881DBD" w:rsidRPr="0081158C" w:rsidRDefault="00881DBD" w:rsidP="00881DBD">
      <w:pPr>
        <w:rPr>
          <w:sz w:val="16"/>
        </w:rPr>
      </w:pPr>
      <w:r w:rsidRPr="0081158C">
        <w:rPr>
          <w:rStyle w:val="StyleUnderline"/>
          <w:rFonts w:eastAsiaTheme="minorHAnsi"/>
        </w:rPr>
        <w:t xml:space="preserve">“Emissions </w:t>
      </w:r>
      <w:r w:rsidRPr="0081158C">
        <w:rPr>
          <w:rStyle w:val="StyleUnderline"/>
          <w:rFonts w:eastAsiaTheme="minorHAnsi"/>
          <w:highlight w:val="yellow"/>
        </w:rPr>
        <w:t>mitigation</w:t>
      </w:r>
      <w:r w:rsidRPr="0081158C">
        <w:rPr>
          <w:sz w:val="16"/>
        </w:rPr>
        <w:t xml:space="preserve">” refers to actions to reduce emissions. It </w:t>
      </w:r>
      <w:r w:rsidRPr="0081158C">
        <w:rPr>
          <w:rStyle w:val="StyleUnderline"/>
          <w:rFonts w:eastAsiaTheme="minorHAnsi"/>
          <w:highlight w:val="yellow"/>
        </w:rPr>
        <w:t>imposes</w:t>
      </w:r>
      <w:r w:rsidRPr="0081158C">
        <w:rPr>
          <w:rStyle w:val="StyleUnderline"/>
          <w:rFonts w:eastAsiaTheme="minorHAnsi"/>
        </w:rPr>
        <w:t xml:space="preserve"> economic </w:t>
      </w:r>
      <w:r w:rsidRPr="0081158C">
        <w:rPr>
          <w:rStyle w:val="StyleUnderline"/>
          <w:rFonts w:eastAsiaTheme="minorHAnsi"/>
          <w:highlight w:val="yellow"/>
        </w:rPr>
        <w:t>costs</w:t>
      </w:r>
      <w:r w:rsidRPr="0081158C">
        <w:rPr>
          <w:rStyle w:val="StyleUnderline"/>
          <w:rFonts w:eastAsiaTheme="minorHAnsi"/>
        </w:rPr>
        <w:t xml:space="preserve"> on countries that undertake such actions in terms of reduced consumption and growth</w:t>
      </w:r>
      <w:r w:rsidRPr="0081158C">
        <w:rPr>
          <w:sz w:val="16"/>
        </w:rPr>
        <w:t xml:space="preserve">. Most theories of justice would suggest that insofar as costs are imposed, more of them should be borne by those whose incomes are greater. </w:t>
      </w:r>
      <w:r w:rsidRPr="0081158C">
        <w:rPr>
          <w:rStyle w:val="StyleUnderline"/>
          <w:rFonts w:eastAsiaTheme="minorHAnsi"/>
          <w:highlight w:val="yellow"/>
        </w:rPr>
        <w:t>In a utilitarian view, in</w:t>
      </w:r>
      <w:r w:rsidRPr="0081158C">
        <w:rPr>
          <w:rStyle w:val="StyleUnderline"/>
          <w:rFonts w:eastAsiaTheme="minorHAnsi"/>
        </w:rPr>
        <w:t xml:space="preserve"> </w:t>
      </w:r>
      <w:r w:rsidRPr="0081158C">
        <w:rPr>
          <w:rStyle w:val="StyleUnderline"/>
          <w:rFonts w:eastAsiaTheme="minorHAnsi"/>
          <w:highlight w:val="yellow"/>
        </w:rPr>
        <w:t>circumstances of diminishing marginal utilities</w:t>
      </w:r>
      <w:r w:rsidRPr="0081158C">
        <w:rPr>
          <w:rStyle w:val="StyleUnderline"/>
          <w:rFonts w:eastAsiaTheme="minorHAnsi"/>
        </w:rPr>
        <w:t xml:space="preserve">—meaning that </w:t>
      </w:r>
      <w:r w:rsidRPr="0081158C">
        <w:rPr>
          <w:rStyle w:val="StyleUnderline"/>
          <w:rFonts w:eastAsiaTheme="minorHAnsi"/>
          <w:highlight w:val="yellow"/>
        </w:rPr>
        <w:t>an additional unit of consumption and income forgone</w:t>
      </w:r>
      <w:r w:rsidRPr="0081158C">
        <w:rPr>
          <w:rStyle w:val="StyleUnderline"/>
          <w:rFonts w:eastAsiaTheme="minorHAnsi"/>
        </w:rPr>
        <w:t xml:space="preserve"> </w:t>
      </w:r>
      <w:r w:rsidRPr="0081158C">
        <w:rPr>
          <w:rStyle w:val="StyleUnderline"/>
          <w:rFonts w:eastAsiaTheme="minorHAnsi"/>
          <w:highlight w:val="yellow"/>
        </w:rPr>
        <w:t>is</w:t>
      </w:r>
      <w:r w:rsidRPr="0081158C">
        <w:rPr>
          <w:rStyle w:val="StyleUnderline"/>
          <w:rFonts w:eastAsiaTheme="minorHAnsi"/>
        </w:rPr>
        <w:t xml:space="preserve"> </w:t>
      </w:r>
      <w:r w:rsidRPr="0081158C">
        <w:rPr>
          <w:rStyle w:val="StyleUnderline"/>
          <w:rFonts w:eastAsiaTheme="minorHAnsi"/>
          <w:highlight w:val="yellow"/>
        </w:rPr>
        <w:t>more costly for</w:t>
      </w:r>
      <w:r w:rsidRPr="0081158C">
        <w:rPr>
          <w:rStyle w:val="StyleUnderline"/>
          <w:rFonts w:eastAsiaTheme="minorHAnsi"/>
        </w:rPr>
        <w:t xml:space="preserve"> a </w:t>
      </w:r>
      <w:r w:rsidRPr="0081158C">
        <w:rPr>
          <w:rStyle w:val="StyleUnderline"/>
          <w:rFonts w:eastAsiaTheme="minorHAnsi"/>
          <w:highlight w:val="yellow"/>
        </w:rPr>
        <w:t>poor</w:t>
      </w:r>
      <w:r w:rsidRPr="0081158C">
        <w:rPr>
          <w:rStyle w:val="StyleUnderline"/>
          <w:rFonts w:eastAsiaTheme="minorHAnsi"/>
        </w:rPr>
        <w:t xml:space="preserve"> person </w:t>
      </w:r>
      <w:r w:rsidRPr="0081158C">
        <w:rPr>
          <w:rStyle w:val="StyleUnderline"/>
          <w:rFonts w:eastAsiaTheme="minorHAnsi"/>
          <w:highlight w:val="yellow"/>
        </w:rPr>
        <w:t>than</w:t>
      </w:r>
      <w:r w:rsidRPr="0081158C">
        <w:rPr>
          <w:rStyle w:val="StyleUnderline"/>
          <w:rFonts w:eastAsiaTheme="minorHAnsi"/>
        </w:rPr>
        <w:t xml:space="preserve"> a </w:t>
      </w:r>
      <w:r w:rsidRPr="0081158C">
        <w:rPr>
          <w:rStyle w:val="StyleUnderline"/>
          <w:rFonts w:eastAsiaTheme="minorHAnsi"/>
          <w:highlight w:val="yellow"/>
        </w:rPr>
        <w:t>rich</w:t>
      </w:r>
      <w:r w:rsidRPr="0081158C">
        <w:rPr>
          <w:rStyle w:val="StyleUnderline"/>
          <w:rFonts w:eastAsiaTheme="minorHAnsi"/>
        </w:rPr>
        <w:t xml:space="preserve"> one—</w:t>
      </w:r>
      <w:r w:rsidRPr="0081158C">
        <w:rPr>
          <w:rStyle w:val="StyleUnderline"/>
          <w:rFonts w:eastAsiaTheme="minorHAnsi"/>
          <w:highlight w:val="yellow"/>
        </w:rPr>
        <w:t>world welfare will be maximized</w:t>
      </w:r>
      <w:r w:rsidRPr="0081158C">
        <w:rPr>
          <w:rStyle w:val="StyleUnderline"/>
          <w:rFonts w:eastAsiaTheme="minorHAnsi"/>
        </w:rPr>
        <w:t xml:space="preserve">, or at least the loss in world welfare will be </w:t>
      </w:r>
      <w:proofErr w:type="gramStart"/>
      <w:r w:rsidRPr="0081158C">
        <w:rPr>
          <w:rStyle w:val="StyleUnderline"/>
          <w:rFonts w:eastAsiaTheme="minorHAnsi"/>
        </w:rPr>
        <w:t xml:space="preserve">minimized, </w:t>
      </w:r>
      <w:r w:rsidRPr="0081158C">
        <w:rPr>
          <w:rStyle w:val="StyleUnderline"/>
          <w:rFonts w:eastAsiaTheme="minorHAnsi"/>
          <w:highlight w:val="yellow"/>
        </w:rPr>
        <w:t>if</w:t>
      </w:r>
      <w:proofErr w:type="gramEnd"/>
      <w:r w:rsidRPr="0081158C">
        <w:rPr>
          <w:rStyle w:val="StyleUnderline"/>
          <w:rFonts w:eastAsiaTheme="minorHAnsi"/>
          <w:highlight w:val="yellow"/>
        </w:rPr>
        <w:t xml:space="preserve"> those who are poorer incur lower costs</w:t>
      </w:r>
      <w:r w:rsidRPr="0081158C">
        <w:rPr>
          <w:rStyle w:val="StyleUnderline"/>
          <w:rFonts w:eastAsiaTheme="minorHAnsi"/>
        </w:rPr>
        <w:t>.</w:t>
      </w:r>
      <w:r w:rsidRPr="0081158C">
        <w:rPr>
          <w:sz w:val="16"/>
        </w:rPr>
        <w:t xml:space="preserve"> A Rawlsian perspective (based on the views of the </w:t>
      </w:r>
      <w:proofErr w:type="spellStart"/>
      <w:r w:rsidRPr="0081158C">
        <w:rPr>
          <w:sz w:val="16"/>
        </w:rPr>
        <w:t>politica</w:t>
      </w:r>
      <w:proofErr w:type="spellEnd"/>
      <w:r>
        <w:rPr>
          <w:sz w:val="16"/>
        </w:rPr>
        <w:t xml:space="preserve"> </w:t>
      </w:r>
      <w:r>
        <w:rPr>
          <w:sz w:val="16"/>
        </w:rPr>
        <w:tab/>
      </w:r>
      <w:r w:rsidRPr="0081158C">
        <w:rPr>
          <w:sz w:val="16"/>
        </w:rPr>
        <w:t xml:space="preserve">l philosopher John Rawls) would, of course, be even more strongly redistributive. In terms of a carbon budget, therefore, </w:t>
      </w:r>
      <w:r w:rsidRPr="0081158C">
        <w:rPr>
          <w:rStyle w:val="StyleUnderline"/>
          <w:rFonts w:eastAsiaTheme="minorHAnsi"/>
        </w:rPr>
        <w:t>most ethical perspectives would require future allocations to be inversely related to the ability (or, alternately, capacity) to pay for emissions reductions</w:t>
      </w:r>
      <w:r w:rsidRPr="0081158C">
        <w:rPr>
          <w:sz w:val="16"/>
        </w:rPr>
        <w:t>. This approach is also embedded in the Kyoto Protocol and reflected in the principle of common but differentiated responsibilities.</w:t>
      </w:r>
    </w:p>
    <w:p w14:paraId="5D5DBE3F" w14:textId="77777777" w:rsidR="00881DBD" w:rsidRPr="008A282C" w:rsidRDefault="00881DBD" w:rsidP="00881DBD">
      <w:pPr>
        <w:pStyle w:val="Heading4"/>
      </w:pPr>
      <w:r>
        <w:t xml:space="preserve">5 - </w:t>
      </w:r>
      <w:r w:rsidRPr="008A282C">
        <w:t>Reductionism implies util specifically – alternative theories break down</w:t>
      </w:r>
    </w:p>
    <w:p w14:paraId="7058609C" w14:textId="77777777" w:rsidR="00881DBD" w:rsidRPr="008A282C" w:rsidRDefault="00881DBD" w:rsidP="00881DBD">
      <w:r w:rsidRPr="008A282C">
        <w:rPr>
          <w:rStyle w:val="Style13ptBold"/>
        </w:rPr>
        <w:t xml:space="preserve">MacAskill and </w:t>
      </w:r>
      <w:proofErr w:type="spellStart"/>
      <w:r w:rsidRPr="008A282C">
        <w:rPr>
          <w:rStyle w:val="Style13ptBold"/>
        </w:rPr>
        <w:t>Wilbin</w:t>
      </w:r>
      <w:proofErr w:type="spellEnd"/>
      <w:r w:rsidRPr="008A282C">
        <w:rPr>
          <w:rStyle w:val="Style13ptBold"/>
        </w:rPr>
        <w:t xml:space="preserve">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1" w:anchor="top" w:history="1">
        <w:r w:rsidRPr="008A282C">
          <w:rPr>
            <w:rStyle w:val="Hyperlink"/>
          </w:rPr>
          <w:t>https://80000hours.org/podcast/episodes/will-macaskill-moral-philosophy/#top</w:t>
        </w:r>
      </w:hyperlink>
      <w:r w:rsidRPr="008A282C">
        <w:t>, accessed 8-26-18, HKR-AM)</w:t>
      </w:r>
    </w:p>
    <w:p w14:paraId="097F25D4" w14:textId="77777777" w:rsidR="00881DBD" w:rsidRPr="008A282C" w:rsidRDefault="00881DBD" w:rsidP="00881DBD">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w:t>
      </w:r>
      <w:proofErr w:type="gramStart"/>
      <w:r w:rsidRPr="008A282C">
        <w:rPr>
          <w:rStyle w:val="StyleUnderline"/>
          <w:rFonts w:eastAsiaTheme="minorHAnsi"/>
        </w:rPr>
        <w:t xml:space="preserve">completely </w:t>
      </w:r>
      <w:r w:rsidRPr="008A282C">
        <w:rPr>
          <w:rStyle w:val="StyleUnderline"/>
          <w:rFonts w:eastAsiaTheme="minorHAnsi"/>
          <w:highlight w:val="yellow"/>
        </w:rPr>
        <w:t>destroyed</w:t>
      </w:r>
      <w:proofErr w:type="gramEnd"/>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t>
      </w:r>
      <w:proofErr w:type="spellStart"/>
      <w:r w:rsidRPr="008A282C">
        <w:rPr>
          <w:sz w:val="16"/>
        </w:rPr>
        <w:t>Wiblin</w:t>
      </w:r>
      <w:proofErr w:type="spellEnd"/>
      <w:r w:rsidRPr="008A282C">
        <w:rPr>
          <w:sz w:val="16"/>
        </w:rPr>
        <w:t xml:space="preserve">: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 xml:space="preserve">take </w:t>
      </w:r>
      <w:r w:rsidRPr="008A282C">
        <w:rPr>
          <w:rStyle w:val="StyleUnderline"/>
          <w:rFonts w:eastAsiaTheme="minorHAnsi"/>
          <w:highlight w:val="yellow"/>
        </w:rPr>
        <w:lastRenderedPageBreak/>
        <w:t>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t>
      </w:r>
      <w:proofErr w:type="spellStart"/>
      <w:r w:rsidRPr="008A282C">
        <w:rPr>
          <w:sz w:val="16"/>
        </w:rPr>
        <w:t>Wiblin</w:t>
      </w:r>
      <w:proofErr w:type="spellEnd"/>
      <w:r w:rsidRPr="008A282C">
        <w:rPr>
          <w:sz w:val="16"/>
        </w:rPr>
        <w:t xml:space="preserve">: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w:t>
      </w:r>
      <w:proofErr w:type="gramStart"/>
      <w:r w:rsidRPr="008A282C">
        <w:rPr>
          <w:sz w:val="16"/>
        </w:rPr>
        <w:t>really fundamental</w:t>
      </w:r>
      <w:proofErr w:type="gramEnd"/>
      <w:r w:rsidRPr="008A282C">
        <w:rPr>
          <w:sz w:val="16"/>
        </w:rPr>
        <w:t xml:space="preserve"> about me. Who’s the me? </w:t>
      </w:r>
      <w:proofErr w:type="gramStart"/>
      <w:r w:rsidRPr="008A282C">
        <w:rPr>
          <w:rStyle w:val="StyleUnderline"/>
          <w:rFonts w:eastAsiaTheme="minorHAnsi"/>
        </w:rPr>
        <w:t>There’s</w:t>
      </w:r>
      <w:proofErr w:type="gramEnd"/>
      <w:r w:rsidRPr="008A282C">
        <w:rPr>
          <w:rStyle w:val="StyleUnderline"/>
          <w:rFonts w:eastAsiaTheme="minorHAnsi"/>
        </w:rPr>
        <w:t xml:space="preserve">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Any argument you give for saying it’s the youngest sibling would also give an argument to the oldest sibling. That can’t 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w:t>
      </w:r>
      <w:proofErr w:type="gramStart"/>
      <w:r w:rsidRPr="008A282C">
        <w:rPr>
          <w:sz w:val="16"/>
        </w:rPr>
        <w:t>around?</w:t>
      </w:r>
      <w:proofErr w:type="gramEnd"/>
      <w:r w:rsidRPr="008A282C">
        <w:rPr>
          <w:sz w:val="16"/>
        </w:rPr>
        <w:t xml:space="preserve">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imagine the case where you’re in a car crash and your brain just gets transplanted to one person. Then you would think, well, we continue. I was in this terrible car crash, I woke up with a different body, but it’s still me. I still have all the same memories.</w:t>
      </w:r>
      <w:r w:rsidRPr="008A282C">
        <w:rPr>
          <w:sz w:val="16"/>
        </w:rPr>
        <w:t xml:space="preserve"> But, </w:t>
      </w:r>
      <w:r w:rsidRPr="008A282C">
        <w:rPr>
          <w:rStyle w:val="StyleUnderline"/>
          <w:rFonts w:eastAsiaTheme="minorHAnsi"/>
        </w:rPr>
        <w:t xml:space="preserve">if it’s the case that I can survive in the case of my brain being transplanted into one other person, </w:t>
      </w:r>
      <w:proofErr w:type="gramStart"/>
      <w:r w:rsidRPr="008A282C">
        <w:rPr>
          <w:rStyle w:val="StyleUnderline"/>
          <w:rFonts w:eastAsiaTheme="minorHAnsi"/>
        </w:rPr>
        <w:t>surely</w:t>
      </w:r>
      <w:proofErr w:type="gramEnd"/>
      <w:r w:rsidRPr="008A282C">
        <w:rPr>
          <w:rStyle w:val="StyleUnderline"/>
          <w:rFonts w:eastAsiaTheme="minorHAnsi"/>
        </w:rPr>
        <w:t xml:space="preserve"> I can survive if my brain is transplanted into 2 people</w:t>
      </w:r>
      <w:r w:rsidRPr="008A282C">
        <w:rPr>
          <w:sz w:val="16"/>
        </w:rPr>
        <w:t xml:space="preserve">. It would seem weird that a double win, double success, is </w:t>
      </w:r>
      <w:proofErr w:type="gramStart"/>
      <w:r w:rsidRPr="008A282C">
        <w:rPr>
          <w:sz w:val="16"/>
        </w:rPr>
        <w:t>actually a</w:t>
      </w:r>
      <w:proofErr w:type="gramEnd"/>
      <w:r w:rsidRPr="008A282C">
        <w:rPr>
          <w:sz w:val="16"/>
        </w:rPr>
        <w:t xml:space="preserve">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w:t>
      </w:r>
      <w:proofErr w:type="gramStart"/>
      <w:r w:rsidRPr="008A282C">
        <w:rPr>
          <w:rStyle w:val="StyleUnderline"/>
          <w:rFonts w:eastAsiaTheme="minorHAnsi"/>
        </w:rPr>
        <w:t>actually shows</w:t>
      </w:r>
      <w:proofErr w:type="gramEnd"/>
      <w:r w:rsidRPr="008A282C">
        <w:rPr>
          <w:rStyle w:val="StyleUnderline"/>
          <w:rFonts w:eastAsiaTheme="minorHAnsi"/>
        </w:rPr>
        <w:t xml:space="preserve">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two, are there now two? Which one is really the French Socialist party? This is just a </w:t>
      </w:r>
      <w:proofErr w:type="gramStart"/>
      <w:r w:rsidRPr="008A282C">
        <w:rPr>
          <w:sz w:val="16"/>
        </w:rPr>
        <w:t>meaningless questions</w:t>
      </w:r>
      <w:proofErr w:type="gramEnd"/>
      <w:r w:rsidRPr="008A282C">
        <w:rPr>
          <w:sz w:val="16"/>
        </w:rPr>
        <w:t xml:space="preserve">. Robert </w:t>
      </w:r>
      <w:proofErr w:type="spellStart"/>
      <w:r w:rsidRPr="008A282C">
        <w:rPr>
          <w:sz w:val="16"/>
        </w:rPr>
        <w:t>Wiblin</w:t>
      </w:r>
      <w:proofErr w:type="spellEnd"/>
      <w:r w:rsidRPr="008A282C">
        <w:rPr>
          <w:sz w:val="16"/>
        </w:rPr>
        <w:t xml:space="preserve">: What’s </w:t>
      </w:r>
      <w:proofErr w:type="gramStart"/>
      <w:r w:rsidRPr="008A282C">
        <w:rPr>
          <w:sz w:val="16"/>
        </w:rPr>
        <w:t>actually going</w:t>
      </w:r>
      <w:proofErr w:type="gramEnd"/>
      <w:r w:rsidRPr="008A282C">
        <w:rPr>
          <w:sz w:val="16"/>
        </w:rPr>
        <w:t xml:space="preserve"> on is that there are different parties, and some of them are more similar than others. Will MacAskill: Exactly. That’s right. But, </w:t>
      </w:r>
      <w:r w:rsidRPr="008A282C">
        <w:rPr>
          <w:rStyle w:val="StyleUnderline"/>
          <w:rFonts w:eastAsiaTheme="minorHAnsi"/>
          <w:highlight w:val="yellow"/>
        </w:rPr>
        <w:t>once you</w:t>
      </w:r>
      <w:r w:rsidRPr="008A282C">
        <w:rPr>
          <w:rStyle w:val="StyleUnderline"/>
          <w:rFonts w:eastAsiaTheme="minorHAnsi"/>
        </w:rPr>
        <w:t xml:space="preserve"> reject this idea that there’s any </w:t>
      </w:r>
      <w:r w:rsidRPr="008A282C">
        <w:rPr>
          <w:rStyle w:val="StyleUnderline"/>
          <w:rFonts w:eastAsiaTheme="minorHAnsi"/>
          <w:highlight w:val="yellow"/>
        </w:rPr>
        <w:t>fundamental moral difference between persons</w:t>
      </w:r>
      <w:r w:rsidRPr="008A282C">
        <w:rPr>
          <w:rStyle w:val="StyleUnderline"/>
          <w:rFonts w:eastAsiaTheme="minorHAnsi"/>
        </w:rPr>
        <w:t xml:space="preserve">, then the fact that </w:t>
      </w:r>
      <w:r w:rsidRPr="008A282C">
        <w:rPr>
          <w:rStyle w:val="StyleUnderline"/>
          <w:rFonts w:eastAsiaTheme="minorHAnsi"/>
          <w:highlight w:val="yellow"/>
        </w:rPr>
        <w:t>it’s</w:t>
      </w:r>
      <w:r w:rsidRPr="008A282C">
        <w:rPr>
          <w:rStyle w:val="StyleUnderline"/>
          <w:rFonts w:eastAsiaTheme="minorHAnsi"/>
        </w:rPr>
        <w:t xml:space="preserve"> </w:t>
      </w:r>
      <w:r w:rsidRPr="008A282C">
        <w:rPr>
          <w:rStyle w:val="StyleUnderline"/>
          <w:rFonts w:eastAsiaTheme="minorHAnsi"/>
          <w:highlight w:val="yellow"/>
        </w:rPr>
        <w:t>permissible</w:t>
      </w:r>
      <w:r w:rsidRPr="008A282C">
        <w:rPr>
          <w:rStyle w:val="StyleUnderline"/>
          <w:rFonts w:eastAsiaTheme="minorHAnsi"/>
        </w:rPr>
        <w:t xml:space="preserve"> for me </w:t>
      </w:r>
      <w:r w:rsidRPr="008A282C">
        <w:rPr>
          <w:rStyle w:val="StyleUnderline"/>
          <w:rFonts w:eastAsiaTheme="minorHAnsi"/>
          <w:highlight w:val="yellow"/>
        </w:rPr>
        <w:t>to make a trade off</w:t>
      </w:r>
      <w:r w:rsidRPr="008A282C">
        <w:rPr>
          <w:rStyle w:val="StyleUnderline"/>
          <w:rFonts w:eastAsiaTheme="minorHAnsi"/>
        </w:rPr>
        <w:t xml:space="preserve"> where I inflict harm on myself now, or benefit myself now </w:t>
      </w:r>
      <w:proofErr w:type="gramStart"/>
      <w:r w:rsidRPr="008A282C">
        <w:rPr>
          <w:rStyle w:val="StyleUnderline"/>
          <w:rFonts w:eastAsiaTheme="minorHAnsi"/>
        </w:rPr>
        <w:t>in order to</w:t>
      </w:r>
      <w:proofErr w:type="gramEnd"/>
      <w:r w:rsidRPr="008A282C">
        <w:rPr>
          <w:rStyle w:val="StyleUnderline"/>
          <w:rFonts w:eastAsiaTheme="minorHAnsi"/>
        </w:rPr>
        <w:t xml:space="preserve"> perhaps harm</w:t>
      </w:r>
      <w:r w:rsidRPr="008A282C">
        <w:rPr>
          <w:sz w:val="16"/>
        </w:rPr>
        <w:t xml:space="preserve"> Will age 70… Let’s suppose that that’s </w:t>
      </w:r>
      <w:proofErr w:type="gramStart"/>
      <w:r w:rsidRPr="008A282C">
        <w:rPr>
          <w:sz w:val="16"/>
        </w:rPr>
        <w:t>actually good</w:t>
      </w:r>
      <w:proofErr w:type="gramEnd"/>
      <w:r w:rsidRPr="008A282C">
        <w:rPr>
          <w:sz w:val="16"/>
        </w:rPr>
        <w:t xml:space="preserve"> for me overall. Well, </w:t>
      </w:r>
      <w:r w:rsidRPr="008A282C">
        <w:rPr>
          <w:rStyle w:val="StyleUnderline"/>
          <w:rFonts w:eastAsiaTheme="minorHAnsi"/>
        </w:rPr>
        <w:t xml:space="preserve">I should make just the same </w:t>
      </w:r>
      <w:proofErr w:type="spellStart"/>
      <w:r w:rsidRPr="008A282C">
        <w:rPr>
          <w:rStyle w:val="StyleUnderline"/>
          <w:rFonts w:eastAsiaTheme="minorHAnsi"/>
        </w:rPr>
        <w:t>trade offs</w:t>
      </w:r>
      <w:proofErr w:type="spellEnd"/>
      <w:r w:rsidRPr="008A282C">
        <w:rPr>
          <w:rStyle w:val="StyleUnderline"/>
          <w:rFonts w:eastAsiaTheme="minorHAnsi"/>
        </w:rPr>
        <w:t xml:space="preserve"> within my own life as I make across lives. It would be okay to harm one person to benefit others. If you grant that</w:t>
      </w:r>
      <w:r w:rsidRPr="008A282C">
        <w:rPr>
          <w:sz w:val="16"/>
        </w:rPr>
        <w:t xml:space="preserve">, </w:t>
      </w:r>
      <w:r w:rsidRPr="008A282C">
        <w:rPr>
          <w:rStyle w:val="StyleUnderline"/>
          <w:rFonts w:eastAsiaTheme="minorHAnsi"/>
        </w:rPr>
        <w:t xml:space="preserve">then, </w:t>
      </w:r>
      <w:r w:rsidRPr="008A282C">
        <w:rPr>
          <w:rStyle w:val="StyleUnderline"/>
          <w:rFonts w:eastAsiaTheme="minorHAnsi"/>
          <w:highlight w:val="yellow"/>
        </w:rPr>
        <w:t>you end up with</w:t>
      </w:r>
      <w:r w:rsidRPr="008A282C">
        <w:rPr>
          <w:sz w:val="16"/>
        </w:rPr>
        <w:t xml:space="preserve"> something that’s starting to look pretty </w:t>
      </w:r>
      <w:proofErr w:type="gramStart"/>
      <w:r w:rsidRPr="008A282C">
        <w:rPr>
          <w:sz w:val="16"/>
        </w:rPr>
        <w:t>similar to</w:t>
      </w:r>
      <w:proofErr w:type="gramEnd"/>
      <w:r w:rsidRPr="008A282C">
        <w:rPr>
          <w:sz w:val="16"/>
        </w:rPr>
        <w:t xml:space="preserve"> </w:t>
      </w:r>
      <w:r w:rsidRPr="008A282C">
        <w:rPr>
          <w:rStyle w:val="StyleUnderline"/>
          <w:rFonts w:eastAsiaTheme="minorHAnsi"/>
          <w:highlight w:val="yellow"/>
        </w:rPr>
        <w:t>util</w:t>
      </w:r>
      <w:r w:rsidRPr="008A282C">
        <w:rPr>
          <w:rStyle w:val="StyleUnderline"/>
          <w:rFonts w:eastAsiaTheme="minorHAnsi"/>
        </w:rPr>
        <w:t>itarianism</w:t>
      </w:r>
      <w:r w:rsidRPr="008A282C">
        <w:rPr>
          <w:sz w:val="16"/>
        </w:rPr>
        <w:t xml:space="preserve">. Robert </w:t>
      </w:r>
      <w:proofErr w:type="spellStart"/>
      <w:r w:rsidRPr="008A282C">
        <w:rPr>
          <w:sz w:val="16"/>
        </w:rPr>
        <w:t>Wiblin</w:t>
      </w:r>
      <w:proofErr w:type="spellEnd"/>
      <w:r w:rsidRPr="008A282C">
        <w:rPr>
          <w:sz w:val="16"/>
        </w:rPr>
        <w:t xml:space="preserve">: Okay, </w:t>
      </w:r>
      <w:r w:rsidRPr="008A282C">
        <w:rPr>
          <w:rStyle w:val="StyleUnderline"/>
          <w:rFonts w:eastAsiaTheme="minorHAnsi"/>
        </w:rPr>
        <w:t>so</w:t>
      </w:r>
      <w:r w:rsidRPr="008A282C">
        <w:rPr>
          <w:sz w:val="16"/>
        </w:rPr>
        <w:t xml:space="preserve"> the basic idea is </w:t>
      </w:r>
      <w:r w:rsidRPr="008A282C">
        <w:rPr>
          <w:rStyle w:val="StyleUnderline"/>
          <w:rFonts w:eastAsiaTheme="minorHAnsi"/>
        </w:rPr>
        <w:t xml:space="preserve">we have strong reasons to think that </w:t>
      </w:r>
      <w:r w:rsidRPr="008A282C">
        <w:rPr>
          <w:rStyle w:val="StyleUnderline"/>
          <w:rFonts w:eastAsiaTheme="minorHAnsi"/>
          <w:highlight w:val="yellow"/>
        </w:rPr>
        <w:t>identity</w:t>
      </w:r>
      <w:r w:rsidRPr="008A282C">
        <w:rPr>
          <w:rStyle w:val="StyleUnderline"/>
          <w:rFonts w:eastAsiaTheme="minorHAnsi"/>
        </w:rPr>
        <w:t xml:space="preserve"> doesn’t exist in the way that we instinctively think it does, that in fact it</w:t>
      </w:r>
      <w:r w:rsidRPr="008A282C">
        <w:rPr>
          <w:rStyle w:val="StyleUnderline"/>
          <w:rFonts w:eastAsiaTheme="minorHAnsi"/>
          <w:highlight w:val="yellow"/>
        </w:rPr>
        <w:t>’s</w:t>
      </w:r>
      <w:r w:rsidRPr="008A282C">
        <w:rPr>
          <w:rStyle w:val="StyleUnderline"/>
          <w:rFonts w:eastAsiaTheme="minorHAnsi"/>
        </w:rPr>
        <w:t xml:space="preserve"> </w:t>
      </w:r>
      <w:r w:rsidRPr="008A282C">
        <w:rPr>
          <w:rStyle w:val="StyleUnderline"/>
          <w:rFonts w:eastAsiaTheme="minorHAnsi"/>
          <w:highlight w:val="yellow"/>
        </w:rPr>
        <w:t>just a continuum</w:t>
      </w:r>
      <w:r w:rsidRPr="008A282C">
        <w:rPr>
          <w:sz w:val="16"/>
        </w:rPr>
        <w:t xml:space="preserve">. Will MacAskill: Mm-hmm (affirmative). Robert </w:t>
      </w:r>
      <w:proofErr w:type="spellStart"/>
      <w:r w:rsidRPr="008A282C">
        <w:rPr>
          <w:sz w:val="16"/>
        </w:rPr>
        <w:t>Wiblin</w:t>
      </w:r>
      <w:proofErr w:type="spellEnd"/>
      <w:r w:rsidRPr="008A282C">
        <w:rPr>
          <w:sz w:val="16"/>
        </w:rPr>
        <w:t xml:space="preserve">: </w:t>
      </w:r>
      <w:r w:rsidRPr="008A282C">
        <w:rPr>
          <w:rStyle w:val="StyleUnderline"/>
          <w:rFonts w:eastAsiaTheme="minorHAnsi"/>
          <w:highlight w:val="yellow"/>
        </w:rPr>
        <w:t>This</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exactly </w:t>
      </w:r>
      <w:r w:rsidRPr="008A282C">
        <w:rPr>
          <w:rStyle w:val="StyleUnderline"/>
          <w:rFonts w:eastAsiaTheme="minorHAnsi"/>
          <w:highlight w:val="yellow"/>
        </w:rPr>
        <w:t>what</w:t>
      </w:r>
      <w:r w:rsidRPr="008A282C">
        <w:rPr>
          <w:rStyle w:val="StyleUnderline"/>
          <w:rFonts w:eastAsiaTheme="minorHAnsi"/>
        </w:rPr>
        <w:t xml:space="preserve"> </w:t>
      </w:r>
      <w:r w:rsidRPr="008A282C">
        <w:rPr>
          <w:rStyle w:val="StyleUnderline"/>
          <w:rFonts w:eastAsiaTheme="minorHAnsi"/>
          <w:highlight w:val="yellow"/>
        </w:rPr>
        <w:t>util</w:t>
      </w:r>
      <w:r w:rsidRPr="008A282C">
        <w:rPr>
          <w:rStyle w:val="StyleUnderline"/>
          <w:rFonts w:eastAsiaTheme="minorHAnsi"/>
        </w:rPr>
        <w:t xml:space="preserve">itarianism always </w:t>
      </w:r>
      <w:r w:rsidRPr="008A282C">
        <w:rPr>
          <w:rStyle w:val="StyleUnderline"/>
          <w:rFonts w:eastAsiaTheme="minorHAnsi"/>
          <w:highlight w:val="yellow"/>
        </w:rPr>
        <w:t>thought</w:t>
      </w:r>
      <w:r w:rsidRPr="008A282C">
        <w:rPr>
          <w:rStyle w:val="StyleUnderline"/>
          <w:rFonts w:eastAsiaTheme="minorHAnsi"/>
        </w:rPr>
        <w:t xml:space="preserve"> and was acting as though it was true</w:t>
      </w:r>
      <w:r w:rsidRPr="008A282C">
        <w:rPr>
          <w:sz w:val="16"/>
        </w:rPr>
        <w:t xml:space="preserve">. Will MacAskill: Yes. Robert </w:t>
      </w:r>
      <w:proofErr w:type="spellStart"/>
      <w:r w:rsidRPr="008A282C">
        <w:rPr>
          <w:sz w:val="16"/>
        </w:rPr>
        <w:t>Wiblin</w:t>
      </w:r>
      <w:proofErr w:type="spellEnd"/>
      <w:r w:rsidRPr="008A282C">
        <w:rPr>
          <w:sz w:val="16"/>
        </w:rPr>
        <w:t xml:space="preserve">: </w:t>
      </w:r>
      <w:r w:rsidRPr="008A282C">
        <w:rPr>
          <w:rStyle w:val="StyleUnderline"/>
          <w:rFonts w:eastAsiaTheme="minorHAnsi"/>
        </w:rPr>
        <w:t xml:space="preserve">But </w:t>
      </w:r>
      <w:r w:rsidRPr="008A282C">
        <w:rPr>
          <w:rStyle w:val="StyleUnderline"/>
          <w:rFonts w:eastAsiaTheme="minorHAnsi"/>
          <w:highlight w:val="yellow"/>
        </w:rPr>
        <w:t>for deont</w:t>
      </w:r>
      <w:r w:rsidRPr="008A282C">
        <w:rPr>
          <w:rStyle w:val="StyleUnderline"/>
          <w:rFonts w:eastAsiaTheme="minorHAnsi"/>
        </w:rPr>
        <w:t xml:space="preserve">ological theories </w:t>
      </w:r>
      <w:r w:rsidRPr="008A282C">
        <w:rPr>
          <w:rStyle w:val="StyleUnderline"/>
          <w:rFonts w:eastAsiaTheme="minorHAnsi"/>
          <w:highlight w:val="yellow"/>
        </w:rPr>
        <w:t>or virtue ethics</w:t>
      </w:r>
      <w:r w:rsidRPr="008A282C">
        <w:rPr>
          <w:rStyle w:val="StyleUnderline"/>
          <w:rFonts w:eastAsiaTheme="minorHAnsi"/>
        </w:rPr>
        <w:t xml:space="preserve"> theories, </w:t>
      </w:r>
      <w:r w:rsidRPr="008A282C">
        <w:rPr>
          <w:rStyle w:val="StyleUnderline"/>
          <w:rFonts w:eastAsiaTheme="minorHAnsi"/>
          <w:highlight w:val="yellow"/>
        </w:rPr>
        <w:t>they</w:t>
      </w:r>
      <w:r w:rsidRPr="008A282C">
        <w:rPr>
          <w:rStyle w:val="StyleUnderline"/>
          <w:rFonts w:eastAsiaTheme="minorHAnsi"/>
        </w:rPr>
        <w:t xml:space="preserve"> really </w:t>
      </w:r>
      <w:r w:rsidRPr="008A282C">
        <w:rPr>
          <w:rStyle w:val="StyleUnderline"/>
          <w:rFonts w:eastAsiaTheme="minorHAnsi"/>
          <w:highlight w:val="yellow"/>
        </w:rPr>
        <w:t>need</w:t>
      </w:r>
      <w:r w:rsidRPr="008A282C">
        <w:rPr>
          <w:rStyle w:val="StyleUnderline"/>
          <w:rFonts w:eastAsiaTheme="minorHAnsi"/>
        </w:rPr>
        <w:t xml:space="preserve"> </w:t>
      </w:r>
      <w:r w:rsidRPr="008A282C">
        <w:rPr>
          <w:rStyle w:val="StyleUnderline"/>
          <w:rFonts w:eastAsiaTheme="minorHAnsi"/>
          <w:highlight w:val="yellow"/>
        </w:rPr>
        <w:t>a sense of identity and personhood to make sense</w:t>
      </w:r>
      <w:r w:rsidRPr="008A282C">
        <w:rPr>
          <w:rStyle w:val="StyleUnderline"/>
          <w:rFonts w:eastAsiaTheme="minorHAnsi"/>
        </w:rPr>
        <w:t xml:space="preserve"> to begin with.</w:t>
      </w:r>
    </w:p>
    <w:p w14:paraId="30F8D398" w14:textId="0320DB61" w:rsidR="002B5C61" w:rsidRPr="002B5C61" w:rsidRDefault="00881DBD" w:rsidP="00881DBD">
      <w:pPr>
        <w:pStyle w:val="Heading4"/>
      </w:pPr>
      <w:r>
        <w:t xml:space="preserve">6 – </w:t>
      </w:r>
      <w:r w:rsidRPr="008A282C">
        <w:t>only it can explain degrees of wrongness- it is worse to kill thousands than to lie to a friend- either ethical theories cannot explain comparative badness, or it collapses</w:t>
      </w:r>
    </w:p>
    <w:p w14:paraId="45240874" w14:textId="4C51FB8E" w:rsidR="00E42E4C" w:rsidRDefault="007707B1" w:rsidP="007707B1">
      <w:pPr>
        <w:pStyle w:val="Heading1"/>
      </w:pPr>
      <w:r>
        <w:lastRenderedPageBreak/>
        <w:t>Case</w:t>
      </w:r>
    </w:p>
    <w:p w14:paraId="002C4F3B" w14:textId="036EBF8E" w:rsidR="007A09E9" w:rsidRDefault="007A09E9" w:rsidP="007A09E9">
      <w:pPr>
        <w:pStyle w:val="Heading2"/>
      </w:pPr>
      <w:r>
        <w:lastRenderedPageBreak/>
        <w:t>Framing</w:t>
      </w:r>
    </w:p>
    <w:p w14:paraId="2E9C1898" w14:textId="77777777" w:rsidR="007F63BD" w:rsidRDefault="007F63BD" w:rsidP="007F63BD">
      <w:pPr>
        <w:pStyle w:val="Heading4"/>
      </w:pPr>
      <w:r>
        <w:t xml:space="preserve">1 – Reject permissibility and presumption triggers – </w:t>
      </w:r>
    </w:p>
    <w:p w14:paraId="3568559D" w14:textId="77777777" w:rsidR="007F63BD" w:rsidRPr="003961F5" w:rsidRDefault="007F63BD" w:rsidP="007F63BD">
      <w:pPr>
        <w:pStyle w:val="Heading4"/>
      </w:pPr>
      <w:r>
        <w:t xml:space="preserve">a] they mean actions like rape, genocide, slavery, and saying the n word are allowed and can’t be morally condemned – that’s something you should reject on face, </w:t>
      </w:r>
      <w:r>
        <w:rPr>
          <w:u w:val="single"/>
        </w:rPr>
        <w:t>especially</w:t>
      </w:r>
      <w:r>
        <w:t xml:space="preserve"> in an educational space for </w:t>
      </w:r>
      <w:r>
        <w:rPr>
          <w:u w:val="single"/>
        </w:rPr>
        <w:t>high schoolers.</w:t>
      </w:r>
      <w:r>
        <w:t xml:space="preserve"> Also </w:t>
      </w:r>
      <w:r>
        <w:rPr>
          <w:u w:val="single"/>
        </w:rPr>
        <w:t>disproves skep</w:t>
      </w:r>
      <w:r>
        <w:t xml:space="preserve"> because it contradicts </w:t>
      </w:r>
      <w:r>
        <w:rPr>
          <w:u w:val="single"/>
        </w:rPr>
        <w:t>basic intuitions</w:t>
      </w:r>
      <w:r>
        <w:t xml:space="preserve"> </w:t>
      </w:r>
      <w:r w:rsidRPr="003961F5">
        <w:rPr>
          <w:b w:val="0"/>
        </w:rPr>
        <w:t xml:space="preserve">– reason to </w:t>
      </w:r>
      <w:r w:rsidRPr="003961F5">
        <w:rPr>
          <w:b w:val="0"/>
          <w:u w:val="single"/>
        </w:rPr>
        <w:t>throw out the theory</w:t>
      </w:r>
      <w:r w:rsidRPr="003961F5">
        <w:rPr>
          <w:b w:val="0"/>
        </w:rPr>
        <w:t xml:space="preserve"> like real philosophers do</w:t>
      </w:r>
    </w:p>
    <w:p w14:paraId="7EA92C11" w14:textId="77777777" w:rsidR="007F63BD" w:rsidRPr="0098332C" w:rsidRDefault="007F63BD" w:rsidP="007F63BD">
      <w:pPr>
        <w:pStyle w:val="Heading4"/>
      </w:pPr>
      <w:r>
        <w:t xml:space="preserve">B] they’re </w:t>
      </w:r>
      <w:r>
        <w:rPr>
          <w:u w:val="single"/>
        </w:rPr>
        <w:t>functionally NIBs</w:t>
      </w:r>
      <w:r>
        <w:t xml:space="preserve"> that we </w:t>
      </w:r>
      <w:proofErr w:type="gramStart"/>
      <w:r>
        <w:t>have to</w:t>
      </w:r>
      <w:proofErr w:type="gramEnd"/>
      <w:r>
        <w:t xml:space="preserve"> answer or lose but can’t win on – reject for fairness</w:t>
      </w:r>
    </w:p>
    <w:p w14:paraId="3B0C85AE" w14:textId="77777777" w:rsidR="007F63BD" w:rsidRDefault="007F63BD" w:rsidP="007F63BD">
      <w:pPr>
        <w:pStyle w:val="Heading4"/>
      </w:pPr>
      <w:r>
        <w:t xml:space="preserve">2 – Permissibility/Presumption flows neg – it means the </w:t>
      </w:r>
      <w:proofErr w:type="spellStart"/>
      <w:r>
        <w:t>aff</w:t>
      </w:r>
      <w:proofErr w:type="spellEnd"/>
      <w:r>
        <w:t xml:space="preserve"> hasn’t met their burden of proof so you should default neg, which outweighs on burdens which are most intrinsic to debate itself and come first before other silly justifications</w:t>
      </w:r>
    </w:p>
    <w:p w14:paraId="6A7147A3" w14:textId="77777777" w:rsidR="007F63BD" w:rsidRDefault="007F63BD" w:rsidP="007F63BD"/>
    <w:p w14:paraId="16D639D8" w14:textId="77777777" w:rsidR="007F63BD" w:rsidRDefault="007F63BD" w:rsidP="007F63BD">
      <w:r>
        <w:t>Off their standards—</w:t>
      </w:r>
    </w:p>
    <w:p w14:paraId="3375D016" w14:textId="77777777" w:rsidR="007F63BD" w:rsidRDefault="007F63BD" w:rsidP="007F63BD">
      <w:pPr>
        <w:widowControl w:val="0"/>
        <w:numPr>
          <w:ilvl w:val="0"/>
          <w:numId w:val="12"/>
        </w:numPr>
        <w:spacing w:after="0" w:line="240" w:lineRule="auto"/>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6B7695E0" w14:textId="591A1764" w:rsidR="007F63BD" w:rsidRPr="00325063" w:rsidRDefault="007F63BD" w:rsidP="003C1840">
      <w:pPr>
        <w:widowControl w:val="0"/>
        <w:spacing w:after="0" w:line="240" w:lineRule="auto"/>
        <w:rPr>
          <w:bCs/>
          <w:sz w:val="26"/>
          <w:szCs w:val="26"/>
        </w:rPr>
      </w:pPr>
      <w:r>
        <w:rPr>
          <w:bCs/>
          <w:sz w:val="26"/>
          <w:szCs w:val="26"/>
        </w:rPr>
        <w:t xml:space="preserve">we can start at axiomatic principles – </w:t>
      </w:r>
      <w:r w:rsidR="003C1840">
        <w:rPr>
          <w:bCs/>
          <w:sz w:val="26"/>
          <w:szCs w:val="26"/>
        </w:rPr>
        <w:t xml:space="preserve">if you don’t understand this, don’t vote on </w:t>
      </w:r>
    </w:p>
    <w:p w14:paraId="3F6095F4" w14:textId="77777777" w:rsidR="007F63BD" w:rsidRDefault="007F63BD" w:rsidP="007F63BD">
      <w:pPr>
        <w:widowControl w:val="0"/>
        <w:numPr>
          <w:ilvl w:val="0"/>
          <w:numId w:val="12"/>
        </w:numPr>
        <w:spacing w:after="0" w:line="240" w:lineRule="auto"/>
        <w:rPr>
          <w:b/>
          <w:sz w:val="26"/>
          <w:szCs w:val="26"/>
        </w:rPr>
      </w:pPr>
      <w:r>
        <w:rPr>
          <w:b/>
          <w:sz w:val="26"/>
          <w:szCs w:val="26"/>
        </w:rPr>
        <w:t xml:space="preserve">Intuition - we naturally believe statements true </w:t>
      </w:r>
      <w:proofErr w:type="gramStart"/>
      <w:r>
        <w:rPr>
          <w:b/>
          <w:sz w:val="26"/>
          <w:szCs w:val="26"/>
        </w:rPr>
        <w:t>e.g.</w:t>
      </w:r>
      <w:proofErr w:type="gramEnd"/>
      <w:r>
        <w:rPr>
          <w:b/>
          <w:sz w:val="26"/>
          <w:szCs w:val="26"/>
        </w:rPr>
        <w:t xml:space="preserve"> if I told you my name is </w:t>
      </w:r>
      <w:proofErr w:type="spellStart"/>
      <w:r>
        <w:rPr>
          <w:b/>
          <w:sz w:val="26"/>
          <w:szCs w:val="26"/>
        </w:rPr>
        <w:t>Shrey</w:t>
      </w:r>
      <w:proofErr w:type="spellEnd"/>
      <w:r>
        <w:rPr>
          <w:b/>
          <w:sz w:val="26"/>
          <w:szCs w:val="26"/>
        </w:rPr>
        <w:t>, you’d believe me</w:t>
      </w:r>
    </w:p>
    <w:p w14:paraId="77659AE9" w14:textId="77777777" w:rsidR="007F63BD" w:rsidRDefault="007F63BD" w:rsidP="007F63BD">
      <w:r>
        <w:t>Debate is different – this is adversarial contestation</w:t>
      </w:r>
    </w:p>
    <w:p w14:paraId="6403F9E6" w14:textId="54D67196" w:rsidR="00D00319" w:rsidRDefault="00D00319" w:rsidP="00D00319">
      <w:pPr>
        <w:pStyle w:val="Heading2"/>
      </w:pPr>
      <w:r>
        <w:lastRenderedPageBreak/>
        <w:t>Case Proper</w:t>
      </w:r>
    </w:p>
    <w:p w14:paraId="76549BF5" w14:textId="77777777" w:rsidR="00D00319" w:rsidRDefault="00D00319" w:rsidP="00D00319">
      <w:pPr>
        <w:pStyle w:val="Heading3"/>
      </w:pPr>
      <w:r>
        <w:lastRenderedPageBreak/>
        <w:t xml:space="preserve">NC Stuff </w:t>
      </w:r>
    </w:p>
    <w:p w14:paraId="26EFF161" w14:textId="77777777" w:rsidR="00D00319" w:rsidRDefault="00D00319" w:rsidP="00D00319">
      <w:pPr>
        <w:pStyle w:val="Heading4"/>
        <w:spacing w:before="30" w:line="235" w:lineRule="atLeast"/>
        <w:rPr>
          <w:rFonts w:ascii="Times New Roman" w:hAnsi="Times New Roman" w:cs="Times New Roman"/>
        </w:rPr>
      </w:pPr>
      <w:r>
        <w:t xml:space="preserve">Space colonization solves extinction and is a filter for all other risks – their own author! </w:t>
      </w:r>
    </w:p>
    <w:p w14:paraId="5E0BD4F4" w14:textId="77777777" w:rsidR="00D00319" w:rsidRDefault="00D00319" w:rsidP="00D00319">
      <w:pPr>
        <w:spacing w:after="120" w:line="235" w:lineRule="atLeast"/>
      </w:pPr>
      <w:r>
        <w:rPr>
          <w:b/>
          <w:bCs/>
          <w:sz w:val="26"/>
          <w:szCs w:val="26"/>
        </w:rPr>
        <w:t>Torres 16</w:t>
      </w:r>
      <w:r>
        <w:t xml:space="preserve"> – PhD Candidate @ Rice (Phil, “Top Three Strategies for Avoiding an Existential Risk,” Institute for Ethics and Emerging Technologies, https://ieet.org/index.php/IEET2/print/11654)</w:t>
      </w:r>
    </w:p>
    <w:p w14:paraId="06F56FC2" w14:textId="77777777" w:rsidR="00D00319" w:rsidRDefault="00D00319" w:rsidP="00D00319">
      <w:pPr>
        <w:spacing w:line="235" w:lineRule="atLeast"/>
      </w:pPr>
      <w:r>
        <w:t xml:space="preserve">(3) </w:t>
      </w:r>
      <w:r>
        <w:rPr>
          <w:u w:val="single"/>
          <w:shd w:val="clear" w:color="auto" w:fill="00FFFF"/>
        </w:rPr>
        <w:t>Space colonization</w:t>
      </w:r>
      <w:r>
        <w:t xml:space="preserve">. I would argue that this </w:t>
      </w:r>
      <w:r>
        <w:rPr>
          <w:u w:val="single"/>
          <w:shd w:val="clear" w:color="auto" w:fill="00FFFF"/>
        </w:rPr>
        <w:t>offers</w:t>
      </w:r>
      <w:r>
        <w:t xml:space="preserve"> perhaps </w:t>
      </w:r>
      <w:r>
        <w:rPr>
          <w:u w:val="single"/>
        </w:rPr>
        <w:t>the</w:t>
      </w:r>
      <w:r>
        <w:t xml:space="preserve"> </w:t>
      </w:r>
      <w:r>
        <w:rPr>
          <w:b/>
          <w:bCs/>
          <w:u w:val="single"/>
          <w:shd w:val="clear" w:color="auto" w:fill="00FFFF"/>
        </w:rPr>
        <w:t>most practicable strategy</w:t>
      </w:r>
      <w:r>
        <w:t xml:space="preserve"> </w:t>
      </w:r>
      <w:r>
        <w:rPr>
          <w:u w:val="single"/>
          <w:shd w:val="clear" w:color="auto" w:fill="00FFFF"/>
        </w:rPr>
        <w:t>for avoiding</w:t>
      </w:r>
      <w:r>
        <w:t xml:space="preserve"> </w:t>
      </w:r>
      <w:r>
        <w:rPr>
          <w:u w:val="single"/>
        </w:rPr>
        <w:t>an</w:t>
      </w:r>
      <w:r>
        <w:t xml:space="preserve"> </w:t>
      </w:r>
      <w:r>
        <w:rPr>
          <w:u w:val="single"/>
          <w:shd w:val="clear" w:color="auto" w:fill="00FFFF"/>
        </w:rPr>
        <w:t>existential catastrophe</w:t>
      </w:r>
      <w:r>
        <w:t xml:space="preserve">, all things considered. It requires neither the invention of a superintelligence nor the sort of radical cognitive enhancements discussed above. The idea is simple: the </w:t>
      </w:r>
      <w:r>
        <w:rPr>
          <w:u w:val="single"/>
          <w:shd w:val="clear" w:color="auto" w:fill="00FFFF"/>
        </w:rPr>
        <w:t>wider we spread out</w:t>
      </w:r>
      <w:r>
        <w:t xml:space="preserve"> </w:t>
      </w:r>
      <w:r>
        <w:rPr>
          <w:u w:val="single"/>
          <w:shd w:val="clear" w:color="auto" w:fill="00FFFF"/>
        </w:rPr>
        <w:t>in the world</w:t>
      </w:r>
      <w:r>
        <w:rPr>
          <w:u w:val="single"/>
        </w:rPr>
        <w:t>, the</w:t>
      </w:r>
      <w:r>
        <w:t xml:space="preserve"> </w:t>
      </w:r>
      <w:r>
        <w:rPr>
          <w:u w:val="single"/>
          <w:shd w:val="clear" w:color="auto" w:fill="00FFFF"/>
        </w:rPr>
        <w:t>less chance</w:t>
      </w:r>
      <w:r>
        <w:t xml:space="preserve"> </w:t>
      </w:r>
      <w:r>
        <w:rPr>
          <w:u w:val="single"/>
        </w:rPr>
        <w:t>there is that</w:t>
      </w:r>
      <w:r>
        <w:t xml:space="preserve"> </w:t>
      </w:r>
      <w:r>
        <w:rPr>
          <w:u w:val="single"/>
          <w:shd w:val="clear" w:color="auto" w:fill="00FFFF"/>
        </w:rPr>
        <w:t>a single event</w:t>
      </w:r>
      <w:r>
        <w:t xml:space="preserve"> </w:t>
      </w:r>
      <w:r>
        <w:rPr>
          <w:u w:val="single"/>
          <w:shd w:val="clear" w:color="auto" w:fill="00FFFF"/>
        </w:rPr>
        <w:t>will have</w:t>
      </w:r>
      <w:r>
        <w:t xml:space="preserve"> </w:t>
      </w:r>
      <w:r>
        <w:rPr>
          <w:u w:val="single"/>
          <w:shd w:val="clear" w:color="auto" w:fill="00FFFF"/>
        </w:rPr>
        <w:t>worldwide consequences</w:t>
      </w:r>
      <w:r>
        <w:t xml:space="preserve">. </w:t>
      </w:r>
      <w:r>
        <w:rPr>
          <w:u w:val="single"/>
        </w:rPr>
        <w:t>A</w:t>
      </w:r>
      <w:r>
        <w:t xml:space="preserve"> </w:t>
      </w:r>
      <w:r>
        <w:rPr>
          <w:u w:val="single"/>
          <w:shd w:val="clear" w:color="auto" w:fill="00FFFF"/>
        </w:rPr>
        <w:t>collapse of the</w:t>
      </w:r>
      <w:r>
        <w:t xml:space="preserve"> </w:t>
      </w:r>
      <w:r>
        <w:rPr>
          <w:u w:val="single"/>
        </w:rPr>
        <w:t>global</w:t>
      </w:r>
      <w:r>
        <w:t xml:space="preserve"> </w:t>
      </w:r>
      <w:r>
        <w:rPr>
          <w:u w:val="single"/>
          <w:shd w:val="clear" w:color="auto" w:fill="00FFFF"/>
        </w:rPr>
        <w:t>ecosystem</w:t>
      </w:r>
      <w:r>
        <w:t xml:space="preserve"> </w:t>
      </w:r>
      <w:r>
        <w:rPr>
          <w:u w:val="single"/>
        </w:rPr>
        <w:t>on Earth</w:t>
      </w:r>
      <w:r>
        <w:t xml:space="preserve"> </w:t>
      </w:r>
      <w:r>
        <w:rPr>
          <w:u w:val="single"/>
          <w:shd w:val="clear" w:color="auto" w:fill="00FFFF"/>
        </w:rPr>
        <w:t>wo</w:t>
      </w:r>
      <w:r>
        <w:rPr>
          <w:u w:val="single"/>
        </w:rPr>
        <w:t>uldn’t affect</w:t>
      </w:r>
      <w:r>
        <w:t xml:space="preserve"> </w:t>
      </w:r>
      <w:r>
        <w:rPr>
          <w:u w:val="single"/>
          <w:shd w:val="clear" w:color="auto" w:fill="00FFFF"/>
        </w:rPr>
        <w:t>colonies on Mars</w:t>
      </w:r>
      <w:r>
        <w:rPr>
          <w:u w:val="single"/>
        </w:rPr>
        <w:t>, nor would a grey goo disaster on</w:t>
      </w:r>
      <w:r>
        <w:t xml:space="preserve"> (say) </w:t>
      </w:r>
      <w:r>
        <w:rPr>
          <w:u w:val="single"/>
        </w:rPr>
        <w:t>Gliese 667</w:t>
      </w:r>
      <w:r>
        <w:t xml:space="preserve"> Cc </w:t>
      </w:r>
      <w:r>
        <w:rPr>
          <w:u w:val="single"/>
        </w:rPr>
        <w:t>affect those living on</w:t>
      </w:r>
      <w:r>
        <w:t xml:space="preserve"> spaceship </w:t>
      </w:r>
      <w:r>
        <w:rPr>
          <w:u w:val="single"/>
        </w:rPr>
        <w:t>Earth</w:t>
      </w:r>
      <w:r>
        <w:t xml:space="preserve">. Similarly, </w:t>
      </w:r>
      <w:r w:rsidRPr="00341B8A">
        <w:rPr>
          <w:u w:val="single"/>
        </w:rPr>
        <w:t>a</w:t>
      </w:r>
      <w:r w:rsidRPr="00341B8A">
        <w:t xml:space="preserve"> </w:t>
      </w:r>
      <w:r w:rsidRPr="00341B8A">
        <w:rPr>
          <w:u w:val="single"/>
          <w:shd w:val="clear" w:color="auto" w:fill="00FFFF"/>
        </w:rPr>
        <w:t>disaster that wipes out</w:t>
      </w:r>
      <w:r w:rsidRPr="00341B8A">
        <w:t xml:space="preserve"> </w:t>
      </w:r>
      <w:r w:rsidRPr="00341B8A">
        <w:rPr>
          <w:u w:val="single"/>
          <w:shd w:val="clear" w:color="auto" w:fill="00FFFF"/>
        </w:rPr>
        <w:t>the Milky Way</w:t>
      </w:r>
      <w:r w:rsidRPr="00341B8A">
        <w:t xml:space="preserve"> </w:t>
      </w:r>
      <w:r w:rsidRPr="00341B8A">
        <w:rPr>
          <w:u w:val="single"/>
        </w:rPr>
        <w:t>in 1,000 years</w:t>
      </w:r>
      <w:r w:rsidRPr="00341B8A">
        <w:t xml:space="preserve"> </w:t>
      </w:r>
      <w:r w:rsidRPr="00341B8A">
        <w:rPr>
          <w:u w:val="single"/>
          <w:shd w:val="clear" w:color="auto" w:fill="00FFFF"/>
        </w:rPr>
        <w:t>might be survivable</w:t>
      </w:r>
      <w:r w:rsidRPr="00341B8A">
        <w:t xml:space="preserve"> </w:t>
      </w:r>
      <w:r w:rsidRPr="00341B8A">
        <w:rPr>
          <w:u w:val="single"/>
          <w:shd w:val="clear" w:color="auto" w:fill="00FFFF"/>
        </w:rPr>
        <w:t>if our progeny</w:t>
      </w:r>
      <w:r w:rsidRPr="00341B8A">
        <w:t xml:space="preserve"> </w:t>
      </w:r>
      <w:r w:rsidRPr="00341B8A">
        <w:rPr>
          <w:u w:val="single"/>
          <w:shd w:val="clear" w:color="auto" w:fill="00FFFF"/>
        </w:rPr>
        <w:t>also resides in</w:t>
      </w:r>
      <w:r w:rsidRPr="00341B8A">
        <w:t xml:space="preserve"> </w:t>
      </w:r>
      <w:r w:rsidRPr="00341B8A">
        <w:rPr>
          <w:u w:val="single"/>
        </w:rPr>
        <w:t>the</w:t>
      </w:r>
      <w:r w:rsidRPr="00341B8A">
        <w:t xml:space="preserve"> </w:t>
      </w:r>
      <w:r w:rsidRPr="00341B8A">
        <w:rPr>
          <w:u w:val="single"/>
          <w:shd w:val="clear" w:color="auto" w:fill="00FFFF"/>
        </w:rPr>
        <w:t>Andromeda</w:t>
      </w:r>
      <w:r w:rsidRPr="00341B8A">
        <w:t xml:space="preserve"> </w:t>
      </w:r>
      <w:r w:rsidRPr="00341B8A">
        <w:rPr>
          <w:u w:val="single"/>
        </w:rPr>
        <w:t>Galaxy</w:t>
      </w:r>
      <w:r w:rsidRPr="00341B8A">
        <w:t>. As it happens, NASA recently announced that there will be Earth-independent colonies on Mars by the 2030s, and Elon Musk has said that he’s hoping to launch the first flight to Mars “in around 2025.” As Musk described his motivation in 2014, “there is a strong humanitarian argument for making life multi-planetary . . . in order to safeguard the existence of humanity in the event that something catastrophic were to happen.” This sentiment was echoed by the former NASA administrator, Michael Griffin, who claimed that “human expansion into the solar system is, in the end, fundamentally about the survival of the species.” Similarly, Hawking has opined that he doesn’t “think the human race will survive the next thousand years, unless we spread into space.” So, there’s growing momentum to distribute the human population throughout this strange</w:t>
      </w:r>
      <w:r w:rsidRPr="00341B8A">
        <w:rPr>
          <w:u w:val="single"/>
        </w:rPr>
        <w:t xml:space="preserve"> universe</w:t>
      </w:r>
      <w:r>
        <w:rPr>
          <w:u w:val="single"/>
        </w:rPr>
        <w:t xml:space="preserve"> in which we find ourselves, and</w:t>
      </w:r>
      <w:r>
        <w:t xml:space="preserve"> </w:t>
      </w:r>
      <w:r>
        <w:rPr>
          <w:u w:val="single"/>
          <w:shd w:val="clear" w:color="auto" w:fill="00FFFF"/>
        </w:rPr>
        <w:t>numerous intellectuals have</w:t>
      </w:r>
      <w:r>
        <w:t xml:space="preserve"> </w:t>
      </w:r>
      <w:r>
        <w:rPr>
          <w:u w:val="single"/>
        </w:rPr>
        <w:t>explicitly</w:t>
      </w:r>
      <w:r>
        <w:t xml:space="preserve"> </w:t>
      </w:r>
      <w:r>
        <w:rPr>
          <w:u w:val="single"/>
        </w:rPr>
        <w:t>recognized the</w:t>
      </w:r>
      <w:r>
        <w:t xml:space="preserve"> </w:t>
      </w:r>
      <w:r>
        <w:rPr>
          <w:u w:val="single"/>
        </w:rPr>
        <w:t>existential</w:t>
      </w:r>
      <w:r>
        <w:t xml:space="preserve"> </w:t>
      </w:r>
      <w:r>
        <w:rPr>
          <w:u w:val="single"/>
          <w:shd w:val="clear" w:color="auto" w:fill="00FFFF"/>
        </w:rPr>
        <w:t>significance</w:t>
      </w:r>
      <w:r>
        <w:t xml:space="preserve"> </w:t>
      </w:r>
      <w:r>
        <w:rPr>
          <w:u w:val="single"/>
          <w:shd w:val="clear" w:color="auto" w:fill="00FFFF"/>
        </w:rPr>
        <w:t>of space colonization</w:t>
      </w:r>
      <w:r>
        <w:t xml:space="preserve">. Given the minimal risks involved, the relatively minimal cost of colonization programs (for example, it requires neither “(1)” nor “(2)” to be realized), and the potential gains of establishing self-sustaining colonies throughout the galaxy, </w:t>
      </w:r>
      <w:r>
        <w:rPr>
          <w:u w:val="single"/>
        </w:rPr>
        <w:t>this strategy ought to be among the top priorities for existential risk activists.</w:t>
      </w:r>
      <w:r>
        <w:t xml:space="preserve"> </w:t>
      </w:r>
      <w:r>
        <w:rPr>
          <w:b/>
          <w:bCs/>
          <w:u w:val="single"/>
          <w:shd w:val="clear" w:color="auto" w:fill="00FFFF"/>
        </w:rPr>
        <w:t>To survive, we must colonize</w:t>
      </w:r>
      <w:r>
        <w:t>.</w:t>
      </w:r>
    </w:p>
    <w:p w14:paraId="10CD1429" w14:textId="77777777" w:rsidR="00D00319" w:rsidRPr="00CF1E22" w:rsidRDefault="00D00319" w:rsidP="00D00319">
      <w:pPr>
        <w:pStyle w:val="Heading4"/>
        <w:rPr>
          <w:rFonts w:asciiTheme="minorHAnsi" w:hAnsiTheme="minorHAnsi" w:cstheme="minorHAnsi"/>
        </w:rPr>
      </w:pPr>
      <w:r>
        <w:rPr>
          <w:rFonts w:asciiTheme="minorHAnsi" w:hAnsiTheme="minorHAnsi" w:cstheme="minorHAnsi"/>
        </w:rPr>
        <w:t xml:space="preserve">Trying col solves warming and econ </w:t>
      </w:r>
    </w:p>
    <w:p w14:paraId="268B2297" w14:textId="77777777" w:rsidR="00D00319" w:rsidRPr="00CF1E22" w:rsidRDefault="00D00319" w:rsidP="00D00319">
      <w:pPr>
        <w:rPr>
          <w:rFonts w:asciiTheme="minorHAnsi" w:hAnsiTheme="minorHAnsi" w:cstheme="minorHAnsi"/>
        </w:rPr>
      </w:pPr>
      <w:r w:rsidRPr="00CF1E22">
        <w:rPr>
          <w:rStyle w:val="Style13ptBold"/>
          <w:rFonts w:asciiTheme="minorHAnsi" w:hAnsiTheme="minorHAnsi" w:cstheme="minorHAnsi"/>
        </w:rPr>
        <w:t>Dubner</w:t>
      </w:r>
      <w:r w:rsidRPr="00CF1E22">
        <w:rPr>
          <w:rFonts w:asciiTheme="minorHAnsi" w:hAnsiTheme="minorHAnsi" w:cstheme="minorHAnsi"/>
        </w:rPr>
        <w:t xml:space="preserve">, American journalist &amp; Freakonomics Author, </w:t>
      </w:r>
      <w:r w:rsidRPr="00CF1E22">
        <w:rPr>
          <w:rStyle w:val="Style13ptBold"/>
          <w:rFonts w:asciiTheme="minorHAnsi" w:hAnsiTheme="minorHAnsi" w:cstheme="minorHAnsi"/>
        </w:rPr>
        <w:t>8</w:t>
      </w:r>
      <w:r w:rsidRPr="00CF1E22">
        <w:rPr>
          <w:rFonts w:asciiTheme="minorHAnsi" w:hAnsiTheme="minorHAnsi" w:cstheme="minorHAnsi"/>
        </w:rPr>
        <w:t xml:space="preserve"> (Steven, Is Space Exploration Worth the Cost? A Freakonomics Quorum, Freakonomics Blog, http://freakonomics.com/2008/01/11/is-space-exploration-worth-the-cost-a-freakonomics-quorum/)</w:t>
      </w:r>
    </w:p>
    <w:p w14:paraId="42BACF73" w14:textId="77777777" w:rsidR="00D00319" w:rsidRPr="00CF1E22" w:rsidRDefault="00D00319" w:rsidP="00D00319">
      <w:pPr>
        <w:rPr>
          <w:rStyle w:val="Emphasis"/>
          <w:rFonts w:asciiTheme="minorHAnsi" w:hAnsiTheme="minorHAnsi" w:cstheme="minorHAnsi"/>
        </w:rPr>
      </w:pPr>
      <w:r w:rsidRPr="00E565C3">
        <w:rPr>
          <w:rFonts w:asciiTheme="minorHAnsi" w:hAnsiTheme="minorHAnsi" w:cstheme="minorHAnsi"/>
          <w:sz w:val="10"/>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CF1E22">
        <w:rPr>
          <w:rStyle w:val="StyleUnderline"/>
          <w:rFonts w:asciiTheme="minorHAnsi" w:hAnsiTheme="minorHAnsi" w:cstheme="minorHAnsi"/>
        </w:rPr>
        <w:t>pretend you are responsible for the U.S. Federal budget</w:t>
      </w:r>
      <w:r w:rsidRPr="00E565C3">
        <w:rPr>
          <w:rFonts w:asciiTheme="minorHAnsi" w:hAnsiTheme="minorHAnsi" w:cstheme="minorHAnsi"/>
          <w:sz w:val="10"/>
        </w:rPr>
        <w:t xml:space="preserve">. And now ask yourself </w:t>
      </w:r>
      <w:r w:rsidRPr="00CF1E22">
        <w:rPr>
          <w:rStyle w:val="StyleUnderline"/>
          <w:rFonts w:asciiTheme="minorHAnsi" w:hAnsiTheme="minorHAnsi" w:cstheme="minorHAnsi"/>
        </w:rPr>
        <w:t>how much of that</w:t>
      </w:r>
      <w:r w:rsidRPr="00E565C3">
        <w:rPr>
          <w:rFonts w:asciiTheme="minorHAnsi" w:hAnsiTheme="minorHAnsi" w:cstheme="minorHAnsi"/>
          <w:sz w:val="10"/>
        </w:rPr>
        <w:t xml:space="preserve"> </w:t>
      </w:r>
      <w:r w:rsidRPr="00CF1E22">
        <w:rPr>
          <w:rStyle w:val="StyleUnderline"/>
          <w:rFonts w:asciiTheme="minorHAnsi" w:hAnsiTheme="minorHAnsi" w:cstheme="minorHAnsi"/>
        </w:rPr>
        <w:t>money you want to spend on manned space travel, and why.</w:t>
      </w:r>
      <w:r w:rsidRPr="00E565C3">
        <w:rPr>
          <w:rFonts w:asciiTheme="minorHAnsi" w:hAnsiTheme="minorHAnsi" w:cstheme="minorHAnsi"/>
          <w:sz w:val="10"/>
        </w:rPr>
        <w:t xml:space="preserve"> We gathered up a group of space authorities — G. Scott Hubbard,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on the R.O.I. of space travel: “Economic, </w:t>
      </w:r>
      <w:proofErr w:type="gramStart"/>
      <w:r w:rsidRPr="00E565C3">
        <w:rPr>
          <w:rFonts w:asciiTheme="minorHAnsi" w:hAnsiTheme="minorHAnsi" w:cstheme="minorHAnsi"/>
          <w:sz w:val="10"/>
        </w:rPr>
        <w:t>scientific</w:t>
      </w:r>
      <w:proofErr w:type="gramEnd"/>
      <w:r w:rsidRPr="00E565C3">
        <w:rPr>
          <w:rFonts w:asciiTheme="minorHAnsi" w:hAnsiTheme="minorHAnsi" w:cstheme="minorHAnsi"/>
          <w:sz w:val="10"/>
        </w:rPr>
        <w:t xml:space="preserve">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213A30">
        <w:rPr>
          <w:rStyle w:val="Emphasis"/>
          <w:rFonts w:asciiTheme="minorHAnsi" w:hAnsiTheme="minorHAnsi" w:cstheme="minorHAnsi"/>
          <w:highlight w:val="cyan"/>
        </w:rPr>
        <w:t>for every dollar</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we spend on</w:t>
      </w:r>
      <w:r w:rsidRPr="00CF1E22">
        <w:rPr>
          <w:rStyle w:val="StyleUnderline"/>
          <w:rFonts w:asciiTheme="minorHAnsi" w:hAnsiTheme="minorHAnsi" w:cstheme="minorHAnsi"/>
        </w:rPr>
        <w:t xml:space="preserve"> the space </w:t>
      </w:r>
      <w:r w:rsidRPr="00213A30">
        <w:rPr>
          <w:rStyle w:val="StyleUnderline"/>
          <w:rFonts w:asciiTheme="minorHAnsi" w:hAnsiTheme="minorHAnsi" w:cstheme="minorHAnsi"/>
          <w:highlight w:val="cyan"/>
        </w:rPr>
        <w:t>program</w:t>
      </w:r>
      <w:r w:rsidRPr="00E565C3">
        <w:rPr>
          <w:rFonts w:asciiTheme="minorHAnsi" w:hAnsiTheme="minorHAnsi" w:cstheme="minorHAnsi"/>
          <w:sz w:val="10"/>
          <w:highlight w:val="cyan"/>
        </w:rPr>
        <w:t xml:space="preserve">, </w:t>
      </w:r>
      <w:r w:rsidRPr="00213A30">
        <w:rPr>
          <w:rStyle w:val="Emphasis"/>
          <w:rFonts w:asciiTheme="minorHAnsi" w:hAnsiTheme="minorHAnsi" w:cstheme="minorHAnsi"/>
          <w:highlight w:val="cyan"/>
        </w:rPr>
        <w:t>the</w:t>
      </w:r>
      <w:r w:rsidRPr="00CF1E22">
        <w:rPr>
          <w:rStyle w:val="Emphasis"/>
          <w:rFonts w:asciiTheme="minorHAnsi" w:hAnsiTheme="minorHAnsi" w:cstheme="minorHAnsi"/>
        </w:rPr>
        <w:t xml:space="preserve"> U.S. </w:t>
      </w:r>
      <w:r w:rsidRPr="00213A30">
        <w:rPr>
          <w:rStyle w:val="Emphasis"/>
          <w:rFonts w:asciiTheme="minorHAnsi" w:hAnsiTheme="minorHAnsi" w:cstheme="minorHAnsi"/>
          <w:highlight w:val="cyan"/>
        </w:rPr>
        <w:t>econ</w:t>
      </w:r>
      <w:r w:rsidRPr="00CF1E22">
        <w:rPr>
          <w:rStyle w:val="Emphasis"/>
          <w:rFonts w:asciiTheme="minorHAnsi" w:hAnsiTheme="minorHAnsi" w:cstheme="minorHAnsi"/>
        </w:rPr>
        <w:t xml:space="preserve">omy </w:t>
      </w:r>
      <w:r w:rsidRPr="00213A30">
        <w:rPr>
          <w:rStyle w:val="Emphasis"/>
          <w:rFonts w:asciiTheme="minorHAnsi" w:hAnsiTheme="minorHAnsi" w:cstheme="minorHAnsi"/>
          <w:highlight w:val="cyan"/>
        </w:rPr>
        <w:t>receives</w:t>
      </w:r>
      <w:r w:rsidRPr="00CF1E22">
        <w:rPr>
          <w:rStyle w:val="Emphasis"/>
          <w:rFonts w:asciiTheme="minorHAnsi" w:hAnsiTheme="minorHAnsi" w:cstheme="minorHAnsi"/>
        </w:rPr>
        <w:t xml:space="preserve"> about </w:t>
      </w:r>
      <w:r w:rsidRPr="00213A30">
        <w:rPr>
          <w:rStyle w:val="Emphasis"/>
          <w:rFonts w:asciiTheme="minorHAnsi" w:hAnsiTheme="minorHAnsi" w:cstheme="minorHAnsi"/>
          <w:highlight w:val="cyan"/>
        </w:rPr>
        <w:t>$8 of</w:t>
      </w:r>
      <w:r w:rsidRPr="00CF1E22">
        <w:rPr>
          <w:rStyle w:val="Emphasis"/>
          <w:rFonts w:asciiTheme="minorHAnsi" w:hAnsiTheme="minorHAnsi" w:cstheme="minorHAnsi"/>
        </w:rPr>
        <w:t xml:space="preserve"> economic </w:t>
      </w:r>
      <w:r w:rsidRPr="00213A30">
        <w:rPr>
          <w:rStyle w:val="Emphasis"/>
          <w:rFonts w:asciiTheme="minorHAnsi" w:hAnsiTheme="minorHAnsi" w:cstheme="minorHAnsi"/>
          <w:highlight w:val="cyan"/>
        </w:rPr>
        <w:t>benefit</w:t>
      </w:r>
      <w:r w:rsidRPr="00E565C3">
        <w:rPr>
          <w:rFonts w:asciiTheme="minorHAnsi" w:hAnsiTheme="minorHAnsi" w:cstheme="minorHAnsi"/>
          <w:sz w:val="10"/>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CF1E22">
        <w:rPr>
          <w:rStyle w:val="StyleUnderline"/>
          <w:rFonts w:asciiTheme="minorHAnsi" w:hAnsiTheme="minorHAnsi" w:cstheme="minorHAnsi"/>
        </w:rPr>
        <w:t xml:space="preserve">History tells us that great civilizations </w:t>
      </w:r>
      <w:r w:rsidRPr="00CF1E22">
        <w:rPr>
          <w:rStyle w:val="Emphasis"/>
          <w:rFonts w:asciiTheme="minorHAnsi" w:hAnsiTheme="minorHAnsi" w:cstheme="minorHAnsi"/>
        </w:rPr>
        <w:t xml:space="preserve">dare not abandon exploration. </w:t>
      </w:r>
      <w:r w:rsidRPr="00E565C3">
        <w:rPr>
          <w:rFonts w:asciiTheme="minorHAnsi" w:hAnsiTheme="minorHAnsi" w:cstheme="minorHAnsi"/>
          <w:sz w:val="10"/>
        </w:rPr>
        <w:t xml:space="preserve">5. Exploration of space will provide humanity with an answer to the most fundamental questions: Are we alone? Are there other forms of life beside those on Earth? It is these last two arguments that are </w:t>
      </w:r>
      <w:r w:rsidRPr="00E565C3">
        <w:rPr>
          <w:rFonts w:asciiTheme="minorHAnsi" w:hAnsiTheme="minorHAnsi" w:cstheme="minorHAnsi"/>
          <w:sz w:val="10"/>
        </w:rPr>
        <w:lastRenderedPageBreak/>
        <w:t xml:space="preserve">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w:t>
      </w:r>
      <w:proofErr w:type="gramStart"/>
      <w:r w:rsidRPr="00E565C3">
        <w:rPr>
          <w:rFonts w:asciiTheme="minorHAnsi" w:hAnsiTheme="minorHAnsi" w:cstheme="minorHAnsi"/>
          <w:sz w:val="10"/>
        </w:rPr>
        <w:t>inspiration</w:t>
      </w:r>
      <w:proofErr w:type="gramEnd"/>
      <w:r w:rsidRPr="00E565C3">
        <w:rPr>
          <w:rFonts w:asciiTheme="minorHAnsi" w:hAnsiTheme="minorHAnsi" w:cstheme="minorHAnsi"/>
          <w:sz w:val="10"/>
        </w:rPr>
        <w:t xml:space="preserve">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w:t>
      </w:r>
      <w:proofErr w:type="gramStart"/>
      <w:r w:rsidRPr="00E565C3">
        <w:rPr>
          <w:rFonts w:asciiTheme="minorHAnsi" w:hAnsiTheme="minorHAnsi" w:cstheme="minorHAnsi"/>
          <w:sz w:val="10"/>
        </w:rPr>
        <w:t>groundwork, and</w:t>
      </w:r>
      <w:proofErr w:type="gramEnd"/>
      <w:r w:rsidRPr="00E565C3">
        <w:rPr>
          <w:rFonts w:asciiTheme="minorHAnsi" w:hAnsiTheme="minorHAnsi" w:cstheme="minorHAnsi"/>
          <w:sz w:val="10"/>
        </w:rPr>
        <w:t xml:space="preserve">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213A30">
        <w:rPr>
          <w:rStyle w:val="StyleUnderline"/>
          <w:rFonts w:asciiTheme="minorHAnsi" w:hAnsiTheme="minorHAnsi" w:cstheme="minorHAnsi"/>
          <w:highlight w:val="cyan"/>
        </w:rPr>
        <w:t>Our ability to explore</w:t>
      </w:r>
      <w:r w:rsidRPr="00CF1E22">
        <w:rPr>
          <w:rStyle w:val="StyleUnderline"/>
          <w:rFonts w:asciiTheme="minorHAnsi" w:hAnsiTheme="minorHAnsi" w:cstheme="minorHAnsi"/>
        </w:rPr>
        <w:t xml:space="preserve"> and sustain human presence</w:t>
      </w:r>
      <w:r w:rsidRPr="00E565C3">
        <w:rPr>
          <w:rFonts w:asciiTheme="minorHAnsi" w:hAnsiTheme="minorHAnsi" w:cstheme="minorHAnsi"/>
          <w:sz w:val="10"/>
        </w:rPr>
        <w:t xml:space="preserve"> there </w:t>
      </w:r>
      <w:r w:rsidRPr="00213A30">
        <w:rPr>
          <w:rStyle w:val="StyleUnderline"/>
          <w:rFonts w:asciiTheme="minorHAnsi" w:hAnsiTheme="minorHAnsi" w:cstheme="minorHAnsi"/>
          <w:highlight w:val="cyan"/>
        </w:rPr>
        <w:t>will not only</w:t>
      </w:r>
      <w:r w:rsidRPr="00CF1E22">
        <w:rPr>
          <w:rStyle w:val="StyleUnderline"/>
          <w:rFonts w:asciiTheme="minorHAnsi" w:hAnsiTheme="minorHAnsi" w:cstheme="minorHAnsi"/>
        </w:rPr>
        <w:t xml:space="preserve"> </w:t>
      </w:r>
      <w:r w:rsidRPr="00213A30">
        <w:rPr>
          <w:rStyle w:val="Emphasis"/>
          <w:rFonts w:asciiTheme="minorHAnsi" w:hAnsiTheme="minorHAnsi" w:cstheme="minorHAnsi"/>
          <w:highlight w:val="cyan"/>
        </w:rPr>
        <w:t>expand Earth’s access to mineral resources</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but</w:t>
      </w:r>
      <w:r w:rsidRPr="00CF1E22">
        <w:rPr>
          <w:rStyle w:val="StyleUnderline"/>
          <w:rFonts w:asciiTheme="minorHAnsi" w:hAnsiTheme="minorHAnsi" w:cstheme="minorHAnsi"/>
        </w:rPr>
        <w:t>,</w:t>
      </w:r>
      <w:r w:rsidRPr="00E565C3">
        <w:rPr>
          <w:rFonts w:asciiTheme="minorHAnsi" w:hAnsiTheme="minorHAnsi" w:cstheme="minorHAnsi"/>
          <w:sz w:val="10"/>
        </w:rPr>
        <w:t xml:space="preserve"> should the need arise, </w:t>
      </w:r>
      <w:r w:rsidRPr="00213A30">
        <w:rPr>
          <w:rStyle w:val="Emphasis"/>
          <w:rFonts w:asciiTheme="minorHAnsi" w:hAnsiTheme="minorHAnsi" w:cstheme="minorHAnsi"/>
          <w:highlight w:val="cyan"/>
        </w:rPr>
        <w:t>provide alternative habitats for humanity’s survival</w:t>
      </w:r>
      <w:r w:rsidRPr="00CF1E22">
        <w:rPr>
          <w:rStyle w:val="Emphasis"/>
          <w:rFonts w:asciiTheme="minorHAnsi" w:hAnsiTheme="minorHAnsi" w:cstheme="minorHAnsi"/>
        </w:rPr>
        <w:t xml:space="preserve">. </w:t>
      </w:r>
      <w:r w:rsidRPr="00E565C3">
        <w:rPr>
          <w:rFonts w:asciiTheme="minorHAnsi" w:hAnsiTheme="minorHAnsi" w:cstheme="minorHAnsi"/>
          <w:sz w:val="10"/>
        </w:rPr>
        <w:t xml:space="preserve">At what cost? Is there a price to inspiration and creativity? Economic, </w:t>
      </w:r>
      <w:proofErr w:type="gramStart"/>
      <w:r w:rsidRPr="00E565C3">
        <w:rPr>
          <w:rFonts w:asciiTheme="minorHAnsi" w:hAnsiTheme="minorHAnsi" w:cstheme="minorHAnsi"/>
          <w:sz w:val="10"/>
        </w:rPr>
        <w:t>scientific</w:t>
      </w:r>
      <w:proofErr w:type="gramEnd"/>
      <w:r w:rsidRPr="00E565C3">
        <w:rPr>
          <w:rFonts w:asciiTheme="minorHAnsi" w:hAnsiTheme="minorHAnsi" w:cstheme="minorHAnsi"/>
          <w:sz w:val="10"/>
        </w:rPr>
        <w:t xml:space="preserve">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w:t>
      </w:r>
      <w:proofErr w:type="gramStart"/>
      <w:r w:rsidRPr="00E565C3">
        <w:rPr>
          <w:rFonts w:asciiTheme="minorHAnsi" w:hAnsiTheme="minorHAnsi" w:cstheme="minorHAnsi"/>
          <w:sz w:val="10"/>
        </w:rPr>
        <w:t>disorders, and</w:t>
      </w:r>
      <w:proofErr w:type="gramEnd"/>
      <w:r w:rsidRPr="00E565C3">
        <w:rPr>
          <w:rFonts w:asciiTheme="minorHAnsi" w:hAnsiTheme="minorHAnsi" w:cstheme="minorHAnsi"/>
          <w:sz w:val="10"/>
        </w:rPr>
        <w:t xml:space="preserve"> has led to new treatments. Wealth-generating medical devices and instrumentation such as digital mammography and outpatient breast biopsy procedures and the application of telemedicine to emergency care are but a few of the social and economic benefits of manned exploration that we take for granted. </w:t>
      </w:r>
      <w:r w:rsidRPr="00CF1E22">
        <w:rPr>
          <w:rStyle w:val="StyleUnderline"/>
          <w:rFonts w:asciiTheme="minorHAnsi" w:hAnsiTheme="minorHAnsi" w:cstheme="minorHAnsi"/>
        </w:rPr>
        <w:t xml:space="preserve">Space exploration is </w:t>
      </w:r>
      <w:r w:rsidRPr="00CF1E22">
        <w:rPr>
          <w:rStyle w:val="Emphasis"/>
          <w:rFonts w:asciiTheme="minorHAnsi" w:hAnsiTheme="minorHAnsi" w:cstheme="minorHAnsi"/>
        </w:rPr>
        <w:t>not a drain on the economy</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it generates </w:t>
      </w:r>
      <w:r w:rsidRPr="00CF1E22">
        <w:rPr>
          <w:rStyle w:val="Emphasis"/>
          <w:rFonts w:asciiTheme="minorHAnsi" w:hAnsiTheme="minorHAnsi" w:cstheme="minorHAnsi"/>
        </w:rPr>
        <w:t>infinitely more</w:t>
      </w:r>
      <w:r w:rsidRPr="00CF1E22">
        <w:rPr>
          <w:rStyle w:val="StyleUnderline"/>
          <w:rFonts w:asciiTheme="minorHAnsi" w:hAnsiTheme="minorHAnsi" w:cstheme="minorHAnsi"/>
        </w:rPr>
        <w:t xml:space="preserve"> than </w:t>
      </w:r>
      <w:r w:rsidRPr="00CF1E22">
        <w:rPr>
          <w:rStyle w:val="Emphasis"/>
          <w:rFonts w:asciiTheme="minorHAnsi" w:hAnsiTheme="minorHAnsi" w:cstheme="minorHAnsi"/>
        </w:rPr>
        <w:t>wealth than it spends</w:t>
      </w:r>
      <w:r w:rsidRPr="00E565C3">
        <w:rPr>
          <w:rFonts w:asciiTheme="minorHAnsi" w:hAnsiTheme="minorHAnsi" w:cstheme="minorHAnsi"/>
          <w:sz w:val="10"/>
        </w:rPr>
        <w:t xml:space="preserve">. </w:t>
      </w:r>
      <w:r w:rsidRPr="00CF1E22">
        <w:rPr>
          <w:rStyle w:val="StyleUnderline"/>
          <w:rFonts w:asciiTheme="minorHAnsi" w:hAnsiTheme="minorHAnsi" w:cstheme="minorHAnsi"/>
        </w:rPr>
        <w:t>Royalties</w:t>
      </w:r>
      <w:r w:rsidRPr="00E565C3">
        <w:rPr>
          <w:rFonts w:asciiTheme="minorHAnsi" w:hAnsiTheme="minorHAnsi" w:cstheme="minorHAnsi"/>
          <w:sz w:val="10"/>
        </w:rPr>
        <w:t xml:space="preserve"> on NASA patents and licenses currently </w:t>
      </w:r>
      <w:r w:rsidRPr="00CF1E22">
        <w:rPr>
          <w:rStyle w:val="Emphasis"/>
          <w:rFonts w:asciiTheme="minorHAnsi" w:hAnsiTheme="minorHAnsi" w:cstheme="minorHAnsi"/>
        </w:rPr>
        <w:t xml:space="preserve">go directly to the </w:t>
      </w:r>
      <w:r w:rsidRPr="00341B8A">
        <w:rPr>
          <w:rStyle w:val="Emphasis"/>
          <w:rFonts w:asciiTheme="minorHAnsi" w:hAnsiTheme="minorHAnsi" w:cstheme="minorHAnsi"/>
        </w:rPr>
        <w:t xml:space="preserve">U.S. Treasury, </w:t>
      </w:r>
      <w:r w:rsidRPr="00341B8A">
        <w:rPr>
          <w:rFonts w:asciiTheme="minorHAnsi" w:hAnsiTheme="minorHAnsi" w:cstheme="minorHAnsi"/>
          <w:sz w:val="10"/>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341B8A">
        <w:rPr>
          <w:rStyle w:val="Emphasis"/>
          <w:rFonts w:asciiTheme="minorHAnsi" w:hAnsiTheme="minorHAnsi" w:cstheme="minorHAnsi"/>
        </w:rPr>
        <w:t>“What’s the hurry?”</w:t>
      </w:r>
      <w:r w:rsidRPr="00341B8A">
        <w:rPr>
          <w:rFonts w:asciiTheme="minorHAnsi" w:hAnsiTheme="minorHAnsi" w:cstheme="minorHAnsi"/>
          <w:sz w:val="10"/>
        </w:rPr>
        <w:t xml:space="preserve"> </w:t>
      </w:r>
      <w:r w:rsidRPr="00341B8A">
        <w:rPr>
          <w:rStyle w:val="StyleUnderline"/>
          <w:rFonts w:asciiTheme="minorHAnsi" w:hAnsiTheme="minorHAnsi" w:cstheme="minorHAnsi"/>
        </w:rPr>
        <w:t>is a legitimate question</w:t>
      </w:r>
      <w:r w:rsidRPr="00341B8A">
        <w:rPr>
          <w:rFonts w:asciiTheme="minorHAnsi" w:hAnsiTheme="minorHAnsi" w:cstheme="minorHAnsi"/>
          <w:sz w:val="10"/>
        </w:rPr>
        <w:t>. As the late Senator William Proxmire said many years ago</w:t>
      </w:r>
      <w:r w:rsidRPr="00341B8A">
        <w:rPr>
          <w:rStyle w:val="Emphasis"/>
          <w:rFonts w:asciiTheme="minorHAnsi" w:hAnsiTheme="minorHAnsi" w:cstheme="minorHAnsi"/>
        </w:rPr>
        <w:t>, “Mars isn’t going anywhere.”</w:t>
      </w:r>
      <w:r w:rsidRPr="00341B8A">
        <w:rPr>
          <w:rFonts w:asciiTheme="minorHAnsi" w:hAnsiTheme="minorHAnsi" w:cstheme="minorHAnsi"/>
          <w:sz w:val="10"/>
        </w:rPr>
        <w:t xml:space="preserve"> Why should we commit hard-pressed budgets for space exploration when there will always be competing interests? </w:t>
      </w:r>
      <w:r w:rsidRPr="00341B8A">
        <w:rPr>
          <w:rStyle w:val="Emphasis"/>
          <w:rFonts w:asciiTheme="minorHAnsi" w:hAnsiTheme="minorHAnsi" w:cstheme="minorHAnsi"/>
        </w:rPr>
        <w:t>However</w:t>
      </w:r>
      <w:r w:rsidRPr="00341B8A">
        <w:rPr>
          <w:rFonts w:asciiTheme="minorHAnsi" w:hAnsiTheme="minorHAnsi" w:cstheme="minorHAnsi"/>
          <w:sz w:val="10"/>
        </w:rPr>
        <w:t xml:space="preserve">, as Mercury, Gemini and Apollo did 50 years ago, </w:t>
      </w:r>
      <w:r w:rsidRPr="00341B8A">
        <w:rPr>
          <w:rStyle w:val="StyleUnderline"/>
          <w:rFonts w:asciiTheme="minorHAnsi" w:hAnsiTheme="minorHAnsi" w:cstheme="minorHAnsi"/>
        </w:rPr>
        <w:t xml:space="preserve">our future scientific and technological leadership depends </w:t>
      </w:r>
      <w:r w:rsidRPr="00341B8A">
        <w:rPr>
          <w:rStyle w:val="Emphasis"/>
          <w:rFonts w:asciiTheme="minorHAnsi" w:hAnsiTheme="minorHAnsi" w:cstheme="minorHAnsi"/>
        </w:rPr>
        <w:t>on exciting creativity in the younger generations</w:t>
      </w:r>
      <w:r w:rsidRPr="00341B8A">
        <w:rPr>
          <w:rFonts w:asciiTheme="minorHAnsi" w:hAnsiTheme="minorHAnsi" w:cstheme="minorHAnsi"/>
          <w:sz w:val="10"/>
        </w:rPr>
        <w:t xml:space="preserve">. </w:t>
      </w:r>
      <w:r w:rsidRPr="00341B8A">
        <w:rPr>
          <w:rStyle w:val="StyleUnderline"/>
          <w:rFonts w:asciiTheme="minorHAnsi" w:hAnsiTheme="minorHAnsi" w:cstheme="minorHAnsi"/>
        </w:rPr>
        <w:t>Nothing does this better than</w:t>
      </w:r>
      <w:r w:rsidRPr="00341B8A">
        <w:rPr>
          <w:rFonts w:asciiTheme="minorHAnsi" w:hAnsiTheme="minorHAnsi" w:cstheme="minorHAnsi"/>
          <w:sz w:val="10"/>
        </w:rPr>
        <w:t xml:space="preserve"> manned </w:t>
      </w:r>
      <w:r w:rsidRPr="00341B8A">
        <w:rPr>
          <w:rStyle w:val="Emphasis"/>
          <w:rFonts w:asciiTheme="minorHAnsi" w:hAnsiTheme="minorHAnsi" w:cstheme="minorHAnsi"/>
        </w:rPr>
        <w:t>space exploration</w:t>
      </w:r>
      <w:r w:rsidRPr="00341B8A">
        <w:rPr>
          <w:rFonts w:asciiTheme="minorHAnsi" w:hAnsiTheme="minorHAnsi" w:cstheme="minorHAnsi"/>
          <w:sz w:val="10"/>
        </w:rPr>
        <w:t xml:space="preserve">. There is now a national urgency to direct the creative interests of our youth towards careers in science and engineering. </w:t>
      </w:r>
      <w:r w:rsidRPr="00341B8A">
        <w:rPr>
          <w:rStyle w:val="StyleUnderline"/>
          <w:rFonts w:asciiTheme="minorHAnsi" w:hAnsiTheme="minorHAnsi" w:cstheme="minorHAnsi"/>
        </w:rPr>
        <w:t>We need to keep the flame of</w:t>
      </w:r>
      <w:r w:rsidRPr="00341B8A">
        <w:rPr>
          <w:rFonts w:asciiTheme="minorHAnsi" w:hAnsiTheme="minorHAnsi" w:cstheme="minorHAnsi"/>
          <w:sz w:val="10"/>
        </w:rPr>
        <w:t xml:space="preserve"> manned space </w:t>
      </w:r>
      <w:r w:rsidRPr="00341B8A">
        <w:rPr>
          <w:rStyle w:val="Emphasis"/>
          <w:rFonts w:asciiTheme="minorHAnsi" w:hAnsiTheme="minorHAnsi" w:cstheme="minorHAnsi"/>
        </w:rPr>
        <w:t>exploration alive</w:t>
      </w:r>
      <w:r w:rsidRPr="00341B8A">
        <w:rPr>
          <w:rFonts w:asciiTheme="minorHAnsi" w:hAnsiTheme="minorHAnsi" w:cstheme="minorHAnsi"/>
          <w:sz w:val="10"/>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Association: </w:t>
      </w:r>
      <w:r w:rsidRPr="00341B8A">
        <w:rPr>
          <w:rStyle w:val="StyleUnderline"/>
          <w:rFonts w:asciiTheme="minorHAnsi" w:hAnsiTheme="minorHAnsi" w:cstheme="minorHAnsi"/>
        </w:rPr>
        <w:t xml:space="preserve">The value of </w:t>
      </w:r>
      <w:r w:rsidRPr="00341B8A">
        <w:rPr>
          <w:rStyle w:val="Emphasis"/>
          <w:rFonts w:asciiTheme="minorHAnsi" w:hAnsiTheme="minorHAnsi" w:cstheme="minorHAnsi"/>
        </w:rPr>
        <w:t xml:space="preserve">public sector </w:t>
      </w:r>
      <w:r w:rsidRPr="00341B8A">
        <w:rPr>
          <w:rStyle w:val="StyleUnderline"/>
          <w:rFonts w:asciiTheme="minorHAnsi" w:hAnsiTheme="minorHAnsi" w:cstheme="minorHAnsi"/>
        </w:rPr>
        <w:t xml:space="preserve">human space exploration is </w:t>
      </w:r>
      <w:r w:rsidRPr="00341B8A">
        <w:rPr>
          <w:rFonts w:asciiTheme="minorHAnsi" w:hAnsiTheme="minorHAnsi" w:cstheme="minorHAnsi"/>
          <w:sz w:val="10"/>
        </w:rPr>
        <w:t xml:space="preserve">generally </w:t>
      </w:r>
      <w:r w:rsidRPr="00341B8A">
        <w:rPr>
          <w:rStyle w:val="StyleUnderline"/>
          <w:rFonts w:asciiTheme="minorHAnsi" w:hAnsiTheme="minorHAnsi" w:cstheme="minorHAnsi"/>
        </w:rPr>
        <w:t>perceived as worth the cost when exploration outcomes address one or more national imperatives of</w:t>
      </w:r>
      <w:r w:rsidRPr="00341B8A">
        <w:rPr>
          <w:rFonts w:asciiTheme="minorHAnsi" w:hAnsiTheme="minorHAnsi" w:cstheme="minorHAnsi"/>
          <w:sz w:val="10"/>
        </w:rPr>
        <w:t xml:space="preserve"> </w:t>
      </w:r>
      <w:r w:rsidRPr="00341B8A">
        <w:rPr>
          <w:rStyle w:val="StyleUnderline"/>
          <w:rFonts w:asciiTheme="minorHAnsi" w:hAnsiTheme="minorHAnsi" w:cstheme="minorHAnsi"/>
        </w:rPr>
        <w:t>the era.</w:t>
      </w:r>
      <w:r w:rsidRPr="00341B8A">
        <w:rPr>
          <w:rFonts w:asciiTheme="minorHAnsi" w:hAnsiTheme="minorHAnsi" w:cstheme="minorHAnsi"/>
          <w:sz w:val="10"/>
        </w:rPr>
        <w:t xml:space="preserve"> For example, in the twentieth century, the Soviet Union’s launch of Sputnik required a bold technological retort by the U.S. Apollo put boots on the moon, winning the first space race. The resulting foreign policy boost and psychic prestige for the U.S. more </w:t>
      </w:r>
      <w:proofErr w:type="spellStart"/>
      <w:r w:rsidRPr="00341B8A">
        <w:rPr>
          <w:rFonts w:asciiTheme="minorHAnsi" w:hAnsiTheme="minorHAnsi" w:cstheme="minorHAnsi"/>
          <w:sz w:val="10"/>
        </w:rPr>
        <w:t>that</w:t>
      </w:r>
      <w:proofErr w:type="spellEnd"/>
      <w:r w:rsidRPr="00341B8A">
        <w:rPr>
          <w:rFonts w:asciiTheme="minorHAnsi" w:hAnsiTheme="minorHAnsi" w:cstheme="minorHAnsi"/>
          <w:sz w:val="10"/>
        </w:rPr>
        <w:t xml:space="preserve"> justified the cost for the Cold War generation. Unquestionably, manned exploration of that era also created unintended economic consequences and benefits, such as the spinoff of miniaturization that led to computers and cell phones. Apollo also created new NASA centers in the South, acting as an unanticipated economic development anchor for those regions, both then and now. </w:t>
      </w:r>
      <w:r w:rsidRPr="00341B8A">
        <w:rPr>
          <w:rStyle w:val="StyleUnderline"/>
          <w:rFonts w:asciiTheme="minorHAnsi" w:hAnsiTheme="minorHAnsi" w:cstheme="minorHAnsi"/>
        </w:rPr>
        <w:t xml:space="preserve">In the </w:t>
      </w:r>
      <w:r w:rsidRPr="00341B8A">
        <w:rPr>
          <w:rStyle w:val="Emphasis"/>
          <w:rFonts w:asciiTheme="minorHAnsi" w:hAnsiTheme="minorHAnsi" w:cstheme="minorHAnsi"/>
        </w:rPr>
        <w:t>twenty-first century</w:t>
      </w:r>
      <w:r w:rsidRPr="00341B8A">
        <w:rPr>
          <w:rFonts w:asciiTheme="minorHAnsi" w:hAnsiTheme="minorHAnsi" w:cstheme="minorHAnsi"/>
          <w:sz w:val="10"/>
        </w:rPr>
        <w:t xml:space="preserve">, </w:t>
      </w:r>
      <w:r w:rsidRPr="00341B8A">
        <w:rPr>
          <w:rStyle w:val="StyleUnderline"/>
          <w:rFonts w:asciiTheme="minorHAnsi" w:hAnsiTheme="minorHAnsi" w:cstheme="minorHAnsi"/>
        </w:rPr>
        <w:t>what would happen if U.S.</w:t>
      </w:r>
      <w:r w:rsidRPr="00341B8A">
        <w:rPr>
          <w:rFonts w:asciiTheme="minorHAnsi" w:hAnsiTheme="minorHAnsi" w:cstheme="minorHAnsi"/>
          <w:sz w:val="10"/>
        </w:rPr>
        <w:t xml:space="preserve"> manned </w:t>
      </w:r>
      <w:r w:rsidRPr="00341B8A">
        <w:rPr>
          <w:rStyle w:val="StyleUnderline"/>
          <w:rFonts w:asciiTheme="minorHAnsi" w:hAnsiTheme="minorHAnsi" w:cstheme="minorHAnsi"/>
        </w:rPr>
        <w:t xml:space="preserve">space programs were managed based upon the </w:t>
      </w:r>
      <w:r w:rsidRPr="00341B8A">
        <w:rPr>
          <w:rStyle w:val="Emphasis"/>
          <w:rFonts w:asciiTheme="minorHAnsi" w:hAnsiTheme="minorHAnsi" w:cstheme="minorHAnsi"/>
        </w:rPr>
        <w:t>contemporary demands</w:t>
      </w:r>
      <w:r w:rsidRPr="00341B8A">
        <w:rPr>
          <w:rStyle w:val="StyleUnderline"/>
          <w:rFonts w:asciiTheme="minorHAnsi" w:hAnsiTheme="minorHAnsi" w:cstheme="minorHAnsi"/>
        </w:rPr>
        <w:t xml:space="preserve"> of the planet</w:t>
      </w:r>
      <w:r w:rsidRPr="00CF1E22">
        <w:rPr>
          <w:rStyle w:val="StyleUnderline"/>
          <w:rFonts w:asciiTheme="minorHAnsi" w:hAnsiTheme="minorHAnsi" w:cstheme="minorHAnsi"/>
        </w:rPr>
        <w:t xml:space="preserve"> and </w:t>
      </w:r>
      <w:r w:rsidRPr="00CF1E22">
        <w:rPr>
          <w:rStyle w:val="Emphasis"/>
          <w:rFonts w:asciiTheme="minorHAnsi" w:hAnsiTheme="minorHAnsi" w:cstheme="minorHAnsi"/>
        </w:rPr>
        <w:t>the American taxpayer?</w:t>
      </w:r>
      <w:r w:rsidRPr="00E565C3">
        <w:rPr>
          <w:rFonts w:asciiTheme="minorHAnsi" w:hAnsiTheme="minorHAnsi" w:cstheme="minorHAnsi"/>
          <w:sz w:val="10"/>
        </w:rPr>
        <w:t xml:space="preserve"> NASA could be rewarded to explore, but with terrestrial returns as a priority. Space </w:t>
      </w:r>
      <w:r w:rsidRPr="00CF1E22">
        <w:rPr>
          <w:rStyle w:val="Emphasis"/>
          <w:rFonts w:asciiTheme="minorHAnsi" w:hAnsiTheme="minorHAnsi" w:cstheme="minorHAnsi"/>
        </w:rPr>
        <w:t xml:space="preserve">exploration </w:t>
      </w:r>
      <w:r w:rsidRPr="00213A30">
        <w:rPr>
          <w:rStyle w:val="Emphasis"/>
          <w:rFonts w:asciiTheme="minorHAnsi" w:hAnsiTheme="minorHAnsi" w:cstheme="minorHAnsi"/>
          <w:highlight w:val="cyan"/>
        </w:rPr>
        <w:t>crews could conduct</w:t>
      </w:r>
      <w:r w:rsidRPr="00CF1E22">
        <w:rPr>
          <w:rStyle w:val="Emphasis"/>
          <w:rFonts w:asciiTheme="minorHAnsi" w:hAnsiTheme="minorHAnsi" w:cstheme="minorHAnsi"/>
        </w:rPr>
        <w:t xml:space="preserve"> global </w:t>
      </w:r>
      <w:r w:rsidRPr="00213A30">
        <w:rPr>
          <w:rStyle w:val="Emphasis"/>
          <w:rFonts w:asciiTheme="minorHAnsi" w:hAnsiTheme="minorHAnsi" w:cstheme="minorHAnsi"/>
          <w:highlight w:val="cyan"/>
        </w:rPr>
        <w:t>warming research</w:t>
      </w:r>
      <w:r w:rsidRPr="00E565C3">
        <w:rPr>
          <w:rFonts w:asciiTheme="minorHAnsi" w:hAnsiTheme="minorHAnsi" w:cstheme="minorHAnsi"/>
          <w:sz w:val="10"/>
        </w:rPr>
        <w:t xml:space="preserve"> on the International Space Station National Laboratory, </w:t>
      </w:r>
      <w:r w:rsidRPr="00CF1E22">
        <w:rPr>
          <w:rStyle w:val="StyleUnderline"/>
          <w:rFonts w:asciiTheme="minorHAnsi" w:hAnsiTheme="minorHAnsi" w:cstheme="minorHAnsi"/>
        </w:rPr>
        <w:t>while</w:t>
      </w:r>
      <w:r w:rsidRPr="00E565C3">
        <w:rPr>
          <w:rFonts w:asciiTheme="minorHAnsi" w:hAnsiTheme="minorHAnsi" w:cstheme="minorHAnsi"/>
          <w:sz w:val="10"/>
        </w:rPr>
        <w:t xml:space="preserve"> </w:t>
      </w:r>
      <w:r w:rsidRPr="00213A30">
        <w:rPr>
          <w:rStyle w:val="StyleUnderline"/>
          <w:rFonts w:asciiTheme="minorHAnsi" w:hAnsiTheme="minorHAnsi" w:cstheme="minorHAnsi"/>
          <w:highlight w:val="cyan"/>
        </w:rPr>
        <w:t>other</w:t>
      </w:r>
      <w:r w:rsidRPr="00CF1E22">
        <w:rPr>
          <w:rStyle w:val="StyleUnderline"/>
          <w:rFonts w:asciiTheme="minorHAnsi" w:hAnsiTheme="minorHAnsi" w:cstheme="minorHAnsi"/>
        </w:rPr>
        <w:t xml:space="preserve"> crew</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 from the </w:t>
      </w:r>
      <w:r w:rsidRPr="00CF1E22">
        <w:rPr>
          <w:rStyle w:val="Emphasis"/>
          <w:rFonts w:asciiTheme="minorHAnsi" w:hAnsiTheme="minorHAnsi" w:cstheme="minorHAnsi"/>
        </w:rPr>
        <w:t>public or private sector</w:t>
      </w:r>
      <w:r w:rsidRPr="00E565C3">
        <w:rPr>
          <w:rFonts w:asciiTheme="minorHAnsi" w:hAnsiTheme="minorHAnsi" w:cstheme="minorHAnsi"/>
          <w:sz w:val="10"/>
        </w:rPr>
        <w:t xml:space="preserve"> </w:t>
      </w:r>
      <w:r w:rsidRPr="00CF1E22">
        <w:rPr>
          <w:rStyle w:val="StyleUnderline"/>
          <w:rFonts w:asciiTheme="minorHAnsi" w:hAnsiTheme="minorHAnsi" w:cstheme="minorHAnsi"/>
        </w:rPr>
        <w:t>c</w:t>
      </w:r>
      <w:r w:rsidRPr="00213A30">
        <w:rPr>
          <w:rStyle w:val="StyleUnderline"/>
          <w:rFonts w:asciiTheme="minorHAnsi" w:hAnsiTheme="minorHAnsi" w:cstheme="minorHAnsi"/>
          <w:highlight w:val="cyan"/>
        </w:rPr>
        <w:t>o</w:t>
      </w:r>
      <w:r w:rsidRPr="00CF1E22">
        <w:rPr>
          <w:rStyle w:val="StyleUnderline"/>
          <w:rFonts w:asciiTheme="minorHAnsi" w:hAnsiTheme="minorHAnsi" w:cstheme="minorHAnsi"/>
        </w:rPr>
        <w:t xml:space="preserve">uld rapidly </w:t>
      </w:r>
      <w:r w:rsidRPr="00213A30">
        <w:rPr>
          <w:rStyle w:val="StyleUnderline"/>
          <w:rFonts w:asciiTheme="minorHAnsi" w:hAnsiTheme="minorHAnsi" w:cstheme="minorHAnsi"/>
          <w:highlight w:val="cyan"/>
        </w:rPr>
        <w:t xml:space="preserve">assemble </w:t>
      </w:r>
      <w:r w:rsidRPr="00213A30">
        <w:rPr>
          <w:rStyle w:val="Emphasis"/>
          <w:rFonts w:asciiTheme="minorHAnsi" w:hAnsiTheme="minorHAnsi" w:cstheme="minorHAnsi"/>
          <w:highlight w:val="cyan"/>
        </w:rPr>
        <w:t>solar energy satellites</w:t>
      </w:r>
      <w:r w:rsidRPr="00213A30">
        <w:rPr>
          <w:rStyle w:val="StyleUnderline"/>
          <w:rFonts w:asciiTheme="minorHAnsi" w:hAnsiTheme="minorHAnsi" w:cstheme="minorHAnsi"/>
          <w:highlight w:val="cyan"/>
        </w:rPr>
        <w:t xml:space="preserve"> for </w:t>
      </w:r>
      <w:r w:rsidRPr="00213A30">
        <w:rPr>
          <w:rStyle w:val="Emphasis"/>
          <w:rFonts w:asciiTheme="minorHAnsi" w:hAnsiTheme="minorHAnsi" w:cstheme="minorHAnsi"/>
          <w:highlight w:val="cyan"/>
        </w:rPr>
        <w:t>clean energy provision</w:t>
      </w:r>
      <w:r w:rsidRPr="00CF1E22">
        <w:rPr>
          <w:rStyle w:val="Emphasis"/>
          <w:rFonts w:asciiTheme="minorHAnsi" w:hAnsiTheme="minorHAnsi" w:cstheme="minorHAnsi"/>
        </w:rPr>
        <w:t xml:space="preserve"> to Earth. </w:t>
      </w:r>
      <w:r w:rsidRPr="00E565C3">
        <w:rPr>
          <w:rFonts w:asciiTheme="minorHAnsi" w:hAnsiTheme="minorHAnsi" w:cstheme="minorHAnsi"/>
          <w:sz w:val="10"/>
        </w:rPr>
        <w:t xml:space="preserve">Lunar settlements could be established to develop new energy sources from rare compounds that are in abundance on the moon. </w:t>
      </w:r>
      <w:r w:rsidRPr="00CF1E22">
        <w:rPr>
          <w:rStyle w:val="Emphasis"/>
          <w:rFonts w:asciiTheme="minorHAnsi" w:hAnsiTheme="minorHAnsi" w:cstheme="minorHAnsi"/>
        </w:rPr>
        <w:t>Getting to Mars,</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to develop a terrestrial lifeboat and to better understand the fate of planets, </w:t>
      </w:r>
      <w:r w:rsidRPr="00CF1E22">
        <w:rPr>
          <w:rStyle w:val="Emphasis"/>
          <w:rFonts w:asciiTheme="minorHAnsi" w:hAnsiTheme="minorHAnsi" w:cstheme="minorHAnsi"/>
        </w:rPr>
        <w:t>suddenly takes on new meaning and relevance</w:t>
      </w:r>
      <w:r w:rsidRPr="00CF1E22">
        <w:rPr>
          <w:rStyle w:val="StyleUnderline"/>
          <w:rFonts w:asciiTheme="minorHAnsi" w:hAnsiTheme="minorHAnsi" w:cstheme="minorHAnsi"/>
        </w:rPr>
        <w:t xml:space="preserve">. </w:t>
      </w:r>
      <w:r w:rsidRPr="00E565C3">
        <w:rPr>
          <w:rFonts w:asciiTheme="minorHAnsi" w:hAnsiTheme="minorHAnsi" w:cstheme="minorHAnsi"/>
          <w:sz w:val="10"/>
        </w:rPr>
        <w:t xml:space="preserve">I </w:t>
      </w:r>
      <w:proofErr w:type="gramStart"/>
      <w:r w:rsidRPr="00E565C3">
        <w:rPr>
          <w:rFonts w:asciiTheme="minorHAnsi" w:hAnsiTheme="minorHAnsi" w:cstheme="minorHAnsi"/>
          <w:sz w:val="10"/>
        </w:rPr>
        <w:t>have to</w:t>
      </w:r>
      <w:proofErr w:type="gramEnd"/>
      <w:r w:rsidRPr="00E565C3">
        <w:rPr>
          <w:rFonts w:asciiTheme="minorHAnsi" w:hAnsiTheme="minorHAnsi" w:cstheme="minorHAnsi"/>
          <w:sz w:val="10"/>
        </w:rPr>
        <w:t xml:space="preserve"> come the conclusion, after over 20 years in the space industry, that addressing global challenges with space solutions that benefit humanity and American constituents is the key to justifying the cost of manned space exploration. I believe we are about to find out, all over again, if civil manned space capability and policy can adapt and rise to meet new imperatives. Keith Cowing, </w:t>
      </w:r>
      <w:proofErr w:type="gramStart"/>
      <w:r w:rsidRPr="00E565C3">
        <w:rPr>
          <w:rFonts w:asciiTheme="minorHAnsi" w:hAnsiTheme="minorHAnsi" w:cstheme="minorHAnsi"/>
          <w:sz w:val="10"/>
        </w:rPr>
        <w:t>founder</w:t>
      </w:r>
      <w:proofErr w:type="gramEnd"/>
      <w:r w:rsidRPr="00E565C3">
        <w:rPr>
          <w:rFonts w:asciiTheme="minorHAnsi" w:hAnsiTheme="minorHAnsi" w:cstheme="minorHAnsi"/>
          <w:sz w:val="10"/>
        </w:rPr>
        <w:t xml:space="preserve">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w:t>
      </w:r>
      <w:proofErr w:type="gramStart"/>
      <w:r w:rsidRPr="00E565C3">
        <w:rPr>
          <w:rFonts w:asciiTheme="minorHAnsi" w:hAnsiTheme="minorHAnsi" w:cstheme="minorHAnsi"/>
          <w:sz w:val="10"/>
        </w:rPr>
        <w:t>all of</w:t>
      </w:r>
      <w:proofErr w:type="gramEnd"/>
      <w:r w:rsidRPr="00E565C3">
        <w:rPr>
          <w:rFonts w:asciiTheme="minorHAnsi" w:hAnsiTheme="minorHAnsi" w:cstheme="minorHAnsi"/>
          <w:sz w:val="10"/>
        </w:rPr>
        <w:t xml:space="preserve">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w:t>
      </w:r>
      <w:proofErr w:type="gramStart"/>
      <w:r w:rsidRPr="00E565C3">
        <w:rPr>
          <w:rFonts w:asciiTheme="minorHAnsi" w:hAnsiTheme="minorHAnsi" w:cstheme="minorHAnsi"/>
          <w:sz w:val="10"/>
        </w:rPr>
        <w:t>cost effective</w:t>
      </w:r>
      <w:proofErr w:type="gramEnd"/>
      <w:r w:rsidRPr="00E565C3">
        <w:rPr>
          <w:rFonts w:asciiTheme="minorHAnsi" w:hAnsiTheme="minorHAnsi" w:cstheme="minorHAnsi"/>
          <w:sz w:val="10"/>
        </w:rPr>
        <w:t xml:space="preser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w:t>
      </w:r>
      <w:proofErr w:type="gramStart"/>
      <w:r w:rsidRPr="00E565C3">
        <w:rPr>
          <w:rFonts w:asciiTheme="minorHAnsi" w:hAnsiTheme="minorHAnsi" w:cstheme="minorHAnsi"/>
          <w:sz w:val="10"/>
        </w:rPr>
        <w:t>all of</w:t>
      </w:r>
      <w:proofErr w:type="gramEnd"/>
      <w:r w:rsidRPr="00E565C3">
        <w:rPr>
          <w:rFonts w:asciiTheme="minorHAnsi" w:hAnsiTheme="minorHAnsi" w:cstheme="minorHAnsi"/>
          <w:sz w:val="10"/>
        </w:rPr>
        <w:t xml:space="preserve"> this money is spent on Earth — it creates jobs and provides business to companies, just as any other government program does. You </w:t>
      </w:r>
      <w:proofErr w:type="gramStart"/>
      <w:r w:rsidRPr="00E565C3">
        <w:rPr>
          <w:rFonts w:asciiTheme="minorHAnsi" w:hAnsiTheme="minorHAnsi" w:cstheme="minorHAnsi"/>
          <w:sz w:val="10"/>
        </w:rPr>
        <w:t>have to</w:t>
      </w:r>
      <w:proofErr w:type="gramEnd"/>
      <w:r w:rsidRPr="00E565C3">
        <w:rPr>
          <w:rFonts w:asciiTheme="minorHAnsi" w:hAnsiTheme="minorHAnsi" w:cstheme="minorHAnsi"/>
          <w:sz w:val="10"/>
        </w:rPr>
        <w:t xml:space="preserve">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CF1E22">
        <w:rPr>
          <w:rStyle w:val="StyleUnderline"/>
          <w:rFonts w:asciiTheme="minorHAnsi" w:hAnsiTheme="minorHAnsi" w:cstheme="minorHAnsi"/>
        </w:rPr>
        <w:t>for the U.S. in the twenty-first century</w:t>
      </w:r>
      <w:r w:rsidRPr="00E565C3">
        <w:rPr>
          <w:rFonts w:asciiTheme="minorHAnsi" w:hAnsiTheme="minorHAnsi" w:cstheme="minorHAnsi"/>
          <w:sz w:val="10"/>
        </w:rPr>
        <w:t xml:space="preserve">, is </w:t>
      </w:r>
      <w:r w:rsidRPr="00CF1E22">
        <w:rPr>
          <w:rStyle w:val="Emphasis"/>
          <w:rFonts w:asciiTheme="minorHAnsi" w:hAnsiTheme="minorHAnsi" w:cstheme="minorHAnsi"/>
        </w:rPr>
        <w:t xml:space="preserve">not sending humans into space worth the cost? </w:t>
      </w:r>
      <w:r w:rsidRPr="00E565C3">
        <w:rPr>
          <w:rFonts w:asciiTheme="minorHAnsi" w:hAnsiTheme="minorHAnsi" w:cstheme="minorHAnsi"/>
          <w:sz w:val="10"/>
        </w:rPr>
        <w:t xml:space="preserve">David M. Livingston, host of The Space Show, a talk radio show focusing on increasing space commerce and developing space tourism: I hear this question a lot.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t>
      </w:r>
      <w:proofErr w:type="gramStart"/>
      <w:r w:rsidRPr="00E565C3">
        <w:rPr>
          <w:rFonts w:asciiTheme="minorHAnsi" w:hAnsiTheme="minorHAnsi" w:cstheme="minorHAnsi"/>
          <w:sz w:val="10"/>
        </w:rPr>
        <w:t>War II, and</w:t>
      </w:r>
      <w:proofErr w:type="gramEnd"/>
      <w:r w:rsidRPr="00E565C3">
        <w:rPr>
          <w:rFonts w:asciiTheme="minorHAnsi" w:hAnsiTheme="minorHAnsi" w:cstheme="minorHAnsi"/>
          <w:sz w:val="10"/>
        </w:rPr>
        <w:t xml:space="preserve">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w:t>
      </w:r>
      <w:proofErr w:type="gramStart"/>
      <w:r w:rsidRPr="00E565C3">
        <w:rPr>
          <w:rFonts w:asciiTheme="minorHAnsi" w:hAnsiTheme="minorHAnsi" w:cstheme="minorHAnsi"/>
          <w:sz w:val="10"/>
        </w:rPr>
        <w:t>now.</w:t>
      </w:r>
      <w:proofErr w:type="gramEnd"/>
      <w:r w:rsidRPr="00E565C3">
        <w:rPr>
          <w:rFonts w:asciiTheme="minorHAnsi" w:hAnsiTheme="minorHAnsi" w:cstheme="minorHAnsi"/>
          <w:sz w:val="10"/>
        </w:rPr>
        <w:t xml:space="preserve">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w:t>
      </w:r>
      <w:r w:rsidRPr="00E565C3">
        <w:rPr>
          <w:rFonts w:asciiTheme="minorHAnsi" w:hAnsiTheme="minorHAnsi" w:cstheme="minorHAnsi"/>
          <w:sz w:val="10"/>
        </w:rPr>
        <w:lastRenderedPageBreak/>
        <w:t xml:space="preserve">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w:t>
      </w:r>
      <w:proofErr w:type="gramStart"/>
      <w:r w:rsidRPr="00E565C3">
        <w:rPr>
          <w:rFonts w:asciiTheme="minorHAnsi" w:hAnsiTheme="minorHAnsi" w:cstheme="minorHAnsi"/>
          <w:sz w:val="10"/>
        </w:rPr>
        <w:t>calculated, since</w:t>
      </w:r>
      <w:proofErr w:type="gramEnd"/>
      <w:r w:rsidRPr="00E565C3">
        <w:rPr>
          <w:rFonts w:asciiTheme="minorHAnsi" w:hAnsiTheme="minorHAnsi" w:cstheme="minorHAnsi"/>
          <w:sz w:val="10"/>
        </w:rPr>
        <w:t xml:space="preserve"> they include both tangible and intangible payoffs.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answering the question, “Do the benefits outweigh the costs?” is not straightforward. If the payoffs are limited to scientific discovery, the position taken by many critics of human spaceflight is “no.” With both 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w:t>
      </w:r>
      <w:proofErr w:type="spellStart"/>
      <w:r w:rsidRPr="00E565C3">
        <w:rPr>
          <w:rFonts w:asciiTheme="minorHAnsi" w:hAnsiTheme="minorHAnsi" w:cstheme="minorHAnsi"/>
          <w:sz w:val="10"/>
        </w:rPr>
        <w:t>Squyres</w:t>
      </w:r>
      <w:proofErr w:type="spellEnd"/>
      <w:r w:rsidRPr="00E565C3">
        <w:rPr>
          <w:rFonts w:asciiTheme="minorHAnsi" w:hAnsiTheme="minorHAnsi" w:cstheme="minorHAnsi"/>
          <w:sz w:val="10"/>
        </w:rPr>
        <w:t xml:space="preserve">,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CF1E22">
        <w:rPr>
          <w:rStyle w:val="StyleUnderline"/>
          <w:rFonts w:asciiTheme="minorHAnsi" w:hAnsiTheme="minorHAnsi" w:cstheme="minorHAnsi"/>
        </w:rPr>
        <w:t>the primary justifications for sending people into space require that they travel beyond low Earth orbit</w:t>
      </w:r>
      <w:r w:rsidRPr="00E565C3">
        <w:rPr>
          <w:rFonts w:asciiTheme="minorHAnsi" w:hAnsiTheme="minorHAnsi" w:cstheme="minorHAnsi"/>
          <w:sz w:val="10"/>
        </w:rPr>
        <w:t xml:space="preserve">. For the next few decades, </w:t>
      </w:r>
      <w:r w:rsidRPr="00CF1E22">
        <w:rPr>
          <w:rStyle w:val="StyleUnderline"/>
          <w:rFonts w:asciiTheme="minorHAnsi" w:hAnsiTheme="minorHAnsi" w:cstheme="minorHAnsi"/>
        </w:rPr>
        <w:t xml:space="preserve">the major payoffs from humans traveling to the moon and Mars are </w:t>
      </w:r>
      <w:proofErr w:type="gramStart"/>
      <w:r w:rsidRPr="00CF1E22">
        <w:rPr>
          <w:rStyle w:val="StyleUnderline"/>
          <w:rFonts w:asciiTheme="minorHAnsi" w:hAnsiTheme="minorHAnsi" w:cstheme="minorHAnsi"/>
        </w:rPr>
        <w:t>intangible, and</w:t>
      </w:r>
      <w:proofErr w:type="gramEnd"/>
      <w:r w:rsidRPr="00CF1E22">
        <w:rPr>
          <w:rStyle w:val="StyleUnderline"/>
          <w:rFonts w:asciiTheme="minorHAnsi" w:hAnsiTheme="minorHAnsi" w:cstheme="minorHAnsi"/>
        </w:rPr>
        <w:t xml:space="preserve"> </w:t>
      </w:r>
      <w:r w:rsidRPr="00CF1E22">
        <w:rPr>
          <w:rStyle w:val="Emphasis"/>
          <w:rFonts w:asciiTheme="minorHAnsi" w:hAnsiTheme="minorHAnsi" w:cstheme="minorHAnsi"/>
        </w:rPr>
        <w:t>linked to both national pride and national power</w:t>
      </w:r>
      <w:r w:rsidRPr="00E565C3">
        <w:rPr>
          <w:rFonts w:asciiTheme="minorHAnsi" w:hAnsiTheme="minorHAnsi" w:cstheme="minorHAnsi"/>
          <w:sz w:val="10"/>
        </w:rPr>
        <w:t xml:space="preserve">.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remains an effort that can be led by</w:t>
      </w:r>
      <w:r w:rsidRPr="00CF1E22">
        <w:rPr>
          <w:rStyle w:val="StyleUnderline"/>
          <w:rFonts w:asciiTheme="minorHAnsi" w:hAnsiTheme="minorHAnsi" w:cstheme="minorHAnsi"/>
        </w:rPr>
        <w:t xml:space="preserve"> </w:t>
      </w:r>
      <w:r w:rsidRPr="00213A30">
        <w:rPr>
          <w:rStyle w:val="StyleUnderline"/>
          <w:rFonts w:asciiTheme="minorHAnsi" w:hAnsiTheme="minorHAnsi" w:cstheme="minorHAnsi"/>
          <w:highlight w:val="cyan"/>
        </w:rPr>
        <w:t>only a few countries</w:t>
      </w:r>
      <w:r w:rsidRPr="00CF1E22">
        <w:rPr>
          <w:rStyle w:val="StyleUnderline"/>
          <w:rFonts w:asciiTheme="minorHAnsi" w:hAnsiTheme="minorHAnsi" w:cstheme="minorHAnsi"/>
        </w:rPr>
        <w:t xml:space="preserve">, and I believe that it </w:t>
      </w:r>
      <w:r w:rsidRPr="00213A30">
        <w:rPr>
          <w:rStyle w:val="StyleUnderline"/>
          <w:rFonts w:asciiTheme="minorHAnsi" w:hAnsiTheme="minorHAnsi" w:cstheme="minorHAnsi"/>
          <w:highlight w:val="cyan"/>
        </w:rPr>
        <w:t>should be part of what the U</w:t>
      </w:r>
      <w:r w:rsidRPr="00CF1E22">
        <w:rPr>
          <w:rStyle w:val="StyleUnderline"/>
          <w:rFonts w:asciiTheme="minorHAnsi" w:hAnsiTheme="minorHAnsi" w:cstheme="minorHAnsi"/>
        </w:rPr>
        <w:t xml:space="preserve">nited </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tates </w:t>
      </w:r>
      <w:r w:rsidRPr="00213A30">
        <w:rPr>
          <w:rStyle w:val="StyleUnderline"/>
          <w:rFonts w:asciiTheme="minorHAnsi" w:hAnsiTheme="minorHAnsi" w:cstheme="minorHAnsi"/>
          <w:highlight w:val="cyan"/>
        </w:rPr>
        <w:t>does in its desire to be seen</w:t>
      </w:r>
      <w:r w:rsidRPr="00CF1E22">
        <w:rPr>
          <w:rStyle w:val="StyleUnderline"/>
          <w:rFonts w:asciiTheme="minorHAnsi" w:hAnsiTheme="minorHAnsi" w:cstheme="minorHAnsi"/>
        </w:rPr>
        <w:t xml:space="preserve"> by both its citizens </w:t>
      </w:r>
      <w:r w:rsidRPr="00CF1E22">
        <w:rPr>
          <w:rStyle w:val="Emphasis"/>
          <w:rFonts w:asciiTheme="minorHAnsi" w:hAnsiTheme="minorHAnsi" w:cstheme="minorHAnsi"/>
        </w:rPr>
        <w:t xml:space="preserve">and the global public </w:t>
      </w:r>
      <w:r w:rsidRPr="00213A30">
        <w:rPr>
          <w:rStyle w:val="Emphasis"/>
          <w:rFonts w:asciiTheme="minorHAnsi" w:hAnsiTheme="minorHAnsi" w:cstheme="minorHAnsi"/>
          <w:highlight w:val="cyan"/>
        </w:rPr>
        <w:t>as a leader</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one to be admired for its continued willingness to </w:t>
      </w:r>
      <w:r w:rsidRPr="00CF1E22">
        <w:rPr>
          <w:rStyle w:val="Emphasis"/>
          <w:rFonts w:asciiTheme="minorHAnsi" w:hAnsiTheme="minorHAnsi" w:cstheme="minorHAnsi"/>
        </w:rPr>
        <w:t xml:space="preserve">invest in pushing the frontiers of human activity. </w:t>
      </w:r>
      <w:r w:rsidRPr="00E565C3">
        <w:rPr>
          <w:rFonts w:asciiTheme="minorHAnsi" w:hAnsiTheme="minorHAnsi" w:cstheme="minorHAnsi"/>
          <w:sz w:val="10"/>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CF1E22">
        <w:rPr>
          <w:rStyle w:val="StyleUnderline"/>
          <w:rFonts w:asciiTheme="minorHAnsi" w:hAnsiTheme="minorHAnsi" w:cstheme="minorHAnsi"/>
        </w:rPr>
        <w:t xml:space="preserve">eventually some number of </w:t>
      </w:r>
      <w:r w:rsidRPr="00811AE9">
        <w:rPr>
          <w:rStyle w:val="StyleUnderline"/>
          <w:rFonts w:asciiTheme="minorHAnsi" w:hAnsiTheme="minorHAnsi" w:cstheme="minorHAnsi"/>
        </w:rPr>
        <w:t xml:space="preserve">people in the future will establish </w:t>
      </w:r>
      <w:r w:rsidRPr="00811AE9">
        <w:rPr>
          <w:rStyle w:val="Emphasis"/>
          <w:rFonts w:asciiTheme="minorHAnsi" w:hAnsiTheme="minorHAnsi" w:cstheme="minorHAnsi"/>
        </w:rPr>
        <w:t>permanent settlements</w:t>
      </w:r>
      <w:r w:rsidRPr="00E565C3">
        <w:rPr>
          <w:rFonts w:asciiTheme="minorHAnsi" w:hAnsiTheme="minorHAnsi" w:cstheme="minorHAnsi"/>
          <w:sz w:val="10"/>
        </w:rPr>
        <w:t xml:space="preserve"> </w:t>
      </w:r>
      <w:r w:rsidRPr="00811AE9">
        <w:rPr>
          <w:rStyle w:val="StyleUnderline"/>
          <w:rFonts w:asciiTheme="minorHAnsi" w:hAnsiTheme="minorHAnsi" w:cstheme="minorHAnsi"/>
        </w:rPr>
        <w:t>away from</w:t>
      </w:r>
      <w:r w:rsidRPr="00E565C3">
        <w:rPr>
          <w:rFonts w:asciiTheme="minorHAnsi" w:hAnsiTheme="minorHAnsi" w:cstheme="minorHAnsi"/>
          <w:sz w:val="10"/>
        </w:rPr>
        <w:t xml:space="preserve"> Earth, </w:t>
      </w:r>
      <w:r w:rsidRPr="00CF1E22">
        <w:rPr>
          <w:rStyle w:val="StyleUnderline"/>
          <w:rFonts w:asciiTheme="minorHAnsi" w:hAnsiTheme="minorHAnsi" w:cstheme="minorHAnsi"/>
        </w:rPr>
        <w:t xml:space="preserve">in the extreme case to ensure that </w:t>
      </w:r>
      <w:r w:rsidRPr="00CF1E22">
        <w:rPr>
          <w:rStyle w:val="Emphasis"/>
          <w:rFonts w:asciiTheme="minorHAnsi" w:hAnsiTheme="minorHAnsi" w:cstheme="minorHAnsi"/>
        </w:rPr>
        <w:t>the human species will survive a planetary catastrophe</w:t>
      </w:r>
      <w:r w:rsidRPr="00E565C3">
        <w:rPr>
          <w:rFonts w:asciiTheme="minorHAnsi" w:hAnsiTheme="minorHAnsi" w:cstheme="minorHAnsi"/>
          <w:sz w:val="10"/>
        </w:rPr>
        <w:t xml:space="preserve">, but also </w:t>
      </w:r>
      <w:r w:rsidRPr="00CF1E22">
        <w:rPr>
          <w:rStyle w:val="StyleUnderline"/>
          <w:rFonts w:asciiTheme="minorHAnsi" w:hAnsiTheme="minorHAnsi" w:cstheme="minorHAnsi"/>
        </w:rPr>
        <w:t>because people migrate for both economic opportunities and new experiences</w:t>
      </w:r>
      <w:r w:rsidRPr="00E565C3">
        <w:rPr>
          <w:rFonts w:asciiTheme="minorHAnsi" w:hAnsiTheme="minorHAnsi" w:cstheme="minorHAnsi"/>
          <w:sz w:val="10"/>
        </w:rPr>
        <w:t xml:space="preserve">. That is a big jump from today’s argument regarding the costs and benefits of human spaceflight, but I believe </w:t>
      </w:r>
      <w:r w:rsidRPr="00CF1E22">
        <w:rPr>
          <w:rStyle w:val="StyleUnderline"/>
          <w:rFonts w:asciiTheme="minorHAnsi" w:hAnsiTheme="minorHAnsi" w:cstheme="minorHAnsi"/>
        </w:rPr>
        <w:t xml:space="preserve">such a </w:t>
      </w:r>
      <w:proofErr w:type="gramStart"/>
      <w:r w:rsidRPr="00CF1E22">
        <w:rPr>
          <w:rStyle w:val="StyleUnderline"/>
          <w:rFonts w:asciiTheme="minorHAnsi" w:hAnsiTheme="minorHAnsi" w:cstheme="minorHAnsi"/>
        </w:rPr>
        <w:t>long range</w:t>
      </w:r>
      <w:proofErr w:type="gramEnd"/>
      <w:r w:rsidRPr="00CF1E22">
        <w:rPr>
          <w:rStyle w:val="StyleUnderline"/>
          <w:rFonts w:asciiTheme="minorHAnsi" w:hAnsiTheme="minorHAnsi" w:cstheme="minorHAnsi"/>
        </w:rPr>
        <w:t xml:space="preserve"> perspective </w:t>
      </w:r>
      <w:r w:rsidRPr="00CF1E22">
        <w:rPr>
          <w:rStyle w:val="Emphasis"/>
          <w:rFonts w:asciiTheme="minorHAnsi" w:hAnsiTheme="minorHAnsi" w:cstheme="minorHAnsi"/>
        </w:rPr>
        <w:t>is the best way to justify a new start in human space exploration.</w:t>
      </w:r>
    </w:p>
    <w:p w14:paraId="13B54B64" w14:textId="77777777" w:rsidR="00D00319" w:rsidRDefault="00D00319" w:rsidP="00D00319">
      <w:pPr>
        <w:pStyle w:val="Heading4"/>
        <w:spacing w:before="30" w:line="235" w:lineRule="atLeast"/>
        <w:rPr>
          <w:rFonts w:ascii="Times New Roman" w:hAnsi="Times New Roman" w:cs="Times New Roman"/>
        </w:rPr>
      </w:pPr>
      <w:r>
        <w:t xml:space="preserve">Econ decline extinction </w:t>
      </w:r>
    </w:p>
    <w:p w14:paraId="2D1A0249" w14:textId="77777777" w:rsidR="00D00319" w:rsidRDefault="00D00319" w:rsidP="00D00319">
      <w:pPr>
        <w:spacing w:after="120" w:line="235" w:lineRule="atLeast"/>
      </w:pPr>
      <w:r>
        <w:t xml:space="preserve">Qian </w:t>
      </w:r>
      <w:r>
        <w:rPr>
          <w:b/>
          <w:bCs/>
          <w:sz w:val="26"/>
          <w:szCs w:val="26"/>
        </w:rPr>
        <w:t>Liu 18</w:t>
      </w:r>
      <w:r>
        <w:t>. China-based economist. “From economic crisis to World War III.” Project Syndicate. 11-8-2018. https://www.project-syndicate.org/commentary/economic-crisis-military-conflict-or-structural-reform-by-qian-liu-2018-11</w:t>
      </w:r>
    </w:p>
    <w:p w14:paraId="59D684E2" w14:textId="77777777" w:rsidR="00D00319" w:rsidRPr="00341B8A" w:rsidRDefault="00D00319" w:rsidP="00D00319">
      <w:pPr>
        <w:spacing w:line="235" w:lineRule="atLeast"/>
        <w:rPr>
          <w:sz w:val="14"/>
        </w:rPr>
      </w:pPr>
      <w:r w:rsidRPr="00341B8A">
        <w:rPr>
          <w:sz w:val="14"/>
        </w:rPr>
        <w:t xml:space="preserve">The next economic crisis is closer than you think. But what you should really worry about is what comes after: </w:t>
      </w:r>
      <w:r>
        <w:rPr>
          <w:u w:val="single"/>
          <w:shd w:val="clear" w:color="auto" w:fill="00FFFF"/>
        </w:rPr>
        <w:t>in the</w:t>
      </w:r>
      <w:r w:rsidRPr="00341B8A">
        <w:rPr>
          <w:sz w:val="14"/>
        </w:rPr>
        <w:t xml:space="preserve"> </w:t>
      </w:r>
      <w:r>
        <w:rPr>
          <w:b/>
          <w:bCs/>
          <w:u w:val="single"/>
          <w:shd w:val="clear" w:color="auto" w:fill="00FFFF"/>
        </w:rPr>
        <w:t>current</w:t>
      </w:r>
      <w:r w:rsidRPr="00341B8A">
        <w:rPr>
          <w:sz w:val="14"/>
        </w:rPr>
        <w:t xml:space="preserve"> </w:t>
      </w:r>
      <w:r>
        <w:rPr>
          <w:b/>
          <w:bCs/>
          <w:u w:val="single"/>
        </w:rPr>
        <w:t>social, political, and technological</w:t>
      </w:r>
      <w:r w:rsidRPr="00341B8A">
        <w:rPr>
          <w:sz w:val="14"/>
        </w:rPr>
        <w:t xml:space="preserve"> </w:t>
      </w:r>
      <w:r>
        <w:rPr>
          <w:b/>
          <w:bCs/>
          <w:u w:val="single"/>
          <w:shd w:val="clear" w:color="auto" w:fill="00FFFF"/>
        </w:rPr>
        <w:t>landscape</w:t>
      </w:r>
      <w:r>
        <w:rPr>
          <w:u w:val="single"/>
        </w:rPr>
        <w:t>, a</w:t>
      </w:r>
      <w:r w:rsidRPr="00341B8A">
        <w:rPr>
          <w:sz w:val="14"/>
        </w:rPr>
        <w:t xml:space="preserve"> </w:t>
      </w:r>
      <w:r>
        <w:rPr>
          <w:b/>
          <w:bCs/>
          <w:u w:val="single"/>
        </w:rPr>
        <w:t>prolonged</w:t>
      </w:r>
      <w:r w:rsidRPr="00341B8A">
        <w:rPr>
          <w:sz w:val="14"/>
        </w:rPr>
        <w:t xml:space="preserve"> </w:t>
      </w:r>
      <w:r>
        <w:rPr>
          <w:b/>
          <w:bCs/>
          <w:u w:val="single"/>
          <w:shd w:val="clear" w:color="auto" w:fill="00FFFF"/>
        </w:rPr>
        <w:t>economic crisis</w:t>
      </w:r>
      <w:r>
        <w:rPr>
          <w:u w:val="single"/>
        </w:rPr>
        <w:t>, combined with rising income inequality,</w:t>
      </w:r>
      <w:r w:rsidRPr="00341B8A">
        <w:rPr>
          <w:sz w:val="14"/>
        </w:rPr>
        <w:t xml:space="preserve"> </w:t>
      </w:r>
      <w:r>
        <w:rPr>
          <w:u w:val="single"/>
          <w:shd w:val="clear" w:color="auto" w:fill="00FFFF"/>
        </w:rPr>
        <w:t>could</w:t>
      </w:r>
      <w:r w:rsidRPr="00341B8A">
        <w:rPr>
          <w:sz w:val="14"/>
        </w:rPr>
        <w:t xml:space="preserve"> well </w:t>
      </w:r>
      <w:r>
        <w:rPr>
          <w:u w:val="single"/>
          <w:shd w:val="clear" w:color="auto" w:fill="00FFFF"/>
        </w:rPr>
        <w:t xml:space="preserve">escalate into </w:t>
      </w:r>
      <w:r w:rsidRPr="00341B8A">
        <w:rPr>
          <w:u w:val="single"/>
          <w:shd w:val="clear" w:color="auto" w:fill="00FFFF"/>
        </w:rPr>
        <w:t>a</w:t>
      </w:r>
      <w:r w:rsidRPr="00341B8A">
        <w:rPr>
          <w:sz w:val="14"/>
        </w:rPr>
        <w:t xml:space="preserve"> </w:t>
      </w:r>
      <w:r w:rsidRPr="00341B8A">
        <w:rPr>
          <w:b/>
          <w:bCs/>
          <w:u w:val="single"/>
          <w:shd w:val="clear" w:color="auto" w:fill="00FFFF"/>
        </w:rPr>
        <w:t>major</w:t>
      </w:r>
      <w:r>
        <w:rPr>
          <w:b/>
          <w:bCs/>
          <w:u w:val="single"/>
          <w:shd w:val="clear" w:color="auto" w:fill="00FFFF"/>
        </w:rPr>
        <w:t xml:space="preserve"> global military conflict</w:t>
      </w:r>
      <w:r w:rsidRPr="00341B8A">
        <w:rPr>
          <w:sz w:val="14"/>
        </w:rPr>
        <w:t xml:space="preserve">. </w:t>
      </w:r>
      <w:r>
        <w:rPr>
          <w:u w:val="single"/>
        </w:rPr>
        <w:t>The</w:t>
      </w:r>
      <w:r w:rsidRPr="00341B8A">
        <w:rPr>
          <w:sz w:val="14"/>
        </w:rPr>
        <w:t xml:space="preserve"> 20</w:t>
      </w:r>
      <w:r>
        <w:rPr>
          <w:u w:val="single"/>
        </w:rPr>
        <w:t>08</w:t>
      </w:r>
      <w:r w:rsidRPr="00341B8A">
        <w:rPr>
          <w:sz w:val="14"/>
        </w:rPr>
        <w:t xml:space="preserve">-09 global financial </w:t>
      </w:r>
      <w:r>
        <w:rPr>
          <w:u w:val="single"/>
        </w:rPr>
        <w:t>crisis almost bankrupted governments and caused systemic collapse</w:t>
      </w:r>
      <w:r w:rsidRPr="00341B8A">
        <w:rPr>
          <w:sz w:val="14"/>
        </w:rPr>
        <w:t xml:space="preserve">. </w:t>
      </w:r>
      <w:r>
        <w:rPr>
          <w:u w:val="single"/>
        </w:rPr>
        <w:t>Policymakers managed to pull the global economy back</w:t>
      </w:r>
      <w:r w:rsidRPr="00341B8A">
        <w:rPr>
          <w:sz w:val="14"/>
        </w:rPr>
        <w:t xml:space="preserve"> from the brink, </w:t>
      </w:r>
      <w:r>
        <w:rPr>
          <w:u w:val="single"/>
        </w:rPr>
        <w:t>using massive monetary stimulus, including</w:t>
      </w:r>
      <w:r w:rsidRPr="00341B8A">
        <w:rPr>
          <w:sz w:val="14"/>
        </w:rPr>
        <w:t xml:space="preserve"> </w:t>
      </w:r>
      <w:r>
        <w:rPr>
          <w:b/>
          <w:bCs/>
          <w:u w:val="single"/>
        </w:rPr>
        <w:t>q</w:t>
      </w:r>
      <w:r w:rsidRPr="00341B8A">
        <w:rPr>
          <w:sz w:val="14"/>
        </w:rPr>
        <w:t xml:space="preserve">uantitative </w:t>
      </w:r>
      <w:r>
        <w:rPr>
          <w:b/>
          <w:bCs/>
          <w:u w:val="single"/>
        </w:rPr>
        <w:t>e</w:t>
      </w:r>
      <w:r w:rsidRPr="00341B8A">
        <w:rPr>
          <w:sz w:val="14"/>
        </w:rPr>
        <w:t xml:space="preserve">asing </w:t>
      </w:r>
      <w:r>
        <w:rPr>
          <w:u w:val="single"/>
        </w:rPr>
        <w:t>and</w:t>
      </w:r>
      <w:r w:rsidRPr="00341B8A">
        <w:rPr>
          <w:sz w:val="14"/>
        </w:rPr>
        <w:t xml:space="preserve"> near-</w:t>
      </w:r>
      <w:r>
        <w:rPr>
          <w:u w:val="single"/>
        </w:rPr>
        <w:t>zero</w:t>
      </w:r>
      <w:r w:rsidRPr="00341B8A">
        <w:rPr>
          <w:sz w:val="14"/>
        </w:rPr>
        <w:t xml:space="preserve"> (</w:t>
      </w:r>
      <w:r>
        <w:rPr>
          <w:u w:val="single"/>
        </w:rPr>
        <w:t>or even negative</w:t>
      </w:r>
      <w:r w:rsidRPr="00341B8A">
        <w:rPr>
          <w:sz w:val="14"/>
        </w:rPr>
        <w:t xml:space="preserve">) interest </w:t>
      </w:r>
      <w:r>
        <w:rPr>
          <w:u w:val="single"/>
        </w:rPr>
        <w:t>rates</w:t>
      </w:r>
      <w:r w:rsidRPr="00341B8A">
        <w:rPr>
          <w:sz w:val="14"/>
        </w:rPr>
        <w:t xml:space="preserve">.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341B8A">
        <w:rPr>
          <w:sz w:val="14"/>
        </w:rPr>
        <w:t>labour</w:t>
      </w:r>
      <w:proofErr w:type="spellEnd"/>
      <w:r w:rsidRPr="00341B8A">
        <w:rPr>
          <w:sz w:val="14"/>
        </w:rPr>
        <w:t xml:space="preserve">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Pr>
          <w:u w:val="single"/>
        </w:rPr>
        <w:t>Greece</w:t>
      </w:r>
      <w:r w:rsidRPr="00341B8A">
        <w:rPr>
          <w:sz w:val="14"/>
        </w:rPr>
        <w:t xml:space="preserve">, for example, has relied </w:t>
      </w:r>
      <w:r>
        <w:rPr>
          <w:u w:val="single"/>
        </w:rPr>
        <w:t>on money from international creditors to keep its head</w:t>
      </w:r>
      <w:r w:rsidRPr="00341B8A">
        <w:rPr>
          <w:sz w:val="14"/>
        </w:rPr>
        <w:t xml:space="preserve"> (barely) </w:t>
      </w:r>
      <w:r>
        <w:rPr>
          <w:u w:val="single"/>
        </w:rPr>
        <w:t>above water</w:t>
      </w:r>
      <w:r w:rsidRPr="00341B8A">
        <w:rPr>
          <w:sz w:val="14"/>
        </w:rPr>
        <w:t xml:space="preserve">, rather than genuinely reforming its pension system or improving its business environment. The lack of structural reform has meant that the </w:t>
      </w:r>
      <w:r>
        <w:rPr>
          <w:u w:val="single"/>
        </w:rPr>
        <w:t>unprecedented excess liquidity that central banks injected into their economies was not allocated to its most efficient uses</w:t>
      </w:r>
      <w:r w:rsidRPr="00341B8A">
        <w:rPr>
          <w:sz w:val="14"/>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w:t>
      </w:r>
      <w:proofErr w:type="spellStart"/>
      <w:r w:rsidRPr="00341B8A">
        <w:rPr>
          <w:sz w:val="14"/>
        </w:rPr>
        <w:t>stabilise</w:t>
      </w:r>
      <w:proofErr w:type="spellEnd"/>
      <w:r w:rsidRPr="00341B8A">
        <w:rPr>
          <w:sz w:val="14"/>
        </w:rPr>
        <w:t xml:space="preserve"> and stimulate the economy. If history is any guide, the consequences of this mistake could extend far beyond the economy. According to Harvard’s Benjamin Friedman, prolonged periods of economic distress have been </w:t>
      </w:r>
      <w:proofErr w:type="spellStart"/>
      <w:r w:rsidRPr="00341B8A">
        <w:rPr>
          <w:sz w:val="14"/>
        </w:rPr>
        <w:t>characterised</w:t>
      </w:r>
      <w:proofErr w:type="spellEnd"/>
      <w:r w:rsidRPr="00341B8A">
        <w:rPr>
          <w:sz w:val="14"/>
        </w:rPr>
        <w:t xml:space="preserve"> also by public antipathy toward minority groups or foreign countries – attitudes that can help to fuel unrest, terrorism, or even war.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there is no standard path to war. But there is reason to believe that high levels of inequality can play a significant role in stoking conflict. According to research by the economist Thomas Piketty, a spike in income inequality is often followed by a great crisis. Income inequality then declines for a while, before rising again, until a new peak – and a new disaster. Though causality has </w:t>
      </w:r>
      <w:r w:rsidRPr="00341B8A">
        <w:rPr>
          <w:sz w:val="14"/>
        </w:rPr>
        <w:lastRenderedPageBreak/>
        <w:t xml:space="preserve">yet to be proven, given the limited number of data points, this correlation should not be taken lightly, especially with wealth and income inequality at historically high levels. This is </w:t>
      </w:r>
      <w:proofErr w:type="gramStart"/>
      <w:r w:rsidRPr="00341B8A">
        <w:rPr>
          <w:sz w:val="14"/>
        </w:rPr>
        <w:t>all the more</w:t>
      </w:r>
      <w:proofErr w:type="gramEnd"/>
      <w:r w:rsidRPr="00341B8A">
        <w:rPr>
          <w:sz w:val="14"/>
        </w:rPr>
        <w:t xml:space="preserve"> worrying in view of the numerous other factors stoking social unrest and diplomatic tension, including technological disruption, a record-breaking migration crisis, anxiety over </w:t>
      </w:r>
      <w:proofErr w:type="spellStart"/>
      <w:r w:rsidRPr="00341B8A">
        <w:rPr>
          <w:sz w:val="14"/>
        </w:rPr>
        <w:t>globalisation</w:t>
      </w:r>
      <w:proofErr w:type="spellEnd"/>
      <w:r w:rsidRPr="00341B8A">
        <w:rPr>
          <w:sz w:val="14"/>
        </w:rPr>
        <w:t xml:space="preserve">, political </w:t>
      </w:r>
      <w:proofErr w:type="spellStart"/>
      <w:r w:rsidRPr="00341B8A">
        <w:rPr>
          <w:sz w:val="14"/>
        </w:rPr>
        <w:t>polarisation</w:t>
      </w:r>
      <w:proofErr w:type="spellEnd"/>
      <w:r w:rsidRPr="00341B8A">
        <w:rPr>
          <w:sz w:val="14"/>
        </w:rPr>
        <w:t xml:space="preserve">, and rising nationalism. All are symptoms of failed policies that could turn out to be trigger points for a future crisis. Voters have good reason to be frustrated, but the emotionally appealing populists to whom they are increasingly giving their support are offering ill-advised solutions that will only make matters worse. For example, </w:t>
      </w:r>
      <w:r>
        <w:rPr>
          <w:u w:val="single"/>
          <w:shd w:val="clear" w:color="auto" w:fill="00FFFF"/>
        </w:rPr>
        <w:t>despite</w:t>
      </w:r>
      <w:r w:rsidRPr="00341B8A">
        <w:rPr>
          <w:sz w:val="14"/>
        </w:rPr>
        <w:t xml:space="preserve"> </w:t>
      </w:r>
      <w:r>
        <w:rPr>
          <w:u w:val="single"/>
        </w:rPr>
        <w:t>the world’s unprecedented</w:t>
      </w:r>
      <w:r w:rsidRPr="00341B8A">
        <w:rPr>
          <w:sz w:val="14"/>
        </w:rPr>
        <w:t xml:space="preserve"> </w:t>
      </w:r>
      <w:r>
        <w:rPr>
          <w:u w:val="single"/>
          <w:shd w:val="clear" w:color="auto" w:fill="00FFFF"/>
        </w:rPr>
        <w:t>interconnectedness,</w:t>
      </w:r>
      <w:r w:rsidRPr="00341B8A">
        <w:rPr>
          <w:sz w:val="14"/>
        </w:rPr>
        <w:t xml:space="preserve"> </w:t>
      </w:r>
      <w:r>
        <w:rPr>
          <w:b/>
          <w:bCs/>
          <w:u w:val="single"/>
          <w:shd w:val="clear" w:color="auto" w:fill="00FFFF"/>
        </w:rPr>
        <w:t>multilateralism is</w:t>
      </w:r>
      <w:r w:rsidRPr="00341B8A">
        <w:rPr>
          <w:sz w:val="14"/>
        </w:rPr>
        <w:t xml:space="preserve"> </w:t>
      </w:r>
      <w:r>
        <w:rPr>
          <w:b/>
          <w:bCs/>
          <w:u w:val="single"/>
        </w:rPr>
        <w:t>increasingly</w:t>
      </w:r>
      <w:r w:rsidRPr="00341B8A">
        <w:rPr>
          <w:sz w:val="14"/>
        </w:rPr>
        <w:t xml:space="preserve"> </w:t>
      </w:r>
      <w:r>
        <w:rPr>
          <w:b/>
          <w:bCs/>
          <w:u w:val="single"/>
          <w:shd w:val="clear" w:color="auto" w:fill="00FFFF"/>
        </w:rPr>
        <w:t>being eschewed</w:t>
      </w:r>
      <w:r w:rsidRPr="00341B8A">
        <w:rPr>
          <w:sz w:val="14"/>
        </w:rPr>
        <w:t xml:space="preserve">, as countries – most notably, Donald J. </w:t>
      </w:r>
      <w:r>
        <w:rPr>
          <w:u w:val="single"/>
        </w:rPr>
        <w:t>Trump’s US – pursue unilateral, isolationist policies</w:t>
      </w:r>
      <w:r w:rsidRPr="00341B8A">
        <w:rPr>
          <w:sz w:val="14"/>
        </w:rPr>
        <w:t xml:space="preserve">. Meanwhile, </w:t>
      </w:r>
      <w:r>
        <w:rPr>
          <w:b/>
          <w:bCs/>
          <w:u w:val="single"/>
          <w:shd w:val="clear" w:color="auto" w:fill="00FFFF"/>
        </w:rPr>
        <w:t>proxy wars</w:t>
      </w:r>
      <w:r w:rsidRPr="00341B8A">
        <w:rPr>
          <w:sz w:val="14"/>
        </w:rPr>
        <w:t xml:space="preserve"> </w:t>
      </w:r>
      <w:r>
        <w:rPr>
          <w:u w:val="single"/>
          <w:shd w:val="clear" w:color="auto" w:fill="00FFFF"/>
        </w:rPr>
        <w:t>are</w:t>
      </w:r>
      <w:r w:rsidRPr="00341B8A">
        <w:rPr>
          <w:sz w:val="14"/>
        </w:rPr>
        <w:t xml:space="preserve"> </w:t>
      </w:r>
      <w:r>
        <w:rPr>
          <w:b/>
          <w:bCs/>
          <w:u w:val="single"/>
          <w:shd w:val="clear" w:color="auto" w:fill="00FFFF"/>
        </w:rPr>
        <w:t>raging in Syria and Yemen</w:t>
      </w:r>
      <w:r w:rsidRPr="00341B8A">
        <w:rPr>
          <w:sz w:val="14"/>
        </w:rPr>
        <w:t xml:space="preserve">. Against this background, </w:t>
      </w:r>
      <w:r>
        <w:rPr>
          <w:u w:val="single"/>
        </w:rPr>
        <w:t>we must take seriously the possibility that</w:t>
      </w:r>
      <w:r w:rsidRPr="00341B8A">
        <w:rPr>
          <w:sz w:val="14"/>
        </w:rPr>
        <w:t xml:space="preserve"> </w:t>
      </w:r>
      <w:r>
        <w:rPr>
          <w:u w:val="single"/>
          <w:shd w:val="clear" w:color="auto" w:fill="00FFFF"/>
        </w:rPr>
        <w:t>the</w:t>
      </w:r>
      <w:r w:rsidRPr="00341B8A">
        <w:rPr>
          <w:sz w:val="14"/>
        </w:rPr>
        <w:t xml:space="preserve"> </w:t>
      </w:r>
      <w:r>
        <w:rPr>
          <w:b/>
          <w:bCs/>
          <w:u w:val="single"/>
          <w:shd w:val="clear" w:color="auto" w:fill="00FFFF"/>
        </w:rPr>
        <w:t>next</w:t>
      </w:r>
      <w:r w:rsidRPr="00341B8A">
        <w:rPr>
          <w:sz w:val="14"/>
        </w:rPr>
        <w:t xml:space="preserve"> </w:t>
      </w:r>
      <w:r>
        <w:rPr>
          <w:b/>
          <w:bCs/>
          <w:u w:val="single"/>
        </w:rPr>
        <w:t>economic</w:t>
      </w:r>
      <w:r w:rsidRPr="00341B8A">
        <w:rPr>
          <w:sz w:val="14"/>
        </w:rPr>
        <w:t xml:space="preserve"> </w:t>
      </w:r>
      <w:r>
        <w:rPr>
          <w:b/>
          <w:bCs/>
          <w:u w:val="single"/>
          <w:shd w:val="clear" w:color="auto" w:fill="00FFFF"/>
        </w:rPr>
        <w:t>crisis could lead to a large-scale military confrontation</w:t>
      </w:r>
      <w:r w:rsidRPr="00341B8A">
        <w:rPr>
          <w:sz w:val="14"/>
        </w:rPr>
        <w:t xml:space="preserve">. By the logic of the political scientist Samuel Huntington, considering such a scenario could help us avoid it because it would force us to </w:t>
      </w:r>
      <w:proofErr w:type="gramStart"/>
      <w:r w:rsidRPr="00341B8A">
        <w:rPr>
          <w:sz w:val="14"/>
        </w:rPr>
        <w:t>take action</w:t>
      </w:r>
      <w:proofErr w:type="gramEnd"/>
      <w:r w:rsidRPr="00341B8A">
        <w:rPr>
          <w:sz w:val="14"/>
        </w:rPr>
        <w:t>. In this case, the key will be for policymakers to pursue the structural reforms that they have long promised while replacing finger-pointing and antagonism with a sensible and respectful global dialogue. The alternative may well be global conflagration.</w:t>
      </w:r>
    </w:p>
    <w:p w14:paraId="15B4AE31" w14:textId="77777777" w:rsidR="00D00319" w:rsidRPr="00341B8A" w:rsidRDefault="00D00319" w:rsidP="00D00319"/>
    <w:p w14:paraId="4F8B4A58" w14:textId="77777777" w:rsidR="00D00319" w:rsidRPr="00D0048E" w:rsidRDefault="00D00319" w:rsidP="00D00319">
      <w:pPr>
        <w:pStyle w:val="Heading4"/>
        <w:rPr>
          <w:rFonts w:cs="Times New Roman"/>
        </w:rPr>
      </w:pPr>
      <w:r>
        <w:rPr>
          <w:rFonts w:cs="Times New Roman"/>
        </w:rPr>
        <w:t xml:space="preserve">Outweighs scope of all living humans by like 10^30 – so tiny risk of this o/w all their stuff </w:t>
      </w:r>
    </w:p>
    <w:p w14:paraId="2DAFE2D1" w14:textId="77777777" w:rsidR="00D00319" w:rsidRPr="00D0048E" w:rsidRDefault="00D00319" w:rsidP="00D00319">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w:t>
      </w:r>
      <w:proofErr w:type="spellStart"/>
      <w:r w:rsidRPr="00D0048E">
        <w:t>Utilitas</w:t>
      </w:r>
      <w:proofErr w:type="spellEnd"/>
      <w:r w:rsidRPr="00D0048E">
        <w:t xml:space="preserve"> Vol. 15, No. 3, pp. 308-314, http://www.nickbostrom.com/astronomical/waste.html)</w:t>
      </w:r>
    </w:p>
    <w:p w14:paraId="4F9D4564" w14:textId="77777777" w:rsidR="00D00319" w:rsidRPr="00E565C3" w:rsidRDefault="00D00319" w:rsidP="00D00319">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 xml:space="preserve">10^46 per </w:t>
      </w:r>
      <w:r w:rsidRPr="00341B8A">
        <w:rPr>
          <w:rStyle w:val="Emphasis"/>
          <w:highlight w:val="yellow"/>
        </w:rPr>
        <w:t>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341B8A">
        <w:rPr>
          <w:u w:val="single"/>
        </w:rPr>
        <w:t>We can,</w:t>
      </w:r>
      <w:r w:rsidRPr="00341B8A">
        <w:rPr>
          <w:sz w:val="10"/>
        </w:rPr>
        <w:t xml:space="preserve"> </w:t>
      </w:r>
      <w:r w:rsidRPr="00341B8A">
        <w:rPr>
          <w:rStyle w:val="MicroTextChar"/>
          <w:rFonts w:ascii="Times New Roman" w:hAnsi="Times New Roman"/>
          <w:sz w:val="10"/>
        </w:rPr>
        <w:t>however,</w:t>
      </w:r>
      <w:r w:rsidRPr="00341B8A">
        <w:rPr>
          <w:sz w:val="10"/>
        </w:rPr>
        <w:t xml:space="preserve"> </w:t>
      </w:r>
      <w:r w:rsidRPr="00341B8A">
        <w:rPr>
          <w:u w:val="single"/>
        </w:rPr>
        <w:t>get a lower bound</w:t>
      </w:r>
      <w:r w:rsidRPr="00341B8A">
        <w:rPr>
          <w:sz w:val="10"/>
        </w:rPr>
        <w:t xml:space="preserve"> </w:t>
      </w:r>
      <w:r w:rsidRPr="00341B8A">
        <w:rPr>
          <w:rStyle w:val="MicroTextChar"/>
          <w:rFonts w:ascii="Times New Roman" w:hAnsi="Times New Roman"/>
          <w:sz w:val="10"/>
        </w:rPr>
        <w:t>more straightforwardly</w:t>
      </w:r>
      <w:r w:rsidRPr="00341B8A">
        <w:rPr>
          <w:sz w:val="10"/>
        </w:rPr>
        <w:t xml:space="preserve"> </w:t>
      </w:r>
      <w:r w:rsidRPr="00341B8A">
        <w:rPr>
          <w:u w:val="single"/>
        </w:rPr>
        <w:t>by simply 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341B8A">
        <w:rPr>
          <w:sz w:val="10"/>
        </w:rPr>
        <w:t xml:space="preserve"> </w:t>
      </w:r>
      <w:r w:rsidRPr="00341B8A">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w:t>
      </w:r>
      <w:r w:rsidRPr="00341B8A">
        <w:rPr>
          <w:sz w:val="10"/>
        </w:rPr>
        <w:t xml:space="preserve"> </w:t>
      </w:r>
      <w:r w:rsidRPr="00341B8A">
        <w:rPr>
          <w:u w:val="single"/>
        </w:rPr>
        <w:t>the potential for approximately 10^38 human lives is lost every century that colonization of our local supercluster is delayed; or equivalently, about 10^31 potential human lives per second.</w:t>
      </w:r>
      <w:r w:rsidRPr="00341B8A">
        <w:rPr>
          <w:sz w:val="10"/>
        </w:rPr>
        <w:t xml:space="preserve"> </w:t>
      </w:r>
      <w:r w:rsidRPr="00341B8A">
        <w:rPr>
          <w:rStyle w:val="MicroTextChar"/>
          <w:rFonts w:ascii="Times New Roman" w:hAnsi="Times New Roman"/>
          <w:sz w:val="10"/>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w:t>
      </w:r>
      <w:r w:rsidRPr="000F2F0E">
        <w:rPr>
          <w:rStyle w:val="MicroTextChar"/>
          <w:rFonts w:ascii="Times New Roman" w:hAnsi="Times New Roman"/>
          <w:sz w:val="10"/>
        </w:rPr>
        <w:t xml:space="preserve">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w:t>
      </w:r>
      <w:r w:rsidRPr="00341B8A">
        <w:rPr>
          <w:highlight w:val="cyan"/>
          <w:u w:val="single"/>
        </w:rPr>
        <w:t>for every second</w:t>
      </w:r>
      <w:r w:rsidRPr="00D0048E">
        <w:rPr>
          <w:u w:val="single"/>
        </w:rPr>
        <w:t xml:space="preserve"> of postponement of colonization of our supercluster.</w:t>
      </w:r>
      <w:r w:rsidRPr="000F2F0E">
        <w:rPr>
          <w:sz w:val="10"/>
        </w:rPr>
        <w:t>[6]</w:t>
      </w:r>
    </w:p>
    <w:p w14:paraId="4027EADE" w14:textId="77777777" w:rsidR="00D00319" w:rsidRDefault="00D00319" w:rsidP="00D00319">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566A2CED" w14:textId="77777777" w:rsidR="00D00319" w:rsidRPr="000600AC" w:rsidRDefault="00D00319" w:rsidP="00D00319">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w:t>
      </w:r>
      <w:r w:rsidRPr="000600AC">
        <w:lastRenderedPageBreak/>
        <w:t xml:space="preserve">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424A579D" w14:textId="77777777" w:rsidR="00D00319" w:rsidRDefault="00D00319" w:rsidP="00D00319">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506DB2">
        <w:rPr>
          <w:rStyle w:val="Emphasis"/>
        </w:rPr>
        <w:t>Fanning the flames</w:t>
      </w:r>
      <w:r w:rsidRPr="00506DB2">
        <w:rPr>
          <w:sz w:val="16"/>
        </w:rPr>
        <w:t xml:space="preserve"> </w:t>
      </w:r>
      <w:r w:rsidRPr="00506DB2">
        <w:rPr>
          <w:u w:val="single"/>
        </w:rPr>
        <w:t>are</w:t>
      </w:r>
      <w:r w:rsidRPr="00506DB2">
        <w:rPr>
          <w:sz w:val="16"/>
        </w:rPr>
        <w:t xml:space="preserve"> not only </w:t>
      </w:r>
      <w:r w:rsidRPr="00506DB2">
        <w:rPr>
          <w:u w:val="single"/>
        </w:rPr>
        <w:t xml:space="preserve">dire assessments from the US military, but also </w:t>
      </w:r>
      <w:r w:rsidRPr="00506DB2">
        <w:rPr>
          <w:rStyle w:val="Emphasis"/>
        </w:rPr>
        <w:t>breathless coverage</w:t>
      </w:r>
      <w:r w:rsidRPr="00506DB2">
        <w:rPr>
          <w:u w:val="single"/>
        </w:rPr>
        <w:t xml:space="preserve"> from a</w:t>
      </w:r>
      <w:r w:rsidRPr="00506DB2">
        <w:rPr>
          <w:sz w:val="16"/>
        </w:rPr>
        <w:t xml:space="preserve"> cooperative </w:t>
      </w:r>
      <w:r w:rsidRPr="00506DB2">
        <w:rPr>
          <w:u w:val="single"/>
        </w:rPr>
        <w:t>and</w:t>
      </w:r>
      <w:r w:rsidRPr="00506DB2">
        <w:rPr>
          <w:sz w:val="16"/>
        </w:rPr>
        <w:t xml:space="preserve"> </w:t>
      </w:r>
      <w:r w:rsidRPr="00506DB2">
        <w:rPr>
          <w:rStyle w:val="Emphasis"/>
        </w:rPr>
        <w:t>credulous press</w:t>
      </w:r>
      <w:r w:rsidRPr="00506DB2">
        <w:rPr>
          <w:sz w:val="16"/>
        </w:rPr>
        <w:t xml:space="preserve">. </w:t>
      </w:r>
      <w:r w:rsidRPr="00506DB2">
        <w:rPr>
          <w:u w:val="single"/>
        </w:rPr>
        <w:t>This reporting</w:t>
      </w:r>
      <w:r w:rsidRPr="00506DB2">
        <w:rPr>
          <w:sz w:val="16"/>
        </w:rPr>
        <w:t xml:space="preserve"> doesn’t only </w:t>
      </w:r>
      <w:r w:rsidRPr="00506DB2">
        <w:rPr>
          <w:rStyle w:val="Emphasis"/>
        </w:rPr>
        <w:t>muddy public debate</w:t>
      </w:r>
      <w:r w:rsidRPr="00506DB2">
        <w:rPr>
          <w:sz w:val="16"/>
        </w:rPr>
        <w:t xml:space="preserve"> </w:t>
      </w:r>
      <w:r w:rsidRPr="00506DB2">
        <w:rPr>
          <w:u w:val="single"/>
        </w:rPr>
        <w:t>over</w:t>
      </w:r>
      <w:r w:rsidRPr="00506DB2">
        <w:rPr>
          <w:sz w:val="16"/>
        </w:rPr>
        <w:t xml:space="preserve"> whether we really need expensive systems. It could also become a self-fulfilling prophecy. The irony is that nothing makes </w:t>
      </w:r>
      <w:r w:rsidRPr="00506DB2">
        <w:rPr>
          <w:u w:val="single"/>
        </w:rPr>
        <w:t>the</w:t>
      </w:r>
      <w:r w:rsidRPr="00506DB2">
        <w:rPr>
          <w:sz w:val="16"/>
        </w:rPr>
        <w:t xml:space="preserve"> currently </w:t>
      </w:r>
      <w:r w:rsidRPr="00506DB2">
        <w:rPr>
          <w:rStyle w:val="Emphasis"/>
        </w:rPr>
        <w:t>slim possibility</w:t>
      </w:r>
      <w:r w:rsidRPr="00506DB2">
        <w:rPr>
          <w:u w:val="single"/>
        </w:rPr>
        <w:t xml:space="preserve"> of </w:t>
      </w:r>
      <w:r w:rsidRPr="00506DB2">
        <w:rPr>
          <w:rStyle w:val="Emphasis"/>
        </w:rPr>
        <w:t>war in space</w:t>
      </w:r>
      <w:r w:rsidRPr="00506DB2">
        <w:rPr>
          <w:sz w:val="16"/>
        </w:rPr>
        <w:t xml:space="preserve"> more likely than fearmongering over the threat of war in space. Two television programs in the past two years show how egregious this fearmongering can get. In April 2015, the CBS show 60 Minutes ran a segment called “The Battle Above.” In an interview with General John </w:t>
      </w:r>
      <w:proofErr w:type="spellStart"/>
      <w:r w:rsidRPr="00506DB2">
        <w:rPr>
          <w:sz w:val="16"/>
        </w:rPr>
        <w:t>Hyten</w:t>
      </w:r>
      <w:proofErr w:type="spellEnd"/>
      <w:r w:rsidRPr="00506DB2">
        <w:rPr>
          <w:sz w:val="16"/>
        </w:rPr>
        <w:t xml:space="preserve">, the then-chief of U.S. Air Force Space Command, it came across loud and clear that the United States was being forced to prepare for a battle in space — specifically against China — that it really didn’t want. It was explained by </w:t>
      </w:r>
      <w:proofErr w:type="spellStart"/>
      <w:r w:rsidRPr="00506DB2">
        <w:rPr>
          <w:sz w:val="16"/>
        </w:rPr>
        <w:t>Hyten</w:t>
      </w:r>
      <w:proofErr w:type="spellEnd"/>
      <w:r w:rsidRPr="00506DB2">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 Using terms like “offensive counterspace” as a 1984 </w:t>
      </w:r>
      <w:proofErr w:type="spellStart"/>
      <w:r w:rsidRPr="00506DB2">
        <w:rPr>
          <w:sz w:val="16"/>
        </w:rPr>
        <w:t>NewSpeak</w:t>
      </w:r>
      <w:proofErr w:type="spellEnd"/>
      <w:r w:rsidRPr="00506DB2">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506DB2">
        <w:rPr>
          <w:sz w:val="16"/>
        </w:rPr>
        <w:t>actually distort</w:t>
      </w:r>
      <w:proofErr w:type="gramEnd"/>
      <w:r w:rsidRPr="00506DB2">
        <w:rPr>
          <w:sz w:val="16"/>
        </w:rPr>
        <w:t xml:space="preserve"> facts — just omit facts about current U.S. space capabilities — the segment was basically a cost-free commercial for the military-industrial complex. In retrospect though, “The Battle Above” was pretty good compared to </w:t>
      </w:r>
      <w:r w:rsidRPr="00506DB2">
        <w:rPr>
          <w:u w:val="single"/>
        </w:rPr>
        <w:t>CNN’s recent special, War in Space</w:t>
      </w:r>
      <w:r w:rsidRPr="00506DB2">
        <w:rPr>
          <w:sz w:val="16"/>
        </w:rPr>
        <w:t xml:space="preserve">: The Next Battlefield. The </w:t>
      </w:r>
      <w:r w:rsidRPr="00506DB2">
        <w:rPr>
          <w:u w:val="single"/>
        </w:rPr>
        <w:t xml:space="preserve">latter might as well have been called </w:t>
      </w:r>
      <w:r w:rsidRPr="00506DB2">
        <w:rPr>
          <w:rStyle w:val="Emphasis"/>
        </w:rPr>
        <w:t>Sharknado in Space</w:t>
      </w:r>
      <w:r w:rsidRPr="00506DB2">
        <w:rPr>
          <w:sz w:val="16"/>
        </w:rPr>
        <w:t xml:space="preserve"> – because the only far-out weapons technology our potential adversaries don’t have, according to the broadcast, seems to be “sharks with </w:t>
      </w:r>
      <w:proofErr w:type="spellStart"/>
      <w:r w:rsidRPr="00506DB2">
        <w:rPr>
          <w:sz w:val="16"/>
        </w:rPr>
        <w:t>frickin</w:t>
      </w:r>
      <w:proofErr w:type="spellEnd"/>
      <w:r w:rsidRPr="00506DB2">
        <w:rPr>
          <w:sz w:val="16"/>
        </w:rPr>
        <w:t xml:space="preserve">’ laser beams attached to their heads!” First, </w:t>
      </w:r>
      <w:r w:rsidRPr="00506DB2">
        <w:rPr>
          <w:u w:val="single"/>
        </w:rPr>
        <w:t xml:space="preserve">CNN needs to hire some </w:t>
      </w:r>
      <w:r w:rsidRPr="00506DB2">
        <w:rPr>
          <w:rStyle w:val="Emphasis"/>
        </w:rPr>
        <w:t>fact checkers</w:t>
      </w:r>
      <w:r w:rsidRPr="00506DB2">
        <w:rPr>
          <w:sz w:val="16"/>
        </w:rPr>
        <w:t>. Saying “unlike its adversaries, the U.S. has not yet weaponized space” is deeply misleading</w:t>
      </w:r>
      <w:r w:rsidRPr="004D120B">
        <w:rPr>
          <w:sz w:val="16"/>
        </w:rPr>
        <w:t xml:space="preserve">,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w:t>
      </w:r>
      <w:r w:rsidRPr="00506DB2">
        <w:rPr>
          <w:sz w:val="16"/>
        </w:rPr>
        <w:t xml:space="preserve">Contrary to CNN, </w:t>
      </w:r>
      <w:r w:rsidRPr="00506DB2">
        <w:rPr>
          <w:rStyle w:val="Emphasis"/>
        </w:rPr>
        <w:t>stock</w:t>
      </w:r>
      <w:r w:rsidRPr="00506DB2">
        <w:rPr>
          <w:u w:val="single"/>
        </w:rPr>
        <w:t xml:space="preserve"> market </w:t>
      </w:r>
      <w:r w:rsidRPr="00506DB2">
        <w:rPr>
          <w:rStyle w:val="Emphasis"/>
        </w:rPr>
        <w:t>transactions</w:t>
      </w:r>
      <w:r w:rsidRPr="00506DB2">
        <w:rPr>
          <w:u w:val="single"/>
        </w:rPr>
        <w:t xml:space="preserve"> are </w:t>
      </w:r>
      <w:r w:rsidRPr="00506DB2">
        <w:rPr>
          <w:rStyle w:val="Emphasis"/>
        </w:rPr>
        <w:t>not</w:t>
      </w:r>
      <w:r w:rsidRPr="00506DB2">
        <w:rPr>
          <w:u w:val="single"/>
        </w:rPr>
        <w:t xml:space="preserve"> </w:t>
      </w:r>
      <w:r w:rsidRPr="00506DB2">
        <w:rPr>
          <w:sz w:val="16"/>
        </w:rPr>
        <w:t xml:space="preserve">timed nor </w:t>
      </w:r>
      <w:r w:rsidRPr="00506DB2">
        <w:rPr>
          <w:u w:val="single"/>
        </w:rPr>
        <w:t xml:space="preserve">synchronized through </w:t>
      </w:r>
      <w:r w:rsidRPr="00506DB2">
        <w:rPr>
          <w:rStyle w:val="Emphasis"/>
        </w:rPr>
        <w:t>GPS</w:t>
      </w:r>
      <w:r w:rsidRPr="00506DB2">
        <w:rPr>
          <w:u w:val="single"/>
        </w:rPr>
        <w:t xml:space="preserve">, but a </w:t>
      </w:r>
      <w:r w:rsidRPr="00506DB2">
        <w:rPr>
          <w:rStyle w:val="Emphasis"/>
        </w:rPr>
        <w:t>closed system</w:t>
      </w:r>
      <w:r w:rsidRPr="00506DB2">
        <w:rPr>
          <w:sz w:val="16"/>
        </w:rPr>
        <w:t xml:space="preserve">. </w:t>
      </w:r>
      <w:r w:rsidRPr="00506DB2">
        <w:rPr>
          <w:u w:val="single"/>
        </w:rPr>
        <w:t>Cruise</w:t>
      </w:r>
      <w:r w:rsidRPr="004D120B">
        <w:rPr>
          <w:u w:val="single"/>
        </w:rPr>
        <w:t xml:space="preserv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 xml:space="preserve">precision inertial </w:t>
      </w:r>
      <w:r w:rsidRPr="00506DB2">
        <w:rPr>
          <w:u w:val="single"/>
        </w:rPr>
        <w:t>measurement units onboard</w:t>
      </w:r>
      <w:r w:rsidRPr="00506DB2">
        <w:rPr>
          <w:sz w:val="16"/>
        </w:rPr>
        <w:t xml:space="preserve">, </w:t>
      </w:r>
      <w:r w:rsidRPr="00506DB2">
        <w:rPr>
          <w:u w:val="single"/>
        </w:rPr>
        <w:t xml:space="preserve">and </w:t>
      </w:r>
      <w:r w:rsidRPr="00506DB2">
        <w:rPr>
          <w:rStyle w:val="Emphasis"/>
        </w:rPr>
        <w:t>IMUs don’t rely</w:t>
      </w:r>
      <w:r w:rsidRPr="00506DB2">
        <w:rPr>
          <w:u w:val="single"/>
        </w:rPr>
        <w:t xml:space="preserve"> on </w:t>
      </w:r>
      <w:r w:rsidRPr="00506DB2">
        <w:rPr>
          <w:rStyle w:val="Emphasis"/>
        </w:rPr>
        <w:t>sat</w:t>
      </w:r>
      <w:r w:rsidRPr="00506DB2">
        <w:rPr>
          <w:u w:val="single"/>
        </w:rPr>
        <w:t xml:space="preserve">ellite </w:t>
      </w:r>
      <w:r w:rsidRPr="00506DB2">
        <w:rPr>
          <w:rStyle w:val="Emphasis"/>
        </w:rPr>
        <w:t>data</w:t>
      </w:r>
      <w:r w:rsidRPr="00506DB2">
        <w:rPr>
          <w:sz w:val="16"/>
        </w:rPr>
        <w:t xml:space="preserve">. Oh, and the British rock group Pink Floyd holds the only claim to the Dark Side of the Moon: There is a “far side” of the Moon — the side always turned away from the Earth — but not a “dark side” — which would be a side always turned away from the Sun. More nefariously, the segment sensationalized nuggets of truth within a barrage of half-truths, backed by a heavy bass, dramatic soundtrack (and gravelly-voiced reporter Jim Sciutto) and accompanied by sexy and scary visuals. Make no mistake there are dangers in space, and the United States has the most to lose if space assets are lost. The question is how best to protect them. Here are a few facts CNN omitted. The Reality </w:t>
      </w:r>
      <w:proofErr w:type="gramStart"/>
      <w:r w:rsidRPr="00506DB2">
        <w:rPr>
          <w:sz w:val="16"/>
        </w:rPr>
        <w:t>The</w:t>
      </w:r>
      <w:proofErr w:type="gramEnd"/>
      <w:r w:rsidRPr="00506DB2">
        <w:rPr>
          <w:sz w:val="16"/>
        </w:rPr>
        <w:t xml:space="preserve"> U.S. has all of the technologies described on the CNN segment and deemed potentially offensive: maneuverable satellites, nano-satellite</w:t>
      </w:r>
      <w:r w:rsidRPr="004D120B">
        <w:rPr>
          <w:sz w:val="16"/>
        </w:rPr>
        <w:t>s, lasers, jamming capabilities, robotic arms, ballistic missiles that can be used as anti-satellite weapons, etc. In fact, the United States is more technologically advanced than other countries in both military and commercial space.</w:t>
      </w:r>
      <w:r>
        <w:rPr>
          <w:sz w:val="16"/>
        </w:rPr>
        <w:t xml:space="preserve"> </w:t>
      </w:r>
      <w:r w:rsidRPr="004D120B">
        <w:rPr>
          <w:sz w:val="16"/>
        </w:rPr>
        <w:t xml:space="preserve">That technological superiority scares other </w:t>
      </w:r>
      <w:proofErr w:type="gramStart"/>
      <w:r w:rsidRPr="004D120B">
        <w:rPr>
          <w:sz w:val="16"/>
        </w:rPr>
        <w:t>countries;</w:t>
      </w:r>
      <w:proofErr w:type="gramEnd"/>
      <w:r w:rsidRPr="004D120B">
        <w:rPr>
          <w:sz w:val="16"/>
        </w:rPr>
        <w:t xml:space="preserve"> just as the U.S. military space community is scared of other countries obtaining those technologies in the future. The U.S. military space budget is more than 10 times greater than that of all the countries in the world combined. That also causes other countries concern.</w:t>
      </w:r>
      <w:r>
        <w:rPr>
          <w:sz w:val="16"/>
        </w:rPr>
        <w:t xml:space="preserve"> </w:t>
      </w:r>
      <w:r w:rsidRPr="004D120B">
        <w:rPr>
          <w:sz w:val="16"/>
        </w:rPr>
        <w:t xml:space="preserve">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w:t>
      </w:r>
      <w:r w:rsidRPr="00506DB2">
        <w:rPr>
          <w:sz w:val="16"/>
        </w:rPr>
        <w:t xml:space="preserve">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 However, it must be remembered that most space-related technologies – </w:t>
      </w:r>
      <w:proofErr w:type="gramStart"/>
      <w:r w:rsidRPr="00506DB2">
        <w:rPr>
          <w:sz w:val="16"/>
        </w:rPr>
        <w:t>with the exception of</w:t>
      </w:r>
      <w:proofErr w:type="gramEnd"/>
      <w:r w:rsidRPr="00506DB2">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 Further, </w:t>
      </w:r>
      <w:r w:rsidRPr="00506DB2">
        <w:rPr>
          <w:u w:val="single"/>
        </w:rPr>
        <w:t xml:space="preserve">the </w:t>
      </w:r>
      <w:r w:rsidRPr="00506DB2">
        <w:rPr>
          <w:rStyle w:val="Emphasis"/>
        </w:rPr>
        <w:t>U</w:t>
      </w:r>
      <w:r w:rsidRPr="00506DB2">
        <w:rPr>
          <w:u w:val="single"/>
        </w:rPr>
        <w:t xml:space="preserve">nited </w:t>
      </w:r>
      <w:r w:rsidRPr="00506DB2">
        <w:rPr>
          <w:rStyle w:val="Emphasis"/>
        </w:rPr>
        <w:t>S</w:t>
      </w:r>
      <w:r w:rsidRPr="00506DB2">
        <w:rPr>
          <w:u w:val="single"/>
        </w:rPr>
        <w:t>tates is</w:t>
      </w:r>
      <w:r w:rsidRPr="004D120B">
        <w:rPr>
          <w:u w:val="single"/>
        </w:rPr>
        <w:t xml:space="preserve">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506DB2">
        <w:rPr>
          <w:u w:val="single"/>
        </w:rPr>
        <w:t xml:space="preserve">have </w:t>
      </w:r>
      <w:r w:rsidRPr="00506DB2">
        <w:rPr>
          <w:rStyle w:val="Emphasis"/>
        </w:rPr>
        <w:t>capabilities to maneuver</w:t>
      </w:r>
      <w:r w:rsidRPr="00506DB2">
        <w:rPr>
          <w:sz w:val="16"/>
        </w:rPr>
        <w:t xml:space="preserve">. </w:t>
      </w:r>
      <w:r w:rsidRPr="00506DB2">
        <w:rPr>
          <w:u w:val="single"/>
        </w:rPr>
        <w:t>Many</w:t>
      </w:r>
      <w:r w:rsidRPr="00152A1C">
        <w:rPr>
          <w:highlight w:val="yellow"/>
          <w:u w:val="single"/>
        </w:rPr>
        <w:t xml:space="preserve"> are </w:t>
      </w:r>
      <w:r w:rsidRPr="00152A1C">
        <w:rPr>
          <w:rStyle w:val="Emphasis"/>
          <w:highlight w:val="yellow"/>
        </w:rPr>
        <w:lastRenderedPageBreak/>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r>
        <w:rPr>
          <w:sz w:val="16"/>
        </w:rPr>
        <w:t xml:space="preserve"> </w:t>
      </w: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r>
        <w:rPr>
          <w:sz w:val="16"/>
        </w:rPr>
        <w:t xml:space="preserve"> </w:t>
      </w: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r>
        <w:rPr>
          <w:sz w:val="16"/>
        </w:rPr>
        <w:t xml:space="preserve"> </w:t>
      </w: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p>
    <w:bookmarkEnd w:id="0"/>
    <w:p w14:paraId="41D07CE8" w14:textId="0DCB039A" w:rsidR="00D00319" w:rsidRDefault="00D00319" w:rsidP="00D00319"/>
    <w:p w14:paraId="3B5C2EB9" w14:textId="77777777" w:rsidR="007521A5" w:rsidRDefault="007521A5" w:rsidP="007521A5">
      <w:pPr>
        <w:pStyle w:val="Heading2"/>
      </w:pPr>
      <w:r>
        <w:lastRenderedPageBreak/>
        <w:t>UV Proper</w:t>
      </w:r>
    </w:p>
    <w:p w14:paraId="4055EC6F" w14:textId="77777777" w:rsidR="007521A5" w:rsidRPr="00D00319" w:rsidRDefault="007521A5" w:rsidP="00D00319"/>
    <w:p w14:paraId="58236FAC" w14:textId="19715786" w:rsidR="007707B1" w:rsidRDefault="00C13D2F" w:rsidP="007707B1">
      <w:pPr>
        <w:pStyle w:val="Heading2"/>
      </w:pPr>
      <w:r>
        <w:lastRenderedPageBreak/>
        <w:t xml:space="preserve">UV </w:t>
      </w:r>
      <w:r w:rsidR="007707B1">
        <w:t>OV</w:t>
      </w:r>
    </w:p>
    <w:p w14:paraId="23620C4B" w14:textId="77777777" w:rsidR="007707B1" w:rsidRDefault="007707B1" w:rsidP="007707B1">
      <w:pPr>
        <w:pStyle w:val="Heading4"/>
      </w:pPr>
      <w:r>
        <w:t xml:space="preserve">1 – Use </w:t>
      </w:r>
      <w:r w:rsidRPr="003047AB">
        <w:t>comparative worlds</w:t>
      </w:r>
    </w:p>
    <w:p w14:paraId="037E7004" w14:textId="77777777" w:rsidR="007707B1" w:rsidRDefault="007707B1" w:rsidP="007707B1">
      <w:pPr>
        <w:pStyle w:val="Analytic"/>
      </w:pPr>
      <w:r>
        <w:t xml:space="preserve">A] </w:t>
      </w:r>
      <w:r w:rsidRPr="003047AB">
        <w:rPr>
          <w:u w:val="single"/>
        </w:rPr>
        <w:t>Reciprocity</w:t>
      </w:r>
      <w:r>
        <w:t xml:space="preserve">- prevents </w:t>
      </w:r>
      <w:r w:rsidRPr="003047AB">
        <w:rPr>
          <w:u w:val="single"/>
        </w:rPr>
        <w:t xml:space="preserve">infinite tricky </w:t>
      </w:r>
      <w:r>
        <w:rPr>
          <w:u w:val="single"/>
        </w:rPr>
        <w:t>NCs</w:t>
      </w:r>
      <w:r>
        <w:t xml:space="preserve">. Outweighs – creates a 2:1 skew that definitionally kills fairness. This also means </w:t>
      </w:r>
      <w:r>
        <w:rPr>
          <w:u w:val="single"/>
        </w:rPr>
        <w:t>reject NIBs</w:t>
      </w:r>
      <w:r>
        <w:t xml:space="preserve">. </w:t>
      </w:r>
    </w:p>
    <w:p w14:paraId="249C09F8" w14:textId="77777777" w:rsidR="007707B1" w:rsidRDefault="007707B1" w:rsidP="007707B1">
      <w:pPr>
        <w:pStyle w:val="Analytic"/>
      </w:pPr>
      <w:r>
        <w:t xml:space="preserve">B] </w:t>
      </w:r>
      <w:r w:rsidRPr="003047AB">
        <w:rPr>
          <w:u w:val="single"/>
        </w:rPr>
        <w:t>Topic education</w:t>
      </w:r>
      <w:r>
        <w:t xml:space="preserve">- forcing them to disprove the plan requires </w:t>
      </w:r>
      <w:r w:rsidRPr="003047AB">
        <w:rPr>
          <w:u w:val="single"/>
        </w:rPr>
        <w:t>research</w:t>
      </w:r>
      <w:r>
        <w:t xml:space="preserve"> about the topic- only </w:t>
      </w:r>
      <w:r w:rsidRPr="003047AB">
        <w:rPr>
          <w:u w:val="single"/>
        </w:rPr>
        <w:t>unique impact</w:t>
      </w:r>
      <w:r>
        <w:t xml:space="preserve"> to topic rotation</w:t>
      </w:r>
      <w:r w:rsidRPr="00B84967">
        <w:t>.</w:t>
      </w:r>
    </w:p>
    <w:p w14:paraId="113731A2" w14:textId="77777777" w:rsidR="007707B1" w:rsidRDefault="007707B1" w:rsidP="007707B1">
      <w:pPr>
        <w:pStyle w:val="Analytic"/>
      </w:pPr>
      <w:r>
        <w:t xml:space="preserve">C] </w:t>
      </w:r>
      <w:r w:rsidRPr="003047AB">
        <w:rPr>
          <w:u w:val="single"/>
        </w:rPr>
        <w:t>Advocacy</w:t>
      </w:r>
      <w:r>
        <w:t xml:space="preserve">- forces them to defend an </w:t>
      </w:r>
      <w:r w:rsidRPr="003047AB">
        <w:rPr>
          <w:u w:val="single"/>
        </w:rPr>
        <w:t>alternative vision of the world</w:t>
      </w:r>
      <w:r>
        <w:t>. Outweighs – it’s a portable skill that spills over to create real world change</w:t>
      </w:r>
    </w:p>
    <w:p w14:paraId="0D77D2B8" w14:textId="77777777" w:rsidR="007707B1" w:rsidRPr="0017227D" w:rsidRDefault="007707B1" w:rsidP="007707B1">
      <w:pPr>
        <w:pStyle w:val="Analytic"/>
        <w:rPr>
          <w:b w:val="0"/>
          <w:bCs w:val="0"/>
        </w:rPr>
      </w:pPr>
      <w:r>
        <w:t xml:space="preserve">D]. </w:t>
      </w:r>
      <w:r w:rsidRPr="003047AB">
        <w:rPr>
          <w:u w:val="single"/>
        </w:rPr>
        <w:t>Inclusion</w:t>
      </w:r>
      <w:r>
        <w:t xml:space="preserve">- our </w:t>
      </w:r>
      <w:proofErr w:type="spellStart"/>
      <w:r>
        <w:t>interp</w:t>
      </w:r>
      <w:proofErr w:type="spellEnd"/>
      <w:r>
        <w:t xml:space="preserve"> includes all methods of debate- they </w:t>
      </w:r>
      <w:r w:rsidRPr="003047AB">
        <w:rPr>
          <w:u w:val="single"/>
        </w:rPr>
        <w:t>exclude Ks</w:t>
      </w:r>
      <w:r>
        <w:t xml:space="preserve"> which prevents deconstruction of harmful mindsets or racist language- independent reason to reject, </w:t>
      </w:r>
      <w:r w:rsidRPr="0017227D">
        <w:rPr>
          <w:b w:val="0"/>
        </w:rPr>
        <w:t>outweighs their inclusion standard</w:t>
      </w:r>
      <w:r>
        <w:rPr>
          <w:b w:val="0"/>
        </w:rPr>
        <w:t xml:space="preserve"> on magnitude because there’s no impact to excluding tricks</w:t>
      </w:r>
    </w:p>
    <w:p w14:paraId="48DB9F88" w14:textId="77777777" w:rsidR="007707B1" w:rsidRDefault="007707B1" w:rsidP="007707B1">
      <w:pPr>
        <w:pStyle w:val="Heading4"/>
      </w:pPr>
      <w:r>
        <w:t xml:space="preserve">2 – We get new responses to spikes in the 2NR – none of the </w:t>
      </w:r>
      <w:proofErr w:type="spellStart"/>
      <w:r>
        <w:t>args</w:t>
      </w:r>
      <w:proofErr w:type="spellEnd"/>
      <w:r>
        <w:t xml:space="preserve"> are </w:t>
      </w:r>
      <w:r w:rsidRPr="000E0191">
        <w:rPr>
          <w:u w:val="single"/>
        </w:rPr>
        <w:t>complete</w:t>
      </w:r>
      <w:r>
        <w:t xml:space="preserve"> or </w:t>
      </w:r>
      <w:r w:rsidRPr="000E0191">
        <w:rPr>
          <w:u w:val="single"/>
        </w:rPr>
        <w:t>contextualized</w:t>
      </w:r>
      <w:r>
        <w:t xml:space="preserve"> and </w:t>
      </w:r>
      <w:r w:rsidRPr="000E0191">
        <w:rPr>
          <w:u w:val="single"/>
        </w:rPr>
        <w:t>we’re reactive</w:t>
      </w:r>
      <w:r>
        <w:t xml:space="preserve">- their </w:t>
      </w:r>
      <w:proofErr w:type="spellStart"/>
      <w:r>
        <w:t>interp</w:t>
      </w:r>
      <w:proofErr w:type="spellEnd"/>
      <w:r>
        <w:t xml:space="preserve"> </w:t>
      </w:r>
      <w:r w:rsidRPr="000E0191">
        <w:rPr>
          <w:u w:val="single"/>
        </w:rPr>
        <w:t>incentivizes blip storms</w:t>
      </w:r>
      <w:r>
        <w:t xml:space="preserve"> of spikes which win b/c they’re dropped, not cause they’re true- turns norming and deterrence. </w:t>
      </w:r>
    </w:p>
    <w:p w14:paraId="2C83F136" w14:textId="77777777" w:rsidR="007707B1" w:rsidRDefault="007707B1" w:rsidP="007707B1">
      <w:pPr>
        <w:pStyle w:val="Heading4"/>
      </w:pPr>
      <w:r>
        <w:t xml:space="preserve">3 – ROB is to prove the material consequences of the </w:t>
      </w:r>
      <w:proofErr w:type="spellStart"/>
      <w:r>
        <w:t>aff</w:t>
      </w:r>
      <w:proofErr w:type="spellEnd"/>
      <w:r>
        <w:t xml:space="preserve"> relative to the </w:t>
      </w:r>
      <w:proofErr w:type="spellStart"/>
      <w:r>
        <w:t>squo</w:t>
      </w:r>
      <w:proofErr w:type="spellEnd"/>
      <w:r>
        <w:t xml:space="preserve"> or a policy option – that’s key to debating the implications of the topic which maximizes topic education – outweighs </w:t>
      </w:r>
      <w:proofErr w:type="spellStart"/>
      <w:r>
        <w:t>bc</w:t>
      </w:r>
      <w:proofErr w:type="spellEnd"/>
      <w:r>
        <w:t xml:space="preserve"> it’s the only impact to topic rotation every 2 months which is intrinsic to debate </w:t>
      </w:r>
    </w:p>
    <w:p w14:paraId="5CC95F0F" w14:textId="77777777" w:rsidR="007707B1" w:rsidRDefault="007707B1" w:rsidP="007707B1">
      <w:pPr>
        <w:pStyle w:val="Heading4"/>
      </w:pPr>
      <w:r>
        <w:t xml:space="preserve">4 – Evaluate ought as </w:t>
      </w:r>
      <w:proofErr w:type="gramStart"/>
      <w:r>
        <w:t>weighing</w:t>
      </w:r>
      <w:proofErr w:type="gramEnd"/>
      <w:r>
        <w:t xml:space="preserve"> between states of affairs – resolves ambiguous ought definitions and justifies comparative worlds. Chrisman 16 </w:t>
      </w:r>
    </w:p>
    <w:p w14:paraId="3450B65D" w14:textId="77777777" w:rsidR="007707B1" w:rsidRPr="00940584" w:rsidRDefault="007707B1" w:rsidP="007707B1">
      <w:pPr>
        <w:rPr>
          <w:rStyle w:val="Style13ptBold"/>
          <w:b w:val="0"/>
          <w:bCs/>
        </w:rPr>
      </w:pPr>
      <w:r w:rsidRPr="00940584">
        <w:rPr>
          <w:rStyle w:val="Style13ptBold"/>
        </w:rPr>
        <w:t xml:space="preserve">The Meaning of 'ought': Beyond Descriptivism and </w:t>
      </w:r>
      <w:proofErr w:type="spellStart"/>
      <w:r w:rsidRPr="00940584">
        <w:rPr>
          <w:rStyle w:val="Style13ptBold"/>
        </w:rPr>
        <w:t>Expressivism</w:t>
      </w:r>
      <w:proofErr w:type="spellEnd"/>
      <w:r w:rsidRPr="00940584">
        <w:rPr>
          <w:rStyle w:val="Style13ptBold"/>
        </w:rPr>
        <w:t xml:space="preserve"> in Metaethics, Matthew Chrisman, Oxford University Press, 2016. </w:t>
      </w:r>
    </w:p>
    <w:p w14:paraId="1770E78D" w14:textId="77777777" w:rsidR="007707B1" w:rsidRPr="00940584" w:rsidRDefault="007707B1" w:rsidP="007707B1">
      <w:pPr>
        <w:rPr>
          <w:rStyle w:val="Style13ptBold"/>
          <w:b w:val="0"/>
          <w:bCs/>
        </w:rPr>
      </w:pPr>
      <w:r w:rsidRPr="00940584">
        <w:rPr>
          <w:rStyle w:val="Style13ptBold"/>
        </w:rPr>
        <w:t>*</w:t>
      </w:r>
      <w:proofErr w:type="gramStart"/>
      <w:r w:rsidRPr="00940584">
        <w:rPr>
          <w:rStyle w:val="Style13ptBold"/>
        </w:rPr>
        <w:t>the</w:t>
      </w:r>
      <w:proofErr w:type="gramEnd"/>
      <w:r w:rsidRPr="00940584">
        <w:rPr>
          <w:rStyle w:val="Style13ptBold"/>
        </w:rPr>
        <w:t xml:space="preserve"> author describes ought as evaluating a state of affairs as a potential solution to issues with ambiguous ought </w:t>
      </w:r>
    </w:p>
    <w:p w14:paraId="616FD6ED" w14:textId="77777777" w:rsidR="007707B1" w:rsidRDefault="007707B1" w:rsidP="007707B1">
      <w:r w:rsidRPr="00A50275">
        <w:rPr>
          <w:rStyle w:val="StyleUnderline"/>
          <w:rFonts w:eastAsiaTheme="minorHAnsi"/>
        </w:rPr>
        <w:t xml:space="preserve">One </w:t>
      </w:r>
      <w:r w:rsidRPr="00A50275">
        <w:rPr>
          <w:rStyle w:val="StyleUnderline"/>
          <w:rFonts w:eastAsiaTheme="minorHAnsi"/>
          <w:highlight w:val="yellow"/>
        </w:rPr>
        <w:t>obvious fix is to switch from analyses in terms of evaluating options</w:t>
      </w:r>
      <w:r>
        <w:rPr>
          <w:rStyle w:val="StyleUnderline"/>
          <w:rFonts w:eastAsiaTheme="minorHAnsi"/>
          <w:highlight w:val="yellow"/>
        </w:rPr>
        <w:t xml:space="preserve"> </w:t>
      </w:r>
      <w:r w:rsidRPr="00A50275">
        <w:rPr>
          <w:rStyle w:val="StyleUnderline"/>
          <w:rFonts w:eastAsiaTheme="minorHAnsi"/>
          <w:highlight w:val="yellow"/>
        </w:rPr>
        <w:t>to ones in terms of evaluating states of affairs</w:t>
      </w:r>
      <w:r w:rsidRPr="00A50275">
        <w:rPr>
          <w:sz w:val="16"/>
        </w:rPr>
        <w:t>. Maybe Milton’s being alive</w:t>
      </w:r>
      <w:r w:rsidRPr="00A50275">
        <w:rPr>
          <w:sz w:val="12"/>
        </w:rPr>
        <w:t>¶</w:t>
      </w:r>
      <w:r w:rsidRPr="00A50275">
        <w:rPr>
          <w:sz w:val="16"/>
        </w:rPr>
        <w:t xml:space="preserve"> at this hour and Larry’s winning the lottery and the eradication of child-</w:t>
      </w:r>
      <w:r w:rsidRPr="00A50275">
        <w:rPr>
          <w:sz w:val="12"/>
        </w:rPr>
        <w:t>¶</w:t>
      </w:r>
      <w:r w:rsidRPr="00A50275">
        <w:rPr>
          <w:sz w:val="16"/>
        </w:rPr>
        <w:t xml:space="preserve"> hood death and disease are not options faced by anyone, but they are im-</w:t>
      </w:r>
      <w:r w:rsidRPr="00A50275">
        <w:rPr>
          <w:sz w:val="12"/>
        </w:rPr>
        <w:t>¶</w:t>
      </w:r>
      <w:r w:rsidRPr="00A50275">
        <w:rPr>
          <w:sz w:val="16"/>
        </w:rPr>
        <w:t xml:space="preserve"> </w:t>
      </w:r>
      <w:proofErr w:type="spellStart"/>
      <w:r w:rsidRPr="00A50275">
        <w:rPr>
          <w:sz w:val="16"/>
        </w:rPr>
        <w:t>aginable</w:t>
      </w:r>
      <w:proofErr w:type="spellEnd"/>
      <w:r w:rsidRPr="00A50275">
        <w:rPr>
          <w:sz w:val="16"/>
        </w:rPr>
        <w:t xml:space="preserve"> states of affairs. This suggests a rule such as</w:t>
      </w:r>
      <w:r w:rsidRPr="00A50275">
        <w:rPr>
          <w:sz w:val="12"/>
        </w:rPr>
        <w:t>¶</w:t>
      </w:r>
      <w:r w:rsidRPr="00A50275">
        <w:rPr>
          <w:sz w:val="16"/>
        </w:rPr>
        <w:t xml:space="preserve"> R3°. [fought]]© = O : For all &lt;X </w:t>
      </w:r>
      <w:proofErr w:type="spellStart"/>
      <w:r w:rsidRPr="00A50275">
        <w:rPr>
          <w:sz w:val="16"/>
        </w:rPr>
        <w:t>i</w:t>
      </w:r>
      <w:proofErr w:type="spellEnd"/>
      <w:r w:rsidRPr="00A50275">
        <w:rPr>
          <w:sz w:val="16"/>
        </w:rPr>
        <w:t>. or-</w:t>
      </w:r>
      <w:proofErr w:type="spellStart"/>
      <w:r w:rsidRPr="00A50275">
        <w:rPr>
          <w:sz w:val="16"/>
        </w:rPr>
        <w:t>atraim</w:t>
      </w:r>
      <w:proofErr w:type="spellEnd"/>
      <w:r w:rsidRPr="00A50275">
        <w:rPr>
          <w:sz w:val="16"/>
        </w:rPr>
        <w:t xml:space="preserve"> &gt; &gt; LOGOS = | </w:t>
      </w:r>
      <w:proofErr w:type="spellStart"/>
      <w:r w:rsidRPr="00A50275">
        <w:rPr>
          <w:sz w:val="16"/>
        </w:rPr>
        <w:t>iff</w:t>
      </w:r>
      <w:proofErr w:type="spellEnd"/>
      <w:r w:rsidRPr="00A50275">
        <w:rPr>
          <w:sz w:val="16"/>
        </w:rPr>
        <w:t xml:space="preserve"> x is the</w:t>
      </w:r>
      <w:r w:rsidRPr="00A50275">
        <w:rPr>
          <w:sz w:val="12"/>
        </w:rPr>
        <w:t>¶</w:t>
      </w:r>
      <w:r w:rsidRPr="00A50275">
        <w:rPr>
          <w:sz w:val="16"/>
        </w:rPr>
        <w:t xml:space="preserve"> best imaginable state of affairs in the way w de-</w:t>
      </w:r>
      <w:r w:rsidRPr="00A50275">
        <w:rPr>
          <w:sz w:val="12"/>
        </w:rPr>
        <w:t>¶</w:t>
      </w:r>
      <w:r w:rsidRPr="00A50275">
        <w:rPr>
          <w:sz w:val="16"/>
        </w:rPr>
        <w:t xml:space="preserve"> </w:t>
      </w:r>
      <w:proofErr w:type="spellStart"/>
      <w:r w:rsidRPr="00A50275">
        <w:rPr>
          <w:sz w:val="16"/>
        </w:rPr>
        <w:t>termined</w:t>
      </w:r>
      <w:proofErr w:type="spellEnd"/>
      <w:r w:rsidRPr="00A50275">
        <w:rPr>
          <w:sz w:val="16"/>
        </w:rPr>
        <w:t xml:space="preserve"> by c among the set of relevant </w:t>
      </w:r>
      <w:proofErr w:type="spellStart"/>
      <w:r w:rsidRPr="00A50275">
        <w:rPr>
          <w:sz w:val="16"/>
        </w:rPr>
        <w:t>alterna</w:t>
      </w:r>
      <w:proofErr w:type="spellEnd"/>
      <w:r w:rsidRPr="00A50275">
        <w:rPr>
          <w:sz w:val="16"/>
        </w:rPr>
        <w:t>-</w:t>
      </w:r>
      <w:r w:rsidRPr="00A50275">
        <w:rPr>
          <w:sz w:val="12"/>
        </w:rPr>
        <w:t>¶</w:t>
      </w:r>
      <w:r w:rsidRPr="00A50275">
        <w:rPr>
          <w:sz w:val="16"/>
        </w:rPr>
        <w:t xml:space="preserve"> </w:t>
      </w:r>
      <w:proofErr w:type="spellStart"/>
      <w:r w:rsidRPr="00A50275">
        <w:rPr>
          <w:sz w:val="16"/>
        </w:rPr>
        <w:t>tives</w:t>
      </w:r>
      <w:proofErr w:type="spellEnd"/>
      <w:r w:rsidRPr="00A50275">
        <w:rPr>
          <w:sz w:val="16"/>
        </w:rPr>
        <w:t xml:space="preserve"> determined by c.</w:t>
      </w:r>
      <w:r w:rsidRPr="00A50275">
        <w:rPr>
          <w:sz w:val="12"/>
        </w:rPr>
        <w:t>¶</w:t>
      </w:r>
      <w:r w:rsidRPr="00A50275">
        <w:rPr>
          <w:sz w:val="16"/>
        </w:rPr>
        <w:t xml:space="preserve"> </w:t>
      </w:r>
      <w:r w:rsidRPr="00A50275">
        <w:rPr>
          <w:rStyle w:val="StyleUnderline"/>
          <w:rFonts w:eastAsiaTheme="minorHAnsi"/>
        </w:rPr>
        <w:t>This says that ‘</w:t>
      </w:r>
      <w:r w:rsidRPr="00A50275">
        <w:rPr>
          <w:rStyle w:val="StyleUnderline"/>
          <w:rFonts w:eastAsiaTheme="minorHAnsi"/>
          <w:highlight w:val="yellow"/>
        </w:rPr>
        <w:t>ought’ is that unary function from states of affairs that</w:t>
      </w:r>
      <w:r w:rsidRPr="00A50275">
        <w:rPr>
          <w:rStyle w:val="StyleUnderline"/>
          <w:rFonts w:eastAsiaTheme="minorHAnsi"/>
          <w:sz w:val="12"/>
          <w:highlight w:val="yellow"/>
        </w:rPr>
        <w:t xml:space="preserve">¶ </w:t>
      </w:r>
      <w:r w:rsidRPr="00A50275">
        <w:rPr>
          <w:rStyle w:val="StyleUnderline"/>
          <w:rFonts w:eastAsiaTheme="minorHAnsi"/>
          <w:highlight w:val="yellow"/>
        </w:rPr>
        <w:t>gives the value true just in case the relevant state of affairs is the best in the</w:t>
      </w:r>
      <w:r w:rsidRPr="00A50275">
        <w:rPr>
          <w:rStyle w:val="StyleUnderline"/>
          <w:rFonts w:eastAsiaTheme="minorHAnsi"/>
          <w:sz w:val="12"/>
          <w:highlight w:val="yellow"/>
        </w:rPr>
        <w:t xml:space="preserve">¶ </w:t>
      </w:r>
      <w:r w:rsidRPr="00A50275">
        <w:rPr>
          <w:rStyle w:val="StyleUnderline"/>
          <w:rFonts w:eastAsiaTheme="minorHAnsi"/>
          <w:highlight w:val="yellow"/>
        </w:rPr>
        <w:t>contextually determined way among the imaginable alt</w:t>
      </w:r>
      <w:r w:rsidRPr="00A50275">
        <w:rPr>
          <w:rStyle w:val="StyleUnderline"/>
          <w:rFonts w:eastAsiaTheme="minorHAnsi"/>
        </w:rPr>
        <w:t>ernative</w:t>
      </w:r>
      <w:r w:rsidRPr="00A50275">
        <w:rPr>
          <w:rStyle w:val="StyleUnderline"/>
          <w:rFonts w:eastAsiaTheme="minorHAnsi"/>
          <w:highlight w:val="yellow"/>
        </w:rPr>
        <w:t>s</w:t>
      </w:r>
      <w:r w:rsidRPr="00A50275">
        <w:rPr>
          <w:rStyle w:val="StyleUnderline"/>
          <w:rFonts w:eastAsiaTheme="minorHAnsi"/>
        </w:rPr>
        <w:t>.</w:t>
      </w:r>
      <w:r w:rsidRPr="00A50275">
        <w:rPr>
          <w:sz w:val="16"/>
        </w:rPr>
        <w:t xml:space="preserve"> In sum-</w:t>
      </w:r>
      <w:r w:rsidRPr="00A50275">
        <w:rPr>
          <w:sz w:val="12"/>
        </w:rPr>
        <w:t>¶</w:t>
      </w:r>
      <w:r w:rsidRPr="00A50275">
        <w:rPr>
          <w:sz w:val="16"/>
        </w:rPr>
        <w:t xml:space="preserve"> </w:t>
      </w:r>
      <w:proofErr w:type="spellStart"/>
      <w:r w:rsidRPr="00A50275">
        <w:rPr>
          <w:sz w:val="16"/>
        </w:rPr>
        <w:t>mary</w:t>
      </w:r>
      <w:proofErr w:type="spellEnd"/>
      <w:r w:rsidRPr="00A50275">
        <w:rPr>
          <w:sz w:val="16"/>
        </w:rPr>
        <w:t xml:space="preserve"> </w:t>
      </w:r>
      <w:proofErr w:type="gramStart"/>
      <w:r w:rsidRPr="00A50275">
        <w:rPr>
          <w:sz w:val="16"/>
        </w:rPr>
        <w:t>form:</w:t>
      </w:r>
      <w:r w:rsidRPr="00A50275">
        <w:rPr>
          <w:sz w:val="12"/>
        </w:rPr>
        <w:t>¶</w:t>
      </w:r>
      <w:proofErr w:type="gramEnd"/>
      <w:r w:rsidRPr="00A50275">
        <w:rPr>
          <w:sz w:val="16"/>
        </w:rPr>
        <w:t xml:space="preserve"> R3. </w:t>
      </w:r>
      <w:r w:rsidRPr="00A50275">
        <w:rPr>
          <w:rStyle w:val="StyleUnderline"/>
          <w:rFonts w:eastAsiaTheme="minorHAnsi"/>
        </w:rPr>
        <w:t xml:space="preserve">ought x = | </w:t>
      </w:r>
      <w:proofErr w:type="spellStart"/>
      <w:r w:rsidRPr="00A50275">
        <w:rPr>
          <w:rStyle w:val="StyleUnderline"/>
          <w:rFonts w:eastAsiaTheme="minorHAnsi"/>
        </w:rPr>
        <w:t>iff</w:t>
      </w:r>
      <w:proofErr w:type="spellEnd"/>
      <w:r w:rsidRPr="00A50275">
        <w:rPr>
          <w:rStyle w:val="StyleUnderline"/>
          <w:rFonts w:eastAsiaTheme="minorHAnsi"/>
        </w:rPr>
        <w:t xml:space="preserve"> x is highest-ranked possible </w:t>
      </w:r>
      <w:proofErr w:type="gramStart"/>
      <w:r w:rsidRPr="00A50275">
        <w:rPr>
          <w:rStyle w:val="StyleUnderline"/>
          <w:rFonts w:eastAsiaTheme="minorHAnsi"/>
        </w:rPr>
        <w:t>state of affairs</w:t>
      </w:r>
      <w:proofErr w:type="gramEnd"/>
      <w:r w:rsidRPr="00A50275">
        <w:rPr>
          <w:rStyle w:val="StyleUnderline"/>
          <w:rFonts w:eastAsiaTheme="minorHAnsi"/>
        </w:rPr>
        <w:t xml:space="preserve"> among</w:t>
      </w:r>
      <w:r w:rsidRPr="00A50275">
        <w:rPr>
          <w:rStyle w:val="StyleUnderline"/>
          <w:rFonts w:eastAsiaTheme="minorHAnsi"/>
          <w:sz w:val="12"/>
        </w:rPr>
        <w:t xml:space="preserve">¶ </w:t>
      </w:r>
      <w:r w:rsidRPr="00A50275">
        <w:rPr>
          <w:rStyle w:val="StyleUnderline"/>
          <w:rFonts w:eastAsiaTheme="minorHAnsi"/>
        </w:rPr>
        <w:t>some set of relevant alternative states of affairs</w:t>
      </w:r>
      <w:r w:rsidRPr="00A50275">
        <w:rPr>
          <w:sz w:val="16"/>
        </w:rPr>
        <w:t xml:space="preserve"> Pc. As you will see, </w:t>
      </w:r>
      <w:proofErr w:type="gramStart"/>
      <w:r w:rsidRPr="00A50275">
        <w:rPr>
          <w:sz w:val="16"/>
        </w:rPr>
        <w:t>this moves</w:t>
      </w:r>
      <w:proofErr w:type="gramEnd"/>
      <w:r w:rsidRPr="00A50275">
        <w:rPr>
          <w:sz w:val="16"/>
        </w:rPr>
        <w:t>, more than any of the other rules considered in this</w:t>
      </w:r>
      <w:r w:rsidRPr="00A50275">
        <w:rPr>
          <w:sz w:val="12"/>
        </w:rPr>
        <w:t>¶</w:t>
      </w:r>
      <w:r w:rsidRPr="00A50275">
        <w:rPr>
          <w:sz w:val="16"/>
        </w:rPr>
        <w:t xml:space="preserve"> chapter, in the direction of the view that ‘ought’ is a propositional operator</w:t>
      </w:r>
      <w:r w:rsidRPr="00A50275">
        <w:rPr>
          <w:sz w:val="12"/>
        </w:rPr>
        <w:t>¶</w:t>
      </w:r>
      <w:r w:rsidRPr="00A50275">
        <w:rPr>
          <w:sz w:val="16"/>
        </w:rPr>
        <w:t xml:space="preserve"> (this occupies us in </w:t>
      </w:r>
      <w:proofErr w:type="spellStart"/>
      <w:r w:rsidRPr="00A50275">
        <w:rPr>
          <w:sz w:val="16"/>
        </w:rPr>
        <w:t>chs</w:t>
      </w:r>
      <w:proofErr w:type="spellEnd"/>
      <w:r w:rsidRPr="00A50275">
        <w:rPr>
          <w:sz w:val="16"/>
        </w:rPr>
        <w:t xml:space="preserve">. 3 and 4). </w:t>
      </w:r>
      <w:proofErr w:type="gramStart"/>
      <w:r w:rsidRPr="00A50275">
        <w:rPr>
          <w:sz w:val="16"/>
        </w:rPr>
        <w:t>So</w:t>
      </w:r>
      <w:proofErr w:type="gramEnd"/>
      <w:r w:rsidRPr="00A50275">
        <w:rPr>
          <w:sz w:val="16"/>
        </w:rPr>
        <w:t xml:space="preserve"> you might think of the critical points I</w:t>
      </w:r>
      <w:r w:rsidRPr="00A50275">
        <w:rPr>
          <w:sz w:val="12"/>
        </w:rPr>
        <w:t>¶</w:t>
      </w:r>
      <w:r w:rsidRPr="00A50275">
        <w:rPr>
          <w:sz w:val="16"/>
        </w:rPr>
        <w:t xml:space="preserve"> want to make as calling out for refinement of R3 rather than wholesale </w:t>
      </w:r>
      <w:proofErr w:type="spellStart"/>
      <w:r w:rsidRPr="00A50275">
        <w:rPr>
          <w:sz w:val="16"/>
        </w:rPr>
        <w:t>revi</w:t>
      </w:r>
      <w:proofErr w:type="spellEnd"/>
      <w:r w:rsidRPr="00A50275">
        <w:rPr>
          <w:sz w:val="16"/>
        </w:rPr>
        <w:t>-</w:t>
      </w:r>
      <w:r w:rsidRPr="00A50275">
        <w:rPr>
          <w:sz w:val="12"/>
        </w:rPr>
        <w:t>¶</w:t>
      </w:r>
      <w:r w:rsidRPr="00A50275">
        <w:rPr>
          <w:sz w:val="16"/>
        </w:rPr>
        <w:t xml:space="preserve"> </w:t>
      </w:r>
      <w:proofErr w:type="spellStart"/>
      <w:r w:rsidRPr="00A50275">
        <w:rPr>
          <w:sz w:val="16"/>
        </w:rPr>
        <w:t>sion</w:t>
      </w:r>
      <w:proofErr w:type="spellEnd"/>
      <w:r w:rsidRPr="00A50275">
        <w:rPr>
          <w:sz w:val="16"/>
        </w:rPr>
        <w:t xml:space="preserve">. At the beginning of chapter 3, where I present the idea that </w:t>
      </w:r>
      <w:r w:rsidRPr="00A50275">
        <w:rPr>
          <w:sz w:val="16"/>
        </w:rPr>
        <w:lastRenderedPageBreak/>
        <w:t>‘ought’ is a</w:t>
      </w:r>
      <w:r w:rsidRPr="00A50275">
        <w:rPr>
          <w:sz w:val="12"/>
        </w:rPr>
        <w:t>¶</w:t>
      </w:r>
      <w:r w:rsidRPr="00A50275">
        <w:rPr>
          <w:sz w:val="16"/>
        </w:rPr>
        <w:t xml:space="preserve"> propositional operator, I come back to a specific proposal in the literature that</w:t>
      </w:r>
      <w:r w:rsidRPr="00A50275">
        <w:rPr>
          <w:sz w:val="12"/>
        </w:rPr>
        <w:t>¶</w:t>
      </w:r>
      <w:r w:rsidRPr="00A50275">
        <w:rPr>
          <w:sz w:val="16"/>
        </w:rPr>
        <w:t xml:space="preserve"> might be viewed as a revision of R3' but still fitting the model of R</w:t>
      </w:r>
      <w:proofErr w:type="gramStart"/>
      <w:r w:rsidRPr="00A50275">
        <w:rPr>
          <w:sz w:val="16"/>
        </w:rPr>
        <w:t>3..</w:t>
      </w:r>
      <w:proofErr w:type="gramEnd"/>
    </w:p>
    <w:p w14:paraId="1A951F9C" w14:textId="77777777" w:rsidR="007707B1" w:rsidRDefault="007707B1" w:rsidP="007707B1">
      <w:pPr>
        <w:pStyle w:val="Heading4"/>
      </w:pPr>
      <w:r>
        <w:t xml:space="preserve">5 – </w:t>
      </w:r>
      <w:r w:rsidRPr="000E0191">
        <w:rPr>
          <w:u w:val="single"/>
        </w:rPr>
        <w:t>Reasonability</w:t>
      </w:r>
      <w:r>
        <w:t xml:space="preserve">- </w:t>
      </w:r>
      <w:r w:rsidRPr="000E0191">
        <w:rPr>
          <w:u w:val="single"/>
        </w:rPr>
        <w:t>persuasive defense</w:t>
      </w:r>
      <w:r>
        <w:t xml:space="preserve"> on theory means you ignore it- theory requires </w:t>
      </w:r>
      <w:r w:rsidRPr="000E0191">
        <w:rPr>
          <w:u w:val="single"/>
        </w:rPr>
        <w:t>abandoning substance</w:t>
      </w:r>
      <w:r>
        <w:t xml:space="preserve"> to set a norm, which means the benefit of that norm </w:t>
      </w:r>
      <w:r w:rsidRPr="000E0191">
        <w:rPr>
          <w:u w:val="single"/>
        </w:rPr>
        <w:t>must outweigh voting on theory</w:t>
      </w:r>
      <w:r>
        <w:t xml:space="preserve"> instead of substance.</w:t>
      </w:r>
    </w:p>
    <w:p w14:paraId="65EA7185" w14:textId="77777777" w:rsidR="007707B1" w:rsidRDefault="007707B1" w:rsidP="007707B1">
      <w:pPr>
        <w:pStyle w:val="Heading4"/>
      </w:pPr>
      <w:r>
        <w:t xml:space="preserve">6 – </w:t>
      </w:r>
      <w:r w:rsidRPr="000E0191">
        <w:rPr>
          <w:u w:val="single"/>
        </w:rPr>
        <w:t>Err neg</w:t>
      </w:r>
      <w:r>
        <w:t xml:space="preserve"> on theory and </w:t>
      </w:r>
      <w:r w:rsidRPr="000E0191">
        <w:rPr>
          <w:u w:val="single"/>
        </w:rPr>
        <w:t>implicit neg flex standard</w:t>
      </w:r>
      <w:r>
        <w:t xml:space="preserve"> on all their offense- </w:t>
      </w:r>
      <w:r w:rsidRPr="000E0191">
        <w:rPr>
          <w:u w:val="single"/>
        </w:rPr>
        <w:t xml:space="preserve">no </w:t>
      </w:r>
      <w:proofErr w:type="spellStart"/>
      <w:r w:rsidRPr="000E0191">
        <w:rPr>
          <w:u w:val="single"/>
        </w:rPr>
        <w:t>timeskew</w:t>
      </w:r>
      <w:proofErr w:type="spellEnd"/>
      <w:r>
        <w:t xml:space="preserve"> since we both get 13 min speaking time, </w:t>
      </w:r>
      <w:proofErr w:type="spellStart"/>
      <w:r>
        <w:t>aff</w:t>
      </w:r>
      <w:proofErr w:type="spellEnd"/>
      <w:r>
        <w:t xml:space="preserve"> gets </w:t>
      </w:r>
      <w:r w:rsidRPr="000E0191">
        <w:rPr>
          <w:u w:val="single"/>
        </w:rPr>
        <w:t>first and last word</w:t>
      </w:r>
      <w:r>
        <w:t xml:space="preserve">, means they have a </w:t>
      </w:r>
      <w:r w:rsidRPr="000E0191">
        <w:rPr>
          <w:u w:val="single"/>
        </w:rPr>
        <w:t>persuasiveness advantage</w:t>
      </w:r>
      <w:r>
        <w:t xml:space="preserve"> which 2n collapse doesn’t check cause no 3n, they </w:t>
      </w:r>
      <w:r w:rsidRPr="000E0191">
        <w:rPr>
          <w:u w:val="single"/>
        </w:rPr>
        <w:t>set the playing field</w:t>
      </w:r>
      <w:r>
        <w:t xml:space="preserve"> with </w:t>
      </w:r>
      <w:r w:rsidRPr="000E0191">
        <w:rPr>
          <w:u w:val="single"/>
        </w:rPr>
        <w:t>advocacy choice</w:t>
      </w:r>
      <w:r>
        <w:t xml:space="preserve">, neg is </w:t>
      </w:r>
      <w:r w:rsidRPr="000E0191">
        <w:rPr>
          <w:u w:val="single"/>
        </w:rPr>
        <w:t>reactive</w:t>
      </w:r>
      <w:r>
        <w:t xml:space="preserve">, and they get </w:t>
      </w:r>
      <w:r w:rsidRPr="000E0191">
        <w:rPr>
          <w:u w:val="single"/>
        </w:rPr>
        <w:t>infinite prep</w:t>
      </w:r>
      <w:r>
        <w:t xml:space="preserve">. </w:t>
      </w:r>
      <w:r w:rsidRPr="000E0191">
        <w:rPr>
          <w:u w:val="single"/>
        </w:rPr>
        <w:t>Skew inevitable</w:t>
      </w:r>
      <w:r>
        <w:t xml:space="preserve">- all </w:t>
      </w:r>
      <w:proofErr w:type="spellStart"/>
      <w:r>
        <w:t>args</w:t>
      </w:r>
      <w:proofErr w:type="spellEnd"/>
      <w:r>
        <w:t xml:space="preserve"> are designed to skew the </w:t>
      </w:r>
      <w:proofErr w:type="spellStart"/>
      <w:r>
        <w:t>aff</w:t>
      </w:r>
      <w:proofErr w:type="spellEnd"/>
      <w:r>
        <w:t xml:space="preserve">. </w:t>
      </w:r>
    </w:p>
    <w:p w14:paraId="6E11F0F4" w14:textId="77777777" w:rsidR="007707B1" w:rsidRDefault="007707B1" w:rsidP="007707B1">
      <w:pPr>
        <w:pStyle w:val="Heading4"/>
      </w:pPr>
      <w:r>
        <w:t xml:space="preserve">7 – Hold the line on </w:t>
      </w:r>
      <w:proofErr w:type="spellStart"/>
      <w:r>
        <w:t>blippy</w:t>
      </w:r>
      <w:proofErr w:type="spellEnd"/>
      <w:r>
        <w:t xml:space="preserve"> spikes – they need a claim, warrant, and impact, and if you can’t explain their argument back to me in </w:t>
      </w:r>
      <w:r>
        <w:rPr>
          <w:u w:val="single"/>
        </w:rPr>
        <w:t>their words</w:t>
      </w:r>
      <w:r>
        <w:t xml:space="preserve"> you should disregard it</w:t>
      </w:r>
    </w:p>
    <w:p w14:paraId="4155A139" w14:textId="77777777" w:rsidR="007707B1" w:rsidRPr="00FF21A6" w:rsidRDefault="007707B1" w:rsidP="007707B1">
      <w:pPr>
        <w:pStyle w:val="Heading4"/>
      </w:pPr>
      <w:r>
        <w:t xml:space="preserve">8 – Reject hidden arguments that are inconsistent with how they’ve labeled – </w:t>
      </w:r>
      <w:r w:rsidRPr="00FF21A6">
        <w:rPr>
          <w:highlight w:val="yellow"/>
        </w:rPr>
        <w:t>[EXAMPLE]</w:t>
      </w:r>
      <w:r>
        <w:t xml:space="preserve"> – </w:t>
      </w:r>
      <w:proofErr w:type="gramStart"/>
      <w:r>
        <w:t>that incentives</w:t>
      </w:r>
      <w:proofErr w:type="gramEnd"/>
      <w:r>
        <w:t xml:space="preserve"> them to hide their arguments which destroys clash</w:t>
      </w:r>
    </w:p>
    <w:p w14:paraId="761DEB66" w14:textId="77777777" w:rsidR="00F163E5" w:rsidRPr="00F163E5" w:rsidRDefault="00F163E5" w:rsidP="00F163E5"/>
    <w:sectPr w:rsidR="00F163E5" w:rsidRPr="00F163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B97D53"/>
    <w:multiLevelType w:val="multilevel"/>
    <w:tmpl w:val="5A0AB8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07169690">
    <w:abstractNumId w:val="10"/>
  </w:num>
  <w:num w:numId="2" w16cid:durableId="4939343">
    <w:abstractNumId w:val="8"/>
  </w:num>
  <w:num w:numId="3" w16cid:durableId="1111322379">
    <w:abstractNumId w:val="7"/>
  </w:num>
  <w:num w:numId="4" w16cid:durableId="629941251">
    <w:abstractNumId w:val="6"/>
  </w:num>
  <w:num w:numId="5" w16cid:durableId="65423339">
    <w:abstractNumId w:val="5"/>
  </w:num>
  <w:num w:numId="6" w16cid:durableId="65340616">
    <w:abstractNumId w:val="9"/>
  </w:num>
  <w:num w:numId="7" w16cid:durableId="334916459">
    <w:abstractNumId w:val="4"/>
  </w:num>
  <w:num w:numId="8" w16cid:durableId="1488085169">
    <w:abstractNumId w:val="3"/>
  </w:num>
  <w:num w:numId="9" w16cid:durableId="1107507622">
    <w:abstractNumId w:val="2"/>
  </w:num>
  <w:num w:numId="10" w16cid:durableId="1694649973">
    <w:abstractNumId w:val="1"/>
  </w:num>
  <w:num w:numId="11" w16cid:durableId="996300365">
    <w:abstractNumId w:val="0"/>
  </w:num>
  <w:num w:numId="12" w16cid:durableId="20421972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4A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2B7"/>
    <w:rsid w:val="00117316"/>
    <w:rsid w:val="001209B4"/>
    <w:rsid w:val="001761FC"/>
    <w:rsid w:val="0017689E"/>
    <w:rsid w:val="0018037D"/>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C6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84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97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1C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1A5"/>
    <w:rsid w:val="00752712"/>
    <w:rsid w:val="00753A84"/>
    <w:rsid w:val="007611F5"/>
    <w:rsid w:val="007619E4"/>
    <w:rsid w:val="00761E75"/>
    <w:rsid w:val="0076495E"/>
    <w:rsid w:val="00765FC8"/>
    <w:rsid w:val="007707B1"/>
    <w:rsid w:val="00775694"/>
    <w:rsid w:val="00793F46"/>
    <w:rsid w:val="007A09E9"/>
    <w:rsid w:val="007A1325"/>
    <w:rsid w:val="007A1A18"/>
    <w:rsid w:val="007A3BAF"/>
    <w:rsid w:val="007B53D8"/>
    <w:rsid w:val="007C22C5"/>
    <w:rsid w:val="007C57E1"/>
    <w:rsid w:val="007C5811"/>
    <w:rsid w:val="007D2DF5"/>
    <w:rsid w:val="007D451A"/>
    <w:rsid w:val="007D5E3E"/>
    <w:rsid w:val="007D7596"/>
    <w:rsid w:val="007E242C"/>
    <w:rsid w:val="007E6631"/>
    <w:rsid w:val="007F63BD"/>
    <w:rsid w:val="00803A12"/>
    <w:rsid w:val="00805417"/>
    <w:rsid w:val="008266F9"/>
    <w:rsid w:val="008267E2"/>
    <w:rsid w:val="00826A9B"/>
    <w:rsid w:val="00834842"/>
    <w:rsid w:val="00840E7B"/>
    <w:rsid w:val="008536AF"/>
    <w:rsid w:val="00853D40"/>
    <w:rsid w:val="008564FC"/>
    <w:rsid w:val="00864E76"/>
    <w:rsid w:val="008658C9"/>
    <w:rsid w:val="00872581"/>
    <w:rsid w:val="0087459D"/>
    <w:rsid w:val="0087680F"/>
    <w:rsid w:val="00876D81"/>
    <w:rsid w:val="00881D86"/>
    <w:rsid w:val="00881DBD"/>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272C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D2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31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C6"/>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3E5"/>
    <w:rsid w:val="00F201E7"/>
    <w:rsid w:val="00F204E0"/>
    <w:rsid w:val="00F20B16"/>
    <w:rsid w:val="00F21C79"/>
    <w:rsid w:val="00F238C9"/>
    <w:rsid w:val="00F23CA5"/>
    <w:rsid w:val="00F25788"/>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DA1D94"/>
  <w14:defaultImageDpi w14:val="300"/>
  <w15:docId w15:val="{B9AAC735-E91D-074B-AAA2-4AE0E3E24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4AC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04A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4A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4A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21,Tags,tag,ta,TAG, Ch"/>
    <w:basedOn w:val="Normal"/>
    <w:next w:val="Normal"/>
    <w:link w:val="Heading4Char"/>
    <w:uiPriority w:val="9"/>
    <w:unhideWhenUsed/>
    <w:qFormat/>
    <w:rsid w:val="00E04A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4A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4AC6"/>
  </w:style>
  <w:style w:type="character" w:customStyle="1" w:styleId="Heading1Char">
    <w:name w:val="Heading 1 Char"/>
    <w:aliases w:val="Pocket Char"/>
    <w:basedOn w:val="DefaultParagraphFont"/>
    <w:link w:val="Heading1"/>
    <w:uiPriority w:val="9"/>
    <w:rsid w:val="00E04A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4A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4AC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E04A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04AC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E04AC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04AC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04AC6"/>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04AC6"/>
    <w:rPr>
      <w:color w:val="auto"/>
      <w:u w:val="none"/>
    </w:rPr>
  </w:style>
  <w:style w:type="paragraph" w:styleId="DocumentMap">
    <w:name w:val="Document Map"/>
    <w:basedOn w:val="Normal"/>
    <w:link w:val="DocumentMapChar"/>
    <w:uiPriority w:val="99"/>
    <w:semiHidden/>
    <w:unhideWhenUsed/>
    <w:rsid w:val="00E04A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4AC6"/>
    <w:rPr>
      <w:rFonts w:ascii="Lucida Grande" w:hAnsi="Lucida Grande" w:cs="Lucida Grande"/>
    </w:rPr>
  </w:style>
  <w:style w:type="paragraph" w:customStyle="1" w:styleId="Analytic">
    <w:name w:val="Analytic"/>
    <w:basedOn w:val="Heading4"/>
    <w:link w:val="AnalyticChar"/>
    <w:uiPriority w:val="4"/>
    <w:qFormat/>
    <w:rsid w:val="007707B1"/>
    <w:pPr>
      <w:outlineLvl w:val="9"/>
    </w:pPr>
  </w:style>
  <w:style w:type="character" w:customStyle="1" w:styleId="AnalyticChar">
    <w:name w:val="Analytic Char"/>
    <w:basedOn w:val="DefaultParagraphFont"/>
    <w:link w:val="Analytic"/>
    <w:uiPriority w:val="4"/>
    <w:rsid w:val="007707B1"/>
    <w:rPr>
      <w:rFonts w:ascii="Calibri" w:eastAsiaTheme="majorEastAsia" w:hAnsi="Calibri" w:cstheme="majorBidi"/>
      <w:b/>
      <w:bCs/>
      <w:sz w:val="26"/>
      <w:szCs w:val="26"/>
    </w:rPr>
  </w:style>
  <w:style w:type="paragraph" w:customStyle="1" w:styleId="Emphasis1">
    <w:name w:val="Emphasis1"/>
    <w:basedOn w:val="Normal"/>
    <w:link w:val="Emphasis"/>
    <w:autoRedefine/>
    <w:uiPriority w:val="20"/>
    <w:qFormat/>
    <w:rsid w:val="00D0031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MicroTextChar">
    <w:name w:val="MicroText Char"/>
    <w:link w:val="MicroText"/>
    <w:rsid w:val="00D00319"/>
    <w:rPr>
      <w:rFonts w:ascii="Arial Narrow" w:hAnsi="Arial Narrow"/>
      <w:sz w:val="12"/>
    </w:rPr>
  </w:style>
  <w:style w:type="paragraph" w:customStyle="1" w:styleId="MicroText">
    <w:name w:val="MicroText"/>
    <w:basedOn w:val="Normal"/>
    <w:next w:val="Normal"/>
    <w:link w:val="MicroTextChar"/>
    <w:qFormat/>
    <w:rsid w:val="00D00319"/>
    <w:rPr>
      <w:rFonts w:ascii="Arial Narrow" w:hAnsi="Arial Narrow" w:cstheme="minorBidi"/>
      <w:sz w:val="12"/>
    </w:rPr>
  </w:style>
  <w:style w:type="paragraph" w:customStyle="1" w:styleId="textbold">
    <w:name w:val="text bold"/>
    <w:basedOn w:val="Normal"/>
    <w:uiPriority w:val="20"/>
    <w:qFormat/>
    <w:rsid w:val="00881DBD"/>
    <w:pPr>
      <w:ind w:left="720"/>
      <w:jc w:val="both"/>
    </w:pPr>
    <w:rPr>
      <w:b/>
      <w:iCs/>
      <w:u w:val="single"/>
    </w:rPr>
  </w:style>
  <w:style w:type="paragraph" w:customStyle="1" w:styleId="Card">
    <w:name w:val="Card"/>
    <w:aliases w:val="No Spacing111112,nonunderlined,No Spacing11211,Debate Text,No Spacing11,No Spacing111,No Spacing2,Read stuff,No Spacing1,No Spacing13,No Spacing23,Tag and Ci,No Spacing5,No Spacing1111,tags"/>
    <w:basedOn w:val="Heading1"/>
    <w:link w:val="Hyperlink"/>
    <w:autoRedefine/>
    <w:uiPriority w:val="99"/>
    <w:qFormat/>
    <w:rsid w:val="00881D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80000hours.org/podcast/episodes/will-macaskill-moral-philosophy/" TargetMode="External"/><Relationship Id="rId5" Type="http://schemas.openxmlformats.org/officeDocument/2006/relationships/numbering" Target="numbering.xml"/><Relationship Id="rId10" Type="http://schemas.openxmlformats.org/officeDocument/2006/relationships/hyperlink" Target="https://www.cgdev.org/sites/default/files/Mattoo_Subramanian_Greenprint.pdf" TargetMode="External"/><Relationship Id="rId4" Type="http://schemas.openxmlformats.org/officeDocument/2006/relationships/customXml" Target="../customXml/item4.xml"/><Relationship Id="rId9" Type="http://schemas.openxmlformats.org/officeDocument/2006/relationships/hyperlink" Target="https://80000hours.org/podcast/episodes/will-macaskill-moral-philosop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18</Pages>
  <Words>8909</Words>
  <Characters>50786</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19</cp:revision>
  <dcterms:created xsi:type="dcterms:W3CDTF">2022-04-24T17:13:00Z</dcterms:created>
  <dcterms:modified xsi:type="dcterms:W3CDTF">2022-04-24T17:44:00Z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