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327E1" w14:textId="530A9A20" w:rsidR="008F2B2A" w:rsidRDefault="008F2B2A" w:rsidP="00BD67EF">
      <w:pPr>
        <w:pStyle w:val="Heading2"/>
      </w:pPr>
      <w:r>
        <w:t>T</w:t>
      </w:r>
    </w:p>
    <w:p w14:paraId="2FDFEDA1" w14:textId="77777777" w:rsidR="004F2D77" w:rsidRDefault="004F2D77" w:rsidP="004F2D77">
      <w:pPr>
        <w:pStyle w:val="Heading4"/>
      </w:pPr>
      <w:proofErr w:type="spellStart"/>
      <w:r>
        <w:t>Interp</w:t>
      </w:r>
      <w:proofErr w:type="spellEnd"/>
      <w:r>
        <w:t>: Affirmatives must only defend the implementation of a law that affirms that the appropriation of outer space by private entities is unjust.</w:t>
      </w:r>
    </w:p>
    <w:p w14:paraId="3CABF535" w14:textId="77777777" w:rsidR="004F2D77" w:rsidRPr="00AF772A" w:rsidRDefault="004F2D77" w:rsidP="004F2D77">
      <w:pPr>
        <w:pStyle w:val="Heading4"/>
        <w:rPr>
          <w:szCs w:val="24"/>
        </w:rPr>
      </w:pPr>
      <w:r w:rsidRPr="00AF772A">
        <w:rPr>
          <w:szCs w:val="24"/>
        </w:rPr>
        <w:t xml:space="preserve">This does </w:t>
      </w:r>
      <w:r w:rsidRPr="00AF772A">
        <w:rPr>
          <w:szCs w:val="24"/>
          <w:u w:val="single"/>
        </w:rPr>
        <w:t>not</w:t>
      </w:r>
      <w:r w:rsidRPr="00AF772A">
        <w:rPr>
          <w:szCs w:val="24"/>
        </w:rPr>
        <w:t xml:space="preserve"> require the use of any </w:t>
      </w:r>
      <w:proofErr w:type="gramStart"/>
      <w:r w:rsidRPr="00AF772A">
        <w:rPr>
          <w:szCs w:val="24"/>
        </w:rPr>
        <w:t>particular style</w:t>
      </w:r>
      <w:proofErr w:type="gramEnd"/>
      <w:r w:rsidRPr="00AF772A">
        <w:rPr>
          <w:szCs w:val="24"/>
        </w:rPr>
        <w:t xml:space="preserve">, type of evidence, or assumption about the role of the judge — only that the </w:t>
      </w:r>
      <w:r w:rsidRPr="00AF772A">
        <w:rPr>
          <w:i/>
          <w:szCs w:val="24"/>
          <w:u w:val="single"/>
        </w:rPr>
        <w:t>topic</w:t>
      </w:r>
      <w:r w:rsidRPr="00AF772A">
        <w:rPr>
          <w:szCs w:val="24"/>
        </w:rPr>
        <w:t xml:space="preserve"> should determine the debate’s </w:t>
      </w:r>
      <w:r w:rsidRPr="00AF772A">
        <w:rPr>
          <w:szCs w:val="24"/>
          <w:u w:val="single"/>
        </w:rPr>
        <w:t>subject matter</w:t>
      </w:r>
      <w:r w:rsidRPr="00AF772A">
        <w:rPr>
          <w:szCs w:val="24"/>
        </w:rPr>
        <w:t xml:space="preserve">.  </w:t>
      </w:r>
    </w:p>
    <w:p w14:paraId="2BEAC32E" w14:textId="77777777" w:rsidR="004F2D77" w:rsidRPr="00892DA5" w:rsidRDefault="004F2D77" w:rsidP="004F2D77"/>
    <w:p w14:paraId="684E75C7" w14:textId="77777777" w:rsidR="004F2D77" w:rsidRPr="00CA591D" w:rsidRDefault="004F2D77" w:rsidP="004F2D77">
      <w:pPr>
        <w:pStyle w:val="Heading4"/>
      </w:pPr>
      <w:r w:rsidRPr="00CA591D">
        <w:t>“Resolved” means enactment of a law.</w:t>
      </w:r>
    </w:p>
    <w:p w14:paraId="25094ABB" w14:textId="77777777" w:rsidR="004F2D77" w:rsidRPr="00CA591D" w:rsidRDefault="004F2D77" w:rsidP="004F2D77">
      <w:r w:rsidRPr="00CA591D">
        <w:rPr>
          <w:rStyle w:val="Heading4Char"/>
        </w:rPr>
        <w:t xml:space="preserve">Words and Phrases 64 </w:t>
      </w:r>
      <w:r w:rsidRPr="00CA591D">
        <w:t>Words and Phrases Permanent Edition (Multi-volume set of judicial definitions). “Resolved”. 1964.</w:t>
      </w:r>
    </w:p>
    <w:p w14:paraId="7084AFF0" w14:textId="2D5E7962" w:rsidR="004F2D77" w:rsidRDefault="004F2D77" w:rsidP="004F2D77">
      <w:pPr>
        <w:rPr>
          <w:b/>
          <w:sz w:val="26"/>
          <w:szCs w:val="26"/>
          <w:u w:val="single"/>
        </w:rPr>
      </w:pPr>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02DA6B94" w14:textId="77777777" w:rsidR="004F2D77" w:rsidRDefault="004F2D77" w:rsidP="004F2D77">
      <w:pPr>
        <w:pStyle w:val="Heading4"/>
      </w:pPr>
      <w:r>
        <w:t>Violation – they don’t</w:t>
      </w:r>
    </w:p>
    <w:p w14:paraId="105DAC9D" w14:textId="77777777" w:rsidR="004F2D77" w:rsidRPr="007700A5" w:rsidRDefault="004F2D77" w:rsidP="004F2D77"/>
    <w:p w14:paraId="74B3BE14" w14:textId="0C4433E9" w:rsidR="004F2D77" w:rsidRPr="003301C4" w:rsidRDefault="004F2D77" w:rsidP="004F2D77">
      <w:pPr>
        <w:pStyle w:val="Heading4"/>
      </w:pPr>
      <w:r w:rsidRPr="00892DA5">
        <w:t xml:space="preserve">TVA- </w:t>
      </w:r>
      <w:r w:rsidR="00B84A8D">
        <w:t>implement the plan</w:t>
      </w:r>
    </w:p>
    <w:p w14:paraId="2E8FFB34" w14:textId="77777777" w:rsidR="004F2D77" w:rsidRPr="008B368C" w:rsidRDefault="004F2D77" w:rsidP="004F2D77"/>
    <w:p w14:paraId="64A4D022" w14:textId="68EC063C" w:rsidR="004F2D77" w:rsidRDefault="004F2D77" w:rsidP="004F2D77">
      <w:pPr>
        <w:pStyle w:val="Heading4"/>
      </w:pPr>
      <w:r>
        <w:t xml:space="preserve">Switch side debate – critiques of </w:t>
      </w:r>
      <w:r w:rsidR="00B84A8D">
        <w:t>cap</w:t>
      </w:r>
      <w:r>
        <w:t xml:space="preserve"> and performance can be read on the neg – solves dogmatism by testing different viewpoints</w:t>
      </w:r>
    </w:p>
    <w:p w14:paraId="21D184D1" w14:textId="77777777" w:rsidR="004F2D77" w:rsidRPr="008B368C" w:rsidRDefault="004F2D77" w:rsidP="004F2D77"/>
    <w:p w14:paraId="7DE0FEF1" w14:textId="77777777" w:rsidR="004F2D77" w:rsidRPr="007D63D5" w:rsidRDefault="004F2D77" w:rsidP="004F2D77">
      <w:pPr>
        <w:keepNext/>
        <w:keepLines/>
        <w:spacing w:before="40"/>
        <w:outlineLvl w:val="3"/>
        <w:rPr>
          <w:rFonts w:eastAsiaTheme="majorEastAsia" w:cstheme="majorBidi"/>
          <w:b/>
          <w:iCs/>
          <w:sz w:val="26"/>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w:t>
      </w:r>
      <w:proofErr w:type="spellStart"/>
      <w:r w:rsidRPr="007D63D5">
        <w:rPr>
          <w:rFonts w:eastAsiaTheme="majorEastAsia" w:cstheme="majorBidi"/>
          <w:b/>
          <w:iCs/>
          <w:sz w:val="26"/>
        </w:rPr>
        <w:t>aff</w:t>
      </w:r>
      <w:proofErr w:type="spellEnd"/>
      <w:r w:rsidRPr="007D63D5">
        <w:rPr>
          <w:rFonts w:eastAsiaTheme="majorEastAsia" w:cstheme="majorBidi"/>
          <w:b/>
          <w:iCs/>
          <w:sz w:val="26"/>
        </w:rPr>
        <w:t xml:space="preserve">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14:paraId="1C636D5C" w14:textId="77777777" w:rsidR="004F2D77" w:rsidRDefault="004F2D77" w:rsidP="004F2D77">
      <w:pPr>
        <w:rPr>
          <w:b/>
          <w:sz w:val="26"/>
          <w:szCs w:val="26"/>
          <w:u w:val="single"/>
        </w:rPr>
      </w:pPr>
    </w:p>
    <w:p w14:paraId="4227084F" w14:textId="12D82654" w:rsidR="00E42E4C" w:rsidRDefault="00BD67EF" w:rsidP="00BD67EF">
      <w:pPr>
        <w:pStyle w:val="Heading2"/>
      </w:pPr>
      <w:r>
        <w:lastRenderedPageBreak/>
        <w:t>CP</w:t>
      </w:r>
    </w:p>
    <w:p w14:paraId="542A31D4" w14:textId="44E90E18" w:rsidR="00AB70E5" w:rsidRDefault="00AB70E5" w:rsidP="00AB70E5">
      <w:pPr>
        <w:pStyle w:val="Heading4"/>
      </w:pPr>
      <w:r>
        <w:t xml:space="preserve">States </w:t>
      </w:r>
      <w:r w:rsidR="00920B2F">
        <w:t xml:space="preserve">should create </w:t>
      </w:r>
      <w:r>
        <w:t xml:space="preserve">significant subsidies </w:t>
      </w:r>
      <w:r w:rsidR="00920B2F">
        <w:t>t</w:t>
      </w:r>
      <w:r>
        <w:t>o create terrestrially accessible blockchain verification computing centers and cryptocurrency mining centers on the</w:t>
      </w:r>
      <w:r w:rsidR="00920B2F">
        <w:t xml:space="preserve"> Moon</w:t>
      </w:r>
      <w:r>
        <w:t>.</w:t>
      </w:r>
      <w:r w:rsidR="00920B2F">
        <w:t xml:space="preserve"> States should ban all other appropriation of outer space by private entities.</w:t>
      </w:r>
    </w:p>
    <w:p w14:paraId="7B8E5A47" w14:textId="77777777" w:rsidR="00920B2F" w:rsidRPr="00920B2F" w:rsidRDefault="00920B2F" w:rsidP="00920B2F"/>
    <w:p w14:paraId="71C67E82" w14:textId="77777777" w:rsidR="00AB70E5" w:rsidRDefault="00AB70E5" w:rsidP="00AB70E5">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66F04207" w14:textId="77777777" w:rsidR="00AB70E5" w:rsidRPr="0081599A" w:rsidRDefault="00AB70E5" w:rsidP="00AB70E5">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w:t>
      </w:r>
      <w:proofErr w:type="spellStart"/>
      <w:r>
        <w:t>Hardfork</w:t>
      </w:r>
      <w:proofErr w:type="spellEnd"/>
      <w:r>
        <w:t>, 8 June 2021, thenextweb.com/news/bitcoin-billionaires-build-cryptocurrency-miners-on-moon-bitcoin.</w:t>
      </w:r>
    </w:p>
    <w:p w14:paraId="2A21E9AD" w14:textId="77777777" w:rsidR="00AB70E5" w:rsidRPr="006C79D9" w:rsidRDefault="00AB70E5" w:rsidP="00AB70E5">
      <w:pPr>
        <w:rPr>
          <w:rStyle w:val="StyleUnderlin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w:t>
      </w:r>
      <w:proofErr w:type="gramStart"/>
      <w:r w:rsidRPr="006C79D9">
        <w:rPr>
          <w:sz w:val="16"/>
        </w:rPr>
        <w:t>players</w:t>
      </w:r>
      <w:proofErr w:type="gramEnd"/>
      <w:r w:rsidRPr="006C79D9">
        <w:rPr>
          <w:sz w:val="16"/>
        </w:rPr>
        <w:t xml:space="preserve">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w:t>
      </w:r>
      <w:proofErr w:type="gramStart"/>
      <w:r w:rsidRPr="006C79D9">
        <w:rPr>
          <w:sz w:val="16"/>
        </w:rPr>
        <w:t>But,</w:t>
      </w:r>
      <w:proofErr w:type="gramEnd"/>
      <w:r w:rsidRPr="006C79D9">
        <w:rPr>
          <w:sz w:val="16"/>
        </w:rPr>
        <w:t xml:space="preserve">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proofErr w:type="gramStart"/>
      <w:r w:rsidRPr="006C79D9">
        <w:rPr>
          <w:sz w:val="16"/>
        </w:rPr>
        <w:t>In</w:t>
      </w:r>
      <w:proofErr w:type="gramEnd"/>
      <w:r w:rsidRPr="006C79D9">
        <w:rPr>
          <w:sz w:val="16"/>
        </w:rPr>
        <w:t xml:space="preserve">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w:t>
      </w:r>
      <w:proofErr w:type="gramStart"/>
      <w:r w:rsidRPr="006C79D9">
        <w:rPr>
          <w:sz w:val="16"/>
        </w:rPr>
        <w:t>have to</w:t>
      </w:r>
      <w:proofErr w:type="gramEnd"/>
      <w:r w:rsidRPr="006C79D9">
        <w:rPr>
          <w:sz w:val="16"/>
        </w:rPr>
        <w:t xml:space="preserve">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proofErr w:type="spellStart"/>
      <w:r w:rsidRPr="006C79D9">
        <w:rPr>
          <w:rStyle w:val="StyleUnderline"/>
        </w:rPr>
        <w:t>BitMEX</w:t>
      </w:r>
      <w:proofErr w:type="spellEnd"/>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w:t>
      </w:r>
      <w:proofErr w:type="spellStart"/>
      <w:r w:rsidRPr="006C79D9">
        <w:rPr>
          <w:sz w:val="16"/>
        </w:rPr>
        <w:t>BitMEX’s</w:t>
      </w:r>
      <w:proofErr w:type="spellEnd"/>
      <w:r w:rsidRPr="006C79D9">
        <w:rPr>
          <w:sz w:val="16"/>
        </w:rPr>
        <w:t xml:space="preserve"> official announcement: </w:t>
      </w:r>
      <w:proofErr w:type="spellStart"/>
      <w:r w:rsidRPr="006C79D9">
        <w:rPr>
          <w:sz w:val="16"/>
        </w:rPr>
        <w:t>BitMEX</w:t>
      </w:r>
      <w:proofErr w:type="spellEnd"/>
      <w:r w:rsidRPr="006C79D9">
        <w:rPr>
          <w:sz w:val="16"/>
        </w:rPr>
        <w:t xml:space="preserve"> will mint a one-of-a-kind physical bitcoin, </w:t>
      </w:r>
      <w:proofErr w:type="gramStart"/>
      <w:r w:rsidRPr="006C79D9">
        <w:rPr>
          <w:sz w:val="16"/>
        </w:rPr>
        <w:t>similar to</w:t>
      </w:r>
      <w:proofErr w:type="gramEnd"/>
      <w:r w:rsidRPr="006C79D9">
        <w:rPr>
          <w:sz w:val="16"/>
        </w:rPr>
        <w:t xml:space="preserve"> the </w:t>
      </w:r>
      <w:proofErr w:type="spellStart"/>
      <w:r w:rsidRPr="006C79D9">
        <w:rPr>
          <w:sz w:val="16"/>
        </w:rPr>
        <w:t>Casascius</w:t>
      </w:r>
      <w:proofErr w:type="spellEnd"/>
      <w:r w:rsidRPr="006C79D9">
        <w:rPr>
          <w:sz w:val="16"/>
        </w:rPr>
        <w:t xml:space="preserve"> coins of 2013, which will be delivered to the Moon by Astrobotic. The coin will hold one bitcoin at an address to be publicly released, underneath a tamper-evident hologram covering. The coin will proudly display the </w:t>
      </w:r>
      <w:proofErr w:type="spellStart"/>
      <w:r w:rsidRPr="006C79D9">
        <w:rPr>
          <w:sz w:val="16"/>
        </w:rPr>
        <w:t>BitMEX</w:t>
      </w:r>
      <w:proofErr w:type="spellEnd"/>
      <w:r w:rsidRPr="006C79D9">
        <w:rPr>
          <w:sz w:val="16"/>
        </w:rPr>
        <w:t xml:space="preserve"> name, the </w:t>
      </w:r>
      <w:proofErr w:type="gramStart"/>
      <w:r w:rsidRPr="006C79D9">
        <w:rPr>
          <w:sz w:val="16"/>
        </w:rPr>
        <w:t>mission</w:t>
      </w:r>
      <w:proofErr w:type="gramEnd"/>
      <w:r w:rsidRPr="006C79D9">
        <w:rPr>
          <w:sz w:val="16"/>
        </w:rPr>
        <w:t xml:space="preserve"> name, the date it was minted and the bitcoin price at the time of minting. According to </w:t>
      </w:r>
      <w:proofErr w:type="spellStart"/>
      <w:r w:rsidRPr="006C79D9">
        <w:rPr>
          <w:sz w:val="16"/>
        </w:rPr>
        <w:t>BitMEX</w:t>
      </w:r>
      <w:proofErr w:type="spellEnd"/>
      <w:r w:rsidRPr="006C79D9">
        <w:rPr>
          <w:sz w:val="16"/>
        </w:rPr>
        <w:t xml:space="preserve">, this isn’t just a ceremonial or token delivery. The coin itself is a hardware wallet containing an actual Bitcoin, so its value will change with the value of the BTC here on Earth. In other words, </w:t>
      </w:r>
      <w:proofErr w:type="spellStart"/>
      <w:r w:rsidRPr="006C79D9">
        <w:rPr>
          <w:sz w:val="16"/>
        </w:rPr>
        <w:t>BitMEX</w:t>
      </w:r>
      <w:proofErr w:type="spellEnd"/>
      <w:r w:rsidRPr="006C79D9">
        <w:rPr>
          <w:sz w:val="16"/>
        </w:rPr>
        <w:t xml:space="preserve"> is sending a literal treasure to the Moon for anyone brave (or rich) enough to retrieve it. Per the company’s blog post: A moon surface background with text superimposed, quote below Credit: </w:t>
      </w:r>
      <w:proofErr w:type="spellStart"/>
      <w:r w:rsidRPr="006C79D9">
        <w:rPr>
          <w:sz w:val="16"/>
        </w:rPr>
        <w:t>BitMEX</w:t>
      </w:r>
      <w:proofErr w:type="spellEnd"/>
      <w:r w:rsidRPr="006C79D9">
        <w:rPr>
          <w:sz w:val="16"/>
        </w:rPr>
        <w:t xml:space="preserve">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w:t>
      </w:r>
      <w:r w:rsidRPr="006C79D9">
        <w:rPr>
          <w:sz w:val="16"/>
        </w:rPr>
        <w:lastRenderedPageBreak/>
        <w:t xml:space="preserve">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w:t>
      </w:r>
      <w:proofErr w:type="spellStart"/>
      <w:r w:rsidRPr="006C79D9">
        <w:rPr>
          <w:sz w:val="16"/>
        </w:rPr>
        <w:t>Arnault</w:t>
      </w:r>
      <w:proofErr w:type="spellEnd"/>
      <w:r w:rsidRPr="006C79D9">
        <w:rPr>
          <w:sz w:val="16"/>
        </w:rPr>
        <w:t xml:space="preserve">, whose $193.6 billion empire edges out Jeff Bezos’ $189 billion. At some point, if Bezos wants to pull away with it or Elon Musk wants to close the widening gap between his $151.4 billion and a </w:t>
      </w:r>
      <w:proofErr w:type="gramStart"/>
      <w:r w:rsidRPr="006C79D9">
        <w:rPr>
          <w:sz w:val="16"/>
        </w:rPr>
        <w:t>first place</w:t>
      </w:r>
      <w:proofErr w:type="gramEnd"/>
      <w:r w:rsidRPr="006C79D9">
        <w:rPr>
          <w:sz w:val="16"/>
        </w:rPr>
        <w:t xml:space="preserve"> finish, the world’s richest people are going to have to do more than squeeze terrestrial markets for every last drop of profit. That’s why many experts view Elon Musk’s heavy involvement in cryptocurrency as the potential difference maker. On any given day the Tesla, SpaceX, and </w:t>
      </w:r>
      <w:proofErr w:type="spellStart"/>
      <w:r w:rsidRPr="006C79D9">
        <w:rPr>
          <w:sz w:val="16"/>
        </w:rPr>
        <w:t>Neuralink</w:t>
      </w:r>
      <w:proofErr w:type="spellEnd"/>
      <w:r w:rsidRPr="006C79D9">
        <w:rPr>
          <w:sz w:val="16"/>
        </w:rPr>
        <w:t xml:space="preserve">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w:t>
      </w:r>
      <w:proofErr w:type="spellStart"/>
      <w:r w:rsidRPr="006C79D9">
        <w:rPr>
          <w:sz w:val="16"/>
        </w:rPr>
        <w:t>cryptomarket</w:t>
      </w:r>
      <w:proofErr w:type="spellEnd"/>
      <w:r w:rsidRPr="006C79D9">
        <w:rPr>
          <w:sz w:val="16"/>
        </w:rPr>
        <w:t xml:space="preserve">. But that’s not the only purpose they serve. These acts remind us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proofErr w:type="spellStart"/>
      <w:r w:rsidRPr="003945C0">
        <w:rPr>
          <w:rStyle w:val="StyleUnderline"/>
          <w:highlight w:val="cyan"/>
        </w:rPr>
        <w:t>cryptomining</w:t>
      </w:r>
      <w:proofErr w:type="spellEnd"/>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They would, of course, need to be able to build their own batteries, have experience with artificial intelligence and supercomputers, and already have their own satellite network set up in space – all boxes Elon Musk can tick today.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720E513C" w14:textId="77777777" w:rsidR="00AB70E5" w:rsidRPr="00105E8F" w:rsidRDefault="00AB70E5" w:rsidP="00AB70E5">
      <w:pPr>
        <w:pStyle w:val="Heading4"/>
      </w:pPr>
      <w:r>
        <w:t xml:space="preserve">Cryptocurrency reach a </w:t>
      </w:r>
      <w:r>
        <w:rPr>
          <w:u w:val="single"/>
        </w:rPr>
        <w:t>wide</w:t>
      </w:r>
      <w:r>
        <w:t xml:space="preserve"> rollout---that builds </w:t>
      </w:r>
      <w:r>
        <w:rPr>
          <w:u w:val="single"/>
        </w:rPr>
        <w:t>resilience</w:t>
      </w:r>
      <w:r>
        <w:t xml:space="preserve"> to </w:t>
      </w:r>
      <w:r>
        <w:rPr>
          <w:u w:val="single"/>
        </w:rPr>
        <w:t>survive</w:t>
      </w:r>
      <w:r>
        <w:t xml:space="preserve"> inevitable </w:t>
      </w:r>
      <w:r>
        <w:rPr>
          <w:u w:val="single"/>
        </w:rPr>
        <w:t>existential filters</w:t>
      </w:r>
      <w:r>
        <w:t>.</w:t>
      </w:r>
    </w:p>
    <w:p w14:paraId="2A4F5E43" w14:textId="77777777" w:rsidR="00AB70E5" w:rsidRDefault="00AB70E5" w:rsidP="00AB70E5">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41E006BB" w14:textId="77777777" w:rsidR="00AB70E5" w:rsidRPr="00B854A5" w:rsidRDefault="00AB70E5" w:rsidP="00AB70E5">
      <w:pPr>
        <w:rPr>
          <w:sz w:val="16"/>
        </w:rPr>
      </w:pPr>
      <w:proofErr w:type="gramStart"/>
      <w:r w:rsidRPr="00B854A5">
        <w:rPr>
          <w:sz w:val="16"/>
        </w:rPr>
        <w:t>TL;DR</w:t>
      </w:r>
      <w:proofErr w:type="gramEnd"/>
      <w:r w:rsidRPr="00B854A5">
        <w:rPr>
          <w:sz w:val="16"/>
        </w:rPr>
        <w:t xml:space="preserve">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4A6F1E55" w14:textId="77777777" w:rsidR="00AB70E5" w:rsidRPr="00B854A5" w:rsidRDefault="00AB70E5" w:rsidP="00AB70E5">
      <w:pPr>
        <w:rPr>
          <w:sz w:val="16"/>
        </w:rPr>
      </w:pPr>
      <w:r w:rsidRPr="00B854A5">
        <w:rPr>
          <w:sz w:val="16"/>
        </w:rPr>
        <w:t>EXTERNAL NON-ANTHROPOGENIC</w:t>
      </w:r>
    </w:p>
    <w:p w14:paraId="23EB7A06" w14:textId="77777777" w:rsidR="00AB70E5" w:rsidRPr="00B854A5" w:rsidRDefault="00AB70E5" w:rsidP="00AB70E5">
      <w:pPr>
        <w:rPr>
          <w:sz w:val="16"/>
        </w:rPr>
      </w:pPr>
      <w:r w:rsidRPr="00D850CD">
        <w:rPr>
          <w:rStyle w:val="StyleUnderline"/>
        </w:rPr>
        <w:lastRenderedPageBreak/>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1BB4F52D" w14:textId="77777777" w:rsidR="00AB70E5" w:rsidRPr="00B854A5" w:rsidRDefault="00AB70E5" w:rsidP="00AB70E5">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082E6D48" w14:textId="77777777" w:rsidR="00AB70E5" w:rsidRPr="00B854A5" w:rsidRDefault="00AB70E5" w:rsidP="00AB70E5">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782323E4" w14:textId="77777777" w:rsidR="00AB70E5" w:rsidRPr="002D078B" w:rsidRDefault="00AB70E5" w:rsidP="00AB70E5">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w:t>
      </w:r>
      <w:proofErr w:type="gramStart"/>
      <w:r w:rsidRPr="002D078B">
        <w:rPr>
          <w:sz w:val="16"/>
        </w:rPr>
        <w:t>species, and</w:t>
      </w:r>
      <w:proofErr w:type="gramEnd"/>
      <w:r w:rsidRPr="002D078B">
        <w:rPr>
          <w:sz w:val="16"/>
        </w:rPr>
        <w:t xml:space="preserve">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7724DFA1" w14:textId="77777777" w:rsidR="00AB70E5" w:rsidRPr="002D078B" w:rsidRDefault="00AB70E5" w:rsidP="00AB70E5">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w:t>
      </w:r>
      <w:proofErr w:type="gramStart"/>
      <w:r w:rsidRPr="00B854A5">
        <w:rPr>
          <w:rStyle w:val="StyleUnderline"/>
        </w:rPr>
        <w:t>it is</w:t>
      </w:r>
      <w:proofErr w:type="gramEnd"/>
      <w:r w:rsidRPr="00B854A5">
        <w:rPr>
          <w:rStyle w:val="StyleUnderline"/>
        </w:rPr>
        <w:t xml:space="preserve">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5CA422CA" w14:textId="77777777" w:rsidR="00AB70E5" w:rsidRPr="002D078B" w:rsidRDefault="00AB70E5" w:rsidP="00AB70E5">
      <w:pPr>
        <w:rPr>
          <w:sz w:val="16"/>
        </w:rPr>
      </w:pPr>
      <w:r w:rsidRPr="002D078B">
        <w:rPr>
          <w:sz w:val="16"/>
        </w:rPr>
        <w:t xml:space="preserve">66 </w:t>
      </w:r>
      <w:proofErr w:type="gramStart"/>
      <w:r w:rsidRPr="002D078B">
        <w:rPr>
          <w:sz w:val="16"/>
        </w:rPr>
        <w:t>Million</w:t>
      </w:r>
      <w:proofErr w:type="gramEnd"/>
      <w:r w:rsidRPr="002D078B">
        <w:rPr>
          <w:sz w:val="16"/>
        </w:rPr>
        <w:t xml:space="preserve">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w:t>
      </w:r>
      <w:proofErr w:type="spellStart"/>
      <w:r w:rsidRPr="002D078B">
        <w:rPr>
          <w:sz w:val="16"/>
        </w:rPr>
        <w:t>between</w:t>
      </w:r>
      <w:proofErr w:type="spellEnd"/>
      <w:r w:rsidRPr="002D078B">
        <w:rPr>
          <w:sz w:val="16"/>
        </w:rPr>
        <w:t xml:space="preserve"> 4 and 8 million years ago.</w:t>
      </w:r>
    </w:p>
    <w:p w14:paraId="1FD7909A" w14:textId="77777777" w:rsidR="00AB70E5" w:rsidRPr="002D078B" w:rsidRDefault="00AB70E5" w:rsidP="00AB70E5">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xml:space="preserve">. Today, the risk posed by an asteroid impact or something similar would still be external in its origin, but at what point does the burden of responsibility to migrate </w:t>
      </w:r>
      <w:proofErr w:type="gramStart"/>
      <w:r w:rsidRPr="002D078B">
        <w:rPr>
          <w:sz w:val="16"/>
        </w:rPr>
        <w:t>off of</w:t>
      </w:r>
      <w:proofErr w:type="gramEnd"/>
      <w:r w:rsidRPr="002D078B">
        <w:rPr>
          <w:sz w:val="16"/>
        </w:rPr>
        <w:t xml:space="preserve">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2BD32908" w14:textId="77777777" w:rsidR="00AB70E5" w:rsidRPr="002D078B" w:rsidRDefault="00AB70E5" w:rsidP="00AB70E5">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xml:space="preserve">. Bitcoin is not only a solution, </w:t>
      </w:r>
      <w:proofErr w:type="gramStart"/>
      <w:r w:rsidRPr="002D078B">
        <w:rPr>
          <w:sz w:val="16"/>
        </w:rPr>
        <w:t>it is</w:t>
      </w:r>
      <w:proofErr w:type="gramEnd"/>
      <w:r w:rsidRPr="002D078B">
        <w:rPr>
          <w:sz w:val="16"/>
        </w:rPr>
        <w:t xml:space="preserve"> a societal responsibility.</w:t>
      </w:r>
    </w:p>
    <w:p w14:paraId="5ED9DD83" w14:textId="77777777" w:rsidR="00AB70E5" w:rsidRPr="002D078B" w:rsidRDefault="00AB70E5" w:rsidP="00AB70E5">
      <w:pPr>
        <w:rPr>
          <w:sz w:val="16"/>
        </w:rPr>
      </w:pPr>
      <w:r w:rsidRPr="002D078B">
        <w:rPr>
          <w:sz w:val="16"/>
        </w:rPr>
        <w:t>INTERNAL ANTHROPOGENIC</w:t>
      </w:r>
    </w:p>
    <w:p w14:paraId="6713E0F9" w14:textId="77777777" w:rsidR="00AB70E5" w:rsidRPr="002D078B" w:rsidRDefault="00AB70E5" w:rsidP="00AB70E5">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w:t>
      </w:r>
      <w:proofErr w:type="spellStart"/>
      <w:r w:rsidRPr="002D078B">
        <w:rPr>
          <w:sz w:val="16"/>
        </w:rPr>
        <w:t>self destructive</w:t>
      </w:r>
      <w:proofErr w:type="spellEnd"/>
      <w:r w:rsidRPr="002D078B">
        <w:rPr>
          <w:sz w:val="16"/>
        </w:rPr>
        <w:t xml:space="preserve">, and relatively </w:t>
      </w:r>
      <w:proofErr w:type="spellStart"/>
      <w:r w:rsidRPr="002D078B">
        <w:rPr>
          <w:sz w:val="16"/>
        </w:rPr>
        <w:t>self contained</w:t>
      </w:r>
      <w:proofErr w:type="spellEnd"/>
      <w:r w:rsidRPr="002D078B">
        <w:rPr>
          <w:sz w:val="16"/>
        </w:rPr>
        <w:t xml:space="preserve">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w:t>
      </w:r>
      <w:proofErr w:type="gramStart"/>
      <w:r w:rsidRPr="002D078B">
        <w:rPr>
          <w:sz w:val="16"/>
        </w:rPr>
        <w:t>guess</w:t>
      </w:r>
      <w:proofErr w:type="gramEnd"/>
      <w:r w:rsidRPr="002D078B">
        <w:rPr>
          <w:sz w:val="16"/>
        </w:rPr>
        <w:t xml:space="preserve"> I would say virtual emergencies and </w:t>
      </w:r>
      <w:r w:rsidRPr="00D26DF9">
        <w:rPr>
          <w:rStyle w:val="Emphasis"/>
          <w:highlight w:val="cyan"/>
        </w:rPr>
        <w:t>cyber pandemics</w:t>
      </w:r>
      <w:r w:rsidRPr="002D078B">
        <w:rPr>
          <w:rStyle w:val="StyleUnderline"/>
        </w:rPr>
        <w:t xml:space="preserve"> are next</w:t>
      </w:r>
      <w:r w:rsidRPr="002D078B">
        <w:rPr>
          <w:sz w:val="16"/>
        </w:rPr>
        <w:t xml:space="preserve">. These </w:t>
      </w:r>
      <w:proofErr w:type="spellStart"/>
      <w:r w:rsidRPr="002D078B">
        <w:rPr>
          <w:sz w:val="16"/>
        </w:rPr>
        <w:t>self constructed</w:t>
      </w:r>
      <w:proofErr w:type="spellEnd"/>
      <w:r w:rsidRPr="002D078B">
        <w:rPr>
          <w:sz w:val="16"/>
        </w:rPr>
        <w:t xml:space="preserve"> catastrophes are the government’s misguided attempts at proof of work. This is a topic for another time. Do not surrender your ability to think and speak freely.</w:t>
      </w:r>
    </w:p>
    <w:p w14:paraId="00AAB05D" w14:textId="77777777" w:rsidR="00AB70E5" w:rsidRPr="002D078B" w:rsidRDefault="00AB70E5" w:rsidP="00AB70E5">
      <w:pPr>
        <w:rPr>
          <w:sz w:val="16"/>
        </w:rPr>
      </w:pPr>
      <w:r w:rsidRPr="002D078B">
        <w:rPr>
          <w:sz w:val="16"/>
        </w:rPr>
        <w:t xml:space="preserve">The second law of thermodynamics can </w:t>
      </w:r>
      <w:proofErr w:type="gramStart"/>
      <w:r w:rsidRPr="002D078B">
        <w:rPr>
          <w:sz w:val="16"/>
        </w:rPr>
        <w:t>summed</w:t>
      </w:r>
      <w:proofErr w:type="gramEnd"/>
      <w:r w:rsidRPr="002D078B">
        <w:rPr>
          <w:sz w:val="16"/>
        </w:rPr>
        <w:t xml:space="preserve"> thus, processes that involve the transfer or conversion of heat energy are irreversible. The law indicates we have not observed a spontaneous transfer of energy from cold to hot. Another way to think of this is that there </w:t>
      </w:r>
      <w:proofErr w:type="gramStart"/>
      <w:r w:rsidRPr="002D078B">
        <w:rPr>
          <w:sz w:val="16"/>
        </w:rPr>
        <w:t>is</w:t>
      </w:r>
      <w:proofErr w:type="gramEnd"/>
      <w:r w:rsidRPr="002D078B">
        <w:rPr>
          <w:sz w:val="16"/>
        </w:rPr>
        <w:t xml:space="preserve"> no such thing as cold, only lesser degrees of hot. Nothing cannot transfer. So broadly, within a closed system, the second law of thermodynamics would indicate that all differences tend to level out.</w:t>
      </w:r>
    </w:p>
    <w:p w14:paraId="2F3C9596" w14:textId="77777777" w:rsidR="00AB70E5" w:rsidRPr="002D078B" w:rsidRDefault="00AB70E5" w:rsidP="00AB70E5">
      <w:pPr>
        <w:rPr>
          <w:sz w:val="16"/>
        </w:rPr>
      </w:pPr>
      <w:proofErr w:type="gramStart"/>
      <w:r w:rsidRPr="002D078B">
        <w:rPr>
          <w:sz w:val="16"/>
        </w:rPr>
        <w:t>So</w:t>
      </w:r>
      <w:proofErr w:type="gramEnd"/>
      <w:r w:rsidRPr="002D078B">
        <w:rPr>
          <w:sz w:val="16"/>
        </w:rPr>
        <w:t xml:space="preserve"> what has this got to do with Bitcoin?</w:t>
      </w:r>
    </w:p>
    <w:p w14:paraId="42435F01" w14:textId="77777777" w:rsidR="00AB70E5" w:rsidRPr="002D078B" w:rsidRDefault="00AB70E5" w:rsidP="00AB70E5">
      <w:pPr>
        <w:rPr>
          <w:sz w:val="16"/>
        </w:rPr>
      </w:pPr>
      <w:r w:rsidRPr="002D078B">
        <w:rPr>
          <w:sz w:val="16"/>
        </w:rPr>
        <w:lastRenderedPageBreak/>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xml:space="preserve">. At Bitcoin’s inception, imagine a failure because Satoshi’s computer randomly crashed. Distributed networks are inherently hedged against this </w:t>
      </w:r>
      <w:proofErr w:type="gramStart"/>
      <w:r w:rsidRPr="002D078B">
        <w:rPr>
          <w:sz w:val="16"/>
        </w:rPr>
        <w:t>particular centralized</w:t>
      </w:r>
      <w:proofErr w:type="gramEnd"/>
      <w:r w:rsidRPr="002D078B">
        <w:rPr>
          <w:sz w:val="16"/>
        </w:rPr>
        <w:t xml:space="preserve"> form of existential risk.</w:t>
      </w:r>
    </w:p>
    <w:p w14:paraId="2DA08198" w14:textId="77777777" w:rsidR="00AB70E5" w:rsidRPr="002D078B" w:rsidRDefault="00AB70E5" w:rsidP="00AB70E5">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0198664F" w14:textId="77777777" w:rsidR="00AB70E5" w:rsidRPr="002D078B" w:rsidRDefault="00AB70E5" w:rsidP="00AB70E5">
      <w:pPr>
        <w:rPr>
          <w:sz w:val="16"/>
        </w:rPr>
      </w:pPr>
      <w:r w:rsidRPr="002D078B">
        <w:rPr>
          <w:sz w:val="16"/>
        </w:rPr>
        <w:t xml:space="preserve">Bitcoin uses proof of work to stave off entropy. The system cannot stay dormant. It must continue to use proof of work to advance the state of the chain, and to fight entropy to secure the monetary value </w:t>
      </w:r>
      <w:proofErr w:type="gramStart"/>
      <w:r w:rsidRPr="002D078B">
        <w:rPr>
          <w:sz w:val="16"/>
        </w:rPr>
        <w:t>all of</w:t>
      </w:r>
      <w:proofErr w:type="gramEnd"/>
      <w:r w:rsidRPr="002D078B">
        <w:rPr>
          <w:sz w:val="16"/>
        </w:rPr>
        <w:t xml:space="preserve"> the users have stored in the network. The U.S. dollar, as many have pointed out, relies on proof of war, or distributed political energies to maintain dominance. Its methodology can be described as haphazard at best.</w:t>
      </w:r>
    </w:p>
    <w:p w14:paraId="4E99A01E" w14:textId="77777777" w:rsidR="00AB70E5" w:rsidRPr="002D078B" w:rsidRDefault="00AB70E5" w:rsidP="00AB70E5">
      <w:pPr>
        <w:rPr>
          <w:sz w:val="16"/>
        </w:rPr>
      </w:pPr>
      <w:r w:rsidRPr="002D078B">
        <w:rPr>
          <w:sz w:val="16"/>
        </w:rPr>
        <w:t>INTERNAL NON-ANTHROPOGENIC</w:t>
      </w:r>
    </w:p>
    <w:p w14:paraId="76A07A4F" w14:textId="77777777" w:rsidR="00AB70E5" w:rsidRPr="002D078B" w:rsidRDefault="00AB70E5" w:rsidP="00AB70E5">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05812516" w14:textId="77777777" w:rsidR="00AB70E5" w:rsidRPr="002D078B" w:rsidRDefault="00AB70E5" w:rsidP="00AB70E5">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proofErr w:type="gramStart"/>
      <w:r w:rsidRPr="002D078B">
        <w:rPr>
          <w:rStyle w:val="Emphasis"/>
        </w:rPr>
        <w:t>innovation</w:t>
      </w:r>
      <w:r w:rsidRPr="002D078B">
        <w:rPr>
          <w:rStyle w:val="StyleUnderline"/>
        </w:rPr>
        <w:t xml:space="preserve">, </w:t>
      </w:r>
      <w:r w:rsidRPr="00D26DF9">
        <w:rPr>
          <w:rStyle w:val="StyleUnderline"/>
          <w:highlight w:val="cyan"/>
        </w:rPr>
        <w:t>and</w:t>
      </w:r>
      <w:proofErr w:type="gramEnd"/>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xml:space="preserve">. It is worth mentioning that Bitcoin also maintains and appreciates wealth to such a degree that often those of us to </w:t>
      </w:r>
      <w:proofErr w:type="spellStart"/>
      <w:r w:rsidRPr="002D078B">
        <w:rPr>
          <w:sz w:val="16"/>
        </w:rPr>
        <w:t>chose</w:t>
      </w:r>
      <w:proofErr w:type="spellEnd"/>
      <w:r w:rsidRPr="002D078B">
        <w:rPr>
          <w:sz w:val="16"/>
        </w:rPr>
        <w:t xml:space="preserve"> to live our lives on a Bitcoin standard will experience relatively greater freedoms, and vastly greater amounts of free time than our peers who chose to continue their lives on a fiat </w:t>
      </w:r>
      <w:proofErr w:type="gramStart"/>
      <w:r w:rsidRPr="002D078B">
        <w:rPr>
          <w:sz w:val="16"/>
        </w:rPr>
        <w:t>standard, and</w:t>
      </w:r>
      <w:proofErr w:type="gramEnd"/>
      <w:r w:rsidRPr="002D078B">
        <w:rPr>
          <w:sz w:val="16"/>
        </w:rPr>
        <w:t xml:space="preserve"> are perpetually working to outpace their chronic debt. Many </w:t>
      </w:r>
      <w:proofErr w:type="spellStart"/>
      <w:r w:rsidRPr="002D078B">
        <w:rPr>
          <w:sz w:val="16"/>
        </w:rPr>
        <w:t>Bitcoiners</w:t>
      </w:r>
      <w:proofErr w:type="spellEnd"/>
      <w:r w:rsidRPr="002D078B">
        <w:rPr>
          <w:sz w:val="16"/>
        </w:rPr>
        <w:t xml:space="preserve"> will likely forego that newfound free time to work and continue to provide value to others in whatever area interests them, because Bitcoin incentivizes the collaborative accumulation of capital but also the responsible reallocation of it.</w:t>
      </w:r>
    </w:p>
    <w:p w14:paraId="46785E2F" w14:textId="77777777" w:rsidR="00AB70E5" w:rsidRPr="002D078B" w:rsidRDefault="00AB70E5" w:rsidP="00AB70E5">
      <w:pPr>
        <w:rPr>
          <w:sz w:val="16"/>
        </w:rPr>
      </w:pPr>
      <w:r w:rsidRPr="002D078B">
        <w:rPr>
          <w:sz w:val="16"/>
        </w:rPr>
        <w:t>EXTERNAL ANTHROPOGENIC</w:t>
      </w:r>
    </w:p>
    <w:p w14:paraId="12C21CD3" w14:textId="77777777" w:rsidR="00AB70E5" w:rsidRPr="002D078B" w:rsidRDefault="00AB70E5" w:rsidP="00AB70E5">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3BD885C5" w14:textId="77777777" w:rsidR="00AB70E5" w:rsidRPr="002D078B" w:rsidRDefault="00AB70E5" w:rsidP="00AB70E5">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7C90BC77" w14:textId="77777777" w:rsidR="00AB70E5" w:rsidRPr="002D078B" w:rsidRDefault="00AB70E5" w:rsidP="00AB70E5">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579B22A1" w14:textId="77777777" w:rsidR="00AB70E5" w:rsidRPr="002D078B" w:rsidRDefault="00AB70E5" w:rsidP="00AB70E5">
      <w:pPr>
        <w:rPr>
          <w:sz w:val="16"/>
        </w:rPr>
      </w:pPr>
      <w:r w:rsidRPr="002D078B">
        <w:rPr>
          <w:rStyle w:val="StyleUnderline"/>
        </w:rPr>
        <w:t>A Bitcoin standard</w:t>
      </w:r>
      <w:r w:rsidRPr="002D078B">
        <w:rPr>
          <w:sz w:val="16"/>
        </w:rPr>
        <w:t xml:space="preserve"> is not only our current best bet, </w:t>
      </w:r>
      <w:proofErr w:type="gramStart"/>
      <w:r w:rsidRPr="002D078B">
        <w:rPr>
          <w:sz w:val="16"/>
        </w:rPr>
        <w:t xml:space="preserve">it </w:t>
      </w:r>
      <w:r w:rsidRPr="002D078B">
        <w:rPr>
          <w:rStyle w:val="StyleUnderline"/>
        </w:rPr>
        <w:t>is</w:t>
      </w:r>
      <w:proofErr w:type="gramEnd"/>
      <w:r w:rsidRPr="002D078B">
        <w:rPr>
          <w:rStyle w:val="StyleUnderline"/>
        </w:rPr>
        <w:t xml:space="preserve">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758C6F00" w14:textId="77777777" w:rsidR="00AB70E5" w:rsidRPr="002D078B" w:rsidRDefault="00AB70E5" w:rsidP="00AB70E5">
      <w:pPr>
        <w:rPr>
          <w:sz w:val="16"/>
        </w:rPr>
      </w:pPr>
      <w:r w:rsidRPr="002D078B">
        <w:rPr>
          <w:sz w:val="16"/>
        </w:rPr>
        <w:t xml:space="preserve">The most distant human made object from the earth is the Voyager 1, which is over 13 billion miles away. (For perspective, </w:t>
      </w:r>
      <w:proofErr w:type="spellStart"/>
      <w:r w:rsidRPr="002D078B">
        <w:rPr>
          <w:sz w:val="16"/>
        </w:rPr>
        <w:t>Apha</w:t>
      </w:r>
      <w:proofErr w:type="spellEnd"/>
      <w:r w:rsidRPr="002D078B">
        <w:rPr>
          <w:sz w:val="16"/>
        </w:rPr>
        <w:t xml:space="preserve"> </w:t>
      </w:r>
      <w:proofErr w:type="spellStart"/>
      <w:r w:rsidRPr="002D078B">
        <w:rPr>
          <w:sz w:val="16"/>
        </w:rPr>
        <w:t>Centuri</w:t>
      </w:r>
      <w:proofErr w:type="spellEnd"/>
      <w:r w:rsidRPr="002D078B">
        <w:rPr>
          <w:sz w:val="16"/>
        </w:rPr>
        <w:t xml:space="preserve">, the nearest star system to Earth, is 25 trillion miles away.) Human radio signals have announced our presence and our intelligence to the cosmos since around 1900. The first human radio signals have </w:t>
      </w:r>
      <w:proofErr w:type="spellStart"/>
      <w:proofErr w:type="gramStart"/>
      <w:r w:rsidRPr="002D078B">
        <w:rPr>
          <w:sz w:val="16"/>
        </w:rPr>
        <w:t>all ready</w:t>
      </w:r>
      <w:proofErr w:type="spellEnd"/>
      <w:proofErr w:type="gramEnd"/>
      <w:r w:rsidRPr="002D078B">
        <w:rPr>
          <w:sz w:val="16"/>
        </w:rPr>
        <w:t xml:space="preserve"> traveled 114 light years, that is 681,920,540,000,000 miles. Although the reach of our radio signals is very great, the probability of us being heard and subsequently extinguished is negligible. External anthropogenic risks are the least of our concerns </w:t>
      </w:r>
      <w:proofErr w:type="gramStart"/>
      <w:r w:rsidRPr="002D078B">
        <w:rPr>
          <w:sz w:val="16"/>
        </w:rPr>
        <w:t>at the moment</w:t>
      </w:r>
      <w:proofErr w:type="gramEnd"/>
      <w:r w:rsidRPr="002D078B">
        <w:rPr>
          <w:sz w:val="16"/>
        </w:rPr>
        <w:t>.</w:t>
      </w:r>
    </w:p>
    <w:p w14:paraId="278B3E26" w14:textId="77777777" w:rsidR="00AB70E5" w:rsidRPr="002D078B" w:rsidRDefault="00AB70E5" w:rsidP="00AB70E5">
      <w:pPr>
        <w:rPr>
          <w:sz w:val="16"/>
        </w:rPr>
      </w:pPr>
      <w:r w:rsidRPr="002D078B">
        <w:rPr>
          <w:sz w:val="16"/>
        </w:rPr>
        <w:t xml:space="preserve">As Bitcoin adoption grows, it serves to promote advances in artificial intelligence and nanotechnology. External anthropogenic risks will become more relevant to human intelligence at a much later time. External non-anthropogenic risks are similarly out of our </w:t>
      </w:r>
      <w:r w:rsidRPr="002D078B">
        <w:rPr>
          <w:sz w:val="16"/>
        </w:rPr>
        <w:lastRenderedPageBreak/>
        <w:t xml:space="preserve">hands for the time being. That is, </w:t>
      </w:r>
      <w:proofErr w:type="gramStart"/>
      <w:r w:rsidRPr="002D078B">
        <w:rPr>
          <w:sz w:val="16"/>
        </w:rPr>
        <w:t>at the moment</w:t>
      </w:r>
      <w:proofErr w:type="gramEnd"/>
      <w:r w:rsidRPr="002D078B">
        <w:rPr>
          <w:sz w:val="16"/>
        </w:rPr>
        <w:t xml:space="preserve"> there is nothing we can do to prevent the Sun from becoming a red giant star and subsuming the Earth.</w:t>
      </w:r>
    </w:p>
    <w:p w14:paraId="23DC080E" w14:textId="77777777" w:rsidR="00AB70E5" w:rsidRDefault="00AB70E5" w:rsidP="00AB70E5">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w:t>
      </w:r>
      <w:proofErr w:type="gramStart"/>
      <w:r w:rsidRPr="002D078B">
        <w:rPr>
          <w:sz w:val="16"/>
        </w:rPr>
        <w:t>is</w:t>
      </w:r>
      <w:proofErr w:type="gramEnd"/>
      <w:r w:rsidRPr="002D078B">
        <w:rPr>
          <w:sz w:val="16"/>
        </w:rPr>
        <w:t xml:space="preserve"> arguably our greatest task as a species. Adopting Bitcoin, and protecting this network is proceeding with diligence and a long eye toward the future in </w:t>
      </w:r>
      <w:proofErr w:type="gramStart"/>
      <w:r w:rsidRPr="002D078B">
        <w:rPr>
          <w:sz w:val="16"/>
        </w:rPr>
        <w:t>all of</w:t>
      </w:r>
      <w:proofErr w:type="gramEnd"/>
      <w:r w:rsidRPr="002D078B">
        <w:rPr>
          <w:sz w:val="16"/>
        </w:rPr>
        <w:t xml:space="preserve"> our political and scientific affairs. The existential risks of living are great, though it is human nature for our ambitions to </w:t>
      </w:r>
      <w:proofErr w:type="spellStart"/>
      <w:r w:rsidRPr="002D078B">
        <w:rPr>
          <w:sz w:val="16"/>
        </w:rPr>
        <w:t>out pace</w:t>
      </w:r>
      <w:proofErr w:type="spellEnd"/>
      <w:r w:rsidRPr="002D078B">
        <w:rPr>
          <w:sz w:val="16"/>
        </w:rPr>
        <w:t xml:space="preserve"> our current abilities. The only evidence of life is change. To change is to exit fiat currency, it is to use Bitcoin instead. </w:t>
      </w:r>
    </w:p>
    <w:p w14:paraId="04D6ED37" w14:textId="3449F282" w:rsidR="00BD67EF" w:rsidRDefault="002324CF" w:rsidP="002324CF">
      <w:pPr>
        <w:pStyle w:val="Heading2"/>
      </w:pPr>
      <w:r>
        <w:lastRenderedPageBreak/>
        <w:t>DA</w:t>
      </w:r>
    </w:p>
    <w:p w14:paraId="655D92A3" w14:textId="77777777" w:rsidR="00033CC3" w:rsidRDefault="00033CC3" w:rsidP="00033CC3">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51CF53E6" w14:textId="77777777" w:rsidR="00033CC3" w:rsidRDefault="00033CC3" w:rsidP="00033CC3">
      <w:r w:rsidRPr="008C3492">
        <w:rPr>
          <w:rStyle w:val="Style13ptBold"/>
        </w:rPr>
        <w:t>Gilbert</w:t>
      </w:r>
      <w:r>
        <w:rPr>
          <w:rStyle w:val="Style13ptBold"/>
        </w:rPr>
        <w:t xml:space="preserve"> </w:t>
      </w:r>
      <w:proofErr w:type="gramStart"/>
      <w:r>
        <w:rPr>
          <w:rStyle w:val="Style13ptBold"/>
        </w:rPr>
        <w:t>21</w:t>
      </w:r>
      <w:r w:rsidRPr="00183464">
        <w:t>,  PhD</w:t>
      </w:r>
      <w:proofErr w:type="gramEnd"/>
      <w:r w:rsidRPr="00183464">
        <w:t xml:space="preserve"> student in space resources at the Colorado School of Mines, writes in</w:t>
      </w:r>
      <w:r w:rsidRPr="008C3492">
        <w:rPr>
          <w:rStyle w:val="Style13ptBold"/>
        </w:rPr>
        <w:t xml:space="preserve"> </w:t>
      </w:r>
      <w:r w:rsidRPr="00183464">
        <w:t>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9" w:history="1">
        <w:r w:rsidRPr="00B12F3C">
          <w:rPr>
            <w:rStyle w:val="Hyperlink"/>
          </w:rPr>
          <w:t>www.milkenreview.org/articles/mining-in-space-is-coming</w:t>
        </w:r>
      </w:hyperlink>
      <w:r>
        <w:t xml:space="preserve">. [Quality Control] </w:t>
      </w:r>
    </w:p>
    <w:p w14:paraId="19D292D9" w14:textId="77777777" w:rsidR="00033CC3" w:rsidRPr="007320AC" w:rsidRDefault="00033CC3" w:rsidP="00033CC3">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7320AC">
        <w:rPr>
          <w:rStyle w:val="Emphasis"/>
          <w:highlight w:val="cyan"/>
        </w:rPr>
        <w:t>asteroids</w:t>
      </w:r>
      <w:r w:rsidRPr="007320AC">
        <w:rPr>
          <w:rStyle w:val="StyleUnderline"/>
        </w:rPr>
        <w:t>.</w:t>
      </w:r>
    </w:p>
    <w:p w14:paraId="3E583EB6" w14:textId="77777777" w:rsidR="00033CC3" w:rsidRPr="007320AC" w:rsidRDefault="00033CC3" w:rsidP="00033CC3">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5A6AA894" w14:textId="77777777" w:rsidR="00033CC3" w:rsidRPr="007320AC" w:rsidRDefault="00033CC3" w:rsidP="00033CC3">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48D21526" w14:textId="77777777" w:rsidR="00033CC3" w:rsidRPr="007320AC" w:rsidRDefault="00033CC3" w:rsidP="00033CC3">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3E823569" w14:textId="77777777" w:rsidR="00033CC3" w:rsidRPr="007320AC" w:rsidRDefault="00033CC3" w:rsidP="00033CC3">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proofErr w:type="gramStart"/>
      <w:r w:rsidRPr="007320AC">
        <w:rPr>
          <w:rStyle w:val="StyleUnderline"/>
          <w:highlight w:val="cyan"/>
        </w:rPr>
        <w:t>scientific</w:t>
      </w:r>
      <w:proofErr w:type="gramEnd"/>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2447D87C" w14:textId="77777777" w:rsidR="00033CC3" w:rsidRPr="007320AC" w:rsidRDefault="00033CC3" w:rsidP="00033CC3">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7348D0A1" w14:textId="77777777" w:rsidR="00033CC3" w:rsidRPr="007320AC" w:rsidRDefault="00033CC3" w:rsidP="00033CC3">
      <w:pPr>
        <w:rPr>
          <w:rStyle w:val="StyleUnderline"/>
        </w:rPr>
      </w:pPr>
      <w:r w:rsidRPr="007320AC">
        <w:rPr>
          <w:rStyle w:val="StyleUnderline"/>
        </w:rPr>
        <w:lastRenderedPageBreak/>
        <w:t>What’s Out There</w:t>
      </w:r>
    </w:p>
    <w:p w14:paraId="4B78AA8C" w14:textId="77777777" w:rsidR="00033CC3" w:rsidRPr="007320AC" w:rsidRDefault="00033CC3" w:rsidP="00033CC3">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6F3392A6" w14:textId="77777777" w:rsidR="00033CC3" w:rsidRPr="00263722" w:rsidRDefault="00033CC3" w:rsidP="00033CC3">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288DE9AF" w14:textId="77777777" w:rsidR="00033CC3" w:rsidRDefault="00033CC3" w:rsidP="00033CC3">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674AB052" w14:textId="77777777" w:rsidR="00033CC3" w:rsidRPr="004844EE" w:rsidRDefault="00033CC3" w:rsidP="00033CC3">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375B1A26" w14:textId="77777777" w:rsidR="00033CC3" w:rsidRPr="00263722" w:rsidRDefault="00033CC3" w:rsidP="00033CC3">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w:t>
      </w:r>
      <w:proofErr w:type="gramStart"/>
      <w:r w:rsidRPr="00263722">
        <w:rPr>
          <w:sz w:val="16"/>
        </w:rPr>
        <w:t>in order to</w:t>
      </w:r>
      <w:proofErr w:type="gramEnd"/>
      <w:r w:rsidRPr="00263722">
        <w:rPr>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3D06EDE9" w14:textId="77777777" w:rsidR="00033CC3" w:rsidRPr="007320AC" w:rsidRDefault="00033CC3" w:rsidP="00033CC3">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14:paraId="4DE1CFC5" w14:textId="77777777" w:rsidR="00033CC3" w:rsidRPr="00263722" w:rsidRDefault="00033CC3" w:rsidP="00033CC3">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t>
      </w:r>
      <w:r w:rsidRPr="00263722">
        <w:rPr>
          <w:sz w:val="16"/>
        </w:rPr>
        <w:lastRenderedPageBreak/>
        <w:t xml:space="preserve">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6AECA762" w14:textId="77777777" w:rsidR="00033CC3" w:rsidRPr="00263722" w:rsidRDefault="00033CC3" w:rsidP="00033CC3">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263722">
        <w:rPr>
          <w:i/>
          <w:iCs/>
          <w:sz w:val="16"/>
          <w:szCs w:val="16"/>
        </w:rPr>
        <w:t>general public</w:t>
      </w:r>
      <w:proofErr w:type="gramEnd"/>
      <w:r w:rsidRPr="00263722">
        <w:rPr>
          <w:i/>
          <w:iCs/>
          <w:sz w:val="16"/>
          <w:szCs w:val="16"/>
        </w:rPr>
        <w:t xml:space="preserve">, and the scientific community. </w:t>
      </w:r>
      <w:proofErr w:type="gramStart"/>
      <w:r w:rsidRPr="00263722">
        <w:rPr>
          <w:i/>
          <w:iCs/>
          <w:sz w:val="16"/>
          <w:szCs w:val="16"/>
        </w:rPr>
        <w:t>In the event that</w:t>
      </w:r>
      <w:proofErr w:type="gramEnd"/>
      <w:r w:rsidRPr="00263722">
        <w:rPr>
          <w:i/>
          <w:iCs/>
          <w:sz w:val="16"/>
          <w:szCs w:val="16"/>
        </w:rPr>
        <w:t xml:space="preserve"> the asteroid is on a collision course with any other celestial body, all state parties agree to follow the course of action suggested by the United Nations. Should the United Nations </w:t>
      </w:r>
      <w:proofErr w:type="gramStart"/>
      <w:r w:rsidRPr="00263722">
        <w:rPr>
          <w:i/>
          <w:iCs/>
          <w:sz w:val="16"/>
          <w:szCs w:val="16"/>
        </w:rPr>
        <w:t>decide</w:t>
      </w:r>
      <w:proofErr w:type="gramEnd"/>
      <w:r w:rsidRPr="00263722">
        <w:rPr>
          <w:i/>
          <w:iCs/>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13DE4D3F" w14:textId="77777777" w:rsidR="00033CC3" w:rsidRPr="00263722" w:rsidRDefault="00033CC3" w:rsidP="00033CC3">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w:t>
      </w:r>
      <w:proofErr w:type="gramStart"/>
      <w:r w:rsidRPr="00263722">
        <w:rPr>
          <w:rStyle w:val="StyleUnderline"/>
        </w:rPr>
        <w:t>the human race</w:t>
      </w:r>
      <w:proofErr w:type="gramEnd"/>
      <w:r w:rsidRPr="00263722">
        <w:rPr>
          <w:rStyle w:val="StyleUnderline"/>
        </w:rPr>
        <w:t xml:space="preserve"> in its expansion into the space, the final frontier.</w:t>
      </w:r>
    </w:p>
    <w:p w14:paraId="52461A11" w14:textId="77777777" w:rsidR="00033CC3" w:rsidRPr="00F62314" w:rsidRDefault="00033CC3" w:rsidP="00033CC3">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6662D025" w14:textId="77777777" w:rsidR="00033CC3" w:rsidRDefault="00033CC3" w:rsidP="00033CC3">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77D810B3" w14:textId="77777777" w:rsidR="00033CC3" w:rsidRPr="00F62314" w:rsidRDefault="00033CC3" w:rsidP="00033CC3">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w:t>
      </w:r>
      <w:proofErr w:type="gramStart"/>
      <w:r w:rsidRPr="00F62314">
        <w:rPr>
          <w:sz w:val="16"/>
        </w:rPr>
        <w:t>First of all</w:t>
      </w:r>
      <w:proofErr w:type="gramEnd"/>
      <w:r w:rsidRPr="00F62314">
        <w:rPr>
          <w:sz w:val="16"/>
        </w:rPr>
        <w:t xml:space="preserve">,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proofErr w:type="gramStart"/>
      <w:r w:rsidRPr="00F62314">
        <w:rPr>
          <w:rStyle w:val="StyleUnderline"/>
          <w:highlight w:val="cyan"/>
        </w:rPr>
        <w:t>has to</w:t>
      </w:r>
      <w:proofErr w:type="gramEnd"/>
      <w:r w:rsidRPr="00F62314">
        <w:rPr>
          <w:rStyle w:val="StyleUnderline"/>
          <w:highlight w:val="cyan"/>
        </w:rPr>
        <w:t xml:space="preserve">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3705AD7F" w14:textId="77777777" w:rsidR="00033CC3" w:rsidRPr="00F62314" w:rsidRDefault="00033CC3" w:rsidP="00033CC3">
      <w:pPr>
        <w:rPr>
          <w:b/>
          <w:iCs/>
          <w:u w:val="single"/>
        </w:rPr>
      </w:pPr>
      <w:r w:rsidRPr="00F62314">
        <w:rPr>
          <w:sz w:val="16"/>
        </w:rPr>
        <w:lastRenderedPageBreak/>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6FDDAE63" w14:textId="77777777" w:rsidR="00033CC3" w:rsidRPr="00F62314" w:rsidRDefault="00033CC3" w:rsidP="00033CC3">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2677F039" w14:textId="77777777" w:rsidR="00033CC3" w:rsidRPr="00F62314" w:rsidRDefault="00033CC3" w:rsidP="00033CC3">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62476FAE" w14:textId="77777777" w:rsidR="00033CC3" w:rsidRDefault="00033CC3" w:rsidP="00033CC3">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14:paraId="13E93F12" w14:textId="69945028" w:rsidR="002324CF" w:rsidRDefault="002324CF" w:rsidP="002324CF"/>
    <w:p w14:paraId="79D40896" w14:textId="4956B4A5" w:rsidR="00033CC3" w:rsidRDefault="00033CC3" w:rsidP="00033CC3">
      <w:pPr>
        <w:pStyle w:val="Heading2"/>
      </w:pPr>
      <w:r>
        <w:lastRenderedPageBreak/>
        <w:t>CP</w:t>
      </w:r>
    </w:p>
    <w:p w14:paraId="39A3D823" w14:textId="30E6188E" w:rsidR="00DB0E73" w:rsidRDefault="00DB0E73" w:rsidP="00DB0E73">
      <w:pPr>
        <w:pStyle w:val="Heading4"/>
      </w:pPr>
      <w:r>
        <w:t xml:space="preserve">Counterplan text: </w:t>
      </w:r>
      <w:r w:rsidR="00F2638D">
        <w:t>States should ban all appropriation of outer space by private entities other than mining.</w:t>
      </w:r>
      <w:r w:rsidR="007A39F9">
        <w:t xml:space="preserve"> States</w:t>
      </w:r>
      <w:r w:rsidR="007A39F9" w:rsidRPr="007A39F9">
        <w:t xml:space="preserve"> </w:t>
      </w:r>
      <w:r w:rsidR="007A39F9">
        <w:t xml:space="preserve">should </w:t>
      </w:r>
      <w:r w:rsidR="007A39F9">
        <w:t>ban rocket propellants that produce alumina particles in the stratosphere or deposit black soot in the stratosphere.</w:t>
      </w:r>
      <w:r w:rsidR="007A39F9">
        <w:t xml:space="preserve"> </w:t>
      </w:r>
      <w:r>
        <w:t xml:space="preserve">The Committee on the Peaceful use of Outer Space ought to </w:t>
      </w:r>
    </w:p>
    <w:p w14:paraId="5DA77FB2" w14:textId="77777777" w:rsidR="00DB0E73" w:rsidRPr="0094334D" w:rsidRDefault="00DB0E73" w:rsidP="00DB0E73">
      <w:pPr>
        <w:pStyle w:val="ListParagraph"/>
        <w:numPr>
          <w:ilvl w:val="0"/>
          <w:numId w:val="12"/>
        </w:numPr>
        <w:rPr>
          <w:b/>
          <w:bCs/>
          <w:sz w:val="26"/>
          <w:szCs w:val="26"/>
        </w:rPr>
      </w:pPr>
      <w:r w:rsidRPr="0094334D">
        <w:rPr>
          <w:b/>
          <w:bCs/>
          <w:sz w:val="26"/>
          <w:szCs w:val="26"/>
        </w:rPr>
        <w:t xml:space="preserve">establish an application system for property rights on celestial bodies. Applications and approval of property rights should be granted upon the condition of </w:t>
      </w:r>
    </w:p>
    <w:p w14:paraId="7DDAA65A" w14:textId="45B81027" w:rsidR="00DB0E73" w:rsidRPr="0094334D" w:rsidRDefault="00DB0E73" w:rsidP="00DB0E73">
      <w:pPr>
        <w:pStyle w:val="ListParagraph"/>
        <w:numPr>
          <w:ilvl w:val="0"/>
          <w:numId w:val="12"/>
        </w:numPr>
        <w:rPr>
          <w:b/>
          <w:bCs/>
          <w:sz w:val="26"/>
          <w:szCs w:val="26"/>
        </w:rPr>
      </w:pPr>
      <w:r w:rsidRPr="0094334D">
        <w:rPr>
          <w:b/>
          <w:bCs/>
          <w:sz w:val="26"/>
          <w:szCs w:val="26"/>
        </w:rPr>
        <w:t>open disclosure of data gathered in the exploration of a celestial body</w:t>
      </w:r>
      <w:r w:rsidR="0035010C">
        <w:rPr>
          <w:b/>
          <w:bCs/>
          <w:sz w:val="26"/>
          <w:szCs w:val="26"/>
        </w:rPr>
        <w:t>,</w:t>
      </w:r>
      <w:r w:rsidRPr="0094334D">
        <w:rPr>
          <w:b/>
          <w:bCs/>
          <w:sz w:val="26"/>
          <w:szCs w:val="26"/>
        </w:rPr>
        <w:t xml:space="preserve"> </w:t>
      </w:r>
    </w:p>
    <w:p w14:paraId="482CD0F7" w14:textId="41508BAD" w:rsidR="00DB0E73" w:rsidRPr="0094334D" w:rsidRDefault="00DB0E73" w:rsidP="00DB0E73">
      <w:pPr>
        <w:pStyle w:val="ListParagraph"/>
        <w:numPr>
          <w:ilvl w:val="0"/>
          <w:numId w:val="12"/>
        </w:numPr>
        <w:rPr>
          <w:b/>
          <w:bCs/>
          <w:sz w:val="26"/>
          <w:szCs w:val="26"/>
        </w:rPr>
      </w:pPr>
      <w:r w:rsidRPr="0094334D">
        <w:rPr>
          <w:b/>
          <w:bCs/>
          <w:sz w:val="26"/>
          <w:szCs w:val="26"/>
        </w:rPr>
        <w:t>Applications must be publicly announced</w:t>
      </w:r>
      <w:r w:rsidR="0035010C">
        <w:rPr>
          <w:b/>
          <w:bCs/>
          <w:sz w:val="26"/>
          <w:szCs w:val="26"/>
        </w:rPr>
        <w:t>,</w:t>
      </w:r>
    </w:p>
    <w:p w14:paraId="7A5980BF" w14:textId="4A0B332E" w:rsidR="00DB0E73" w:rsidRPr="0094334D" w:rsidRDefault="00DB0E73" w:rsidP="00DB0E73">
      <w:pPr>
        <w:pStyle w:val="ListParagraph"/>
        <w:numPr>
          <w:ilvl w:val="0"/>
          <w:numId w:val="12"/>
        </w:numPr>
        <w:rPr>
          <w:b/>
          <w:bCs/>
          <w:sz w:val="26"/>
          <w:szCs w:val="26"/>
        </w:rPr>
      </w:pPr>
      <w:r w:rsidRPr="0094334D">
        <w:rPr>
          <w:b/>
          <w:bCs/>
          <w:sz w:val="26"/>
          <w:szCs w:val="26"/>
        </w:rPr>
        <w:t>Property Rights will be made tradeable between private entities</w:t>
      </w:r>
      <w:r w:rsidR="0035010C">
        <w:rPr>
          <w:b/>
          <w:bCs/>
          <w:sz w:val="26"/>
          <w:szCs w:val="26"/>
        </w:rPr>
        <w:t>,</w:t>
      </w:r>
    </w:p>
    <w:p w14:paraId="56AD2A9A" w14:textId="2AB7428E" w:rsidR="00DB0E73" w:rsidRPr="0094334D" w:rsidRDefault="00DB0E73" w:rsidP="00DB0E73">
      <w:pPr>
        <w:pStyle w:val="ListParagraph"/>
        <w:numPr>
          <w:ilvl w:val="0"/>
          <w:numId w:val="12"/>
        </w:numPr>
        <w:rPr>
          <w:b/>
          <w:bCs/>
          <w:sz w:val="26"/>
          <w:szCs w:val="26"/>
        </w:rPr>
      </w:pPr>
      <w:r w:rsidRPr="0094334D">
        <w:rPr>
          <w:b/>
          <w:bCs/>
          <w:sz w:val="26"/>
          <w:szCs w:val="26"/>
        </w:rPr>
        <w:t>Property Rights will be set to expire on the conclusion of a successful extraction mission</w:t>
      </w:r>
      <w:r w:rsidR="0035010C">
        <w:rPr>
          <w:b/>
          <w:bCs/>
          <w:sz w:val="26"/>
          <w:szCs w:val="26"/>
        </w:rPr>
        <w:t>,</w:t>
      </w:r>
    </w:p>
    <w:p w14:paraId="4C4842AA" w14:textId="53810911" w:rsidR="00DB0E73" w:rsidRPr="0094334D" w:rsidRDefault="00DB0E73" w:rsidP="00DB0E73">
      <w:pPr>
        <w:pStyle w:val="ListParagraph"/>
        <w:numPr>
          <w:ilvl w:val="0"/>
          <w:numId w:val="12"/>
        </w:numPr>
        <w:rPr>
          <w:b/>
          <w:bCs/>
          <w:sz w:val="26"/>
          <w:szCs w:val="26"/>
        </w:rPr>
      </w:pPr>
      <w:r w:rsidRPr="0094334D">
        <w:rPr>
          <w:b/>
          <w:bCs/>
          <w:sz w:val="26"/>
          <w:szCs w:val="26"/>
        </w:rPr>
        <w:t>Private Entities will only be allowed one property right grant per celestial body and cannot have more than one grant at a time</w:t>
      </w:r>
      <w:r w:rsidR="0035010C">
        <w:rPr>
          <w:b/>
          <w:bCs/>
          <w:sz w:val="26"/>
          <w:szCs w:val="26"/>
        </w:rPr>
        <w:t>,</w:t>
      </w:r>
    </w:p>
    <w:p w14:paraId="78B03003" w14:textId="1845B5F5" w:rsidR="0095238D" w:rsidRPr="003E5DB7" w:rsidRDefault="00DB0E73" w:rsidP="0095238D">
      <w:pPr>
        <w:pStyle w:val="ListParagraph"/>
        <w:numPr>
          <w:ilvl w:val="0"/>
          <w:numId w:val="12"/>
        </w:numPr>
        <w:rPr>
          <w:b/>
          <w:bCs/>
          <w:sz w:val="26"/>
          <w:szCs w:val="26"/>
        </w:rPr>
      </w:pPr>
      <w:r w:rsidRPr="0094334D">
        <w:rPr>
          <w:b/>
          <w:bCs/>
          <w:sz w:val="26"/>
          <w:szCs w:val="26"/>
        </w:rPr>
        <w:t>Ban the militarization of outer space</w:t>
      </w:r>
      <w:r w:rsidR="0035010C">
        <w:rPr>
          <w:b/>
          <w:bCs/>
          <w:sz w:val="26"/>
          <w:szCs w:val="26"/>
        </w:rPr>
        <w:t>.</w:t>
      </w:r>
    </w:p>
    <w:p w14:paraId="1A2ED7FB" w14:textId="77777777" w:rsidR="0095238D" w:rsidRDefault="0095238D" w:rsidP="0095238D"/>
    <w:p w14:paraId="12207973" w14:textId="463AA115" w:rsidR="0095238D" w:rsidRDefault="0095238D" w:rsidP="0095238D">
      <w:pPr>
        <w:pStyle w:val="Heading4"/>
      </w:pPr>
      <w:r>
        <w:t>There are empirical alternatives</w:t>
      </w:r>
      <w:r>
        <w:t xml:space="preserve"> to the banned propellants</w:t>
      </w:r>
      <w:r>
        <w:t xml:space="preserve">, and the CP solves </w:t>
      </w:r>
      <w:r w:rsidR="003E5DB7">
        <w:t>environmental</w:t>
      </w:r>
      <w:r>
        <w:t xml:space="preserve"> </w:t>
      </w:r>
      <w:r w:rsidR="003E5DB7">
        <w:t>degradation</w:t>
      </w:r>
    </w:p>
    <w:p w14:paraId="02DFEC46" w14:textId="77777777" w:rsidR="0095238D" w:rsidRPr="00BE3DC2" w:rsidRDefault="0095238D" w:rsidP="0095238D">
      <w:pPr>
        <w:rPr>
          <w:rStyle w:val="Style13ptBold"/>
          <w:b w:val="0"/>
          <w:sz w:val="22"/>
        </w:rPr>
      </w:pPr>
      <w:proofErr w:type="spellStart"/>
      <w:r>
        <w:rPr>
          <w:rStyle w:val="Style13ptBold"/>
        </w:rPr>
        <w:t>Mortillaro</w:t>
      </w:r>
      <w:proofErr w:type="spellEnd"/>
      <w:r>
        <w:rPr>
          <w:rStyle w:val="Style13ptBold"/>
        </w:rPr>
        <w:t xml:space="preserve"> 21 </w:t>
      </w:r>
      <w:r w:rsidRPr="00BE3DC2">
        <w:t>(</w:t>
      </w:r>
      <w:r>
        <w:t xml:space="preserve">Nicole </w:t>
      </w:r>
      <w:proofErr w:type="spellStart"/>
      <w:r>
        <w:t>Mortillaro</w:t>
      </w:r>
      <w:proofErr w:type="spellEnd"/>
      <w:r>
        <w:t xml:space="preserve">, </w:t>
      </w:r>
      <w:r w:rsidRPr="00BE3DC2">
        <w:t>Senior Reporter, Science</w:t>
      </w:r>
      <w:r>
        <w:t xml:space="preserve">, </w:t>
      </w:r>
      <w:r w:rsidRPr="00BE3DC2">
        <w:t>She is the editor of the Journal of the Royal Astronomical Society of Canada and the author of several books.</w:t>
      </w:r>
      <w:r>
        <w:t xml:space="preserve">, 4/22/21, </w:t>
      </w:r>
      <w:r w:rsidRPr="00BE3DC2">
        <w:t>Canadian Broadcasting Corporation</w:t>
      </w:r>
      <w:r>
        <w:t>, “</w:t>
      </w:r>
      <w:r w:rsidRPr="00BE3DC2">
        <w:t>Rocket launches could be affecting our ozone layer, say experts</w:t>
      </w:r>
      <w:r>
        <w:t xml:space="preserve">”, </w:t>
      </w:r>
      <w:hyperlink r:id="rId10" w:history="1">
        <w:r w:rsidRPr="00D82618">
          <w:rPr>
            <w:rStyle w:val="Hyperlink"/>
          </w:rPr>
          <w:t>https://www.cbc.ca/news/science/rocket-launches-environment-1.5995252</w:t>
        </w:r>
      </w:hyperlink>
      <w:r>
        <w:t>, Accessed 1/27/22, HKR-RKT)</w:t>
      </w:r>
    </w:p>
    <w:p w14:paraId="6377F572" w14:textId="77777777" w:rsidR="0095238D" w:rsidRDefault="0095238D" w:rsidP="0095238D">
      <w:pPr>
        <w:rPr>
          <w:u w:val="single"/>
        </w:rPr>
      </w:pPr>
      <w:r w:rsidRPr="00BE3DC2">
        <w:rPr>
          <w:u w:val="single"/>
        </w:rPr>
        <w:t>Black soot in the atmosphere</w:t>
      </w:r>
      <w:r>
        <w:rPr>
          <w:u w:val="single"/>
        </w:rPr>
        <w:t xml:space="preserve"> </w:t>
      </w:r>
      <w:proofErr w:type="gramStart"/>
      <w:r w:rsidRPr="00AD148D">
        <w:rPr>
          <w:sz w:val="16"/>
        </w:rPr>
        <w:t>The</w:t>
      </w:r>
      <w:proofErr w:type="gramEnd"/>
      <w:r w:rsidRPr="00AD148D">
        <w:rPr>
          <w:sz w:val="16"/>
        </w:rPr>
        <w:t xml:space="preserve"> </w:t>
      </w:r>
      <w:r w:rsidRPr="003B747F">
        <w:rPr>
          <w:u w:val="single"/>
        </w:rPr>
        <w:t>stratosphere</w:t>
      </w:r>
      <w:r w:rsidRPr="00AD148D">
        <w:rPr>
          <w:sz w:val="16"/>
        </w:rPr>
        <w:t xml:space="preserve"> is an important weather driver for Earth's systems, and that's </w:t>
      </w:r>
      <w:r w:rsidRPr="003B747F">
        <w:rPr>
          <w:u w:val="single"/>
        </w:rPr>
        <w:t>where some particles from rocket launches are ending up.</w:t>
      </w:r>
      <w:r>
        <w:rPr>
          <w:u w:val="single"/>
        </w:rPr>
        <w:t xml:space="preserve"> </w:t>
      </w:r>
      <w:r w:rsidRPr="003B747F">
        <w:rPr>
          <w:u w:val="single"/>
        </w:rPr>
        <w:t xml:space="preserve">The </w:t>
      </w:r>
      <w:r w:rsidRPr="003B747F">
        <w:rPr>
          <w:highlight w:val="cyan"/>
          <w:u w:val="single"/>
        </w:rPr>
        <w:t>ozone layer</w:t>
      </w:r>
      <w:r w:rsidRPr="003B747F">
        <w:rPr>
          <w:u w:val="single"/>
        </w:rPr>
        <w:t>, which helps protect us from the sun's harmful ultraviolet rays, is also located in the stratosphere.</w:t>
      </w:r>
      <w:r w:rsidRPr="00AD148D">
        <w:rPr>
          <w:sz w:val="16"/>
        </w:rPr>
        <w:t xml:space="preserve"> In 1990, the Montreal Protocol was signed into law,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t>
      </w:r>
      <w:r w:rsidRPr="003B747F">
        <w:rPr>
          <w:u w:val="single"/>
        </w:rPr>
        <w:t>with no oversight, we could be in for a problem.</w:t>
      </w:r>
      <w:r>
        <w:rPr>
          <w:u w:val="single"/>
        </w:rPr>
        <w:t xml:space="preserve"> </w:t>
      </w:r>
      <w:r w:rsidRPr="00BE3DC2">
        <w:rPr>
          <w:u w:val="single"/>
        </w:rPr>
        <w:t xml:space="preserve">There are </w:t>
      </w:r>
      <w:r w:rsidRPr="003B747F">
        <w:rPr>
          <w:highlight w:val="cyan"/>
          <w:u w:val="single"/>
        </w:rPr>
        <w:t>different types of rocket propellants</w:t>
      </w:r>
      <w:r w:rsidRPr="00BE3DC2">
        <w:rPr>
          <w:u w:val="single"/>
        </w:rPr>
        <w:t>.</w:t>
      </w:r>
      <w:r w:rsidRPr="00AD148D">
        <w:rPr>
          <w:sz w:val="16"/>
        </w:rPr>
        <w:t xml:space="preserve"> Some, like </w:t>
      </w:r>
      <w:r w:rsidRPr="003B747F">
        <w:rPr>
          <w:highlight w:val="cyan"/>
          <w:u w:val="single"/>
        </w:rPr>
        <w:t>liquid oxygen and liquid hydrogen</w:t>
      </w:r>
      <w:r w:rsidRPr="00BE3DC2">
        <w:rPr>
          <w:u w:val="single"/>
        </w:rPr>
        <w:t xml:space="preserve">, </w:t>
      </w:r>
      <w:r w:rsidRPr="003B747F">
        <w:rPr>
          <w:highlight w:val="cyan"/>
          <w:u w:val="single"/>
        </w:rPr>
        <w:t xml:space="preserve">produce mainly water </w:t>
      </w:r>
      <w:proofErr w:type="spellStart"/>
      <w:r w:rsidRPr="003B747F">
        <w:rPr>
          <w:highlight w:val="cyan"/>
          <w:u w:val="single"/>
        </w:rPr>
        <w:t>vapour</w:t>
      </w:r>
      <w:proofErr w:type="spellEnd"/>
      <w:r w:rsidRPr="00BE3DC2">
        <w:rPr>
          <w:u w:val="single"/>
        </w:rPr>
        <w:t xml:space="preserve"> and have </w:t>
      </w:r>
      <w:r w:rsidRPr="003B747F">
        <w:rPr>
          <w:highlight w:val="cyan"/>
          <w:u w:val="single"/>
        </w:rPr>
        <w:t>little environmental impact</w:t>
      </w:r>
      <w:r w:rsidRPr="00BE3DC2">
        <w:rPr>
          <w:u w:val="single"/>
        </w:rPr>
        <w:t xml:space="preserve">. These were </w:t>
      </w:r>
      <w:r w:rsidRPr="003B747F">
        <w:rPr>
          <w:highlight w:val="cyan"/>
          <w:u w:val="single"/>
        </w:rPr>
        <w:t>used in past</w:t>
      </w:r>
      <w:r w:rsidRPr="00BE3DC2">
        <w:rPr>
          <w:u w:val="single"/>
        </w:rPr>
        <w:t xml:space="preserve"> shuttle </w:t>
      </w:r>
      <w:r w:rsidRPr="003B747F">
        <w:rPr>
          <w:highlight w:val="cyan"/>
          <w:u w:val="single"/>
        </w:rPr>
        <w:t>launches</w:t>
      </w:r>
      <w:r w:rsidRPr="00BE3DC2">
        <w:rPr>
          <w:u w:val="single"/>
        </w:rPr>
        <w:t xml:space="preserve"> and even in the Apollo-era Saturn V vehicles.</w:t>
      </w:r>
      <w:r w:rsidRPr="00AD148D">
        <w:rPr>
          <w:sz w:val="16"/>
        </w:rPr>
        <w:t xml:space="preserve"> </w:t>
      </w:r>
      <w:r w:rsidRPr="00BE3DC2">
        <w:rPr>
          <w:u w:val="single"/>
        </w:rPr>
        <w:t xml:space="preserve">Then there are </w:t>
      </w:r>
      <w:r w:rsidRPr="003B747F">
        <w:rPr>
          <w:highlight w:val="cyan"/>
          <w:u w:val="single"/>
        </w:rPr>
        <w:t>those that produce alumina particles</w:t>
      </w:r>
      <w:r w:rsidRPr="00BE3DC2">
        <w:rPr>
          <w:u w:val="single"/>
        </w:rPr>
        <w:t xml:space="preserve"> in the stratosphere, such as those in solid rocket boosters</w:t>
      </w:r>
      <w:r w:rsidRPr="00AD148D">
        <w:rPr>
          <w:sz w:val="16"/>
        </w:rPr>
        <w:t xml:space="preserve">, which were also used in past shuttle launches, and are still being used today by some launch companies. </w:t>
      </w:r>
      <w:r w:rsidRPr="00BE3DC2">
        <w:rPr>
          <w:u w:val="single"/>
        </w:rPr>
        <w:t xml:space="preserve">Finally, there are </w:t>
      </w:r>
      <w:r w:rsidRPr="003B747F">
        <w:rPr>
          <w:highlight w:val="cyan"/>
          <w:u w:val="single"/>
        </w:rPr>
        <w:t>those that deposit black soot</w:t>
      </w:r>
      <w:r w:rsidRPr="00BE3DC2">
        <w:rPr>
          <w:u w:val="single"/>
        </w:rPr>
        <w:t xml:space="preserve"> in the stratosphere</w:t>
      </w:r>
      <w:r w:rsidRPr="00AD148D">
        <w:rPr>
          <w:sz w:val="16"/>
        </w:rPr>
        <w:t xml:space="preserve">, such as kerosene used in SpaceX's Falcon 9 and Russia's Soyuz rockets. </w:t>
      </w:r>
      <w:r w:rsidRPr="00BE3DC2">
        <w:rPr>
          <w:u w:val="single"/>
        </w:rPr>
        <w:t xml:space="preserve">It's the </w:t>
      </w:r>
      <w:r w:rsidRPr="003B747F">
        <w:rPr>
          <w:highlight w:val="cyan"/>
          <w:u w:val="single"/>
        </w:rPr>
        <w:t>alumina and black soot</w:t>
      </w:r>
      <w:r w:rsidRPr="00BE3DC2">
        <w:rPr>
          <w:u w:val="single"/>
        </w:rPr>
        <w:t xml:space="preserve"> that is </w:t>
      </w:r>
      <w:r w:rsidRPr="003B747F">
        <w:rPr>
          <w:highlight w:val="cyan"/>
          <w:u w:val="single"/>
        </w:rPr>
        <w:t>most concerning</w:t>
      </w:r>
      <w:r w:rsidRPr="00BE3DC2">
        <w:rPr>
          <w:u w:val="single"/>
        </w:rPr>
        <w:t xml:space="preserve"> to experts.</w:t>
      </w:r>
    </w:p>
    <w:p w14:paraId="2710B324" w14:textId="77777777" w:rsidR="00DB0E73" w:rsidRDefault="00DB0E73" w:rsidP="00DB0E73">
      <w:pPr>
        <w:pStyle w:val="Heading4"/>
      </w:pPr>
      <w:r>
        <w:lastRenderedPageBreak/>
        <w:t xml:space="preserve">The counterplan establishes international norms for </w:t>
      </w:r>
      <w:r w:rsidRPr="00524559">
        <w:rPr>
          <w:u w:val="single"/>
        </w:rPr>
        <w:t>safe extraction of resources</w:t>
      </w:r>
      <w:r>
        <w:t xml:space="preserve"> on celestial bodies while increasing R&amp;D in outer space. </w:t>
      </w:r>
    </w:p>
    <w:p w14:paraId="46B5259F" w14:textId="77777777" w:rsidR="00DB0E73" w:rsidRPr="00873810" w:rsidRDefault="00DB0E73" w:rsidP="00DB0E73">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1" w:history="1">
        <w:r w:rsidRPr="006723E0">
          <w:rPr>
            <w:rStyle w:val="Hyperlink"/>
          </w:rPr>
          <w:t>https://www.sciencedirect.com/science/article/pii/S0265964621000515 accessed 12/12/21</w:t>
        </w:r>
      </w:hyperlink>
      <w:r>
        <w:t>] Adam</w:t>
      </w:r>
    </w:p>
    <w:p w14:paraId="2E7131C9" w14:textId="77777777" w:rsidR="00DB0E73" w:rsidRPr="00826990" w:rsidRDefault="00DB0E73" w:rsidP="00DB0E73">
      <w:r w:rsidRPr="00826990">
        <w:t>4. The data-</w:t>
      </w:r>
      <w:proofErr w:type="spellStart"/>
      <w:r w:rsidRPr="00826990">
        <w:t>centred</w:t>
      </w:r>
      <w:proofErr w:type="spellEnd"/>
      <w:r w:rsidRPr="00826990">
        <w:t xml:space="preserve"> approach to space mining regulation</w:t>
      </w:r>
    </w:p>
    <w:p w14:paraId="478FAA82" w14:textId="77777777" w:rsidR="00DB0E73" w:rsidRPr="00826990" w:rsidRDefault="00DB0E73" w:rsidP="00DB0E73">
      <w:r w:rsidRPr="00826990">
        <w:t>4.1. Core description of the regulatory regime and mining rights acquisition process</w:t>
      </w:r>
    </w:p>
    <w:p w14:paraId="6D8D29CC" w14:textId="77777777" w:rsidR="00DB0E73" w:rsidRPr="00B60AC4" w:rsidRDefault="00DB0E73" w:rsidP="00DB0E73">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2"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5B895884" w14:textId="77777777" w:rsidR="00DB0E73" w:rsidRPr="00601FE1" w:rsidRDefault="00DB0E73" w:rsidP="00DB0E73">
      <w:pPr>
        <w:rPr>
          <w:rStyle w:val="StyleUnderline"/>
        </w:rPr>
      </w:pPr>
      <w:r w:rsidRPr="00601FE1">
        <w:rPr>
          <w:rStyle w:val="StyleUnderline"/>
        </w:rPr>
        <w:t>Without preconditions, no entity has a right to mine the resources of a celestial body.</w:t>
      </w:r>
    </w:p>
    <w:p w14:paraId="3F159EE3" w14:textId="77777777" w:rsidR="00DB0E73" w:rsidRPr="00601FE1" w:rsidRDefault="00DB0E73" w:rsidP="00DB0E73">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3B7D49A0" w14:textId="77777777" w:rsidR="00DB0E73" w:rsidRPr="00601FE1" w:rsidRDefault="00DB0E73" w:rsidP="00DB0E73">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507E4CD3" w14:textId="77777777" w:rsidR="00DB0E73" w:rsidRPr="00601FE1" w:rsidRDefault="00DB0E73" w:rsidP="00DB0E73">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1856225B" w14:textId="77777777" w:rsidR="00DB0E73" w:rsidRPr="00601FE1" w:rsidRDefault="00DB0E73" w:rsidP="00DB0E73">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3B70BF85" w14:textId="77777777" w:rsidR="00DB0E73" w:rsidRPr="00601FE1" w:rsidRDefault="00DB0E73" w:rsidP="00DB0E73">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6F702F93" w14:textId="77777777" w:rsidR="00DB0E73" w:rsidRPr="00601FE1" w:rsidRDefault="00DB0E73" w:rsidP="00DB0E73">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3DDE0793" w14:textId="77777777" w:rsidR="00DB0E73" w:rsidRPr="00601FE1" w:rsidRDefault="00DB0E73" w:rsidP="00DB0E73">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09D55EE8" w14:textId="77777777" w:rsidR="00DB0E73" w:rsidRPr="00EE14D9" w:rsidRDefault="00DB0E73" w:rsidP="00DB0E73">
      <w:pPr>
        <w:rPr>
          <w:rStyle w:val="StyleUnderline"/>
        </w:rPr>
      </w:pPr>
      <w:r w:rsidRPr="00826990">
        <w:lastRenderedPageBreak/>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3"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59A6AF37" w14:textId="77777777" w:rsidR="00DB0E73" w:rsidRPr="00826990" w:rsidRDefault="00DB0E73" w:rsidP="00DB0E73">
      <w:r w:rsidRPr="00826990">
        <w:t>4.2. Discussion and means of implementation</w:t>
      </w:r>
    </w:p>
    <w:p w14:paraId="6A9CAF03" w14:textId="77777777" w:rsidR="00DB0E73" w:rsidRPr="00115A20" w:rsidRDefault="00DB0E73" w:rsidP="00DB0E73">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17F304B9" w14:textId="77777777" w:rsidR="00DB0E73" w:rsidRPr="00873810" w:rsidRDefault="00DB0E73" w:rsidP="00DB0E73">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4"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5"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 xml:space="preserve">a fixed launch contract or the advanced build </w:t>
      </w:r>
      <w:r w:rsidRPr="00B60AC4">
        <w:rPr>
          <w:rStyle w:val="StyleUnderline"/>
        </w:rPr>
        <w:lastRenderedPageBreak/>
        <w:t>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6108DFA2" w14:textId="77777777" w:rsidR="00DB0E73" w:rsidRDefault="00DB0E73" w:rsidP="00DB0E73">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1E5CFDED" w14:textId="029170AB" w:rsidR="00033CC3" w:rsidRDefault="000A0884" w:rsidP="002C5A4D">
      <w:pPr>
        <w:pStyle w:val="Heading1"/>
      </w:pPr>
      <w:r>
        <w:lastRenderedPageBreak/>
        <w:t>Case</w:t>
      </w:r>
    </w:p>
    <w:p w14:paraId="4E0E85E0" w14:textId="1936C480" w:rsidR="00867A38" w:rsidRDefault="00BF3216" w:rsidP="00BF3216">
      <w:pPr>
        <w:pStyle w:val="Heading2"/>
      </w:pPr>
      <w:r>
        <w:lastRenderedPageBreak/>
        <w:t>Framing</w:t>
      </w:r>
    </w:p>
    <w:p w14:paraId="12212901" w14:textId="77777777" w:rsidR="00BA3994" w:rsidRPr="00992060" w:rsidRDefault="00BA3994" w:rsidP="00BA3994">
      <w:pPr>
        <w:pStyle w:val="Heading4"/>
        <w:rPr>
          <w:rFonts w:asciiTheme="minorHAnsi" w:hAnsiTheme="minorHAnsi" w:cstheme="minorHAnsi"/>
        </w:rPr>
      </w:pP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14:paraId="1D2ED22C" w14:textId="77777777" w:rsidR="00BA3994" w:rsidRPr="00992060" w:rsidRDefault="00BA3994" w:rsidP="00BA3994">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2841AE6A" w14:textId="77777777" w:rsidR="00BA3994" w:rsidRDefault="00BA3994" w:rsidP="00BA3994">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 xml:space="preserve">there’s a good chance that many existing people will, with the aid of life-extension technology, live very long and very </w:t>
      </w:r>
      <w:proofErr w:type="gramStart"/>
      <w:r w:rsidRPr="00992060">
        <w:rPr>
          <w:rStyle w:val="StyleUnderline"/>
          <w:rFonts w:asciiTheme="minorHAnsi" w:hAnsiTheme="minorHAnsi" w:cstheme="minorHAnsi"/>
        </w:rPr>
        <w:t>high quality</w:t>
      </w:r>
      <w:proofErr w:type="gramEnd"/>
      <w:r w:rsidRPr="00992060">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992060">
        <w:rPr>
          <w:rFonts w:asciiTheme="minorHAnsi" w:hAnsiTheme="minorHAnsi" w:cstheme="minorHAnsi"/>
          <w:sz w:val="16"/>
        </w:rPr>
        <w:t>consists</w:t>
      </w:r>
      <w:proofErr w:type="gramEnd"/>
      <w:r w:rsidRPr="00992060">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92060">
        <w:rPr>
          <w:rFonts w:asciiTheme="minorHAnsi" w:hAnsiTheme="minorHAnsi" w:cstheme="minorHAnsi"/>
          <w:sz w:val="16"/>
        </w:rPr>
        <w:t>actually desires</w:t>
      </w:r>
      <w:proofErr w:type="gramEnd"/>
      <w:r w:rsidRPr="00992060">
        <w:rPr>
          <w:rFonts w:asciiTheme="minorHAnsi" w:hAnsiTheme="minorHAnsi" w:cstheme="minorHAnsi"/>
          <w:sz w:val="16"/>
        </w:rPr>
        <w:t xml:space="preserve"> to do that act). To be minimally plausible, egoism will need to be paired </w:t>
      </w:r>
      <w:r w:rsidRPr="00992060">
        <w:rPr>
          <w:rFonts w:asciiTheme="minorHAnsi" w:hAnsiTheme="minorHAnsi" w:cstheme="minorHAnsi"/>
          <w:sz w:val="16"/>
        </w:rPr>
        <w:lastRenderedPageBreak/>
        <w:t xml:space="preserve">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992060">
        <w:rPr>
          <w:rFonts w:asciiTheme="minorHAnsi" w:hAnsiTheme="minorHAnsi" w:cstheme="minorHAnsi"/>
          <w:sz w:val="16"/>
        </w:rPr>
        <w:t>all of</w:t>
      </w:r>
      <w:proofErr w:type="gramEnd"/>
      <w:r w:rsidRPr="00992060">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 xml:space="preserve">We should also </w:t>
      </w:r>
      <w:proofErr w:type="gramStart"/>
      <w:r w:rsidRPr="00992060">
        <w:rPr>
          <w:rStyle w:val="StyleUnderline"/>
          <w:rFonts w:asciiTheme="minorHAnsi" w:hAnsiTheme="minorHAnsi" w:cstheme="minorHAnsi"/>
        </w:rPr>
        <w:t>take into account</w:t>
      </w:r>
      <w:proofErr w:type="gramEnd"/>
      <w:r w:rsidRPr="00992060">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proofErr w:type="gramStart"/>
      <w:r w:rsidRPr="00992060">
        <w:rPr>
          <w:rStyle w:val="StyleUnderline"/>
          <w:rFonts w:asciiTheme="minorHAnsi" w:hAnsiTheme="minorHAnsi" w:cstheme="minorHAnsi"/>
        </w:rPr>
        <w:t>pretty strong</w:t>
      </w:r>
      <w:proofErr w:type="gramEnd"/>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w:t>
      </w:r>
      <w:proofErr w:type="gramStart"/>
      <w:r w:rsidRPr="00992060">
        <w:rPr>
          <w:rFonts w:asciiTheme="minorHAnsi" w:hAnsiTheme="minorHAnsi" w:cstheme="minorHAnsi"/>
          <w:sz w:val="16"/>
        </w:rPr>
        <w:t>for the reason that</w:t>
      </w:r>
      <w:proofErr w:type="gramEnd"/>
      <w:r w:rsidRPr="00992060">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992060">
        <w:rPr>
          <w:rFonts w:asciiTheme="minorHAnsi" w:hAnsiTheme="minorHAnsi" w:cstheme="minorHAnsi"/>
          <w:sz w:val="16"/>
        </w:rPr>
        <w:t>fairly implausible</w:t>
      </w:r>
      <w:proofErr w:type="gramEnd"/>
      <w:r w:rsidRPr="00992060">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Pr="00992060">
        <w:rPr>
          <w:rFonts w:asciiTheme="minorHAnsi" w:hAnsiTheme="minorHAnsi" w:cstheme="minorHAnsi"/>
          <w:sz w:val="16"/>
        </w:rPr>
        <w:t>descendants, if</w:t>
      </w:r>
      <w:proofErr w:type="gramEnd"/>
      <w:r w:rsidRPr="00992060">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14:paraId="6EFF4AD4" w14:textId="035444A7" w:rsidR="00867A38" w:rsidRDefault="00867A38" w:rsidP="00867A38"/>
    <w:p w14:paraId="5832D0D9" w14:textId="787A99F2" w:rsidR="002C5A4D" w:rsidRDefault="002C5A4D" w:rsidP="002C5A4D">
      <w:pPr>
        <w:pStyle w:val="Heading2"/>
      </w:pPr>
      <w:r>
        <w:lastRenderedPageBreak/>
        <w:t>Advantage 1</w:t>
      </w:r>
    </w:p>
    <w:p w14:paraId="013B8945" w14:textId="77777777" w:rsidR="00B9153D" w:rsidRDefault="00B9153D" w:rsidP="00B9153D">
      <w:pPr>
        <w:pStyle w:val="Heading4"/>
      </w:pPr>
      <w:r>
        <w:t xml:space="preserve">They don’t solve cap – there’s zero risk that the plan spills over to solving all of capitalism terrestrially because every economy would still be intensely capitalist post-plan – none of them are currently dependent on their space sector because there’s zero profit generated from those sectors in the </w:t>
      </w:r>
      <w:proofErr w:type="spellStart"/>
      <w:r>
        <w:t>squo</w:t>
      </w:r>
      <w:proofErr w:type="spellEnd"/>
    </w:p>
    <w:p w14:paraId="640DD95B" w14:textId="77777777" w:rsidR="00B9153D" w:rsidRDefault="00B9153D" w:rsidP="00B9153D"/>
    <w:p w14:paraId="0258683B" w14:textId="77777777" w:rsidR="00B9153D" w:rsidRDefault="00B9153D" w:rsidP="00B9153D">
      <w:pPr>
        <w:pStyle w:val="Heading4"/>
      </w:pPr>
      <w:r>
        <w:t xml:space="preserve">That means that the impact to their Monbiot </w:t>
      </w:r>
      <w:proofErr w:type="spellStart"/>
      <w:r>
        <w:t>ev</w:t>
      </w:r>
      <w:proofErr w:type="spellEnd"/>
      <w:r>
        <w:t xml:space="preserve"> is inevitable – their Monbiot </w:t>
      </w:r>
      <w:proofErr w:type="spellStart"/>
      <w:r>
        <w:t>ev</w:t>
      </w:r>
      <w:proofErr w:type="spellEnd"/>
      <w:r>
        <w:t xml:space="preserve"> says that capitalism is the root cause of existential environmental degradation – they don’t solve that because capitalism remains intact post-plan, which means that it’s try or die for the neg to ensure that we can mine asteroids to prevent warming</w:t>
      </w:r>
    </w:p>
    <w:p w14:paraId="1270C7A9" w14:textId="1902BCA6" w:rsidR="002C5A4D" w:rsidRDefault="002C5A4D" w:rsidP="002C5A4D"/>
    <w:p w14:paraId="190BDC69" w14:textId="78DDB094" w:rsidR="00D23FDB" w:rsidRDefault="00D23FDB" w:rsidP="00D23FDB">
      <w:pPr>
        <w:pStyle w:val="Heading4"/>
      </w:pPr>
      <w:proofErr w:type="spellStart"/>
      <w:r>
        <w:t>Kaminska</w:t>
      </w:r>
      <w:proofErr w:type="spellEnd"/>
      <w:r>
        <w:t xml:space="preserve"> says nothing about the government being equitable – if any of their cap claims are true, the government is </w:t>
      </w:r>
      <w:proofErr w:type="gramStart"/>
      <w:r>
        <w:t>definitely not</w:t>
      </w:r>
      <w:proofErr w:type="gramEnd"/>
      <w:r>
        <w:t xml:space="preserve"> equitable</w:t>
      </w:r>
    </w:p>
    <w:p w14:paraId="6BCC09BC" w14:textId="0D9E67C3" w:rsidR="001F7D66" w:rsidRDefault="001F7D66" w:rsidP="001F7D66"/>
    <w:p w14:paraId="10FF5E10" w14:textId="7645E495" w:rsidR="001F7D66" w:rsidRDefault="001F7D66" w:rsidP="001F7D66">
      <w:pPr>
        <w:pStyle w:val="Heading4"/>
      </w:pPr>
      <w:r>
        <w:t xml:space="preserve">No impact to inequality was read throughout the </w:t>
      </w:r>
      <w:proofErr w:type="spellStart"/>
      <w:r>
        <w:t>aff</w:t>
      </w:r>
      <w:proofErr w:type="spellEnd"/>
      <w:r w:rsidR="0073438C">
        <w:t xml:space="preserve"> – proves extinction outweighs – extinction outweighs independently because extinction would only exacerbate inequalities</w:t>
      </w:r>
    </w:p>
    <w:p w14:paraId="725F0F74" w14:textId="43E0C190" w:rsidR="0073438C" w:rsidRDefault="0073438C" w:rsidP="0073438C"/>
    <w:p w14:paraId="206E84DC" w14:textId="6BBAAC18" w:rsidR="0073438C" w:rsidRDefault="00260829" w:rsidP="00260829">
      <w:pPr>
        <w:pStyle w:val="Heading4"/>
      </w:pPr>
      <w:r>
        <w:t xml:space="preserve">Their Gammon </w:t>
      </w:r>
      <w:proofErr w:type="spellStart"/>
      <w:r>
        <w:t>ev</w:t>
      </w:r>
      <w:proofErr w:type="spellEnd"/>
      <w:r>
        <w:t xml:space="preserve"> just says rocket launches aren’t good for the environment – only about ozone which the regs CP solves</w:t>
      </w:r>
      <w:r w:rsidR="00863A25">
        <w:t xml:space="preserve"> – also isn’t reverse causal – there are tons of alt causes</w:t>
      </w:r>
    </w:p>
    <w:p w14:paraId="7368F8E5" w14:textId="77777777" w:rsidR="00C96D4A" w:rsidRPr="00C96D4A" w:rsidRDefault="00C96D4A" w:rsidP="00C96D4A"/>
    <w:p w14:paraId="33EE03B6" w14:textId="4D111F34" w:rsidR="001F7D66" w:rsidRDefault="001F7D66" w:rsidP="001F7D66"/>
    <w:p w14:paraId="24E6EFAD" w14:textId="77777777" w:rsidR="001F7D66" w:rsidRPr="001F7D66" w:rsidRDefault="001F7D66" w:rsidP="001F7D66"/>
    <w:p w14:paraId="52DA5C29" w14:textId="7641DFC7" w:rsidR="002C5A4D" w:rsidRDefault="002C5A4D" w:rsidP="002C5A4D">
      <w:pPr>
        <w:pStyle w:val="Heading2"/>
      </w:pPr>
      <w:r>
        <w:lastRenderedPageBreak/>
        <w:t>Advantage 2</w:t>
      </w:r>
    </w:p>
    <w:p w14:paraId="7EDE69ED" w14:textId="7B4828AB" w:rsidR="00BA3994" w:rsidRDefault="00BA3994" w:rsidP="00BA3994">
      <w:pPr>
        <w:pStyle w:val="Heading4"/>
      </w:pPr>
      <w:r>
        <w:t>None of their impacts are impacted out to extinction – proves the neg outweighs</w:t>
      </w:r>
    </w:p>
    <w:p w14:paraId="4A0ADC42" w14:textId="6ACD23A3" w:rsidR="00521BB4" w:rsidRDefault="005E066B" w:rsidP="005E066B">
      <w:pPr>
        <w:pStyle w:val="Heading4"/>
      </w:pPr>
      <w:r>
        <w:t>No impact to cap being unnatural</w:t>
      </w:r>
    </w:p>
    <w:p w14:paraId="5ADD15BB" w14:textId="39624B3C" w:rsidR="005E066B" w:rsidRDefault="005E066B" w:rsidP="005E066B">
      <w:pPr>
        <w:pStyle w:val="Heading4"/>
      </w:pPr>
      <w:r>
        <w:t>Robinson doesn’t say that taxation would happen – they just say taxation might be good</w:t>
      </w:r>
    </w:p>
    <w:p w14:paraId="0AED1FB5" w14:textId="7001B58E" w:rsidR="00DB4B1C" w:rsidRPr="00DB4B1C" w:rsidRDefault="00DB4B1C" w:rsidP="00DB4B1C">
      <w:pPr>
        <w:pStyle w:val="Heading4"/>
      </w:pPr>
      <w:r>
        <w:t xml:space="preserve">On Roberts, there’s no reason the plan would result in any sort of grand nationalization of space that’s communist </w:t>
      </w:r>
    </w:p>
    <w:sectPr w:rsidR="00DB4B1C" w:rsidRPr="00DB4B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4008"/>
    <w:rsid w:val="000029E3"/>
    <w:rsid w:val="000029E8"/>
    <w:rsid w:val="00004225"/>
    <w:rsid w:val="000066CA"/>
    <w:rsid w:val="00007264"/>
    <w:rsid w:val="000076A9"/>
    <w:rsid w:val="00014FAD"/>
    <w:rsid w:val="00015D2A"/>
    <w:rsid w:val="0002490B"/>
    <w:rsid w:val="00026465"/>
    <w:rsid w:val="00030204"/>
    <w:rsid w:val="000312A0"/>
    <w:rsid w:val="0003396C"/>
    <w:rsid w:val="00033CC3"/>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884"/>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FF6"/>
    <w:rsid w:val="001E0B1F"/>
    <w:rsid w:val="001E0C0F"/>
    <w:rsid w:val="001E1E0B"/>
    <w:rsid w:val="001E6C51"/>
    <w:rsid w:val="001F1173"/>
    <w:rsid w:val="001F7D66"/>
    <w:rsid w:val="002005A8"/>
    <w:rsid w:val="00203DD8"/>
    <w:rsid w:val="00204E1D"/>
    <w:rsid w:val="002059BD"/>
    <w:rsid w:val="00207FD8"/>
    <w:rsid w:val="00210FAF"/>
    <w:rsid w:val="00213B1E"/>
    <w:rsid w:val="00215284"/>
    <w:rsid w:val="002168F2"/>
    <w:rsid w:val="0022589F"/>
    <w:rsid w:val="002324CF"/>
    <w:rsid w:val="002343FE"/>
    <w:rsid w:val="00235F7B"/>
    <w:rsid w:val="002502CF"/>
    <w:rsid w:val="00260829"/>
    <w:rsid w:val="00267EBB"/>
    <w:rsid w:val="0027023B"/>
    <w:rsid w:val="00272F3F"/>
    <w:rsid w:val="00274EDB"/>
    <w:rsid w:val="0027729E"/>
    <w:rsid w:val="002843B2"/>
    <w:rsid w:val="00284ED6"/>
    <w:rsid w:val="00290C5A"/>
    <w:rsid w:val="00290C92"/>
    <w:rsid w:val="0029647A"/>
    <w:rsid w:val="00296504"/>
    <w:rsid w:val="002B5511"/>
    <w:rsid w:val="002B7ACF"/>
    <w:rsid w:val="002C5A4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10C"/>
    <w:rsid w:val="00351841"/>
    <w:rsid w:val="00355C43"/>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5DB7"/>
    <w:rsid w:val="003E6055"/>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D77"/>
    <w:rsid w:val="005028E5"/>
    <w:rsid w:val="00503735"/>
    <w:rsid w:val="00516A88"/>
    <w:rsid w:val="00521BB4"/>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66B"/>
    <w:rsid w:val="005E1860"/>
    <w:rsid w:val="005F063B"/>
    <w:rsid w:val="005F192D"/>
    <w:rsid w:val="005F24C8"/>
    <w:rsid w:val="005F26AF"/>
    <w:rsid w:val="00607D6C"/>
    <w:rsid w:val="0061383D"/>
    <w:rsid w:val="00614008"/>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38C"/>
    <w:rsid w:val="007374A1"/>
    <w:rsid w:val="00752712"/>
    <w:rsid w:val="00753A84"/>
    <w:rsid w:val="007611F5"/>
    <w:rsid w:val="007619E4"/>
    <w:rsid w:val="00761E75"/>
    <w:rsid w:val="0076495E"/>
    <w:rsid w:val="00765FC8"/>
    <w:rsid w:val="00775694"/>
    <w:rsid w:val="00793F46"/>
    <w:rsid w:val="007A1325"/>
    <w:rsid w:val="007A1A18"/>
    <w:rsid w:val="007A39F9"/>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A25"/>
    <w:rsid w:val="00864E76"/>
    <w:rsid w:val="00867A3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EEA"/>
    <w:rsid w:val="008C0FA2"/>
    <w:rsid w:val="008C2342"/>
    <w:rsid w:val="008C77B6"/>
    <w:rsid w:val="008D1B91"/>
    <w:rsid w:val="008D724A"/>
    <w:rsid w:val="008E7A3E"/>
    <w:rsid w:val="008F2B2A"/>
    <w:rsid w:val="008F41FD"/>
    <w:rsid w:val="008F4479"/>
    <w:rsid w:val="008F4BA0"/>
    <w:rsid w:val="00901726"/>
    <w:rsid w:val="00920B2F"/>
    <w:rsid w:val="00920E6A"/>
    <w:rsid w:val="00931816"/>
    <w:rsid w:val="00932C71"/>
    <w:rsid w:val="009509D5"/>
    <w:rsid w:val="0095238D"/>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0E5"/>
    <w:rsid w:val="00AC72D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A8D"/>
    <w:rsid w:val="00B8710E"/>
    <w:rsid w:val="00B9153D"/>
    <w:rsid w:val="00B92A93"/>
    <w:rsid w:val="00BA17A8"/>
    <w:rsid w:val="00BA3994"/>
    <w:rsid w:val="00BA3C33"/>
    <w:rsid w:val="00BB0878"/>
    <w:rsid w:val="00BB1879"/>
    <w:rsid w:val="00BC0ABE"/>
    <w:rsid w:val="00BC30DB"/>
    <w:rsid w:val="00BC64FF"/>
    <w:rsid w:val="00BC7C37"/>
    <w:rsid w:val="00BD2244"/>
    <w:rsid w:val="00BD67EF"/>
    <w:rsid w:val="00BE6472"/>
    <w:rsid w:val="00BF29B8"/>
    <w:rsid w:val="00BF3216"/>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D4A"/>
    <w:rsid w:val="00CA013C"/>
    <w:rsid w:val="00CA6D6D"/>
    <w:rsid w:val="00CC7A4E"/>
    <w:rsid w:val="00CD1359"/>
    <w:rsid w:val="00CD4C83"/>
    <w:rsid w:val="00D01EDC"/>
    <w:rsid w:val="00D078AA"/>
    <w:rsid w:val="00D10058"/>
    <w:rsid w:val="00D11978"/>
    <w:rsid w:val="00D15E30"/>
    <w:rsid w:val="00D16129"/>
    <w:rsid w:val="00D23FDB"/>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E73"/>
    <w:rsid w:val="00DB2337"/>
    <w:rsid w:val="00DB4B1C"/>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38D"/>
    <w:rsid w:val="00F277AA"/>
    <w:rsid w:val="00F31955"/>
    <w:rsid w:val="00F34C06"/>
    <w:rsid w:val="00F43EA3"/>
    <w:rsid w:val="00F5033E"/>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4E28BF"/>
  <w14:defaultImageDpi w14:val="300"/>
  <w15:docId w15:val="{C754B903-CA3B-7346-860A-E725D3C87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400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140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40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40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6140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40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4008"/>
  </w:style>
  <w:style w:type="character" w:customStyle="1" w:styleId="Heading1Char">
    <w:name w:val="Heading 1 Char"/>
    <w:aliases w:val="Pocket Char"/>
    <w:basedOn w:val="DefaultParagraphFont"/>
    <w:link w:val="Heading1"/>
    <w:uiPriority w:val="9"/>
    <w:rsid w:val="006140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40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400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61400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14008"/>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
    <w:basedOn w:val="DefaultParagraphFont"/>
    <w:uiPriority w:val="1"/>
    <w:qFormat/>
    <w:rsid w:val="0061400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61400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14008"/>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C"/>
    <w:basedOn w:val="DefaultParagraphFont"/>
    <w:link w:val="NoSpacing"/>
    <w:uiPriority w:val="99"/>
    <w:unhideWhenUsed/>
    <w:rsid w:val="00614008"/>
    <w:rPr>
      <w:color w:val="auto"/>
      <w:u w:val="none"/>
    </w:rPr>
  </w:style>
  <w:style w:type="paragraph" w:styleId="DocumentMap">
    <w:name w:val="Document Map"/>
    <w:basedOn w:val="Normal"/>
    <w:link w:val="DocumentMapChar"/>
    <w:uiPriority w:val="99"/>
    <w:semiHidden/>
    <w:unhideWhenUsed/>
    <w:rsid w:val="006140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4008"/>
    <w:rPr>
      <w:rFonts w:ascii="Lucida Grande" w:hAnsi="Lucida Grande" w:cs="Lucida Grande"/>
    </w:rPr>
  </w:style>
  <w:style w:type="paragraph" w:customStyle="1" w:styleId="textbold">
    <w:name w:val="text bold"/>
    <w:basedOn w:val="Normal"/>
    <w:link w:val="Emphasis"/>
    <w:autoRedefine/>
    <w:uiPriority w:val="20"/>
    <w:qFormat/>
    <w:rsid w:val="00AB70E5"/>
    <w:pPr>
      <w:ind w:left="720"/>
      <w:jc w:val="both"/>
    </w:pPr>
    <w:rPr>
      <w:b/>
      <w:iCs/>
      <w:u w:val="single"/>
    </w:rPr>
  </w:style>
  <w:style w:type="paragraph" w:customStyle="1" w:styleId="Emphasis1">
    <w:name w:val="Emphasis1"/>
    <w:basedOn w:val="Normal"/>
    <w:autoRedefine/>
    <w:uiPriority w:val="20"/>
    <w:qFormat/>
    <w:rsid w:val="00033CC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Small Text,Card Format,Note Level 2,No Spacing111112,tag,No Spacing31,No Spacing22,No Spacing3,No Spacing1,Tag and Cite,Dont use,No Spacing41,nonunderlined,Tag and Ci,Very Small Text,DDI Tag,Tag Title,Tag1,ca,Note Level 21,Card,Tags,tags,card"/>
    <w:basedOn w:val="Heading1"/>
    <w:link w:val="Hyperlink"/>
    <w:autoRedefine/>
    <w:uiPriority w:val="1"/>
    <w:qFormat/>
    <w:rsid w:val="00033C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DB0E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monopol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topics/social-sciences/astronomical-system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265964621000515%20accessed%2012/12/21" TargetMode="External"/><Relationship Id="rId5" Type="http://schemas.openxmlformats.org/officeDocument/2006/relationships/numbering" Target="numbering.xml"/><Relationship Id="rId15" Type="http://schemas.openxmlformats.org/officeDocument/2006/relationships/hyperlink" Target="https://www.sciencedirect.com/topics/social-sciences/space-sciences" TargetMode="External"/><Relationship Id="rId10" Type="http://schemas.openxmlformats.org/officeDocument/2006/relationships/hyperlink" Target="https://www.cbc.ca/news/science/rocket-launches-environment-1.5995252" TargetMode="Externa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 Id="rId14" Type="http://schemas.openxmlformats.org/officeDocument/2006/relationships/hyperlink" Target="https://www.sciencedirect.com/topics/social-sciences/economies-of-sca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19</Pages>
  <Words>9062</Words>
  <Characters>51656</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35</cp:revision>
  <dcterms:created xsi:type="dcterms:W3CDTF">2022-02-12T23:08:00Z</dcterms:created>
  <dcterms:modified xsi:type="dcterms:W3CDTF">2022-02-13T00:08:00Z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