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AF5F0" w14:textId="75470774" w:rsidR="001F479F" w:rsidRDefault="001F479F" w:rsidP="001F479F">
      <w:pPr>
        <w:pStyle w:val="Heading2"/>
      </w:pPr>
      <w:r>
        <w:t>DA</w:t>
      </w:r>
    </w:p>
    <w:p w14:paraId="386345E9" w14:textId="77777777" w:rsidR="001F479F" w:rsidRDefault="001F479F" w:rsidP="001F479F">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537DCDEA" w14:textId="77777777" w:rsidR="001F479F" w:rsidRPr="00697DDF" w:rsidRDefault="001F479F" w:rsidP="001F479F">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1C5174C8" w14:textId="77777777" w:rsidR="001F479F" w:rsidRPr="00756A09" w:rsidRDefault="001F479F" w:rsidP="001F479F">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7BF9F046" w14:textId="77777777" w:rsidR="001F479F" w:rsidRPr="00756A09" w:rsidRDefault="001F479F" w:rsidP="001F479F">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3E83A28B" w14:textId="77777777" w:rsidR="001F479F" w:rsidRPr="00756A09" w:rsidRDefault="001F479F" w:rsidP="001F479F">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 xml:space="preserve">cutthroat </w:t>
      </w:r>
      <w:r w:rsidRPr="00C1507A">
        <w:rPr>
          <w:rStyle w:val="Emphasis"/>
          <w:highlight w:val="green"/>
        </w:rPr>
        <w:t>competition</w:t>
      </w:r>
      <w:r w:rsidRPr="00C226BA">
        <w:rPr>
          <w:rStyle w:val="Emphasis"/>
        </w:rPr>
        <w:t xml:space="preserve"> between actor</w:t>
      </w:r>
      <w:r w:rsidRPr="00C1507A">
        <w:rPr>
          <w:rStyle w:val="Emphasis"/>
        </w:rPr>
        <w:t>s</w:t>
      </w:r>
      <w:r w:rsidRPr="0081187F">
        <w:rPr>
          <w:rStyle w:val="Emphasis"/>
          <w:highlight w:val="green"/>
        </w:rPr>
        <w:t xml:space="preserve">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5AFF84BD" w14:textId="77777777" w:rsidR="001F479F" w:rsidRPr="00C226BA" w:rsidRDefault="001F479F" w:rsidP="001F479F">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17942320" w14:textId="77777777" w:rsidR="001F479F" w:rsidRPr="00756A09" w:rsidRDefault="001F479F" w:rsidP="001F479F">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29143BA6" w14:textId="77777777" w:rsidR="001F479F" w:rsidRPr="00756A09" w:rsidRDefault="001F479F" w:rsidP="001F479F">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08410B8D" w14:textId="77777777" w:rsidR="001F479F" w:rsidRPr="00756A09" w:rsidRDefault="001F479F" w:rsidP="001F479F">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4264D532" w14:textId="77777777" w:rsidR="001F479F" w:rsidRPr="00756A09" w:rsidRDefault="001F479F" w:rsidP="001F479F">
      <w:pPr>
        <w:spacing w:line="240" w:lineRule="auto"/>
        <w:contextualSpacing/>
        <w:rPr>
          <w:sz w:val="14"/>
          <w:szCs w:val="14"/>
        </w:rPr>
      </w:pPr>
      <w:r w:rsidRPr="00756A09">
        <w:rPr>
          <w:sz w:val="14"/>
          <w:szCs w:val="14"/>
        </w:rPr>
        <w:t>Indeed, the next four years could prove decisive in who will be victorious.</w:t>
      </w:r>
    </w:p>
    <w:p w14:paraId="3153C91D" w14:textId="77777777" w:rsidR="001F479F" w:rsidRPr="00756A09" w:rsidRDefault="001F479F" w:rsidP="001F479F">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7657313A" w14:textId="77777777" w:rsidR="001F479F" w:rsidRPr="00756A09" w:rsidRDefault="001F479F" w:rsidP="001F479F">
      <w:pPr>
        <w:spacing w:line="240" w:lineRule="auto"/>
        <w:contextualSpacing/>
        <w:rPr>
          <w:sz w:val="14"/>
          <w:szCs w:val="14"/>
        </w:rPr>
      </w:pPr>
      <w:r w:rsidRPr="00756A09">
        <w:rPr>
          <w:sz w:val="14"/>
          <w:szCs w:val="14"/>
        </w:rPr>
        <w:t>Why not?</w:t>
      </w:r>
    </w:p>
    <w:p w14:paraId="0A087A28" w14:textId="77777777" w:rsidR="001F479F" w:rsidRPr="00756A09" w:rsidRDefault="001F479F" w:rsidP="001F479F">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0242FC38" w14:textId="77777777" w:rsidR="001F479F" w:rsidRPr="00756A09" w:rsidRDefault="001F479F" w:rsidP="001F479F">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5ED29FD9" w14:textId="77777777" w:rsidR="001F479F" w:rsidRPr="0081187F" w:rsidRDefault="001F479F" w:rsidP="001F479F">
      <w:pPr>
        <w:spacing w:line="240" w:lineRule="auto"/>
        <w:contextualSpacing/>
        <w:rPr>
          <w:sz w:val="16"/>
        </w:rPr>
      </w:pPr>
      <w:r w:rsidRPr="0081187F">
        <w:rPr>
          <w:sz w:val="16"/>
        </w:rPr>
        <w:lastRenderedPageBreak/>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514B27D1" w14:textId="77777777" w:rsidR="001F479F" w:rsidRPr="00756A09" w:rsidRDefault="001F479F" w:rsidP="001F479F">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4B43618E" w14:textId="77777777" w:rsidR="001F479F" w:rsidRPr="00756A09" w:rsidRDefault="001F479F" w:rsidP="001F479F">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w:t>
      </w:r>
      <w:r w:rsidRPr="00C1507A">
        <w:rPr>
          <w:rStyle w:val="StyleUnderline"/>
        </w:rPr>
        <w:t xml:space="preserve"> — which is why</w:t>
      </w:r>
      <w:r w:rsidRPr="00756A09">
        <w:rPr>
          <w:rStyle w:val="StyleUnderline"/>
        </w:rPr>
        <w:t xml:space="preserve"> the </w:t>
      </w:r>
      <w:r w:rsidRPr="00C1507A">
        <w:rPr>
          <w:rStyle w:val="StyleUnderline"/>
        </w:rPr>
        <w:t>feds shouldn’t be running space policy.</w:t>
      </w:r>
    </w:p>
    <w:p w14:paraId="73025C40" w14:textId="77777777" w:rsidR="001F479F" w:rsidRPr="00756A09" w:rsidRDefault="001F479F" w:rsidP="001F479F">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3C99F105" w14:textId="77777777" w:rsidR="001F479F" w:rsidRPr="00756A09" w:rsidRDefault="001F479F" w:rsidP="001F479F">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78C02AB3" w14:textId="77777777" w:rsidR="001F479F" w:rsidRPr="00EF3353" w:rsidRDefault="001F479F" w:rsidP="001F479F">
      <w:pPr>
        <w:pStyle w:val="Heading4"/>
      </w:pPr>
      <w:r>
        <w:t xml:space="preserve">And,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7F3305B7" w14:textId="77777777" w:rsidR="001F479F" w:rsidRDefault="001F479F" w:rsidP="001F479F">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636F44E0" w14:textId="77777777" w:rsidR="001F479F" w:rsidRPr="002F287C" w:rsidRDefault="001F479F" w:rsidP="001F479F">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3EB227E8" w14:textId="77777777" w:rsidR="001F479F" w:rsidRPr="002F287C" w:rsidRDefault="001F479F" w:rsidP="001F479F">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C1507A">
        <w:rPr>
          <w:rStyle w:val="StyleUnderline"/>
        </w:rPr>
        <w:t xml:space="preserve">is </w:t>
      </w:r>
      <w:r w:rsidRPr="00D4643B">
        <w:rPr>
          <w:rStyle w:val="StyleUnderline"/>
          <w:highlight w:val="cyan"/>
        </w:rPr>
        <w:t>not</w:t>
      </w:r>
      <w:r w:rsidRPr="004D1F2A">
        <w:rPr>
          <w:rStyle w:val="StyleUnderline"/>
        </w:rPr>
        <w:t xml:space="preserve"> about </w:t>
      </w:r>
      <w:r w:rsidRPr="00C1507A">
        <w:rPr>
          <w:rStyle w:val="StyleUnderline"/>
        </w:rPr>
        <w:t xml:space="preserve">to </w:t>
      </w:r>
      <w:r w:rsidRPr="00D4643B">
        <w:rPr>
          <w:rStyle w:val="StyleUnderline"/>
          <w:highlight w:val="cyan"/>
        </w:rPr>
        <w:t>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r w:rsidRPr="00C1507A">
        <w:rPr>
          <w:rStyle w:val="StyleUnderline"/>
        </w:rPr>
        <w:t xml:space="preserve">So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53B1C3A6" w14:textId="77777777" w:rsidR="001F479F" w:rsidRPr="002F287C" w:rsidRDefault="001F479F" w:rsidP="001F479F">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9803FC">
        <w:rPr>
          <w:rStyle w:val="StyleUnderline"/>
        </w:rPr>
        <w:t>to</w:t>
      </w:r>
      <w:r w:rsidRPr="00C1507A">
        <w:rPr>
          <w:rStyle w:val="StyleUnderline"/>
        </w:rPr>
        <w:t xml:space="preserve"> </w:t>
      </w:r>
      <w:r w:rsidRPr="00C1507A">
        <w:rPr>
          <w:rStyle w:val="Emphasis"/>
        </w:rPr>
        <w:t>deter aggression</w:t>
      </w:r>
      <w:r w:rsidRPr="00C1507A">
        <w:rPr>
          <w:rStyle w:val="StyleUnderline"/>
        </w:rPr>
        <w:t>? It won’t be</w:t>
      </w:r>
      <w:r w:rsidRPr="004D1F2A">
        <w:rPr>
          <w:rStyle w:val="StyleUnderline"/>
        </w:rPr>
        <w:t xml:space="preserve"> by matching potential adversaries </w:t>
      </w:r>
      <w:r w:rsidRPr="00C1507A">
        <w:rPr>
          <w:rStyle w:val="StyleUnderline"/>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C1507A">
        <w:rPr>
          <w:rStyle w:val="StyleUnderline"/>
        </w:rPr>
        <w:t xml:space="preserve">obtaining a </w:t>
      </w:r>
      <w:r w:rsidRPr="00C1507A">
        <w:rPr>
          <w:rStyle w:val="Emphasis"/>
        </w:rPr>
        <w:t>radical</w:t>
      </w:r>
      <w:r w:rsidRPr="004D1F2A">
        <w:rPr>
          <w:rStyle w:val="Emphasis"/>
        </w:rPr>
        <w:t xml:space="preserve"> technological </w:t>
      </w:r>
      <w:r w:rsidRPr="00C1507A">
        <w:rPr>
          <w:rStyle w:val="Emphasis"/>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65ABA55F" w14:textId="77777777" w:rsidR="001F479F" w:rsidRPr="002F287C" w:rsidRDefault="001F479F" w:rsidP="001F479F">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04F42733" w14:textId="77777777" w:rsidR="001F479F" w:rsidRPr="002F287C" w:rsidRDefault="001F479F" w:rsidP="001F479F">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25908268" w14:textId="77777777" w:rsidR="001F479F" w:rsidRPr="002F287C" w:rsidRDefault="001F479F" w:rsidP="001F479F">
      <w:pPr>
        <w:rPr>
          <w:sz w:val="16"/>
        </w:rPr>
      </w:pPr>
      <w:r w:rsidRPr="002F287C">
        <w:rPr>
          <w:sz w:val="16"/>
        </w:rPr>
        <w:lastRenderedPageBreak/>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33E79012" w14:textId="77777777" w:rsidR="001F479F" w:rsidRPr="002F287C" w:rsidRDefault="001F479F" w:rsidP="001F479F">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Knock out the enemy’s reconnaissance satellites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558ED688" w14:textId="77777777" w:rsidR="001F479F" w:rsidRPr="002F287C" w:rsidRDefault="001F479F" w:rsidP="001F479F">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63C910FF" w14:textId="77777777" w:rsidR="001F479F" w:rsidRPr="002F287C" w:rsidRDefault="001F479F" w:rsidP="001F479F">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339DEE90" w14:textId="77777777" w:rsidR="001F479F" w:rsidRDefault="001F479F" w:rsidP="001F479F">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4CD5E1AE" w14:textId="77777777" w:rsidR="001F479F" w:rsidRPr="0023096F" w:rsidRDefault="001F479F" w:rsidP="001F479F">
      <w:pPr>
        <w:rPr>
          <w:sz w:val="16"/>
        </w:rPr>
      </w:pPr>
      <w:r>
        <w:rPr>
          <w:sz w:val="16"/>
        </w:rPr>
        <w:t xml:space="preserve">The </w:t>
      </w:r>
      <w:r w:rsidRPr="00C1507A">
        <w:rPr>
          <w:rStyle w:val="StyleUnderline"/>
        </w:rPr>
        <w:t>Obama</w:t>
      </w:r>
      <w:r>
        <w:rPr>
          <w:sz w:val="16"/>
        </w:rPr>
        <w:t xml:space="preserve"> administration </w:t>
      </w:r>
      <w:r w:rsidRPr="00C1507A">
        <w:rPr>
          <w:rStyle w:val="StyleUnderline"/>
        </w:rPr>
        <w:t xml:space="preserve">sought to </w:t>
      </w:r>
      <w:r w:rsidRPr="00C1507A">
        <w:rPr>
          <w:rStyle w:val="Emphasis"/>
        </w:rPr>
        <w:t>dissuade</w:t>
      </w:r>
      <w:r w:rsidRPr="00B73B9C">
        <w:rPr>
          <w:rStyle w:val="StyleUnderline"/>
        </w:rPr>
        <w:t xml:space="preserve"> adversaries from developing ASATs </w:t>
      </w:r>
      <w:r w:rsidRPr="00C1507A">
        <w:rPr>
          <w:rStyle w:val="StyleUnderline"/>
        </w:rPr>
        <w:t xml:space="preserve">by </w:t>
      </w:r>
      <w:r w:rsidRPr="00C1507A">
        <w:rPr>
          <w:rStyle w:val="Emphasis"/>
        </w:rPr>
        <w:t>setting a</w:t>
      </w:r>
      <w:r w:rsidRPr="00B73B9C">
        <w:rPr>
          <w:rStyle w:val="Emphasis"/>
        </w:rPr>
        <w:t xml:space="preserve"> good </w:t>
      </w:r>
      <w:r w:rsidRPr="00C1507A">
        <w:rPr>
          <w:rStyle w:val="Emphasis"/>
        </w:rPr>
        <w:t>example</w:t>
      </w:r>
      <w:r w:rsidRPr="00C1507A">
        <w:rPr>
          <w:rStyle w:val="StyleUnderline"/>
        </w:rPr>
        <w:t xml:space="preserve"> and </w:t>
      </w:r>
      <w:r w:rsidRPr="00C1507A">
        <w:rPr>
          <w:rStyle w:val="Emphasis"/>
        </w:rPr>
        <w:t>not working on them</w:t>
      </w:r>
      <w:r w:rsidRPr="00B73B9C">
        <w:rPr>
          <w:rStyle w:val="Emphasis"/>
        </w:rPr>
        <w:t xml:space="preserve"> ourselves</w:t>
      </w:r>
      <w:r w:rsidRPr="00B73B9C">
        <w:rPr>
          <w:rStyle w:val="StyleUnderline"/>
        </w:rPr>
        <w:t xml:space="preserve">. </w:t>
      </w:r>
      <w:r w:rsidRPr="00C1507A">
        <w:rPr>
          <w:rStyle w:val="StyleUnderline"/>
        </w:rPr>
        <w:t>This</w:t>
      </w:r>
      <w:r w:rsidRPr="00B73B9C">
        <w:rPr>
          <w:rStyle w:val="StyleUnderline"/>
        </w:rPr>
        <w:t xml:space="preserve"> approach has </w:t>
      </w:r>
      <w:r w:rsidRPr="00C1507A">
        <w:rPr>
          <w:rStyle w:val="Emphasis"/>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14:paraId="443FA21C" w14:textId="77777777" w:rsidR="001F479F" w:rsidRPr="0023096F" w:rsidRDefault="001F479F" w:rsidP="001F479F">
      <w:pPr>
        <w:rPr>
          <w:sz w:val="16"/>
        </w:rPr>
      </w:pPr>
      <w:r w:rsidRPr="0023096F">
        <w:rPr>
          <w:sz w:val="16"/>
        </w:rPr>
        <w:t>The United States armed forces are far more dependent upon space assets than any potential opponent. Were both sides in a conflict able to destroy the space assets of the other, we would be the overwhelming loser by the exchange.</w:t>
      </w:r>
    </w:p>
    <w:p w14:paraId="583AD41A" w14:textId="77777777" w:rsidR="001F479F" w:rsidRDefault="001F479F" w:rsidP="001F479F">
      <w:pPr>
        <w:pStyle w:val="Heading4"/>
      </w:pPr>
      <w:r>
        <w:lastRenderedPageBreak/>
        <w:t xml:space="preserve">Space dominance solves hegemony – deterrence strategies, even rudimentary ones, are perceived as weakness and causes aggression </w:t>
      </w:r>
    </w:p>
    <w:p w14:paraId="63E7D1AB" w14:textId="77777777" w:rsidR="001F479F" w:rsidRPr="00606649" w:rsidRDefault="001F479F" w:rsidP="001F479F">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9" w:history="1">
        <w:r w:rsidRPr="008D383B">
          <w:rPr>
            <w:rStyle w:val="Hyperlink"/>
          </w:rPr>
          <w:t>https://www.sciencedirect.com/science/article/pii/S0030438717300108</w:t>
        </w:r>
      </w:hyperlink>
      <w:r>
        <w:t>)</w:t>
      </w:r>
    </w:p>
    <w:p w14:paraId="4F63805C" w14:textId="77777777" w:rsidR="001F479F" w:rsidRPr="00CD1697" w:rsidRDefault="001F479F" w:rsidP="001F479F">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global commons,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37403133" w14:textId="77777777" w:rsidR="001F479F" w:rsidRPr="00DA64D7" w:rsidRDefault="001F479F" w:rsidP="001F479F">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 xml:space="preserve">This is in keeping with </w:t>
      </w:r>
      <w:r w:rsidRPr="008A644F">
        <w:rPr>
          <w:rStyle w:val="StyleUnderline"/>
        </w:rPr>
        <w:t xml:space="preserve">the </w:t>
      </w:r>
      <w:r w:rsidRPr="00DB479A">
        <w:rPr>
          <w:rStyle w:val="StyleUnderline"/>
          <w:highlight w:val="yellow"/>
        </w:rPr>
        <w:t>classic deterrence</w:t>
      </w:r>
      <w:r w:rsidRPr="00F32F5F">
        <w:rPr>
          <w:rStyle w:val="StyleUnderline"/>
        </w:rPr>
        <w:t xml:space="preserve"> model of Mutual Assured Destru</w:t>
      </w:r>
      <w:r w:rsidRPr="00DA64D7">
        <w:rPr>
          <w:rStyle w:val="StyleUnderline"/>
        </w:rPr>
        <w:t>ction (MAD).</w:t>
      </w:r>
    </w:p>
    <w:p w14:paraId="34AC3AF5" w14:textId="77777777" w:rsidR="001F479F" w:rsidRPr="00CD1697" w:rsidRDefault="001F479F" w:rsidP="001F479F">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4E5EA324" w14:textId="77777777" w:rsidR="001F479F" w:rsidRPr="00CD1697" w:rsidRDefault="001F479F" w:rsidP="001F479F">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1FA589A0" w14:textId="77777777" w:rsidR="001F479F" w:rsidRPr="00CD1697" w:rsidRDefault="001F479F" w:rsidP="001F479F">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2C9D8808" w14:textId="77777777" w:rsidR="001F479F" w:rsidRPr="00606649" w:rsidRDefault="001F479F" w:rsidP="001F479F">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are able to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32786AA2" w14:textId="77777777" w:rsidR="001F479F" w:rsidRPr="00C87CFE" w:rsidRDefault="001F479F" w:rsidP="001F479F">
      <w:r w:rsidRPr="00C87CFE">
        <w:t>A Hegemonic Model</w:t>
      </w:r>
    </w:p>
    <w:p w14:paraId="509F8684" w14:textId="77777777" w:rsidR="001F479F" w:rsidRPr="00CD1697" w:rsidRDefault="001F479F" w:rsidP="001F479F">
      <w:pPr>
        <w:rPr>
          <w:sz w:val="10"/>
        </w:rPr>
      </w:pPr>
      <w:r w:rsidRPr="00DB479A">
        <w:rPr>
          <w:rStyle w:val="StyleUnderline"/>
          <w:highlight w:val="yellow"/>
        </w:rPr>
        <w:lastRenderedPageBreak/>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12F8629A" w14:textId="77777777" w:rsidR="001F479F" w:rsidRPr="00CD1697" w:rsidRDefault="001F479F" w:rsidP="001F479F">
      <w:pPr>
        <w:rPr>
          <w:sz w:val="12"/>
          <w:szCs w:val="12"/>
        </w:rPr>
      </w:pPr>
      <w:r w:rsidRPr="00CD1697">
        <w:rPr>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5DEB6FF5" w14:textId="77777777" w:rsidR="001F479F" w:rsidRPr="00CD1697" w:rsidRDefault="001F479F" w:rsidP="001F479F">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2C32E4D2" w14:textId="77777777" w:rsidR="001F479F" w:rsidRPr="00CD1697" w:rsidRDefault="001F479F" w:rsidP="001F479F">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The Soviets were by definition a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37810576" w14:textId="77777777" w:rsidR="001F479F" w:rsidRPr="00606649" w:rsidRDefault="001F479F" w:rsidP="001F479F">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8A644F">
        <w:rPr>
          <w:rStyle w:val="StyleUnderline"/>
        </w:rPr>
        <w:t xml:space="preserve">and he </w:t>
      </w:r>
      <w:r w:rsidRPr="008A644F">
        <w:rPr>
          <w:rStyle w:val="Emphasis"/>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6BBB4A0B" w14:textId="77777777" w:rsidR="001F479F" w:rsidRPr="00F32F5F" w:rsidRDefault="001F479F" w:rsidP="001F479F">
      <w:pPr>
        <w:rPr>
          <w:u w:val="single"/>
        </w:rPr>
      </w:pPr>
      <w:r w:rsidRPr="00CD169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0B148175" w14:textId="77777777" w:rsidR="001F479F" w:rsidRPr="00CD1697" w:rsidRDefault="001F479F" w:rsidP="001F479F">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2CB729EA" w14:textId="77777777" w:rsidR="001F479F" w:rsidRPr="00F32F5F" w:rsidRDefault="001F479F" w:rsidP="001F479F">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8A644F">
        <w:rPr>
          <w:rStyle w:val="StyleUnderline"/>
        </w:rPr>
        <w:t>there is no way</w:t>
      </w:r>
      <w:r w:rsidRPr="00F32F5F">
        <w:rPr>
          <w:rStyle w:val="StyleUnderline"/>
        </w:rPr>
        <w:t xml:space="preserve"> that </w:t>
      </w:r>
      <w:r w:rsidRPr="008A644F">
        <w:rPr>
          <w:rStyle w:val="StyleUnderline"/>
        </w:rPr>
        <w:t>the</w:t>
      </w:r>
      <w:r w:rsidRPr="00F32F5F">
        <w:rPr>
          <w:rStyle w:val="StyleUnderline"/>
        </w:rPr>
        <w:t xml:space="preserve"> </w:t>
      </w:r>
      <w:r w:rsidRPr="008A644F">
        <w:rPr>
          <w:rStyle w:val="StyleUnderline"/>
        </w:rPr>
        <w:t>United</w:t>
      </w:r>
      <w:r w:rsidRPr="00F32F5F">
        <w:rPr>
          <w:rStyle w:val="StyleUnderline"/>
        </w:rPr>
        <w:t xml:space="preserve"> </w:t>
      </w:r>
      <w:r w:rsidRPr="008A644F">
        <w:rPr>
          <w:rStyle w:val="StyleUnderline"/>
        </w:rPr>
        <w:t>States</w:t>
      </w:r>
      <w:r w:rsidRPr="00F32F5F">
        <w:rPr>
          <w:rStyle w:val="StyleUnderline"/>
        </w:rPr>
        <w:t xml:space="preserve"> </w:t>
      </w:r>
      <w:r w:rsidRPr="008A644F">
        <w:rPr>
          <w:rStyle w:val="StyleUnderline"/>
        </w:rPr>
        <w:t>can</w:t>
      </w:r>
      <w:r w:rsidRPr="00F32F5F">
        <w:rPr>
          <w:rStyle w:val="StyleUnderline"/>
        </w:rPr>
        <w:t>—or should—</w:t>
      </w:r>
      <w:r w:rsidRPr="008A644F">
        <w:rPr>
          <w:rStyle w:val="StyleUnderline"/>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 xml:space="preserve">space dominance is the only hope to create </w:t>
      </w:r>
      <w:r w:rsidRPr="008A644F">
        <w:rPr>
          <w:rStyle w:val="Emphasis"/>
        </w:rPr>
        <w:t xml:space="preserve">the </w:t>
      </w:r>
      <w:r w:rsidRPr="00DB479A">
        <w:rPr>
          <w:rStyle w:val="Emphasis"/>
          <w:highlight w:val="yellow"/>
        </w:rPr>
        <w:t>stability</w:t>
      </w:r>
      <w:r w:rsidRPr="00F32F5F">
        <w:rPr>
          <w:rStyle w:val="StyleUnderline"/>
        </w:rPr>
        <w:t xml:space="preserve"> that most planners seek, while at the same time defending the American position in space.</w:t>
      </w:r>
    </w:p>
    <w:p w14:paraId="09CFC9A2" w14:textId="77777777" w:rsidR="001F479F" w:rsidRPr="00CD1697" w:rsidRDefault="001F479F" w:rsidP="001F479F">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w:t>
      </w:r>
      <w:r w:rsidRPr="008A644F">
        <w:rPr>
          <w:rStyle w:val="StyleUnderline"/>
        </w:rPr>
        <w:t xml:space="preserve"> of the other actors</w:t>
      </w:r>
      <w:r w:rsidRPr="00F32F5F">
        <w:rPr>
          <w:rStyle w:val="StyleUnderline"/>
        </w:rPr>
        <w:t xml:space="preserve"> in the system is well understood, which then </w:t>
      </w:r>
      <w:r w:rsidRPr="008A644F">
        <w:rPr>
          <w:rStyle w:val="StyleUnderline"/>
        </w:rPr>
        <w:t>prompts</w:t>
      </w:r>
      <w:r w:rsidRPr="00F32F5F">
        <w:rPr>
          <w:rStyle w:val="StyleUnderline"/>
        </w:rPr>
        <w:t xml:space="preserve"> these weak </w:t>
      </w:r>
      <w:r w:rsidRPr="00DB479A">
        <w:rPr>
          <w:rStyle w:val="StyleUnderline"/>
          <w:highlight w:val="yellow"/>
        </w:rPr>
        <w:t xml:space="preserve">actors </w:t>
      </w:r>
      <w:r w:rsidRPr="008A644F">
        <w:rPr>
          <w:rStyle w:val="StyleUnderline"/>
        </w:rPr>
        <w:t xml:space="preserve">to </w:t>
      </w:r>
      <w:r w:rsidRPr="00DB479A">
        <w:rPr>
          <w:rStyle w:val="StyleUnderline"/>
          <w:highlight w:val="yellow"/>
        </w:rPr>
        <w:t xml:space="preserve">abandon </w:t>
      </w:r>
      <w:r w:rsidRPr="008A644F">
        <w:rPr>
          <w:rStyle w:val="StyleUnderline"/>
        </w:rPr>
        <w:t xml:space="preserve">any </w:t>
      </w:r>
      <w:r w:rsidRPr="00DB479A">
        <w:rPr>
          <w:rStyle w:val="StyleUnderline"/>
          <w:highlight w:val="yellow"/>
        </w:rPr>
        <w:t>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0376F43E" w14:textId="77777777" w:rsidR="001F479F" w:rsidRPr="00F32F5F" w:rsidRDefault="001F479F" w:rsidP="001F479F">
      <w:pPr>
        <w:rPr>
          <w:u w:val="single"/>
        </w:rPr>
      </w:pPr>
      <w:r w:rsidRPr="00CD1697">
        <w:rPr>
          <w:sz w:val="12"/>
        </w:rPr>
        <w:lastRenderedPageBreak/>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8A644F">
        <w:rPr>
          <w:rStyle w:val="StyleUnderline"/>
        </w:rPr>
        <w:t>Despite</w:t>
      </w:r>
      <w:r w:rsidRPr="00F32F5F">
        <w:rPr>
          <w:rStyle w:val="StyleUnderline"/>
        </w:rPr>
        <w:t xml:space="preserve"> what writer Fareed Zakaria has dubbed “</w:t>
      </w:r>
      <w:r w:rsidRPr="008A644F">
        <w:rPr>
          <w:rStyle w:val="StyleUnderline"/>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8A644F">
        <w:rPr>
          <w:rStyle w:val="StyleUnderline"/>
        </w:rPr>
        <w:t>Therefore</w:t>
      </w:r>
      <w:r w:rsidRPr="00DB479A">
        <w:rPr>
          <w:rStyle w:val="StyleUnderline"/>
          <w:highlight w:val="yellow"/>
        </w:rPr>
        <w:t xml:space="preserv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in order to secure its place there.</w:t>
      </w:r>
    </w:p>
    <w:p w14:paraId="05849E55" w14:textId="77777777" w:rsidR="001F479F" w:rsidRPr="00F32F5F" w:rsidRDefault="001F479F" w:rsidP="001F479F">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8A644F">
        <w:rPr>
          <w:rStyle w:val="StyleUnderline"/>
        </w:rPr>
        <w:t xml:space="preserve">they are </w:t>
      </w:r>
      <w:r w:rsidRPr="00DB479A">
        <w:rPr>
          <w:rStyle w:val="StyleUnderline"/>
          <w:highlight w:val="yellow"/>
        </w:rPr>
        <w:t>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4BBAD202" w14:textId="77777777" w:rsidR="001F479F" w:rsidRPr="00F32F5F" w:rsidRDefault="001F479F" w:rsidP="001F479F">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59177A3B" w14:textId="77777777" w:rsidR="001F479F" w:rsidRPr="00CD1697" w:rsidRDefault="001F479F" w:rsidP="001F479F">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74B90BA9" w14:textId="77777777" w:rsidR="001F479F" w:rsidRDefault="001F479F" w:rsidP="001F479F"/>
    <w:p w14:paraId="7A01579D" w14:textId="77777777" w:rsidR="001F479F" w:rsidRDefault="001F479F" w:rsidP="001F479F"/>
    <w:p w14:paraId="208B20BE" w14:textId="77777777" w:rsidR="001F479F" w:rsidRDefault="001F479F" w:rsidP="001F479F">
      <w:pPr>
        <w:pStyle w:val="Heading4"/>
      </w:pPr>
      <w:r>
        <w:t>US hegemony prevents great-power conflicts that escalates to nuclear war</w:t>
      </w:r>
    </w:p>
    <w:p w14:paraId="1473D27F" w14:textId="77777777" w:rsidR="001F479F" w:rsidRPr="00A01920" w:rsidRDefault="001F479F" w:rsidP="001F479F">
      <w:r w:rsidRPr="00C1487A">
        <w:rPr>
          <w:rStyle w:val="Style13ptBold"/>
        </w:rPr>
        <w:t>Brands and Edel 19</w:t>
      </w:r>
      <w: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0" w:history="1">
        <w:r w:rsidRPr="008D383B">
          <w:rPr>
            <w:rStyle w:val="Hyperlink"/>
          </w:rPr>
          <w:t>http://www.jstor.org/stable/j.ctvbnm3r9.11</w:t>
        </w:r>
      </w:hyperlink>
      <w:r>
        <w:t>)</w:t>
      </w:r>
    </w:p>
    <w:p w14:paraId="3A5F11D4" w14:textId="77777777" w:rsidR="001F479F" w:rsidRPr="004C64A1" w:rsidRDefault="001F479F" w:rsidP="001F479F">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 xml:space="preserve">More broadly, what links these challenges together is their opposition to the constellation of power, norms, and relationships that the U.S.-led order entails, and in their propensity to use violence, coercion, </w:t>
      </w:r>
      <w:r w:rsidRPr="00F75678">
        <w:rPr>
          <w:rStyle w:val="StyleUnderline"/>
        </w:rPr>
        <w:lastRenderedPageBreak/>
        <w:t>and intimidation as means of making that opposition effective</w:t>
      </w:r>
      <w:r w:rsidRPr="004C64A1">
        <w:rPr>
          <w:sz w:val="10"/>
        </w:rPr>
        <w:t>. Taken collectively, these challenges constitute a geopolitical sea change from the post– Cold War era.</w:t>
      </w:r>
    </w:p>
    <w:p w14:paraId="6C3BB4A0" w14:textId="77777777" w:rsidR="001F479F" w:rsidRPr="004C64A1" w:rsidRDefault="001F479F" w:rsidP="001F479F">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498D4A52" w14:textId="77777777" w:rsidR="001F479F" w:rsidRPr="00F75678" w:rsidRDefault="001F479F" w:rsidP="001F479F">
      <w:pPr>
        <w:rPr>
          <w:rStyle w:val="StyleUnderline"/>
        </w:rPr>
      </w:pPr>
      <w:r w:rsidRPr="00F75678">
        <w:rPr>
          <w:rStyle w:val="StyleUnderline"/>
        </w:rPr>
        <w:t xml:space="preserve">Both </w:t>
      </w:r>
      <w:r w:rsidRPr="00DB479A">
        <w:rPr>
          <w:rStyle w:val="StyleUnderline"/>
          <w:highlight w:val="yellow"/>
        </w:rPr>
        <w:t>Beijing and Moscow ar</w:t>
      </w:r>
      <w:r w:rsidRPr="009E7892">
        <w:rPr>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 xml:space="preserve">Russian doctrine </w:t>
      </w:r>
      <w:r w:rsidRPr="009E7892">
        <w:rPr>
          <w:rStyle w:val="StyleUnderline"/>
        </w:rPr>
        <w:t>explicitly</w:t>
      </w:r>
      <w:r w:rsidRPr="00F75678">
        <w:rPr>
          <w:rStyle w:val="StyleUnderline"/>
        </w:rPr>
        <w:t xml:space="preserve"> </w:t>
      </w:r>
      <w:r w:rsidRPr="00DB479A">
        <w:rPr>
          <w:rStyle w:val="StyleUnderline"/>
          <w:highlight w:val="yellow"/>
        </w:rPr>
        <w:t>emphasizes</w:t>
      </w:r>
      <w:r w:rsidRPr="00F75678">
        <w:rPr>
          <w:rStyle w:val="StyleUnderline"/>
        </w:rPr>
        <w:t xml:space="preserve"> the </w:t>
      </w:r>
      <w:r w:rsidRPr="009E7892">
        <w:rPr>
          <w:rStyle w:val="StyleUnderline"/>
        </w:rPr>
        <w:t xml:space="preserve">limited </w:t>
      </w:r>
      <w:r w:rsidRPr="00DB479A">
        <w:rPr>
          <w:rStyle w:val="StyleUnderline"/>
          <w:highlight w:val="yellow"/>
        </w:rPr>
        <w:t>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 xml:space="preserve">forces </w:t>
      </w:r>
      <w:r w:rsidRPr="009E7892">
        <w:rPr>
          <w:rStyle w:val="StyleUnderline"/>
        </w:rPr>
        <w:t xml:space="preserve">even </w:t>
      </w:r>
      <w:r w:rsidRPr="00DB479A">
        <w:rPr>
          <w:rStyle w:val="StyleUnderline"/>
          <w:highlight w:val="yellow"/>
        </w:rPr>
        <w:t>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4C6910B8" w14:textId="77777777" w:rsidR="001F479F" w:rsidRPr="00F75678" w:rsidRDefault="001F479F" w:rsidP="001F479F">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9E7892">
        <w:rPr>
          <w:rStyle w:val="StyleUnderline"/>
        </w:rPr>
        <w:t>Why else</w:t>
      </w:r>
      <w:r w:rsidRPr="00F75678">
        <w:rPr>
          <w:rStyle w:val="StyleUnderline"/>
        </w:rPr>
        <w:t xml:space="preserve"> would Putin </w:t>
      </w:r>
      <w:r w:rsidRPr="009E7892">
        <w:rPr>
          <w:rStyle w:val="StyleUnderline"/>
        </w:rPr>
        <w:t>boast about how far</w:t>
      </w:r>
      <w:r w:rsidRPr="00F75678">
        <w:rPr>
          <w:rStyle w:val="StyleUnderline"/>
        </w:rPr>
        <w:t xml:space="preserve"> his </w:t>
      </w:r>
      <w:r w:rsidRPr="009E7892">
        <w:rPr>
          <w:rStyle w:val="StyleUnderline"/>
        </w:rPr>
        <w:t xml:space="preserve">troops can drive into Eastern Europe? Why </w:t>
      </w:r>
      <w:r w:rsidRPr="009E2D54">
        <w:rPr>
          <w:rStyle w:val="StyleUnderline"/>
        </w:rPr>
        <w:t>else</w:t>
      </w:r>
      <w:r w:rsidRPr="00F75678">
        <w:rPr>
          <w:rStyle w:val="StyleUnderline"/>
        </w:rPr>
        <w:t xml:space="preserve"> would Moscow be </w:t>
      </w:r>
      <w:r w:rsidRPr="009E7892">
        <w:rPr>
          <w:rStyle w:val="StyleUnderline"/>
        </w:rPr>
        <w:t>deploying</w:t>
      </w:r>
      <w:r w:rsidRPr="00F75678">
        <w:rPr>
          <w:rStyle w:val="StyleUnderline"/>
        </w:rPr>
        <w:t xml:space="preserve"> </w:t>
      </w:r>
      <w:r w:rsidRPr="009E7892">
        <w:rPr>
          <w:rStyle w:val="StyleUnderline"/>
        </w:rPr>
        <w:t>military</w:t>
      </w:r>
      <w:r w:rsidRPr="00F75678">
        <w:rPr>
          <w:rStyle w:val="StyleUnderline"/>
        </w:rPr>
        <w:t xml:space="preserve"> power </w:t>
      </w:r>
      <w:r w:rsidRPr="009E7892">
        <w:rPr>
          <w:rStyle w:val="StyleUnderline"/>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75B33004" w14:textId="77777777" w:rsidR="001F479F" w:rsidRPr="004C64A1" w:rsidRDefault="001F479F" w:rsidP="001F479F">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w:t>
      </w:r>
      <w:r w:rsidRPr="009E7892">
        <w:rPr>
          <w:rStyle w:val="StyleUnderline"/>
        </w:rPr>
        <w:t xml:space="preserve"> for tomorrow </w:t>
      </w:r>
      <w:r w:rsidRPr="00DB479A">
        <w:rPr>
          <w:rStyle w:val="StyleUnderline"/>
          <w:highlight w:val="yellow"/>
        </w:rPr>
        <w:t xml:space="preserve">are </w:t>
      </w:r>
      <w:r w:rsidRPr="009E7892">
        <w:rPr>
          <w:rStyle w:val="StyleUnderline"/>
        </w:rPr>
        <w:t xml:space="preserve">clearly </w:t>
      </w:r>
      <w:r w:rsidRPr="00DB479A">
        <w:rPr>
          <w:rStyle w:val="StyleUnderline"/>
          <w:highlight w:val="yellow"/>
        </w:rPr>
        <w:t>much bolder</w:t>
      </w:r>
      <w:r w:rsidRPr="004C64A1">
        <w:rPr>
          <w:sz w:val="10"/>
        </w:rPr>
        <w:t xml:space="preserve">. Beijing probably does not envision itself fully overthrowing the international order, simply because it has profi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ctional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w:t>
      </w:r>
      <w:r w:rsidRPr="009E7892">
        <w:rPr>
          <w:rStyle w:val="StyleUnderline"/>
          <w:highlight w:val="yellow"/>
        </w:rPr>
        <w:t>g told</w:t>
      </w:r>
      <w:r w:rsidRPr="00F75678">
        <w:rPr>
          <w:rStyle w:val="StyleUnderline"/>
        </w:rPr>
        <w:t xml:space="preserve"> the Nineteenth National </w:t>
      </w:r>
      <w:r w:rsidRPr="009E7892">
        <w:rPr>
          <w:rStyle w:val="StyleUnderline"/>
        </w:rPr>
        <w:t xml:space="preserve">Congress of </w:t>
      </w:r>
      <w:r w:rsidRPr="00DB479A">
        <w:rPr>
          <w:rStyle w:val="StyleUnderline"/>
          <w:highlight w:val="yellow"/>
        </w:rPr>
        <w:t>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 xml:space="preserve">could </w:t>
      </w:r>
      <w:r w:rsidRPr="009E7892">
        <w:rPr>
          <w:rStyle w:val="StyleUnderline"/>
        </w:rPr>
        <w:t xml:space="preserve">now </w:t>
      </w:r>
      <w:r w:rsidRPr="00DB479A">
        <w:rPr>
          <w:rStyle w:val="StyleUnderline"/>
          <w:highlight w:val="yellow"/>
        </w:rPr>
        <w:t>“</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 xml:space="preserve">as an alternative to U.S. </w:t>
      </w:r>
      <w:r w:rsidRPr="009E7892">
        <w:rPr>
          <w:rStyle w:val="StyleUnderline"/>
        </w:rPr>
        <w:t>leadership</w:t>
      </w:r>
      <w:r w:rsidRPr="00F75678">
        <w:rPr>
          <w:rStyle w:val="StyleUnderline"/>
        </w:rPr>
        <w:t>.</w:t>
      </w:r>
      <w:r w:rsidRPr="004C64A1">
        <w:rPr>
          <w:sz w:val="10"/>
        </w:rPr>
        <w:t>38</w:t>
      </w:r>
    </w:p>
    <w:p w14:paraId="76460D19" w14:textId="77777777" w:rsidR="001F479F" w:rsidRDefault="001F479F" w:rsidP="001F479F">
      <w:pPr>
        <w:rPr>
          <w:rStyle w:val="StyleUnderline"/>
        </w:rPr>
      </w:pPr>
      <w:r w:rsidRPr="004C64A1">
        <w:rPr>
          <w:sz w:val="10"/>
        </w:rPr>
        <w:t xml:space="preserve">These ambitions may or may not be realistic. </w:t>
      </w:r>
      <w:r w:rsidRPr="00F75678">
        <w:rPr>
          <w:rStyle w:val="StyleUnderline"/>
        </w:rPr>
        <w:t>But they demonstrate just how signifi cantly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9E7892">
        <w:rPr>
          <w:rStyle w:val="Emphasis"/>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Pacifi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 xml:space="preserve">interests expand with </w:t>
      </w:r>
      <w:r w:rsidRPr="00DB479A">
        <w:rPr>
          <w:rStyle w:val="Emphasis"/>
          <w:highlight w:val="yellow"/>
        </w:rPr>
        <w:lastRenderedPageBreak/>
        <w:t>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40F5F489" w14:textId="7E9275FB" w:rsidR="001F479F" w:rsidRDefault="008D48E0" w:rsidP="008D48E0">
      <w:pPr>
        <w:pStyle w:val="Heading2"/>
      </w:pPr>
      <w:r>
        <w:lastRenderedPageBreak/>
        <w:t>CP</w:t>
      </w:r>
    </w:p>
    <w:p w14:paraId="53C52414" w14:textId="6FF5EDC7" w:rsidR="008D48E0" w:rsidRDefault="008D48E0" w:rsidP="008D48E0">
      <w:pPr>
        <w:pStyle w:val="Heading4"/>
      </w:pPr>
      <w:r>
        <w:t>CP: The appropriation of outer space by private entities except for those in the United States is unjust.</w:t>
      </w:r>
      <w:r w:rsidR="00787F5E">
        <w:t xml:space="preserve"> </w:t>
      </w:r>
    </w:p>
    <w:p w14:paraId="47499434" w14:textId="6BABAAF9" w:rsidR="008D48E0" w:rsidRDefault="008D48E0" w:rsidP="008D48E0">
      <w:pPr>
        <w:pStyle w:val="Heading1"/>
      </w:pPr>
      <w:r>
        <w:lastRenderedPageBreak/>
        <w:t>Case</w:t>
      </w:r>
    </w:p>
    <w:p w14:paraId="33CAF417" w14:textId="260F0065" w:rsidR="00BF7F51" w:rsidRPr="00BF7F51" w:rsidRDefault="00BF7F51" w:rsidP="00BF7F51">
      <w:pPr>
        <w:pStyle w:val="Heading4"/>
      </w:pPr>
      <w:r>
        <w:t>Top level: no plan text – nothing to vote for, so presume neg</w:t>
      </w:r>
    </w:p>
    <w:p w14:paraId="5B1EDA22" w14:textId="2E005FFF" w:rsidR="008D48E0" w:rsidRDefault="008D48E0" w:rsidP="008D48E0">
      <w:pPr>
        <w:pStyle w:val="Heading2"/>
      </w:pPr>
      <w:r>
        <w:lastRenderedPageBreak/>
        <w:t>Space Col</w:t>
      </w:r>
    </w:p>
    <w:p w14:paraId="5F6F8B75" w14:textId="6B864769" w:rsidR="008D48E0" w:rsidRDefault="003A45C7" w:rsidP="003A45C7">
      <w:pPr>
        <w:pStyle w:val="Heading4"/>
      </w:pPr>
      <w:r>
        <w:t xml:space="preserve">1] Their </w:t>
      </w:r>
      <w:r w:rsidR="006D1228">
        <w:t xml:space="preserve">first </w:t>
      </w:r>
      <w:r>
        <w:t>Shammas and Holen ev says that the state facilitates capitalism which proves that post-plan, state appropriation fills in which decks solvency completely</w:t>
      </w:r>
      <w:r w:rsidR="00BE62A4">
        <w:t xml:space="preserve"> – it talks about public orgs like NASA</w:t>
      </w:r>
    </w:p>
    <w:p w14:paraId="060BAE59" w14:textId="0F6C2D84" w:rsidR="003A45C7" w:rsidRDefault="003A45C7" w:rsidP="003A45C7">
      <w:pPr>
        <w:pStyle w:val="Heading4"/>
      </w:pPr>
      <w:r>
        <w:t xml:space="preserve">2] Their </w:t>
      </w:r>
      <w:r w:rsidR="006D1228">
        <w:t xml:space="preserve">second </w:t>
      </w:r>
      <w:r>
        <w:t>Shammas and Holen ev has no highlighted warrant about why cap degrades the environment</w:t>
      </w:r>
      <w:r w:rsidR="006D726C">
        <w:t xml:space="preserve"> – all of their 1AC cards are way too underhighlighted</w:t>
      </w:r>
      <w:r w:rsidR="008231E9">
        <w:t xml:space="preserve"> and are mostly just claims</w:t>
      </w:r>
    </w:p>
    <w:p w14:paraId="441AE643" w14:textId="2E59CD1E" w:rsidR="00BF7F51" w:rsidRDefault="00BF7F51" w:rsidP="00BF7F51">
      <w:pPr>
        <w:pStyle w:val="Heading4"/>
      </w:pPr>
      <w:r>
        <w:t>3] don’t solve terrestrial cap – their “reversal causal”</w:t>
      </w:r>
      <w:r w:rsidR="00AC2B0A">
        <w:t xml:space="preserve"> card doesn’t have ink on how stopping space cap spills over, and there’s no way the plan could cause a massive spill over</w:t>
      </w:r>
    </w:p>
    <w:p w14:paraId="461EC6F3" w14:textId="007FB7E1" w:rsidR="00AC2B0A" w:rsidRPr="00AC2B0A" w:rsidRDefault="00AC2B0A" w:rsidP="00AC2B0A">
      <w:pPr>
        <w:pStyle w:val="Heading4"/>
      </w:pPr>
      <w:r>
        <w:t>4] the collapse of cap terrestrially would trigger war anyways</w:t>
      </w:r>
    </w:p>
    <w:p w14:paraId="7A122948" w14:textId="150AB69B" w:rsidR="003A45C7" w:rsidRPr="00FA7F6F" w:rsidRDefault="00AC2B0A" w:rsidP="003A45C7">
      <w:pPr>
        <w:pStyle w:val="Heading4"/>
      </w:pPr>
      <w:r>
        <w:t>5</w:t>
      </w:r>
      <w:r w:rsidR="003A45C7">
        <w:t xml:space="preserve">] </w:t>
      </w:r>
      <w:r w:rsidR="003A45C7">
        <w:t>Cap is sustainable – innovation is key to solve the climate</w:t>
      </w:r>
    </w:p>
    <w:p w14:paraId="25C6AD56" w14:textId="77777777" w:rsidR="003A45C7" w:rsidRDefault="003A45C7" w:rsidP="003A45C7">
      <w:r w:rsidRPr="0036097F">
        <w:rPr>
          <w:rStyle w:val="Style13ptBold"/>
        </w:rPr>
        <w:t>Karlsson 21</w:t>
      </w:r>
      <w:r w:rsidRPr="0036097F">
        <w:t xml:space="preserve"> – (Rasmus, "Learning in the Anthropocene" Soc. Sci. 10, no. 6: 233. </w:t>
      </w:r>
      <w:hyperlink r:id="rId11" w:history="1">
        <w:r w:rsidRPr="0036097F">
          <w:rPr>
            <w:rStyle w:val="Hyperlink"/>
          </w:rPr>
          <w:t>https://doi.org/10.3390/socsci10060233</w:t>
        </w:r>
      </w:hyperlink>
      <w:r w:rsidRPr="0036097F">
        <w:t xml:space="preserve"> 18 June 2021)// gcd</w:t>
      </w:r>
    </w:p>
    <w:p w14:paraId="51F49196" w14:textId="77777777" w:rsidR="003A45C7" w:rsidRPr="00FA7F6F" w:rsidRDefault="003A45C7" w:rsidP="003A45C7">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B01DDA">
        <w:rPr>
          <w:rStyle w:val="Emphasis"/>
          <w:highlight w:val="yellow"/>
        </w:rPr>
        <w:t>life was always</w:t>
      </w:r>
      <w:r w:rsidRPr="006F2C39">
        <w:rPr>
          <w:rStyle w:val="StyleUnderline"/>
        </w:rPr>
        <w:t xml:space="preserve"> </w:t>
      </w:r>
      <w:r w:rsidRPr="00B01DDA">
        <w:rPr>
          <w:rStyle w:val="StyleUnderline"/>
          <w:highlight w:val="yellow"/>
        </w:rPr>
        <w:t>vulnerable to</w:t>
      </w:r>
      <w:r w:rsidRPr="006F2C39">
        <w:rPr>
          <w:rStyle w:val="StyleUnderline"/>
        </w:rPr>
        <w:t xml:space="preserve"> a number of </w:t>
      </w:r>
      <w:r w:rsidRPr="00B01DDA">
        <w:rPr>
          <w:rStyle w:val="Emphasis"/>
          <w:highlight w:val="yellow"/>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B01DDA">
        <w:rPr>
          <w:rStyle w:val="Emphasis"/>
          <w:highlight w:val="yellow"/>
        </w:rPr>
        <w:t>only</w:t>
      </w:r>
      <w:r w:rsidRPr="006F2C39">
        <w:rPr>
          <w:rStyle w:val="StyleUnderline"/>
        </w:rPr>
        <w:t xml:space="preserve"> advanced </w:t>
      </w:r>
      <w:r w:rsidRPr="00B01DDA">
        <w:rPr>
          <w:rStyle w:val="Emphasis"/>
          <w:highlight w:val="yellow"/>
        </w:rPr>
        <w:t>tech</w:t>
      </w:r>
      <w:r w:rsidRPr="006F2C39">
        <w:rPr>
          <w:rStyle w:val="StyleUnderline"/>
        </w:rPr>
        <w:t xml:space="preserve">nologies </w:t>
      </w:r>
      <w:r w:rsidRPr="00B01DDA">
        <w:rPr>
          <w:rStyle w:val="StyleUnderline"/>
          <w:highlight w:val="yellow"/>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B01DDA">
        <w:rPr>
          <w:rStyle w:val="StyleUnderline"/>
          <w:highlight w:val="yellow"/>
        </w:rPr>
        <w:t xml:space="preserve">vulnerability </w:t>
      </w:r>
      <w:r w:rsidRPr="00B01DDA">
        <w:rPr>
          <w:rStyle w:val="Emphasis"/>
          <w:highlight w:val="yellow"/>
        </w:rPr>
        <w:t>of pre-industrial societies</w:t>
      </w:r>
      <w:r w:rsidRPr="00B01DDA">
        <w:rPr>
          <w:rStyle w:val="StyleUnderline"/>
          <w:highlight w:val="yellow"/>
        </w:rPr>
        <w:t xml:space="preserve"> </w:t>
      </w:r>
      <w:r w:rsidRPr="006F2C39">
        <w:rPr>
          <w:rStyle w:val="StyleUnderline"/>
        </w:rPr>
        <w:t>at a microbiological level</w:t>
      </w:r>
      <w:r w:rsidRPr="00F80309">
        <w:rPr>
          <w:sz w:val="16"/>
        </w:rPr>
        <w:t xml:space="preserve">.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(Ruddiman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B01DDA">
        <w:rPr>
          <w:rStyle w:val="Emphasis"/>
          <w:highlight w:val="yellow"/>
        </w:rPr>
        <w:t>pre-modern</w:t>
      </w:r>
      <w:r w:rsidRPr="006F2C39">
        <w:rPr>
          <w:rStyle w:val="StyleUnderline"/>
        </w:rPr>
        <w:t xml:space="preserve"> Western agricultural </w:t>
      </w:r>
      <w:r w:rsidRPr="00B01DDA">
        <w:rPr>
          <w:rStyle w:val="StyleUnderline"/>
          <w:highlight w:val="yellow"/>
        </w:rPr>
        <w:t xml:space="preserve">societies were </w:t>
      </w:r>
      <w:r w:rsidRPr="00665714">
        <w:rPr>
          <w:rStyle w:val="StyleUnderline"/>
        </w:rPr>
        <w:t xml:space="preserve">hardly “sustainable” in any meaningful sense. </w:t>
      </w:r>
      <w:r w:rsidRPr="00B01DDA">
        <w:rPr>
          <w:rStyle w:val="StyleUnderline"/>
          <w:highlight w:val="yellow"/>
        </w:rPr>
        <w:t>Experiencing permanent scarcity</w:t>
      </w:r>
      <w:r w:rsidRPr="006F2C39">
        <w:rPr>
          <w:rStyle w:val="StyleUnderline"/>
        </w:rPr>
        <w:t xml:space="preserve">, violent </w:t>
      </w:r>
      <w:r w:rsidRPr="00B01DDA">
        <w:rPr>
          <w:rStyle w:val="StyleUnderline"/>
          <w:highlight w:val="yellow"/>
        </w:rPr>
        <w:t xml:space="preserve">conflict </w:t>
      </w:r>
      <w:r w:rsidRPr="00665714">
        <w:rPr>
          <w:rStyle w:val="StyleUnderline"/>
        </w:rPr>
        <w:t>was endemic</w:t>
      </w:r>
      <w:r w:rsidRPr="00665714">
        <w:rPr>
          <w:sz w:val="16"/>
        </w:rPr>
        <w:t xml:space="preserve"> (Gat 2013), and as much as some contemporary academics like to attribute all evils to “capitalism” (Malm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(Zerzan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B01DDA">
        <w:rPr>
          <w:rStyle w:val="StyleUnderline"/>
          <w:highlight w:val="yellow"/>
        </w:rPr>
        <w:t>probability that</w:t>
      </w:r>
      <w:r w:rsidRPr="006F2C39">
        <w:rPr>
          <w:rStyle w:val="StyleUnderline"/>
        </w:rPr>
        <w:t xml:space="preserve"> committed </w:t>
      </w:r>
      <w:r w:rsidRPr="00B01DDA">
        <w:rPr>
          <w:rStyle w:val="StyleUnderline"/>
          <w:highlight w:val="yellow"/>
        </w:rPr>
        <w:t>warming</w:t>
      </w:r>
      <w:r w:rsidRPr="006F2C39">
        <w:rPr>
          <w:rStyle w:val="StyleUnderline"/>
        </w:rPr>
        <w:t xml:space="preserve"> already </w:t>
      </w:r>
      <w:r w:rsidRPr="00B01DDA">
        <w:rPr>
          <w:rStyle w:val="StyleUnderline"/>
          <w:highlight w:val="yellow"/>
        </w:rPr>
        <w:t>exceeds</w:t>
      </w:r>
      <w:r w:rsidRPr="006F2C39">
        <w:rPr>
          <w:rStyle w:val="StyleUnderline"/>
        </w:rPr>
        <w:t xml:space="preserve"> the </w:t>
      </w:r>
      <w:r w:rsidRPr="00B01DDA">
        <w:rPr>
          <w:rStyle w:val="Emphasis"/>
          <w:highlight w:val="yellow"/>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(Mauritsen and Pincus 2017). This means that </w:t>
      </w:r>
      <w:r w:rsidRPr="00665714">
        <w:rPr>
          <w:rStyle w:val="Emphasis"/>
        </w:rPr>
        <w:lastRenderedPageBreak/>
        <w:t xml:space="preserve">sustained </w:t>
      </w:r>
      <w:r w:rsidRPr="00B01DDA">
        <w:rPr>
          <w:rStyle w:val="Emphasis"/>
          <w:highlight w:val="yellow"/>
        </w:rPr>
        <w:t>negative emission</w:t>
      </w:r>
      <w:r w:rsidRPr="00BE2247">
        <w:rPr>
          <w:rStyle w:val="StyleUnderline"/>
        </w:rPr>
        <w:t xml:space="preserve">s, presumably </w:t>
      </w:r>
      <w:r w:rsidRPr="00665714">
        <w:rPr>
          <w:rStyle w:val="Emphasis"/>
        </w:rPr>
        <w:t xml:space="preserve">in combination with </w:t>
      </w:r>
      <w:r w:rsidRPr="00B01DDA">
        <w:rPr>
          <w:rStyle w:val="Emphasis"/>
          <w:highlight w:val="yellow"/>
        </w:rPr>
        <w:t>SRM</w:t>
      </w:r>
      <w:r w:rsidRPr="00BE2247">
        <w:rPr>
          <w:rStyle w:val="StyleUnderline"/>
        </w:rPr>
        <w:t xml:space="preserve">, </w:t>
      </w:r>
      <w:r w:rsidRPr="00B01DDA">
        <w:rPr>
          <w:rStyle w:val="StyleUnderline"/>
          <w:highlight w:val="yellow"/>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B01DDA">
        <w:rPr>
          <w:rStyle w:val="Emphasis"/>
          <w:highlight w:val="yellow"/>
        </w:rPr>
        <w:t>stabilize</w:t>
      </w:r>
      <w:r w:rsidRPr="00BE2247">
        <w:rPr>
          <w:rStyle w:val="StyleUnderline"/>
        </w:rPr>
        <w:t xml:space="preserve"> global </w:t>
      </w:r>
      <w:r w:rsidRPr="00B01DDA">
        <w:rPr>
          <w:rStyle w:val="Emphasis"/>
          <w:highlight w:val="yellow"/>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B01DDA">
        <w:rPr>
          <w:rStyle w:val="Emphasis"/>
          <w:highlight w:val="yellow"/>
        </w:rPr>
        <w:t>limiting warming</w:t>
      </w:r>
      <w:r w:rsidRPr="009C4D15">
        <w:rPr>
          <w:rStyle w:val="Emphasis"/>
        </w:rPr>
        <w:t xml:space="preserve"> to 1.5 degrees </w:t>
      </w:r>
      <w:r w:rsidRPr="00B01DDA">
        <w:rPr>
          <w:rStyle w:val="Emphasis"/>
          <w:highlight w:val="yellow"/>
        </w:rPr>
        <w:t>will</w:t>
      </w:r>
      <w:r w:rsidRPr="009C4D15">
        <w:rPr>
          <w:rStyle w:val="Emphasis"/>
        </w:rPr>
        <w:t xml:space="preserve"> still </w:t>
      </w:r>
      <w:r w:rsidRPr="00B01DDA">
        <w:rPr>
          <w:rStyle w:val="Emphasis"/>
          <w:highlight w:val="yellow"/>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B01DDA">
        <w:rPr>
          <w:rStyle w:val="StyleUnderline"/>
          <w:highlight w:val="yellow"/>
        </w:rPr>
        <w:t>industrial</w:t>
      </w:r>
      <w:r w:rsidRPr="009C4D15">
        <w:rPr>
          <w:rStyle w:val="StyleUnderline"/>
        </w:rPr>
        <w:t xml:space="preserve"> </w:t>
      </w:r>
      <w:r w:rsidRPr="00B01DDA">
        <w:rPr>
          <w:rStyle w:val="StyleUnderline"/>
          <w:highlight w:val="yellow"/>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B01DDA">
        <w:rPr>
          <w:rStyle w:val="StyleUnderline"/>
          <w:highlight w:val="yellow"/>
        </w:rPr>
        <w:t>behavioral change</w:t>
      </w:r>
      <w:r w:rsidRPr="009C4D15">
        <w:rPr>
          <w:rStyle w:val="StyleUnderline"/>
        </w:rPr>
        <w:t>, even explicitly betting on a “social miracle”</w:t>
      </w:r>
      <w:r w:rsidRPr="00F80309">
        <w:rPr>
          <w:sz w:val="16"/>
        </w:rPr>
        <w:t xml:space="preserve"> (Kallis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(Heikkurinen 2018), that </w:t>
      </w:r>
      <w:r w:rsidRPr="00B01DDA">
        <w:rPr>
          <w:rStyle w:val="Emphasis"/>
          <w:highlight w:val="yellow"/>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B01DDA">
        <w:rPr>
          <w:rStyle w:val="StyleUnderline"/>
          <w:highlight w:val="yellow"/>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rematerialization of the economy (Hausknost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B01DDA">
        <w:rPr>
          <w:rStyle w:val="Emphasis"/>
          <w:highlight w:val="yellow"/>
        </w:rPr>
        <w:t>countries that remain</w:t>
      </w:r>
      <w:r w:rsidRPr="009C4D15">
        <w:rPr>
          <w:rStyle w:val="Emphasis"/>
        </w:rPr>
        <w:t xml:space="preserve"> </w:t>
      </w:r>
      <w:r w:rsidRPr="00B01DDA">
        <w:rPr>
          <w:rStyle w:val="Emphasis"/>
          <w:highlight w:val="yellow"/>
        </w:rPr>
        <w:t>committed to growth</w:t>
      </w:r>
      <w:r w:rsidRPr="009C4D15">
        <w:rPr>
          <w:rStyle w:val="Emphasis"/>
        </w:rPr>
        <w:t xml:space="preserve"> would quickly </w:t>
      </w:r>
      <w:r w:rsidRPr="00B01DDA">
        <w:rPr>
          <w:rStyle w:val="Emphasis"/>
          <w:highlight w:val="yellow"/>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B01DDA">
        <w:rPr>
          <w:rStyle w:val="StyleUnderline"/>
          <w:highlight w:val="yellow"/>
        </w:rPr>
        <w:t>frugality</w:t>
      </w:r>
      <w:r w:rsidRPr="009C4D15">
        <w:rPr>
          <w:rStyle w:val="StyleUnderline"/>
        </w:rPr>
        <w:t xml:space="preserve"> and localism </w:t>
      </w:r>
      <w:r w:rsidRPr="00B01DDA">
        <w:rPr>
          <w:rStyle w:val="StyleUnderline"/>
          <w:highlight w:val="yellow"/>
        </w:rPr>
        <w:t>would</w:t>
      </w:r>
      <w:r w:rsidRPr="009C4D15">
        <w:rPr>
          <w:rStyle w:val="StyleUnderline"/>
        </w:rPr>
        <w:t xml:space="preserve"> have to </w:t>
      </w:r>
      <w:r w:rsidRPr="00B01DDA">
        <w:rPr>
          <w:rStyle w:val="StyleUnderline"/>
          <w:highlight w:val="yellow"/>
        </w:rPr>
        <w:t xml:space="preserve">be policed </w:t>
      </w:r>
      <w:r w:rsidRPr="00514455">
        <w:rPr>
          <w:rStyle w:val="StyleUnderline"/>
        </w:rPr>
        <w:t>indefinitely</w:t>
      </w:r>
      <w:r w:rsidRPr="00F80309">
        <w:rPr>
          <w:sz w:val="16"/>
        </w:rPr>
        <w:t xml:space="preserve"> in order to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B01DDA">
        <w:rPr>
          <w:rStyle w:val="Emphasis"/>
          <w:highlight w:val="yellow"/>
        </w:rPr>
        <w:t>with</w:t>
      </w:r>
      <w:r w:rsidRPr="00F80309">
        <w:rPr>
          <w:sz w:val="16"/>
        </w:rPr>
        <w:t xml:space="preserve"> such </w:t>
      </w:r>
      <w:r w:rsidRPr="00B01DDA">
        <w:rPr>
          <w:rStyle w:val="StyleUnderline"/>
          <w:highlight w:val="yellow"/>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(Qvist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Ingolfur Blühdorn identified “simulative eco-politics” as a key strategy by which liberal democracies reconcile an ever-heightened rhetoric of environmental crisis with their simultaneous defense of the core principles of consumer capitalism (Blühdorn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turbines or the building of new highways will in any way be qualitatively different from what Blühdorn pertinently described as sustaining “what is known to be unsustainable” (Blühdorn 2007, p. 253). However, all is not lost in lieu of more authentic forms of eco-politics. </w:t>
      </w:r>
      <w:r w:rsidRPr="009C4D15">
        <w:rPr>
          <w:rStyle w:val="StyleUnderline"/>
        </w:rPr>
        <w:t xml:space="preserve">Independent of political interventions, accelerating </w:t>
      </w:r>
      <w:r w:rsidRPr="00B01DDA">
        <w:rPr>
          <w:rStyle w:val="Emphasis"/>
          <w:highlight w:val="yellow"/>
        </w:rPr>
        <w:t>technological change</w:t>
      </w:r>
      <w:r w:rsidRPr="009C4D15">
        <w:rPr>
          <w:rStyle w:val="StyleUnderline"/>
        </w:rPr>
        <w:t xml:space="preserve">, in </w:t>
      </w:r>
      <w:r w:rsidRPr="00514455">
        <w:rPr>
          <w:rStyle w:val="StyleUnderline"/>
        </w:rPr>
        <w:t>particular with regard to computing and intelligent machine labor, may</w:t>
      </w:r>
      <w:r w:rsidRPr="009C4D15">
        <w:rPr>
          <w:rStyle w:val="StyleUnderline"/>
        </w:rPr>
        <w:t xml:space="preserve"> one day </w:t>
      </w:r>
      <w:r w:rsidRPr="00B01DDA">
        <w:rPr>
          <w:rStyle w:val="StyleUnderline"/>
          <w:highlight w:val="yellow"/>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B01DDA">
        <w:rPr>
          <w:rStyle w:val="StyleUnderline"/>
          <w:highlight w:val="yellow"/>
        </w:rPr>
        <w:t>manipulation</w:t>
      </w:r>
      <w:r w:rsidRPr="009C4D15">
        <w:rPr>
          <w:rStyle w:val="StyleUnderline"/>
        </w:rPr>
        <w:t xml:space="preserve"> of the physical world </w:t>
      </w:r>
      <w:r w:rsidRPr="00B01DDA">
        <w:rPr>
          <w:rStyle w:val="StyleUnderline"/>
          <w:highlight w:val="yellow"/>
        </w:rPr>
        <w:t>possible</w:t>
      </w:r>
      <w:r w:rsidRPr="009C4D15">
        <w:rPr>
          <w:rStyle w:val="StyleUnderline"/>
        </w:rPr>
        <w:t xml:space="preserve"> in ways that may </w:t>
      </w:r>
      <w:r w:rsidRPr="00B01DDA">
        <w:rPr>
          <w:rStyle w:val="StyleUnderline"/>
          <w:highlight w:val="yellow"/>
        </w:rPr>
        <w:t>solve</w:t>
      </w:r>
      <w:r w:rsidRPr="009C4D15">
        <w:rPr>
          <w:rStyle w:val="StyleUnderline"/>
        </w:rPr>
        <w:t xml:space="preserve"> many </w:t>
      </w:r>
      <w:r w:rsidRPr="00B01DDA">
        <w:rPr>
          <w:rStyle w:val="StyleUnderline"/>
          <w:highlight w:val="yellow"/>
        </w:rPr>
        <w:t>problems</w:t>
      </w:r>
      <w:r w:rsidRPr="009C4D15">
        <w:rPr>
          <w:rStyle w:val="StyleUnderline"/>
        </w:rPr>
        <w:t xml:space="preserve"> that today </w:t>
      </w:r>
      <w:r w:rsidRPr="00514455">
        <w:rPr>
          <w:rStyle w:val="Emphasis"/>
        </w:rPr>
        <w:t xml:space="preserve">seem </w:t>
      </w:r>
      <w:r w:rsidRPr="00B01DDA">
        <w:rPr>
          <w:rStyle w:val="Emphasis"/>
          <w:highlight w:val="yellow"/>
        </w:rPr>
        <w:t>intractable</w:t>
      </w:r>
      <w:r w:rsidRPr="00F80309">
        <w:rPr>
          <w:sz w:val="16"/>
        </w:rPr>
        <w:t xml:space="preserve"> (Dorr 2016). Similarly, </w:t>
      </w:r>
      <w:r w:rsidRPr="00B01DDA">
        <w:rPr>
          <w:rStyle w:val="Emphasis"/>
          <w:highlight w:val="yellow"/>
        </w:rPr>
        <w:t xml:space="preserve">breakthroughs in </w:t>
      </w:r>
      <w:r w:rsidRPr="00514455">
        <w:rPr>
          <w:rStyle w:val="Emphasis"/>
        </w:rPr>
        <w:t xml:space="preserve">synthetic </w:t>
      </w:r>
      <w:r w:rsidRPr="00B01DDA">
        <w:rPr>
          <w:rStyle w:val="Emphasis"/>
          <w:highlight w:val="yellow"/>
        </w:rPr>
        <w:t>bio</w:t>
      </w:r>
      <w:r w:rsidRPr="00514455">
        <w:rPr>
          <w:rStyle w:val="Emphasis"/>
        </w:rPr>
        <w:t>logy</w:t>
      </w:r>
      <w:r w:rsidRPr="009C4D15">
        <w:rPr>
          <w:rStyle w:val="StyleUnderline"/>
        </w:rPr>
        <w:t xml:space="preserve"> may </w:t>
      </w:r>
      <w:r w:rsidRPr="00B01DDA">
        <w:rPr>
          <w:rStyle w:val="StyleUnderline"/>
          <w:highlight w:val="yellow"/>
        </w:rPr>
        <w:t>hold the key to</w:t>
      </w:r>
      <w:r w:rsidRPr="009C4D15">
        <w:rPr>
          <w:rStyle w:val="StyleUnderline"/>
        </w:rPr>
        <w:t xml:space="preserve"> environmentally benign </w:t>
      </w:r>
      <w:r w:rsidRPr="00514455">
        <w:rPr>
          <w:rStyle w:val="StyleUnderline"/>
        </w:rPr>
        <w:t xml:space="preserve">biofuels and </w:t>
      </w:r>
      <w:r w:rsidRPr="00B01DDA">
        <w:rPr>
          <w:rStyle w:val="StyleUnderline"/>
          <w:highlight w:val="yellow"/>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9C4D15">
        <w:rPr>
          <w:rStyle w:val="Emphasis"/>
        </w:rPr>
        <w:t xml:space="preserve">While </w:t>
      </w:r>
      <w:r w:rsidRPr="00B01DDA">
        <w:rPr>
          <w:rStyle w:val="Emphasis"/>
          <w:highlight w:val="yellow"/>
        </w:rPr>
        <w:t>late-capitalist affluence</w:t>
      </w:r>
      <w:r w:rsidRPr="009C4D15">
        <w:rPr>
          <w:rStyle w:val="Emphasis"/>
        </w:rPr>
        <w:t xml:space="preserve"> has </w:t>
      </w:r>
      <w:r w:rsidRPr="00B01DDA">
        <w:rPr>
          <w:rStyle w:val="Emphasis"/>
          <w:highlight w:val="yellow"/>
        </w:rPr>
        <w:t>enabled</w:t>
      </w:r>
      <w:r w:rsidRPr="009C4D15">
        <w:rPr>
          <w:rStyle w:val="Emphasis"/>
        </w:rPr>
        <w:t xml:space="preserve"> many </w:t>
      </w:r>
      <w:r w:rsidRPr="00B01DDA">
        <w:rPr>
          <w:rStyle w:val="Emphasis"/>
          <w:highlight w:val="yellow"/>
        </w:rPr>
        <w:t>postmaterial identities</w:t>
      </w:r>
      <w:r w:rsidRPr="009C4D15">
        <w:rPr>
          <w:rStyle w:val="Emphasis"/>
        </w:rPr>
        <w:t xml:space="preserve"> and behaviors, such as bicycling, </w:t>
      </w:r>
      <w:r w:rsidRPr="00B01DDA">
        <w:rPr>
          <w:rStyle w:val="Emphasis"/>
          <w:highlight w:val="yellow"/>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B01DDA">
        <w:rPr>
          <w:rStyle w:val="Emphasis"/>
          <w:highlight w:val="yellow"/>
        </w:rPr>
        <w:t>collapsing economy</w:t>
      </w:r>
      <w:r w:rsidRPr="009C4D15">
        <w:rPr>
          <w:rStyle w:val="Emphasis"/>
        </w:rPr>
        <w:t xml:space="preserve"> could quickly </w:t>
      </w:r>
      <w:r w:rsidRPr="00B01DDA">
        <w:rPr>
          <w:rStyle w:val="Emphasis"/>
          <w:highlight w:val="yellow"/>
        </w:rPr>
        <w:t>lead to</w:t>
      </w:r>
      <w:r w:rsidRPr="009C4D15">
        <w:rPr>
          <w:rStyle w:val="Emphasis"/>
        </w:rPr>
        <w:t xml:space="preserve"> a </w:t>
      </w:r>
      <w:r w:rsidRPr="009C4D15">
        <w:rPr>
          <w:rStyle w:val="Emphasis"/>
        </w:rPr>
        <w:lastRenderedPageBreak/>
        <w:t xml:space="preserve">reversal back to </w:t>
      </w:r>
      <w:r w:rsidRPr="00B01DDA">
        <w:rPr>
          <w:rStyle w:val="Emphasis"/>
          <w:highlight w:val="yellow"/>
        </w:rPr>
        <w:t>survivalist values</w:t>
      </w:r>
      <w:r w:rsidRPr="009C4D15">
        <w:rPr>
          <w:rStyle w:val="Emphasis"/>
        </w:rPr>
        <w:t xml:space="preserve">, traditional hierarchical forms of </w:t>
      </w:r>
      <w:r w:rsidRPr="00B01DDA">
        <w:rPr>
          <w:rStyle w:val="Emphasis"/>
          <w:highlight w:val="yellow"/>
        </w:rPr>
        <w:t>domination, and violence</w:t>
      </w:r>
      <w:r w:rsidRPr="00F80309">
        <w:rPr>
          <w:sz w:val="16"/>
        </w:rPr>
        <w:t xml:space="preserve"> (Quilley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farreaching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B01DDA">
        <w:rPr>
          <w:rStyle w:val="Emphasis"/>
          <w:highlight w:val="yellow"/>
        </w:rPr>
        <w:t>retreating from the</w:t>
      </w:r>
      <w:r w:rsidRPr="009C4D15">
        <w:rPr>
          <w:rStyle w:val="StyleUnderline"/>
        </w:rPr>
        <w:t xml:space="preserve"> global </w:t>
      </w:r>
      <w:r w:rsidRPr="00B01DDA">
        <w:rPr>
          <w:rStyle w:val="StyleUnderline"/>
          <w:highlight w:val="yellow"/>
        </w:rPr>
        <w:t>economy</w:t>
      </w:r>
      <w:r w:rsidRPr="009C4D15">
        <w:rPr>
          <w:rStyle w:val="StyleUnderline"/>
        </w:rPr>
        <w:t xml:space="preserve"> and adopting a low-tech lifestyle would increase resilience</w:t>
      </w:r>
      <w:r w:rsidRPr="00F80309">
        <w:rPr>
          <w:sz w:val="16"/>
        </w:rPr>
        <w:t xml:space="preserve"> (Alexander and Yacoumis 2018), it may do very much the opposite by </w:t>
      </w:r>
      <w:r w:rsidRPr="009C4D15">
        <w:rPr>
          <w:rStyle w:val="StyleUnderline"/>
        </w:rPr>
        <w:t xml:space="preserve">further fragmenting global efforts and </w:t>
      </w:r>
      <w:r w:rsidRPr="00B01DDA">
        <w:rPr>
          <w:rStyle w:val="Emphasis"/>
          <w:highlight w:val="yellow"/>
        </w:rPr>
        <w:t>slowi</w:t>
      </w:r>
      <w:r w:rsidRPr="009C4D15">
        <w:rPr>
          <w:rStyle w:val="StyleUnderline"/>
        </w:rPr>
        <w:t xml:space="preserve">ng the pace of technological </w:t>
      </w:r>
      <w:r w:rsidRPr="00B01DDA">
        <w:rPr>
          <w:rStyle w:val="StyleUnderline"/>
          <w:highlight w:val="yellow"/>
        </w:rPr>
        <w:t>innovation</w:t>
      </w:r>
      <w:r w:rsidRPr="009C4D15">
        <w:rPr>
          <w:rStyle w:val="StyleUnderline"/>
        </w:rPr>
        <w:t>.</w:t>
      </w:r>
      <w:r w:rsidRPr="00F80309">
        <w:rPr>
          <w:sz w:val="16"/>
        </w:rPr>
        <w:t xml:space="preserve"> </w:t>
      </w:r>
      <w:r w:rsidRPr="00B01DDA">
        <w:rPr>
          <w:rStyle w:val="Emphasis"/>
          <w:highlight w:val="yellow"/>
        </w:rPr>
        <w:t>Without</w:t>
      </w:r>
      <w:r w:rsidRPr="00F80309">
        <w:rPr>
          <w:sz w:val="16"/>
        </w:rPr>
        <w:t xml:space="preserve"> an orderly and </w:t>
      </w:r>
      <w:r w:rsidRPr="00B01DDA">
        <w:rPr>
          <w:rStyle w:val="Emphasis"/>
          <w:highlight w:val="yellow"/>
        </w:rPr>
        <w:t>functioning</w:t>
      </w:r>
      <w:r w:rsidRPr="009C4D15">
        <w:rPr>
          <w:rStyle w:val="StyleUnderline"/>
        </w:rPr>
        <w:t xml:space="preserve"> world </w:t>
      </w:r>
      <w:r w:rsidRPr="00B01DDA">
        <w:rPr>
          <w:rStyle w:val="StyleUnderline"/>
          <w:highlight w:val="yellow"/>
        </w:rPr>
        <w:t>trade</w:t>
      </w:r>
      <w:r w:rsidRPr="009C4D15">
        <w:rPr>
          <w:rStyle w:val="StyleUnderline"/>
        </w:rPr>
        <w:t xml:space="preserve"> system, local </w:t>
      </w:r>
      <w:r w:rsidRPr="00514455">
        <w:rPr>
          <w:rStyle w:val="StyleUnderline"/>
        </w:rPr>
        <w:t xml:space="preserve">resources </w:t>
      </w:r>
      <w:r w:rsidRPr="00B01DDA">
        <w:rPr>
          <w:rStyle w:val="StyleUnderline"/>
          <w:highlight w:val="yellow"/>
        </w:rPr>
        <w:t>scarcities</w:t>
      </w:r>
      <w:r w:rsidRPr="009C4D15">
        <w:rPr>
          <w:rStyle w:val="StyleUnderline"/>
        </w:rPr>
        <w:t xml:space="preserve"> would be </w:t>
      </w:r>
      <w:r w:rsidRPr="00B01DDA">
        <w:rPr>
          <w:rStyle w:val="Emphasis"/>
          <w:highlight w:val="yellow"/>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proactionary “risk-taking” from “precaution”, especially as many </w:t>
      </w:r>
      <w:r w:rsidRPr="00B01DDA">
        <w:rPr>
          <w:rStyle w:val="Emphasis"/>
          <w:highlight w:val="yellow"/>
        </w:rPr>
        <w:t>ecosystems have</w:t>
      </w:r>
      <w:r w:rsidRPr="009C4D15">
        <w:rPr>
          <w:rStyle w:val="StyleUnderline"/>
        </w:rPr>
        <w:t xml:space="preserve"> already </w:t>
      </w:r>
      <w:r w:rsidRPr="00B01DDA">
        <w:rPr>
          <w:rStyle w:val="StyleUnderline"/>
          <w:highlight w:val="yellow"/>
        </w:rPr>
        <w:t>been damaged beyond</w:t>
      </w:r>
      <w:r w:rsidRPr="009C4D15">
        <w:rPr>
          <w:rStyle w:val="StyleUnderline"/>
        </w:rPr>
        <w:t xml:space="preserve"> natural </w:t>
      </w:r>
      <w:r w:rsidRPr="00B01DDA">
        <w:rPr>
          <w:rStyle w:val="StyleUnderline"/>
          <w:highlight w:val="yellow"/>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B01DDA">
        <w:rPr>
          <w:rStyle w:val="Emphasis"/>
          <w:highlight w:val="yellow"/>
        </w:rPr>
        <w:t>From</w:t>
      </w:r>
      <w:r w:rsidRPr="009C4D15">
        <w:rPr>
          <w:rStyle w:val="StyleUnderline"/>
        </w:rPr>
        <w:t xml:space="preserve"> the </w:t>
      </w:r>
      <w:r w:rsidRPr="00B01DDA">
        <w:rPr>
          <w:rStyle w:val="StyleUnderline"/>
          <w:highlight w:val="yellow"/>
        </w:rPr>
        <w:t>vantage point</w:t>
      </w:r>
      <w:r w:rsidRPr="009C4D15">
        <w:rPr>
          <w:rStyle w:val="StyleUnderline"/>
        </w:rPr>
        <w:t xml:space="preserve"> of the </w:t>
      </w:r>
      <w:r w:rsidRPr="00B01DDA">
        <w:rPr>
          <w:rStyle w:val="StyleUnderline"/>
          <w:highlight w:val="yellow"/>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fairly straightforward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B01DDA">
        <w:rPr>
          <w:rStyle w:val="Emphasis"/>
          <w:highlight w:val="yellow"/>
        </w:rPr>
        <w:t>waning of interstate war</w:t>
      </w:r>
      <w:r w:rsidRPr="009C4D15">
        <w:rPr>
          <w:rStyle w:val="StyleUnderline"/>
        </w:rPr>
        <w:t xml:space="preserve"> in general and the </w:t>
      </w:r>
      <w:r w:rsidRPr="00B01DDA">
        <w:rPr>
          <w:rStyle w:val="StyleUnderline"/>
          <w:highlight w:val="yellow"/>
        </w:rPr>
        <w:t>fact</w:t>
      </w:r>
      <w:r w:rsidRPr="009C4D15">
        <w:rPr>
          <w:rStyle w:val="StyleUnderline"/>
        </w:rPr>
        <w:t xml:space="preserve"> that </w:t>
      </w:r>
      <w:r w:rsidRPr="00B01DDA">
        <w:rPr>
          <w:rStyle w:val="StyleUnderline"/>
          <w:highlight w:val="yellow"/>
        </w:rPr>
        <w:t>there has not been</w:t>
      </w:r>
      <w:r w:rsidRPr="009C4D15">
        <w:rPr>
          <w:rStyle w:val="StyleUnderline"/>
        </w:rPr>
        <w:t xml:space="preserve"> any major </w:t>
      </w:r>
      <w:r w:rsidRPr="00B01DDA">
        <w:rPr>
          <w:rStyle w:val="StyleUnderline"/>
          <w:highlight w:val="yellow"/>
        </w:rPr>
        <w:t>nuclear</w:t>
      </w:r>
      <w:r w:rsidRPr="009C4D15">
        <w:rPr>
          <w:rStyle w:val="StyleUnderline"/>
        </w:rPr>
        <w:t xml:space="preserve"> </w:t>
      </w:r>
      <w:r w:rsidRPr="00B01DDA">
        <w:rPr>
          <w:rStyle w:val="StyleUnderline"/>
          <w:highlight w:val="yellow"/>
        </w:rPr>
        <w:t>exchange</w:t>
      </w:r>
      <w:r w:rsidRPr="009C4D15">
        <w:rPr>
          <w:rStyle w:val="StyleUnderline"/>
        </w:rPr>
        <w:t xml:space="preserve"> in particular, does </w:t>
      </w:r>
      <w:r w:rsidRPr="00B01DDA">
        <w:rPr>
          <w:rStyle w:val="StyleUnderline"/>
          <w:highlight w:val="yellow"/>
        </w:rPr>
        <w:t>vindicate</w:t>
      </w:r>
      <w:r w:rsidRPr="009C4D15">
        <w:rPr>
          <w:rStyle w:val="StyleUnderline"/>
        </w:rPr>
        <w:t xml:space="preserve"> such an </w:t>
      </w:r>
      <w:r w:rsidRPr="00B01DDA">
        <w:rPr>
          <w:rStyle w:val="Emphasis"/>
          <w:highlight w:val="yellow"/>
        </w:rPr>
        <w:t>optimistic reading</w:t>
      </w:r>
      <w:r w:rsidRPr="009C4D15">
        <w:rPr>
          <w:rStyle w:val="StyleUnderline"/>
        </w:rPr>
        <w:t xml:space="preserve"> of histor</w:t>
      </w:r>
      <w:r w:rsidRPr="00F80309">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Wellsian borderless world (Pedersen 2015) that would allow everyone to live a life free from material want and political domination. On the other hand, much environmental discourse tends to rush ahead in the opposite direction and treat the c limate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astrobiological perspective, it is easy to imagine how the atmospheric chemistry of a different planet would be more volatile and thus more vulnerable to the effects of industrial processes (Haqq-Misra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271D557A" w14:textId="03D99372" w:rsidR="003A45C7" w:rsidRDefault="00AC2B0A" w:rsidP="003A45C7">
      <w:pPr>
        <w:pStyle w:val="Heading4"/>
      </w:pPr>
      <w:r>
        <w:t>6</w:t>
      </w:r>
      <w:r w:rsidR="003A45C7">
        <w:t xml:space="preserve">] </w:t>
      </w:r>
      <w:r w:rsidR="003A45C7">
        <w:t>Privatization is necessary for space colonization – disruptions kill that potential</w:t>
      </w:r>
    </w:p>
    <w:p w14:paraId="2B64F047" w14:textId="77777777" w:rsidR="003A45C7" w:rsidRPr="00B16B4C" w:rsidRDefault="003A45C7" w:rsidP="003A45C7">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w:t>
      </w:r>
      <w:r>
        <w:lastRenderedPageBreak/>
        <w:t>https://www.washingtonpost.com/opinions/2020/06/01/spacexs-success-is-one-small-step-man-one-giant-leap-capitalism/, Accessed 1-6-2021, )</w:t>
      </w:r>
    </w:p>
    <w:p w14:paraId="5A62AE28" w14:textId="77777777" w:rsidR="003A45C7" w:rsidRPr="009A45DD" w:rsidRDefault="003A45C7" w:rsidP="003A45C7">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The cost to 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private sector does it better, cheaper, faster and more efficiently</w:t>
      </w:r>
      <w:r w:rsidRPr="009A45DD">
        <w:rPr>
          <w:rStyle w:val="StyleUnderline"/>
        </w:rPr>
        <w:t xml:space="preserve"> 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In the race to put the first privately launched man into orbit, upstart SpaceX had to beat aerospace behemoth Boeing and its Starliner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knows.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16C0109F" w14:textId="77777777" w:rsidR="003A45C7" w:rsidRPr="00BB591D" w:rsidRDefault="003A45C7" w:rsidP="003A45C7"/>
    <w:p w14:paraId="614A604D" w14:textId="35A468A6" w:rsidR="003A45C7" w:rsidRDefault="00AC2B0A" w:rsidP="003A45C7">
      <w:pPr>
        <w:pStyle w:val="Heading4"/>
      </w:pPr>
      <w:r>
        <w:t>7</w:t>
      </w:r>
      <w:r w:rsidR="003A45C7">
        <w:t xml:space="preserve">] </w:t>
      </w:r>
      <w:r w:rsidR="003A45C7">
        <w:t xml:space="preserve">Happens by </w:t>
      </w:r>
      <w:r w:rsidR="003A45C7">
        <w:rPr>
          <w:u w:val="single"/>
        </w:rPr>
        <w:t>2050</w:t>
      </w:r>
      <w:r w:rsidR="003A45C7">
        <w:t xml:space="preserve">s---solves </w:t>
      </w:r>
      <w:r w:rsidR="003A45C7">
        <w:rPr>
          <w:u w:val="single"/>
        </w:rPr>
        <w:t>every impact</w:t>
      </w:r>
      <w:r w:rsidR="003A45C7">
        <w:t xml:space="preserve"> BUT degrowth disrupts progress</w:t>
      </w:r>
    </w:p>
    <w:p w14:paraId="7D5D612E" w14:textId="77777777" w:rsidR="003A45C7" w:rsidRPr="00681318" w:rsidRDefault="003A45C7" w:rsidP="003A45C7">
      <w:r w:rsidRPr="00681318">
        <w:rPr>
          <w:rStyle w:val="Style13ptBold"/>
        </w:rPr>
        <w:t>Drake '16</w:t>
      </w:r>
      <w:r>
        <w:t xml:space="preserve"> – a science journalist and contributing writer at National Geographic. She earned an A.B. in biology, psychology, and dance at Cornell University, worked in a clinical genetics lab at </w:t>
      </w:r>
      <w:r>
        <w:lastRenderedPageBreak/>
        <w:t>The Johns Hopkins University School of Medicine, then returned to Cornell for her Ph.D. in genetics and development. (Bynadia, "Elon Musk: A Million Humans Could Live on Mars By the 2060s," Science, 9-27-2016, https://www.nationalgeographic.com/science/article/elon-musk-spacex-exploring-mars-planets-space-science, Accessed 6-10-2021, )</w:t>
      </w:r>
    </w:p>
    <w:p w14:paraId="0266218B" w14:textId="124A8D3A" w:rsidR="003A45C7" w:rsidRDefault="003A45C7" w:rsidP="003A45C7">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a multiplanet</w:t>
      </w:r>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really </w:t>
      </w:r>
      <w:r w:rsidRPr="005C3038">
        <w:rPr>
          <w:rStyle w:val="StyleUnderline"/>
        </w:rPr>
        <w:t>big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en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We’d ultimately have upward of a thousand or more spaceships waiting in orbit. And so the Mars colonial fleet would depart en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w:t>
      </w:r>
      <w:r w:rsidRPr="00681318">
        <w:rPr>
          <w:sz w:val="16"/>
        </w:rPr>
        <w:lastRenderedPageBreak/>
        <w:t xml:space="preserve">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Musk worries that too much emphasis will be placed on those early bootprints</w:t>
      </w:r>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17097717" w14:textId="2432E5CD" w:rsidR="00722812" w:rsidRPr="00061CEA" w:rsidRDefault="00AC2B0A" w:rsidP="00722812">
      <w:pPr>
        <w:pStyle w:val="Heading4"/>
        <w:rPr>
          <w:rFonts w:cs="Calibri"/>
        </w:rPr>
      </w:pPr>
      <w:r>
        <w:t>8</w:t>
      </w:r>
      <w:r w:rsidR="00722812">
        <w:t xml:space="preserve">] </w:t>
      </w:r>
      <w:r w:rsidR="00722812" w:rsidRPr="00061CEA">
        <w:rPr>
          <w:rFonts w:cs="Calibri"/>
        </w:rPr>
        <w:t>No ozone impact</w:t>
      </w:r>
    </w:p>
    <w:p w14:paraId="612A6553" w14:textId="77777777" w:rsidR="00722812" w:rsidRPr="00061CEA" w:rsidRDefault="00722812" w:rsidP="00722812">
      <w:r w:rsidRPr="00061CEA">
        <w:rPr>
          <w:b/>
        </w:rPr>
        <w:t>Ridley 14</w:t>
      </w:r>
      <w:r w:rsidRPr="00061CEA">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327E154B" w14:textId="77777777" w:rsidR="00722812" w:rsidRPr="00061CEA" w:rsidRDefault="00722812" w:rsidP="00722812">
      <w:pPr>
        <w:rPr>
          <w:sz w:val="12"/>
        </w:rPr>
      </w:pPr>
      <w:r w:rsidRPr="00061CEA">
        <w:rPr>
          <w:rStyle w:val="Emphasis"/>
          <w:highlight w:val="cyan"/>
        </w:rPr>
        <w:t>Serial hyperbole does the environmental movement no favours</w:t>
      </w:r>
      <w:r w:rsidRPr="00061CEA">
        <w:rPr>
          <w:rStyle w:val="Emphasis"/>
        </w:rPr>
        <w:t xml:space="preserve"> </w:t>
      </w:r>
      <w:r w:rsidRPr="00061CEA">
        <w:rPr>
          <w:sz w:val="14"/>
        </w:rPr>
        <w:t xml:space="preserve">My recent </w:t>
      </w:r>
      <w:hyperlink r:id="rId12" w:tgtFrame="_blank" w:history="1">
        <w:r w:rsidRPr="00061CEA">
          <w:rPr>
            <w:rStyle w:val="Hyperlink"/>
            <w:sz w:val="14"/>
          </w:rPr>
          <w:t>Times column</w:t>
        </w:r>
      </w:hyperlink>
      <w:r w:rsidRPr="00061CEA">
        <w:rPr>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Pr>
        <w:t xml:space="preserve">You do not have to dig far to find evidence that </w:t>
      </w:r>
      <w:r w:rsidRPr="00061CEA">
        <w:rPr>
          <w:rStyle w:val="TitleChar"/>
          <w:highlight w:val="cyan"/>
        </w:rPr>
        <w:t>the ozone</w:t>
      </w:r>
      <w:r w:rsidRPr="00061CEA">
        <w:rPr>
          <w:rStyle w:val="TitleChar"/>
        </w:rPr>
        <w:t xml:space="preserve"> hole </w:t>
      </w:r>
      <w:r w:rsidRPr="00061CEA">
        <w:rPr>
          <w:rStyle w:val="TitleChar"/>
          <w:highlight w:val="cyan"/>
        </w:rPr>
        <w:t>was never nearly as dangerous as</w:t>
      </w:r>
      <w:r w:rsidRPr="00061CEA">
        <w:rPr>
          <w:rStyle w:val="TitleChar"/>
        </w:rPr>
        <w:t xml:space="preserve"> some </w:t>
      </w:r>
      <w:r w:rsidRPr="00061CEA">
        <w:rPr>
          <w:rStyle w:val="TitleChar"/>
          <w:highlight w:val="cyan"/>
        </w:rPr>
        <w:t>people said</w:t>
      </w:r>
      <w:r w:rsidRPr="00061CEA">
        <w:rPr>
          <w:rStyle w:val="TitleChar"/>
        </w:rPr>
        <w:t xml:space="preserve">, that it is not necessarily healing yet </w:t>
      </w:r>
      <w:r w:rsidRPr="00061CEA">
        <w:rPr>
          <w:rStyle w:val="TitleChar"/>
          <w:highlight w:val="cyan"/>
        </w:rPr>
        <w:t>and</w:t>
      </w:r>
      <w:r w:rsidRPr="00061CEA">
        <w:rPr>
          <w:rStyle w:val="TitleChar"/>
        </w:rPr>
        <w:t xml:space="preserve"> that </w:t>
      </w:r>
      <w:r w:rsidRPr="00061CEA">
        <w:rPr>
          <w:rStyle w:val="TitleChar"/>
          <w:highlight w:val="cyan"/>
        </w:rPr>
        <w:t>it might not have been caused</w:t>
      </w:r>
      <w:r w:rsidRPr="00061CEA">
        <w:rPr>
          <w:rStyle w:val="TitleChar"/>
        </w:rPr>
        <w:t xml:space="preserve"> mainly </w:t>
      </w:r>
      <w:r w:rsidRPr="00061CEA">
        <w:rPr>
          <w:rStyle w:val="TitleChar"/>
          <w:highlight w:val="cyan"/>
        </w:rPr>
        <w:t>by CFCs</w:t>
      </w:r>
      <w:r w:rsidRPr="00061CEA">
        <w:rPr>
          <w:rStyle w:val="TitleChar"/>
        </w:rPr>
        <w:t xml:space="preserve"> </w:t>
      </w:r>
      <w:r w:rsidRPr="00061CEA">
        <w:rPr>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3" w:history="1">
        <w:r w:rsidRPr="00061CEA">
          <w:rPr>
            <w:rStyle w:val="Hyperlink"/>
            <w:sz w:val="14"/>
          </w:rPr>
          <w:t>40 or 50 per cent each September</w:t>
        </w:r>
      </w:hyperlink>
      <w:r w:rsidRPr="00061CEA">
        <w:rPr>
          <w:sz w:val="14"/>
        </w:rPr>
        <w:t xml:space="preserve"> before the sun rebuilds it. So what’s happening to the Antarctic ozone hole? Thanks to a diligent blogger named Anthony Watts, I came across a press release also from </w:t>
      </w:r>
      <w:r w:rsidRPr="00061CEA">
        <w:rPr>
          <w:rStyle w:val="TitleChar"/>
          <w:highlight w:val="cyan"/>
        </w:rPr>
        <w:t>Nasa</w:t>
      </w:r>
      <w:r w:rsidRPr="00061CEA">
        <w:rPr>
          <w:rStyle w:val="TitleChar"/>
        </w:rPr>
        <w:t xml:space="preserve"> about nine months ago, which </w:t>
      </w:r>
      <w:r w:rsidRPr="00061CEA">
        <w:rPr>
          <w:rStyle w:val="TitleChar"/>
          <w:highlight w:val="cyan"/>
        </w:rPr>
        <w:t>said: “ Two new studies show</w:t>
      </w:r>
      <w:r w:rsidRPr="00061CEA">
        <w:rPr>
          <w:rStyle w:val="TitleChar"/>
        </w:rPr>
        <w:t xml:space="preserve"> that signs of recovery are not yet present, and that </w:t>
      </w:r>
      <w:r w:rsidRPr="00061CEA">
        <w:rPr>
          <w:rStyle w:val="TitleChar"/>
          <w:highlight w:val="cyan"/>
        </w:rPr>
        <w:t>temperature and winds are</w:t>
      </w:r>
      <w:r w:rsidRPr="00061CEA">
        <w:rPr>
          <w:rStyle w:val="TitleChar"/>
        </w:rPr>
        <w:t xml:space="preserve"> still </w:t>
      </w:r>
      <w:r w:rsidRPr="00061CEA">
        <w:rPr>
          <w:rStyle w:val="TitleChar"/>
          <w:highlight w:val="cyan"/>
        </w:rPr>
        <w:t>driving</w:t>
      </w:r>
      <w:r w:rsidRPr="00061CEA">
        <w:rPr>
          <w:rStyle w:val="TitleChar"/>
        </w:rPr>
        <w:t xml:space="preserve"> any </w:t>
      </w:r>
      <w:r w:rsidRPr="00061CEA">
        <w:rPr>
          <w:rStyle w:val="TitleChar"/>
          <w:highlight w:val="cyan"/>
        </w:rPr>
        <w:t xml:space="preserve">annual changes </w:t>
      </w:r>
      <w:r w:rsidRPr="00061CEA">
        <w:rPr>
          <w:rStyle w:val="TitleChar"/>
        </w:rPr>
        <w:t xml:space="preserve">in ozone hole size.” </w:t>
      </w:r>
      <w:r w:rsidRPr="00061CEA">
        <w:rPr>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Pr>
        <w:t xml:space="preserve">How much damage did the ozone hole ever threaten to do anyway? </w:t>
      </w:r>
      <w:r w:rsidRPr="00061CEA">
        <w:rPr>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highlight w:val="cyan"/>
        </w:rPr>
        <w:t xml:space="preserve">the </w:t>
      </w:r>
      <w:r w:rsidRPr="00061CEA">
        <w:rPr>
          <w:rStyle w:val="TitleChar"/>
        </w:rPr>
        <w:t xml:space="preserve">weak September </w:t>
      </w:r>
      <w:r w:rsidRPr="00061CEA">
        <w:rPr>
          <w:rStyle w:val="TitleChar"/>
          <w:highlight w:val="cyan"/>
        </w:rPr>
        <w:t>sunshine</w:t>
      </w:r>
      <w:r w:rsidRPr="00061CEA">
        <w:rPr>
          <w:rStyle w:val="TitleChar"/>
        </w:rPr>
        <w:t xml:space="preserve">, though it feels much the same, </w:t>
      </w:r>
      <w:r w:rsidRPr="00061CEA">
        <w:rPr>
          <w:rStyle w:val="TitleChar"/>
          <w:highlight w:val="cyan"/>
        </w:rPr>
        <w:t>has the power to cause sunburn</w:t>
      </w:r>
      <w:r w:rsidRPr="00061CEA">
        <w:rPr>
          <w:rStyle w:val="TitleChar"/>
        </w:rPr>
        <w:t xml:space="preserve"> more like that of latitudes a few hundred miles north. </w:t>
      </w:r>
      <w:r w:rsidRPr="00061CEA">
        <w:rPr>
          <w:rStyle w:val="Emphasis"/>
          <w:highlight w:val="cyan"/>
        </w:rPr>
        <w:t>Hardly Armageddon</w:t>
      </w:r>
      <w:r w:rsidRPr="00061CEA">
        <w:rPr>
          <w:rStyle w:val="TitleChar"/>
          <w:highlight w:val="cyan"/>
        </w:rPr>
        <w:t>.</w:t>
      </w:r>
      <w:r w:rsidRPr="00061CEA">
        <w:rPr>
          <w:rStyle w:val="TitleChar"/>
        </w:rPr>
        <w:t xml:space="preserve"> </w:t>
      </w:r>
      <w:r w:rsidRPr="00061CEA">
        <w:rPr>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w:t>
      </w:r>
      <w:r w:rsidRPr="00061CEA">
        <w:rPr>
          <w:sz w:val="14"/>
        </w:rPr>
        <w:lastRenderedPageBreak/>
        <w:t xml:space="preserve">species on thin ozone. </w:t>
      </w:r>
      <w:r w:rsidRPr="00061CEA">
        <w:rPr>
          <w:rStyle w:val="TitleChar"/>
        </w:rPr>
        <w:t>Melanoma in people was also said to be on the rise</w:t>
      </w:r>
      <w:r w:rsidRPr="00061CEA">
        <w:rPr>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highlight w:val="cyan"/>
        </w:rPr>
        <w:t>melanoma</w:t>
      </w:r>
      <w:r w:rsidRPr="00061CEA">
        <w:rPr>
          <w:rStyle w:val="TitleChar"/>
        </w:rPr>
        <w:t xml:space="preserve"> incidence in people actually </w:t>
      </w:r>
      <w:r w:rsidRPr="00061CEA">
        <w:rPr>
          <w:rStyle w:val="TitleChar"/>
          <w:highlight w:val="cyan"/>
        </w:rPr>
        <w:t>levelled out during the period</w:t>
      </w:r>
      <w:r w:rsidRPr="00061CEA">
        <w:rPr>
          <w:rStyle w:val="TitleChar"/>
        </w:rPr>
        <w:t xml:space="preserve"> when </w:t>
      </w:r>
      <w:r w:rsidRPr="00061CEA">
        <w:rPr>
          <w:rStyle w:val="TitleChar"/>
          <w:highlight w:val="cyan"/>
        </w:rPr>
        <w:t>the ozone got thinner</w:t>
      </w:r>
      <w:r w:rsidRPr="00061CEA">
        <w:rPr>
          <w:rStyle w:val="TitleChar"/>
        </w:rPr>
        <w:t xml:space="preserve">. </w:t>
      </w:r>
      <w:r w:rsidRPr="00061CEA">
        <w:rPr>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61CEA">
        <w:rPr>
          <w:rStyle w:val="TitleChar"/>
        </w:rPr>
        <w:t>This</w:t>
      </w:r>
      <w:r w:rsidRPr="00061CEA">
        <w:rPr>
          <w:sz w:val="14"/>
        </w:rPr>
        <w:t xml:space="preserve"> kind of </w:t>
      </w:r>
      <w:r w:rsidRPr="00061CEA">
        <w:rPr>
          <w:rStyle w:val="TitleChar"/>
        </w:rPr>
        <w:t>eco-exaggeration has been going on for 50 years.</w:t>
      </w:r>
      <w:r w:rsidRPr="00061CEA">
        <w:rPr>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61CEA">
        <w:rPr>
          <w:sz w:val="12"/>
        </w:rPr>
        <w:t>However, loading the entire world economy with costly energy, and new environmental risks based on exaggerated claims about what might in future happen to the climate makes less sense.</w:t>
      </w:r>
    </w:p>
    <w:p w14:paraId="5118A2A4" w14:textId="57BA0403" w:rsidR="00722812" w:rsidRDefault="00722812" w:rsidP="00722812"/>
    <w:p w14:paraId="1638C940" w14:textId="77777777" w:rsidR="005B3AF5" w:rsidRDefault="005B3AF5" w:rsidP="00722812"/>
    <w:p w14:paraId="48921F0E" w14:textId="0D67CF72" w:rsidR="003A45C7" w:rsidRDefault="00722812" w:rsidP="00842C31">
      <w:pPr>
        <w:pStyle w:val="Heading2"/>
      </w:pPr>
      <w:r>
        <w:lastRenderedPageBreak/>
        <w:t>Celestial</w:t>
      </w:r>
    </w:p>
    <w:p w14:paraId="628DFCF0" w14:textId="075B0CFA" w:rsidR="00722812" w:rsidRDefault="00722812" w:rsidP="00722812">
      <w:pPr>
        <w:pStyle w:val="Heading4"/>
      </w:pPr>
      <w:r>
        <w:t>1] no warrants explaining why space exploration key in the first card</w:t>
      </w:r>
    </w:p>
    <w:p w14:paraId="4B0D8E2A" w14:textId="33928618" w:rsidR="002404EC" w:rsidRDefault="002404EC" w:rsidP="002404EC">
      <w:pPr>
        <w:pStyle w:val="Heading4"/>
      </w:pPr>
      <w:r>
        <w:t>2] Their Weir card lists tons of alt causes – treatment of Navalny</w:t>
      </w:r>
      <w:r w:rsidR="009E6535">
        <w:t>, etc. – none of that is about space</w:t>
      </w:r>
      <w:r w:rsidR="00070192">
        <w:t xml:space="preserve"> – proves they don’t solve US-Russia relations</w:t>
      </w:r>
    </w:p>
    <w:p w14:paraId="172F06C9" w14:textId="7008D589" w:rsidR="00BA0E42" w:rsidRDefault="00BA0E42" w:rsidP="00BA0E42">
      <w:pPr>
        <w:pStyle w:val="Heading4"/>
      </w:pPr>
      <w:r>
        <w:t>3] we’ll concede US-Russia war causes extinction – proves we need heg</w:t>
      </w:r>
    </w:p>
    <w:p w14:paraId="1DF4E4A1" w14:textId="060A2726" w:rsidR="004B7CF4" w:rsidRDefault="002F157E" w:rsidP="004B7CF4">
      <w:pPr>
        <w:pStyle w:val="Heading2"/>
      </w:pPr>
      <w:r>
        <w:lastRenderedPageBreak/>
        <w:t>Debris</w:t>
      </w:r>
    </w:p>
    <w:p w14:paraId="43706ED9" w14:textId="15489066" w:rsidR="003062C7" w:rsidRDefault="003062C7" w:rsidP="003062C7">
      <w:pPr>
        <w:pStyle w:val="Heading4"/>
      </w:pPr>
      <w:r>
        <w:t>No terminal impact read – nothing to do here</w:t>
      </w:r>
    </w:p>
    <w:p w14:paraId="1BD8657C" w14:textId="5501CB94" w:rsidR="005B3AF5" w:rsidRDefault="005B3AF5" w:rsidP="005B3AF5"/>
    <w:p w14:paraId="40EBC7A7" w14:textId="3057382C" w:rsidR="005B3AF5" w:rsidRDefault="005B3AF5" w:rsidP="005B3AF5"/>
    <w:p w14:paraId="71DE9777" w14:textId="77777777" w:rsidR="005B3AF5" w:rsidRDefault="005B3AF5" w:rsidP="005B3AF5">
      <w:pPr>
        <w:pStyle w:val="Heading4"/>
      </w:pPr>
      <w:r>
        <w:t>Satellite loss shuts down global fracking</w:t>
      </w:r>
    </w:p>
    <w:p w14:paraId="03659769" w14:textId="77777777" w:rsidR="005B3AF5" w:rsidRPr="00F27960" w:rsidRDefault="005B3AF5" w:rsidP="005B3AF5">
      <w:r>
        <w:t xml:space="preserve">Les </w:t>
      </w:r>
      <w:r w:rsidRPr="00FC224C">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6B6E4F43" w14:textId="77777777" w:rsidR="005B3AF5" w:rsidRPr="00F27960" w:rsidRDefault="005B3AF5" w:rsidP="005B3AF5">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01E3BF6B" w14:textId="77777777" w:rsidR="005B3AF5" w:rsidRPr="00F27960" w:rsidRDefault="005B3AF5" w:rsidP="005B3AF5">
      <w:pPr>
        <w:rPr>
          <w:sz w:val="12"/>
          <w:szCs w:val="18"/>
        </w:rPr>
      </w:pPr>
      <w:r w:rsidRPr="00F27960">
        <w:rPr>
          <w:sz w:val="12"/>
          <w:szCs w:val="18"/>
        </w:rPr>
        <w:t>Environmental Monitoring</w:t>
      </w:r>
    </w:p>
    <w:p w14:paraId="19332BF0" w14:textId="77777777" w:rsidR="005B3AF5" w:rsidRPr="00F27960" w:rsidRDefault="005B3AF5" w:rsidP="005B3AF5">
      <w:pPr>
        <w:rPr>
          <w:sz w:val="12"/>
          <w:szCs w:val="18"/>
        </w:rPr>
      </w:pPr>
      <w:r w:rsidRPr="00F27960">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5B295547" w14:textId="77777777" w:rsidR="005B3AF5" w:rsidRPr="00F27960" w:rsidRDefault="005B3AF5" w:rsidP="005B3AF5">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5BB97363" w14:textId="77777777" w:rsidR="005B3AF5" w:rsidRPr="00F27960" w:rsidRDefault="005B3AF5" w:rsidP="005B3AF5">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748C7AB2" w14:textId="77777777" w:rsidR="005B3AF5" w:rsidRPr="00F27960" w:rsidRDefault="005B3AF5" w:rsidP="005B3AF5">
      <w:pPr>
        <w:rPr>
          <w:sz w:val="12"/>
          <w:szCs w:val="18"/>
        </w:rPr>
      </w:pPr>
      <w:r w:rsidRPr="00F27960">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4C4C07C8" w14:textId="77777777" w:rsidR="005B3AF5" w:rsidRPr="00F27960" w:rsidRDefault="005B3AF5" w:rsidP="005B3AF5">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1BD36D15" w14:textId="77777777" w:rsidR="005B3AF5" w:rsidRPr="00F27960" w:rsidRDefault="005B3AF5" w:rsidP="005B3AF5">
      <w:pPr>
        <w:rPr>
          <w:sz w:val="12"/>
          <w:szCs w:val="18"/>
        </w:rPr>
      </w:pPr>
      <w:r w:rsidRPr="00F27960">
        <w:rPr>
          <w:sz w:val="12"/>
          <w:szCs w:val="18"/>
        </w:rPr>
        <w:t>And what is the practical side of this particular bit of information?</w:t>
      </w:r>
    </w:p>
    <w:p w14:paraId="190C87E9" w14:textId="77777777" w:rsidR="005B3AF5" w:rsidRPr="00F27960" w:rsidRDefault="005B3AF5" w:rsidP="005B3AF5">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10C6C1DA" w14:textId="77777777" w:rsidR="005B3AF5" w:rsidRPr="00F27960" w:rsidRDefault="005B3AF5" w:rsidP="005B3AF5">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34077142" w14:textId="77777777" w:rsidR="005B3AF5" w:rsidRPr="00F27960" w:rsidRDefault="005B3AF5" w:rsidP="005B3AF5">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1C90B923" w14:textId="77777777" w:rsidR="005B3AF5" w:rsidRPr="00F27960" w:rsidRDefault="005B3AF5" w:rsidP="005B3AF5">
      <w:pPr>
        <w:rPr>
          <w:sz w:val="12"/>
          <w:szCs w:val="18"/>
        </w:rPr>
      </w:pPr>
      <w:r w:rsidRPr="00F27960">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771B241E" w14:textId="77777777" w:rsidR="005B3AF5" w:rsidRPr="00F27960" w:rsidRDefault="005B3AF5" w:rsidP="005B3AF5">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674579C6" w14:textId="77777777" w:rsidR="005B3AF5" w:rsidRPr="00F27960" w:rsidRDefault="005B3AF5" w:rsidP="005B3AF5">
      <w:pPr>
        <w:rPr>
          <w:sz w:val="12"/>
          <w:szCs w:val="18"/>
        </w:rPr>
      </w:pPr>
      <w:r w:rsidRPr="00F27960">
        <w:rPr>
          <w:sz w:val="12"/>
          <w:szCs w:val="18"/>
        </w:rPr>
        <w:t>By looking in different parts of the spectrum, like the infrared light discussed above, we can make observations as described in Table 10.1.</w:t>
      </w:r>
    </w:p>
    <w:p w14:paraId="6F5D89E7" w14:textId="77777777" w:rsidR="005B3AF5" w:rsidRPr="00F27960" w:rsidRDefault="005B3AF5" w:rsidP="005B3AF5">
      <w:pPr>
        <w:rPr>
          <w:sz w:val="12"/>
          <w:szCs w:val="18"/>
        </w:rPr>
      </w:pPr>
      <w:r w:rsidRPr="00F27960">
        <w:rPr>
          <w:sz w:val="12"/>
          <w:szCs w:val="18"/>
        </w:rPr>
        <w:t>Pollution Monitoring</w:t>
      </w:r>
    </w:p>
    <w:p w14:paraId="72804F1D" w14:textId="77777777" w:rsidR="005B3AF5" w:rsidRPr="00F27960" w:rsidRDefault="005B3AF5" w:rsidP="005B3AF5">
      <w:pPr>
        <w:rPr>
          <w:sz w:val="12"/>
          <w:szCs w:val="18"/>
        </w:rPr>
      </w:pPr>
      <w:r w:rsidRPr="00F27960">
        <w:rPr>
          <w:sz w:val="12"/>
          <w:szCs w:val="18"/>
        </w:rPr>
        <w:lastRenderedPageBreak/>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3F67F077" w14:textId="77777777" w:rsidR="005B3AF5" w:rsidRPr="00F27960" w:rsidRDefault="005B3AF5" w:rsidP="005B3AF5">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1180D27C" w14:textId="77777777" w:rsidR="005B3AF5" w:rsidRPr="00F27960" w:rsidRDefault="005B3AF5" w:rsidP="005B3AF5">
      <w:pPr>
        <w:rPr>
          <w:rStyle w:val="Emphasis"/>
        </w:rPr>
      </w:pPr>
      <w:r w:rsidRPr="00F27960">
        <w:rPr>
          <w:rStyle w:val="Emphasis"/>
        </w:rPr>
        <w:t>Energy Production</w:t>
      </w:r>
    </w:p>
    <w:p w14:paraId="16179CF1" w14:textId="77777777" w:rsidR="005B3AF5" w:rsidRPr="00F27960" w:rsidRDefault="005B3AF5" w:rsidP="005B3AF5">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22EC7E61" w14:textId="77777777" w:rsidR="005B3AF5" w:rsidRDefault="005B3AF5" w:rsidP="005B3AF5">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65B904E3" w14:textId="77777777" w:rsidR="005B3AF5" w:rsidRPr="00B735F6" w:rsidRDefault="005B3AF5" w:rsidP="005B3AF5">
      <w:pPr>
        <w:pStyle w:val="Heading4"/>
      </w:pPr>
      <w:r>
        <w:t xml:space="preserve">Fracking makes </w:t>
      </w:r>
      <w:r>
        <w:rPr>
          <w:u w:val="single"/>
        </w:rPr>
        <w:t>extinction inevitable</w:t>
      </w:r>
      <w:r>
        <w:t>---</w:t>
      </w:r>
      <w:r>
        <w:rPr>
          <w:u w:val="single"/>
        </w:rPr>
        <w:t>try-or die</w:t>
      </w:r>
      <w:r>
        <w:t xml:space="preserve"> to shut it off</w:t>
      </w:r>
    </w:p>
    <w:p w14:paraId="05FD5468" w14:textId="77777777" w:rsidR="005B3AF5" w:rsidRDefault="005B3AF5" w:rsidP="005B3AF5">
      <w:r>
        <w:t xml:space="preserve">Rev. Mac </w:t>
      </w:r>
      <w:r w:rsidRPr="00B735F6">
        <w:rPr>
          <w:rStyle w:val="Style13ptBold"/>
        </w:rPr>
        <w:t>Legerton 18</w:t>
      </w:r>
      <w: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629BC863" w14:textId="77777777" w:rsidR="005B3AF5" w:rsidRPr="00B735F6" w:rsidRDefault="005B3AF5" w:rsidP="005B3AF5">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0D63570F" w14:textId="77777777" w:rsidR="005B3AF5" w:rsidRPr="00B735F6" w:rsidRDefault="005B3AF5" w:rsidP="005B3AF5">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is </w:t>
      </w:r>
      <w:r w:rsidRPr="00B735F6">
        <w:rPr>
          <w:rStyle w:val="StyleUnderline"/>
        </w:rPr>
        <w:t>the #1 preventable cause of climate change.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370F8CCD" w14:textId="77777777" w:rsidR="005B3AF5" w:rsidRPr="00B735F6" w:rsidRDefault="005B3AF5" w:rsidP="005B3AF5">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6A9970B5" w14:textId="77777777" w:rsidR="005B3AF5" w:rsidRPr="00B735F6" w:rsidRDefault="005B3AF5" w:rsidP="005B3AF5">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w:t>
      </w:r>
      <w:r w:rsidRPr="00B735F6">
        <w:rPr>
          <w:rStyle w:val="StyleUnderline"/>
        </w:rPr>
        <w:lastRenderedPageBreak/>
        <w:t xml:space="preserve">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1B85C099" w14:textId="77777777" w:rsidR="005B3AF5" w:rsidRPr="00B735F6" w:rsidRDefault="005B3AF5" w:rsidP="005B3AF5">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753A762F" w14:textId="77777777" w:rsidR="005B3AF5" w:rsidRPr="00B735F6" w:rsidRDefault="005B3AF5" w:rsidP="005B3AF5">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5ED4E9A6" w14:textId="77777777" w:rsidR="005B3AF5" w:rsidRPr="00B735F6" w:rsidRDefault="005B3AF5" w:rsidP="005B3AF5">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Now the industry wants to expand production of methane gas all over the world by calling it “the most environmentally friendly fossil fuel”and a “bridge fuel” that we can safely use until we transition to 100% renewable energy sources.</w:t>
      </w:r>
    </w:p>
    <w:p w14:paraId="291479D2" w14:textId="77777777" w:rsidR="005B3AF5" w:rsidRPr="00B735F6" w:rsidRDefault="005B3AF5" w:rsidP="005B3AF5">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11923214" w14:textId="77777777" w:rsidR="005B3AF5" w:rsidRDefault="005B3AF5" w:rsidP="005B3AF5">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6E8178DA" w14:textId="77777777" w:rsidR="00A020FE" w:rsidRPr="003523F2" w:rsidRDefault="00A020FE" w:rsidP="00A020FE">
      <w:pPr>
        <w:pStyle w:val="Heading4"/>
        <w:rPr>
          <w:rFonts w:asciiTheme="minorHAnsi" w:hAnsiTheme="minorHAnsi" w:cstheme="minorHAnsi"/>
        </w:rPr>
      </w:pPr>
      <w:r>
        <w:rPr>
          <w:rFonts w:asciiTheme="minorHAnsi" w:hAnsiTheme="minorHAnsi" w:cstheme="minorHAnsi"/>
        </w:rPr>
        <w:t xml:space="preserve">Capitalism is sustainable – </w:t>
      </w:r>
      <w:r w:rsidRPr="003523F2">
        <w:rPr>
          <w:rFonts w:asciiTheme="minorHAnsi" w:hAnsiTheme="minorHAnsi" w:cstheme="minorHAnsi"/>
          <w:u w:val="single"/>
        </w:rPr>
        <w:t>solves war</w:t>
      </w:r>
      <w:r w:rsidRPr="003523F2">
        <w:rPr>
          <w:rFonts w:asciiTheme="minorHAnsi" w:hAnsiTheme="minorHAnsi" w:cstheme="minorHAnsi"/>
        </w:rPr>
        <w:t xml:space="preserve">, </w:t>
      </w:r>
      <w:r w:rsidRPr="003523F2">
        <w:rPr>
          <w:rFonts w:asciiTheme="minorHAnsi" w:hAnsiTheme="minorHAnsi" w:cstheme="minorHAnsi"/>
          <w:u w:val="single"/>
        </w:rPr>
        <w:t>environment</w:t>
      </w:r>
      <w:r w:rsidRPr="003523F2">
        <w:rPr>
          <w:rFonts w:asciiTheme="minorHAnsi" w:hAnsiTheme="minorHAnsi" w:cstheme="minorHAnsi"/>
        </w:rPr>
        <w:t xml:space="preserve">, and </w:t>
      </w:r>
      <w:r w:rsidRPr="003523F2">
        <w:rPr>
          <w:rFonts w:asciiTheme="minorHAnsi" w:hAnsiTheme="minorHAnsi" w:cstheme="minorHAnsi"/>
          <w:u w:val="single"/>
        </w:rPr>
        <w:t>quality of life</w:t>
      </w:r>
      <w:r>
        <w:rPr>
          <w:rFonts w:asciiTheme="minorHAnsi" w:hAnsiTheme="minorHAnsi" w:cstheme="minorHAnsi"/>
        </w:rPr>
        <w:t xml:space="preserve"> – prefer empirics</w:t>
      </w:r>
      <w:r w:rsidRPr="003523F2">
        <w:rPr>
          <w:rFonts w:asciiTheme="minorHAnsi" w:hAnsiTheme="minorHAnsi" w:cstheme="minorHAnsi"/>
        </w:rPr>
        <w:t xml:space="preserve"> </w:t>
      </w:r>
    </w:p>
    <w:p w14:paraId="780645F1" w14:textId="77777777" w:rsidR="00A020FE" w:rsidRPr="003523F2" w:rsidRDefault="00A020FE" w:rsidP="00A020FE">
      <w:pPr>
        <w:rPr>
          <w:rFonts w:asciiTheme="minorHAnsi" w:hAnsiTheme="minorHAnsi" w:cstheme="minorHAnsi"/>
        </w:rPr>
      </w:pPr>
      <w:r w:rsidRPr="003523F2">
        <w:rPr>
          <w:rFonts w:asciiTheme="minorHAnsi" w:hAnsiTheme="minorHAnsi" w:cstheme="minorHAnsi"/>
        </w:rPr>
        <w:t xml:space="preserve">Mark </w:t>
      </w:r>
      <w:bookmarkStart w:id="0" w:name="_Hlk82859563"/>
      <w:r w:rsidRPr="003523F2">
        <w:rPr>
          <w:rStyle w:val="Style13ptBold"/>
          <w:rFonts w:asciiTheme="minorHAnsi" w:hAnsiTheme="minorHAnsi" w:cstheme="minorHAnsi"/>
        </w:rPr>
        <w:t>Budolfson</w:t>
      </w:r>
      <w:bookmarkEnd w:id="0"/>
      <w:r w:rsidRPr="003523F2">
        <w:rPr>
          <w:rStyle w:val="Style13ptBold"/>
          <w:rFonts w:asciiTheme="minorHAnsi" w:hAnsiTheme="minorHAnsi" w:cstheme="minorHAnsi"/>
        </w:rPr>
        <w:t xml:space="preserve"> 21</w:t>
      </w:r>
      <w:r w:rsidRPr="003523F2">
        <w:rPr>
          <w:rFonts w:asciiTheme="minorHAnsi" w:hAnsiTheme="minorHAnsi" w:cstheme="min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23B62D68" w14:textId="77777777" w:rsidR="00A020FE" w:rsidRPr="003523F2" w:rsidRDefault="00A020FE" w:rsidP="00A020FE">
      <w:pPr>
        <w:rPr>
          <w:rFonts w:asciiTheme="minorHAnsi" w:hAnsiTheme="minorHAnsi" w:cstheme="minorHAnsi"/>
          <w:sz w:val="16"/>
        </w:rPr>
      </w:pPr>
      <w:r w:rsidRPr="00974E87">
        <w:rPr>
          <w:rFonts w:asciiTheme="minorHAnsi" w:hAnsiTheme="minorHAnsi" w:cstheme="minorHAnsi"/>
          <w:sz w:val="14"/>
        </w:rPr>
        <w:t xml:space="preserve">However, </w:t>
      </w:r>
      <w:r w:rsidRPr="003523F2">
        <w:rPr>
          <w:rStyle w:val="Emphasis"/>
          <w:rFonts w:asciiTheme="minorHAnsi" w:hAnsiTheme="minorHAnsi" w:cstheme="minorHAnsi"/>
        </w:rPr>
        <w:t>things are more complicated than the arguments above would suggest</w:t>
      </w:r>
      <w:r w:rsidRPr="00974E87">
        <w:rPr>
          <w:rFonts w:asciiTheme="minorHAnsi" w:hAnsiTheme="minorHAnsi" w:cstheme="minorHAnsi"/>
          <w:sz w:val="14"/>
        </w:rPr>
        <w:t xml:space="preserve">, and </w:t>
      </w:r>
      <w:r w:rsidRPr="003523F2">
        <w:rPr>
          <w:rStyle w:val="StyleUnderline"/>
          <w:rFonts w:asciiTheme="minorHAnsi" w:hAnsiTheme="minorHAnsi" w:cstheme="minorHAnsi"/>
        </w:rPr>
        <w:t xml:space="preserve">the </w:t>
      </w:r>
      <w:r w:rsidRPr="003523F2">
        <w:rPr>
          <w:rStyle w:val="StyleUnderline"/>
          <w:rFonts w:asciiTheme="minorHAnsi" w:hAnsiTheme="minorHAnsi" w:cstheme="minorHAnsi"/>
          <w:highlight w:val="cyan"/>
        </w:rPr>
        <w:t>benefits of capitalism</w:t>
      </w:r>
      <w:r w:rsidRPr="00974E87">
        <w:rPr>
          <w:rFonts w:asciiTheme="minorHAnsi" w:hAnsiTheme="minorHAnsi" w:cstheme="minorHAnsi"/>
          <w:sz w:val="14"/>
        </w:rPr>
        <w:t xml:space="preserve">, especially for the world's poorest and most vulnerable people, </w:t>
      </w:r>
      <w:r w:rsidRPr="003523F2">
        <w:rPr>
          <w:rStyle w:val="StyleUnderline"/>
          <w:rFonts w:asciiTheme="minorHAnsi" w:hAnsiTheme="minorHAnsi" w:cstheme="minorHAnsi"/>
        </w:rPr>
        <w:t>are</w:t>
      </w:r>
      <w:r w:rsidRPr="00974E87">
        <w:rPr>
          <w:rFonts w:asciiTheme="minorHAnsi" w:hAnsiTheme="minorHAnsi" w:cstheme="minorHAnsi"/>
          <w:sz w:val="14"/>
        </w:rPr>
        <w:t xml:space="preserve"> in fact myriad and </w:t>
      </w:r>
      <w:r w:rsidRPr="003523F2">
        <w:rPr>
          <w:rStyle w:val="Emphasis"/>
          <w:rFonts w:asciiTheme="minorHAnsi" w:hAnsiTheme="minorHAnsi" w:cstheme="minorHAnsi"/>
          <w:highlight w:val="cyan"/>
        </w:rPr>
        <w:t>significant</w:t>
      </w:r>
      <w:r w:rsidRPr="00974E87">
        <w:rPr>
          <w:rFonts w:asciiTheme="minorHAnsi" w:hAnsiTheme="minorHAnsi" w:cstheme="minorHAnsi"/>
          <w:sz w:val="14"/>
          <w:highlight w:val="cyan"/>
        </w:rPr>
        <w:t>.</w:t>
      </w:r>
      <w:r w:rsidRPr="00974E87">
        <w:rPr>
          <w:rFonts w:asciiTheme="minorHAnsi" w:hAnsiTheme="minorHAnsi" w:cstheme="minorHAnsi"/>
          <w:sz w:val="14"/>
        </w:rPr>
        <w:t xml:space="preserve"> In addition, as we will see in this section, many experts argue that </w:t>
      </w:r>
      <w:r w:rsidRPr="003523F2">
        <w:rPr>
          <w:rStyle w:val="Emphasis"/>
          <w:rFonts w:asciiTheme="minorHAnsi" w:hAnsiTheme="minorHAnsi" w:cstheme="minorHAnsi"/>
        </w:rPr>
        <w:t>capitalism is not the fundamental cause of the</w:t>
      </w:r>
      <w:r w:rsidRPr="00974E87">
        <w:rPr>
          <w:rFonts w:asciiTheme="minorHAnsi" w:hAnsiTheme="minorHAnsi" w:cstheme="minorHAnsi"/>
          <w:sz w:val="14"/>
        </w:rPr>
        <w:t xml:space="preserve"> previously described </w:t>
      </w:r>
      <w:r w:rsidRPr="003523F2">
        <w:rPr>
          <w:rStyle w:val="Emphasis"/>
          <w:rFonts w:asciiTheme="minorHAnsi" w:hAnsiTheme="minorHAnsi" w:cstheme="minorHAnsi"/>
        </w:rPr>
        <w:t>problems</w:t>
      </w:r>
      <w:r w:rsidRPr="00974E87">
        <w:rPr>
          <w:rFonts w:asciiTheme="minorHAnsi" w:hAnsiTheme="minorHAnsi" w:cstheme="minorHAnsi"/>
          <w:sz w:val="14"/>
        </w:rPr>
        <w:t xml:space="preserve"> </w:t>
      </w:r>
      <w:r w:rsidRPr="003523F2">
        <w:rPr>
          <w:rStyle w:val="StyleUnderline"/>
          <w:rFonts w:asciiTheme="minorHAnsi" w:hAnsiTheme="minorHAnsi" w:cstheme="minorHAnsi"/>
        </w:rPr>
        <w:t>but</w:t>
      </w:r>
      <w:r w:rsidRPr="00974E87">
        <w:rPr>
          <w:rFonts w:asciiTheme="minorHAnsi" w:hAnsiTheme="minorHAnsi" w:cstheme="minorHAnsi"/>
          <w:sz w:val="14"/>
        </w:rPr>
        <w:t xml:space="preserve"> rather </w:t>
      </w:r>
      <w:r w:rsidRPr="003523F2">
        <w:rPr>
          <w:rStyle w:val="StyleUnderline"/>
          <w:rFonts w:asciiTheme="minorHAnsi" w:hAnsiTheme="minorHAnsi" w:cstheme="minorHAnsi"/>
        </w:rPr>
        <w:t xml:space="preserve">an essential component of the </w:t>
      </w:r>
      <w:r w:rsidRPr="003523F2">
        <w:rPr>
          <w:rStyle w:val="Emphasis"/>
          <w:rFonts w:asciiTheme="minorHAnsi" w:hAnsiTheme="minorHAnsi" w:cstheme="minorHAnsi"/>
          <w:highlight w:val="cyan"/>
        </w:rPr>
        <w:t>best solutions</w:t>
      </w:r>
      <w:r w:rsidRPr="00974E87">
        <w:rPr>
          <w:rFonts w:asciiTheme="minorHAnsi" w:hAnsiTheme="minorHAnsi" w:cstheme="minorHAnsi"/>
          <w:sz w:val="14"/>
        </w:rPr>
        <w:t xml:space="preserve"> to them </w:t>
      </w:r>
      <w:r w:rsidRPr="003523F2">
        <w:rPr>
          <w:rStyle w:val="StyleUnderline"/>
          <w:rFonts w:asciiTheme="minorHAnsi" w:hAnsiTheme="minorHAnsi" w:cstheme="minorHAnsi"/>
        </w:rPr>
        <w:t>and</w:t>
      </w:r>
      <w:r w:rsidRPr="00974E87">
        <w:rPr>
          <w:rFonts w:asciiTheme="minorHAnsi" w:hAnsiTheme="minorHAnsi" w:cstheme="minorHAnsi"/>
          <w:sz w:val="14"/>
        </w:rPr>
        <w:t xml:space="preserve"> of </w:t>
      </w:r>
      <w:r w:rsidRPr="003523F2">
        <w:rPr>
          <w:rStyle w:val="StyleUnderline"/>
          <w:rFonts w:asciiTheme="minorHAnsi" w:hAnsiTheme="minorHAnsi" w:cstheme="minorHAnsi"/>
        </w:rPr>
        <w:t>the best methods for promoting our goals of health, well-being, and justice</w:t>
      </w:r>
      <w:r w:rsidRPr="00974E87">
        <w:rPr>
          <w:rFonts w:asciiTheme="minorHAnsi" w:hAnsiTheme="minorHAnsi" w:cstheme="minorHAnsi"/>
          <w:sz w:val="14"/>
        </w:rPr>
        <w:t xml:space="preserve">. To see where the </w:t>
      </w:r>
      <w:r w:rsidRPr="00974E87">
        <w:rPr>
          <w:rFonts w:asciiTheme="minorHAnsi" w:hAnsiTheme="minorHAnsi" w:cstheme="minorHAnsi"/>
          <w:sz w:val="14"/>
        </w:rPr>
        <w:lastRenderedPageBreak/>
        <w:t xml:space="preserve">defenders of capitalism are coming from, </w:t>
      </w:r>
      <w:r w:rsidRPr="003523F2">
        <w:rPr>
          <w:rStyle w:val="StyleUnderline"/>
          <w:rFonts w:asciiTheme="minorHAnsi" w:hAnsiTheme="minorHAnsi" w:cstheme="minorHAnsi"/>
        </w:rPr>
        <w:t>consider</w:t>
      </w:r>
      <w:r w:rsidRPr="00974E87">
        <w:rPr>
          <w:rFonts w:asciiTheme="minorHAnsi" w:hAnsiTheme="minorHAnsi" w:cstheme="minorHAnsi"/>
          <w:sz w:val="14"/>
        </w:rPr>
        <w:t xml:space="preserve"> an analogy involving </w:t>
      </w:r>
      <w:r w:rsidRPr="003523F2">
        <w:rPr>
          <w:rStyle w:val="StyleUnderline"/>
          <w:rFonts w:asciiTheme="minorHAnsi" w:hAnsiTheme="minorHAnsi" w:cstheme="minorHAnsi"/>
        </w:rPr>
        <w:t>a response to a pandemic: if a country administered a rushed</w:t>
      </w:r>
      <w:r w:rsidRPr="00974E87">
        <w:rPr>
          <w:rFonts w:asciiTheme="minorHAnsi" w:hAnsiTheme="minorHAnsi" w:cstheme="minorHAnsi"/>
          <w:sz w:val="14"/>
        </w:rPr>
        <w:t xml:space="preserve"> and untested </w:t>
      </w:r>
      <w:r w:rsidRPr="003523F2">
        <w:rPr>
          <w:rStyle w:val="StyleUnderline"/>
          <w:rFonts w:asciiTheme="minorHAnsi" w:hAnsiTheme="minorHAnsi" w:cstheme="minorHAnsi"/>
        </w:rPr>
        <w:t>vaccine</w:t>
      </w:r>
      <w:r w:rsidRPr="00974E87">
        <w:rPr>
          <w:rFonts w:asciiTheme="minorHAnsi" w:hAnsiTheme="minorHAnsi" w:cstheme="minorHAnsi"/>
          <w:sz w:val="14"/>
        </w:rPr>
        <w:t xml:space="preserve"> to its population that ended up killing people, </w:t>
      </w:r>
      <w:r w:rsidRPr="003523F2">
        <w:rPr>
          <w:rStyle w:val="StyleUnderline"/>
          <w:rFonts w:asciiTheme="minorHAnsi" w:hAnsiTheme="minorHAnsi" w:cstheme="minorHAnsi"/>
        </w:rPr>
        <w:t>we would not say that vaccines were the problem. Instead, the problem would be the</w:t>
      </w:r>
      <w:r w:rsidRPr="00974E87">
        <w:rPr>
          <w:rFonts w:asciiTheme="minorHAnsi" w:hAnsiTheme="minorHAnsi" w:cstheme="minorHAnsi"/>
          <w:sz w:val="14"/>
        </w:rPr>
        <w:t xml:space="preserve"> flawed and sloppy policies of vaccine </w:t>
      </w:r>
      <w:r w:rsidRPr="003523F2">
        <w:rPr>
          <w:rStyle w:val="StyleUnderline"/>
          <w:rFonts w:asciiTheme="minorHAnsi" w:hAnsiTheme="minorHAnsi" w:cstheme="minorHAnsi"/>
        </w:rPr>
        <w:t>implementation. Vaccines might</w:t>
      </w:r>
      <w:r w:rsidRPr="00974E87">
        <w:rPr>
          <w:rFonts w:asciiTheme="minorHAnsi" w:hAnsiTheme="minorHAnsi" w:cstheme="minorHAnsi"/>
          <w:sz w:val="14"/>
        </w:rPr>
        <w:t xml:space="preserve"> easily </w:t>
      </w:r>
      <w:r w:rsidRPr="003523F2">
        <w:rPr>
          <w:rStyle w:val="Emphasis"/>
          <w:rFonts w:asciiTheme="minorHAnsi" w:hAnsiTheme="minorHAnsi" w:cstheme="minorHAnsi"/>
        </w:rPr>
        <w:t>remain</w:t>
      </w:r>
      <w:r w:rsidRPr="00974E87">
        <w:rPr>
          <w:rFonts w:asciiTheme="minorHAnsi" w:hAnsiTheme="minorHAnsi" w:cstheme="minorHAnsi"/>
          <w:sz w:val="14"/>
        </w:rPr>
        <w:t xml:space="preserve"> absolutely </w:t>
      </w:r>
      <w:r w:rsidRPr="003523F2">
        <w:rPr>
          <w:rStyle w:val="Emphasis"/>
          <w:rFonts w:asciiTheme="minorHAnsi" w:hAnsiTheme="minorHAnsi" w:cstheme="minorHAnsi"/>
        </w:rPr>
        <w:t>essential</w:t>
      </w:r>
      <w:r w:rsidRPr="00974E87">
        <w:rPr>
          <w:rFonts w:asciiTheme="minorHAnsi" w:hAnsiTheme="minorHAnsi" w:cstheme="minorHAnsi"/>
          <w:sz w:val="14"/>
        </w:rPr>
        <w:t xml:space="preserve"> to the correct response to such a pandemic </w:t>
      </w:r>
      <w:r w:rsidRPr="003523F2">
        <w:rPr>
          <w:rStyle w:val="StyleUnderline"/>
          <w:rFonts w:asciiTheme="minorHAnsi" w:hAnsiTheme="minorHAnsi" w:cstheme="minorHAnsi"/>
        </w:rPr>
        <w:t>and could</w:t>
      </w:r>
      <w:r w:rsidRPr="00974E87">
        <w:rPr>
          <w:rFonts w:asciiTheme="minorHAnsi" w:hAnsiTheme="minorHAnsi" w:cstheme="minorHAnsi"/>
          <w:sz w:val="14"/>
        </w:rPr>
        <w:t xml:space="preserve"> </w:t>
      </w:r>
      <w:r w:rsidRPr="003523F2">
        <w:rPr>
          <w:rStyle w:val="StyleUnderline"/>
          <w:rFonts w:asciiTheme="minorHAnsi" w:hAnsiTheme="minorHAnsi" w:cstheme="minorHAnsi"/>
        </w:rPr>
        <w:t>also be essential to promoting health</w:t>
      </w:r>
      <w:r w:rsidRPr="00974E87">
        <w:rPr>
          <w:rFonts w:asciiTheme="minorHAnsi" w:hAnsiTheme="minorHAnsi" w:cstheme="minorHAnsi"/>
          <w:sz w:val="14"/>
        </w:rPr>
        <w:t xml:space="preserve"> and flourishing, more generally. </w:t>
      </w:r>
      <w:r w:rsidRPr="003523F2">
        <w:rPr>
          <w:rStyle w:val="StyleUnderline"/>
          <w:rFonts w:asciiTheme="minorHAnsi" w:hAnsiTheme="minorHAnsi" w:cstheme="minorHAnsi"/>
        </w:rPr>
        <w:t>The argument is similar with capitalism</w:t>
      </w:r>
      <w:r w:rsidRPr="00974E87">
        <w:rPr>
          <w:rFonts w:asciiTheme="minorHAnsi" w:hAnsiTheme="minorHAnsi" w:cstheme="minorHAnsi"/>
          <w:sz w:val="14"/>
        </w:rPr>
        <w:t xml:space="preserve"> according to the leading mainstream arguments in favor of it: </w:t>
      </w:r>
      <w:r w:rsidRPr="003523F2">
        <w:rPr>
          <w:rStyle w:val="StyleUnderline"/>
          <w:rFonts w:asciiTheme="minorHAnsi" w:hAnsiTheme="minorHAnsi" w:cstheme="minorHAnsi"/>
          <w:highlight w:val="cyan"/>
        </w:rPr>
        <w:t>Capitalism is</w:t>
      </w:r>
      <w:r w:rsidRPr="003523F2">
        <w:rPr>
          <w:rStyle w:val="StyleUnderline"/>
          <w:rFonts w:asciiTheme="minorHAnsi" w:hAnsiTheme="minorHAnsi" w:cstheme="minorHAnsi"/>
        </w:rPr>
        <w:t xml:space="preserve"> an </w:t>
      </w:r>
      <w:r w:rsidRPr="003523F2">
        <w:rPr>
          <w:rStyle w:val="StyleUnderline"/>
          <w:rFonts w:asciiTheme="minorHAnsi" w:hAnsiTheme="minorHAnsi" w:cstheme="minorHAnsi"/>
          <w:highlight w:val="cyan"/>
        </w:rPr>
        <w:t>essential</w:t>
      </w:r>
      <w:r w:rsidRPr="003523F2">
        <w:rPr>
          <w:rStyle w:val="StyleUnderline"/>
          <w:rFonts w:asciiTheme="minorHAnsi" w:hAnsiTheme="minorHAnsi" w:cstheme="minorHAnsi"/>
        </w:rPr>
        <w:t xml:space="preserve"> part of the best society we could have</w:t>
      </w:r>
      <w:r w:rsidRPr="00974E87">
        <w:rPr>
          <w:rFonts w:asciiTheme="minorHAnsi" w:hAnsiTheme="minorHAnsi" w:cstheme="minorHAnsi"/>
          <w:sz w:val="14"/>
        </w:rPr>
        <w:t xml:space="preserve">, just like vaccines are an essential part of the best response to a pandemic such as COVID-19. </w:t>
      </w:r>
      <w:r w:rsidRPr="003523F2">
        <w:rPr>
          <w:rStyle w:val="StyleUnderline"/>
          <w:rFonts w:asciiTheme="minorHAnsi" w:hAnsiTheme="minorHAnsi" w:cstheme="minorHAnsi"/>
        </w:rPr>
        <w:t>But</w:t>
      </w:r>
      <w:r w:rsidRPr="00974E87">
        <w:rPr>
          <w:rFonts w:asciiTheme="minorHAnsi" w:hAnsiTheme="minorHAnsi" w:cstheme="minorHAnsi"/>
          <w:sz w:val="14"/>
        </w:rPr>
        <w:t xml:space="preserve"> of course both </w:t>
      </w:r>
      <w:r w:rsidRPr="003523F2">
        <w:rPr>
          <w:rStyle w:val="StyleUnderline"/>
          <w:rFonts w:asciiTheme="minorHAnsi" w:hAnsiTheme="minorHAnsi" w:cstheme="minorHAnsi"/>
        </w:rPr>
        <w:t>capitalism</w:t>
      </w:r>
      <w:r w:rsidRPr="00974E87">
        <w:rPr>
          <w:rFonts w:asciiTheme="minorHAnsi" w:hAnsiTheme="minorHAnsi" w:cstheme="minorHAnsi"/>
          <w:sz w:val="14"/>
        </w:rPr>
        <w:t xml:space="preserve"> and vaccines </w:t>
      </w:r>
      <w:r w:rsidRPr="003523F2">
        <w:rPr>
          <w:rStyle w:val="StyleUnderline"/>
          <w:rFonts w:asciiTheme="minorHAnsi" w:hAnsiTheme="minorHAnsi" w:cstheme="minorHAnsi"/>
        </w:rPr>
        <w:t>can be implemented poorly</w:t>
      </w:r>
      <w:r w:rsidRPr="00974E87">
        <w:rPr>
          <w:rFonts w:asciiTheme="minorHAnsi" w:hAnsiTheme="minorHAnsi" w:cstheme="minorHAnsi"/>
          <w:sz w:val="14"/>
        </w:rPr>
        <w:t xml:space="preserve">, and can even do harm, especially when combined with other incorrect policy decisions. But </w:t>
      </w:r>
      <w:r w:rsidRPr="003523F2">
        <w:rPr>
          <w:rStyle w:val="Emphasis"/>
          <w:rFonts w:asciiTheme="minorHAnsi" w:hAnsiTheme="minorHAnsi" w:cstheme="minorHAnsi"/>
        </w:rPr>
        <w:t>that does not mean that we should turn against them</w:t>
      </w:r>
      <w:r w:rsidRPr="00974E87">
        <w:rPr>
          <w:rFonts w:asciiTheme="minorHAnsi" w:hAnsiTheme="minorHAnsi" w:cstheme="minorHAnsi"/>
          <w:sz w:val="14"/>
        </w:rPr>
        <w:t xml:space="preserve">—quite the opposite. </w:t>
      </w:r>
      <w:r w:rsidRPr="003523F2">
        <w:rPr>
          <w:rStyle w:val="StyleUnderline"/>
          <w:rFonts w:asciiTheme="minorHAnsi" w:hAnsiTheme="minorHAnsi" w:cstheme="minorHAnsi"/>
        </w:rPr>
        <w:t xml:space="preserve">Instead, we should </w:t>
      </w:r>
      <w:r w:rsidRPr="003523F2">
        <w:rPr>
          <w:rStyle w:val="Emphasis"/>
          <w:rFonts w:asciiTheme="minorHAnsi" w:hAnsiTheme="minorHAnsi" w:cstheme="minorHAnsi"/>
        </w:rPr>
        <w:t>embrace them as essential</w:t>
      </w:r>
      <w:r w:rsidRPr="00974E87">
        <w:rPr>
          <w:rFonts w:asciiTheme="minorHAnsi" w:hAnsiTheme="minorHAnsi" w:cstheme="minorHAnsi"/>
          <w:sz w:val="14"/>
        </w:rPr>
        <w:t xml:space="preserve"> to the best and most just outcomes for society, </w:t>
      </w:r>
      <w:r w:rsidRPr="003523F2">
        <w:rPr>
          <w:rStyle w:val="StyleUnderline"/>
          <w:rFonts w:asciiTheme="minorHAnsi" w:hAnsiTheme="minorHAnsi" w:cstheme="minorHAnsi"/>
        </w:rPr>
        <w:t>and educate ourselves</w:t>
      </w:r>
      <w:r w:rsidRPr="00974E87">
        <w:rPr>
          <w:rFonts w:asciiTheme="minorHAnsi" w:hAnsiTheme="minorHAnsi" w:cstheme="minorHAnsi"/>
          <w:sz w:val="14"/>
        </w:rPr>
        <w:t xml:space="preserve"> and others </w:t>
      </w:r>
      <w:r w:rsidRPr="003523F2">
        <w:rPr>
          <w:rStyle w:val="StyleUnderline"/>
          <w:rFonts w:asciiTheme="minorHAnsi" w:hAnsiTheme="minorHAnsi" w:cstheme="minorHAnsi"/>
        </w:rPr>
        <w:t>on</w:t>
      </w:r>
      <w:r w:rsidRPr="00974E87">
        <w:rPr>
          <w:rFonts w:asciiTheme="minorHAnsi" w:hAnsiTheme="minorHAnsi" w:cstheme="minorHAnsi"/>
          <w:sz w:val="14"/>
        </w:rPr>
        <w:t xml:space="preserve"> their importance and on </w:t>
      </w:r>
      <w:r w:rsidRPr="003523F2">
        <w:rPr>
          <w:rStyle w:val="StyleUnderline"/>
          <w:rFonts w:asciiTheme="minorHAnsi" w:hAnsiTheme="minorHAnsi" w:cstheme="minorHAnsi"/>
        </w:rPr>
        <w:t xml:space="preserve">how they must be </w:t>
      </w:r>
      <w:r w:rsidRPr="003523F2">
        <w:rPr>
          <w:rStyle w:val="Emphasis"/>
          <w:rFonts w:asciiTheme="minorHAnsi" w:hAnsiTheme="minorHAnsi" w:cstheme="minorHAnsi"/>
        </w:rPr>
        <w:t>properly designed and implemented</w:t>
      </w:r>
      <w:r w:rsidRPr="00974E87">
        <w:rPr>
          <w:rFonts w:asciiTheme="minorHAnsi" w:hAnsiTheme="minorHAnsi" w:cstheme="minorHAnsi"/>
          <w:sz w:val="14"/>
        </w:rPr>
        <w:t xml:space="preserve"> with other policies in order to best help us all. In fact, </w:t>
      </w:r>
      <w:r w:rsidRPr="003523F2">
        <w:rPr>
          <w:rStyle w:val="StyleUnderline"/>
          <w:rFonts w:asciiTheme="minorHAnsi" w:hAnsiTheme="minorHAnsi" w:cstheme="minorHAnsi"/>
        </w:rPr>
        <w:t>the argument in favor of capitalism is even more dramatic because it claims that much more is at stake than even what is at stake in response to a global pandemic</w:t>
      </w:r>
      <w:r w:rsidRPr="00974E87">
        <w:rPr>
          <w:rFonts w:asciiTheme="minorHAnsi" w:hAnsiTheme="minorHAnsi" w:cstheme="minorHAnsi"/>
          <w:sz w:val="14"/>
        </w:rPr>
        <w:t>—</w:t>
      </w:r>
      <w:r w:rsidRPr="003523F2">
        <w:rPr>
          <w:rStyle w:val="StyleUnderline"/>
          <w:rFonts w:asciiTheme="minorHAnsi" w:hAnsiTheme="minorHAnsi" w:cstheme="minorHAnsi"/>
        </w:rPr>
        <w:t>what is at stake with capitalism is</w:t>
      </w:r>
      <w:r w:rsidRPr="00974E87">
        <w:rPr>
          <w:rFonts w:asciiTheme="minorHAnsi" w:hAnsiTheme="minorHAnsi" w:cstheme="minorHAnsi"/>
          <w:sz w:val="14"/>
        </w:rPr>
        <w:t xml:space="preserve"> nothing less than </w:t>
      </w:r>
      <w:r w:rsidRPr="003523F2">
        <w:rPr>
          <w:rStyle w:val="Emphasis"/>
          <w:rFonts w:asciiTheme="minorHAnsi" w:hAnsiTheme="minorHAnsi" w:cstheme="minorHAnsi"/>
        </w:rPr>
        <w:t>whether the world's poorest and most vulnerable billion people will remain in conditions of poverty and oppression</w:t>
      </w:r>
      <w:r w:rsidRPr="00974E87">
        <w:rPr>
          <w:rFonts w:asciiTheme="minorHAnsi" w:hAnsiTheme="minorHAnsi" w:cstheme="minorHAnsi"/>
          <w:sz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sidRPr="00974E87">
        <w:rPr>
          <w:rStyle w:val="StyleUnderline"/>
          <w:rFonts w:asciiTheme="minorHAnsi" w:hAnsiTheme="minorHAnsi" w:cstheme="minorHAnsi"/>
          <w:highlight w:val="cyan"/>
        </w:rPr>
        <w:t>Over</w:t>
      </w:r>
      <w:r w:rsidRPr="00974E87">
        <w:rPr>
          <w:rFonts w:asciiTheme="minorHAnsi" w:hAnsiTheme="minorHAnsi" w:cstheme="minorHAnsi"/>
          <w:sz w:val="14"/>
        </w:rPr>
        <w:t xml:space="preserve"> the course of </w:t>
      </w:r>
      <w:r w:rsidRPr="003523F2">
        <w:rPr>
          <w:rStyle w:val="StyleUnderline"/>
          <w:rFonts w:asciiTheme="minorHAnsi" w:hAnsiTheme="minorHAnsi" w:cstheme="minorHAnsi"/>
        </w:rPr>
        <w:t>recorded</w:t>
      </w:r>
      <w:r w:rsidRPr="00974E87">
        <w:rPr>
          <w:rFonts w:asciiTheme="minorHAnsi" w:hAnsiTheme="minorHAnsi" w:cstheme="minorHAnsi"/>
          <w:sz w:val="14"/>
        </w:rPr>
        <w:t xml:space="preserve"> human </w:t>
      </w:r>
      <w:r w:rsidRPr="00974E87">
        <w:rPr>
          <w:rStyle w:val="StyleUnderline"/>
          <w:rFonts w:asciiTheme="minorHAnsi" w:hAnsiTheme="minorHAnsi" w:cstheme="minorHAnsi"/>
          <w:highlight w:val="cyan"/>
        </w:rPr>
        <w:t>history</w:t>
      </w:r>
      <w:r w:rsidRPr="003523F2">
        <w:rPr>
          <w:rStyle w:val="StyleUnderline"/>
          <w:rFonts w:asciiTheme="minorHAnsi" w:hAnsiTheme="minorHAnsi" w:cstheme="minorHAnsi"/>
        </w:rPr>
        <w:t xml:space="preserve">, the majority of historical </w:t>
      </w:r>
      <w:r w:rsidRPr="00974E87">
        <w:rPr>
          <w:rStyle w:val="StyleUnderline"/>
          <w:rFonts w:asciiTheme="minorHAnsi" w:hAnsiTheme="minorHAnsi" w:cstheme="minorHAnsi"/>
          <w:highlight w:val="cyan"/>
        </w:rPr>
        <w:t>increases in health</w:t>
      </w:r>
      <w:r w:rsidRPr="003523F2">
        <w:rPr>
          <w:rStyle w:val="StyleUnderline"/>
          <w:rFonts w:asciiTheme="minorHAnsi" w:hAnsiTheme="minorHAnsi" w:cstheme="minorHAnsi"/>
        </w:rPr>
        <w:t xml:space="preserve">, wellbeing, and justice </w:t>
      </w:r>
      <w:r w:rsidRPr="00974E87">
        <w:rPr>
          <w:rStyle w:val="StyleUnderline"/>
          <w:rFonts w:asciiTheme="minorHAnsi" w:hAnsiTheme="minorHAnsi" w:cstheme="minorHAnsi"/>
          <w:highlight w:val="cyan"/>
        </w:rPr>
        <w:t>have occurred</w:t>
      </w:r>
      <w:r w:rsidRPr="00974E87">
        <w:rPr>
          <w:rStyle w:val="StyleUnderline"/>
          <w:rFonts w:asciiTheme="minorHAnsi" w:hAnsiTheme="minorHAnsi" w:cstheme="minorHAnsi"/>
        </w:rPr>
        <w:t xml:space="preserve"> in</w:t>
      </w:r>
      <w:r w:rsidRPr="003523F2">
        <w:rPr>
          <w:rStyle w:val="StyleUnderline"/>
          <w:rFonts w:asciiTheme="minorHAnsi" w:hAnsiTheme="minorHAnsi" w:cstheme="minorHAnsi"/>
        </w:rPr>
        <w:t xml:space="preserve"> the last two centuries</w:t>
      </w:r>
      <w:r w:rsidRPr="00974E87">
        <w:rPr>
          <w:rFonts w:asciiTheme="minorHAnsi" w:hAnsiTheme="minorHAnsi" w:cstheme="minorHAnsi"/>
          <w:sz w:val="14"/>
        </w:rPr>
        <w:t xml:space="preserve">, largely </w:t>
      </w:r>
      <w:r w:rsidRPr="00974E87">
        <w:rPr>
          <w:rStyle w:val="StyleUnderline"/>
          <w:rFonts w:asciiTheme="minorHAnsi" w:hAnsiTheme="minorHAnsi" w:cstheme="minorHAnsi"/>
          <w:highlight w:val="cyan"/>
        </w:rPr>
        <w:t>as a result of</w:t>
      </w:r>
      <w:r w:rsidRPr="00974E87">
        <w:rPr>
          <w:rFonts w:asciiTheme="minorHAnsi" w:hAnsiTheme="minorHAnsi" w:cstheme="minorHAnsi"/>
          <w:sz w:val="14"/>
        </w:rPr>
        <w:t xml:space="preserve"> societies adopting or moving toward </w:t>
      </w:r>
      <w:r w:rsidRPr="00974E87">
        <w:rPr>
          <w:rStyle w:val="Emphasis"/>
          <w:rFonts w:asciiTheme="minorHAnsi" w:hAnsiTheme="minorHAnsi" w:cstheme="minorHAnsi"/>
          <w:highlight w:val="cyan"/>
        </w:rPr>
        <w:t>capitalism</w:t>
      </w:r>
      <w:r w:rsidRPr="00974E87">
        <w:rPr>
          <w:rFonts w:asciiTheme="minorHAnsi" w:hAnsiTheme="minorHAnsi" w:cstheme="minorHAnsi"/>
          <w:sz w:val="14"/>
          <w:highlight w:val="cyan"/>
        </w:rPr>
        <w:t>.</w:t>
      </w:r>
      <w:r w:rsidRPr="00974E87">
        <w:rPr>
          <w:rFonts w:asciiTheme="minorHAnsi" w:hAnsiTheme="minorHAnsi" w:cstheme="minorHAnsi"/>
          <w:sz w:val="14"/>
        </w:rPr>
        <w:t xml:space="preserve"> </w:t>
      </w:r>
      <w:r w:rsidRPr="003523F2">
        <w:rPr>
          <w:rStyle w:val="StyleUnderline"/>
          <w:rFonts w:asciiTheme="minorHAnsi" w:hAnsiTheme="minorHAnsi" w:cstheme="minorHAnsi"/>
        </w:rPr>
        <w:t>Capitalism is a relevant cause of these improvements</w:t>
      </w:r>
      <w:r w:rsidRPr="00974E87">
        <w:rPr>
          <w:rFonts w:asciiTheme="minorHAnsi" w:hAnsiTheme="minorHAnsi" w:cstheme="minorHAnsi"/>
          <w:sz w:val="14"/>
        </w:rPr>
        <w:t xml:space="preserve">, in the sense that </w:t>
      </w:r>
      <w:r w:rsidRPr="003523F2">
        <w:rPr>
          <w:rStyle w:val="StyleUnderline"/>
          <w:rFonts w:asciiTheme="minorHAnsi" w:hAnsiTheme="minorHAnsi" w:cstheme="minorHAnsi"/>
        </w:rPr>
        <w:t>they could not have happened</w:t>
      </w:r>
      <w:r w:rsidRPr="00974E87">
        <w:rPr>
          <w:rFonts w:asciiTheme="minorHAnsi" w:hAnsiTheme="minorHAnsi" w:cstheme="minorHAnsi"/>
          <w:sz w:val="14"/>
        </w:rPr>
        <w:t xml:space="preserve"> to such a degree </w:t>
      </w:r>
      <w:r w:rsidRPr="003523F2">
        <w:rPr>
          <w:rStyle w:val="StyleUnderline"/>
          <w:rFonts w:asciiTheme="minorHAnsi" w:hAnsiTheme="minorHAnsi" w:cstheme="minorHAnsi"/>
        </w:rPr>
        <w:t xml:space="preserve">if it were not for capitalism and would </w:t>
      </w:r>
      <w:r w:rsidRPr="003523F2">
        <w:rPr>
          <w:rStyle w:val="Emphasis"/>
          <w:rFonts w:asciiTheme="minorHAnsi" w:hAnsiTheme="minorHAnsi" w:cstheme="minorHAnsi"/>
        </w:rPr>
        <w:t>not have happened to the same degree under any alternative</w:t>
      </w:r>
      <w:r w:rsidRPr="00974E87">
        <w:rPr>
          <w:rFonts w:asciiTheme="minorHAnsi" w:hAnsiTheme="minorHAnsi" w:cstheme="minorHAnsi"/>
          <w:sz w:val="14"/>
        </w:rPr>
        <w:t xml:space="preser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974E87">
        <w:rPr>
          <w:rStyle w:val="StyleUnderline"/>
          <w:rFonts w:asciiTheme="minorHAnsi" w:hAnsiTheme="minorHAnsi" w:cstheme="minorHAnsi"/>
          <w:highlight w:val="cyan"/>
        </w:rPr>
        <w:t>health, wellbeing, and justice</w:t>
      </w:r>
      <w:r w:rsidRPr="003523F2">
        <w:rPr>
          <w:rStyle w:val="StyleUnderline"/>
          <w:rFonts w:asciiTheme="minorHAnsi" w:hAnsiTheme="minorHAnsi" w:cstheme="minorHAnsi"/>
        </w:rPr>
        <w:t xml:space="preserve"> are largely </w:t>
      </w:r>
      <w:r w:rsidRPr="00974E87">
        <w:rPr>
          <w:rStyle w:val="StyleUnderline"/>
          <w:rFonts w:asciiTheme="minorHAnsi" w:hAnsiTheme="minorHAnsi" w:cstheme="minorHAnsi"/>
          <w:highlight w:val="cyan"/>
        </w:rPr>
        <w:t>driven by</w:t>
      </w:r>
      <w:r w:rsidRPr="003523F2">
        <w:rPr>
          <w:rStyle w:val="StyleUnderline"/>
          <w:rFonts w:asciiTheme="minorHAnsi" w:hAnsiTheme="minorHAnsi" w:cstheme="minorHAnsi"/>
        </w:rPr>
        <w:t xml:space="preserve"> increasing </w:t>
      </w:r>
      <w:r w:rsidRPr="00974E87">
        <w:rPr>
          <w:rStyle w:val="StyleUnderline"/>
          <w:rFonts w:asciiTheme="minorHAnsi" w:hAnsiTheme="minorHAnsi" w:cstheme="minorHAnsi"/>
          <w:highlight w:val="cyan"/>
        </w:rPr>
        <w:t>investments in public goods</w:t>
      </w:r>
      <w:r w:rsidRPr="003523F2">
        <w:rPr>
          <w:rStyle w:val="StyleUnderline"/>
          <w:rFonts w:asciiTheme="minorHAnsi" w:hAnsiTheme="minorHAnsi" w:cstheme="minorHAnsi"/>
        </w:rPr>
        <w:t xml:space="preserve">. The scale of increased wealth necessary to maximize these investments requires </w:t>
      </w:r>
      <w:r w:rsidRPr="003523F2">
        <w:rPr>
          <w:rStyle w:val="Emphasis"/>
          <w:rFonts w:asciiTheme="minorHAnsi" w:hAnsiTheme="minorHAnsi" w:cstheme="minorHAnsi"/>
        </w:rPr>
        <w:t>capitalism</w:t>
      </w:r>
      <w:r w:rsidRPr="00974E87">
        <w:rPr>
          <w:rFonts w:asciiTheme="minorHAnsi" w:hAnsiTheme="minorHAnsi" w:cstheme="minorHAnsi"/>
          <w:sz w:val="14"/>
        </w:rPr>
        <w:t xml:space="preserve">. Thus, </w:t>
      </w:r>
      <w:r w:rsidRPr="00974E87">
        <w:rPr>
          <w:rStyle w:val="StyleUnderline"/>
          <w:rFonts w:asciiTheme="minorHAnsi" w:hAnsiTheme="minorHAnsi" w:cstheme="minorHAnsi"/>
          <w:highlight w:val="cyan"/>
        </w:rPr>
        <w:t>as</w:t>
      </w:r>
      <w:r w:rsidRPr="003523F2">
        <w:rPr>
          <w:rStyle w:val="StyleUnderline"/>
          <w:rFonts w:asciiTheme="minorHAnsi" w:hAnsiTheme="minorHAnsi" w:cstheme="minorHAnsi"/>
        </w:rPr>
        <w:t xml:space="preserve"> capitalist </w:t>
      </w:r>
      <w:r w:rsidRPr="00974E87">
        <w:rPr>
          <w:rStyle w:val="StyleUnderline"/>
          <w:rFonts w:asciiTheme="minorHAnsi" w:hAnsiTheme="minorHAnsi" w:cstheme="minorHAnsi"/>
          <w:highlight w:val="cyan"/>
        </w:rPr>
        <w:t>societies</w:t>
      </w:r>
      <w:r w:rsidRPr="003523F2">
        <w:rPr>
          <w:rStyle w:val="StyleUnderline"/>
          <w:rFonts w:asciiTheme="minorHAnsi" w:hAnsiTheme="minorHAnsi" w:cstheme="minorHAnsi"/>
        </w:rPr>
        <w:t xml:space="preserve"> have </w:t>
      </w:r>
      <w:r w:rsidRPr="00974E87">
        <w:rPr>
          <w:rStyle w:val="StyleUnderline"/>
          <w:rFonts w:asciiTheme="minorHAnsi" w:hAnsiTheme="minorHAnsi" w:cstheme="minorHAnsi"/>
          <w:highlight w:val="cyan"/>
        </w:rPr>
        <w:t>become</w:t>
      </w:r>
      <w:r w:rsidRPr="003523F2">
        <w:rPr>
          <w:rStyle w:val="StyleUnderline"/>
          <w:rFonts w:asciiTheme="minorHAnsi" w:hAnsiTheme="minorHAnsi" w:cstheme="minorHAnsi"/>
        </w:rPr>
        <w:t xml:space="preserve"> dramatically </w:t>
      </w:r>
      <w:r w:rsidRPr="00974E87">
        <w:rPr>
          <w:rStyle w:val="StyleUnderline"/>
          <w:rFonts w:asciiTheme="minorHAnsi" w:hAnsiTheme="minorHAnsi" w:cstheme="minorHAnsi"/>
          <w:highlight w:val="cyan"/>
        </w:rPr>
        <w:t>wealthie</w:t>
      </w:r>
      <w:r w:rsidRPr="003523F2">
        <w:rPr>
          <w:rStyle w:val="StyleUnderline"/>
          <w:rFonts w:asciiTheme="minorHAnsi" w:hAnsiTheme="minorHAnsi" w:cstheme="minorHAnsi"/>
        </w:rPr>
        <w:t>r</w:t>
      </w:r>
      <w:r w:rsidRPr="00974E87">
        <w:rPr>
          <w:rFonts w:asciiTheme="minorHAnsi" w:hAnsiTheme="minorHAnsi" w:cstheme="minorHAnsi"/>
          <w:sz w:val="14"/>
        </w:rPr>
        <w:t xml:space="preserve"> over the past hundred years (and wealthier than societies with alternative systems), </w:t>
      </w:r>
      <w:r w:rsidRPr="003523F2">
        <w:rPr>
          <w:rStyle w:val="StyleUnderline"/>
          <w:rFonts w:asciiTheme="minorHAnsi" w:hAnsiTheme="minorHAnsi" w:cstheme="minorHAnsi"/>
        </w:rPr>
        <w:t xml:space="preserve">this has allowed </w:t>
      </w:r>
      <w:r w:rsidRPr="00974E87">
        <w:rPr>
          <w:rStyle w:val="Emphasis"/>
          <w:rFonts w:asciiTheme="minorHAnsi" w:hAnsiTheme="minorHAnsi" w:cstheme="minorHAnsi"/>
          <w:highlight w:val="cyan"/>
        </w:rPr>
        <w:t>larger investments in public goods</w:t>
      </w:r>
      <w:r w:rsidRPr="003523F2">
        <w:rPr>
          <w:rStyle w:val="StyleUnderline"/>
          <w:rFonts w:asciiTheme="minorHAnsi" w:hAnsiTheme="minorHAnsi" w:cstheme="minorHAnsi"/>
        </w:rPr>
        <w:t>,</w:t>
      </w:r>
      <w:r w:rsidRPr="00974E87">
        <w:rPr>
          <w:rFonts w:asciiTheme="minorHAnsi" w:hAnsiTheme="minorHAnsi" w:cstheme="minorHAnsi"/>
          <w:sz w:val="14"/>
        </w:rPr>
        <w:t xml:space="preserve"> which simply has not been possible in a sustained way in societies without the greater wealth that capitalism makes possible. Important </w:t>
      </w:r>
      <w:r w:rsidRPr="003523F2">
        <w:rPr>
          <w:rStyle w:val="StyleUnderline"/>
          <w:rFonts w:asciiTheme="minorHAnsi" w:hAnsiTheme="minorHAnsi" w:cstheme="minorHAnsi"/>
        </w:rPr>
        <w:t>investments in public goods include</w:t>
      </w:r>
      <w:r w:rsidRPr="00974E87">
        <w:rPr>
          <w:rFonts w:asciiTheme="minorHAnsi" w:hAnsiTheme="minorHAnsi" w:cstheme="minorHAnsi"/>
          <w:sz w:val="14"/>
        </w:rPr>
        <w:t xml:space="preserve"> investments in basic </w:t>
      </w:r>
      <w:r w:rsidRPr="003523F2">
        <w:rPr>
          <w:rStyle w:val="Emphasis"/>
          <w:rFonts w:asciiTheme="minorHAnsi" w:hAnsiTheme="minorHAnsi" w:cstheme="minorHAnsi"/>
        </w:rPr>
        <w:t>medical knowledge</w:t>
      </w:r>
      <w:r w:rsidRPr="00974E87">
        <w:rPr>
          <w:rFonts w:asciiTheme="minorHAnsi" w:hAnsiTheme="minorHAnsi" w:cstheme="minorHAnsi"/>
          <w:sz w:val="14"/>
        </w:rPr>
        <w:t xml:space="preserve">, in health and nutrition programs, </w:t>
      </w:r>
      <w:r w:rsidRPr="003523F2">
        <w:rPr>
          <w:rStyle w:val="StyleUnderline"/>
          <w:rFonts w:asciiTheme="minorHAnsi" w:hAnsiTheme="minorHAnsi" w:cstheme="minorHAnsi"/>
        </w:rPr>
        <w:t>and</w:t>
      </w:r>
      <w:r w:rsidRPr="00974E87">
        <w:rPr>
          <w:rFonts w:asciiTheme="minorHAnsi" w:hAnsiTheme="minorHAnsi" w:cstheme="minorHAnsi"/>
          <w:sz w:val="14"/>
        </w:rPr>
        <w:t xml:space="preserve"> in the institutional </w:t>
      </w:r>
      <w:r w:rsidRPr="003523F2">
        <w:rPr>
          <w:rStyle w:val="StyleUnderline"/>
          <w:rFonts w:asciiTheme="minorHAnsi" w:hAnsiTheme="minorHAnsi" w:cstheme="minorHAnsi"/>
        </w:rPr>
        <w:t>capacity</w:t>
      </w:r>
      <w:r w:rsidRPr="00974E87">
        <w:rPr>
          <w:rFonts w:asciiTheme="minorHAnsi" w:hAnsiTheme="minorHAnsi" w:cstheme="minorHAnsi"/>
          <w:sz w:val="14"/>
        </w:rPr>
        <w:t xml:space="preserve"> and know-how </w:t>
      </w:r>
      <w:r w:rsidRPr="003523F2">
        <w:rPr>
          <w:rStyle w:val="StyleUnderline"/>
          <w:rFonts w:asciiTheme="minorHAnsi" w:hAnsiTheme="minorHAnsi" w:cstheme="minorHAnsi"/>
        </w:rPr>
        <w:t xml:space="preserve">to </w:t>
      </w:r>
      <w:r w:rsidRPr="003523F2">
        <w:rPr>
          <w:rStyle w:val="Emphasis"/>
          <w:rFonts w:asciiTheme="minorHAnsi" w:hAnsiTheme="minorHAnsi" w:cstheme="minorHAnsi"/>
        </w:rPr>
        <w:t>regulate</w:t>
      </w:r>
      <w:r w:rsidRPr="00974E87">
        <w:rPr>
          <w:rFonts w:asciiTheme="minorHAnsi" w:hAnsiTheme="minorHAnsi" w:cstheme="minorHAnsi"/>
          <w:sz w:val="14"/>
        </w:rPr>
        <w:t xml:space="preserve"> society and </w:t>
      </w:r>
      <w:r w:rsidRPr="003523F2">
        <w:rPr>
          <w:rStyle w:val="Emphasis"/>
          <w:rFonts w:asciiTheme="minorHAnsi" w:hAnsiTheme="minorHAnsi" w:cstheme="minorHAnsi"/>
        </w:rPr>
        <w:t>capitalism</w:t>
      </w:r>
      <w:r w:rsidRPr="003523F2">
        <w:rPr>
          <w:rStyle w:val="StyleUnderline"/>
          <w:rFonts w:asciiTheme="minorHAnsi" w:hAnsiTheme="minorHAnsi" w:cstheme="minorHAnsi"/>
        </w:rPr>
        <w:t xml:space="preserve"> itself</w:t>
      </w:r>
      <w:r w:rsidRPr="00974E87">
        <w:rPr>
          <w:rFonts w:asciiTheme="minorHAnsi" w:hAnsiTheme="minorHAnsi" w:cstheme="minorHAnsi"/>
          <w:sz w:val="14"/>
        </w:rPr>
        <w:t xml:space="preserve">. As a result, </w:t>
      </w:r>
      <w:r w:rsidRPr="003523F2">
        <w:rPr>
          <w:rStyle w:val="StyleUnderline"/>
          <w:rFonts w:asciiTheme="minorHAnsi" w:hAnsiTheme="minorHAnsi" w:cstheme="minorHAnsi"/>
        </w:rPr>
        <w:t xml:space="preserve">capitalism is a </w:t>
      </w:r>
      <w:r w:rsidRPr="003523F2">
        <w:rPr>
          <w:rStyle w:val="Emphasis"/>
          <w:rFonts w:asciiTheme="minorHAnsi" w:hAnsiTheme="minorHAnsi" w:cstheme="minorHAnsi"/>
        </w:rPr>
        <w:t>primary driver</w:t>
      </w:r>
      <w:r w:rsidRPr="003523F2">
        <w:rPr>
          <w:rStyle w:val="StyleUnderline"/>
          <w:rFonts w:asciiTheme="minorHAnsi" w:hAnsiTheme="minorHAnsi" w:cstheme="minorHAnsi"/>
        </w:rPr>
        <w:t xml:space="preserve"> of positive outcomes in </w:t>
      </w:r>
      <w:r w:rsidRPr="003523F2">
        <w:rPr>
          <w:rStyle w:val="Emphasis"/>
          <w:rFonts w:asciiTheme="minorHAnsi" w:hAnsiTheme="minorHAnsi" w:cstheme="minorHAnsi"/>
        </w:rPr>
        <w:t>health and wellbeing</w:t>
      </w:r>
      <w:r w:rsidRPr="00974E87">
        <w:rPr>
          <w:rFonts w:asciiTheme="minorHAnsi" w:hAnsiTheme="minorHAnsi" w:cstheme="minorHAnsi"/>
          <w:sz w:val="14"/>
        </w:rPr>
        <w:t xml:space="preserve"> (</w:t>
      </w:r>
      <w:r w:rsidRPr="003523F2">
        <w:rPr>
          <w:rStyle w:val="StyleUnderline"/>
          <w:rFonts w:asciiTheme="minorHAnsi" w:hAnsiTheme="minorHAnsi" w:cstheme="minorHAnsi"/>
        </w:rPr>
        <w:t>such as</w:t>
      </w:r>
      <w:r w:rsidRPr="00974E87">
        <w:rPr>
          <w:rFonts w:asciiTheme="minorHAnsi" w:hAnsiTheme="minorHAnsi" w:cstheme="minorHAnsi"/>
          <w:sz w:val="14"/>
        </w:rPr>
        <w:t xml:space="preserve"> increased </w:t>
      </w:r>
      <w:r w:rsidRPr="003523F2">
        <w:rPr>
          <w:rStyle w:val="Emphasis"/>
          <w:rFonts w:asciiTheme="minorHAnsi" w:hAnsiTheme="minorHAnsi" w:cstheme="minorHAnsi"/>
        </w:rPr>
        <w:t xml:space="preserve">life </w:t>
      </w:r>
      <w:r w:rsidRPr="00974E87">
        <w:rPr>
          <w:rStyle w:val="Emphasis"/>
          <w:rFonts w:asciiTheme="minorHAnsi" w:hAnsiTheme="minorHAnsi" w:cstheme="minorHAnsi"/>
          <w:highlight w:val="cyan"/>
        </w:rPr>
        <w:t>expectancy</w:t>
      </w:r>
      <w:r w:rsidRPr="00974E87">
        <w:rPr>
          <w:rFonts w:asciiTheme="minorHAnsi" w:hAnsiTheme="minorHAnsi" w:cstheme="minorHAnsi"/>
          <w:sz w:val="14"/>
          <w:highlight w:val="cyan"/>
        </w:rPr>
        <w:t xml:space="preserve">, </w:t>
      </w:r>
      <w:r w:rsidRPr="00974E87">
        <w:rPr>
          <w:rStyle w:val="Emphasis"/>
          <w:rFonts w:asciiTheme="minorHAnsi" w:hAnsiTheme="minorHAnsi" w:cstheme="minorHAnsi"/>
          <w:highlight w:val="cyan"/>
        </w:rPr>
        <w:t>lowered child and maternal mortality</w:t>
      </w:r>
      <w:r w:rsidRPr="00974E87">
        <w:rPr>
          <w:rFonts w:asciiTheme="minorHAnsi" w:hAnsiTheme="minorHAnsi" w:cstheme="minorHAnsi"/>
          <w:sz w:val="14"/>
        </w:rPr>
        <w:t xml:space="preserve">, </w:t>
      </w:r>
      <w:r w:rsidRPr="003523F2">
        <w:rPr>
          <w:rStyle w:val="StyleUnderline"/>
          <w:rFonts w:asciiTheme="minorHAnsi" w:hAnsiTheme="minorHAnsi" w:cstheme="minorHAnsi"/>
        </w:rPr>
        <w:t xml:space="preserve">adequate calories per day, </w:t>
      </w:r>
      <w:r w:rsidRPr="00974E87">
        <w:rPr>
          <w:rStyle w:val="Emphasis"/>
          <w:rFonts w:asciiTheme="minorHAnsi" w:hAnsiTheme="minorHAnsi" w:cstheme="minorHAnsi"/>
          <w:highlight w:val="cyan"/>
        </w:rPr>
        <w:t>minimized infectious disease rates</w:t>
      </w:r>
      <w:r w:rsidRPr="003523F2">
        <w:rPr>
          <w:rStyle w:val="StyleUnderline"/>
          <w:rFonts w:asciiTheme="minorHAnsi" w:hAnsiTheme="minorHAnsi" w:cstheme="minorHAnsi"/>
        </w:rPr>
        <w:t xml:space="preserve">, a lower percentage and number of people in </w:t>
      </w:r>
      <w:r w:rsidRPr="003523F2">
        <w:rPr>
          <w:rStyle w:val="Emphasis"/>
          <w:rFonts w:asciiTheme="minorHAnsi" w:hAnsiTheme="minorHAnsi" w:cstheme="minorHAnsi"/>
        </w:rPr>
        <w:t>poverty</w:t>
      </w:r>
      <w:r w:rsidRPr="003523F2">
        <w:rPr>
          <w:rStyle w:val="StyleUnderline"/>
          <w:rFonts w:asciiTheme="minorHAnsi" w:hAnsiTheme="minorHAnsi" w:cstheme="minorHAnsi"/>
        </w:rPr>
        <w:t xml:space="preserve">, and more reported </w:t>
      </w:r>
      <w:r w:rsidRPr="003523F2">
        <w:rPr>
          <w:rStyle w:val="Emphasis"/>
          <w:rFonts w:asciiTheme="minorHAnsi" w:hAnsiTheme="minorHAnsi" w:cstheme="minorHAnsi"/>
        </w:rPr>
        <w:t>happiness</w:t>
      </w:r>
      <w:r w:rsidRPr="00974E87">
        <w:rPr>
          <w:rFonts w:asciiTheme="minorHAnsi" w:hAnsiTheme="minorHAnsi" w:cstheme="minorHAnsi"/>
          <w:sz w:val="14"/>
        </w:rPr>
        <w:t xml:space="preserve">);5 </w:t>
      </w:r>
      <w:r w:rsidRPr="003523F2">
        <w:rPr>
          <w:rStyle w:val="StyleUnderline"/>
          <w:rFonts w:asciiTheme="minorHAnsi" w:hAnsiTheme="minorHAnsi" w:cstheme="minorHAnsi"/>
        </w:rPr>
        <w:t xml:space="preserve">and in </w:t>
      </w:r>
      <w:r w:rsidRPr="003523F2">
        <w:rPr>
          <w:rStyle w:val="Emphasis"/>
          <w:rFonts w:asciiTheme="minorHAnsi" w:hAnsiTheme="minorHAnsi" w:cstheme="minorHAnsi"/>
        </w:rPr>
        <w:t>justice</w:t>
      </w:r>
      <w:r w:rsidRPr="00974E87">
        <w:rPr>
          <w:rFonts w:asciiTheme="minorHAnsi" w:hAnsiTheme="minorHAnsi" w:cstheme="minorHAnsi"/>
          <w:sz w:val="14"/>
        </w:rPr>
        <w:t xml:space="preserve"> (</w:t>
      </w:r>
      <w:r w:rsidRPr="003523F2">
        <w:rPr>
          <w:rStyle w:val="StyleUnderline"/>
          <w:rFonts w:asciiTheme="minorHAnsi" w:hAnsiTheme="minorHAnsi" w:cstheme="minorHAnsi"/>
        </w:rPr>
        <w:t xml:space="preserve">such as reduced deaths from </w:t>
      </w:r>
      <w:r w:rsidRPr="003523F2">
        <w:rPr>
          <w:rStyle w:val="Emphasis"/>
          <w:rFonts w:asciiTheme="minorHAnsi" w:hAnsiTheme="minorHAnsi" w:cstheme="minorHAnsi"/>
        </w:rPr>
        <w:t>war</w:t>
      </w:r>
      <w:r w:rsidRPr="003523F2">
        <w:rPr>
          <w:rStyle w:val="StyleUnderline"/>
          <w:rFonts w:asciiTheme="minorHAnsi" w:hAnsiTheme="minorHAnsi" w:cstheme="minorHAnsi"/>
        </w:rPr>
        <w:t xml:space="preserve"> and homicide; </w:t>
      </w:r>
      <w:r w:rsidRPr="00974E87">
        <w:rPr>
          <w:rStyle w:val="StyleUnderline"/>
          <w:rFonts w:asciiTheme="minorHAnsi" w:hAnsiTheme="minorHAnsi" w:cstheme="minorHAnsi"/>
          <w:highlight w:val="cyan"/>
        </w:rPr>
        <w:t>higher</w:t>
      </w:r>
      <w:r w:rsidRPr="00974E87">
        <w:rPr>
          <w:rFonts w:asciiTheme="minorHAnsi" w:hAnsiTheme="minorHAnsi" w:cstheme="minorHAnsi"/>
          <w:sz w:val="14"/>
        </w:rPr>
        <w:t xml:space="preserve"> rankings in </w:t>
      </w:r>
      <w:r w:rsidRPr="00974E87">
        <w:rPr>
          <w:rStyle w:val="Emphasis"/>
          <w:rFonts w:asciiTheme="minorHAnsi" w:hAnsiTheme="minorHAnsi" w:cstheme="minorHAnsi"/>
          <w:highlight w:val="cyan"/>
        </w:rPr>
        <w:t>human rights</w:t>
      </w:r>
      <w:r w:rsidRPr="00974E87">
        <w:rPr>
          <w:rFonts w:asciiTheme="minorHAnsi" w:hAnsiTheme="minorHAnsi" w:cstheme="minorHAnsi"/>
          <w:sz w:val="14"/>
        </w:rPr>
        <w:t xml:space="preserve"> indices; the </w:t>
      </w:r>
      <w:r w:rsidRPr="003523F2">
        <w:rPr>
          <w:rStyle w:val="StyleUnderline"/>
          <w:rFonts w:asciiTheme="minorHAnsi" w:hAnsiTheme="minorHAnsi" w:cstheme="minorHAnsi"/>
        </w:rPr>
        <w:t>reduced</w:t>
      </w:r>
      <w:r w:rsidRPr="00974E87">
        <w:rPr>
          <w:rFonts w:asciiTheme="minorHAnsi" w:hAnsiTheme="minorHAnsi" w:cstheme="minorHAnsi"/>
          <w:sz w:val="14"/>
        </w:rPr>
        <w:t xml:space="preserve"> prevalence of </w:t>
      </w:r>
      <w:r w:rsidRPr="003523F2">
        <w:rPr>
          <w:rStyle w:val="Emphasis"/>
          <w:rFonts w:asciiTheme="minorHAnsi" w:hAnsiTheme="minorHAnsi" w:cstheme="minorHAnsi"/>
        </w:rPr>
        <w:t>racist, sexist, homophobic opinions</w:t>
      </w:r>
      <w:r w:rsidRPr="00974E87">
        <w:rPr>
          <w:rFonts w:asciiTheme="minorHAnsi" w:hAnsiTheme="minorHAnsi" w:cstheme="minorHAnsi"/>
          <w:sz w:val="14"/>
        </w:rPr>
        <w:t xml:space="preserve"> in surveys; </w:t>
      </w:r>
      <w:r w:rsidRPr="003523F2">
        <w:rPr>
          <w:rStyle w:val="StyleUnderline"/>
          <w:rFonts w:asciiTheme="minorHAnsi" w:hAnsiTheme="minorHAnsi" w:cstheme="minorHAnsi"/>
        </w:rPr>
        <w:t>and higher literacy</w:t>
      </w:r>
      <w:r w:rsidRPr="00974E87">
        <w:rPr>
          <w:rFonts w:asciiTheme="minorHAnsi" w:hAnsiTheme="minorHAnsi" w:cstheme="minorHAnsi"/>
          <w:sz w:val="14"/>
        </w:rPr>
        <w:t xml:space="preserve"> rates).6 These </w:t>
      </w:r>
      <w:r w:rsidRPr="003523F2">
        <w:rPr>
          <w:rStyle w:val="Emphasis"/>
          <w:rFonts w:asciiTheme="minorHAnsi" w:hAnsiTheme="minorHAnsi" w:cstheme="minorHAnsi"/>
        </w:rPr>
        <w:t>quantifiable positive consequences of global capitalism</w:t>
      </w:r>
      <w:r w:rsidRPr="00974E87">
        <w:rPr>
          <w:rFonts w:asciiTheme="minorHAnsi" w:hAnsiTheme="minorHAnsi" w:cstheme="minorHAnsi"/>
          <w:sz w:val="14"/>
        </w:rPr>
        <w:t xml:space="preserve"> dramatically </w:t>
      </w:r>
      <w:r w:rsidRPr="003523F2">
        <w:rPr>
          <w:rStyle w:val="Emphasis"/>
          <w:rFonts w:asciiTheme="minorHAnsi" w:hAnsiTheme="minorHAnsi" w:cstheme="minorHAnsi"/>
        </w:rPr>
        <w:t>outweigh</w:t>
      </w:r>
      <w:r w:rsidRPr="003523F2">
        <w:rPr>
          <w:rStyle w:val="StyleUnderline"/>
          <w:rFonts w:asciiTheme="minorHAnsi" w:hAnsiTheme="minorHAnsi" w:cstheme="minorHAnsi"/>
        </w:rPr>
        <w:t xml:space="preserve"> the negative consequences</w:t>
      </w:r>
      <w:r w:rsidRPr="00974E87">
        <w:rPr>
          <w:rFonts w:asciiTheme="minorHAnsi" w:hAnsiTheme="minorHAnsi" w:cstheme="minorHAnsi"/>
          <w:sz w:val="14"/>
        </w:rPr>
        <w:t xml:space="preserve"> (such as deaths from pollution in the course of development), with the result that </w:t>
      </w:r>
      <w:r w:rsidRPr="003523F2">
        <w:rPr>
          <w:rStyle w:val="StyleUnderline"/>
          <w:rFonts w:asciiTheme="minorHAnsi" w:hAnsiTheme="minorHAnsi" w:cstheme="minorHAnsi"/>
        </w:rPr>
        <w:t>the net benefits from capitalism in terms of health, wellbeing, and justice have been greater than they would have been under any known noncapitalist approach</w:t>
      </w:r>
      <w:r w:rsidRPr="00974E87">
        <w:rPr>
          <w:rFonts w:asciiTheme="minorHAnsi" w:hAnsiTheme="minorHAnsi" w:cstheme="minorHAnsi"/>
          <w:sz w:val="14"/>
        </w:rPr>
        <w:t xml:space="preserve"> to structuring society.7 </w:t>
      </w:r>
      <w:r w:rsidRPr="00974E87">
        <w:rPr>
          <w:sz w:val="14"/>
        </w:rPr>
        <w:t xml:space="preserve">Premise 2. Economics, ethics, and policy. Although capitalism has often been ill-regulated and therefore failed to maximize net benefits for health, wellbeing, and justice, it can become well-regulated so that it maximizes these societal goals, by including mechanisms identified by economists and other policy experts that do the following: optimally8 regulate negative effects such as pollution and monopoly power, and invest in public goods such as education, basic healthcare, and fundamental research including biomedical knowledge (more generally, policies that correct the failures of free markets that economists have long recognized will arise from “externalities” in the absence of regulation);9 ensure equity and distributive justice (for example, via wealth redistribution);10 ensure basic rights,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 ensure that there is no alternative way of structuring society that is more efficient or better promotes the equity, justice, and </w:t>
      </w:r>
      <w:r w:rsidRPr="00974E87">
        <w:rPr>
          <w:sz w:val="14"/>
        </w:rPr>
        <w:lastRenderedPageBreak/>
        <w:t xml:space="preserve">fairness goals outlined above (by allowing free exchange given the regulations mentioned).12 </w:t>
      </w:r>
      <w:r w:rsidRPr="00974E87">
        <w:rPr>
          <w:rFonts w:asciiTheme="minorHAnsi" w:hAnsiTheme="minorHAnsi" w:cstheme="minorHAnsi"/>
          <w:sz w:val="14"/>
        </w:rPr>
        <w:t xml:space="preserve">To summarize the implication of the first two premises, </w:t>
      </w:r>
      <w:r w:rsidRPr="003523F2">
        <w:rPr>
          <w:rStyle w:val="Emphasis"/>
          <w:rFonts w:asciiTheme="minorHAnsi" w:hAnsiTheme="minorHAnsi" w:cstheme="minorHAnsi"/>
        </w:rPr>
        <w:t>well-regulated capitalism</w:t>
      </w:r>
      <w:r w:rsidRPr="003523F2">
        <w:rPr>
          <w:rStyle w:val="StyleUnderline"/>
          <w:rFonts w:asciiTheme="minorHAnsi" w:hAnsiTheme="minorHAnsi" w:cstheme="minorHAnsi"/>
        </w:rPr>
        <w:t xml:space="preserve"> is </w:t>
      </w:r>
      <w:r w:rsidRPr="003523F2">
        <w:rPr>
          <w:rStyle w:val="Emphasis"/>
          <w:rFonts w:asciiTheme="minorHAnsi" w:hAnsiTheme="minorHAnsi" w:cstheme="minorHAnsi"/>
        </w:rPr>
        <w:t>essential</w:t>
      </w:r>
      <w:r w:rsidRPr="00974E87">
        <w:rPr>
          <w:rFonts w:asciiTheme="minorHAnsi" w:hAnsiTheme="minorHAnsi" w:cstheme="minorHAnsi"/>
          <w:sz w:val="14"/>
        </w:rPr>
        <w:t xml:space="preserve"> </w:t>
      </w:r>
      <w:r w:rsidRPr="003523F2">
        <w:rPr>
          <w:rStyle w:val="StyleUnderline"/>
          <w:rFonts w:asciiTheme="minorHAnsi" w:hAnsiTheme="minorHAnsi" w:cstheme="minorHAnsi"/>
        </w:rPr>
        <w:t>to best achieving our ethical goals</w:t>
      </w:r>
      <w:r w:rsidRPr="00974E87">
        <w:rPr>
          <w:rFonts w:asciiTheme="minorHAnsi" w:hAnsiTheme="minorHAnsi" w:cstheme="minorHAnsi"/>
          <w:sz w:val="14"/>
        </w:rPr>
        <w:t xml:space="preserve">—which is true even though capitalism has certainly not always been well regulated historically. Society can still do much better </w:t>
      </w:r>
      <w:r w:rsidRPr="003523F2">
        <w:rPr>
          <w:rStyle w:val="StyleUnderline"/>
          <w:rFonts w:asciiTheme="minorHAnsi" w:hAnsiTheme="minorHAnsi" w:cstheme="minorHAnsi"/>
        </w:rPr>
        <w:t xml:space="preserve">and </w:t>
      </w:r>
      <w:r w:rsidRPr="003523F2">
        <w:rPr>
          <w:rStyle w:val="Emphasis"/>
          <w:rFonts w:asciiTheme="minorHAnsi" w:hAnsiTheme="minorHAnsi" w:cstheme="minorHAnsi"/>
        </w:rPr>
        <w:t>remove the large deficits</w:t>
      </w:r>
      <w:r w:rsidRPr="00974E87">
        <w:rPr>
          <w:rFonts w:asciiTheme="minorHAnsi" w:hAnsiTheme="minorHAnsi" w:cstheme="minorHAnsi"/>
          <w:sz w:val="14"/>
        </w:rPr>
        <w:t xml:space="preserve"> in terms of health, wellbeing, and justice </w:t>
      </w:r>
      <w:r w:rsidRPr="003523F2">
        <w:rPr>
          <w:rStyle w:val="Emphasis"/>
          <w:rFonts w:asciiTheme="minorHAnsi" w:hAnsiTheme="minorHAnsi" w:cstheme="minorHAnsi"/>
        </w:rPr>
        <w:t>that exist under</w:t>
      </w:r>
      <w:r w:rsidRPr="00974E87">
        <w:rPr>
          <w:rFonts w:asciiTheme="minorHAnsi" w:hAnsiTheme="minorHAnsi" w:cstheme="minorHAnsi"/>
          <w:sz w:val="14"/>
        </w:rPr>
        <w:t xml:space="preserve"> the current inferior and </w:t>
      </w:r>
      <w:r w:rsidRPr="003523F2">
        <w:rPr>
          <w:rStyle w:val="Emphasis"/>
          <w:rFonts w:asciiTheme="minorHAnsi" w:hAnsiTheme="minorHAnsi" w:cstheme="minorHAnsi"/>
        </w:rPr>
        <w:t>imperfect</w:t>
      </w:r>
      <w:r w:rsidRPr="00974E87">
        <w:rPr>
          <w:rFonts w:asciiTheme="minorHAnsi" w:hAnsiTheme="minorHAnsi" w:cstheme="minorHAnsi"/>
          <w:sz w:val="14"/>
        </w:rPr>
        <w:t xml:space="preserve"> versions of </w:t>
      </w:r>
      <w:r w:rsidRPr="003523F2">
        <w:rPr>
          <w:rStyle w:val="Emphasis"/>
          <w:rFonts w:asciiTheme="minorHAnsi" w:hAnsiTheme="minorHAnsi" w:cstheme="minorHAnsi"/>
        </w:rPr>
        <w:t>capitalism</w:t>
      </w:r>
      <w:r w:rsidRPr="00974E87">
        <w:rPr>
          <w:rFonts w:asciiTheme="minorHAnsi" w:hAnsiTheme="minorHAnsi" w:cstheme="minorHAnsi"/>
          <w:sz w:val="14"/>
        </w:rPr>
        <w:t xml:space="preserve">. Premise 3. Development and the future. </w:t>
      </w:r>
      <w:r w:rsidRPr="003523F2">
        <w:rPr>
          <w:rStyle w:val="StyleUnderline"/>
          <w:rFonts w:asciiTheme="minorHAnsi" w:hAnsiTheme="minorHAnsi" w:cstheme="minorHAnsi"/>
        </w:rPr>
        <w:t>If</w:t>
      </w:r>
      <w:r w:rsidRPr="00974E87">
        <w:rPr>
          <w:rFonts w:asciiTheme="minorHAnsi" w:hAnsiTheme="minorHAnsi" w:cstheme="minorHAnsi"/>
          <w:sz w:val="14"/>
        </w:rPr>
        <w:t xml:space="preserve"> the global spread of </w:t>
      </w:r>
      <w:r w:rsidRPr="003523F2">
        <w:rPr>
          <w:rStyle w:val="StyleUnderline"/>
          <w:rFonts w:asciiTheme="minorHAnsi" w:hAnsiTheme="minorHAnsi" w:cstheme="minorHAnsi"/>
        </w:rPr>
        <w:t>capitalism is allowed to continue</w:t>
      </w:r>
      <w:r w:rsidRPr="00974E87">
        <w:rPr>
          <w:rFonts w:asciiTheme="minorHAnsi" w:hAnsiTheme="minorHAnsi" w:cstheme="minorHAnsi"/>
          <w:sz w:val="14"/>
        </w:rPr>
        <w:t xml:space="preserve">, desperate </w:t>
      </w:r>
      <w:r w:rsidRPr="00974E87">
        <w:rPr>
          <w:rStyle w:val="Emphasis"/>
          <w:rFonts w:asciiTheme="minorHAnsi" w:hAnsiTheme="minorHAnsi" w:cstheme="minorHAnsi"/>
          <w:highlight w:val="cyan"/>
        </w:rPr>
        <w:t>poverty can be</w:t>
      </w:r>
      <w:r w:rsidRPr="00974E87">
        <w:rPr>
          <w:rFonts w:asciiTheme="minorHAnsi" w:hAnsiTheme="minorHAnsi" w:cstheme="minorHAnsi"/>
          <w:sz w:val="14"/>
        </w:rPr>
        <w:t xml:space="preserve"> essentially </w:t>
      </w:r>
      <w:r w:rsidRPr="00974E87">
        <w:rPr>
          <w:rStyle w:val="Emphasis"/>
          <w:rFonts w:asciiTheme="minorHAnsi" w:hAnsiTheme="minorHAnsi" w:cstheme="minorHAnsi"/>
          <w:highlight w:val="cyan"/>
        </w:rPr>
        <w:t>eliminated</w:t>
      </w:r>
      <w:r w:rsidRPr="00974E87">
        <w:rPr>
          <w:rFonts w:asciiTheme="minorHAnsi" w:hAnsiTheme="minorHAnsi" w:cstheme="minorHAnsi"/>
          <w:sz w:val="14"/>
        </w:rPr>
        <w:t xml:space="preserve"> in our lifetimes. Furthermore, </w:t>
      </w:r>
      <w:r w:rsidRPr="003523F2">
        <w:rPr>
          <w:rStyle w:val="StyleUnderline"/>
          <w:rFonts w:asciiTheme="minorHAnsi" w:hAnsiTheme="minorHAnsi" w:cstheme="minorHAnsi"/>
        </w:rPr>
        <w:t xml:space="preserve">this can be accomplished </w:t>
      </w:r>
      <w:r w:rsidRPr="003523F2">
        <w:rPr>
          <w:rStyle w:val="Emphasis"/>
          <w:rFonts w:asciiTheme="minorHAnsi" w:hAnsiTheme="minorHAnsi" w:cstheme="minorHAnsi"/>
        </w:rPr>
        <w:t>faster</w:t>
      </w:r>
      <w:r w:rsidRPr="00974E87">
        <w:rPr>
          <w:rFonts w:asciiTheme="minorHAnsi" w:hAnsiTheme="minorHAnsi" w:cstheme="minorHAnsi"/>
          <w:sz w:val="14"/>
        </w:rPr>
        <w:t xml:space="preserve"> and in a more just way </w:t>
      </w:r>
      <w:r w:rsidRPr="003523F2">
        <w:rPr>
          <w:rStyle w:val="StyleUnderline"/>
          <w:rFonts w:asciiTheme="minorHAnsi" w:hAnsiTheme="minorHAnsi" w:cstheme="minorHAnsi"/>
        </w:rPr>
        <w:t xml:space="preserve">via </w:t>
      </w:r>
      <w:r w:rsidRPr="003523F2">
        <w:rPr>
          <w:rStyle w:val="Emphasis"/>
          <w:rFonts w:asciiTheme="minorHAnsi" w:hAnsiTheme="minorHAnsi" w:cstheme="minorHAnsi"/>
        </w:rPr>
        <w:t>well-regulated</w:t>
      </w:r>
      <w:r w:rsidRPr="00974E87">
        <w:rPr>
          <w:rFonts w:asciiTheme="minorHAnsi" w:hAnsiTheme="minorHAnsi" w:cstheme="minorHAnsi"/>
          <w:sz w:val="14"/>
        </w:rPr>
        <w:t xml:space="preserve"> global </w:t>
      </w:r>
      <w:r w:rsidRPr="003523F2">
        <w:rPr>
          <w:rStyle w:val="Emphasis"/>
          <w:rFonts w:asciiTheme="minorHAnsi" w:hAnsiTheme="minorHAnsi" w:cstheme="minorHAnsi"/>
        </w:rPr>
        <w:t>capitalism</w:t>
      </w:r>
      <w:r w:rsidRPr="00974E87">
        <w:rPr>
          <w:rFonts w:asciiTheme="minorHAnsi" w:hAnsiTheme="minorHAnsi" w:cstheme="minorHAnsi"/>
          <w:sz w:val="14"/>
        </w:rPr>
        <w:t xml:space="preserve"> </w:t>
      </w:r>
      <w:r w:rsidRPr="003523F2">
        <w:rPr>
          <w:rStyle w:val="StyleUnderline"/>
          <w:rFonts w:asciiTheme="minorHAnsi" w:hAnsiTheme="minorHAnsi" w:cstheme="minorHAnsi"/>
        </w:rPr>
        <w:t xml:space="preserve">than by </w:t>
      </w:r>
      <w:r w:rsidRPr="003523F2">
        <w:rPr>
          <w:rStyle w:val="Emphasis"/>
          <w:rFonts w:asciiTheme="minorHAnsi" w:hAnsiTheme="minorHAnsi" w:cstheme="minorHAnsi"/>
        </w:rPr>
        <w:t>any alternatives</w:t>
      </w:r>
      <w:r w:rsidRPr="00974E87">
        <w:rPr>
          <w:rStyle w:val="StyleUnderline"/>
          <w:rFonts w:asciiTheme="minorHAnsi" w:hAnsiTheme="minorHAnsi" w:cstheme="minorHAnsi"/>
          <w:highlight w:val="cyan"/>
        </w:rPr>
        <w:t>. If we</w:t>
      </w:r>
      <w:r w:rsidRPr="00974E87">
        <w:rPr>
          <w:rFonts w:asciiTheme="minorHAnsi" w:hAnsiTheme="minorHAnsi" w:cstheme="minorHAnsi"/>
          <w:sz w:val="14"/>
        </w:rPr>
        <w:t xml:space="preserve"> instead </w:t>
      </w:r>
      <w:r w:rsidRPr="00974E87">
        <w:rPr>
          <w:rStyle w:val="StyleUnderline"/>
          <w:rFonts w:asciiTheme="minorHAnsi" w:hAnsiTheme="minorHAnsi" w:cstheme="minorHAnsi"/>
          <w:highlight w:val="cyan"/>
        </w:rPr>
        <w:t xml:space="preserve">opt for </w:t>
      </w:r>
      <w:r w:rsidRPr="00974E87">
        <w:rPr>
          <w:rStyle w:val="Emphasis"/>
          <w:rFonts w:asciiTheme="minorHAnsi" w:hAnsiTheme="minorHAnsi" w:cstheme="minorHAnsi"/>
          <w:highlight w:val="cyan"/>
        </w:rPr>
        <w:t>less</w:t>
      </w:r>
      <w:r w:rsidRPr="003523F2">
        <w:rPr>
          <w:rStyle w:val="Emphasis"/>
          <w:rFonts w:asciiTheme="minorHAnsi" w:hAnsiTheme="minorHAnsi" w:cstheme="minorHAnsi"/>
        </w:rPr>
        <w:t xml:space="preserve"> capitalism</w:t>
      </w:r>
      <w:r w:rsidRPr="00974E87">
        <w:rPr>
          <w:rFonts w:asciiTheme="minorHAnsi" w:hAnsiTheme="minorHAnsi" w:cstheme="minorHAnsi"/>
          <w:sz w:val="14"/>
        </w:rPr>
        <w:t xml:space="preserve">, less growth, and less globalization, then desperate </w:t>
      </w:r>
      <w:r w:rsidRPr="00974E87">
        <w:rPr>
          <w:rStyle w:val="Emphasis"/>
          <w:rFonts w:asciiTheme="minorHAnsi" w:hAnsiTheme="minorHAnsi" w:cstheme="minorHAnsi"/>
          <w:highlight w:val="cyan"/>
        </w:rPr>
        <w:t>poverty will continue</w:t>
      </w:r>
      <w:r w:rsidRPr="00974E87">
        <w:rPr>
          <w:rFonts w:asciiTheme="minorHAnsi" w:hAnsiTheme="minorHAnsi" w:cstheme="minorHAnsi"/>
          <w:sz w:val="14"/>
        </w:rPr>
        <w:t xml:space="preserve"> to exist for a significant portion of the world's population into the further future, </w:t>
      </w:r>
      <w:r w:rsidRPr="003523F2">
        <w:rPr>
          <w:rStyle w:val="StyleUnderline"/>
          <w:rFonts w:asciiTheme="minorHAnsi" w:hAnsiTheme="minorHAnsi" w:cstheme="minorHAnsi"/>
        </w:rPr>
        <w:t>and the world will be</w:t>
      </w:r>
      <w:r w:rsidRPr="00974E87">
        <w:rPr>
          <w:rFonts w:asciiTheme="minorHAnsi" w:hAnsiTheme="minorHAnsi" w:cstheme="minorHAnsi"/>
          <w:sz w:val="14"/>
        </w:rPr>
        <w:t xml:space="preserve"> a </w:t>
      </w:r>
      <w:r w:rsidRPr="003523F2">
        <w:rPr>
          <w:rStyle w:val="Emphasis"/>
          <w:rFonts w:asciiTheme="minorHAnsi" w:hAnsiTheme="minorHAnsi" w:cstheme="minorHAnsi"/>
        </w:rPr>
        <w:t>worse and less equitable</w:t>
      </w:r>
      <w:r w:rsidRPr="00974E87">
        <w:rPr>
          <w:rFonts w:asciiTheme="minorHAnsi" w:hAnsiTheme="minorHAnsi" w:cstheme="minorHAnsi"/>
          <w:sz w:val="14"/>
        </w:rPr>
        <w:t xml:space="preserve"> place than it would have been with more capitalism. For example, </w:t>
      </w:r>
      <w:r w:rsidRPr="003523F2">
        <w:rPr>
          <w:rStyle w:val="StyleUnderline"/>
          <w:rFonts w:asciiTheme="minorHAnsi" w:hAnsiTheme="minorHAnsi" w:cstheme="minorHAnsi"/>
        </w:rPr>
        <w:t xml:space="preserve">in a world with less capitalism, </w:t>
      </w:r>
      <w:r w:rsidRPr="00974E87">
        <w:rPr>
          <w:rStyle w:val="StyleUnderline"/>
          <w:rFonts w:asciiTheme="minorHAnsi" w:hAnsiTheme="minorHAnsi" w:cstheme="minorHAnsi"/>
          <w:highlight w:val="cyan"/>
        </w:rPr>
        <w:t xml:space="preserve">there would be more </w:t>
      </w:r>
      <w:r w:rsidRPr="00974E87">
        <w:rPr>
          <w:rStyle w:val="Emphasis"/>
          <w:rFonts w:asciiTheme="minorHAnsi" w:hAnsiTheme="minorHAnsi" w:cstheme="minorHAnsi"/>
          <w:highlight w:val="cyan"/>
        </w:rPr>
        <w:t>overpopulation, food insecurity</w:t>
      </w:r>
      <w:r w:rsidRPr="00974E87">
        <w:rPr>
          <w:rFonts w:asciiTheme="minorHAnsi" w:hAnsiTheme="minorHAnsi" w:cstheme="minorHAnsi"/>
          <w:sz w:val="14"/>
        </w:rPr>
        <w:t xml:space="preserve">, air </w:t>
      </w:r>
      <w:r w:rsidRPr="00974E87">
        <w:rPr>
          <w:rStyle w:val="Emphasis"/>
          <w:rFonts w:asciiTheme="minorHAnsi" w:hAnsiTheme="minorHAnsi" w:cstheme="minorHAnsi"/>
          <w:highlight w:val="cyan"/>
        </w:rPr>
        <w:t>pollution</w:t>
      </w:r>
      <w:r w:rsidRPr="00974E87">
        <w:rPr>
          <w:rFonts w:asciiTheme="minorHAnsi" w:hAnsiTheme="minorHAnsi" w:cstheme="minorHAnsi"/>
          <w:sz w:val="14"/>
          <w:highlight w:val="cyan"/>
        </w:rPr>
        <w:t>,</w:t>
      </w:r>
      <w:r w:rsidRPr="00974E87">
        <w:rPr>
          <w:rFonts w:asciiTheme="minorHAnsi" w:hAnsiTheme="minorHAnsi" w:cstheme="minorHAnsi"/>
          <w:sz w:val="14"/>
        </w:rPr>
        <w:t xml:space="preserve"> ill health, injustice, </w:t>
      </w:r>
      <w:r w:rsidRPr="003523F2">
        <w:rPr>
          <w:rStyle w:val="StyleUnderline"/>
          <w:rFonts w:asciiTheme="minorHAnsi" w:hAnsiTheme="minorHAnsi" w:cstheme="minorHAnsi"/>
        </w:rPr>
        <w:t>and other problems</w:t>
      </w:r>
      <w:r w:rsidRPr="00974E87">
        <w:rPr>
          <w:rFonts w:asciiTheme="minorHAnsi" w:hAnsiTheme="minorHAnsi" w:cstheme="minorHAnsi"/>
          <w:sz w:val="14"/>
        </w:rPr>
        <w:t xml:space="preserve">. In part, this is because of the factors identified by premise 1, </w:t>
      </w:r>
      <w:r w:rsidRPr="00974E87">
        <w:rPr>
          <w:rStyle w:val="StyleUnderline"/>
        </w:rPr>
        <w:t xml:space="preserve">which connect a </w:t>
      </w:r>
      <w:r w:rsidRPr="00974E87">
        <w:rPr>
          <w:rStyle w:val="StyleUnderline"/>
          <w:highlight w:val="cyan"/>
        </w:rPr>
        <w:t>turn away from capitalism</w:t>
      </w:r>
      <w:r w:rsidRPr="00974E87">
        <w:rPr>
          <w:rStyle w:val="StyleUnderline"/>
        </w:rPr>
        <w:t xml:space="preserve"> with a </w:t>
      </w:r>
      <w:r w:rsidRPr="00974E87">
        <w:rPr>
          <w:rStyle w:val="StyleUnderline"/>
          <w:highlight w:val="cyan"/>
        </w:rPr>
        <w:t>turn away from continuing</w:t>
      </w:r>
      <w:r w:rsidRPr="00974E87">
        <w:rPr>
          <w:rStyle w:val="StyleUnderline"/>
        </w:rPr>
        <w:t xml:space="preserve"> </w:t>
      </w:r>
      <w:r w:rsidRPr="00974E87">
        <w:rPr>
          <w:rStyle w:val="StyleUnderline"/>
          <w:highlight w:val="cyan"/>
        </w:rPr>
        <w:t>improvements</w:t>
      </w:r>
      <w:r w:rsidRPr="00974E87">
        <w:rPr>
          <w:rStyle w:val="StyleUnderline"/>
        </w:rPr>
        <w:t xml:space="preserve"> in health, wellbeing, and justice, especially for the developing world. I</w:t>
      </w:r>
      <w:r w:rsidRPr="00974E87">
        <w:rPr>
          <w:rFonts w:asciiTheme="minorHAnsi" w:hAnsiTheme="minorHAnsi" w:cstheme="minorHAnsi"/>
          <w:sz w:val="14"/>
        </w:rPr>
        <w:t xml:space="preserve">n addition, </w:t>
      </w:r>
      <w:r w:rsidRPr="003523F2">
        <w:rPr>
          <w:rStyle w:val="StyleUnderline"/>
          <w:rFonts w:asciiTheme="minorHAnsi" w:hAnsiTheme="minorHAnsi" w:cstheme="minorHAnsi"/>
        </w:rPr>
        <w:t xml:space="preserve">fertility declines are also a consequence of increased wealth, and the size of the population is a primary determinant of </w:t>
      </w:r>
      <w:r w:rsidRPr="003523F2">
        <w:rPr>
          <w:rStyle w:val="Emphasis"/>
          <w:rFonts w:asciiTheme="minorHAnsi" w:hAnsiTheme="minorHAnsi" w:cstheme="minorHAnsi"/>
        </w:rPr>
        <w:t>food demand and other environmental stressors</w:t>
      </w:r>
      <w:r w:rsidRPr="00974E87">
        <w:rPr>
          <w:rFonts w:asciiTheme="minorHAnsi" w:hAnsiTheme="minorHAnsi" w:cstheme="minorHAnsi"/>
          <w:sz w:val="14"/>
        </w:rPr>
        <w:t xml:space="preserve">.13 Finally, as discussed at length in the next section of the essay, </w:t>
      </w:r>
      <w:r w:rsidRPr="003523F2">
        <w:rPr>
          <w:rStyle w:val="StyleUnderline"/>
          <w:rFonts w:asciiTheme="minorHAnsi" w:hAnsiTheme="minorHAnsi" w:cstheme="minorHAnsi"/>
        </w:rPr>
        <w:t xml:space="preserve">capitalism can be naturally combined with optimal </w:t>
      </w:r>
      <w:r w:rsidRPr="003523F2">
        <w:rPr>
          <w:rStyle w:val="Emphasis"/>
          <w:rFonts w:asciiTheme="minorHAnsi" w:hAnsiTheme="minorHAnsi" w:cstheme="minorHAnsi"/>
        </w:rPr>
        <w:t>environmental regulations</w:t>
      </w:r>
      <w:r w:rsidRPr="00974E87">
        <w:rPr>
          <w:rFonts w:asciiTheme="minorHAnsi" w:hAnsiTheme="minorHAnsi" w:cstheme="minorHAnsi"/>
          <w:sz w:val="14"/>
        </w:rPr>
        <w:t xml:space="preserve">.14 </w:t>
      </w:r>
      <w:r w:rsidRPr="003523F2">
        <w:rPr>
          <w:rStyle w:val="StyleUnderline"/>
          <w:rFonts w:asciiTheme="minorHAnsi" w:hAnsiTheme="minorHAnsi" w:cstheme="minorHAnsi"/>
        </w:rPr>
        <w:t>Even bracketing</w:t>
      </w:r>
      <w:r w:rsidRPr="00974E87">
        <w:rPr>
          <w:rFonts w:asciiTheme="minorHAnsi" w:hAnsiTheme="minorHAnsi" w:cstheme="minorHAnsi"/>
          <w:sz w:val="14"/>
        </w:rPr>
        <w:t xml:space="preserve"> anything like optimal </w:t>
      </w:r>
      <w:r w:rsidRPr="003523F2">
        <w:rPr>
          <w:rStyle w:val="StyleUnderline"/>
          <w:rFonts w:asciiTheme="minorHAnsi" w:hAnsiTheme="minorHAnsi" w:cstheme="minorHAnsi"/>
        </w:rPr>
        <w:t>regulation</w:t>
      </w:r>
      <w:r w:rsidRPr="00974E87">
        <w:rPr>
          <w:rFonts w:asciiTheme="minorHAnsi" w:hAnsiTheme="minorHAnsi" w:cstheme="minorHAnsi"/>
          <w:sz w:val="14"/>
        </w:rPr>
        <w:t xml:space="preserve">, it remains true that sufficiently </w:t>
      </w:r>
      <w:r w:rsidRPr="00974E87">
        <w:rPr>
          <w:rStyle w:val="Emphasis"/>
          <w:rFonts w:asciiTheme="minorHAnsi" w:hAnsiTheme="minorHAnsi" w:cstheme="minorHAnsi"/>
          <w:highlight w:val="cyan"/>
        </w:rPr>
        <w:t>wealthy nations reduce environmental degradation</w:t>
      </w:r>
      <w:r w:rsidRPr="00974E87">
        <w:rPr>
          <w:rFonts w:asciiTheme="minorHAnsi" w:hAnsiTheme="minorHAnsi" w:cstheme="minorHAnsi"/>
          <w:sz w:val="14"/>
        </w:rPr>
        <w:t xml:space="preserve"> as they become wealthier, </w:t>
      </w:r>
      <w:r w:rsidRPr="003523F2">
        <w:rPr>
          <w:rStyle w:val="StyleUnderline"/>
          <w:rFonts w:asciiTheme="minorHAnsi" w:hAnsiTheme="minorHAnsi" w:cstheme="minorHAnsi"/>
        </w:rPr>
        <w:t xml:space="preserve">whereas developing nations that are nearing peak degradation will remain </w:t>
      </w:r>
      <w:r w:rsidRPr="003523F2">
        <w:rPr>
          <w:rStyle w:val="Emphasis"/>
          <w:rFonts w:asciiTheme="minorHAnsi" w:hAnsiTheme="minorHAnsi" w:cstheme="minorHAnsi"/>
        </w:rPr>
        <w:t>stuck at the worst levels of degradation if we stall growth</w:t>
      </w:r>
      <w:r w:rsidRPr="003523F2">
        <w:rPr>
          <w:rStyle w:val="StyleUnderline"/>
          <w:rFonts w:asciiTheme="minorHAnsi" w:hAnsiTheme="minorHAnsi" w:cstheme="minorHAnsi"/>
        </w:rPr>
        <w:t>, rather than allowing them to transition</w:t>
      </w:r>
      <w:r w:rsidRPr="00974E87">
        <w:rPr>
          <w:rFonts w:asciiTheme="minorHAnsi" w:hAnsiTheme="minorHAnsi" w:cstheme="minorHAnsi"/>
          <w:sz w:val="14"/>
        </w:rPr>
        <w:t xml:space="preserve"> to less and less degradation in the future </w:t>
      </w:r>
      <w:r w:rsidRPr="003523F2">
        <w:rPr>
          <w:rStyle w:val="StyleUnderline"/>
          <w:rFonts w:asciiTheme="minorHAnsi" w:hAnsiTheme="minorHAnsi" w:cstheme="minorHAnsi"/>
        </w:rPr>
        <w:t>via capitalism</w:t>
      </w:r>
      <w:r w:rsidRPr="00974E87">
        <w:rPr>
          <w:rFonts w:asciiTheme="minorHAnsi" w:hAnsiTheme="minorHAnsi" w:cstheme="minorHAnsi"/>
          <w:sz w:val="14"/>
        </w:rPr>
        <w:t xml:space="preserve"> and economic growth.15 In contrast, </w:t>
      </w:r>
      <w:r w:rsidRPr="003523F2">
        <w:rPr>
          <w:rStyle w:val="StyleUnderline"/>
          <w:rFonts w:asciiTheme="minorHAnsi" w:hAnsiTheme="minorHAnsi" w:cstheme="minorHAnsi"/>
        </w:rPr>
        <w:t>well-regulated capitalism is a key part of</w:t>
      </w:r>
      <w:r w:rsidRPr="00974E87">
        <w:rPr>
          <w:rFonts w:asciiTheme="minorHAnsi" w:hAnsiTheme="minorHAnsi" w:cstheme="minorHAnsi"/>
          <w:sz w:val="14"/>
        </w:rPr>
        <w:t xml:space="preserve"> the best way of coping with these problems, as well as a key part of </w:t>
      </w:r>
      <w:r w:rsidRPr="003523F2">
        <w:rPr>
          <w:rStyle w:val="Emphasis"/>
          <w:rFonts w:asciiTheme="minorHAnsi" w:hAnsiTheme="minorHAnsi" w:cstheme="minorHAnsi"/>
        </w:rPr>
        <w:t>dealing with climate change</w:t>
      </w:r>
      <w:r w:rsidRPr="00974E87">
        <w:rPr>
          <w:rFonts w:asciiTheme="minorHAnsi" w:hAnsiTheme="minorHAnsi" w:cstheme="minorHAnsi"/>
          <w:sz w:val="14"/>
        </w:rPr>
        <w:t xml:space="preserve">, global </w:t>
      </w:r>
      <w:r w:rsidRPr="003523F2">
        <w:rPr>
          <w:rStyle w:val="Emphasis"/>
          <w:rFonts w:asciiTheme="minorHAnsi" w:hAnsiTheme="minorHAnsi" w:cstheme="minorHAnsi"/>
        </w:rPr>
        <w:t>food production</w:t>
      </w:r>
      <w:r w:rsidRPr="003523F2">
        <w:rPr>
          <w:rStyle w:val="StyleUnderline"/>
          <w:rFonts w:asciiTheme="minorHAnsi" w:hAnsiTheme="minorHAnsi" w:cstheme="minorHAnsi"/>
        </w:rPr>
        <w:t>, and other</w:t>
      </w:r>
      <w:r w:rsidRPr="00974E87">
        <w:rPr>
          <w:rFonts w:asciiTheme="minorHAnsi" w:hAnsiTheme="minorHAnsi" w:cstheme="minorHAnsi"/>
          <w:sz w:val="14"/>
        </w:rPr>
        <w:t xml:space="preserve"> specific </w:t>
      </w:r>
      <w:r w:rsidRPr="003523F2">
        <w:rPr>
          <w:rStyle w:val="StyleUnderline"/>
          <w:rFonts w:asciiTheme="minorHAnsi" w:hAnsiTheme="minorHAnsi" w:cstheme="minorHAnsi"/>
        </w:rPr>
        <w:t>challenges</w:t>
      </w:r>
      <w:r w:rsidRPr="00974E87">
        <w:rPr>
          <w:rFonts w:asciiTheme="minorHAnsi" w:hAnsiTheme="minorHAnsi" w:cstheme="minorHAnsi"/>
          <w:sz w:val="14"/>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3035E349" w14:textId="77777777" w:rsidR="002F157E" w:rsidRPr="002F157E" w:rsidRDefault="002F157E" w:rsidP="002F157E"/>
    <w:sectPr w:rsidR="002F157E" w:rsidRPr="002F15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84622"/>
    <w:multiLevelType w:val="hybridMultilevel"/>
    <w:tmpl w:val="E55238D4"/>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65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192"/>
    <w:rsid w:val="00072718"/>
    <w:rsid w:val="0007381E"/>
    <w:rsid w:val="00076094"/>
    <w:rsid w:val="0008785F"/>
    <w:rsid w:val="00090CBE"/>
    <w:rsid w:val="00091972"/>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5CD"/>
    <w:rsid w:val="001B73E3"/>
    <w:rsid w:val="001C316D"/>
    <w:rsid w:val="001D1A0D"/>
    <w:rsid w:val="001D36BF"/>
    <w:rsid w:val="001D4C28"/>
    <w:rsid w:val="001E0B1F"/>
    <w:rsid w:val="001E0C0F"/>
    <w:rsid w:val="001E1E0B"/>
    <w:rsid w:val="001F1173"/>
    <w:rsid w:val="001F479F"/>
    <w:rsid w:val="002005A8"/>
    <w:rsid w:val="00203DD8"/>
    <w:rsid w:val="00204E1D"/>
    <w:rsid w:val="002059BD"/>
    <w:rsid w:val="00207FD8"/>
    <w:rsid w:val="00210FAF"/>
    <w:rsid w:val="00213B1E"/>
    <w:rsid w:val="00215284"/>
    <w:rsid w:val="002168F2"/>
    <w:rsid w:val="0022589F"/>
    <w:rsid w:val="002343FE"/>
    <w:rsid w:val="00235F7B"/>
    <w:rsid w:val="002404E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57E"/>
    <w:rsid w:val="002F1BA9"/>
    <w:rsid w:val="002F6E74"/>
    <w:rsid w:val="003062C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5C7"/>
    <w:rsid w:val="003A4D9C"/>
    <w:rsid w:val="003B1668"/>
    <w:rsid w:val="003C5F4C"/>
    <w:rsid w:val="003D5EA8"/>
    <w:rsid w:val="003D76F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CF4"/>
    <w:rsid w:val="004C0314"/>
    <w:rsid w:val="004C0D3D"/>
    <w:rsid w:val="004C213E"/>
    <w:rsid w:val="004C376C"/>
    <w:rsid w:val="004C657F"/>
    <w:rsid w:val="004D17D8"/>
    <w:rsid w:val="004D52D8"/>
    <w:rsid w:val="004E355B"/>
    <w:rsid w:val="005028E5"/>
    <w:rsid w:val="00503735"/>
    <w:rsid w:val="00507ED3"/>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AF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228"/>
    <w:rsid w:val="006D13F4"/>
    <w:rsid w:val="006D6AED"/>
    <w:rsid w:val="006D726C"/>
    <w:rsid w:val="006E6D0B"/>
    <w:rsid w:val="006F126E"/>
    <w:rsid w:val="006F32C9"/>
    <w:rsid w:val="006F3834"/>
    <w:rsid w:val="006F5693"/>
    <w:rsid w:val="006F5D4C"/>
    <w:rsid w:val="00717B01"/>
    <w:rsid w:val="007227D9"/>
    <w:rsid w:val="00722812"/>
    <w:rsid w:val="0072491F"/>
    <w:rsid w:val="00725598"/>
    <w:rsid w:val="007374A1"/>
    <w:rsid w:val="00752712"/>
    <w:rsid w:val="00753A84"/>
    <w:rsid w:val="007611F5"/>
    <w:rsid w:val="007619E4"/>
    <w:rsid w:val="00761E75"/>
    <w:rsid w:val="0076495E"/>
    <w:rsid w:val="00765FC8"/>
    <w:rsid w:val="00775694"/>
    <w:rsid w:val="00787F5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BD0"/>
    <w:rsid w:val="00803A12"/>
    <w:rsid w:val="00805417"/>
    <w:rsid w:val="008231E9"/>
    <w:rsid w:val="008266F9"/>
    <w:rsid w:val="008267E2"/>
    <w:rsid w:val="00826A9B"/>
    <w:rsid w:val="00834842"/>
    <w:rsid w:val="00840E7B"/>
    <w:rsid w:val="00842C3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48E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033"/>
    <w:rsid w:val="009C6292"/>
    <w:rsid w:val="009D15DB"/>
    <w:rsid w:val="009D3133"/>
    <w:rsid w:val="009E160D"/>
    <w:rsid w:val="009E6535"/>
    <w:rsid w:val="009F1CBB"/>
    <w:rsid w:val="009F3305"/>
    <w:rsid w:val="009F6FB2"/>
    <w:rsid w:val="00A020FE"/>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B0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E42"/>
    <w:rsid w:val="00BA17A8"/>
    <w:rsid w:val="00BA3C33"/>
    <w:rsid w:val="00BB0878"/>
    <w:rsid w:val="00BB1879"/>
    <w:rsid w:val="00BC0ABE"/>
    <w:rsid w:val="00BC30DB"/>
    <w:rsid w:val="00BC64FF"/>
    <w:rsid w:val="00BC7C37"/>
    <w:rsid w:val="00BD2244"/>
    <w:rsid w:val="00BE62A4"/>
    <w:rsid w:val="00BE6472"/>
    <w:rsid w:val="00BF29B8"/>
    <w:rsid w:val="00BF46EA"/>
    <w:rsid w:val="00BF7F5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1E12"/>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66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E29048"/>
  <w14:defaultImageDpi w14:val="300"/>
  <w15:docId w15:val="{CFCB88D7-9705-5A4B-9E1A-4116AE5FF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65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B65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65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65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1B65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65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5CD"/>
  </w:style>
  <w:style w:type="character" w:customStyle="1" w:styleId="Heading1Char">
    <w:name w:val="Heading 1 Char"/>
    <w:aliases w:val="Pocket Char"/>
    <w:basedOn w:val="DefaultParagraphFont"/>
    <w:link w:val="Heading1"/>
    <w:uiPriority w:val="9"/>
    <w:rsid w:val="001B65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65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65C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1B65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65C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B65C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1B65C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B65C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tag Char,Read"/>
    <w:basedOn w:val="DefaultParagraphFont"/>
    <w:link w:val="NoSpacing"/>
    <w:uiPriority w:val="99"/>
    <w:unhideWhenUsed/>
    <w:rsid w:val="001B65CD"/>
    <w:rPr>
      <w:color w:val="auto"/>
      <w:u w:val="none"/>
    </w:rPr>
  </w:style>
  <w:style w:type="paragraph" w:styleId="DocumentMap">
    <w:name w:val="Document Map"/>
    <w:basedOn w:val="Normal"/>
    <w:link w:val="DocumentMapChar"/>
    <w:uiPriority w:val="99"/>
    <w:semiHidden/>
    <w:unhideWhenUsed/>
    <w:rsid w:val="001B65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65CD"/>
    <w:rPr>
      <w:rFonts w:ascii="Lucida Grande" w:hAnsi="Lucida Grande" w:cs="Lucida Grande"/>
    </w:rPr>
  </w:style>
  <w:style w:type="paragraph" w:customStyle="1" w:styleId="textbold">
    <w:name w:val="text bold"/>
    <w:basedOn w:val="Normal"/>
    <w:link w:val="Emphasis"/>
    <w:autoRedefine/>
    <w:uiPriority w:val="20"/>
    <w:qFormat/>
    <w:rsid w:val="001F479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1F47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Card,No Spacing31,No Spacing22,No Spacing3,tag,No Spacing1,No Spacing111,No Spacing11,No Spacing112,No Spacing2,Debate Text,Read stuff,No Spacing1121,Tag and Cite,nonunderlined,Tags,No Spacing1111,tags,Dont use,Very Small Text"/>
    <w:basedOn w:val="Normal"/>
    <w:next w:val="Normal"/>
    <w:uiPriority w:val="1"/>
    <w:qFormat/>
    <w:rsid w:val="001F479F"/>
    <w:pPr>
      <w:ind w:left="288" w:right="288"/>
    </w:pPr>
    <w:rPr>
      <w:rFonts w:asciiTheme="minorHAnsi" w:hAnsiTheme="minorHAnsi" w:cstheme="minorBidi"/>
      <w:u w:val="single"/>
    </w:rPr>
  </w:style>
  <w:style w:type="character" w:customStyle="1" w:styleId="TitleChar">
    <w:name w:val="Title Char"/>
    <w:aliases w:val="UNDERLINE Char,Bold Underlined Char,Cites and Cards Char,title Char,Block Heading Char,Read This Char"/>
    <w:link w:val="Title"/>
    <w:uiPriority w:val="6"/>
    <w:qFormat/>
    <w:rsid w:val="00722812"/>
    <w:rPr>
      <w:bCs/>
      <w:u w:val="single"/>
    </w:rPr>
  </w:style>
  <w:style w:type="paragraph" w:styleId="Title">
    <w:name w:val="Title"/>
    <w:aliases w:val="UNDERLINE,Bold Underlined,Cites and Cards,title,Block Heading,Read This"/>
    <w:basedOn w:val="Normal"/>
    <w:next w:val="Normal"/>
    <w:link w:val="TitleChar"/>
    <w:uiPriority w:val="6"/>
    <w:qFormat/>
    <w:rsid w:val="00722812"/>
    <w:pPr>
      <w:spacing w:before="240" w:after="60"/>
      <w:ind w:left="432"/>
      <w:jc w:val="center"/>
      <w:outlineLvl w:val="0"/>
    </w:pPr>
    <w:rPr>
      <w:rFonts w:asciiTheme="minorHAnsi" w:hAnsiTheme="minorHAnsi" w:cstheme="minorBidi"/>
      <w:bCs/>
      <w:sz w:val="24"/>
      <w:u w:val="single"/>
    </w:rPr>
  </w:style>
  <w:style w:type="character" w:customStyle="1" w:styleId="TitleChar1">
    <w:name w:val="Title Char1"/>
    <w:basedOn w:val="DefaultParagraphFont"/>
    <w:uiPriority w:val="10"/>
    <w:rsid w:val="00722812"/>
    <w:rPr>
      <w:rFonts w:asciiTheme="majorHAnsi" w:eastAsiaTheme="majorEastAsia" w:hAnsiTheme="majorHAnsi" w:cstheme="majorBidi"/>
      <w:spacing w:val="-10"/>
      <w:kern w:val="28"/>
      <w:sz w:val="56"/>
      <w:szCs w:val="56"/>
    </w:rPr>
  </w:style>
  <w:style w:type="paragraph" w:styleId="ListParagraph">
    <w:name w:val="List Paragraph"/>
    <w:basedOn w:val="Normal"/>
    <w:uiPriority w:val="99"/>
    <w:unhideWhenUsed/>
    <w:qFormat/>
    <w:rsid w:val="002F157E"/>
    <w:pPr>
      <w:ind w:left="720"/>
      <w:contextualSpacing/>
    </w:pPr>
  </w:style>
  <w:style w:type="paragraph" w:customStyle="1" w:styleId="Emphasis1">
    <w:name w:val="Emphasis1"/>
    <w:basedOn w:val="Normal"/>
    <w:uiPriority w:val="20"/>
    <w:qFormat/>
    <w:rsid w:val="002F157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igstory.ap.org/article/scientists-say-ozone-layer-recover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times.co.uk/tto/opinion/columnists/article4206440.e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3390/socsci1006023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jstor.org/stable/j.ctvbnm3r9.11" TargetMode="External"/><Relationship Id="rId4" Type="http://schemas.openxmlformats.org/officeDocument/2006/relationships/customXml" Target="../customXml/item4.xml"/><Relationship Id="rId9" Type="http://schemas.openxmlformats.org/officeDocument/2006/relationships/hyperlink" Target="https://www.sciencedirect.com/science/article/pii/S003043871730010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23</Pages>
  <Words>13405</Words>
  <Characters>76409</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26</cp:revision>
  <dcterms:created xsi:type="dcterms:W3CDTF">2022-01-16T21:44:00Z</dcterms:created>
  <dcterms:modified xsi:type="dcterms:W3CDTF">2022-01-16T22:49:00Z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