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B498E" w14:textId="77777777" w:rsidR="00C93A5A" w:rsidRDefault="00C93A5A" w:rsidP="00C93A5A">
      <w:pPr>
        <w:pStyle w:val="Heading2"/>
      </w:pPr>
      <w:r>
        <w:t>T</w:t>
      </w:r>
    </w:p>
    <w:p w14:paraId="0E41A8D3" w14:textId="77777777" w:rsidR="00C93A5A" w:rsidRDefault="00C93A5A" w:rsidP="00C93A5A">
      <w:pPr>
        <w:pStyle w:val="Heading4"/>
      </w:pPr>
      <w:proofErr w:type="spellStart"/>
      <w:r>
        <w:t>Interp</w:t>
      </w:r>
      <w:proofErr w:type="spellEnd"/>
      <w:r>
        <w:t>: Affirmatives must only defend the implementation of a law that affirms that the appropriation of outer space by private entities is unjust.</w:t>
      </w:r>
    </w:p>
    <w:p w14:paraId="07F67123" w14:textId="2525F50C" w:rsidR="00C93A5A" w:rsidRPr="00AF772A" w:rsidRDefault="00C93A5A" w:rsidP="00C93A5A">
      <w:pPr>
        <w:pStyle w:val="Heading4"/>
        <w:rPr>
          <w:szCs w:val="24"/>
        </w:rPr>
      </w:pPr>
      <w:r w:rsidRPr="00AF772A">
        <w:rPr>
          <w:szCs w:val="24"/>
        </w:rPr>
        <w:t xml:space="preserve">This does </w:t>
      </w:r>
      <w:r w:rsidRPr="00AF772A">
        <w:rPr>
          <w:szCs w:val="24"/>
          <w:u w:val="single"/>
        </w:rPr>
        <w:t>not</w:t>
      </w:r>
      <w:r w:rsidRPr="00AF772A">
        <w:rPr>
          <w:szCs w:val="24"/>
        </w:rPr>
        <w:t xml:space="preserve"> require the use of any </w:t>
      </w:r>
      <w:proofErr w:type="gramStart"/>
      <w:r w:rsidRPr="00AF772A">
        <w:rPr>
          <w:szCs w:val="24"/>
        </w:rPr>
        <w:t>particular style</w:t>
      </w:r>
      <w:proofErr w:type="gramEnd"/>
      <w:r w:rsidRPr="00AF772A">
        <w:rPr>
          <w:szCs w:val="24"/>
        </w:rPr>
        <w:t xml:space="preserve">, type of evidence, or assumption about the role of the judge — only that the </w:t>
      </w:r>
      <w:r w:rsidRPr="00AF772A">
        <w:rPr>
          <w:i/>
          <w:szCs w:val="24"/>
          <w:u w:val="single"/>
        </w:rPr>
        <w:t>topic</w:t>
      </w:r>
      <w:r w:rsidRPr="00AF772A">
        <w:rPr>
          <w:szCs w:val="24"/>
        </w:rPr>
        <w:t xml:space="preserve"> should determine the debate’s </w:t>
      </w:r>
      <w:r w:rsidRPr="00AF772A">
        <w:rPr>
          <w:szCs w:val="24"/>
          <w:u w:val="single"/>
        </w:rPr>
        <w:t>subject matter</w:t>
      </w:r>
      <w:r w:rsidRPr="00AF772A">
        <w:rPr>
          <w:szCs w:val="24"/>
        </w:rPr>
        <w:t>.</w:t>
      </w:r>
    </w:p>
    <w:p w14:paraId="145EEDF6" w14:textId="77777777" w:rsidR="00C93A5A" w:rsidRPr="00892DA5" w:rsidRDefault="00C93A5A" w:rsidP="00C93A5A"/>
    <w:p w14:paraId="18DBAA38" w14:textId="77777777" w:rsidR="00C93A5A" w:rsidRPr="00CA591D" w:rsidRDefault="00C93A5A" w:rsidP="00C93A5A">
      <w:pPr>
        <w:pStyle w:val="Heading4"/>
      </w:pPr>
      <w:r w:rsidRPr="00CA591D">
        <w:t>“Resolved” means enactment of a law.</w:t>
      </w:r>
    </w:p>
    <w:p w14:paraId="3E1DF47F" w14:textId="77777777" w:rsidR="00C93A5A" w:rsidRPr="00CA591D" w:rsidRDefault="00C93A5A" w:rsidP="00C93A5A">
      <w:r w:rsidRPr="00CA591D">
        <w:rPr>
          <w:rStyle w:val="Heading4Char"/>
        </w:rPr>
        <w:t xml:space="preserve">Words and Phrases 64 </w:t>
      </w:r>
      <w:r w:rsidRPr="00CA591D">
        <w:t>Words and Phrases Permanent Edition (Multi-volume set of judicial definitions). “Resolved”. 1964.</w:t>
      </w:r>
    </w:p>
    <w:p w14:paraId="1E3970EC" w14:textId="77777777" w:rsidR="00C93A5A" w:rsidRDefault="00C93A5A" w:rsidP="00C93A5A">
      <w:pPr>
        <w:rPr>
          <w:b/>
          <w:sz w:val="26"/>
          <w:szCs w:val="26"/>
          <w:u w:val="single"/>
        </w:rPr>
      </w:pPr>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1CADDDD6" w14:textId="77777777" w:rsidR="00C93A5A" w:rsidRDefault="00C93A5A" w:rsidP="00C93A5A">
      <w:pPr>
        <w:rPr>
          <w:b/>
          <w:sz w:val="26"/>
          <w:szCs w:val="26"/>
          <w:u w:val="single"/>
        </w:rPr>
      </w:pPr>
    </w:p>
    <w:p w14:paraId="552414E3" w14:textId="77777777" w:rsidR="00C93A5A" w:rsidRDefault="00C93A5A" w:rsidP="00C93A5A">
      <w:pPr>
        <w:pStyle w:val="Heading4"/>
      </w:pPr>
      <w:r>
        <w:t>“Appropriation” refers to the taking of property for exclusive and permanent use</w:t>
      </w:r>
    </w:p>
    <w:p w14:paraId="64422081" w14:textId="77777777" w:rsidR="00C93A5A" w:rsidRDefault="00C93A5A" w:rsidP="00C93A5A">
      <w:proofErr w:type="spellStart"/>
      <w:r w:rsidRPr="00DC0CC9">
        <w:rPr>
          <w:rStyle w:val="StyleUnderline"/>
        </w:rPr>
        <w:t>Gorove</w:t>
      </w:r>
      <w:proofErr w:type="spellEnd"/>
      <w:r w:rsidRPr="00DC0CC9">
        <w:rPr>
          <w:rStyle w:val="StyleUnderline"/>
        </w:rPr>
        <w:t xml:space="preserve"> 69</w:t>
      </w:r>
      <w:r>
        <w:t xml:space="preserve"> [Stephen, Chairman of the Graduate Program of the School of Law and Professor of Law, Ole Miss] “Interpreting Article II of the Outer Space Treaty”, Fordham Law Review, Vol. 37 Issue 3, </w:t>
      </w:r>
      <w:hyperlink r:id="rId9" w:history="1">
        <w:r w:rsidRPr="00E65A09">
          <w:rPr>
            <w:rStyle w:val="Hyperlink"/>
          </w:rPr>
          <w:t>https://ir.lawnet.fordham.edu/cgi/viewcontent.cgi?article=1966&amp;context=flr</w:t>
        </w:r>
      </w:hyperlink>
      <w:r>
        <w:t>, 1969 RE</w:t>
      </w:r>
    </w:p>
    <w:p w14:paraId="57E5DF1C" w14:textId="77777777" w:rsidR="00C93A5A" w:rsidRPr="006C77C2" w:rsidRDefault="00C93A5A" w:rsidP="00C93A5A">
      <w:r w:rsidRPr="00DC0CC9">
        <w:rPr>
          <w:rStyle w:val="StyleUnderline"/>
        </w:rPr>
        <w:t xml:space="preserve">With respect to the concept of appropriation the basic question is what constitutes "appropriation," as used in the Treaty, especially in contradistinction to casual or temporary use. </w:t>
      </w:r>
      <w:r w:rsidRPr="00DC0CC9">
        <w:rPr>
          <w:rStyle w:val="StyleUnderline"/>
          <w:highlight w:val="green"/>
        </w:rPr>
        <w:t>The term "appropriation" is used most frequently to denote the taking of property for one's own or exclusive use with a sense of permanence.</w:t>
      </w:r>
      <w: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t>would</w:t>
      </w:r>
      <w:proofErr w:type="gramEnd"/>
      <w: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t>Thus</w:t>
      </w:r>
      <w:proofErr w:type="gramEnd"/>
      <w: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28AD24BE" w14:textId="77777777" w:rsidR="00C93A5A" w:rsidRDefault="00C93A5A" w:rsidP="00C93A5A">
      <w:pPr>
        <w:rPr>
          <w:b/>
          <w:sz w:val="26"/>
          <w:szCs w:val="26"/>
          <w:u w:val="single"/>
        </w:rPr>
      </w:pPr>
    </w:p>
    <w:p w14:paraId="15675243" w14:textId="77777777" w:rsidR="00C93A5A" w:rsidRPr="007A5E32" w:rsidRDefault="00C93A5A" w:rsidP="00C93A5A">
      <w:pPr>
        <w:pStyle w:val="Heading4"/>
      </w:pPr>
      <w:r w:rsidRPr="007A5E32">
        <w:lastRenderedPageBreak/>
        <w:t>US Code defines private entitie</w:t>
      </w:r>
      <w:r>
        <w:t>s</w:t>
      </w:r>
    </w:p>
    <w:p w14:paraId="37CB8186" w14:textId="77777777" w:rsidR="00C93A5A" w:rsidRDefault="00C93A5A" w:rsidP="00C93A5A">
      <w:r w:rsidRPr="007A5E32">
        <w:rPr>
          <w:rStyle w:val="StyleUnderline"/>
        </w:rPr>
        <w:t>US Code</w:t>
      </w:r>
      <w:r>
        <w:t xml:space="preserve"> 6 U.S. Code § 1501 – Definitions, </w:t>
      </w:r>
      <w:hyperlink r:id="rId10" w:anchor="15_A" w:history="1">
        <w:r w:rsidRPr="00E65A09">
          <w:rPr>
            <w:rStyle w:val="Hyperlink"/>
          </w:rPr>
          <w:t>https://www.law.cornell.edu/uscode/text/6/1501#15_A</w:t>
        </w:r>
      </w:hyperlink>
      <w:r>
        <w:t>, 2015 RE</w:t>
      </w:r>
    </w:p>
    <w:p w14:paraId="1534B977" w14:textId="77777777" w:rsidR="00C93A5A" w:rsidRDefault="00C93A5A" w:rsidP="00C93A5A">
      <w:r>
        <w:t>(</w:t>
      </w:r>
      <w:proofErr w:type="gramStart"/>
      <w:r>
        <w:t>15)Private</w:t>
      </w:r>
      <w:proofErr w:type="gramEnd"/>
      <w:r>
        <w:t xml:space="preserve"> entity</w:t>
      </w:r>
    </w:p>
    <w:p w14:paraId="22BBBE28" w14:textId="77777777" w:rsidR="00C93A5A" w:rsidRDefault="00C93A5A" w:rsidP="00C93A5A">
      <w:r>
        <w:t>(A)In general</w:t>
      </w:r>
    </w:p>
    <w:p w14:paraId="177AD9A7" w14:textId="77777777" w:rsidR="00C93A5A" w:rsidRDefault="00C93A5A" w:rsidP="00C93A5A">
      <w:r>
        <w:t>Except as otherwise provided in this paragraph</w:t>
      </w:r>
      <w:r w:rsidRPr="007A5E32">
        <w:rPr>
          <w:rStyle w:val="StyleUnderline"/>
        </w:rPr>
        <w:t xml:space="preserve">, the term “private entity” means </w:t>
      </w:r>
      <w:r w:rsidRPr="007A5E32">
        <w:rPr>
          <w:rStyle w:val="StyleUnderline"/>
          <w:highlight w:val="green"/>
        </w:rPr>
        <w:t>any person or private group, organization, proprietorship, partnership, trust, cooperative, corporation, or other commercial or nonprofit entity, including an officer, employee, or agent thereof.</w:t>
      </w:r>
    </w:p>
    <w:p w14:paraId="5EFC9C54" w14:textId="77777777" w:rsidR="00C93A5A" w:rsidRDefault="00C93A5A" w:rsidP="00C93A5A">
      <w:r>
        <w:t>(B)Inclusion</w:t>
      </w:r>
    </w:p>
    <w:p w14:paraId="1C06395B" w14:textId="77777777" w:rsidR="00C93A5A" w:rsidRDefault="00C93A5A" w:rsidP="00C93A5A">
      <w:r>
        <w:t>The term “private entity” includes a State, tribal, or local government performing utility services, such as electric, natural gas, or water services.</w:t>
      </w:r>
    </w:p>
    <w:p w14:paraId="35D30EAF" w14:textId="77777777" w:rsidR="00C93A5A" w:rsidRDefault="00C93A5A" w:rsidP="00C93A5A">
      <w:r>
        <w:t>(C)Exclusion</w:t>
      </w:r>
    </w:p>
    <w:p w14:paraId="47D11FD9" w14:textId="046F804D" w:rsidR="00C93A5A" w:rsidRDefault="00C93A5A" w:rsidP="00C93A5A">
      <w:r>
        <w:t>The term “private entity” does not include a foreign power as defined in section 1801 of title 50.</w:t>
      </w:r>
    </w:p>
    <w:p w14:paraId="48CB9AD7" w14:textId="77777777" w:rsidR="00C93A5A" w:rsidRDefault="00C93A5A" w:rsidP="00C93A5A">
      <w:pPr>
        <w:rPr>
          <w:b/>
          <w:sz w:val="26"/>
          <w:szCs w:val="26"/>
          <w:u w:val="single"/>
        </w:rPr>
      </w:pPr>
    </w:p>
    <w:p w14:paraId="460017F3" w14:textId="77777777" w:rsidR="00C93A5A" w:rsidRDefault="00C93A5A" w:rsidP="00C93A5A">
      <w:pPr>
        <w:pStyle w:val="Heading4"/>
      </w:pPr>
      <w:r>
        <w:t>Violation – they don’t</w:t>
      </w:r>
    </w:p>
    <w:p w14:paraId="0CA3AA0F" w14:textId="77777777" w:rsidR="00C93A5A" w:rsidRPr="007700A5" w:rsidRDefault="00C93A5A" w:rsidP="00C93A5A"/>
    <w:p w14:paraId="7DBFC0AF" w14:textId="77777777" w:rsidR="00C93A5A" w:rsidRPr="003301C4" w:rsidRDefault="00C93A5A" w:rsidP="00C93A5A">
      <w:pPr>
        <w:pStyle w:val="Heading4"/>
      </w:pPr>
      <w:r w:rsidRPr="00892DA5">
        <w:t xml:space="preserve">TVA- </w:t>
      </w:r>
      <w:r>
        <w:t xml:space="preserve">ban US private appropriation of outer space for [their reasons] – you can still include performance and the criticism. </w:t>
      </w:r>
      <w:proofErr w:type="spellStart"/>
      <w:r>
        <w:t>Disads</w:t>
      </w:r>
      <w:proofErr w:type="spellEnd"/>
      <w:r>
        <w:t xml:space="preserve"> to the TVA prove neg ground, and they have no right to a perfect 1ac</w:t>
      </w:r>
    </w:p>
    <w:p w14:paraId="40500577" w14:textId="77777777" w:rsidR="00C93A5A" w:rsidRPr="008B368C" w:rsidRDefault="00C93A5A" w:rsidP="00C93A5A"/>
    <w:p w14:paraId="58EE84DD" w14:textId="77777777" w:rsidR="00C93A5A" w:rsidRDefault="00C93A5A" w:rsidP="00C93A5A">
      <w:pPr>
        <w:pStyle w:val="Heading4"/>
      </w:pPr>
      <w:r>
        <w:t>Switch side debate – critiques of liberalism and performance can be read on the neg – solves dogmatism by testing different viewpoints</w:t>
      </w:r>
    </w:p>
    <w:p w14:paraId="516BFBEF" w14:textId="77777777" w:rsidR="00C93A5A" w:rsidRPr="008B368C" w:rsidRDefault="00C93A5A" w:rsidP="00C93A5A"/>
    <w:p w14:paraId="36ACDE03" w14:textId="77777777" w:rsidR="00C93A5A" w:rsidRPr="007D63D5" w:rsidRDefault="00C93A5A" w:rsidP="00C93A5A">
      <w:pPr>
        <w:keepNext/>
        <w:keepLines/>
        <w:spacing w:before="40"/>
        <w:outlineLvl w:val="3"/>
        <w:rPr>
          <w:rFonts w:eastAsiaTheme="majorEastAsia" w:cstheme="majorBidi"/>
          <w:b/>
          <w:iCs/>
          <w:sz w:val="26"/>
        </w:rPr>
      </w:pPr>
      <w:r w:rsidRPr="007D63D5">
        <w:rPr>
          <w:rFonts w:eastAsiaTheme="majorEastAsia" w:cstheme="majorBidi"/>
          <w:b/>
          <w:iCs/>
          <w:sz w:val="26"/>
        </w:rPr>
        <w:lastRenderedPageBreak/>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w:t>
      </w:r>
      <w:proofErr w:type="spellStart"/>
      <w:r w:rsidRPr="007D63D5">
        <w:rPr>
          <w:rFonts w:eastAsiaTheme="majorEastAsia" w:cstheme="majorBidi"/>
          <w:b/>
          <w:iCs/>
          <w:sz w:val="26"/>
        </w:rPr>
        <w:t>aff</w:t>
      </w:r>
      <w:proofErr w:type="spellEnd"/>
      <w:r w:rsidRPr="007D63D5">
        <w:rPr>
          <w:rFonts w:eastAsiaTheme="majorEastAsia" w:cstheme="majorBidi"/>
          <w:b/>
          <w:iCs/>
          <w:sz w:val="26"/>
        </w:rPr>
        <w:t xml:space="preserve">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20CDD8EE" w14:textId="77777777" w:rsidR="00C93A5A" w:rsidRPr="00EC7823" w:rsidRDefault="00C93A5A" w:rsidP="00C93A5A">
      <w:pPr>
        <w:pStyle w:val="Heading4"/>
        <w:rPr>
          <w:rFonts w:eastAsia="Times New Roman"/>
        </w:rPr>
      </w:pPr>
      <w:r>
        <w:t xml:space="preserve">That outweighs – The competitive incentive from debate creates pressures for research and focused clash which generates important skills and makes debate a </w:t>
      </w:r>
      <w:r>
        <w:rPr>
          <w:u w:val="single"/>
        </w:rPr>
        <w:t>training ground</w:t>
      </w:r>
      <w:r>
        <w:t xml:space="preserve"> for future work. The impact </w:t>
      </w:r>
      <w:r w:rsidRPr="00EC7823">
        <w:rPr>
          <w:rFonts w:eastAsia="Times New Roman"/>
        </w:rPr>
        <w:t>Successful movement organizing is </w:t>
      </w:r>
      <w:r w:rsidRPr="00EC7823">
        <w:rPr>
          <w:rFonts w:eastAsia="Times New Roman"/>
          <w:u w:val="single"/>
        </w:rPr>
        <w:t>analogous</w:t>
      </w:r>
      <w:r w:rsidRPr="00EC7823">
        <w:rPr>
          <w:rFonts w:eastAsia="Times New Roman"/>
        </w:rPr>
        <w:t> to </w:t>
      </w:r>
      <w:r w:rsidRPr="00EC7823">
        <w:rPr>
          <w:rFonts w:eastAsia="Times New Roman"/>
          <w:u w:val="single"/>
        </w:rPr>
        <w:t>mainstream politics</w:t>
      </w:r>
      <w:r w:rsidRPr="00EC7823">
        <w:rPr>
          <w:rFonts w:eastAsia="Times New Roman"/>
        </w:rPr>
        <w:t> – it requires </w:t>
      </w:r>
      <w:r w:rsidRPr="00EC7823">
        <w:rPr>
          <w:rFonts w:eastAsia="Times New Roman"/>
          <w:u w:val="single"/>
        </w:rPr>
        <w:t>skilled organization</w:t>
      </w:r>
      <w:r w:rsidRPr="00EC7823">
        <w:rPr>
          <w:rFonts w:eastAsia="Times New Roman"/>
        </w:rPr>
        <w:t>, negotiating </w:t>
      </w:r>
      <w:r w:rsidRPr="00EC7823">
        <w:rPr>
          <w:rFonts w:eastAsia="Times New Roman"/>
          <w:u w:val="single"/>
        </w:rPr>
        <w:t>relationships</w:t>
      </w:r>
      <w:r w:rsidRPr="00EC7823">
        <w:rPr>
          <w:rFonts w:eastAsia="Times New Roman"/>
        </w:rPr>
        <w:t>, strategic </w:t>
      </w:r>
      <w:r w:rsidRPr="00EC7823">
        <w:rPr>
          <w:rFonts w:eastAsia="Times New Roman"/>
          <w:u w:val="single"/>
        </w:rPr>
        <w:t>leadership</w:t>
      </w:r>
      <w:r w:rsidRPr="00EC7823">
        <w:rPr>
          <w:rFonts w:eastAsia="Times New Roman"/>
        </w:rPr>
        <w:t>, and </w:t>
      </w:r>
      <w:r w:rsidRPr="00EC7823">
        <w:rPr>
          <w:rFonts w:eastAsia="Times New Roman"/>
          <w:u w:val="single"/>
        </w:rPr>
        <w:t>proto-institutionalism</w:t>
      </w:r>
      <w:r w:rsidRPr="00EC7823">
        <w:rPr>
          <w:rFonts w:eastAsia="Times New Roman"/>
        </w:rPr>
        <w:t> – sacrificing </w:t>
      </w:r>
      <w:r w:rsidRPr="00EC7823">
        <w:rPr>
          <w:rFonts w:eastAsia="Times New Roman"/>
          <w:u w:val="single"/>
        </w:rPr>
        <w:t>debate as training</w:t>
      </w:r>
      <w:r w:rsidRPr="00EC7823">
        <w:rPr>
          <w:rFonts w:eastAsia="Times New Roman"/>
        </w:rPr>
        <w:t> ensures we never translate </w:t>
      </w:r>
      <w:r w:rsidRPr="00EC7823">
        <w:rPr>
          <w:rFonts w:eastAsia="Times New Roman"/>
          <w:u w:val="single"/>
        </w:rPr>
        <w:t>opinion</w:t>
      </w:r>
      <w:r w:rsidRPr="00EC7823">
        <w:rPr>
          <w:rFonts w:eastAsia="Times New Roman"/>
        </w:rPr>
        <w:t> into </w:t>
      </w:r>
      <w:r w:rsidRPr="00EC7823">
        <w:rPr>
          <w:rFonts w:eastAsia="Times New Roman"/>
          <w:u w:val="single"/>
        </w:rPr>
        <w:t>political power</w:t>
      </w:r>
      <w:r w:rsidRPr="00EC7823">
        <w:rPr>
          <w:rFonts w:eastAsia="Times New Roman"/>
        </w:rPr>
        <w:t xml:space="preserve">, but requiring the </w:t>
      </w:r>
      <w:proofErr w:type="spellStart"/>
      <w:r w:rsidRPr="00EC7823">
        <w:rPr>
          <w:rFonts w:eastAsia="Times New Roman"/>
        </w:rPr>
        <w:t>aff</w:t>
      </w:r>
      <w:proofErr w:type="spellEnd"/>
      <w:r w:rsidRPr="00EC7823">
        <w:rPr>
          <w:rFonts w:eastAsia="Times New Roman"/>
        </w:rPr>
        <w:t> </w:t>
      </w:r>
      <w:r w:rsidRPr="00EC7823">
        <w:rPr>
          <w:rFonts w:eastAsia="Times New Roman"/>
          <w:u w:val="single"/>
        </w:rPr>
        <w:t>defend contestable positions</w:t>
      </w:r>
      <w:r w:rsidRPr="00EC7823">
        <w:rPr>
          <w:rFonts w:eastAsia="Times New Roman"/>
        </w:rPr>
        <w:t> linearly increases debate’s </w:t>
      </w:r>
      <w:r w:rsidRPr="00EC7823">
        <w:rPr>
          <w:rFonts w:eastAsia="Times New Roman"/>
          <w:u w:val="single"/>
        </w:rPr>
        <w:t>capacity for movement advocacy</w:t>
      </w:r>
      <w:r w:rsidRPr="00EC7823">
        <w:rPr>
          <w:rFonts w:eastAsia="Times New Roman"/>
        </w:rPr>
        <w:t> as they get </w:t>
      </w:r>
      <w:r w:rsidRPr="00EC7823">
        <w:rPr>
          <w:rFonts w:eastAsia="Times New Roman"/>
          <w:u w:val="single"/>
        </w:rPr>
        <w:t>more predictable</w:t>
      </w:r>
    </w:p>
    <w:p w14:paraId="1407F303" w14:textId="77777777" w:rsidR="00C93A5A" w:rsidRPr="002A2E98" w:rsidRDefault="00C93A5A" w:rsidP="00C93A5A">
      <w:r w:rsidRPr="00281CB5">
        <w:rPr>
          <w:rStyle w:val="Style13ptBold"/>
        </w:rPr>
        <w:t>Han</w:t>
      </w:r>
      <w:r w:rsidRPr="008A4734">
        <w:t xml:space="preserve"> and Barnett-Loro </w:t>
      </w:r>
      <w:r w:rsidRPr="00281CB5">
        <w:rPr>
          <w:rStyle w:val="Style13ptBold"/>
        </w:rPr>
        <w:t>18</w:t>
      </w:r>
      <w:r w:rsidRPr="008A4734">
        <w:t xml:space="preserve"> [</w:t>
      </w:r>
      <w:proofErr w:type="spellStart"/>
      <w:r w:rsidRPr="008A4734">
        <w:t>Hahrie</w:t>
      </w:r>
      <w:proofErr w:type="spellEnd"/>
      <w:r w:rsidRPr="008A4734">
        <w:t xml:space="preserve"> Han, Department of Political Science, University of California, Santa Barbara. Carina Barnett-Loro, Climate Advocacy Lab, San Francisco. To Support a Stronger Climate Movement, Focus Research on Building Collective Power. December 19, 2018. https://www.frontiersin.org/articles/10.3389/fcomm.2018.00055/full</w:t>
      </w:r>
      <w:r>
        <w:t>]</w:t>
      </w:r>
    </w:p>
    <w:p w14:paraId="100277AF" w14:textId="77777777" w:rsidR="00C93A5A" w:rsidRPr="00161A09" w:rsidRDefault="00C93A5A" w:rsidP="00C93A5A">
      <w:pPr>
        <w:rPr>
          <w:sz w:val="16"/>
        </w:rPr>
      </w:pPr>
      <w:r w:rsidRPr="001F1A31">
        <w:rPr>
          <w:highlight w:val="cyan"/>
          <w:u w:val="single"/>
        </w:rPr>
        <w:t>Building public will</w:t>
      </w:r>
      <w:r w:rsidRPr="00161A09">
        <w:rPr>
          <w:sz w:val="16"/>
        </w:rPr>
        <w:t xml:space="preserve"> to address the climate crisis </w:t>
      </w:r>
      <w:r w:rsidRPr="001F1A31">
        <w:rPr>
          <w:highlight w:val="cyan"/>
          <w:u w:val="single"/>
        </w:rPr>
        <w:t xml:space="preserve">requires </w:t>
      </w:r>
      <w:r w:rsidRPr="001F1A31">
        <w:rPr>
          <w:rStyle w:val="Emphasis"/>
          <w:highlight w:val="cyan"/>
        </w:rPr>
        <w:t>more</w:t>
      </w:r>
      <w:r w:rsidRPr="001F1A31">
        <w:rPr>
          <w:highlight w:val="cyan"/>
          <w:u w:val="single"/>
        </w:rPr>
        <w:t xml:space="preserve"> than </w:t>
      </w:r>
      <w:r w:rsidRPr="001F1A31">
        <w:rPr>
          <w:rStyle w:val="Emphasis"/>
          <w:highlight w:val="cyan"/>
        </w:rPr>
        <w:t>shifting</w:t>
      </w:r>
      <w:r w:rsidRPr="00161A09">
        <w:rPr>
          <w:sz w:val="16"/>
        </w:rPr>
        <w:t xml:space="preserve"> climate change </w:t>
      </w:r>
      <w:r w:rsidRPr="001F1A31">
        <w:rPr>
          <w:rStyle w:val="Emphasis"/>
          <w:highlight w:val="cyan"/>
        </w:rPr>
        <w:t>opinion</w:t>
      </w:r>
      <w:r w:rsidRPr="00161A09">
        <w:rPr>
          <w:sz w:val="16"/>
        </w:rPr>
        <w:t xml:space="preserve"> </w:t>
      </w:r>
      <w:r w:rsidRPr="0077317B">
        <w:rPr>
          <w:u w:val="single"/>
        </w:rPr>
        <w:t xml:space="preserve">or engaging </w:t>
      </w:r>
      <w:r w:rsidRPr="0077317B">
        <w:rPr>
          <w:rStyle w:val="Emphasis"/>
        </w:rPr>
        <w:t>more people</w:t>
      </w:r>
      <w:r w:rsidRPr="0077317B">
        <w:rPr>
          <w:u w:val="single"/>
        </w:rPr>
        <w:t xml:space="preserve"> in activism</w:t>
      </w:r>
      <w:r w:rsidRPr="00161A09">
        <w:rPr>
          <w:sz w:val="16"/>
        </w:rPr>
        <w:t xml:space="preserve"> (</w:t>
      </w:r>
      <w:proofErr w:type="spellStart"/>
      <w:r w:rsidRPr="00161A09">
        <w:rPr>
          <w:sz w:val="16"/>
        </w:rPr>
        <w:t>Raile</w:t>
      </w:r>
      <w:proofErr w:type="spellEnd"/>
      <w:r w:rsidRPr="00161A09">
        <w:rPr>
          <w:sz w:val="16"/>
        </w:rPr>
        <w:t xml:space="preserve"> et al., 2014). By many measures, the climate movement today is stronger than ever: more people taking actions, more financial resources, and deeper concern. Nonetheless, </w:t>
      </w:r>
      <w:r w:rsidRPr="001F1A31">
        <w:rPr>
          <w:highlight w:val="cyan"/>
          <w:u w:val="single"/>
        </w:rPr>
        <w:t>despite</w:t>
      </w:r>
      <w:r w:rsidRPr="0077317B">
        <w:rPr>
          <w:u w:val="single"/>
        </w:rPr>
        <w:t xml:space="preserve"> increasingly </w:t>
      </w:r>
      <w:r w:rsidRPr="001F1A31">
        <w:rPr>
          <w:highlight w:val="cyan"/>
          <w:u w:val="single"/>
        </w:rPr>
        <w:t>widespread</w:t>
      </w:r>
      <w:r w:rsidRPr="0077317B">
        <w:rPr>
          <w:u w:val="single"/>
        </w:rPr>
        <w:t xml:space="preserve"> popular </w:t>
      </w:r>
      <w:r w:rsidRPr="001F1A31">
        <w:rPr>
          <w:highlight w:val="cyan"/>
          <w:u w:val="single"/>
        </w:rPr>
        <w:t>demand</w:t>
      </w:r>
      <w:r w:rsidRPr="00161A09">
        <w:rPr>
          <w:sz w:val="16"/>
        </w:rPr>
        <w:t xml:space="preserve"> for sensible climate solutions (Leiserowitz et al., 2017; </w:t>
      </w:r>
      <w:proofErr w:type="spellStart"/>
      <w:r w:rsidRPr="00161A09">
        <w:rPr>
          <w:sz w:val="16"/>
        </w:rPr>
        <w:t>Hestres</w:t>
      </w:r>
      <w:proofErr w:type="spellEnd"/>
      <w:r w:rsidRPr="00161A09">
        <w:rPr>
          <w:sz w:val="16"/>
        </w:rPr>
        <w:t xml:space="preserve"> and Nisbet, 2018) </w:t>
      </w:r>
      <w:r w:rsidRPr="0077317B">
        <w:rPr>
          <w:u w:val="single"/>
        </w:rPr>
        <w:t>and broad organizational infrastructure</w:t>
      </w:r>
      <w:r w:rsidRPr="00161A09">
        <w:rPr>
          <w:sz w:val="16"/>
        </w:rPr>
        <w:t xml:space="preserve"> to support climate activism across most Westernized democracies (</w:t>
      </w:r>
      <w:proofErr w:type="spellStart"/>
      <w:r w:rsidRPr="00161A09">
        <w:rPr>
          <w:sz w:val="16"/>
        </w:rPr>
        <w:t>Brulle</w:t>
      </w:r>
      <w:proofErr w:type="spellEnd"/>
      <w:r w:rsidRPr="00161A09">
        <w:rPr>
          <w:sz w:val="16"/>
        </w:rPr>
        <w:t xml:space="preserve">, 2014), </w:t>
      </w:r>
      <w:r w:rsidRPr="001F1A31">
        <w:rPr>
          <w:highlight w:val="cyan"/>
          <w:u w:val="single"/>
        </w:rPr>
        <w:t xml:space="preserve">public will that </w:t>
      </w:r>
      <w:r w:rsidRPr="001F1A31">
        <w:rPr>
          <w:rStyle w:val="Emphasis"/>
          <w:highlight w:val="cyan"/>
        </w:rPr>
        <w:t>translates</w:t>
      </w:r>
      <w:r w:rsidRPr="001F1A31">
        <w:rPr>
          <w:highlight w:val="cyan"/>
          <w:u w:val="single"/>
        </w:rPr>
        <w:t xml:space="preserve"> into</w:t>
      </w:r>
      <w:r w:rsidRPr="0077317B">
        <w:rPr>
          <w:u w:val="single"/>
        </w:rPr>
        <w:t xml:space="preserve"> the </w:t>
      </w:r>
      <w:r w:rsidRPr="001F1A31">
        <w:rPr>
          <w:rStyle w:val="Emphasis"/>
          <w:highlight w:val="cyan"/>
        </w:rPr>
        <w:t>political power</w:t>
      </w:r>
      <w:r w:rsidRPr="00161A09">
        <w:rPr>
          <w:sz w:val="16"/>
        </w:rPr>
        <w:t xml:space="preserve"> needed to effect meaningful change </w:t>
      </w:r>
      <w:r w:rsidRPr="001F1A31">
        <w:rPr>
          <w:highlight w:val="cyan"/>
          <w:u w:val="single"/>
        </w:rPr>
        <w:t xml:space="preserve">has been </w:t>
      </w:r>
      <w:r w:rsidRPr="001F1A31">
        <w:rPr>
          <w:rStyle w:val="Emphasis"/>
          <w:highlight w:val="cyan"/>
        </w:rPr>
        <w:t>elusive</w:t>
      </w:r>
      <w:r w:rsidRPr="00161A09">
        <w:rPr>
          <w:sz w:val="16"/>
        </w:rPr>
        <w:t xml:space="preserve"> (McAdam, 2017). Even the </w:t>
      </w:r>
      <w:proofErr w:type="gramStart"/>
      <w:r w:rsidRPr="00161A09">
        <w:rPr>
          <w:sz w:val="16"/>
        </w:rPr>
        <w:t>2014 and 2017 People's</w:t>
      </w:r>
      <w:proofErr w:type="gramEnd"/>
      <w:r w:rsidRPr="00161A09">
        <w:rPr>
          <w:sz w:val="16"/>
        </w:rPr>
        <w:t xml:space="preserve"> Climate Marches that drew hundreds of thousands to the streets, demonstrations in support of the Paris Climate Accords, and large-scale acts of civil disobedience in opposition to the Keystone XL and Dakota Access pipelines have resulted in only short-lived campaign victories. Nearly 10 years after the failure to pass comprehensive climate and clean energy legislation at the federal level, experts largely agree there is “little hope” existing policies are sufficient to address the scale of the crisis (Keohane and Victor, 2011).</w:t>
      </w:r>
    </w:p>
    <w:p w14:paraId="49B633E3" w14:textId="77777777" w:rsidR="00C93A5A" w:rsidRPr="00161A09" w:rsidRDefault="00C93A5A" w:rsidP="00C93A5A">
      <w:pPr>
        <w:rPr>
          <w:sz w:val="16"/>
        </w:rPr>
      </w:pPr>
      <w:r w:rsidRPr="001F1A31">
        <w:rPr>
          <w:highlight w:val="cyan"/>
          <w:u w:val="single"/>
        </w:rPr>
        <w:t xml:space="preserve">How can research </w:t>
      </w:r>
      <w:r w:rsidRPr="00556861">
        <w:rPr>
          <w:u w:val="single"/>
        </w:rPr>
        <w:t xml:space="preserve">help </w:t>
      </w:r>
      <w:r w:rsidRPr="001F1A31">
        <w:rPr>
          <w:rStyle w:val="Emphasis"/>
          <w:highlight w:val="cyan"/>
        </w:rPr>
        <w:t>bridge the gap</w:t>
      </w:r>
      <w:r w:rsidRPr="0077317B">
        <w:rPr>
          <w:u w:val="single"/>
        </w:rPr>
        <w:t xml:space="preserve"> not only between </w:t>
      </w:r>
      <w:r w:rsidRPr="0077317B">
        <w:rPr>
          <w:rStyle w:val="Emphasis"/>
        </w:rPr>
        <w:t>opinion and action</w:t>
      </w:r>
      <w:r w:rsidRPr="00161A09">
        <w:rPr>
          <w:sz w:val="16"/>
        </w:rPr>
        <w:t xml:space="preserve">, </w:t>
      </w:r>
      <w:r w:rsidRPr="0077317B">
        <w:rPr>
          <w:u w:val="single"/>
        </w:rPr>
        <w:t xml:space="preserve">but also </w:t>
      </w:r>
      <w:r w:rsidRPr="001F1A31">
        <w:rPr>
          <w:highlight w:val="cyan"/>
          <w:u w:val="single"/>
        </w:rPr>
        <w:t xml:space="preserve">between </w:t>
      </w:r>
      <w:r w:rsidRPr="001F1A31">
        <w:rPr>
          <w:rStyle w:val="Emphasis"/>
          <w:highlight w:val="cyan"/>
        </w:rPr>
        <w:t>action and power</w:t>
      </w:r>
      <w:r w:rsidRPr="0077317B">
        <w:rPr>
          <w:u w:val="single"/>
        </w:rPr>
        <w:t>?</w:t>
      </w:r>
      <w:r w:rsidRPr="00161A09">
        <w:rPr>
          <w:sz w:val="16"/>
        </w:rPr>
        <w:t xml:space="preserve"> Many articles in this special edition examine the question of the conditions that make it more likely individuals will </w:t>
      </w:r>
      <w:proofErr w:type="gramStart"/>
      <w:r w:rsidRPr="00161A09">
        <w:rPr>
          <w:sz w:val="16"/>
        </w:rPr>
        <w:t>take action</w:t>
      </w:r>
      <w:proofErr w:type="gramEnd"/>
      <w:r w:rsidRPr="00161A09">
        <w:rPr>
          <w:sz w:val="16"/>
        </w:rPr>
        <w:t xml:space="preserve"> around climate issues. Indeed, </w:t>
      </w:r>
      <w:r w:rsidRPr="0077317B">
        <w:rPr>
          <w:u w:val="single"/>
        </w:rPr>
        <w:t xml:space="preserve">the </w:t>
      </w:r>
      <w:r w:rsidRPr="0077317B">
        <w:rPr>
          <w:rStyle w:val="Emphasis"/>
        </w:rPr>
        <w:t>gap</w:t>
      </w:r>
      <w:r w:rsidRPr="0077317B">
        <w:rPr>
          <w:u w:val="single"/>
        </w:rPr>
        <w:t xml:space="preserve"> between </w:t>
      </w:r>
      <w:r w:rsidRPr="0077317B">
        <w:rPr>
          <w:rStyle w:val="Emphasis"/>
        </w:rPr>
        <w:t>opinion and action</w:t>
      </w:r>
      <w:r w:rsidRPr="0077317B">
        <w:rPr>
          <w:u w:val="single"/>
        </w:rPr>
        <w:t xml:space="preserve"> is </w:t>
      </w:r>
      <w:r w:rsidRPr="0077317B">
        <w:rPr>
          <w:rStyle w:val="Emphasis"/>
        </w:rPr>
        <w:t>well-known</w:t>
      </w:r>
      <w:r w:rsidRPr="00161A09">
        <w:rPr>
          <w:sz w:val="16"/>
        </w:rPr>
        <w:t xml:space="preserve"> (Kahan and Carpenter, 2017), and burgeoning research in many fields of social science seeks to bridge it (Rickard et al., 2016; Doherty and </w:t>
      </w:r>
      <w:proofErr w:type="spellStart"/>
      <w:r w:rsidRPr="00161A09">
        <w:rPr>
          <w:sz w:val="16"/>
        </w:rPr>
        <w:t>Webler</w:t>
      </w:r>
      <w:proofErr w:type="spellEnd"/>
      <w:r w:rsidRPr="00161A09">
        <w:rPr>
          <w:sz w:val="16"/>
        </w:rPr>
        <w:t>, 2016; Feldman and Hart, 2018). One of us works for the Climate Advocacy Lab, which supports field experimentation through direct funding and in-kind research assistance to build our collective understanding of the most effective strategies for moving people into action.</w:t>
      </w:r>
    </w:p>
    <w:p w14:paraId="6DF177F5" w14:textId="77777777" w:rsidR="00C93A5A" w:rsidRPr="00161A09" w:rsidRDefault="00C93A5A" w:rsidP="00C93A5A">
      <w:pPr>
        <w:rPr>
          <w:sz w:val="16"/>
        </w:rPr>
      </w:pPr>
      <w:r w:rsidRPr="001F1A31">
        <w:rPr>
          <w:highlight w:val="cyan"/>
          <w:u w:val="single"/>
        </w:rPr>
        <w:t>There is less attention</w:t>
      </w:r>
      <w:r w:rsidRPr="0077317B">
        <w:rPr>
          <w:u w:val="single"/>
        </w:rPr>
        <w:t xml:space="preserve">, however, </w:t>
      </w:r>
      <w:r w:rsidRPr="001F1A31">
        <w:rPr>
          <w:highlight w:val="cyan"/>
          <w:u w:val="single"/>
        </w:rPr>
        <w:t>to</w:t>
      </w:r>
      <w:r w:rsidRPr="0077317B">
        <w:rPr>
          <w:u w:val="single"/>
        </w:rPr>
        <w:t xml:space="preserve"> the question of </w:t>
      </w:r>
      <w:r w:rsidRPr="001F1A31">
        <w:rPr>
          <w:highlight w:val="cyan"/>
          <w:u w:val="single"/>
        </w:rPr>
        <w:t>how</w:t>
      </w:r>
      <w:r w:rsidRPr="0077317B">
        <w:rPr>
          <w:u w:val="single"/>
        </w:rPr>
        <w:t xml:space="preserve"> those </w:t>
      </w:r>
      <w:r w:rsidRPr="001F1A31">
        <w:rPr>
          <w:rStyle w:val="Emphasis"/>
          <w:highlight w:val="cyan"/>
        </w:rPr>
        <w:t>actions</w:t>
      </w:r>
      <w:r w:rsidRPr="0077317B">
        <w:rPr>
          <w:u w:val="single"/>
        </w:rPr>
        <w:t xml:space="preserve"> might </w:t>
      </w:r>
      <w:r w:rsidRPr="001F1A31">
        <w:rPr>
          <w:rStyle w:val="Emphasis"/>
          <w:highlight w:val="cyan"/>
        </w:rPr>
        <w:t>translate</w:t>
      </w:r>
      <w:r w:rsidRPr="001F1A31">
        <w:rPr>
          <w:highlight w:val="cyan"/>
          <w:u w:val="single"/>
        </w:rPr>
        <w:t xml:space="preserve"> into </w:t>
      </w:r>
      <w:r w:rsidRPr="00556861">
        <w:rPr>
          <w:rStyle w:val="Emphasis"/>
        </w:rPr>
        <w:t xml:space="preserve">political </w:t>
      </w:r>
      <w:r w:rsidRPr="001F1A31">
        <w:rPr>
          <w:rStyle w:val="Emphasis"/>
          <w:highlight w:val="cyan"/>
        </w:rPr>
        <w:t>influence</w:t>
      </w:r>
      <w:r w:rsidRPr="00161A09">
        <w:rPr>
          <w:sz w:val="16"/>
        </w:rPr>
        <w:t xml:space="preserve">. </w:t>
      </w:r>
      <w:r w:rsidRPr="00556861">
        <w:rPr>
          <w:u w:val="single"/>
        </w:rPr>
        <w:t>The challenge is</w:t>
      </w:r>
      <w:r w:rsidRPr="0077317B">
        <w:rPr>
          <w:u w:val="single"/>
        </w:rPr>
        <w:t xml:space="preserve"> this: in most cases, </w:t>
      </w:r>
      <w:r w:rsidRPr="001F1A31">
        <w:rPr>
          <w:highlight w:val="cyan"/>
          <w:u w:val="single"/>
        </w:rPr>
        <w:t xml:space="preserve">the </w:t>
      </w:r>
      <w:r w:rsidRPr="001F1A31">
        <w:rPr>
          <w:rStyle w:val="Emphasis"/>
          <w:highlight w:val="cyan"/>
        </w:rPr>
        <w:t>null assumption</w:t>
      </w:r>
      <w:r w:rsidRPr="001F1A31">
        <w:rPr>
          <w:highlight w:val="cyan"/>
          <w:u w:val="single"/>
        </w:rPr>
        <w:t xml:space="preserve"> is</w:t>
      </w:r>
      <w:r w:rsidRPr="0077317B">
        <w:rPr>
          <w:u w:val="single"/>
        </w:rPr>
        <w:t xml:space="preserve"> that </w:t>
      </w:r>
      <w:r w:rsidRPr="001F1A31">
        <w:rPr>
          <w:rStyle w:val="Emphasis"/>
          <w:highlight w:val="cyan"/>
        </w:rPr>
        <w:t>activism</w:t>
      </w:r>
      <w:r w:rsidRPr="001F1A31">
        <w:rPr>
          <w:highlight w:val="cyan"/>
          <w:u w:val="single"/>
        </w:rPr>
        <w:t xml:space="preserve"> becomes </w:t>
      </w:r>
      <w:r w:rsidRPr="001F1A31">
        <w:rPr>
          <w:rStyle w:val="Emphasis"/>
          <w:highlight w:val="cyan"/>
        </w:rPr>
        <w:t>power at scale</w:t>
      </w:r>
      <w:r w:rsidRPr="00161A09">
        <w:rPr>
          <w:sz w:val="16"/>
        </w:rPr>
        <w:t xml:space="preserve">: </w:t>
      </w:r>
      <w:r w:rsidRPr="001F1A31">
        <w:rPr>
          <w:highlight w:val="cyan"/>
          <w:u w:val="single"/>
        </w:rPr>
        <w:t xml:space="preserve">that </w:t>
      </w:r>
      <w:r w:rsidRPr="001F1A31">
        <w:rPr>
          <w:rStyle w:val="Emphasis"/>
          <w:highlight w:val="cyan"/>
        </w:rPr>
        <w:t>collective action</w:t>
      </w:r>
      <w:r w:rsidRPr="001F1A31">
        <w:rPr>
          <w:highlight w:val="cyan"/>
          <w:u w:val="single"/>
        </w:rPr>
        <w:t xml:space="preserve"> is</w:t>
      </w:r>
      <w:r w:rsidRPr="0077317B">
        <w:rPr>
          <w:u w:val="single"/>
        </w:rPr>
        <w:t xml:space="preserve"> merely </w:t>
      </w:r>
      <w:r w:rsidRPr="001F1A31">
        <w:rPr>
          <w:highlight w:val="cyan"/>
          <w:u w:val="single"/>
        </w:rPr>
        <w:t xml:space="preserve">the </w:t>
      </w:r>
      <w:r w:rsidRPr="001F1A31">
        <w:rPr>
          <w:rStyle w:val="Emphasis"/>
          <w:highlight w:val="cyan"/>
        </w:rPr>
        <w:t>sum of its parts</w:t>
      </w:r>
      <w:r w:rsidRPr="001F1A31">
        <w:rPr>
          <w:sz w:val="16"/>
          <w:highlight w:val="cyan"/>
        </w:rPr>
        <w:t xml:space="preserve">, </w:t>
      </w:r>
      <w:r w:rsidRPr="001F1A31">
        <w:rPr>
          <w:highlight w:val="cyan"/>
          <w:u w:val="single"/>
        </w:rPr>
        <w:t xml:space="preserve">and the </w:t>
      </w:r>
      <w:r w:rsidRPr="001F1A31">
        <w:rPr>
          <w:rStyle w:val="Emphasis"/>
          <w:highlight w:val="cyan"/>
        </w:rPr>
        <w:t>more people</w:t>
      </w:r>
      <w:r w:rsidRPr="0077317B">
        <w:rPr>
          <w:u w:val="single"/>
        </w:rPr>
        <w:t xml:space="preserve"> who </w:t>
      </w:r>
      <w:proofErr w:type="gramStart"/>
      <w:r w:rsidRPr="0077317B">
        <w:rPr>
          <w:u w:val="single"/>
        </w:rPr>
        <w:t>take action</w:t>
      </w:r>
      <w:proofErr w:type="gramEnd"/>
      <w:r w:rsidRPr="00161A09">
        <w:rPr>
          <w:sz w:val="16"/>
        </w:rPr>
        <w:t xml:space="preserve">, </w:t>
      </w:r>
      <w:r w:rsidRPr="001F1A31">
        <w:rPr>
          <w:highlight w:val="cyan"/>
          <w:u w:val="single"/>
        </w:rPr>
        <w:t>the more likely a movement is to achieve</w:t>
      </w:r>
      <w:r w:rsidRPr="0077317B">
        <w:rPr>
          <w:u w:val="single"/>
        </w:rPr>
        <w:t xml:space="preserve"> its </w:t>
      </w:r>
      <w:r w:rsidRPr="001F1A31">
        <w:rPr>
          <w:highlight w:val="cyan"/>
          <w:u w:val="single"/>
        </w:rPr>
        <w:t>goals</w:t>
      </w:r>
      <w:r w:rsidRPr="00161A09">
        <w:rPr>
          <w:sz w:val="16"/>
        </w:rPr>
        <w:t>. All things being equal, it is true that more is better (</w:t>
      </w:r>
      <w:proofErr w:type="spellStart"/>
      <w:r w:rsidRPr="00161A09">
        <w:rPr>
          <w:sz w:val="16"/>
        </w:rPr>
        <w:t>Madestam</w:t>
      </w:r>
      <w:proofErr w:type="spellEnd"/>
      <w:r w:rsidRPr="00161A09">
        <w:rPr>
          <w:sz w:val="16"/>
        </w:rPr>
        <w:t xml:space="preserve"> et al., 2013). Additional </w:t>
      </w:r>
      <w:r w:rsidRPr="001F1A31">
        <w:rPr>
          <w:highlight w:val="cyan"/>
          <w:u w:val="single"/>
        </w:rPr>
        <w:t>research</w:t>
      </w:r>
      <w:r w:rsidRPr="0077317B">
        <w:rPr>
          <w:u w:val="single"/>
        </w:rPr>
        <w:t xml:space="preserve">, however, </w:t>
      </w:r>
      <w:r w:rsidRPr="001F1A31">
        <w:rPr>
          <w:highlight w:val="cyan"/>
          <w:u w:val="single"/>
        </w:rPr>
        <w:t>shows</w:t>
      </w:r>
      <w:r w:rsidRPr="00161A09">
        <w:rPr>
          <w:sz w:val="16"/>
        </w:rPr>
        <w:t xml:space="preserve"> </w:t>
      </w:r>
      <w:r w:rsidRPr="0077317B">
        <w:rPr>
          <w:u w:val="single"/>
        </w:rPr>
        <w:t xml:space="preserve">that for our stickiest social </w:t>
      </w:r>
      <w:r w:rsidRPr="0077317B">
        <w:rPr>
          <w:u w:val="single"/>
        </w:rPr>
        <w:lastRenderedPageBreak/>
        <w:t>problems</w:t>
      </w:r>
      <w:r w:rsidRPr="00161A09">
        <w:rPr>
          <w:sz w:val="16"/>
        </w:rPr>
        <w:t xml:space="preserve"> (like climate change), </w:t>
      </w:r>
      <w:r w:rsidRPr="001F1A31">
        <w:rPr>
          <w:rStyle w:val="Emphasis"/>
          <w:highlight w:val="cyan"/>
        </w:rPr>
        <w:t>simply having more activists</w:t>
      </w:r>
      <w:r w:rsidRPr="00161A09">
        <w:rPr>
          <w:sz w:val="16"/>
        </w:rPr>
        <w:t xml:space="preserve">, money, or other </w:t>
      </w:r>
      <w:r w:rsidRPr="00281CB5">
        <w:rPr>
          <w:sz w:val="16"/>
        </w:rPr>
        <w:t>resources</w:t>
      </w:r>
      <w:r w:rsidRPr="00161A09">
        <w:rPr>
          <w:sz w:val="16"/>
        </w:rPr>
        <w:t xml:space="preserve"> </w:t>
      </w:r>
      <w:r w:rsidRPr="001F1A31">
        <w:rPr>
          <w:highlight w:val="cyan"/>
          <w:u w:val="single"/>
        </w:rPr>
        <w:t>is</w:t>
      </w:r>
      <w:r w:rsidRPr="0077317B">
        <w:rPr>
          <w:u w:val="single"/>
        </w:rPr>
        <w:t xml:space="preserve"> </w:t>
      </w:r>
      <w:r w:rsidRPr="001F1A31">
        <w:rPr>
          <w:rStyle w:val="Emphasis"/>
          <w:highlight w:val="cyan"/>
        </w:rPr>
        <w:t>not sufficient</w:t>
      </w:r>
      <w:r w:rsidRPr="001F1A31">
        <w:rPr>
          <w:highlight w:val="cyan"/>
          <w:u w:val="single"/>
        </w:rPr>
        <w:t xml:space="preserve"> to </w:t>
      </w:r>
      <w:r w:rsidRPr="001F1A31">
        <w:rPr>
          <w:rStyle w:val="Emphasis"/>
          <w:highlight w:val="cyan"/>
        </w:rPr>
        <w:t>create and sustain</w:t>
      </w:r>
      <w:r w:rsidRPr="0077317B">
        <w:rPr>
          <w:u w:val="single"/>
        </w:rPr>
        <w:t xml:space="preserve"> the kind of </w:t>
      </w:r>
      <w:r w:rsidRPr="001F1A31">
        <w:rPr>
          <w:rStyle w:val="Emphasis"/>
          <w:highlight w:val="cyan"/>
        </w:rPr>
        <w:t>large-scale change</w:t>
      </w:r>
      <w:r w:rsidRPr="0077317B">
        <w:rPr>
          <w:u w:val="single"/>
        </w:rPr>
        <w:t xml:space="preserve"> needed</w:t>
      </w:r>
      <w:r w:rsidRPr="00161A09">
        <w:rPr>
          <w:sz w:val="16"/>
        </w:rPr>
        <w:t xml:space="preserve"> (Baumgartner et al., 2009; Canes-</w:t>
      </w:r>
      <w:proofErr w:type="spellStart"/>
      <w:r w:rsidRPr="00161A09">
        <w:rPr>
          <w:sz w:val="16"/>
        </w:rPr>
        <w:t>Wrone</w:t>
      </w:r>
      <w:proofErr w:type="spellEnd"/>
      <w:r w:rsidRPr="00161A09">
        <w:rPr>
          <w:sz w:val="16"/>
        </w:rPr>
        <w:t xml:space="preserve">, 2015). </w:t>
      </w:r>
      <w:r w:rsidRPr="0077317B">
        <w:rPr>
          <w:u w:val="single"/>
        </w:rPr>
        <w:t xml:space="preserve">Instead, </w:t>
      </w:r>
      <w:r w:rsidRPr="001F1A31">
        <w:rPr>
          <w:highlight w:val="cyan"/>
          <w:u w:val="single"/>
        </w:rPr>
        <w:t>we need a</w:t>
      </w:r>
      <w:r w:rsidRPr="0077317B">
        <w:rPr>
          <w:u w:val="single"/>
        </w:rPr>
        <w:t xml:space="preserve"> social </w:t>
      </w:r>
      <w:r w:rsidRPr="001F1A31">
        <w:rPr>
          <w:highlight w:val="cyan"/>
          <w:u w:val="single"/>
        </w:rPr>
        <w:t xml:space="preserve">movement that </w:t>
      </w:r>
      <w:r w:rsidRPr="001F1A31">
        <w:rPr>
          <w:rStyle w:val="Emphasis"/>
          <w:highlight w:val="cyan"/>
        </w:rPr>
        <w:t>translates</w:t>
      </w:r>
      <w:r w:rsidRPr="00161A09">
        <w:rPr>
          <w:sz w:val="16"/>
        </w:rPr>
        <w:t xml:space="preserve"> our </w:t>
      </w:r>
      <w:r w:rsidRPr="001F1A31">
        <w:rPr>
          <w:rStyle w:val="Emphasis"/>
          <w:highlight w:val="cyan"/>
        </w:rPr>
        <w:t>actions into power</w:t>
      </w:r>
      <w:r w:rsidRPr="00161A09">
        <w:rPr>
          <w:sz w:val="16"/>
        </w:rPr>
        <w:t>. Social movements are a set of “actors and organizations seeking to alter power deficits and to effect transformations through the state by mobilizing regular citizens for sustained political action” (</w:t>
      </w:r>
      <w:proofErr w:type="spellStart"/>
      <w:r w:rsidRPr="00161A09">
        <w:rPr>
          <w:sz w:val="16"/>
        </w:rPr>
        <w:t>Amenta</w:t>
      </w:r>
      <w:proofErr w:type="spellEnd"/>
      <w:r w:rsidRPr="00161A09">
        <w:rPr>
          <w:sz w:val="16"/>
        </w:rPr>
        <w:t xml:space="preserve"> et al., 2010). Instead of focusing only on resources, movements focus on power. Instead of focusing only on individual action, they focus on collective action. To become a source of power, collective action must be transformative.</w:t>
      </w:r>
    </w:p>
    <w:p w14:paraId="6393F2CE" w14:textId="77777777" w:rsidR="00C93A5A" w:rsidRPr="00F773F5" w:rsidRDefault="00C93A5A" w:rsidP="00C93A5A">
      <w:pPr>
        <w:rPr>
          <w:sz w:val="16"/>
        </w:rPr>
      </w:pPr>
      <w:r w:rsidRPr="00F773F5">
        <w:rPr>
          <w:sz w:val="16"/>
        </w:rPr>
        <w:t xml:space="preserve">How, then, do we build the kind of movements that generate the collective action necessary to shift existing power dynamics? For scholars, what research can help advocates understand how to translate individual actions into the powerful, and transformative collective action necessary to create change? To examine this question, </w:t>
      </w:r>
      <w:r w:rsidRPr="00F773F5">
        <w:rPr>
          <w:u w:val="single"/>
        </w:rPr>
        <w:t xml:space="preserve">we co-hosted a </w:t>
      </w:r>
      <w:r w:rsidRPr="00F773F5">
        <w:rPr>
          <w:rStyle w:val="Emphasis"/>
        </w:rPr>
        <w:t>conference</w:t>
      </w:r>
      <w:r w:rsidRPr="00F773F5">
        <w:rPr>
          <w:u w:val="single"/>
        </w:rPr>
        <w:t xml:space="preserve"> that brought social scientists together with climate advocates in the United States</w:t>
      </w:r>
      <w:r w:rsidRPr="00F773F5">
        <w:rPr>
          <w:sz w:val="16"/>
        </w:rPr>
        <w:t xml:space="preserve">. At this convening, </w:t>
      </w:r>
      <w:r w:rsidRPr="00F773F5">
        <w:rPr>
          <w:u w:val="single"/>
        </w:rPr>
        <w:t>movement leaders argued</w:t>
      </w:r>
      <w:r w:rsidRPr="00F773F5">
        <w:rPr>
          <w:sz w:val="16"/>
        </w:rPr>
        <w:t xml:space="preserve"> that to better support building a robust climate movement, </w:t>
      </w:r>
      <w:r w:rsidRPr="00F773F5">
        <w:rPr>
          <w:rStyle w:val="Emphasis"/>
        </w:rPr>
        <w:t>research</w:t>
      </w:r>
      <w:r w:rsidRPr="00F773F5">
        <w:rPr>
          <w:u w:val="single"/>
        </w:rPr>
        <w:t xml:space="preserve"> should </w:t>
      </w:r>
      <w:r w:rsidRPr="00F773F5">
        <w:rPr>
          <w:rStyle w:val="Emphasis"/>
        </w:rPr>
        <w:t>move beyond</w:t>
      </w:r>
      <w:r w:rsidRPr="00F773F5">
        <w:rPr>
          <w:sz w:val="16"/>
        </w:rPr>
        <w:t xml:space="preserve"> traditional public opinion, </w:t>
      </w:r>
      <w:r w:rsidRPr="00F773F5">
        <w:rPr>
          <w:rStyle w:val="Emphasis"/>
        </w:rPr>
        <w:t>communications</w:t>
      </w:r>
      <w:r w:rsidRPr="00F773F5">
        <w:rPr>
          <w:sz w:val="16"/>
        </w:rPr>
        <w:t xml:space="preserve">, </w:t>
      </w:r>
      <w:r w:rsidRPr="00F773F5">
        <w:rPr>
          <w:rStyle w:val="Emphasis"/>
        </w:rPr>
        <w:t>messaging</w:t>
      </w:r>
      <w:r w:rsidRPr="00F773F5">
        <w:rPr>
          <w:sz w:val="16"/>
        </w:rPr>
        <w:t xml:space="preserve">, </w:t>
      </w:r>
      <w:r w:rsidRPr="00F773F5">
        <w:rPr>
          <w:u w:val="single"/>
        </w:rPr>
        <w:t xml:space="preserve">and activism studies </w:t>
      </w:r>
      <w:r w:rsidRPr="00F773F5">
        <w:rPr>
          <w:rStyle w:val="Emphasis"/>
        </w:rPr>
        <w:t>toward</w:t>
      </w:r>
      <w:r w:rsidRPr="00F773F5">
        <w:rPr>
          <w:u w:val="single"/>
        </w:rPr>
        <w:t xml:space="preserve"> a greater focus on the </w:t>
      </w:r>
      <w:r w:rsidRPr="00F773F5">
        <w:rPr>
          <w:rStyle w:val="Emphasis"/>
        </w:rPr>
        <w:t>strategic leadership</w:t>
      </w:r>
      <w:r w:rsidRPr="00F773F5">
        <w:rPr>
          <w:sz w:val="16"/>
        </w:rPr>
        <w:t xml:space="preserve"> </w:t>
      </w:r>
      <w:r w:rsidRPr="00F773F5">
        <w:rPr>
          <w:u w:val="single"/>
        </w:rPr>
        <w:t xml:space="preserve">and collective contexts that </w:t>
      </w:r>
      <w:r w:rsidRPr="00F773F5">
        <w:rPr>
          <w:rStyle w:val="Emphasis"/>
        </w:rPr>
        <w:t>translate opinion</w:t>
      </w:r>
      <w:r w:rsidRPr="00F773F5">
        <w:rPr>
          <w:u w:val="single"/>
        </w:rPr>
        <w:t xml:space="preserve"> and action </w:t>
      </w:r>
      <w:r w:rsidRPr="00F773F5">
        <w:rPr>
          <w:rStyle w:val="Emphasis"/>
        </w:rPr>
        <w:t>into political power</w:t>
      </w:r>
      <w:r w:rsidRPr="00F773F5">
        <w:rPr>
          <w:sz w:val="16"/>
        </w:rPr>
        <w:t xml:space="preserve">. This paper thus offers a framework, described in Table 1, for synthesizing existing research on movement-building and highlighting the places where additional research is needed. </w:t>
      </w:r>
      <w:r w:rsidRPr="00F773F5">
        <w:rPr>
          <w:u w:val="single"/>
        </w:rPr>
        <w:t>We hope this</w:t>
      </w:r>
      <w:r w:rsidRPr="00F773F5">
        <w:rPr>
          <w:sz w:val="16"/>
        </w:rPr>
        <w:t xml:space="preserve"> </w:t>
      </w:r>
      <w:r w:rsidRPr="00F773F5">
        <w:rPr>
          <w:rStyle w:val="Emphasis"/>
          <w:sz w:val="32"/>
          <w:szCs w:val="32"/>
        </w:rPr>
        <w:t>framework</w:t>
      </w:r>
      <w:r w:rsidRPr="00F773F5">
        <w:rPr>
          <w:sz w:val="16"/>
        </w:rPr>
        <w:t xml:space="preserve"> </w:t>
      </w:r>
      <w:r w:rsidRPr="00F773F5">
        <w:rPr>
          <w:u w:val="single"/>
        </w:rPr>
        <w:t xml:space="preserve">can help </w:t>
      </w:r>
      <w:r w:rsidRPr="00F773F5">
        <w:rPr>
          <w:rStyle w:val="Emphasis"/>
        </w:rPr>
        <w:t>focus</w:t>
      </w:r>
      <w:r w:rsidRPr="00F773F5">
        <w:rPr>
          <w:sz w:val="16"/>
        </w:rPr>
        <w:t xml:space="preserve"> more future </w:t>
      </w:r>
      <w:r w:rsidRPr="00F773F5">
        <w:rPr>
          <w:rStyle w:val="Emphasis"/>
        </w:rPr>
        <w:t>research</w:t>
      </w:r>
      <w:r w:rsidRPr="00F773F5">
        <w:rPr>
          <w:sz w:val="16"/>
        </w:rPr>
        <w:t xml:space="preserve"> </w:t>
      </w:r>
      <w:r w:rsidRPr="00F773F5">
        <w:rPr>
          <w:u w:val="single"/>
        </w:rPr>
        <w:t>on the</w:t>
      </w:r>
      <w:r w:rsidRPr="00F773F5">
        <w:rPr>
          <w:sz w:val="16"/>
        </w:rPr>
        <w:t xml:space="preserve"> collective, relational contexts and </w:t>
      </w:r>
      <w:r w:rsidRPr="00F773F5">
        <w:rPr>
          <w:u w:val="single"/>
        </w:rPr>
        <w:t>strategic leadership choices necessary to generate collective action that translates into power</w:t>
      </w:r>
      <w:r w:rsidRPr="00F773F5">
        <w:rPr>
          <w:sz w:val="16"/>
        </w:rPr>
        <w:t>. In describing the framework, we draw on Slater and Gleason's (2012) typology to show what we know and do not know about supporting movement actors seeking to make more impactful choices.</w:t>
      </w:r>
    </w:p>
    <w:p w14:paraId="3DD6ABF7" w14:textId="77777777" w:rsidR="00C93A5A" w:rsidRPr="00F773F5" w:rsidRDefault="00C93A5A" w:rsidP="00C93A5A">
      <w:pPr>
        <w:rPr>
          <w:sz w:val="16"/>
        </w:rPr>
      </w:pPr>
      <w:r w:rsidRPr="00F773F5">
        <w:rPr>
          <w:sz w:val="16"/>
        </w:rPr>
        <w:t>Assessing the State of Research on Climate Movement Building</w:t>
      </w:r>
    </w:p>
    <w:p w14:paraId="6F90087B" w14:textId="77777777" w:rsidR="00C93A5A" w:rsidRPr="00F773F5" w:rsidRDefault="00C93A5A" w:rsidP="00C93A5A">
      <w:pPr>
        <w:rPr>
          <w:sz w:val="16"/>
        </w:rPr>
      </w:pPr>
      <w:r w:rsidRPr="00F773F5">
        <w:rPr>
          <w:sz w:val="16"/>
        </w:rPr>
        <w:t xml:space="preserve">How do movement leaders translate supportive public opinion and grassroots activism into political influence? Answering this question rests on first understanding a few key points about social movements. First, movements operate in an environment of uncertainty. For the climate movement, everything from oil spills to hurricanes, domestic elections to international treaties, legal decisions, and market forces can affect the terrain they must navigate. Movement leaders cannot directly control many of these things. Second, policy change is not power. A given policy change will not automatically effect change in the world consistent with movement interests (Hacker, 2004). Moreover, policies can be easily overturned, as exemplified by the transition from Obama to Trump, and immediate rollback of key policies including the Clean Power Plan, restrictions on drilling and mining on public lands, and coal ash protections. To create lasting power, movements need broad constituencies that persist through the ups and downs and whims of different administrations. Third, </w:t>
      </w:r>
      <w:r w:rsidRPr="00F773F5">
        <w:rPr>
          <w:u w:val="single"/>
        </w:rPr>
        <w:t xml:space="preserve">there is </w:t>
      </w:r>
      <w:r w:rsidRPr="00F773F5">
        <w:rPr>
          <w:rStyle w:val="Emphasis"/>
        </w:rPr>
        <w:t>no direct line</w:t>
      </w:r>
      <w:r w:rsidRPr="00F773F5">
        <w:rPr>
          <w:u w:val="single"/>
        </w:rPr>
        <w:t xml:space="preserve"> from </w:t>
      </w:r>
      <w:r w:rsidRPr="00F773F5">
        <w:rPr>
          <w:rStyle w:val="Emphasis"/>
        </w:rPr>
        <w:t>activism to power</w:t>
      </w:r>
      <w:r w:rsidRPr="00F773F5">
        <w:rPr>
          <w:u w:val="single"/>
        </w:rPr>
        <w:t>, because power is a dynamic relationship between movements and their targets</w:t>
      </w:r>
      <w:r w:rsidRPr="00F773F5">
        <w:rPr>
          <w:sz w:val="16"/>
        </w:rPr>
        <w:t>. To wield power, movements use their resources to act on the interests of political decision-makers (Hansen, 1991). In fact, some research suggests the advocacy group resources most predictive of large-scale policy change are relationships with decision-makers—more so than lobbying money, campaign contributions, or the number of grassroots members (Baumgartner et al., 2009). Some argue that the climate movement's failure to build and sustain the kind of constituency that would pressure decision-makers contributed to the failure of cap-and-trade legislation in 2010 (Skocpol, 2013).</w:t>
      </w:r>
    </w:p>
    <w:p w14:paraId="03A24A27" w14:textId="77777777" w:rsidR="00C93A5A" w:rsidRPr="00F773F5" w:rsidRDefault="00C93A5A" w:rsidP="00C93A5A">
      <w:pPr>
        <w:rPr>
          <w:sz w:val="16"/>
        </w:rPr>
      </w:pPr>
      <w:r w:rsidRPr="00F773F5">
        <w:rPr>
          <w:sz w:val="16"/>
        </w:rPr>
        <w:t>Given these three factors—persistent uncertainty, the need to focus on power not policy, and the complex interests of movement targets—what are the questions movement leaders need to answer to build a more effective climate movement? We argue that most research has focused either on documenting trends in the political environment in which movements work or on questions of how the movement can focus on building more of its resources (such as more supportive public opinion or more activists). Those questions are important. Particularly in today's uncertain, dynamic political environment, however, we also need research on strategy: how do movements create the leadership capacities and organizational (or “meso-level”) conditions needed to navigate uncertain political situations and shifting relationships, and thus translate resources to power?</w:t>
      </w:r>
    </w:p>
    <w:p w14:paraId="04036A33" w14:textId="77777777" w:rsidR="00C93A5A" w:rsidRPr="00202C61" w:rsidRDefault="00C93A5A" w:rsidP="00C93A5A">
      <w:r w:rsidRPr="00F773F5">
        <w:rPr>
          <w:u w:val="single"/>
        </w:rPr>
        <w:t>Organizations that have successfully wielded power</w:t>
      </w:r>
      <w:r w:rsidRPr="00F773F5">
        <w:rPr>
          <w:sz w:val="16"/>
        </w:rPr>
        <w:t xml:space="preserve"> in other issue areas </w:t>
      </w:r>
      <w:r w:rsidRPr="00F773F5">
        <w:rPr>
          <w:u w:val="single"/>
        </w:rPr>
        <w:t xml:space="preserve">can be instructive in showing why understanding </w:t>
      </w:r>
      <w:r w:rsidRPr="00F773F5">
        <w:rPr>
          <w:rStyle w:val="Emphasis"/>
        </w:rPr>
        <w:t>strategic leadership</w:t>
      </w:r>
      <w:r w:rsidRPr="00F773F5">
        <w:rPr>
          <w:u w:val="single"/>
        </w:rPr>
        <w:t xml:space="preserve"> and meso-level</w:t>
      </w:r>
      <w:r w:rsidRPr="00F773F5">
        <w:rPr>
          <w:sz w:val="16"/>
        </w:rPr>
        <w:t xml:space="preserve">, </w:t>
      </w:r>
      <w:r w:rsidRPr="00F773F5">
        <w:rPr>
          <w:u w:val="single"/>
        </w:rPr>
        <w:t xml:space="preserve">collective contexts </w:t>
      </w:r>
      <w:proofErr w:type="gramStart"/>
      <w:r w:rsidRPr="00F773F5">
        <w:rPr>
          <w:rStyle w:val="Emphasis"/>
        </w:rPr>
        <w:t>matters</w:t>
      </w:r>
      <w:proofErr w:type="gramEnd"/>
      <w:r w:rsidRPr="00F773F5">
        <w:rPr>
          <w:sz w:val="16"/>
        </w:rPr>
        <w:t xml:space="preserve">. </w:t>
      </w:r>
      <w:r w:rsidRPr="00F773F5">
        <w:rPr>
          <w:u w:val="single"/>
        </w:rPr>
        <w:t xml:space="preserve">Consider the </w:t>
      </w:r>
      <w:r w:rsidRPr="00F773F5">
        <w:rPr>
          <w:rStyle w:val="Emphasis"/>
        </w:rPr>
        <w:t>gun debate</w:t>
      </w:r>
      <w:r w:rsidRPr="00F773F5">
        <w:rPr>
          <w:u w:val="single"/>
        </w:rPr>
        <w:t xml:space="preserve"> in the United States</w:t>
      </w:r>
      <w:r w:rsidRPr="00F773F5">
        <w:rPr>
          <w:sz w:val="16"/>
        </w:rPr>
        <w:t xml:space="preserve">. </w:t>
      </w:r>
      <w:r w:rsidRPr="00F773F5">
        <w:rPr>
          <w:rStyle w:val="Emphasis"/>
        </w:rPr>
        <w:t>Polls</w:t>
      </w:r>
      <w:r w:rsidRPr="00F773F5">
        <w:rPr>
          <w:u w:val="single"/>
        </w:rPr>
        <w:t xml:space="preserve"> show </w:t>
      </w:r>
      <w:r w:rsidRPr="00F773F5">
        <w:rPr>
          <w:rStyle w:val="Emphasis"/>
        </w:rPr>
        <w:t>strong</w:t>
      </w:r>
      <w:r w:rsidRPr="00F773F5">
        <w:rPr>
          <w:u w:val="single"/>
        </w:rPr>
        <w:t xml:space="preserve"> public </w:t>
      </w:r>
      <w:r w:rsidRPr="00F773F5">
        <w:rPr>
          <w:rStyle w:val="Emphasis"/>
        </w:rPr>
        <w:t>support</w:t>
      </w:r>
      <w:r w:rsidRPr="00F773F5">
        <w:rPr>
          <w:u w:val="single"/>
        </w:rPr>
        <w:t xml:space="preserve"> for </w:t>
      </w:r>
      <w:r w:rsidRPr="00F773F5">
        <w:rPr>
          <w:rStyle w:val="Emphasis"/>
        </w:rPr>
        <w:t>stricter regulation</w:t>
      </w:r>
      <w:r w:rsidRPr="00F773F5">
        <w:rPr>
          <w:u w:val="single"/>
        </w:rPr>
        <w:t xml:space="preserve"> of guns</w:t>
      </w:r>
      <w:r w:rsidRPr="00F773F5">
        <w:rPr>
          <w:sz w:val="16"/>
        </w:rPr>
        <w:t xml:space="preserve">, advocates like Michael Bloomberg have poured hundreds of millions of dollars into the fight, and </w:t>
      </w:r>
      <w:r w:rsidRPr="00F773F5">
        <w:rPr>
          <w:u w:val="single"/>
        </w:rPr>
        <w:t xml:space="preserve">protests </w:t>
      </w:r>
      <w:r w:rsidRPr="00F773F5">
        <w:rPr>
          <w:sz w:val="16"/>
        </w:rPr>
        <w:t>have</w:t>
      </w:r>
      <w:r w:rsidRPr="00F773F5">
        <w:rPr>
          <w:u w:val="single"/>
        </w:rPr>
        <w:t xml:space="preserve"> brought millions of people into the streets for gun control</w:t>
      </w:r>
      <w:r w:rsidRPr="00F773F5">
        <w:rPr>
          <w:sz w:val="16"/>
        </w:rPr>
        <w:t xml:space="preserve">. </w:t>
      </w:r>
      <w:r w:rsidRPr="00F773F5">
        <w:rPr>
          <w:rStyle w:val="Emphasis"/>
        </w:rPr>
        <w:t>Nonetheless</w:t>
      </w:r>
      <w:r w:rsidRPr="00F773F5">
        <w:rPr>
          <w:sz w:val="16"/>
        </w:rPr>
        <w:t xml:space="preserve">, </w:t>
      </w:r>
      <w:r w:rsidRPr="00F773F5">
        <w:rPr>
          <w:u w:val="single"/>
        </w:rPr>
        <w:t>the</w:t>
      </w:r>
      <w:r w:rsidRPr="00F773F5">
        <w:rPr>
          <w:sz w:val="16"/>
        </w:rPr>
        <w:t xml:space="preserve"> National Rifle Association (</w:t>
      </w:r>
      <w:r w:rsidRPr="00F773F5">
        <w:rPr>
          <w:u w:val="single"/>
        </w:rPr>
        <w:t>NRA</w:t>
      </w:r>
      <w:r w:rsidRPr="00F773F5">
        <w:rPr>
          <w:sz w:val="16"/>
        </w:rPr>
        <w:t xml:space="preserve">) </w:t>
      </w:r>
      <w:r w:rsidRPr="00F773F5">
        <w:rPr>
          <w:u w:val="single"/>
        </w:rPr>
        <w:t xml:space="preserve">has been </w:t>
      </w:r>
      <w:r w:rsidRPr="00F773F5">
        <w:rPr>
          <w:rStyle w:val="Emphasis"/>
        </w:rPr>
        <w:t>more effective</w:t>
      </w:r>
      <w:r w:rsidRPr="00F773F5">
        <w:rPr>
          <w:sz w:val="16"/>
        </w:rPr>
        <w:t xml:space="preserve"> </w:t>
      </w:r>
      <w:r w:rsidRPr="00F773F5">
        <w:rPr>
          <w:u w:val="single"/>
        </w:rPr>
        <w:t>in translating its activists and resources into political power</w:t>
      </w:r>
      <w:r w:rsidRPr="00F773F5">
        <w:rPr>
          <w:sz w:val="16"/>
        </w:rPr>
        <w:t xml:space="preserve">. Why? First, </w:t>
      </w:r>
      <w:r w:rsidRPr="00F773F5">
        <w:rPr>
          <w:u w:val="single"/>
        </w:rPr>
        <w:t xml:space="preserve">leaders within the NRA undertook an </w:t>
      </w:r>
      <w:r w:rsidRPr="00F773F5">
        <w:rPr>
          <w:rStyle w:val="Emphasis"/>
        </w:rPr>
        <w:t>intentional campaign</w:t>
      </w:r>
      <w:r w:rsidRPr="00F773F5">
        <w:rPr>
          <w:u w:val="single"/>
        </w:rPr>
        <w:t xml:space="preserve"> to build an ardent constituency </w:t>
      </w:r>
      <w:r w:rsidRPr="00F773F5">
        <w:rPr>
          <w:u w:val="single"/>
        </w:rPr>
        <w:lastRenderedPageBreak/>
        <w:t>of gun owners</w:t>
      </w:r>
      <w:r w:rsidRPr="00F773F5">
        <w:rPr>
          <w:sz w:val="16"/>
        </w:rPr>
        <w:t xml:space="preserve"> that was </w:t>
      </w:r>
      <w:r w:rsidRPr="00F773F5">
        <w:rPr>
          <w:u w:val="single"/>
        </w:rPr>
        <w:t>willing to stand together, again and again, through ups and downs of any political fight, to support gun rights</w:t>
      </w:r>
      <w:r w:rsidRPr="00F773F5">
        <w:rPr>
          <w:sz w:val="16"/>
        </w:rPr>
        <w:t xml:space="preserve">. As recently as the early 1970s, the NRA supported sensible gun regulations. Beginning in the 1970s, however, a group of hardline conservatives took control of leadership of the organization (Melzer, 2009). To build constituency, </w:t>
      </w:r>
      <w:r w:rsidRPr="00F773F5">
        <w:rPr>
          <w:u w:val="single"/>
        </w:rPr>
        <w:t xml:space="preserve">they used </w:t>
      </w:r>
      <w:r w:rsidRPr="00F773F5">
        <w:rPr>
          <w:rStyle w:val="Emphasis"/>
        </w:rPr>
        <w:t>three key tactics</w:t>
      </w:r>
      <w:r w:rsidRPr="00F773F5">
        <w:rPr>
          <w:sz w:val="16"/>
        </w:rPr>
        <w:t xml:space="preserve">: </w:t>
      </w:r>
      <w:r w:rsidRPr="00F773F5">
        <w:rPr>
          <w:rStyle w:val="Emphasis"/>
        </w:rPr>
        <w:t>widespread benefits</w:t>
      </w:r>
      <w:r w:rsidRPr="00F773F5">
        <w:rPr>
          <w:sz w:val="16"/>
        </w:rPr>
        <w:t xml:space="preserve"> </w:t>
      </w:r>
      <w:r w:rsidRPr="00F773F5">
        <w:rPr>
          <w:u w:val="single"/>
        </w:rPr>
        <w:t>provided to gun owners</w:t>
      </w:r>
      <w:r w:rsidRPr="00F773F5">
        <w:rPr>
          <w:sz w:val="16"/>
        </w:rPr>
        <w:t xml:space="preserve"> from the national organization, </w:t>
      </w:r>
      <w:r w:rsidRPr="00F773F5">
        <w:rPr>
          <w:u w:val="single"/>
        </w:rPr>
        <w:t>strong appeals to identity</w:t>
      </w:r>
      <w:r w:rsidRPr="00F773F5">
        <w:rPr>
          <w:sz w:val="16"/>
        </w:rPr>
        <w:t xml:space="preserve">, </w:t>
      </w:r>
      <w:r w:rsidRPr="00F773F5">
        <w:rPr>
          <w:u w:val="single"/>
        </w:rPr>
        <w:t>and a complex latticework of interpersonal relationships sustained at the local level</w:t>
      </w:r>
      <w:r w:rsidRPr="00F773F5">
        <w:rPr>
          <w:sz w:val="16"/>
        </w:rPr>
        <w:t xml:space="preserve"> (</w:t>
      </w:r>
      <w:proofErr w:type="spellStart"/>
      <w:r w:rsidRPr="00F773F5">
        <w:rPr>
          <w:sz w:val="16"/>
        </w:rPr>
        <w:t>LaCombe</w:t>
      </w:r>
      <w:proofErr w:type="spellEnd"/>
      <w:r w:rsidRPr="00F773F5">
        <w:rPr>
          <w:sz w:val="16"/>
        </w:rPr>
        <w:t xml:space="preserve">, forthcoming). Second, </w:t>
      </w:r>
      <w:r w:rsidRPr="00F773F5">
        <w:rPr>
          <w:u w:val="single"/>
        </w:rPr>
        <w:t xml:space="preserve">leaders </w:t>
      </w:r>
      <w:r w:rsidRPr="00F773F5">
        <w:rPr>
          <w:rStyle w:val="Emphasis"/>
        </w:rPr>
        <w:t>strategically leveraged</w:t>
      </w:r>
      <w:r w:rsidRPr="00F773F5">
        <w:rPr>
          <w:u w:val="single"/>
        </w:rPr>
        <w:t xml:space="preserve"> this </w:t>
      </w:r>
      <w:r w:rsidRPr="00F773F5">
        <w:rPr>
          <w:rStyle w:val="Emphasis"/>
        </w:rPr>
        <w:t>constituency</w:t>
      </w:r>
      <w:r w:rsidRPr="00F773F5">
        <w:rPr>
          <w:u w:val="single"/>
        </w:rPr>
        <w:t xml:space="preserve"> to </w:t>
      </w:r>
      <w:r w:rsidRPr="00F773F5">
        <w:rPr>
          <w:rStyle w:val="Emphasis"/>
        </w:rPr>
        <w:t>negotiate relationships</w:t>
      </w:r>
      <w:r w:rsidRPr="00F773F5">
        <w:rPr>
          <w:u w:val="single"/>
        </w:rPr>
        <w:t xml:space="preserve"> with the </w:t>
      </w:r>
      <w:r w:rsidRPr="00F773F5">
        <w:rPr>
          <w:rStyle w:val="Emphasis"/>
        </w:rPr>
        <w:t>Republican Party</w:t>
      </w:r>
      <w:r w:rsidRPr="00F773F5">
        <w:rPr>
          <w:sz w:val="16"/>
        </w:rPr>
        <w:t xml:space="preserve">. The recurrent ability of leaders to deliver support from this constituency for policymakers became the basis through which the NRA built high-level relationships with elected officials and the Republican Party, thus cementing its hold over gun policy in the United States. </w:t>
      </w:r>
      <w:r w:rsidRPr="00F773F5">
        <w:rPr>
          <w:u w:val="single"/>
        </w:rPr>
        <w:t xml:space="preserve">By </w:t>
      </w:r>
      <w:r w:rsidRPr="00F773F5">
        <w:rPr>
          <w:rStyle w:val="Emphasis"/>
        </w:rPr>
        <w:t>linking</w:t>
      </w:r>
      <w:r w:rsidRPr="00F773F5">
        <w:rPr>
          <w:u w:val="single"/>
        </w:rPr>
        <w:t xml:space="preserve"> </w:t>
      </w:r>
      <w:r w:rsidRPr="00F773F5">
        <w:rPr>
          <w:rStyle w:val="Emphasis"/>
        </w:rPr>
        <w:t>base-building</w:t>
      </w:r>
      <w:r w:rsidRPr="00F773F5">
        <w:rPr>
          <w:u w:val="single"/>
        </w:rPr>
        <w:t xml:space="preserve"> with </w:t>
      </w:r>
      <w:r w:rsidRPr="00F773F5">
        <w:rPr>
          <w:rStyle w:val="Emphasis"/>
        </w:rPr>
        <w:t>elite politics</w:t>
      </w:r>
      <w:r w:rsidRPr="00F773F5">
        <w:rPr>
          <w:sz w:val="16"/>
        </w:rPr>
        <w:t xml:space="preserve">, </w:t>
      </w:r>
      <w:r w:rsidRPr="00F773F5">
        <w:rPr>
          <w:u w:val="single"/>
        </w:rPr>
        <w:t>the NRA transformed the political dynamics around gun rights</w:t>
      </w:r>
      <w:r w:rsidRPr="00F773F5">
        <w:rPr>
          <w:sz w:val="16"/>
        </w:rPr>
        <w:t>.</w:t>
      </w:r>
    </w:p>
    <w:p w14:paraId="120DEA91" w14:textId="77777777" w:rsidR="00C93A5A" w:rsidRPr="007D63D5" w:rsidRDefault="00C93A5A" w:rsidP="00C93A5A">
      <w:pPr>
        <w:rPr>
          <w:sz w:val="14"/>
        </w:rPr>
      </w:pPr>
    </w:p>
    <w:p w14:paraId="3AEC6D74" w14:textId="77777777" w:rsidR="00C93A5A" w:rsidRPr="007D63D5" w:rsidRDefault="00C93A5A" w:rsidP="00C93A5A">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14:paraId="1B2FDE80" w14:textId="77777777" w:rsidR="00C93A5A" w:rsidRDefault="00C93A5A" w:rsidP="00C93A5A">
      <w:pPr>
        <w:pStyle w:val="Heading4"/>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They also create a </w:t>
      </w:r>
      <w:r w:rsidRPr="007D63D5">
        <w:rPr>
          <w:u w:val="single"/>
        </w:rPr>
        <w:t>moral hazard</w:t>
      </w:r>
      <w:r w:rsidRPr="007D63D5">
        <w:t xml:space="preserve"> that leads to </w:t>
      </w:r>
      <w:proofErr w:type="spellStart"/>
      <w:r w:rsidRPr="007D63D5">
        <w:t>affs</w:t>
      </w:r>
      <w:proofErr w:type="spellEnd"/>
      <w:r w:rsidRPr="007D63D5">
        <w:t xml:space="preserve"> </w:t>
      </w:r>
      <w:r w:rsidRPr="007D63D5">
        <w:rPr>
          <w:u w:val="single"/>
        </w:rPr>
        <w:t>only about individual self-care</w:t>
      </w:r>
      <w:r w:rsidRPr="007D63D5">
        <w:t xml:space="preserve"> so even if you think </w:t>
      </w:r>
      <w:r w:rsidRPr="007D63D5">
        <w:rPr>
          <w:u w:val="single"/>
        </w:rPr>
        <w:t xml:space="preserve">this </w:t>
      </w:r>
      <w:proofErr w:type="spellStart"/>
      <w:r w:rsidRPr="007D63D5">
        <w:rPr>
          <w:u w:val="single"/>
        </w:rPr>
        <w:t>aff</w:t>
      </w:r>
      <w:proofErr w:type="spellEnd"/>
      <w:r w:rsidRPr="007D63D5">
        <w:t xml:space="preserve"> is answerable, the ones they </w:t>
      </w:r>
      <w:r w:rsidRPr="007D63D5">
        <w:rPr>
          <w:u w:val="single"/>
        </w:rPr>
        <w:t>incentivize</w:t>
      </w:r>
      <w:r w:rsidRPr="007D63D5">
        <w:t xml:space="preserve"> are not, so </w:t>
      </w:r>
      <w:r w:rsidRPr="007D63D5">
        <w:rPr>
          <w:u w:val="single"/>
        </w:rPr>
        <w:t>assume</w:t>
      </w:r>
      <w:r w:rsidRPr="007D63D5">
        <w:t xml:space="preserve"> the </w:t>
      </w:r>
      <w:r w:rsidRPr="007D63D5">
        <w:rPr>
          <w:u w:val="single"/>
        </w:rPr>
        <w:t>worst possible affirmative</w:t>
      </w:r>
      <w:r w:rsidRPr="007D63D5">
        <w:t xml:space="preserve"> when weighing our impacts.</w:t>
      </w:r>
    </w:p>
    <w:p w14:paraId="6DAF90AB" w14:textId="77777777" w:rsidR="00C93A5A" w:rsidRDefault="00C93A5A" w:rsidP="00C93A5A"/>
    <w:p w14:paraId="034DE0AB" w14:textId="3EF7BB7C" w:rsidR="00C93A5A" w:rsidRDefault="00C93A5A" w:rsidP="009A6AA8">
      <w:pPr>
        <w:pStyle w:val="Heading1"/>
      </w:pPr>
      <w:bookmarkStart w:id="0" w:name="_Hlk63414554"/>
      <w:r>
        <w:lastRenderedPageBreak/>
        <w:t xml:space="preserve">Case </w:t>
      </w:r>
    </w:p>
    <w:p w14:paraId="40E05B0A" w14:textId="1BE15492" w:rsidR="00A96BD6" w:rsidRPr="00A96BD6" w:rsidRDefault="00A96BD6" w:rsidP="00A96BD6">
      <w:r>
        <w:t>Rob = better debater</w:t>
      </w:r>
    </w:p>
    <w:p w14:paraId="5DB0AD00" w14:textId="77777777" w:rsidR="00C93A5A" w:rsidRDefault="00C93A5A" w:rsidP="009A6AA8">
      <w:pPr>
        <w:pStyle w:val="Heading2"/>
      </w:pPr>
      <w:r>
        <w:lastRenderedPageBreak/>
        <w:t xml:space="preserve">NC – Presumption </w:t>
      </w:r>
    </w:p>
    <w:p w14:paraId="5DE9D1A3" w14:textId="77777777" w:rsidR="00C93A5A" w:rsidRDefault="00C93A5A" w:rsidP="00C93A5A">
      <w:pPr>
        <w:pStyle w:val="Heading4"/>
      </w:pPr>
      <w:r>
        <w:t xml:space="preserve">Vote neg on presumption: </w:t>
      </w:r>
    </w:p>
    <w:p w14:paraId="6E1C35A0" w14:textId="77777777" w:rsidR="00C93A5A" w:rsidRDefault="00C93A5A" w:rsidP="00C93A5A">
      <w:pPr>
        <w:pStyle w:val="ListParagraph"/>
        <w:numPr>
          <w:ilvl w:val="0"/>
          <w:numId w:val="12"/>
        </w:numPr>
      </w:pPr>
      <w:r>
        <w:t xml:space="preserve">Endorsing their project doesn’t actualize it or make it more likely to occur – an </w:t>
      </w:r>
      <w:proofErr w:type="spellStart"/>
      <w:r>
        <w:t>aff</w:t>
      </w:r>
      <w:proofErr w:type="spellEnd"/>
      <w:r>
        <w:t xml:space="preserve"> ballot is just an FYI, but absent a quantifiable impact, you shouldn’t vote for ethics claims you can’t resolve</w:t>
      </w:r>
    </w:p>
    <w:p w14:paraId="4B422C0B" w14:textId="27316E3F" w:rsidR="00C93A5A" w:rsidRDefault="00C93A5A" w:rsidP="00C93A5A">
      <w:pPr>
        <w:pStyle w:val="ListParagraph"/>
        <w:numPr>
          <w:ilvl w:val="0"/>
          <w:numId w:val="12"/>
        </w:numPr>
      </w:pPr>
      <w:r>
        <w:t xml:space="preserve">They only change individual discourse – </w:t>
      </w:r>
      <w:r w:rsidR="003E7983">
        <w:t xml:space="preserve">tons of alt </w:t>
      </w:r>
      <w:proofErr w:type="gramStart"/>
      <w:r w:rsidR="003E7983">
        <w:t>causes</w:t>
      </w:r>
      <w:proofErr w:type="gramEnd"/>
      <w:r w:rsidR="003E7983">
        <w:t xml:space="preserve"> to environmental destruction and racism that they don’t solve e.g. profit motives to exploit the environment, histories of racism, etc.</w:t>
      </w:r>
      <w:r>
        <w:t xml:space="preserve"> – they don’t change any of those things, which means at best they’re a palliative band-aid solution that leaves the broader structures in-tact</w:t>
      </w:r>
    </w:p>
    <w:p w14:paraId="2E5F2A79" w14:textId="5049E606" w:rsidR="001707BA" w:rsidRDefault="001707BA" w:rsidP="00C93A5A">
      <w:pPr>
        <w:pStyle w:val="ListParagraph"/>
        <w:numPr>
          <w:ilvl w:val="0"/>
          <w:numId w:val="12"/>
        </w:numPr>
      </w:pPr>
      <w:r>
        <w:t>No chance of spilling over to changing everyone’s subjectivity</w:t>
      </w:r>
    </w:p>
    <w:p w14:paraId="70E7F45E" w14:textId="77777777" w:rsidR="00C8577A" w:rsidRPr="00647BCF" w:rsidRDefault="00C8577A" w:rsidP="00C8577A"/>
    <w:p w14:paraId="3F44EB23" w14:textId="0170525D" w:rsidR="00C93A5A" w:rsidRPr="00CF2C81" w:rsidRDefault="00C93A5A" w:rsidP="009A6AA8">
      <w:pPr>
        <w:pStyle w:val="Heading2"/>
      </w:pPr>
      <w:r>
        <w:lastRenderedPageBreak/>
        <w:t xml:space="preserve">NC – </w:t>
      </w:r>
      <w:proofErr w:type="spellStart"/>
      <w:r>
        <w:t>Infrapolitics</w:t>
      </w:r>
      <w:proofErr w:type="spellEnd"/>
      <w:r>
        <w:t xml:space="preserve"> </w:t>
      </w:r>
    </w:p>
    <w:bookmarkEnd w:id="0"/>
    <w:p w14:paraId="51FD826B" w14:textId="77777777" w:rsidR="00C93A5A" w:rsidRPr="005C79BC" w:rsidRDefault="00C93A5A" w:rsidP="00C93A5A">
      <w:pPr>
        <w:pStyle w:val="Heading4"/>
      </w:pPr>
      <w:r>
        <w:rPr>
          <w:rFonts w:cs="Arial"/>
        </w:rPr>
        <w:t xml:space="preserve">That feeds a reactive cycle of liberal denunciation that mystifies power relations </w:t>
      </w:r>
    </w:p>
    <w:p w14:paraId="05812182" w14:textId="77777777" w:rsidR="00C93A5A" w:rsidRPr="00BF5CFC" w:rsidRDefault="00C93A5A" w:rsidP="00C93A5A">
      <w:proofErr w:type="spellStart"/>
      <w:r w:rsidRPr="00BF5CFC">
        <w:rPr>
          <w:rStyle w:val="Style13ptBold"/>
        </w:rPr>
        <w:t>Ruti</w:t>
      </w:r>
      <w:proofErr w:type="spellEnd"/>
      <w:r>
        <w:rPr>
          <w:rStyle w:val="Style13ptBold"/>
        </w:rPr>
        <w:t xml:space="preserve"> 15</w:t>
      </w:r>
      <w:r>
        <w:t xml:space="preserve"> [</w:t>
      </w:r>
      <w:r w:rsidRPr="00BF5CFC">
        <w:t>Mari, professor of Critical Theory at the University of Toronto,</w:t>
      </w:r>
      <w:r>
        <w:t xml:space="preserve"> </w:t>
      </w:r>
      <w:r w:rsidRPr="00BF5CFC">
        <w:rPr>
          <w:i/>
        </w:rPr>
        <w:t>Between Levinas and Lacan: Self, Other, Ethics</w:t>
      </w:r>
      <w:r w:rsidRPr="00BF5CFC">
        <w:t>, Bloomsbury Publishing, pg. 180-184</w:t>
      </w:r>
      <w:r>
        <w:t>]</w:t>
      </w:r>
    </w:p>
    <w:p w14:paraId="45EF3B83" w14:textId="77777777" w:rsidR="00C93A5A" w:rsidRPr="004356CA" w:rsidRDefault="00C93A5A" w:rsidP="00C93A5A">
      <w:r w:rsidRPr="004356CA">
        <w:t xml:space="preserve">In Chapter 2, I pointed out that Butler's </w:t>
      </w:r>
      <w:r w:rsidRPr="004C2A8A">
        <w:rPr>
          <w:rStyle w:val="StyleUnderline"/>
          <w:highlight w:val="cyan"/>
        </w:rPr>
        <w:t>attempt to</w:t>
      </w:r>
      <w:r w:rsidRPr="004356CA">
        <w:t xml:space="preserve"> have it both ways—to </w:t>
      </w:r>
      <w:r w:rsidRPr="004C2A8A">
        <w:rPr>
          <w:rStyle w:val="Emphasis"/>
          <w:highlight w:val="cyan"/>
        </w:rPr>
        <w:t>denounce</w:t>
      </w:r>
      <w:r w:rsidRPr="004C2A8A">
        <w:rPr>
          <w:highlight w:val="cyan"/>
        </w:rPr>
        <w:t xml:space="preserve"> </w:t>
      </w:r>
      <w:r w:rsidRPr="004F3276">
        <w:rPr>
          <w:rStyle w:val="StyleUnderline"/>
          <w:highlight w:val="cyan"/>
        </w:rPr>
        <w:t>the</w:t>
      </w:r>
      <w:r w:rsidRPr="004C2A8A">
        <w:rPr>
          <w:highlight w:val="cyan"/>
        </w:rPr>
        <w:t xml:space="preserve"> </w:t>
      </w:r>
      <w:r w:rsidRPr="004C2A8A">
        <w:rPr>
          <w:rStyle w:val="StyleUnderline"/>
          <w:highlight w:val="cyan"/>
        </w:rPr>
        <w:t>Enlightenment while</w:t>
      </w:r>
      <w:r w:rsidRPr="004356CA">
        <w:t xml:space="preserve"> simultaneously </w:t>
      </w:r>
      <w:r w:rsidRPr="004C2A8A">
        <w:rPr>
          <w:rStyle w:val="Emphasis"/>
          <w:highlight w:val="cyan"/>
        </w:rPr>
        <w:t>using its resources</w:t>
      </w:r>
      <w:r w:rsidRPr="004356CA">
        <w:t>—</w:t>
      </w:r>
      <w:r w:rsidRPr="004C2A8A">
        <w:rPr>
          <w:rStyle w:val="StyleUnderline"/>
          <w:highlight w:val="cyan"/>
        </w:rPr>
        <w:t xml:space="preserve">leads to </w:t>
      </w:r>
      <w:r w:rsidRPr="004356CA">
        <w:rPr>
          <w:rStyle w:val="StyleUnderline"/>
        </w:rPr>
        <w:t>conceptual</w:t>
      </w:r>
      <w:r w:rsidRPr="004356CA">
        <w:rPr>
          <w:rStyle w:val="Emphasis"/>
        </w:rPr>
        <w:t xml:space="preserve"> </w:t>
      </w:r>
      <w:r w:rsidRPr="004C2A8A">
        <w:rPr>
          <w:rStyle w:val="Emphasis"/>
          <w:highlight w:val="cyan"/>
        </w:rPr>
        <w:t>contradictions</w:t>
      </w:r>
      <w:r w:rsidRPr="004356CA">
        <w:t xml:space="preserve"> </w:t>
      </w:r>
      <w:r w:rsidRPr="004356CA">
        <w:rPr>
          <w:rStyle w:val="StyleUnderline"/>
        </w:rPr>
        <w:t xml:space="preserve">that cannot easily be </w:t>
      </w:r>
      <w:r w:rsidRPr="004356CA">
        <w:rPr>
          <w:rStyle w:val="Emphasis"/>
        </w:rPr>
        <w:t>resolved</w:t>
      </w:r>
      <w:r w:rsidRPr="004356CA">
        <w:t xml:space="preserve">. The matter is worth revisiting here in greater detail because it highlights my major disagreement with Butler, namely that </w:t>
      </w:r>
      <w:r w:rsidRPr="004C2A8A">
        <w:rPr>
          <w:rStyle w:val="StyleUnderline"/>
          <w:highlight w:val="cyan"/>
        </w:rPr>
        <w:t>her</w:t>
      </w:r>
      <w:r w:rsidRPr="004356CA">
        <w:rPr>
          <w:rStyle w:val="StyleUnderline"/>
        </w:rPr>
        <w:t xml:space="preserve"> wholesale </w:t>
      </w:r>
      <w:r w:rsidRPr="004C2A8A">
        <w:rPr>
          <w:rStyle w:val="Emphasis"/>
          <w:highlight w:val="cyan"/>
        </w:rPr>
        <w:t>vilification of autonomy</w:t>
      </w:r>
      <w:r w:rsidRPr="004C2A8A">
        <w:rPr>
          <w:rStyle w:val="StyleUnderline"/>
          <w:highlight w:val="cyan"/>
        </w:rPr>
        <w:t xml:space="preserve"> reaches the</w:t>
      </w:r>
      <w:r w:rsidRPr="004356CA">
        <w:t xml:space="preserve"> </w:t>
      </w:r>
      <w:r w:rsidRPr="004356CA">
        <w:rPr>
          <w:rStyle w:val="StyleUnderline"/>
        </w:rPr>
        <w:t xml:space="preserve">kinds of </w:t>
      </w:r>
      <w:r w:rsidRPr="004C2A8A">
        <w:rPr>
          <w:rStyle w:val="Emphasis"/>
          <w:highlight w:val="cyan"/>
        </w:rPr>
        <w:t>hyperbolic</w:t>
      </w:r>
      <w:r w:rsidRPr="004356CA">
        <w:rPr>
          <w:rStyle w:val="StyleUnderline"/>
        </w:rPr>
        <w:t xml:space="preserve"> ideological </w:t>
      </w:r>
      <w:r w:rsidRPr="004C2A8A">
        <w:rPr>
          <w:rStyle w:val="StyleUnderline"/>
          <w:highlight w:val="cyan"/>
        </w:rPr>
        <w:t>heights that</w:t>
      </w:r>
      <w:r w:rsidRPr="004C2A8A">
        <w:rPr>
          <w:highlight w:val="cyan"/>
        </w:rPr>
        <w:t xml:space="preserve"> </w:t>
      </w:r>
      <w:r w:rsidRPr="004C2A8A">
        <w:rPr>
          <w:rStyle w:val="StyleUnderline"/>
          <w:highlight w:val="cyan"/>
        </w:rPr>
        <w:t>cannot be</w:t>
      </w:r>
      <w:r w:rsidRPr="004356CA">
        <w:rPr>
          <w:rStyle w:val="StyleUnderline"/>
        </w:rPr>
        <w:t xml:space="preserve"> theoretically </w:t>
      </w:r>
      <w:r w:rsidRPr="004C2A8A">
        <w:rPr>
          <w:rStyle w:val="StyleUnderline"/>
          <w:highlight w:val="cyan"/>
        </w:rPr>
        <w:t>defended</w:t>
      </w:r>
      <w:r w:rsidRPr="004356CA">
        <w:t xml:space="preserve">. Indeed, it is in part the predictability of Butler's stance on this issue that explains why I have been so critical of her in this book: that </w:t>
      </w:r>
      <w:r w:rsidRPr="004C2A8A">
        <w:rPr>
          <w:rStyle w:val="Emphasis"/>
          <w:highlight w:val="cyan"/>
        </w:rPr>
        <w:t>I always know</w:t>
      </w:r>
      <w:r w:rsidRPr="004356CA">
        <w:t xml:space="preserve"> </w:t>
      </w:r>
      <w:r w:rsidRPr="004356CA">
        <w:rPr>
          <w:rStyle w:val="StyleUnderline"/>
        </w:rPr>
        <w:t>ahead of time how</w:t>
      </w:r>
      <w:r w:rsidRPr="004356CA">
        <w:t xml:space="preserve"> </w:t>
      </w:r>
      <w:r w:rsidRPr="004C2A8A">
        <w:rPr>
          <w:rStyle w:val="Emphasis"/>
          <w:highlight w:val="cyan"/>
        </w:rPr>
        <w:t>the argument</w:t>
      </w:r>
      <w:r w:rsidRPr="004356CA">
        <w:rPr>
          <w:rStyle w:val="Emphasis"/>
        </w:rPr>
        <w:t xml:space="preserve"> </w:t>
      </w:r>
      <w:r w:rsidRPr="004356CA">
        <w:rPr>
          <w:rStyle w:val="StyleUnderline"/>
        </w:rPr>
        <w:t>is going to go—autonomy,</w:t>
      </w:r>
      <w:r w:rsidRPr="004356CA">
        <w:t xml:space="preserve"> </w:t>
      </w:r>
      <w:r w:rsidRPr="004C2A8A">
        <w:rPr>
          <w:rStyle w:val="Emphasis"/>
          <w:highlight w:val="cyan"/>
        </w:rPr>
        <w:t xml:space="preserve">sovereignty, rationality, </w:t>
      </w:r>
      <w:r w:rsidRPr="004356CA">
        <w:rPr>
          <w:rStyle w:val="Emphasis"/>
        </w:rPr>
        <w:t xml:space="preserve">normative </w:t>
      </w:r>
      <w:r w:rsidRPr="004C2A8A">
        <w:rPr>
          <w:rStyle w:val="Emphasis"/>
          <w:highlight w:val="cyan"/>
        </w:rPr>
        <w:t>limits bad</w:t>
      </w:r>
      <w:r w:rsidRPr="004356CA">
        <w:t xml:space="preserve">; </w:t>
      </w:r>
      <w:r w:rsidRPr="004C2A8A">
        <w:rPr>
          <w:rStyle w:val="Emphasis"/>
          <w:highlight w:val="cyan"/>
        </w:rPr>
        <w:t>antinormativity</w:t>
      </w:r>
      <w:r w:rsidRPr="004356CA">
        <w:rPr>
          <w:rStyle w:val="Emphasis"/>
        </w:rPr>
        <w:t xml:space="preserve">, no matter how far-fetched, </w:t>
      </w:r>
      <w:r w:rsidRPr="004C2A8A">
        <w:rPr>
          <w:rStyle w:val="Emphasis"/>
          <w:highlight w:val="cyan"/>
        </w:rPr>
        <w:t>good</w:t>
      </w:r>
      <w:r w:rsidRPr="004356CA">
        <w:t xml:space="preserve">—makes me feel the same way I do when I am grading yet another graduate student paper that undertakes the task of "deconstructing" the humanist subject. In the latter instance, it takes all the pedagogical willpower I can conjure up to not write in the margin, </w:t>
      </w:r>
      <w:r w:rsidRPr="004C2A8A">
        <w:rPr>
          <w:rStyle w:val="Emphasis"/>
          <w:highlight w:val="cyan"/>
        </w:rPr>
        <w:t>"Didn't we already do this circa 1975?"</w:t>
      </w:r>
      <w:r w:rsidRPr="004356CA">
        <w:t xml:space="preserve"> In Butler's case, I suppose I would like some explanation for why the monotonous disparagement of autonomy and related concepts is so important to her.</w:t>
      </w:r>
    </w:p>
    <w:p w14:paraId="05CAEEC7" w14:textId="77777777" w:rsidR="00C93A5A" w:rsidRPr="004356CA" w:rsidRDefault="00C93A5A" w:rsidP="00C93A5A">
      <w:r w:rsidRPr="004356CA">
        <w:t xml:space="preserve">"This question is worth asking because the problematic of the subject—the question of the proper way to theorize the relationship between   autonomy   and   </w:t>
      </w:r>
      <w:proofErr w:type="gramStart"/>
      <w:r w:rsidRPr="004356CA">
        <w:t>subjection,  agency</w:t>
      </w:r>
      <w:proofErr w:type="gramEnd"/>
      <w:r w:rsidRPr="004356CA">
        <w:t xml:space="preserve">  and  abjection, accountability and social determination—has been one of the most divisive issues of contemporary theory. I have already outlined my own position, which is that </w:t>
      </w:r>
      <w:r w:rsidRPr="004C2A8A">
        <w:rPr>
          <w:rStyle w:val="Emphasis"/>
          <w:highlight w:val="cyan"/>
        </w:rPr>
        <w:t>either-or solutions</w:t>
      </w:r>
      <w:r w:rsidRPr="004356CA">
        <w:rPr>
          <w:bCs/>
          <w:u w:val="single"/>
        </w:rPr>
        <w:t xml:space="preserve"> </w:t>
      </w:r>
      <w:r w:rsidRPr="004C2A8A">
        <w:rPr>
          <w:bCs/>
          <w:highlight w:val="cyan"/>
          <w:u w:val="single"/>
        </w:rPr>
        <w:t>to this</w:t>
      </w:r>
      <w:r w:rsidRPr="004356CA">
        <w:rPr>
          <w:bCs/>
          <w:u w:val="single"/>
        </w:rPr>
        <w:t xml:space="preserve"> problematic </w:t>
      </w:r>
      <w:r w:rsidRPr="004C2A8A">
        <w:rPr>
          <w:bCs/>
          <w:highlight w:val="cyan"/>
          <w:u w:val="single"/>
        </w:rPr>
        <w:t xml:space="preserve">are </w:t>
      </w:r>
      <w:r w:rsidRPr="004C2A8A">
        <w:rPr>
          <w:rStyle w:val="Emphasis"/>
          <w:highlight w:val="cyan"/>
        </w:rPr>
        <w:t>too one-dimensional</w:t>
      </w:r>
      <w:r w:rsidRPr="004356CA">
        <w:rPr>
          <w:rStyle w:val="StyleUnderline"/>
        </w:rPr>
        <w:t>, that</w:t>
      </w:r>
      <w:r w:rsidRPr="004356CA">
        <w:rPr>
          <w:bCs/>
          <w:u w:val="single"/>
        </w:rPr>
        <w:t xml:space="preserve"> if </w:t>
      </w:r>
      <w:r w:rsidRPr="004C2A8A">
        <w:rPr>
          <w:bCs/>
          <w:highlight w:val="cyan"/>
          <w:u w:val="single"/>
        </w:rPr>
        <w:t xml:space="preserve">human beings are not </w:t>
      </w:r>
      <w:r w:rsidRPr="004356CA">
        <w:rPr>
          <w:bCs/>
          <w:u w:val="single"/>
        </w:rPr>
        <w:t xml:space="preserve">entirely </w:t>
      </w:r>
      <w:r w:rsidRPr="004C2A8A">
        <w:rPr>
          <w:rStyle w:val="Emphasis"/>
          <w:highlight w:val="cyan"/>
        </w:rPr>
        <w:t>autonomous</w:t>
      </w:r>
      <w:r w:rsidRPr="004C2A8A">
        <w:rPr>
          <w:bCs/>
          <w:highlight w:val="cyan"/>
          <w:u w:val="single"/>
        </w:rPr>
        <w:t xml:space="preserve">, they are not </w:t>
      </w:r>
      <w:r w:rsidRPr="004C2A8A">
        <w:rPr>
          <w:rStyle w:val="Emphasis"/>
          <w:highlight w:val="cyan"/>
        </w:rPr>
        <w:t>entirely subjected either</w:t>
      </w:r>
      <w:r w:rsidRPr="004356CA">
        <w:rPr>
          <w:bCs/>
          <w:u w:val="single"/>
        </w:rPr>
        <w:t xml:space="preserve">, which is why </w:t>
      </w:r>
      <w:r w:rsidRPr="004C2A8A">
        <w:rPr>
          <w:bCs/>
          <w:highlight w:val="cyan"/>
          <w:u w:val="single"/>
        </w:rPr>
        <w:t>we need to theorize</w:t>
      </w:r>
      <w:r w:rsidRPr="004356CA">
        <w:rPr>
          <w:bCs/>
          <w:u w:val="single"/>
        </w:rPr>
        <w:t xml:space="preserve"> both poles of the dichotomy </w:t>
      </w:r>
      <w:r w:rsidRPr="004C2A8A">
        <w:rPr>
          <w:rStyle w:val="Emphasis"/>
          <w:highlight w:val="cyan"/>
        </w:rPr>
        <w:t>simultaneously</w:t>
      </w:r>
      <w:r w:rsidRPr="004356CA">
        <w:t xml:space="preserve">. This, refreshingly, is what Allen tries to do, which is one reason I have found her arguments so convincing. Allen explains that her goal "is to offer an analysis of power in all its depth and complexity, including an analysis of subjection that explicates how power works at the </w:t>
      </w:r>
      <w:proofErr w:type="spellStart"/>
      <w:r w:rsidRPr="004356CA">
        <w:t>intrasubjective</w:t>
      </w:r>
      <w:proofErr w:type="spellEnd"/>
      <w:r w:rsidRPr="004356CA">
        <w:t xml:space="preserve"> level to shape and constitute our very subjectivity, and an account of autonomy that captures the constituted subject's capacity for critical reflection and self-transformation, its capacity to be self-constituting" (PS 2-3). Without an account of subjection, Allen adds, critical theory cannot grasp "the real-world relations of power and subordination along lines of gender, race, and sexuality that it must illuminate if it is to be truly critical"; but</w:t>
      </w:r>
      <w:r w:rsidRPr="004356CA">
        <w:rPr>
          <w:bCs/>
          <w:u w:val="single"/>
        </w:rPr>
        <w:t xml:space="preserve"> without a satisfactory account of autonomy, critical </w:t>
      </w:r>
      <w:r w:rsidRPr="004C2A8A">
        <w:rPr>
          <w:bCs/>
          <w:highlight w:val="cyan"/>
          <w:u w:val="single"/>
        </w:rPr>
        <w:t>theory "</w:t>
      </w:r>
      <w:r w:rsidRPr="004C2A8A">
        <w:rPr>
          <w:rStyle w:val="Emphasis"/>
          <w:highlight w:val="cyan"/>
        </w:rPr>
        <w:t xml:space="preserve">cannot envision </w:t>
      </w:r>
      <w:r w:rsidRPr="004356CA">
        <w:rPr>
          <w:rStyle w:val="Emphasis"/>
        </w:rPr>
        <w:t xml:space="preserve">possible paths of social </w:t>
      </w:r>
      <w:r w:rsidRPr="004C2A8A">
        <w:rPr>
          <w:rStyle w:val="Emphasis"/>
          <w:highlight w:val="cyan"/>
        </w:rPr>
        <w:t>transformation</w:t>
      </w:r>
      <w:r w:rsidRPr="004C2A8A">
        <w:rPr>
          <w:bCs/>
          <w:highlight w:val="cyan"/>
          <w:u w:val="single"/>
        </w:rPr>
        <w:t>"</w:t>
      </w:r>
      <w:r w:rsidRPr="004356CA">
        <w:t xml:space="preserve"> {PS 3). </w:t>
      </w:r>
      <w:proofErr w:type="gramStart"/>
      <w:r w:rsidRPr="004356CA">
        <w:rPr>
          <w:bCs/>
          <w:u w:val="single"/>
        </w:rPr>
        <w:t>This is why</w:t>
      </w:r>
      <w:proofErr w:type="gramEnd"/>
      <w:r w:rsidRPr="004356CA">
        <w:rPr>
          <w:bCs/>
          <w:u w:val="single"/>
        </w:rPr>
        <w:t xml:space="preserve"> it is important to understand how </w:t>
      </w:r>
      <w:r w:rsidRPr="004C2A8A">
        <w:rPr>
          <w:bCs/>
          <w:highlight w:val="cyan"/>
          <w:u w:val="single"/>
        </w:rPr>
        <w:t xml:space="preserve">we can be </w:t>
      </w:r>
      <w:r w:rsidRPr="004C2A8A">
        <w:rPr>
          <w:rStyle w:val="Emphasis"/>
          <w:highlight w:val="cyan"/>
        </w:rPr>
        <w:t>constituted by power</w:t>
      </w:r>
      <w:r w:rsidRPr="004C2A8A">
        <w:rPr>
          <w:bCs/>
          <w:highlight w:val="cyan"/>
          <w:u w:val="single"/>
        </w:rPr>
        <w:t xml:space="preserve"> yet </w:t>
      </w:r>
      <w:r w:rsidRPr="004C2A8A">
        <w:rPr>
          <w:rStyle w:val="Emphasis"/>
          <w:highlight w:val="cyan"/>
        </w:rPr>
        <w:t>capable</w:t>
      </w:r>
      <w:r w:rsidRPr="004C2A8A">
        <w:rPr>
          <w:bCs/>
          <w:highlight w:val="cyan"/>
          <w:u w:val="single"/>
        </w:rPr>
        <w:t xml:space="preserve"> of constituting </w:t>
      </w:r>
      <w:r w:rsidRPr="004C2A8A">
        <w:rPr>
          <w:rStyle w:val="Emphasis"/>
          <w:highlight w:val="cyan"/>
        </w:rPr>
        <w:t>ourselves</w:t>
      </w:r>
      <w:r w:rsidRPr="004356CA">
        <w:t>, how we can be limited by our social context yet capable of critical reflection and self-transformation beyond this context.</w:t>
      </w:r>
    </w:p>
    <w:p w14:paraId="768FFBAE" w14:textId="77777777" w:rsidR="009A6AA8" w:rsidRDefault="00C93A5A" w:rsidP="00C93A5A">
      <w:r w:rsidRPr="004356CA">
        <w:t xml:space="preserve">Undoubtedly </w:t>
      </w:r>
      <w:r w:rsidRPr="004C2A8A">
        <w:rPr>
          <w:bCs/>
          <w:highlight w:val="cyan"/>
          <w:u w:val="single"/>
        </w:rPr>
        <w:t xml:space="preserve">even our </w:t>
      </w:r>
      <w:r w:rsidRPr="004C2A8A">
        <w:rPr>
          <w:rStyle w:val="Emphasis"/>
          <w:highlight w:val="cyan"/>
        </w:rPr>
        <w:t>capacity</w:t>
      </w:r>
      <w:r w:rsidRPr="004C2A8A">
        <w:rPr>
          <w:bCs/>
          <w:highlight w:val="cyan"/>
          <w:u w:val="single"/>
        </w:rPr>
        <w:t xml:space="preserve"> for</w:t>
      </w:r>
      <w:r w:rsidRPr="004356CA">
        <w:rPr>
          <w:bCs/>
          <w:u w:val="single"/>
        </w:rPr>
        <w:t xml:space="preserve"> critical </w:t>
      </w:r>
      <w:r w:rsidRPr="004C2A8A">
        <w:rPr>
          <w:rStyle w:val="Emphasis"/>
          <w:highlight w:val="cyan"/>
        </w:rPr>
        <w:t>reflection</w:t>
      </w:r>
      <w:r w:rsidRPr="004356CA">
        <w:t xml:space="preserve"> and self-transformation </w:t>
      </w:r>
      <w:r w:rsidRPr="004C2A8A">
        <w:rPr>
          <w:bCs/>
          <w:highlight w:val="cyan"/>
          <w:u w:val="single"/>
        </w:rPr>
        <w:t xml:space="preserve">is socially </w:t>
      </w:r>
      <w:proofErr w:type="gramStart"/>
      <w:r w:rsidRPr="004C2A8A">
        <w:rPr>
          <w:bCs/>
          <w:highlight w:val="cyan"/>
          <w:u w:val="single"/>
        </w:rPr>
        <w:t>constituted</w:t>
      </w:r>
      <w:r>
        <w:rPr>
          <w:bCs/>
          <w:u w:val="single"/>
        </w:rPr>
        <w:t xml:space="preserve"> </w:t>
      </w:r>
      <w:bookmarkStart w:id="1" w:name="_Hlk25491658"/>
      <w:r w:rsidRPr="004356CA">
        <w:t>,</w:t>
      </w:r>
      <w:proofErr w:type="gramEnd"/>
      <w:r w:rsidRPr="004356CA">
        <w:t xml:space="preserve"> so that it would be possible to posit—with Zizek—</w:t>
      </w:r>
      <w:r w:rsidRPr="004356CA">
        <w:rPr>
          <w:bCs/>
          <w:u w:val="single"/>
        </w:rPr>
        <w:t xml:space="preserve">that </w:t>
      </w:r>
      <w:r w:rsidRPr="004C2A8A">
        <w:rPr>
          <w:bCs/>
          <w:highlight w:val="cyan"/>
          <w:u w:val="single"/>
        </w:rPr>
        <w:t>this</w:t>
      </w:r>
      <w:r w:rsidRPr="004356CA">
        <w:rPr>
          <w:bCs/>
          <w:u w:val="single"/>
        </w:rPr>
        <w:t xml:space="preserve"> capacity merely </w:t>
      </w:r>
      <w:r w:rsidRPr="004C2A8A">
        <w:rPr>
          <w:rStyle w:val="Emphasis"/>
          <w:highlight w:val="cyan"/>
        </w:rPr>
        <w:t>renders</w:t>
      </w:r>
      <w:r w:rsidRPr="004C2A8A">
        <w:rPr>
          <w:bCs/>
          <w:highlight w:val="cyan"/>
          <w:u w:val="single"/>
        </w:rPr>
        <w:t xml:space="preserve"> our </w:t>
      </w:r>
      <w:r w:rsidRPr="004C2A8A">
        <w:rPr>
          <w:rStyle w:val="Emphasis"/>
          <w:highlight w:val="cyan"/>
        </w:rPr>
        <w:t>subordination</w:t>
      </w:r>
      <w:r w:rsidRPr="004C2A8A">
        <w:rPr>
          <w:bCs/>
          <w:highlight w:val="cyan"/>
          <w:u w:val="single"/>
        </w:rPr>
        <w:t xml:space="preserve"> more </w:t>
      </w:r>
      <w:r w:rsidRPr="004C2A8A">
        <w:rPr>
          <w:rStyle w:val="Emphasis"/>
          <w:highlight w:val="cyan"/>
        </w:rPr>
        <w:t>livable</w:t>
      </w:r>
      <w:r w:rsidRPr="004C2A8A">
        <w:rPr>
          <w:bCs/>
          <w:highlight w:val="cyan"/>
          <w:u w:val="single"/>
        </w:rPr>
        <w:t>.</w:t>
      </w:r>
      <w:r w:rsidRPr="004356CA">
        <w:t xml:space="preserve"> In Zizek's skeptical reading (and this is a possibility I touched on </w:t>
      </w:r>
      <w:r w:rsidRPr="004356CA">
        <w:lastRenderedPageBreak/>
        <w:t xml:space="preserve">in Chapter 4), </w:t>
      </w:r>
      <w:r w:rsidRPr="004C2A8A">
        <w:rPr>
          <w:bCs/>
          <w:highlight w:val="cyan"/>
          <w:u w:val="single"/>
        </w:rPr>
        <w:t xml:space="preserve">what the system </w:t>
      </w:r>
      <w:r w:rsidRPr="004C2A8A">
        <w:rPr>
          <w:rStyle w:val="Emphasis"/>
          <w:highlight w:val="cyan"/>
        </w:rPr>
        <w:t>wants</w:t>
      </w:r>
      <w:r w:rsidRPr="004C2A8A">
        <w:rPr>
          <w:bCs/>
          <w:highlight w:val="cyan"/>
          <w:u w:val="single"/>
        </w:rPr>
        <w:t xml:space="preserve"> is </w:t>
      </w:r>
      <w:r w:rsidRPr="004C2A8A">
        <w:rPr>
          <w:rStyle w:val="Emphasis"/>
          <w:highlight w:val="cyan"/>
        </w:rPr>
        <w:t>precisely that we rebel</w:t>
      </w:r>
      <w:r w:rsidRPr="004356CA">
        <w:rPr>
          <w:rStyle w:val="StyleUnderline"/>
        </w:rPr>
        <w:t xml:space="preserve"> against it—</w:t>
      </w:r>
      <w:r w:rsidRPr="004C2A8A">
        <w:rPr>
          <w:rStyle w:val="StyleUnderline"/>
          <w:highlight w:val="cyan"/>
        </w:rPr>
        <w:t>that</w:t>
      </w:r>
      <w:r w:rsidRPr="004356CA">
        <w:rPr>
          <w:bCs/>
          <w:u w:val="single"/>
        </w:rPr>
        <w:t xml:space="preserve"> we strive for the kind of </w:t>
      </w:r>
      <w:proofErr w:type="spellStart"/>
      <w:r w:rsidRPr="004356CA">
        <w:rPr>
          <w:bCs/>
          <w:u w:val="single"/>
        </w:rPr>
        <w:t>self transformation</w:t>
      </w:r>
      <w:proofErr w:type="spellEnd"/>
      <w:r w:rsidRPr="004356CA">
        <w:rPr>
          <w:bCs/>
          <w:u w:val="single"/>
        </w:rPr>
        <w:t xml:space="preserve"> that </w:t>
      </w:r>
      <w:r w:rsidRPr="004C2A8A">
        <w:rPr>
          <w:bCs/>
          <w:highlight w:val="cyan"/>
          <w:u w:val="single"/>
        </w:rPr>
        <w:t>gives</w:t>
      </w:r>
      <w:r w:rsidRPr="004356CA">
        <w:rPr>
          <w:bCs/>
          <w:u w:val="single"/>
        </w:rPr>
        <w:t xml:space="preserve"> us </w:t>
      </w:r>
      <w:r w:rsidRPr="004C2A8A">
        <w:rPr>
          <w:bCs/>
          <w:highlight w:val="cyan"/>
          <w:u w:val="single"/>
        </w:rPr>
        <w:t xml:space="preserve">the </w:t>
      </w:r>
      <w:r w:rsidRPr="004C2A8A">
        <w:rPr>
          <w:rStyle w:val="Emphasis"/>
          <w:highlight w:val="cyan"/>
        </w:rPr>
        <w:t>illusion</w:t>
      </w:r>
      <w:r w:rsidRPr="004356CA">
        <w:t xml:space="preserve"> </w:t>
      </w:r>
      <w:r w:rsidRPr="004C2A8A">
        <w:rPr>
          <w:rStyle w:val="StyleUnderline"/>
          <w:highlight w:val="cyan"/>
        </w:rPr>
        <w:t xml:space="preserve">of </w:t>
      </w:r>
      <w:r w:rsidRPr="004356CA">
        <w:rPr>
          <w:rStyle w:val="StyleUnderline"/>
        </w:rPr>
        <w:t xml:space="preserve">being able to </w:t>
      </w:r>
      <w:r w:rsidRPr="004C2A8A">
        <w:rPr>
          <w:rStyle w:val="Emphasis"/>
          <w:highlight w:val="cyan"/>
        </w:rPr>
        <w:t>distance</w:t>
      </w:r>
      <w:r w:rsidRPr="004C2A8A">
        <w:rPr>
          <w:rStyle w:val="StyleUnderline"/>
          <w:highlight w:val="cyan"/>
        </w:rPr>
        <w:t xml:space="preserve"> </w:t>
      </w:r>
      <w:r w:rsidRPr="004356CA">
        <w:rPr>
          <w:rStyle w:val="StyleUnderline"/>
        </w:rPr>
        <w:t>ourselves from it—</w:t>
      </w:r>
      <w:r w:rsidRPr="004C2A8A">
        <w:rPr>
          <w:rStyle w:val="StyleUnderline"/>
          <w:highlight w:val="cyan"/>
        </w:rPr>
        <w:t>because</w:t>
      </w:r>
      <w:r w:rsidRPr="004356CA">
        <w:rPr>
          <w:bCs/>
          <w:u w:val="single"/>
        </w:rPr>
        <w:t xml:space="preserve">, in the final analysis, </w:t>
      </w:r>
      <w:r w:rsidRPr="004C2A8A">
        <w:rPr>
          <w:bCs/>
          <w:highlight w:val="cyan"/>
          <w:u w:val="single"/>
        </w:rPr>
        <w:t>our attempts to defy its power</w:t>
      </w:r>
      <w:r w:rsidRPr="004C2A8A">
        <w:rPr>
          <w:highlight w:val="cyan"/>
        </w:rPr>
        <w:t xml:space="preserve"> </w:t>
      </w:r>
      <w:r w:rsidRPr="004C2A8A">
        <w:rPr>
          <w:bCs/>
          <w:highlight w:val="cyan"/>
          <w:u w:val="single"/>
        </w:rPr>
        <w:t xml:space="preserve">merely </w:t>
      </w:r>
      <w:r w:rsidRPr="004C2A8A">
        <w:rPr>
          <w:rStyle w:val="Emphasis"/>
          <w:highlight w:val="cyan"/>
        </w:rPr>
        <w:t>consolidate this power</w:t>
      </w:r>
      <w:r w:rsidRPr="004356CA">
        <w:t xml:space="preserve">; as Zizek maintains, in one of his more </w:t>
      </w:r>
      <w:proofErr w:type="spellStart"/>
      <w:r w:rsidRPr="004356CA">
        <w:t>Foucaultian</w:t>
      </w:r>
      <w:proofErr w:type="spellEnd"/>
      <w:r w:rsidRPr="004356CA">
        <w:t xml:space="preserve"> moments, </w:t>
      </w:r>
      <w:r w:rsidRPr="004C2A8A">
        <w:rPr>
          <w:bCs/>
          <w:highlight w:val="cyan"/>
          <w:u w:val="single"/>
        </w:rPr>
        <w:t>power thrives on</w:t>
      </w:r>
      <w:r w:rsidRPr="004356CA">
        <w:rPr>
          <w:bCs/>
          <w:u w:val="single"/>
        </w:rPr>
        <w:t xml:space="preserve"> our action of </w:t>
      </w:r>
      <w:r w:rsidRPr="004C2A8A">
        <w:rPr>
          <w:rStyle w:val="Emphasis"/>
          <w:highlight w:val="cyan"/>
        </w:rPr>
        <w:t>disidentification</w:t>
      </w:r>
      <w:r w:rsidRPr="004356CA">
        <w:rPr>
          <w:bCs/>
          <w:u w:val="single"/>
        </w:rPr>
        <w:t xml:space="preserve"> </w:t>
      </w:r>
      <w:r w:rsidRPr="004C2A8A">
        <w:rPr>
          <w:bCs/>
          <w:highlight w:val="cyan"/>
          <w:u w:val="single"/>
        </w:rPr>
        <w:t>because it "can reproduce itself</w:t>
      </w:r>
      <w:r w:rsidRPr="004356CA">
        <w:rPr>
          <w:bCs/>
          <w:u w:val="single"/>
        </w:rPr>
        <w:t xml:space="preserve"> only </w:t>
      </w:r>
      <w:r w:rsidRPr="004C2A8A">
        <w:rPr>
          <w:bCs/>
          <w:highlight w:val="cyan"/>
          <w:u w:val="single"/>
        </w:rPr>
        <w:t>through</w:t>
      </w:r>
      <w:r w:rsidRPr="004356CA">
        <w:rPr>
          <w:bCs/>
          <w:u w:val="single"/>
        </w:rPr>
        <w:t xml:space="preserve"> some form </w:t>
      </w:r>
      <w:r w:rsidRPr="004C2A8A">
        <w:rPr>
          <w:bCs/>
          <w:highlight w:val="cyan"/>
          <w:u w:val="single"/>
        </w:rPr>
        <w:t>of self-distance,</w:t>
      </w:r>
      <w:r w:rsidRPr="004C2A8A">
        <w:rPr>
          <w:highlight w:val="cyan"/>
        </w:rPr>
        <w:t xml:space="preserve"> </w:t>
      </w:r>
      <w:r w:rsidRPr="004C2A8A">
        <w:rPr>
          <w:bCs/>
          <w:highlight w:val="cyan"/>
          <w:u w:val="single"/>
        </w:rPr>
        <w:t>by relying on</w:t>
      </w:r>
      <w:r w:rsidRPr="004356CA">
        <w:rPr>
          <w:bCs/>
          <w:u w:val="single"/>
        </w:rPr>
        <w:t xml:space="preserve"> the obscene </w:t>
      </w:r>
      <w:r w:rsidRPr="004C2A8A">
        <w:rPr>
          <w:rStyle w:val="Emphasis"/>
          <w:highlight w:val="cyan"/>
        </w:rPr>
        <w:t>disavowed rules and practices</w:t>
      </w:r>
      <w:r w:rsidRPr="004356CA">
        <w:rPr>
          <w:bCs/>
          <w:u w:val="single"/>
        </w:rPr>
        <w:t xml:space="preserve"> that are in conflict with its public norms.</w:t>
      </w:r>
      <w:r w:rsidRPr="004356CA">
        <w:t>"2 Yet it is also the case—as Zizek himself repeatedly stresses—that without the capacity for critical reflection and self-transformation our relationship to the big Other would be one of utter subjection.</w:t>
      </w:r>
      <w:bookmarkEnd w:id="1"/>
    </w:p>
    <w:p w14:paraId="5480BFE7" w14:textId="062B0687" w:rsidR="00C93A5A" w:rsidRDefault="00C93A5A" w:rsidP="00C93A5A"/>
    <w:p w14:paraId="70501896" w14:textId="77777777" w:rsidR="006B7172" w:rsidRDefault="006B7172" w:rsidP="006B7172">
      <w:pPr>
        <w:pStyle w:val="Heading2"/>
      </w:pPr>
      <w:r>
        <w:lastRenderedPageBreak/>
        <w:t xml:space="preserve">NC – Flux </w:t>
      </w:r>
      <w:proofErr w:type="spellStart"/>
      <w:r>
        <w:t>Ptx</w:t>
      </w:r>
      <w:proofErr w:type="spellEnd"/>
    </w:p>
    <w:p w14:paraId="4BCC2DE6" w14:textId="77777777" w:rsidR="006B7172" w:rsidRPr="00020B28" w:rsidRDefault="006B7172" w:rsidP="006B7172">
      <w:pPr>
        <w:pStyle w:val="Heading4"/>
        <w:rPr>
          <w:rFonts w:asciiTheme="minorHAnsi" w:hAnsiTheme="minorHAnsi"/>
        </w:rPr>
      </w:pPr>
      <w:r w:rsidRPr="00020B28">
        <w:rPr>
          <w:rFonts w:asciiTheme="minorHAnsi" w:hAnsiTheme="minorHAnsi"/>
        </w:rPr>
        <w:t xml:space="preserve">Politics of radical flux destroy the basic deliberative guidelines for politics – makes violence inevitable. </w:t>
      </w:r>
    </w:p>
    <w:p w14:paraId="7309B0AF" w14:textId="77777777" w:rsidR="006B7172" w:rsidRPr="00020B28" w:rsidRDefault="006B7172" w:rsidP="006B7172">
      <w:pPr>
        <w:rPr>
          <w:rFonts w:asciiTheme="minorHAnsi" w:hAnsiTheme="minorHAnsi"/>
        </w:rPr>
      </w:pPr>
      <w:r w:rsidRPr="00020B28">
        <w:rPr>
          <w:rStyle w:val="Style13ptBold"/>
          <w:rFonts w:asciiTheme="minorHAnsi" w:hAnsiTheme="minorHAnsi"/>
        </w:rPr>
        <w:t xml:space="preserve">Schwartz 8 </w:t>
      </w:r>
      <w:r w:rsidRPr="00020B28">
        <w:rPr>
          <w:rFonts w:asciiTheme="minorHAnsi" w:hAnsiTheme="minorHAnsi"/>
        </w:rPr>
        <w:t>Joseph, Professor of Political Science at Temple University, The Future of Democratic Equality, 56-61</w:t>
      </w:r>
    </w:p>
    <w:p w14:paraId="55CC2B80" w14:textId="77777777" w:rsidR="006B7172" w:rsidRPr="00020B28" w:rsidRDefault="006B7172" w:rsidP="006B7172">
      <w:pPr>
        <w:rPr>
          <w:rFonts w:asciiTheme="minorHAnsi" w:hAnsiTheme="minorHAnsi"/>
          <w:sz w:val="12"/>
        </w:rPr>
      </w:pPr>
      <w:r w:rsidRPr="00020B28">
        <w:rPr>
          <w:rFonts w:asciiTheme="minorHAnsi" w:hAnsiTheme="minorHAnsi"/>
          <w:sz w:val="12"/>
        </w:rPr>
        <w:t xml:space="preserve">Butler, Brown, and Connolly reject the essentialism of “narrow” identity politics as an inverted “ressentiment” of the Enlightenment desire for a universal, homogenized identity. They judge identity politics to be a politics of “wounding, resentment, and victimization” that only can yield bad-faith moralization Wendy Brown takes to task identity politics for “essentializing” conceptions of group identity. For example, she critiques the work of Catherine MacKinnon as epitomizing “identity” political theory, accusing MacKinnon of denying women agency by depicting them purely as victims.38 Brown also remains wary of the patriarchal, conformist nature of traditional left conceptions of solidarity and citizenship. Brown’s implicit concept of radical democratic citizenship rests upon the recognition that political identity is continually in flux and is socially constituted through “agonal” political struggle. Brown celebrates an </w:t>
      </w:r>
      <w:proofErr w:type="spellStart"/>
      <w:r w:rsidRPr="00020B28">
        <w:rPr>
          <w:rFonts w:asciiTheme="minorHAnsi" w:hAnsiTheme="minorHAnsi"/>
          <w:sz w:val="12"/>
        </w:rPr>
        <w:t>Arendtian</w:t>
      </w:r>
      <w:proofErr w:type="spellEnd"/>
      <w:r w:rsidRPr="00020B28">
        <w:rPr>
          <w:rFonts w:asciiTheme="minorHAnsi" w:hAnsiTheme="minorHAnsi"/>
          <w:sz w:val="12"/>
        </w:rPr>
        <w:t xml:space="preserve"> conception of a polity in which both shared and </w:t>
      </w:r>
      <w:proofErr w:type="gramStart"/>
      <w:r w:rsidRPr="00020B28">
        <w:rPr>
          <w:rFonts w:asciiTheme="minorHAnsi" w:hAnsiTheme="minorHAnsi"/>
          <w:sz w:val="12"/>
        </w:rPr>
        <w:t>particular identities</w:t>
      </w:r>
      <w:proofErr w:type="gramEnd"/>
      <w:r w:rsidRPr="00020B28">
        <w:rPr>
          <w:rFonts w:asciiTheme="minorHAnsi" w:hAnsiTheme="minorHAnsi"/>
          <w:sz w:val="12"/>
        </w:rPr>
        <w:t xml:space="preserve"> are continually open to reconstruction. In this “left Nietzschean” view of an “</w:t>
      </w:r>
      <w:proofErr w:type="spellStart"/>
      <w:r w:rsidRPr="00020B28">
        <w:rPr>
          <w:rFonts w:asciiTheme="minorHAnsi" w:hAnsiTheme="minorHAnsi"/>
          <w:sz w:val="12"/>
        </w:rPr>
        <w:t>everyperson’s</w:t>
      </w:r>
      <w:proofErr w:type="spellEnd"/>
      <w:r w:rsidRPr="00020B28">
        <w:rPr>
          <w:rFonts w:asciiTheme="minorHAnsi" w:hAnsiTheme="minorHAnsi"/>
          <w:sz w:val="12"/>
        </w:rPr>
        <w:t xml:space="preserve">” will to power, there can be no cultural certainties or political givens, as such “givens” would repress difference and fluidity.39 But, </w:t>
      </w:r>
      <w:r w:rsidRPr="00C03064">
        <w:rPr>
          <w:rStyle w:val="StyleUnderline"/>
          <w:rFonts w:asciiTheme="minorHAnsi" w:hAnsiTheme="minorHAnsi"/>
          <w:highlight w:val="cyan"/>
        </w:rPr>
        <w:t>if the human condition is</w:t>
      </w:r>
      <w:r w:rsidRPr="00020B28">
        <w:rPr>
          <w:rStyle w:val="StyleUnderline"/>
          <w:rFonts w:asciiTheme="minorHAnsi" w:hAnsiTheme="minorHAnsi"/>
        </w:rPr>
        <w:t xml:space="preserve"> a world of permanent </w:t>
      </w:r>
      <w:r w:rsidRPr="00C03064">
        <w:rPr>
          <w:rStyle w:val="StyleUnderline"/>
          <w:rFonts w:asciiTheme="minorHAnsi" w:hAnsiTheme="minorHAnsi"/>
          <w:highlight w:val="cyan"/>
        </w:rPr>
        <w:t>flux</w:t>
      </w:r>
      <w:r w:rsidRPr="00020B28">
        <w:rPr>
          <w:rStyle w:val="StyleUnderline"/>
          <w:rFonts w:asciiTheme="minorHAnsi" w:hAnsiTheme="minorHAnsi"/>
        </w:rPr>
        <w:t xml:space="preserve">, then </w:t>
      </w:r>
      <w:r w:rsidRPr="00C03064">
        <w:rPr>
          <w:rStyle w:val="StyleUnderline"/>
          <w:rFonts w:asciiTheme="minorHAnsi" w:hAnsiTheme="minorHAnsi"/>
          <w:highlight w:val="cyan"/>
        </w:rPr>
        <w:t>we must postulate</w:t>
      </w:r>
      <w:r w:rsidRPr="00020B28">
        <w:rPr>
          <w:rStyle w:val="StyleUnderline"/>
          <w:rFonts w:asciiTheme="minorHAnsi" w:hAnsiTheme="minorHAnsi"/>
        </w:rPr>
        <w:t xml:space="preserve"> a human capability of </w:t>
      </w:r>
      <w:r w:rsidRPr="00C03064">
        <w:rPr>
          <w:rStyle w:val="StyleUnderline"/>
          <w:rFonts w:asciiTheme="minorHAnsi" w:hAnsiTheme="minorHAnsi"/>
          <w:highlight w:val="cyan"/>
        </w:rPr>
        <w:t>living with</w:t>
      </w:r>
      <w:r w:rsidRPr="00020B28">
        <w:rPr>
          <w:rStyle w:val="StyleUnderline"/>
          <w:rFonts w:asciiTheme="minorHAnsi" w:hAnsiTheme="minorHAnsi"/>
        </w:rPr>
        <w:t xml:space="preserve"> constant </w:t>
      </w:r>
      <w:r w:rsidRPr="00C03064">
        <w:rPr>
          <w:rStyle w:val="StyleUnderline"/>
          <w:rFonts w:asciiTheme="minorHAnsi" w:hAnsiTheme="minorHAnsi"/>
          <w:highlight w:val="cyan"/>
        </w:rPr>
        <w:t>insecurity</w:t>
      </w:r>
      <w:r w:rsidRPr="00020B28">
        <w:rPr>
          <w:rStyle w:val="StyleUnderline"/>
          <w:rFonts w:asciiTheme="minorHAnsi" w:hAnsiTheme="minorHAnsi"/>
        </w:rPr>
        <w:t xml:space="preserve">, for in this world there can be no stable political institutions or political identities.40 </w:t>
      </w:r>
      <w:r w:rsidRPr="00C03064">
        <w:rPr>
          <w:rStyle w:val="StyleUnderline"/>
          <w:rFonts w:asciiTheme="minorHAnsi" w:hAnsiTheme="minorHAnsi"/>
          <w:highlight w:val="cyan"/>
        </w:rPr>
        <w:t>An ability to calculate the probabilities of</w:t>
      </w:r>
      <w:r w:rsidRPr="00020B28">
        <w:rPr>
          <w:rStyle w:val="StyleUnderline"/>
          <w:rFonts w:asciiTheme="minorHAnsi" w:hAnsiTheme="minorHAnsi"/>
        </w:rPr>
        <w:t xml:space="preserve"> political </w:t>
      </w:r>
      <w:r w:rsidRPr="00C03064">
        <w:rPr>
          <w:rStyle w:val="StyleUnderline"/>
          <w:rFonts w:asciiTheme="minorHAnsi" w:hAnsiTheme="minorHAnsi"/>
          <w:highlight w:val="cyan"/>
        </w:rPr>
        <w:t>actions or</w:t>
      </w:r>
      <w:r w:rsidRPr="00020B28">
        <w:rPr>
          <w:rStyle w:val="StyleUnderline"/>
          <w:rFonts w:asciiTheme="minorHAnsi" w:hAnsiTheme="minorHAnsi"/>
        </w:rPr>
        <w:t xml:space="preserve"> public </w:t>
      </w:r>
      <w:r w:rsidRPr="00C03064">
        <w:rPr>
          <w:rStyle w:val="StyleUnderline"/>
          <w:rFonts w:asciiTheme="minorHAnsi" w:hAnsiTheme="minorHAnsi"/>
          <w:highlight w:val="cyan"/>
        </w:rPr>
        <w:t>policies would disappear</w:t>
      </w:r>
      <w:r w:rsidRPr="00020B28">
        <w:rPr>
          <w:rStyle w:val="StyleUnderline"/>
          <w:rFonts w:asciiTheme="minorHAnsi" w:hAnsiTheme="minorHAnsi"/>
        </w:rPr>
        <w:t xml:space="preserve"> in this world of infinite liminality. By assuming that the pre-eminent democratic value is that of </w:t>
      </w:r>
      <w:r w:rsidRPr="00C03064">
        <w:rPr>
          <w:rStyle w:val="StyleUnderline"/>
          <w:rFonts w:asciiTheme="minorHAnsi" w:hAnsiTheme="minorHAnsi"/>
          <w:highlight w:val="cyan"/>
        </w:rPr>
        <w:t>leaving all issues</w:t>
      </w:r>
      <w:r w:rsidRPr="00020B28">
        <w:rPr>
          <w:rStyle w:val="StyleUnderline"/>
          <w:rFonts w:asciiTheme="minorHAnsi" w:hAnsiTheme="minorHAnsi"/>
        </w:rPr>
        <w:t xml:space="preserve"> as permanently </w:t>
      </w:r>
      <w:r w:rsidRPr="00C03064">
        <w:rPr>
          <w:rStyle w:val="StyleUnderline"/>
          <w:rFonts w:asciiTheme="minorHAnsi" w:hAnsiTheme="minorHAnsi"/>
          <w:highlight w:val="cyan"/>
        </w:rPr>
        <w:t>open to question</w:t>
      </w:r>
      <w:r w:rsidRPr="00020B28">
        <w:rPr>
          <w:rStyle w:val="StyleUnderline"/>
          <w:rFonts w:asciiTheme="minorHAnsi" w:hAnsiTheme="minorHAnsi"/>
        </w:rPr>
        <w:t xml:space="preserve">, post-structuralist “democratic theory” </w:t>
      </w:r>
      <w:r w:rsidRPr="00C03064">
        <w:rPr>
          <w:rStyle w:val="StyleUnderline"/>
          <w:rFonts w:asciiTheme="minorHAnsi" w:hAnsiTheme="minorHAnsi"/>
          <w:highlight w:val="cyan"/>
        </w:rPr>
        <w:t>eschews</w:t>
      </w:r>
      <w:r w:rsidRPr="00020B28">
        <w:rPr>
          <w:rStyle w:val="Emphasis"/>
          <w:rFonts w:asciiTheme="minorHAnsi" w:hAnsiTheme="minorHAnsi"/>
        </w:rPr>
        <w:t xml:space="preserve"> the theoretical and </w:t>
      </w:r>
      <w:r w:rsidRPr="00C03064">
        <w:rPr>
          <w:rStyle w:val="Emphasis"/>
          <w:rFonts w:asciiTheme="minorHAnsi" w:hAnsiTheme="minorHAnsi"/>
          <w:highlight w:val="cyan"/>
        </w:rPr>
        <w:t>political struggle over</w:t>
      </w:r>
      <w:r w:rsidRPr="00020B28">
        <w:rPr>
          <w:rStyle w:val="Emphasis"/>
          <w:rFonts w:asciiTheme="minorHAnsi" w:hAnsiTheme="minorHAnsi"/>
        </w:rPr>
        <w:t xml:space="preserve"> what established </w:t>
      </w:r>
      <w:r w:rsidRPr="00C03064">
        <w:rPr>
          <w:rStyle w:val="Emphasis"/>
          <w:rFonts w:asciiTheme="minorHAnsi" w:hAnsiTheme="minorHAnsi"/>
          <w:highlight w:val="cyan"/>
        </w:rPr>
        <w:t>institutions</w:t>
      </w:r>
      <w:r w:rsidRPr="00020B28">
        <w:rPr>
          <w:rFonts w:asciiTheme="minorHAnsi" w:hAnsiTheme="minorHAnsi"/>
          <w:sz w:val="12"/>
        </w:rPr>
        <w:t xml:space="preserve"> and consensual values </w:t>
      </w:r>
      <w:r w:rsidRPr="00020B28">
        <w:rPr>
          <w:rStyle w:val="Emphasis"/>
          <w:rFonts w:asciiTheme="minorHAnsi" w:hAnsiTheme="minorHAnsi"/>
        </w:rPr>
        <w:t xml:space="preserve">are </w:t>
      </w:r>
      <w:r w:rsidRPr="00C03064">
        <w:rPr>
          <w:rStyle w:val="Emphasis"/>
          <w:rFonts w:asciiTheme="minorHAnsi" w:hAnsiTheme="minorHAnsi"/>
          <w:highlight w:val="cyan"/>
        </w:rPr>
        <w:t xml:space="preserve">needed to underpin a democratic </w:t>
      </w:r>
      <w:proofErr w:type="gramStart"/>
      <w:r w:rsidRPr="00C03064">
        <w:rPr>
          <w:rStyle w:val="Emphasis"/>
          <w:rFonts w:asciiTheme="minorHAnsi" w:hAnsiTheme="minorHAnsi"/>
          <w:highlight w:val="cyan"/>
        </w:rPr>
        <w:t>society</w:t>
      </w:r>
      <w:r w:rsidRPr="00020B28">
        <w:rPr>
          <w:rFonts w:asciiTheme="minorHAnsi" w:hAnsiTheme="minorHAnsi"/>
          <w:sz w:val="12"/>
        </w:rPr>
        <w:t>.¶</w:t>
      </w:r>
      <w:proofErr w:type="gramEnd"/>
      <w:r w:rsidRPr="00020B28">
        <w:rPr>
          <w:rFonts w:asciiTheme="minorHAnsi" w:hAnsiTheme="minorHAnsi"/>
          <w:sz w:val="12"/>
        </w:rPr>
        <w:t xml:space="preserve"> Post-structuralist analysis has contributed to a healthy suspicion of narrow and “essentializing” identity politics. But a self-identified feminist, African- American, or lesbian activist is likely to value the shared historical narratives that partly constitute such group identities. Of </w:t>
      </w:r>
      <w:r w:rsidRPr="00020B28">
        <w:rPr>
          <w:rStyle w:val="StyleUnderline"/>
          <w:rFonts w:asciiTheme="minorHAnsi" w:hAnsiTheme="minorHAnsi"/>
        </w:rPr>
        <w:t>course, if one is a democrat and a pluralist, one would reject the oppressive homogenization</w:t>
      </w:r>
      <w:r w:rsidRPr="00020B28">
        <w:rPr>
          <w:rFonts w:asciiTheme="minorHAnsi" w:hAnsiTheme="minorHAnsi"/>
          <w:sz w:val="12"/>
        </w:rPr>
        <w:t xml:space="preserve"> and potentially authoritarian aspects of ethnic or racial chauvinism and of “essentializing” types of identity politics. The democratic political home should be open, fluid, and self-reflective;</w:t>
      </w:r>
      <w:r w:rsidRPr="00020B28">
        <w:rPr>
          <w:rStyle w:val="StyleUnderline"/>
          <w:rFonts w:asciiTheme="minorHAnsi" w:hAnsiTheme="minorHAnsi"/>
        </w:rPr>
        <w:t xml:space="preserve"> but </w:t>
      </w:r>
      <w:r w:rsidRPr="00C03064">
        <w:rPr>
          <w:rStyle w:val="StyleUnderline"/>
          <w:rFonts w:asciiTheme="minorHAnsi" w:hAnsiTheme="minorHAnsi"/>
          <w:highlight w:val="cyan"/>
        </w:rPr>
        <w:t>if participation is to be open</w:t>
      </w:r>
      <w:r w:rsidRPr="00020B28">
        <w:rPr>
          <w:rStyle w:val="StyleUnderline"/>
          <w:rFonts w:asciiTheme="minorHAnsi" w:hAnsiTheme="minorHAnsi"/>
        </w:rPr>
        <w:t xml:space="preserve"> to all, then such a </w:t>
      </w:r>
      <w:r w:rsidRPr="00C03064">
        <w:rPr>
          <w:rStyle w:val="StyleUnderline"/>
          <w:rFonts w:asciiTheme="minorHAnsi" w:hAnsiTheme="minorHAnsi"/>
          <w:highlight w:val="cyan"/>
        </w:rPr>
        <w:t>society</w:t>
      </w:r>
      <w:r w:rsidRPr="00020B28">
        <w:rPr>
          <w:rStyle w:val="StyleUnderline"/>
          <w:rFonts w:asciiTheme="minorHAnsi" w:hAnsiTheme="minorHAnsi"/>
        </w:rPr>
        <w:t xml:space="preserve"> also </w:t>
      </w:r>
      <w:r w:rsidRPr="00C03064">
        <w:rPr>
          <w:rStyle w:val="StyleUnderline"/>
          <w:rFonts w:asciiTheme="minorHAnsi" w:hAnsiTheme="minorHAnsi"/>
          <w:highlight w:val="cyan"/>
        </w:rPr>
        <w:t>needs to reproduce a shared democratic culture</w:t>
      </w:r>
      <w:r w:rsidRPr="00020B28">
        <w:rPr>
          <w:rStyle w:val="StyleUnderline"/>
          <w:rFonts w:asciiTheme="minorHAnsi" w:hAnsiTheme="minorHAnsi"/>
        </w:rPr>
        <w:t xml:space="preserve"> and the institutional guarantee of democratic rights. </w:t>
      </w:r>
      <w:r w:rsidRPr="00C03064">
        <w:rPr>
          <w:rStyle w:val="StyleUnderline"/>
          <w:rFonts w:asciiTheme="minorHAnsi" w:hAnsiTheme="minorHAnsi"/>
          <w:highlight w:val="cyan"/>
        </w:rPr>
        <w:t>That is, contrary to</w:t>
      </w:r>
      <w:r w:rsidRPr="00020B28">
        <w:rPr>
          <w:rStyle w:val="StyleUnderline"/>
          <w:rFonts w:asciiTheme="minorHAnsi" w:hAnsiTheme="minorHAnsi"/>
        </w:rPr>
        <w:t xml:space="preserve"> post-structuralist analysis, not all issues can be open to “</w:t>
      </w:r>
      <w:r w:rsidRPr="00C03064">
        <w:rPr>
          <w:rStyle w:val="StyleUnderline"/>
          <w:rFonts w:asciiTheme="minorHAnsi" w:hAnsiTheme="minorHAnsi"/>
          <w:highlight w:val="cyan"/>
        </w:rPr>
        <w:t>agonal struggle</w:t>
      </w:r>
      <w:r w:rsidRPr="00020B28">
        <w:rPr>
          <w:rFonts w:asciiTheme="minorHAnsi" w:hAnsiTheme="minorHAnsi"/>
          <w:sz w:val="12"/>
        </w:rPr>
        <w:t xml:space="preserve">” in a democratic society. The traditional radical democratic critique of democratic capitalism remains valid; </w:t>
      </w:r>
      <w:r w:rsidRPr="00020B28">
        <w:rPr>
          <w:rStyle w:val="StyleUnderline"/>
          <w:rFonts w:asciiTheme="minorHAnsi" w:hAnsiTheme="minorHAnsi"/>
        </w:rPr>
        <w:t xml:space="preserve">the equal worth of the individual is devalued by rampant social inequality </w:t>
      </w:r>
      <w:r w:rsidRPr="00020B28">
        <w:rPr>
          <w:rFonts w:asciiTheme="minorHAnsi" w:hAnsiTheme="minorHAnsi"/>
          <w:sz w:val="12"/>
        </w:rPr>
        <w:t xml:space="preserve">within and between groups. Thus, </w:t>
      </w:r>
      <w:r w:rsidRPr="00C03064">
        <w:rPr>
          <w:rStyle w:val="StyleUnderline"/>
          <w:rFonts w:asciiTheme="minorHAnsi" w:hAnsiTheme="minorHAnsi"/>
          <w:highlight w:val="cyan"/>
        </w:rPr>
        <w:t>a radical democrat</w:t>
      </w:r>
      <w:r w:rsidRPr="00020B28">
        <w:rPr>
          <w:rStyle w:val="StyleUnderline"/>
          <w:rFonts w:asciiTheme="minorHAnsi" w:hAnsiTheme="minorHAnsi"/>
        </w:rPr>
        <w:t xml:space="preserve">, whether post-structuralist or not, </w:t>
      </w:r>
      <w:r w:rsidRPr="00C03064">
        <w:rPr>
          <w:rStyle w:val="StyleUnderline"/>
          <w:rFonts w:asciiTheme="minorHAnsi" w:hAnsiTheme="minorHAnsi"/>
          <w:highlight w:val="cyan"/>
        </w:rPr>
        <w:t>must not only be committed to institutional protections</w:t>
      </w:r>
      <w:r w:rsidRPr="00020B28">
        <w:rPr>
          <w:rStyle w:val="StyleUnderline"/>
          <w:rFonts w:asciiTheme="minorHAnsi" w:hAnsiTheme="minorHAnsi"/>
        </w:rPr>
        <w:t xml:space="preserve"> of political and civil rights, </w:t>
      </w:r>
      <w:r w:rsidRPr="00C03064">
        <w:rPr>
          <w:rStyle w:val="StyleUnderline"/>
          <w:rFonts w:asciiTheme="minorHAnsi" w:hAnsiTheme="minorHAnsi"/>
          <w:highlight w:val="cyan"/>
        </w:rPr>
        <w:t>but</w:t>
      </w:r>
      <w:r w:rsidRPr="00020B28">
        <w:rPr>
          <w:rStyle w:val="StyleUnderline"/>
          <w:rFonts w:asciiTheme="minorHAnsi" w:hAnsiTheme="minorHAnsi"/>
        </w:rPr>
        <w:t xml:space="preserve"> also to </w:t>
      </w:r>
      <w:r w:rsidRPr="00C03064">
        <w:rPr>
          <w:rStyle w:val="StyleUnderline"/>
          <w:rFonts w:asciiTheme="minorHAnsi" w:hAnsiTheme="minorHAnsi"/>
          <w:highlight w:val="cyan"/>
        </w:rPr>
        <w:t>social rights</w:t>
      </w:r>
      <w:r w:rsidRPr="00020B28">
        <w:rPr>
          <w:rFonts w:asciiTheme="minorHAnsi" w:hAnsiTheme="minorHAnsi"/>
          <w:sz w:val="12"/>
        </w:rPr>
        <w:t xml:space="preserve">—the equal access to the basic goods of citizenship (education, </w:t>
      </w:r>
      <w:r w:rsidRPr="00C03064">
        <w:rPr>
          <w:rStyle w:val="Emphasis"/>
          <w:rFonts w:asciiTheme="minorHAnsi" w:hAnsiTheme="minorHAnsi"/>
          <w:highlight w:val="cyan"/>
        </w:rPr>
        <w:t>health care</w:t>
      </w:r>
      <w:r w:rsidRPr="00020B28">
        <w:rPr>
          <w:rFonts w:asciiTheme="minorHAnsi" w:hAnsiTheme="minorHAnsi"/>
          <w:sz w:val="12"/>
        </w:rPr>
        <w:t xml:space="preserve">, housing, </w:t>
      </w:r>
      <w:proofErr w:type="gramStart"/>
      <w:r w:rsidRPr="00020B28">
        <w:rPr>
          <w:rFonts w:asciiTheme="minorHAnsi" w:hAnsiTheme="minorHAnsi"/>
          <w:sz w:val="12"/>
        </w:rPr>
        <w:t>child care</w:t>
      </w:r>
      <w:proofErr w:type="gramEnd"/>
      <w:r w:rsidRPr="00020B28">
        <w:rPr>
          <w:rFonts w:asciiTheme="minorHAnsi" w:hAnsiTheme="minorHAnsi"/>
          <w:sz w:val="12"/>
        </w:rPr>
        <w:t xml:space="preserve">). Of course, the precise nature and extent of these rights will be politically contested and constructed. But a democratic society cannot leave as totally “open” the minimal institutional basis of democracy— a democratic society cannot be agnostic as to the value of freedom of speech, association, and universal </w:t>
      </w:r>
      <w:proofErr w:type="gramStart"/>
      <w:r w:rsidRPr="00020B28">
        <w:rPr>
          <w:rFonts w:asciiTheme="minorHAnsi" w:hAnsiTheme="minorHAnsi"/>
          <w:sz w:val="12"/>
        </w:rPr>
        <w:t>suffrage.¶</w:t>
      </w:r>
      <w:proofErr w:type="gramEnd"/>
      <w:r w:rsidRPr="00020B28">
        <w:rPr>
          <w:rFonts w:asciiTheme="minorHAnsi" w:hAnsiTheme="minorHAnsi"/>
          <w:sz w:val="12"/>
        </w:rPr>
        <w:t xml:space="preserve"> Social movements fighting for an expansion of civil, political, and social rights, rarely, if ever, rest their arguments on appeals to epistemological truths— whether “foundational” or “anti-foundational.” To remain democratic, their policy goals cannot be so specific that they preclude political argument about both their worth and how best to institutionalize them. If social movements in a 58 democratic society deemed that every policy defeat meant a betrayal of basic democratic principles, there would be no give-and-take or winners and losers within democratic politics. But if a government were to abolish freedom of speech and competitive elections, or deny a social group basic rights, it would be reasonable for an observer to judge </w:t>
      </w:r>
      <w:proofErr w:type="gramStart"/>
      <w:r w:rsidRPr="00020B28">
        <w:rPr>
          <w:rFonts w:asciiTheme="minorHAnsi" w:hAnsiTheme="minorHAnsi"/>
          <w:sz w:val="12"/>
        </w:rPr>
        <w:t>that democratic principles</w:t>
      </w:r>
      <w:proofErr w:type="gramEnd"/>
      <w:r w:rsidRPr="00020B28">
        <w:rPr>
          <w:rFonts w:asciiTheme="minorHAnsi" w:hAnsiTheme="minorHAnsi"/>
          <w:sz w:val="12"/>
        </w:rPr>
        <w:t xml:space="preserve"> had been violated. Democratic </w:t>
      </w:r>
      <w:r w:rsidRPr="00020B28">
        <w:rPr>
          <w:rStyle w:val="StyleUnderline"/>
          <w:rFonts w:asciiTheme="minorHAnsi" w:hAnsiTheme="minorHAnsi"/>
        </w:rPr>
        <w:t xml:space="preserve">political </w:t>
      </w:r>
      <w:r w:rsidRPr="00C03064">
        <w:rPr>
          <w:rStyle w:val="StyleUnderline"/>
          <w:rFonts w:asciiTheme="minorHAnsi" w:hAnsiTheme="minorHAnsi"/>
          <w:highlight w:val="cyan"/>
        </w:rPr>
        <w:t>movements</w:t>
      </w:r>
      <w:r w:rsidRPr="00020B28">
        <w:rPr>
          <w:rStyle w:val="StyleUnderline"/>
          <w:rFonts w:asciiTheme="minorHAnsi" w:hAnsiTheme="minorHAnsi"/>
        </w:rPr>
        <w:t xml:space="preserve"> and coalitions </w:t>
      </w:r>
      <w:r w:rsidRPr="00C03064">
        <w:rPr>
          <w:rStyle w:val="StyleUnderline"/>
          <w:rFonts w:asciiTheme="minorHAnsi" w:hAnsiTheme="minorHAnsi"/>
          <w:highlight w:val="cyan"/>
        </w:rPr>
        <w:t>struggle to construct shared meanings</w:t>
      </w:r>
      <w:r w:rsidRPr="00020B28">
        <w:rPr>
          <w:rStyle w:val="StyleUnderline"/>
          <w:rFonts w:asciiTheme="minorHAnsi" w:hAnsiTheme="minorHAnsi"/>
        </w:rPr>
        <w:t xml:space="preserve"> about those political, civil, and social rights that should be guaranteed </w:t>
      </w:r>
      <w:r w:rsidRPr="00020B28">
        <w:rPr>
          <w:rFonts w:asciiTheme="minorHAnsi" w:hAnsiTheme="minorHAnsi"/>
          <w:sz w:val="12"/>
        </w:rPr>
        <w:t xml:space="preserve">to all citizens—and they often work to expand the types of persons to be recognized as citizens (such as excluded immigrants). </w:t>
      </w:r>
      <w:r w:rsidRPr="00020B28">
        <w:rPr>
          <w:rStyle w:val="Emphasis"/>
          <w:rFonts w:asciiTheme="minorHAnsi" w:hAnsiTheme="minorHAnsi"/>
        </w:rPr>
        <w:t xml:space="preserve">Such </w:t>
      </w:r>
      <w:r w:rsidRPr="00C03064">
        <w:rPr>
          <w:rStyle w:val="Emphasis"/>
          <w:rFonts w:asciiTheme="minorHAnsi" w:hAnsiTheme="minorHAnsi"/>
          <w:highlight w:val="cyan"/>
        </w:rPr>
        <w:t>arguments</w:t>
      </w:r>
      <w:r w:rsidRPr="00020B28">
        <w:rPr>
          <w:rStyle w:val="Emphasis"/>
          <w:rFonts w:asciiTheme="minorHAnsi" w:hAnsiTheme="minorHAnsi"/>
        </w:rPr>
        <w:t xml:space="preserve"> are inevitably </w:t>
      </w:r>
      <w:r w:rsidRPr="00C03064">
        <w:rPr>
          <w:rStyle w:val="Emphasis"/>
          <w:rFonts w:asciiTheme="minorHAnsi" w:hAnsiTheme="minorHAnsi"/>
          <w:highlight w:val="cyan"/>
        </w:rPr>
        <w:t>grounded in normative</w:t>
      </w:r>
      <w:r w:rsidRPr="00020B28">
        <w:rPr>
          <w:rStyle w:val="Emphasis"/>
          <w:rFonts w:asciiTheme="minorHAnsi" w:hAnsiTheme="minorHAnsi"/>
        </w:rPr>
        <w:t xml:space="preserve"> arguments that </w:t>
      </w:r>
      <w:r w:rsidRPr="00C03064">
        <w:rPr>
          <w:rStyle w:val="Emphasis"/>
          <w:rFonts w:asciiTheme="minorHAnsi" w:hAnsiTheme="minorHAnsi"/>
          <w:highlight w:val="cyan"/>
        </w:rPr>
        <w:t>go beyond merely asserting the import of “flux</w:t>
      </w:r>
      <w:r w:rsidRPr="00020B28">
        <w:rPr>
          <w:rStyle w:val="Emphasis"/>
          <w:rFonts w:asciiTheme="minorHAnsi" w:hAnsiTheme="minorHAnsi"/>
        </w:rPr>
        <w:t>,” “difference,”</w:t>
      </w:r>
      <w:r w:rsidRPr="00020B28">
        <w:rPr>
          <w:rFonts w:asciiTheme="minorHAnsi" w:hAnsiTheme="minorHAnsi"/>
          <w:sz w:val="12"/>
        </w:rPr>
        <w:t xml:space="preserve"> and “anti-essentialism.” The civil rights movement did not demand equal rights for all solely as an “agonal” assertion of the will of the excluded; they desired to gain for persons of color an established set of civil and political rights that had been granted to some citizens and denied to others. The movement correctly assumed that the exclusion of citizens from full political and civil rights violated the basic norms of a democratic society. Thus, postmodern epistemological commitments to “flux” and “openness” cannot</w:t>
      </w:r>
      <w:r w:rsidRPr="00020B28">
        <w:rPr>
          <w:rStyle w:val="Emphasis"/>
          <w:rFonts w:asciiTheme="minorHAnsi" w:hAnsiTheme="minorHAnsi"/>
        </w:rPr>
        <w:t xml:space="preserve"> </w:t>
      </w:r>
      <w:r w:rsidRPr="00020B28">
        <w:rPr>
          <w:rFonts w:asciiTheme="minorHAnsi" w:hAnsiTheme="minorHAnsi"/>
          <w:sz w:val="12"/>
        </w:rPr>
        <w:t>in-and-of-themselves</w:t>
      </w:r>
      <w:r w:rsidRPr="00020B28">
        <w:rPr>
          <w:rStyle w:val="Emphasis"/>
          <w:rFonts w:asciiTheme="minorHAnsi" w:hAnsiTheme="minorHAnsi"/>
        </w:rPr>
        <w:t xml:space="preserve"> </w:t>
      </w:r>
      <w:r w:rsidRPr="00020B28">
        <w:rPr>
          <w:rFonts w:asciiTheme="minorHAnsi" w:hAnsiTheme="minorHAnsi"/>
          <w:sz w:val="12"/>
        </w:rPr>
        <w:t xml:space="preserve">sustain the “fixed” moral positions needed to sustain a radical </w:t>
      </w:r>
      <w:proofErr w:type="gramStart"/>
      <w:r w:rsidRPr="00020B28">
        <w:rPr>
          <w:rFonts w:asciiTheme="minorHAnsi" w:hAnsiTheme="minorHAnsi"/>
          <w:sz w:val="12"/>
        </w:rPr>
        <w:t>democracy.¶</w:t>
      </w:r>
      <w:proofErr w:type="gramEnd"/>
      <w:r w:rsidRPr="00020B28">
        <w:rPr>
          <w:rFonts w:asciiTheme="minorHAnsi" w:hAnsiTheme="minorHAnsi"/>
          <w:sz w:val="12"/>
        </w:rPr>
        <w:t xml:space="preserve"> Post-structuralist theorists openly proclaim their hostility to all philosophical “meta-narratives.” They reject comprehensive conceptions of how society operates and the type of society that would best instantiate human freedom. But post-structuralists go beyond rejecting “meta-narratives”; they insist that only an “anti-foundational” epistemology can ground a politics of emancipation. For Butler, Brown, and Connolly, not only do “meta-discourses” invariably fail in their efforts to ground moral positions in a theory of human nature or human reason. They also assert that an agonal politics of democratic “we” formation can alone sustain democratic society. This agonal </w:t>
      </w:r>
      <w:r w:rsidRPr="00C03064">
        <w:rPr>
          <w:rStyle w:val="StyleUnderline"/>
          <w:rFonts w:asciiTheme="minorHAnsi" w:hAnsiTheme="minorHAnsi"/>
          <w:highlight w:val="cyan"/>
        </w:rPr>
        <w:t>politics</w:t>
      </w:r>
      <w:r w:rsidRPr="00020B28">
        <w:rPr>
          <w:rStyle w:val="StyleUnderline"/>
          <w:rFonts w:asciiTheme="minorHAnsi" w:hAnsiTheme="minorHAnsi"/>
        </w:rPr>
        <w:t xml:space="preserve">, they claim, </w:t>
      </w:r>
      <w:r w:rsidRPr="00C03064">
        <w:rPr>
          <w:rStyle w:val="StyleUnderline"/>
          <w:rFonts w:asciiTheme="minorHAnsi" w:hAnsiTheme="minorHAnsi"/>
          <w:highlight w:val="cyan"/>
        </w:rPr>
        <w:t>can only be sustained by</w:t>
      </w:r>
      <w:r w:rsidRPr="00020B28">
        <w:rPr>
          <w:rFonts w:asciiTheme="minorHAnsi" w:hAnsiTheme="minorHAnsi"/>
          <w:sz w:val="12"/>
        </w:rPr>
        <w:t xml:space="preserve"> a recognition of the inconstant signification of discourse and the ineluctable </w:t>
      </w:r>
      <w:r w:rsidRPr="00C03064">
        <w:rPr>
          <w:rStyle w:val="StyleUnderline"/>
          <w:rFonts w:asciiTheme="minorHAnsi" w:hAnsiTheme="minorHAnsi"/>
          <w:highlight w:val="cyan"/>
        </w:rPr>
        <w:t>flux</w:t>
      </w:r>
      <w:r w:rsidRPr="00020B28">
        <w:rPr>
          <w:rFonts w:asciiTheme="minorHAnsi" w:hAnsiTheme="minorHAnsi"/>
          <w:sz w:val="12"/>
        </w:rPr>
        <w:t xml:space="preserve"> of personal and group identity.41 Rejecting the authoritarian, celebration of the “</w:t>
      </w:r>
      <w:proofErr w:type="spellStart"/>
      <w:r w:rsidRPr="00020B28">
        <w:rPr>
          <w:rFonts w:asciiTheme="minorHAnsi" w:hAnsiTheme="minorHAnsi"/>
          <w:sz w:val="12"/>
        </w:rPr>
        <w:t>ubermensch</w:t>
      </w:r>
      <w:proofErr w:type="spellEnd"/>
      <w:r w:rsidRPr="00020B28">
        <w:rPr>
          <w:rFonts w:asciiTheme="minorHAnsi" w:hAnsiTheme="minorHAnsi"/>
          <w:sz w:val="12"/>
        </w:rPr>
        <w:t xml:space="preserve">” by Nietzsche, they offer a post-Nietzschean, “amoral” conception of democracy as an open-ended project of defining a self and community that is constantly open to the desires of “others.” These theorists constantly reiterate the definitiveness (dare we say “foundational truth”) of this grounding of democracy, </w:t>
      </w:r>
      <w:r w:rsidRPr="00C03064">
        <w:rPr>
          <w:rStyle w:val="Emphasis"/>
          <w:rFonts w:asciiTheme="minorHAnsi" w:hAnsiTheme="minorHAnsi"/>
          <w:highlight w:val="cyan"/>
        </w:rPr>
        <w:t>despite the</w:t>
      </w:r>
      <w:r w:rsidRPr="00020B28">
        <w:rPr>
          <w:rStyle w:val="Emphasis"/>
          <w:rFonts w:asciiTheme="minorHAnsi" w:hAnsiTheme="minorHAnsi"/>
        </w:rPr>
        <w:t xml:space="preserve"> historical </w:t>
      </w:r>
      <w:r w:rsidRPr="00C03064">
        <w:rPr>
          <w:rStyle w:val="Emphasis"/>
          <w:rFonts w:asciiTheme="minorHAnsi" w:hAnsiTheme="minorHAnsi"/>
          <w:highlight w:val="cyan"/>
        </w:rPr>
        <w:t>reality that</w:t>
      </w:r>
      <w:r w:rsidRPr="00020B28">
        <w:rPr>
          <w:rStyle w:val="Emphasis"/>
          <w:rFonts w:asciiTheme="minorHAnsi" w:hAnsiTheme="minorHAnsi"/>
        </w:rPr>
        <w:t xml:space="preserve"> social </w:t>
      </w:r>
      <w:r w:rsidRPr="00C03064">
        <w:rPr>
          <w:rStyle w:val="Emphasis"/>
          <w:rFonts w:asciiTheme="minorHAnsi" w:hAnsiTheme="minorHAnsi"/>
          <w:highlight w:val="cyan"/>
        </w:rPr>
        <w:t>movements</w:t>
      </w:r>
      <w:r w:rsidRPr="00020B28">
        <w:rPr>
          <w:rStyle w:val="Emphasis"/>
          <w:rFonts w:asciiTheme="minorHAnsi" w:hAnsiTheme="minorHAnsi"/>
        </w:rPr>
        <w:t xml:space="preserve"> often </w:t>
      </w:r>
      <w:r w:rsidRPr="00C03064">
        <w:rPr>
          <w:rStyle w:val="Emphasis"/>
          <w:rFonts w:asciiTheme="minorHAnsi" w:hAnsiTheme="minorHAnsi"/>
          <w:highlight w:val="cyan"/>
        </w:rPr>
        <w:t>contest dominant narratives in</w:t>
      </w:r>
      <w:r w:rsidRPr="00020B28">
        <w:rPr>
          <w:rStyle w:val="Emphasis"/>
          <w:rFonts w:asciiTheme="minorHAnsi" w:hAnsiTheme="minorHAnsi"/>
        </w:rPr>
        <w:t xml:space="preserve"> the name of a </w:t>
      </w:r>
      <w:r w:rsidRPr="00020B28">
        <w:rPr>
          <w:rStyle w:val="Emphasis"/>
          <w:rFonts w:asciiTheme="minorHAnsi" w:hAnsiTheme="minorHAnsi"/>
          <w:bdr w:val="single" w:sz="4" w:space="0" w:color="auto" w:frame="1"/>
        </w:rPr>
        <w:t>stable alternative</w:t>
      </w:r>
      <w:r w:rsidRPr="00020B28">
        <w:rPr>
          <w:rStyle w:val="Emphasis"/>
          <w:rFonts w:asciiTheme="minorHAnsi" w:hAnsiTheme="minorHAnsi"/>
        </w:rPr>
        <w:t xml:space="preserve"> narrative of </w:t>
      </w:r>
      <w:r w:rsidRPr="00C03064">
        <w:rPr>
          <w:rStyle w:val="Emphasis"/>
          <w:rFonts w:asciiTheme="minorHAnsi" w:hAnsiTheme="minorHAnsi"/>
          <w:highlight w:val="cyan"/>
        </w:rPr>
        <w:t xml:space="preserve">a </w:t>
      </w:r>
      <w:r w:rsidRPr="00C03064">
        <w:rPr>
          <w:rStyle w:val="Emphasis"/>
          <w:rFonts w:asciiTheme="minorHAnsi" w:hAnsiTheme="minorHAnsi"/>
          <w:highlight w:val="cyan"/>
        </w:rPr>
        <w:lastRenderedPageBreak/>
        <w:t>democratic</w:t>
      </w:r>
      <w:r w:rsidRPr="00020B28">
        <w:rPr>
          <w:rStyle w:val="Emphasis"/>
          <w:rFonts w:asciiTheme="minorHAnsi" w:hAnsiTheme="minorHAnsi"/>
        </w:rPr>
        <w:t xml:space="preserve"> and pluralist </w:t>
      </w:r>
      <w:proofErr w:type="gramStart"/>
      <w:r w:rsidRPr="00C03064">
        <w:rPr>
          <w:rStyle w:val="Emphasis"/>
          <w:rFonts w:asciiTheme="minorHAnsi" w:hAnsiTheme="minorHAnsi"/>
          <w:highlight w:val="cyan"/>
        </w:rPr>
        <w:t>community</w:t>
      </w:r>
      <w:r w:rsidRPr="00020B28">
        <w:rPr>
          <w:rStyle w:val="Emphasis"/>
          <w:rFonts w:asciiTheme="minorHAnsi" w:hAnsiTheme="minorHAnsi"/>
        </w:rPr>
        <w:t>.</w:t>
      </w:r>
      <w:r w:rsidRPr="00020B28">
        <w:rPr>
          <w:rStyle w:val="Emphasis"/>
          <w:rFonts w:asciiTheme="minorHAnsi" w:hAnsiTheme="minorHAnsi"/>
          <w:b w:val="0"/>
          <w:sz w:val="12"/>
        </w:rPr>
        <w:t>¶</w:t>
      </w:r>
      <w:proofErr w:type="gramEnd"/>
      <w:r w:rsidRPr="00020B28">
        <w:rPr>
          <w:rStyle w:val="Emphasis"/>
          <w:rFonts w:asciiTheme="minorHAnsi" w:hAnsiTheme="minorHAnsi"/>
        </w:rPr>
        <w:t xml:space="preserve"> </w:t>
      </w:r>
      <w:r w:rsidRPr="00020B28">
        <w:rPr>
          <w:rFonts w:asciiTheme="minorHAnsi" w:hAnsiTheme="minorHAnsi"/>
          <w:sz w:val="12"/>
        </w:rPr>
        <w:t xml:space="preserve">One might well contend that the post-structuralist political stance is guilty of a new meta-narrative of “bad faith,” that of “anti-foundationalism.” According to this anti-foundational politics, a true democrat must reject </w:t>
      </w:r>
      <w:proofErr w:type="gramStart"/>
      <w:r w:rsidRPr="00020B28">
        <w:rPr>
          <w:rFonts w:asciiTheme="minorHAnsi" w:hAnsiTheme="minorHAnsi"/>
          <w:sz w:val="12"/>
        </w:rPr>
        <w:t>any and all</w:t>
      </w:r>
      <w:proofErr w:type="gramEnd"/>
      <w:r w:rsidRPr="00020B28">
        <w:rPr>
          <w:rFonts w:asciiTheme="minorHAnsi" w:hAnsiTheme="minorHAnsi"/>
          <w:sz w:val="12"/>
        </w:rPr>
        <w:t xml:space="preserve"> a priori truths allegedly grounded upon the nature of human reason or human nature. A committed democrat may well be skeptical of such neo-Kantian or neo-Hegelian conceptions of freedom; </w:t>
      </w:r>
      <w:proofErr w:type="gramStart"/>
      <w:r w:rsidRPr="00020B28">
        <w:rPr>
          <w:rFonts w:asciiTheme="minorHAnsi" w:hAnsiTheme="minorHAnsi"/>
          <w:sz w:val="12"/>
        </w:rPr>
        <w:t>but,</w:t>
      </w:r>
      <w:proofErr w:type="gramEnd"/>
      <w:r w:rsidRPr="00020B28">
        <w:rPr>
          <w:rFonts w:asciiTheme="minorHAnsi" w:hAnsiTheme="minorHAnsi"/>
          <w:sz w:val="12"/>
        </w:rPr>
        <w:t xml:space="preserve"> many committed democrats justify their moral commitments using these philosophical methods. A democrat might also reject (or accept) the arguments of a Jurgen Habermas or Hans Georg Gadamer that the structure of human linguistic communication contains within it the potential for a society based on reasoned argument rather than manipulation and domination. But there are numerous other philosophically “pragmatic” ways to justify democracy, even utilitarian ones. Political democrats may well disagree about the best philosophical defense of democracy. But, invariably, “practicing democrats” will defend the belief (however philosophically “proved” or “justified”) that democratic regimes best fulfill the moral commitment to the equal worth of persons and to the equal potential of human beings to freely develop and pursue their life </w:t>
      </w:r>
      <w:proofErr w:type="gramStart"/>
      <w:r w:rsidRPr="00020B28">
        <w:rPr>
          <w:rFonts w:asciiTheme="minorHAnsi" w:hAnsiTheme="minorHAnsi"/>
          <w:sz w:val="12"/>
        </w:rPr>
        <w:t>plans.¶</w:t>
      </w:r>
      <w:proofErr w:type="gramEnd"/>
      <w:r w:rsidRPr="00020B28">
        <w:rPr>
          <w:rFonts w:asciiTheme="minorHAnsi" w:hAnsiTheme="minorHAnsi"/>
          <w:sz w:val="12"/>
        </w:rPr>
        <w:t xml:space="preserve"> To contend that only an anti-foundationalist, anti-realist epistemology can sustain democracy is to argue precisely for a foundational metaphysical grounding for the democratic project. It is to contend that one’s epistemology determines one’s politics. Hence, Brown and Butler both spoke at a spring 1998 academic conference at the University of California at Santa Cruz where some attributed “reactionary” and “left cultural conservatism” to belief in “reactionary” “foundationalist humanism.”42 </w:t>
      </w:r>
      <w:proofErr w:type="gramStart"/>
      <w:r w:rsidRPr="00C03064">
        <w:rPr>
          <w:rStyle w:val="Emphasis"/>
          <w:rFonts w:asciiTheme="minorHAnsi" w:hAnsiTheme="minorHAnsi"/>
          <w:highlight w:val="cyan"/>
        </w:rPr>
        <w:t>Post-structuralism</w:t>
      </w:r>
      <w:proofErr w:type="gramEnd"/>
      <w:r w:rsidRPr="00C03064">
        <w:rPr>
          <w:rStyle w:val="Emphasis"/>
          <w:rFonts w:asciiTheme="minorHAnsi" w:hAnsiTheme="minorHAnsi"/>
          <w:highlight w:val="cyan"/>
        </w:rPr>
        <w:t xml:space="preserve"> cannot escape its own essentialist conception of identity</w:t>
      </w:r>
      <w:r w:rsidRPr="00020B28">
        <w:rPr>
          <w:rStyle w:val="Emphasis"/>
          <w:rFonts w:asciiTheme="minorHAnsi" w:hAnsiTheme="minorHAnsi"/>
        </w:rPr>
        <w:t>.</w:t>
      </w:r>
      <w:r w:rsidRPr="00020B28">
        <w:rPr>
          <w:rFonts w:asciiTheme="minorHAnsi" w:hAnsiTheme="minorHAnsi"/>
          <w:sz w:val="12"/>
        </w:rPr>
        <w:t xml:space="preserve"> For example, Butler contends in Feminist Contentions that democratic feminists must embrace the post-structuralist “</w:t>
      </w:r>
      <w:proofErr w:type="spellStart"/>
      <w:r w:rsidRPr="00020B28">
        <w:rPr>
          <w:rFonts w:asciiTheme="minorHAnsi" w:hAnsiTheme="minorHAnsi"/>
          <w:sz w:val="12"/>
        </w:rPr>
        <w:t>nondefinability</w:t>
      </w:r>
      <w:proofErr w:type="spellEnd"/>
      <w:r w:rsidRPr="00020B28">
        <w:rPr>
          <w:rFonts w:asciiTheme="minorHAnsi" w:hAnsiTheme="minorHAnsi"/>
          <w:sz w:val="12"/>
        </w:rPr>
        <w:t xml:space="preserve"> of woman” as best suited to open democratic constitution of what it is to be a “woman.”43 But this is itself a “closed” position and runs counter to the practices of many democratic feminist activists who have tried to develop a pluralist, yet collective identity around the shared experiences of being a woman in a patriarchal society (of course, realizing that working-class women and women of color experience patriarchy in some ways that are distinct from the patriarchy experienced by middle-class white women).¶ One query that post-structuralist theorists might ask themselves: </w:t>
      </w:r>
      <w:r w:rsidRPr="00C03064">
        <w:rPr>
          <w:rStyle w:val="Emphasis"/>
          <w:rFonts w:asciiTheme="minorHAnsi" w:hAnsiTheme="minorHAnsi"/>
          <w:highlight w:val="cyan"/>
        </w:rPr>
        <w:t>has there ever existed a mass social movement that defined its primary “ethical” values as being those of “instability and flux</w:t>
      </w:r>
      <w:r w:rsidRPr="00020B28">
        <w:rPr>
          <w:rStyle w:val="Emphasis"/>
          <w:rFonts w:asciiTheme="minorHAnsi" w:hAnsiTheme="minorHAnsi"/>
        </w:rPr>
        <w:t>”?</w:t>
      </w:r>
      <w:r w:rsidRPr="00020B28">
        <w:rPr>
          <w:rFonts w:asciiTheme="minorHAnsi" w:hAnsiTheme="minorHAnsi"/>
          <w:sz w:val="12"/>
        </w:rPr>
        <w:t xml:space="preserve"> </w:t>
      </w:r>
      <w:proofErr w:type="gramStart"/>
      <w:r w:rsidRPr="00020B28">
        <w:rPr>
          <w:rFonts w:asciiTheme="minorHAnsi" w:hAnsiTheme="minorHAnsi"/>
          <w:sz w:val="12"/>
        </w:rPr>
        <w:t>Certainly</w:t>
      </w:r>
      <w:proofErr w:type="gramEnd"/>
      <w:r w:rsidRPr="00020B28">
        <w:rPr>
          <w:rFonts w:asciiTheme="minorHAnsi" w:hAnsiTheme="minorHAnsi"/>
          <w:sz w:val="12"/>
        </w:rPr>
        <w:t xml:space="preserve"> many sexual politics activists are cognizant of the fluid nature of sexuality and sexual and gender identity. But only a small (disproportionately university educated) segment of the women’s and gay and lesbian movement would subscribe to (or even be aware of) the core principles of post-structuralist “anti-essentialist epistemology.” Nor would they be agnostic as to whether the state should protect their rights to express their sexuality. Post-structuralist theorists cannot avoid justificatory arguments for why some identities should be considered open and democratic and others exclusionary and anti-democratic. That is, how could post-structuralist political theorists argue that Nazi or Klan “ethics” are antithetical to a democratic society—and that a democratic society can rightfully ban certain forms of “agonal” (</w:t>
      </w:r>
      <w:proofErr w:type="gramStart"/>
      <w:r w:rsidRPr="00020B28">
        <w:rPr>
          <w:rFonts w:asciiTheme="minorHAnsi" w:hAnsiTheme="minorHAnsi"/>
          <w:sz w:val="12"/>
        </w:rPr>
        <w:t>e.g.</w:t>
      </w:r>
      <w:proofErr w:type="gramEnd"/>
      <w:r w:rsidRPr="00020B28">
        <w:rPr>
          <w:rFonts w:asciiTheme="minorHAnsi" w:hAnsiTheme="minorHAnsi"/>
          <w:sz w:val="12"/>
        </w:rPr>
        <w:t xml:space="preserve"> harassing forms of behavior against minorities) struggle on the part of such anti-democratic groups.</w:t>
      </w:r>
    </w:p>
    <w:p w14:paraId="3BA627C2" w14:textId="14ADA625" w:rsidR="006B7172" w:rsidRDefault="006B7172" w:rsidP="00C93A5A"/>
    <w:p w14:paraId="64CB8858" w14:textId="3421950B" w:rsidR="006B7172" w:rsidRDefault="006B7172" w:rsidP="006B7172">
      <w:pPr>
        <w:pStyle w:val="Heading2"/>
      </w:pPr>
      <w:r>
        <w:lastRenderedPageBreak/>
        <w:t>NC – Affect</w:t>
      </w:r>
    </w:p>
    <w:p w14:paraId="256D5589" w14:textId="77777777" w:rsidR="006B7172" w:rsidRPr="00896F4E" w:rsidRDefault="006B7172" w:rsidP="006B7172">
      <w:pPr>
        <w:keepNext/>
        <w:keepLines/>
        <w:spacing w:before="40"/>
        <w:outlineLvl w:val="3"/>
        <w:rPr>
          <w:rFonts w:eastAsia="Times New Roman"/>
          <w:b/>
          <w:iCs/>
          <w:sz w:val="26"/>
        </w:rPr>
      </w:pPr>
      <w:r>
        <w:rPr>
          <w:rFonts w:eastAsia="Times New Roman"/>
          <w:b/>
          <w:iCs/>
          <w:sz w:val="26"/>
        </w:rPr>
        <w:t>Affect – it’s a bad political platform – can’t mobilize</w:t>
      </w:r>
    </w:p>
    <w:p w14:paraId="6E7725AF" w14:textId="77777777" w:rsidR="006B7172" w:rsidRPr="00896F4E" w:rsidRDefault="006B7172" w:rsidP="006B7172">
      <w:pPr>
        <w:rPr>
          <w:rFonts w:eastAsia="Calibri"/>
        </w:rPr>
      </w:pPr>
      <w:proofErr w:type="spellStart"/>
      <w:r w:rsidRPr="00896F4E">
        <w:rPr>
          <w:rFonts w:eastAsia="Calibri"/>
          <w:b/>
          <w:bCs/>
          <w:sz w:val="26"/>
        </w:rPr>
        <w:t>Pruchnic</w:t>
      </w:r>
      <w:proofErr w:type="spellEnd"/>
      <w:r w:rsidRPr="00896F4E">
        <w:rPr>
          <w:rFonts w:eastAsia="Calibri"/>
          <w:b/>
          <w:bCs/>
          <w:sz w:val="26"/>
        </w:rPr>
        <w:t xml:space="preserve"> 8</w:t>
      </w:r>
      <w:r w:rsidRPr="00896F4E">
        <w:rPr>
          <w:rFonts w:eastAsia="Calibri"/>
        </w:rPr>
        <w:t>, Wayne State University, "The Invisible Gland: Affect and Political Economy", Volume 50, Number 1, Winter, muse.jhu.edu/journals/criticism/v050/50.1.pruchnic.html</w:t>
      </w:r>
    </w:p>
    <w:p w14:paraId="70F6D5F2" w14:textId="1FCF0D7B" w:rsidR="00C93A5A" w:rsidRPr="006B7172" w:rsidRDefault="006B7172" w:rsidP="00C93A5A">
      <w:pPr>
        <w:rPr>
          <w:rFonts w:eastAsia="Calibri"/>
          <w:b/>
          <w:iCs/>
          <w:u w:val="single"/>
        </w:rPr>
      </w:pPr>
      <w:r w:rsidRPr="00896F4E">
        <w:rPr>
          <w:rFonts w:eastAsia="Calibri"/>
          <w:sz w:val="12"/>
        </w:rPr>
        <w:t xml:space="preserve">These chapters on affective labor also most explicitly foreground the difficulty of integrating affect into theories of political economy and possibilities for political action. </w:t>
      </w:r>
      <w:r w:rsidRPr="00896F4E">
        <w:rPr>
          <w:rFonts w:eastAsia="Calibri"/>
          <w:u w:val="single"/>
        </w:rPr>
        <w:t xml:space="preserve">Although </w:t>
      </w:r>
      <w:r w:rsidRPr="00E455E0">
        <w:rPr>
          <w:rFonts w:eastAsia="Calibri"/>
          <w:highlight w:val="cyan"/>
          <w:u w:val="single"/>
        </w:rPr>
        <w:t>contributors</w:t>
      </w:r>
      <w:r w:rsidRPr="00896F4E">
        <w:rPr>
          <w:rFonts w:eastAsia="Calibri"/>
          <w:u w:val="single"/>
        </w:rPr>
        <w:t xml:space="preserve"> ably map how affect creates value in</w:t>
      </w:r>
      <w:r w:rsidRPr="00896F4E">
        <w:rPr>
          <w:rFonts w:eastAsia="Calibri"/>
          <w:sz w:val="12"/>
        </w:rPr>
        <w:t xml:space="preserve"> contemporary </w:t>
      </w:r>
      <w:r w:rsidRPr="00896F4E">
        <w:rPr>
          <w:rFonts w:eastAsia="Calibri"/>
          <w:u w:val="single"/>
        </w:rPr>
        <w:t>capitalism</w:t>
      </w:r>
      <w:r w:rsidRPr="00896F4E">
        <w:rPr>
          <w:rFonts w:eastAsia="Calibri"/>
          <w:b/>
          <w:iCs/>
          <w:u w:val="single"/>
        </w:rPr>
        <w:t xml:space="preserve">, they </w:t>
      </w:r>
      <w:r w:rsidRPr="00E455E0">
        <w:rPr>
          <w:rFonts w:eastAsia="Calibri"/>
          <w:b/>
          <w:iCs/>
          <w:highlight w:val="cyan"/>
          <w:u w:val="single"/>
        </w:rPr>
        <w:t>struggle</w:t>
      </w:r>
      <w:r w:rsidRPr="00896F4E">
        <w:rPr>
          <w:rFonts w:eastAsia="Calibri"/>
          <w:sz w:val="12"/>
        </w:rPr>
        <w:t xml:space="preserve"> somewhat </w:t>
      </w:r>
      <w:r w:rsidRPr="00E455E0">
        <w:rPr>
          <w:rFonts w:eastAsia="Calibri"/>
          <w:b/>
          <w:iCs/>
          <w:highlight w:val="cyan"/>
          <w:u w:val="single"/>
        </w:rPr>
        <w:t>with determining the value of affect</w:t>
      </w:r>
      <w:r w:rsidRPr="00896F4E">
        <w:rPr>
          <w:rFonts w:eastAsia="Calibri"/>
          <w:sz w:val="12"/>
        </w:rPr>
        <w:t>—or, more precisely, the value of affect theory—</w:t>
      </w:r>
      <w:r w:rsidRPr="00E455E0">
        <w:rPr>
          <w:rFonts w:eastAsia="Calibri"/>
          <w:b/>
          <w:iCs/>
          <w:highlight w:val="cyan"/>
          <w:u w:val="single"/>
        </w:rPr>
        <w:t>in changing</w:t>
      </w:r>
      <w:r w:rsidRPr="00896F4E">
        <w:rPr>
          <w:rFonts w:eastAsia="Calibri"/>
          <w:sz w:val="12"/>
        </w:rPr>
        <w:t xml:space="preserve"> our responses to </w:t>
      </w:r>
      <w:r w:rsidRPr="00896F4E">
        <w:rPr>
          <w:rFonts w:eastAsia="Calibri"/>
          <w:b/>
          <w:iCs/>
          <w:u w:val="single"/>
        </w:rPr>
        <w:t xml:space="preserve">economic and cultural </w:t>
      </w:r>
      <w:r w:rsidRPr="00E455E0">
        <w:rPr>
          <w:rFonts w:eastAsia="Calibri"/>
          <w:b/>
          <w:iCs/>
          <w:highlight w:val="cyan"/>
          <w:u w:val="single"/>
        </w:rPr>
        <w:t>practices</w:t>
      </w:r>
      <w:r w:rsidRPr="00896F4E">
        <w:rPr>
          <w:rFonts w:eastAsia="Calibri"/>
          <w:sz w:val="12"/>
        </w:rPr>
        <w:t xml:space="preserve">. Granted, many of the authors explicitly position their projects as diagnostic rather than prescriptive in nature. </w:t>
      </w:r>
      <w:proofErr w:type="spellStart"/>
      <w:r w:rsidRPr="00896F4E">
        <w:rPr>
          <w:rFonts w:eastAsia="Calibri"/>
          <w:sz w:val="12"/>
        </w:rPr>
        <w:t>Wissinger</w:t>
      </w:r>
      <w:proofErr w:type="spellEnd"/>
      <w:r w:rsidRPr="00896F4E">
        <w:rPr>
          <w:rFonts w:eastAsia="Calibri"/>
          <w:sz w:val="12"/>
        </w:rPr>
        <w:t xml:space="preserve"> concludes by suggesting that thinking about “</w:t>
      </w:r>
      <w:proofErr w:type="spellStart"/>
      <w:r w:rsidRPr="00896F4E">
        <w:rPr>
          <w:rFonts w:eastAsia="Calibri"/>
          <w:sz w:val="12"/>
        </w:rPr>
        <w:t>preindividual</w:t>
      </w:r>
      <w:proofErr w:type="spellEnd"/>
      <w:r w:rsidRPr="00896F4E">
        <w:rPr>
          <w:rFonts w:eastAsia="Calibri"/>
          <w:sz w:val="12"/>
        </w:rPr>
        <w:t xml:space="preserve"> forces of affectivity and bodily energies” provides a “new angle” on how imagining technologies constitute bodies (255). [End Page 165] </w:t>
      </w:r>
      <w:proofErr w:type="spellStart"/>
      <w:r w:rsidRPr="00896F4E">
        <w:rPr>
          <w:rFonts w:eastAsia="Calibri"/>
          <w:sz w:val="12"/>
        </w:rPr>
        <w:t>Ducey</w:t>
      </w:r>
      <w:proofErr w:type="spellEnd"/>
      <w:r w:rsidRPr="00896F4E">
        <w:rPr>
          <w:rFonts w:eastAsia="Calibri"/>
          <w:sz w:val="12"/>
        </w:rPr>
        <w:t xml:space="preserve"> similarly defers focus on possible responses to affective labor, arguing that since affect “is not subject to the usual forms of measurement and analysis . . . the political responses its modulations call forth are emergent and unpredictable” (205). </w:t>
      </w:r>
      <w:r w:rsidRPr="00896F4E">
        <w:rPr>
          <w:rFonts w:eastAsia="Calibri"/>
          <w:u w:val="single"/>
        </w:rPr>
        <w:t>The essays that do focus most explicitly on such responses are</w:t>
      </w:r>
      <w:r w:rsidRPr="00896F4E">
        <w:rPr>
          <w:rFonts w:eastAsia="Calibri"/>
          <w:sz w:val="12"/>
        </w:rPr>
        <w:t xml:space="preserve">, ironically, </w:t>
      </w:r>
      <w:r w:rsidRPr="00896F4E">
        <w:rPr>
          <w:rFonts w:eastAsia="Calibri"/>
          <w:u w:val="single"/>
        </w:rPr>
        <w:t>those in which theories of affect</w:t>
      </w:r>
      <w:r w:rsidRPr="00896F4E">
        <w:rPr>
          <w:rFonts w:eastAsia="Calibri"/>
          <w:sz w:val="12"/>
        </w:rPr>
        <w:t xml:space="preserve">ive labor </w:t>
      </w:r>
      <w:r w:rsidRPr="00896F4E">
        <w:rPr>
          <w:rFonts w:eastAsia="Calibri"/>
          <w:u w:val="single"/>
        </w:rPr>
        <w:t>are a starting</w:t>
      </w:r>
      <w:r w:rsidRPr="00896F4E">
        <w:rPr>
          <w:rFonts w:eastAsia="Calibri"/>
          <w:sz w:val="12"/>
        </w:rPr>
        <w:t xml:space="preserve">-off </w:t>
      </w:r>
      <w:r w:rsidRPr="00896F4E">
        <w:rPr>
          <w:rFonts w:eastAsia="Calibri"/>
          <w:u w:val="single"/>
        </w:rPr>
        <w:t>point rather than a consistent resource</w:t>
      </w:r>
      <w:r w:rsidRPr="00896F4E">
        <w:rPr>
          <w:rFonts w:eastAsia="Calibri"/>
          <w:sz w:val="12"/>
        </w:rPr>
        <w:t xml:space="preserve"> in their analysis. As such, their conclusions tend to follow descriptions of the new importance of affect in economics and culture with </w:t>
      </w:r>
      <w:proofErr w:type="gramStart"/>
      <w:r w:rsidRPr="00896F4E">
        <w:rPr>
          <w:rFonts w:eastAsia="Calibri"/>
          <w:sz w:val="12"/>
        </w:rPr>
        <w:t>fairly traditional</w:t>
      </w:r>
      <w:proofErr w:type="gramEnd"/>
      <w:r w:rsidRPr="00896F4E">
        <w:rPr>
          <w:rFonts w:eastAsia="Calibri"/>
          <w:sz w:val="12"/>
        </w:rPr>
        <w:t xml:space="preserve"> suggestions for intervention based on collective organization and political recognition. For example, Melissa Ditmore concludes her sharp analysis of the Dunbar </w:t>
      </w:r>
      <w:proofErr w:type="spellStart"/>
      <w:r w:rsidRPr="00896F4E">
        <w:rPr>
          <w:rFonts w:eastAsia="Calibri"/>
          <w:sz w:val="12"/>
        </w:rPr>
        <w:t>Mahila</w:t>
      </w:r>
      <w:proofErr w:type="spellEnd"/>
      <w:r w:rsidRPr="00896F4E">
        <w:rPr>
          <w:rFonts w:eastAsia="Calibri"/>
          <w:sz w:val="12"/>
        </w:rPr>
        <w:t xml:space="preserve"> </w:t>
      </w:r>
      <w:proofErr w:type="spellStart"/>
      <w:r w:rsidRPr="00896F4E">
        <w:rPr>
          <w:rFonts w:eastAsia="Calibri"/>
          <w:sz w:val="12"/>
        </w:rPr>
        <w:t>Samanwanya</w:t>
      </w:r>
      <w:proofErr w:type="spellEnd"/>
      <w:r w:rsidRPr="00896F4E">
        <w:rPr>
          <w:rFonts w:eastAsia="Calibri"/>
          <w:sz w:val="12"/>
        </w:rPr>
        <w:t xml:space="preserve"> Committee, an organization that promotes the safety and welfare of its sixty thousand Indian sex workers, by noting irony “in the fact that the DMSC works with immaterial affect laborers in the world’s oldest, but as yet unrecognized, profession to advance their cause at a far deeper, more meaningful and effective level than has been achieved by recognized workers in affect labor” (184). However, the productive interventions identified here are fairly traditional, and because of the relative singularity of what Ditmore calls “the world’s oldest form of affective labor” (both generally and particularly in India, where the laws governing sex work are fairly ambiguous), it is difficult to imagine how the examples given here might be translated to other forms of affective labor (such as health care, “women’s work,” and modeling, to use the other industries assayed in this subject cluster) (170). Similarly, David Staples contributes a notable argument that affective labor is best approached through a </w:t>
      </w:r>
      <w:proofErr w:type="spellStart"/>
      <w:r w:rsidRPr="00896F4E">
        <w:rPr>
          <w:rFonts w:eastAsia="Calibri"/>
          <w:sz w:val="12"/>
        </w:rPr>
        <w:t>Bataillean</w:t>
      </w:r>
      <w:proofErr w:type="spellEnd"/>
      <w:r w:rsidRPr="00896F4E">
        <w:rPr>
          <w:rFonts w:eastAsia="Calibri"/>
          <w:sz w:val="12"/>
        </w:rPr>
        <w:t xml:space="preserve"> general economy rather than a restricted political economy, but his conclusion suggests that the best response to the devaluation of “women’s work” is to quantify the time of that labor; drawing on Derrida’s work on gift economies, Staples states that although the “ethical duty or responsibility implicit in child care cannot be measured, or estimated, or valorized as such,” the “time of child care can,” and can also be rewarded based on its duration, a measure he sees occurring in the commodification of child care generally and in the 1999 rewriting of the constitution of Venezuela in particular (145). Both the conclusions marking the unpredictability of future response and those relying on fairly traditional strategies of intervention speak to the relative difficulty of following up analyses of the operations of affect with techniques for mobilizing affect productively.¶ All of which is to say, though Affective Turn does a better job of introducing readers to the central issues surrounding the study of affect in the humanities and social sciences than any single work I am aware of, [End Page 166] its value comes as much from the way it underscores sticking points or aporias in this work as from the individual accomplishments of its contributors. Indeed, the above concerns are perhaps better taken not as criticisms of Affective Turn but of the segment of “the affective turn” to which the authors are most commonly responding—work, notably that of Sedgwick and </w:t>
      </w:r>
      <w:proofErr w:type="spellStart"/>
      <w:r w:rsidRPr="00896F4E">
        <w:rPr>
          <w:rFonts w:eastAsia="Calibri"/>
          <w:sz w:val="12"/>
        </w:rPr>
        <w:t>Massumi</w:t>
      </w:r>
      <w:proofErr w:type="spellEnd"/>
      <w:r w:rsidRPr="00896F4E">
        <w:rPr>
          <w:rFonts w:eastAsia="Calibri"/>
          <w:sz w:val="12"/>
        </w:rPr>
        <w:t xml:space="preserve">, that has positioned affect theory as a productive alternative to “critique” in its traditional sense: a “way out” of the ostensibly moribund focus on relationships of dominance and subversion and the identification of this or that phenomenon as ideologically or socially constructed. </w:t>
      </w:r>
      <w:proofErr w:type="gramStart"/>
      <w:r w:rsidRPr="00896F4E">
        <w:rPr>
          <w:rFonts w:eastAsia="Calibri"/>
          <w:sz w:val="12"/>
        </w:rPr>
        <w:t>Certainly</w:t>
      </w:r>
      <w:proofErr w:type="gramEnd"/>
      <w:r w:rsidRPr="00896F4E">
        <w:rPr>
          <w:rFonts w:eastAsia="Calibri"/>
          <w:sz w:val="12"/>
        </w:rPr>
        <w:t xml:space="preserve"> such an endeavor has had a salutary effect on the contemporary critical terrain, both through its emphasis on the often-neglected role of human physiology and nervous processes in human subjectivity and ideation, as well as its antagonism toward the idea that beliefs and predispositions can somehow be made privative or defused when exposed to rational critique. However, </w:t>
      </w:r>
      <w:r w:rsidRPr="00E455E0">
        <w:rPr>
          <w:rFonts w:eastAsia="Calibri"/>
          <w:highlight w:val="cyan"/>
          <w:u w:val="single"/>
        </w:rPr>
        <w:t>the question of how to deploy these insights within</w:t>
      </w:r>
      <w:r w:rsidRPr="00896F4E">
        <w:rPr>
          <w:rFonts w:eastAsia="Calibri"/>
          <w:u w:val="single"/>
        </w:rPr>
        <w:t xml:space="preserve"> the traditionally “rational” ecology of research in the </w:t>
      </w:r>
      <w:r w:rsidRPr="00E455E0">
        <w:rPr>
          <w:rFonts w:eastAsia="Calibri"/>
          <w:highlight w:val="cyan"/>
          <w:u w:val="single"/>
        </w:rPr>
        <w:t>humanities</w:t>
      </w:r>
      <w:r w:rsidRPr="00896F4E">
        <w:rPr>
          <w:rFonts w:eastAsia="Calibri"/>
          <w:u w:val="single"/>
        </w:rPr>
        <w:t xml:space="preserve"> and social scientists </w:t>
      </w:r>
      <w:r w:rsidRPr="00E455E0">
        <w:rPr>
          <w:rFonts w:eastAsia="Calibri"/>
          <w:highlight w:val="cyan"/>
          <w:u w:val="single"/>
        </w:rPr>
        <w:t>has proven</w:t>
      </w:r>
      <w:r w:rsidRPr="00896F4E">
        <w:rPr>
          <w:rFonts w:eastAsia="Calibri"/>
          <w:u w:val="single"/>
        </w:rPr>
        <w:t xml:space="preserve"> to be a </w:t>
      </w:r>
      <w:r w:rsidRPr="00E455E0">
        <w:rPr>
          <w:rFonts w:eastAsia="Calibri"/>
          <w:highlight w:val="cyan"/>
          <w:u w:val="single"/>
        </w:rPr>
        <w:t>thornier</w:t>
      </w:r>
      <w:r w:rsidRPr="00896F4E">
        <w:rPr>
          <w:rFonts w:eastAsia="Calibri"/>
          <w:u w:val="single"/>
        </w:rPr>
        <w:t xml:space="preserve"> </w:t>
      </w:r>
      <w:proofErr w:type="gramStart"/>
      <w:r w:rsidRPr="00896F4E">
        <w:rPr>
          <w:rFonts w:eastAsia="Calibri"/>
          <w:u w:val="single"/>
        </w:rPr>
        <w:t>issue</w:t>
      </w:r>
      <w:r w:rsidRPr="00896F4E">
        <w:rPr>
          <w:rFonts w:eastAsia="Calibri"/>
          <w:sz w:val="12"/>
        </w:rPr>
        <w:t>.¶</w:t>
      </w:r>
      <w:proofErr w:type="gramEnd"/>
      <w:r w:rsidRPr="00896F4E">
        <w:rPr>
          <w:rFonts w:eastAsia="Calibri"/>
          <w:sz w:val="12"/>
        </w:rPr>
        <w:t xml:space="preserve"> One could, for instance, abandon traditional registers of academic criticism, as do the more experimental and </w:t>
      </w:r>
      <w:proofErr w:type="spellStart"/>
      <w:r w:rsidRPr="00896F4E">
        <w:rPr>
          <w:rFonts w:eastAsia="Calibri"/>
          <w:sz w:val="12"/>
        </w:rPr>
        <w:t>autoethnographical</w:t>
      </w:r>
      <w:proofErr w:type="spellEnd"/>
      <w:r w:rsidRPr="00896F4E">
        <w:rPr>
          <w:rFonts w:eastAsia="Calibri"/>
          <w:sz w:val="12"/>
        </w:rPr>
        <w:t xml:space="preserve"> chapters in Affective Turn. </w:t>
      </w:r>
      <w:r w:rsidRPr="00E455E0">
        <w:rPr>
          <w:rFonts w:eastAsia="Calibri"/>
          <w:highlight w:val="cyan"/>
          <w:u w:val="single"/>
        </w:rPr>
        <w:t>These works remain</w:t>
      </w:r>
      <w:r w:rsidRPr="00896F4E">
        <w:rPr>
          <w:rFonts w:eastAsia="Calibri"/>
          <w:u w:val="single"/>
        </w:rPr>
        <w:t xml:space="preserve"> somewhat </w:t>
      </w:r>
      <w:r w:rsidRPr="00E455E0">
        <w:rPr>
          <w:rFonts w:eastAsia="Calibri"/>
          <w:highlight w:val="cyan"/>
          <w:u w:val="single"/>
        </w:rPr>
        <w:t>unsatisfying</w:t>
      </w:r>
      <w:r w:rsidRPr="00896F4E">
        <w:rPr>
          <w:rFonts w:eastAsia="Calibri"/>
          <w:u w:val="single"/>
        </w:rPr>
        <w:t xml:space="preserve">, however, </w:t>
      </w:r>
      <w:r w:rsidRPr="00E455E0">
        <w:rPr>
          <w:rFonts w:eastAsia="Calibri"/>
          <w:highlight w:val="cyan"/>
          <w:u w:val="single"/>
        </w:rPr>
        <w:t>because even though they may succeed in producing</w:t>
      </w:r>
      <w:r w:rsidRPr="00896F4E">
        <w:rPr>
          <w:rFonts w:eastAsia="Calibri"/>
          <w:u w:val="single"/>
        </w:rPr>
        <w:t xml:space="preserve"> a “feeling” of or for the </w:t>
      </w:r>
      <w:r w:rsidRPr="00E455E0">
        <w:rPr>
          <w:rFonts w:eastAsia="Calibri"/>
          <w:highlight w:val="cyan"/>
          <w:u w:val="single"/>
        </w:rPr>
        <w:t>affective phenomena</w:t>
      </w:r>
      <w:r w:rsidRPr="00896F4E">
        <w:rPr>
          <w:rFonts w:eastAsia="Calibri"/>
          <w:u w:val="single"/>
        </w:rPr>
        <w:t xml:space="preserve"> under review, </w:t>
      </w:r>
      <w:r w:rsidRPr="00E455E0">
        <w:rPr>
          <w:rFonts w:eastAsia="Calibri"/>
          <w:highlight w:val="cyan"/>
          <w:u w:val="single"/>
        </w:rPr>
        <w:t>the</w:t>
      </w:r>
      <w:r w:rsidRPr="00896F4E">
        <w:rPr>
          <w:rFonts w:eastAsia="Calibri"/>
          <w:u w:val="single"/>
        </w:rPr>
        <w:t xml:space="preserve"> motivational or persuasive </w:t>
      </w:r>
      <w:r w:rsidRPr="00E455E0">
        <w:rPr>
          <w:rFonts w:eastAsia="Calibri"/>
          <w:highlight w:val="cyan"/>
          <w:u w:val="single"/>
        </w:rPr>
        <w:t>import to the work is</w:t>
      </w:r>
      <w:r w:rsidRPr="00896F4E">
        <w:rPr>
          <w:rFonts w:eastAsia="Calibri"/>
          <w:u w:val="single"/>
        </w:rPr>
        <w:t xml:space="preserve"> much </w:t>
      </w:r>
      <w:r w:rsidRPr="00E455E0">
        <w:rPr>
          <w:rFonts w:eastAsia="Calibri"/>
          <w:highlight w:val="cyan"/>
          <w:u w:val="single"/>
        </w:rPr>
        <w:t>less clear.</w:t>
      </w:r>
      <w:r w:rsidRPr="00E455E0">
        <w:rPr>
          <w:rFonts w:eastAsia="Calibri"/>
          <w:sz w:val="12"/>
          <w:highlight w:val="cyan"/>
        </w:rPr>
        <w:t xml:space="preserve"> </w:t>
      </w:r>
      <w:r w:rsidRPr="00E455E0">
        <w:rPr>
          <w:rFonts w:eastAsia="Calibri"/>
          <w:highlight w:val="cyan"/>
          <w:u w:val="single"/>
        </w:rPr>
        <w:t>One could</w:t>
      </w:r>
      <w:r w:rsidRPr="00896F4E">
        <w:rPr>
          <w:rFonts w:eastAsia="Calibri"/>
          <w:u w:val="single"/>
        </w:rPr>
        <w:t xml:space="preserve"> also simply </w:t>
      </w:r>
      <w:r w:rsidRPr="00E455E0">
        <w:rPr>
          <w:rFonts w:eastAsia="Calibri"/>
          <w:highlight w:val="cyan"/>
          <w:u w:val="single"/>
        </w:rPr>
        <w:t>emphasize the importance of affect as a critique of “critique” itself</w:t>
      </w:r>
      <w:r w:rsidRPr="00E455E0">
        <w:rPr>
          <w:rFonts w:eastAsia="Calibri"/>
          <w:sz w:val="12"/>
          <w:highlight w:val="cyan"/>
        </w:rPr>
        <w:t>,</w:t>
      </w:r>
      <w:r w:rsidRPr="00896F4E">
        <w:rPr>
          <w:rFonts w:eastAsia="Calibri"/>
          <w:sz w:val="12"/>
        </w:rPr>
        <w:t xml:space="preserve"> as do Goldberg and </w:t>
      </w:r>
      <w:proofErr w:type="spellStart"/>
      <w:r w:rsidRPr="00896F4E">
        <w:rPr>
          <w:rFonts w:eastAsia="Calibri"/>
          <w:sz w:val="12"/>
        </w:rPr>
        <w:t>Willse</w:t>
      </w:r>
      <w:proofErr w:type="spellEnd"/>
      <w:r w:rsidRPr="00896F4E">
        <w:rPr>
          <w:rFonts w:eastAsia="Calibri"/>
          <w:sz w:val="12"/>
        </w:rPr>
        <w:t xml:space="preserve">, who in their piece marvel that even after the impact of deconstruction, “academic scholarship continues to engage media objects as exterior, applying theory against them to interpret or reveal their meanings and truths” (265). Similarly, Bianco positions her work as an intervention into the dominance of psychoanalytical and ideological approaches to film criticism. </w:t>
      </w:r>
      <w:r w:rsidRPr="00E455E0">
        <w:rPr>
          <w:rFonts w:eastAsia="Calibri"/>
          <w:highlight w:val="cyan"/>
          <w:u w:val="single"/>
        </w:rPr>
        <w:t>Yet</w:t>
      </w:r>
      <w:r w:rsidRPr="00896F4E">
        <w:rPr>
          <w:rFonts w:eastAsia="Calibri"/>
          <w:u w:val="single"/>
        </w:rPr>
        <w:t xml:space="preserve">, I take it, though such paradigms have not necessarily entered “straw man” territory at this time, </w:t>
      </w:r>
      <w:r w:rsidRPr="00E455E0">
        <w:rPr>
          <w:rFonts w:eastAsia="Calibri"/>
          <w:b/>
          <w:iCs/>
          <w:highlight w:val="cyan"/>
          <w:u w:val="single"/>
        </w:rPr>
        <w:t>we are seeing diminishing returns on such calls as they</w:t>
      </w:r>
      <w:r w:rsidRPr="00896F4E">
        <w:rPr>
          <w:rFonts w:eastAsia="Calibri"/>
          <w:b/>
          <w:iCs/>
          <w:u w:val="single"/>
        </w:rPr>
        <w:t xml:space="preserve"> continue to </w:t>
      </w:r>
      <w:r w:rsidRPr="00E455E0">
        <w:rPr>
          <w:rFonts w:eastAsia="Calibri"/>
          <w:b/>
          <w:iCs/>
          <w:highlight w:val="cyan"/>
          <w:u w:val="single"/>
        </w:rPr>
        <w:t>multiply</w:t>
      </w:r>
      <w:r w:rsidRPr="00896F4E">
        <w:rPr>
          <w:rFonts w:eastAsia="Calibri"/>
          <w:u w:val="single"/>
        </w:rPr>
        <w:t>.</w:t>
      </w:r>
      <w:r w:rsidRPr="00896F4E">
        <w:rPr>
          <w:rFonts w:eastAsia="Calibri"/>
          <w:sz w:val="12"/>
        </w:rPr>
        <w:t xml:space="preserve"> Perhaps most telling is the emphasis, behind these approaches and throughout much of the work within the volume, on affect as not only primary in many dimensions of experience but also, unlike experience itself, ultimately irreducible and “unrepresentable</w:t>
      </w:r>
      <w:proofErr w:type="gramStart"/>
      <w:r w:rsidRPr="00896F4E">
        <w:rPr>
          <w:rFonts w:eastAsia="Calibri"/>
          <w:sz w:val="12"/>
        </w:rPr>
        <w:t>.”¶</w:t>
      </w:r>
      <w:proofErr w:type="gramEnd"/>
      <w:r w:rsidRPr="00896F4E">
        <w:rPr>
          <w:rFonts w:eastAsia="Calibri"/>
          <w:sz w:val="12"/>
        </w:rPr>
        <w:t xml:space="preserve"> Such an emphasis makes the critical edge of the majority of chapters more what we might code “aesthetic” than rhetorical, or more focused on the description of affects and affective processes rather than their possible manipulation. The influence for this approach, it seems, is at least partially </w:t>
      </w:r>
      <w:proofErr w:type="spellStart"/>
      <w:r w:rsidRPr="00896F4E">
        <w:rPr>
          <w:rFonts w:eastAsia="Calibri"/>
          <w:sz w:val="12"/>
        </w:rPr>
        <w:t>Massumi’s</w:t>
      </w:r>
      <w:proofErr w:type="spellEnd"/>
      <w:r w:rsidRPr="00896F4E">
        <w:rPr>
          <w:rFonts w:eastAsia="Calibri"/>
          <w:sz w:val="12"/>
        </w:rPr>
        <w:t xml:space="preserve"> “The Autonomy [End Page 167] of Affect,” which looms large over much of Affective Turn. The terms and phrases used there to describe affect and affective “intensity”—“unassimilable,” “outside expectation and adaptation” (85), “in excess of any narrative or function line” (87), “irreducible excess” (87)—are recurrently paraphrased and alluded to throughout the volume.2 </w:t>
      </w:r>
      <w:r w:rsidRPr="00896F4E">
        <w:rPr>
          <w:rFonts w:eastAsia="Calibri"/>
          <w:u w:val="single"/>
        </w:rPr>
        <w:t xml:space="preserve">In Affective Turn, as in </w:t>
      </w:r>
      <w:proofErr w:type="spellStart"/>
      <w:r w:rsidRPr="00896F4E">
        <w:rPr>
          <w:rFonts w:eastAsia="Calibri"/>
          <w:u w:val="single"/>
        </w:rPr>
        <w:t>Massumi’s</w:t>
      </w:r>
      <w:proofErr w:type="spellEnd"/>
      <w:r w:rsidRPr="00896F4E">
        <w:rPr>
          <w:rFonts w:eastAsia="Calibri"/>
          <w:u w:val="single"/>
        </w:rPr>
        <w:t xml:space="preserve"> article</w:t>
      </w:r>
      <w:r w:rsidRPr="00896F4E">
        <w:rPr>
          <w:rFonts w:eastAsia="Calibri"/>
          <w:sz w:val="12"/>
        </w:rPr>
        <w:t xml:space="preserve">, such depictions, as much as they are meant to be in some way “post-postmodern,” </w:t>
      </w:r>
      <w:r w:rsidRPr="00896F4E">
        <w:rPr>
          <w:rFonts w:eastAsia="Calibri"/>
          <w:u w:val="single"/>
        </w:rPr>
        <w:t>seem to</w:t>
      </w:r>
      <w:r w:rsidRPr="00896F4E">
        <w:rPr>
          <w:rFonts w:eastAsia="Calibri"/>
          <w:sz w:val="12"/>
        </w:rPr>
        <w:t xml:space="preserve"> at least equally </w:t>
      </w:r>
      <w:r w:rsidRPr="00896F4E">
        <w:rPr>
          <w:rFonts w:eastAsia="Calibri"/>
          <w:u w:val="single"/>
        </w:rPr>
        <w:t>take us back to</w:t>
      </w:r>
      <w:r w:rsidRPr="00896F4E">
        <w:rPr>
          <w:rFonts w:eastAsia="Calibri"/>
          <w:sz w:val="12"/>
        </w:rPr>
        <w:t xml:space="preserve"> a certain type of </w:t>
      </w:r>
      <w:r w:rsidRPr="00896F4E">
        <w:rPr>
          <w:rFonts w:eastAsia="Calibri"/>
          <w:u w:val="single"/>
        </w:rPr>
        <w:t>pseudo-modernist aestheticism</w:t>
      </w:r>
      <w:r w:rsidRPr="00896F4E">
        <w:rPr>
          <w:rFonts w:eastAsia="Calibri"/>
          <w:sz w:val="12"/>
        </w:rPr>
        <w:t xml:space="preserve">. Indeed, the references cited above ring most clearly as descriptions of “the sublime” more than anything else. Perhaps, as Negri contends in another oft-cited work that also emphasizes the “immeasurability” of affect, “the Sublime has become normal.”3 However, </w:t>
      </w:r>
      <w:r w:rsidRPr="00896F4E">
        <w:rPr>
          <w:rFonts w:eastAsia="Calibri"/>
          <w:b/>
          <w:iCs/>
          <w:u w:val="single"/>
        </w:rPr>
        <w:t xml:space="preserve">it seems </w:t>
      </w:r>
      <w:r w:rsidRPr="00E455E0">
        <w:rPr>
          <w:rFonts w:eastAsia="Calibri"/>
          <w:b/>
          <w:iCs/>
          <w:highlight w:val="cyan"/>
          <w:u w:val="single"/>
        </w:rPr>
        <w:t>we have yet to find the way to move from describing affect</w:t>
      </w:r>
      <w:r w:rsidRPr="00896F4E">
        <w:rPr>
          <w:rFonts w:eastAsia="Calibri"/>
          <w:b/>
          <w:iCs/>
          <w:u w:val="single"/>
        </w:rPr>
        <w:t xml:space="preserve">ive processes in aesthetic terms </w:t>
      </w:r>
      <w:r w:rsidRPr="00E455E0">
        <w:rPr>
          <w:rFonts w:eastAsia="Calibri"/>
          <w:b/>
          <w:iCs/>
          <w:highlight w:val="cyan"/>
          <w:u w:val="single"/>
        </w:rPr>
        <w:t>to producing strategies for mobilizing</w:t>
      </w:r>
      <w:r w:rsidRPr="00896F4E">
        <w:rPr>
          <w:rFonts w:eastAsia="Calibri"/>
          <w:b/>
          <w:iCs/>
          <w:u w:val="single"/>
        </w:rPr>
        <w:t xml:space="preserve"> those processes</w:t>
      </w:r>
      <w:r w:rsidRPr="00896F4E">
        <w:rPr>
          <w:rFonts w:eastAsia="Calibri"/>
          <w:u w:val="single"/>
        </w:rPr>
        <w:t xml:space="preserve">, </w:t>
      </w:r>
      <w:r w:rsidRPr="00E455E0">
        <w:rPr>
          <w:rFonts w:eastAsia="Calibri"/>
          <w:highlight w:val="cyan"/>
          <w:u w:val="single"/>
        </w:rPr>
        <w:t>or</w:t>
      </w:r>
      <w:r w:rsidRPr="00896F4E">
        <w:rPr>
          <w:rFonts w:eastAsia="Calibri"/>
          <w:sz w:val="12"/>
        </w:rPr>
        <w:t xml:space="preserve">, perhaps more precisely, </w:t>
      </w:r>
      <w:r w:rsidRPr="00E455E0">
        <w:rPr>
          <w:rFonts w:eastAsia="Calibri"/>
          <w:b/>
          <w:iCs/>
          <w:highlight w:val="cyan"/>
          <w:u w:val="single"/>
        </w:rPr>
        <w:t>how we might use</w:t>
      </w:r>
      <w:r w:rsidRPr="00896F4E">
        <w:rPr>
          <w:rFonts w:eastAsia="Calibri"/>
          <w:b/>
          <w:iCs/>
          <w:u w:val="single"/>
        </w:rPr>
        <w:t xml:space="preserve"> our recognition of </w:t>
      </w:r>
      <w:r w:rsidRPr="00E455E0">
        <w:rPr>
          <w:rFonts w:eastAsia="Calibri"/>
          <w:b/>
          <w:iCs/>
          <w:highlight w:val="cyan"/>
          <w:u w:val="single"/>
        </w:rPr>
        <w:t>the affective dimension of politics to leverage affect for political purposes</w:t>
      </w:r>
      <w:r w:rsidRPr="00896F4E">
        <w:rPr>
          <w:rFonts w:eastAsia="Calibri"/>
          <w:b/>
          <w:iCs/>
          <w:u w:val="single"/>
        </w:rPr>
        <w:t>.</w:t>
      </w:r>
    </w:p>
    <w:p w14:paraId="487A87F8" w14:textId="77777777" w:rsidR="00C93A5A" w:rsidRDefault="00C93A5A" w:rsidP="009A6AA8">
      <w:pPr>
        <w:pStyle w:val="Heading2"/>
      </w:pPr>
      <w:r>
        <w:lastRenderedPageBreak/>
        <w:t xml:space="preserve">NC – Discourse </w:t>
      </w:r>
    </w:p>
    <w:p w14:paraId="1FBF1408" w14:textId="77777777" w:rsidR="00C93A5A" w:rsidRPr="002E322E" w:rsidRDefault="00C93A5A" w:rsidP="00C93A5A">
      <w:pPr>
        <w:pStyle w:val="Heading4"/>
      </w:pPr>
      <w:r>
        <w:rPr>
          <w:u w:val="single"/>
        </w:rPr>
        <w:t>Discursive</w:t>
      </w:r>
      <w:r>
        <w:t xml:space="preserve"> contestation of </w:t>
      </w:r>
      <w:r>
        <w:rPr>
          <w:u w:val="single"/>
        </w:rPr>
        <w:t>entrenched norms</w:t>
      </w:r>
      <w:r>
        <w:t xml:space="preserve"> fails and </w:t>
      </w:r>
      <w:r>
        <w:rPr>
          <w:u w:val="single"/>
        </w:rPr>
        <w:t>turns people away</w:t>
      </w:r>
      <w:r>
        <w:t xml:space="preserve"> from the cause </w:t>
      </w:r>
      <w:proofErr w:type="gramStart"/>
      <w:r>
        <w:t>–  contestation</w:t>
      </w:r>
      <w:proofErr w:type="gramEnd"/>
      <w:r>
        <w:t xml:space="preserve"> at the level of </w:t>
      </w:r>
      <w:r>
        <w:rPr>
          <w:u w:val="single"/>
        </w:rPr>
        <w:t>policy implementation</w:t>
      </w:r>
      <w:r>
        <w:t xml:space="preserve"> solves better </w:t>
      </w:r>
    </w:p>
    <w:p w14:paraId="00702FB5" w14:textId="77777777" w:rsidR="00C93A5A" w:rsidRPr="001111D7" w:rsidRDefault="00C93A5A" w:rsidP="00C93A5A">
      <w:proofErr w:type="spellStart"/>
      <w:r w:rsidRPr="00674389">
        <w:rPr>
          <w:rFonts w:eastAsiaTheme="majorEastAsia" w:cstheme="majorBidi"/>
          <w:b/>
          <w:iCs/>
          <w:sz w:val="26"/>
        </w:rPr>
        <w:t>Stimmer</w:t>
      </w:r>
      <w:proofErr w:type="spellEnd"/>
      <w:r w:rsidRPr="00674389">
        <w:rPr>
          <w:rFonts w:eastAsiaTheme="majorEastAsia" w:cstheme="majorBidi"/>
          <w:b/>
          <w:iCs/>
          <w:sz w:val="26"/>
        </w:rPr>
        <w:t xml:space="preserve"> </w:t>
      </w:r>
      <w:r w:rsidRPr="008436B0">
        <w:t xml:space="preserve">and </w:t>
      </w:r>
      <w:proofErr w:type="spellStart"/>
      <w:r w:rsidRPr="008436B0">
        <w:t>Wiskin</w:t>
      </w:r>
      <w:proofErr w:type="spellEnd"/>
      <w:r w:rsidRPr="00674389">
        <w:rPr>
          <w:rFonts w:eastAsiaTheme="majorEastAsia" w:cstheme="majorBidi"/>
          <w:b/>
          <w:iCs/>
          <w:sz w:val="26"/>
        </w:rPr>
        <w:t xml:space="preserve"> 19</w:t>
      </w:r>
      <w:r>
        <w:t xml:space="preserve"> [ANETTE STIMMER Postdoctoral Prize Research Fellow in Politics, Lea </w:t>
      </w:r>
      <w:proofErr w:type="spellStart"/>
      <w:r>
        <w:t>Wisken</w:t>
      </w:r>
      <w:proofErr w:type="spellEnd"/>
      <w:r>
        <w:t>. Lea completed her PhD at the BTS and the WZB Berlin Social Science Center in 2018, “The dynamics of dissent: when actions are louder than words”, International Affairs, Volume 95, Issue 3, May 2019, Pages 515–533, https://academic.oup.com/ia/article/95/3/515/5420587]</w:t>
      </w:r>
    </w:p>
    <w:p w14:paraId="6AE2DA17" w14:textId="77777777" w:rsidR="00C93A5A" w:rsidRPr="0063491B" w:rsidRDefault="00C93A5A" w:rsidP="00C93A5A">
      <w:pPr>
        <w:rPr>
          <w:rStyle w:val="StyleUnderline"/>
        </w:rPr>
      </w:pPr>
      <w:r w:rsidRPr="000D519D">
        <w:rPr>
          <w:rStyle w:val="StyleUnderline"/>
          <w:highlight w:val="cyan"/>
        </w:rPr>
        <w:t>Norms</w:t>
      </w:r>
      <w:r w:rsidRPr="0063491B">
        <w:rPr>
          <w:rStyle w:val="StyleUnderline"/>
        </w:rPr>
        <w:t xml:space="preserve"> are </w:t>
      </w:r>
      <w:r w:rsidRPr="000D519D">
        <w:rPr>
          <w:rStyle w:val="StyleUnderline"/>
          <w:highlight w:val="cyan"/>
        </w:rPr>
        <w:t>widely accepted</w:t>
      </w:r>
      <w:r w:rsidRPr="0063491B">
        <w:rPr>
          <w:rStyle w:val="StyleUnderline"/>
        </w:rPr>
        <w:t xml:space="preserve"> when there is a dominant understanding that is shared by a vast majority of actors.</w:t>
      </w:r>
      <w:r w:rsidRPr="000D519D">
        <w:rPr>
          <w:sz w:val="16"/>
        </w:rPr>
        <w:t xml:space="preserve"> For instance, all states officially subscribe to the prohibition of slavery. Deeply accepted norms are those for which actions that are perceived as violating the norm become highly politicized and trigger strong protests. </w:t>
      </w:r>
      <w:r w:rsidRPr="0063491B">
        <w:rPr>
          <w:rStyle w:val="StyleUnderline"/>
        </w:rPr>
        <w:t xml:space="preserve">There </w:t>
      </w:r>
      <w:r w:rsidRPr="000D519D">
        <w:rPr>
          <w:rStyle w:val="StyleUnderline"/>
          <w:highlight w:val="cyan"/>
        </w:rPr>
        <w:t xml:space="preserve">will be a </w:t>
      </w:r>
      <w:r w:rsidRPr="000D519D">
        <w:rPr>
          <w:rStyle w:val="Emphasis"/>
          <w:highlight w:val="cyan"/>
        </w:rPr>
        <w:t>stronger reaction</w:t>
      </w:r>
      <w:r w:rsidRPr="000D519D">
        <w:rPr>
          <w:rStyle w:val="StyleUnderline"/>
          <w:highlight w:val="cyan"/>
        </w:rPr>
        <w:t xml:space="preserve"> to a</w:t>
      </w:r>
      <w:r w:rsidRPr="0063491B">
        <w:rPr>
          <w:rStyle w:val="StyleUnderline"/>
        </w:rPr>
        <w:t xml:space="preserve"> perceived </w:t>
      </w:r>
      <w:r w:rsidRPr="000D519D">
        <w:rPr>
          <w:rStyle w:val="StyleUnderline"/>
          <w:highlight w:val="cyan"/>
        </w:rPr>
        <w:t>violation</w:t>
      </w:r>
      <w:r w:rsidRPr="0063491B">
        <w:rPr>
          <w:rStyle w:val="StyleUnderline"/>
        </w:rPr>
        <w:t xml:space="preserve"> of a jus cogens norm such as the prohibition of torture than to a perceived violation of a norm regulating trade tariffs</w:t>
      </w:r>
      <w:r w:rsidRPr="000D519D">
        <w:rPr>
          <w:sz w:val="16"/>
        </w:rPr>
        <w:t xml:space="preserve">.57 </w:t>
      </w:r>
      <w:r w:rsidRPr="000D519D">
        <w:rPr>
          <w:rStyle w:val="Emphasis"/>
          <w:highlight w:val="cyan"/>
        </w:rPr>
        <w:t>Discursive contestation of widely</w:t>
      </w:r>
      <w:r w:rsidRPr="0063491B">
        <w:rPr>
          <w:rStyle w:val="Emphasis"/>
        </w:rPr>
        <w:t xml:space="preserve"> and deeply </w:t>
      </w:r>
      <w:r w:rsidRPr="000D519D">
        <w:rPr>
          <w:rStyle w:val="Emphasis"/>
          <w:highlight w:val="cyan"/>
        </w:rPr>
        <w:t>accepted norms</w:t>
      </w:r>
      <w:r w:rsidRPr="0063491B">
        <w:rPr>
          <w:rStyle w:val="Emphasis"/>
        </w:rPr>
        <w:t xml:space="preserve"> is </w:t>
      </w:r>
      <w:r w:rsidRPr="000D519D">
        <w:rPr>
          <w:rStyle w:val="Emphasis"/>
          <w:highlight w:val="cyan"/>
        </w:rPr>
        <w:t>unlikely to succeed</w:t>
      </w:r>
      <w:r w:rsidRPr="0063491B">
        <w:rPr>
          <w:rStyle w:val="Emphasis"/>
        </w:rPr>
        <w:t xml:space="preserve">, and likely to </w:t>
      </w:r>
      <w:r w:rsidRPr="000D519D">
        <w:rPr>
          <w:rStyle w:val="Emphasis"/>
          <w:highlight w:val="cyan"/>
        </w:rPr>
        <w:t>incur considerable reputational costs</w:t>
      </w:r>
      <w:r w:rsidRPr="000D519D">
        <w:rPr>
          <w:sz w:val="16"/>
          <w:highlight w:val="cyan"/>
        </w:rPr>
        <w:t>.</w:t>
      </w:r>
      <w:r w:rsidRPr="000D519D">
        <w:rPr>
          <w:sz w:val="16"/>
        </w:rPr>
        <w:t xml:space="preserve">58 </w:t>
      </w:r>
      <w:r w:rsidRPr="0063491B">
        <w:rPr>
          <w:rStyle w:val="StyleUnderline"/>
        </w:rPr>
        <w:t xml:space="preserve">To criticize openly a prevalent understanding of such a norm means </w:t>
      </w:r>
      <w:r w:rsidRPr="000D519D">
        <w:rPr>
          <w:rStyle w:val="StyleUnderline"/>
          <w:highlight w:val="cyan"/>
        </w:rPr>
        <w:t xml:space="preserve">identifying oneself as an </w:t>
      </w:r>
      <w:r w:rsidRPr="000D519D">
        <w:rPr>
          <w:rStyle w:val="Emphasis"/>
          <w:highlight w:val="cyan"/>
        </w:rPr>
        <w:t>outsider</w:t>
      </w:r>
      <w:r w:rsidRPr="0063491B">
        <w:rPr>
          <w:rStyle w:val="StyleUnderline"/>
        </w:rPr>
        <w:t xml:space="preserve"> to the shared community, </w:t>
      </w:r>
      <w:r w:rsidRPr="000D519D">
        <w:rPr>
          <w:rStyle w:val="StyleUnderline"/>
          <w:highlight w:val="cyan"/>
        </w:rPr>
        <w:t>since it indicates disagreement</w:t>
      </w:r>
      <w:r w:rsidRPr="0063491B">
        <w:rPr>
          <w:rStyle w:val="StyleUnderline"/>
        </w:rPr>
        <w:t xml:space="preserve"> with the community's interpretation of the meaning and/or (relative) importance of a norm.</w:t>
      </w:r>
    </w:p>
    <w:p w14:paraId="1BD58C0F" w14:textId="77777777" w:rsidR="00C93A5A" w:rsidRPr="000D519D" w:rsidRDefault="00C93A5A" w:rsidP="00C93A5A">
      <w:pPr>
        <w:rPr>
          <w:sz w:val="16"/>
        </w:rPr>
      </w:pPr>
      <w:r w:rsidRPr="000D519D">
        <w:rPr>
          <w:sz w:val="16"/>
        </w:rPr>
        <w:t xml:space="preserve">Hence, </w:t>
      </w:r>
      <w:r w:rsidRPr="0063491B">
        <w:rPr>
          <w:rStyle w:val="StyleUnderline"/>
        </w:rPr>
        <w:t xml:space="preserve">the </w:t>
      </w:r>
      <w:r w:rsidRPr="000D519D">
        <w:rPr>
          <w:rStyle w:val="StyleUnderline"/>
          <w:highlight w:val="cyan"/>
        </w:rPr>
        <w:t xml:space="preserve">more </w:t>
      </w:r>
      <w:r w:rsidRPr="000D519D">
        <w:rPr>
          <w:rStyle w:val="Emphasis"/>
          <w:highlight w:val="cyan"/>
        </w:rPr>
        <w:t>widely and deeply accepted the norm</w:t>
      </w:r>
      <w:r w:rsidRPr="0063491B">
        <w:rPr>
          <w:rStyle w:val="StyleUnderline"/>
        </w:rPr>
        <w:t xml:space="preserve">(s), the </w:t>
      </w:r>
      <w:r w:rsidRPr="000D519D">
        <w:rPr>
          <w:rStyle w:val="StyleUnderline"/>
          <w:highlight w:val="cyan"/>
        </w:rPr>
        <w:t>greater</w:t>
      </w:r>
      <w:r w:rsidRPr="0063491B">
        <w:rPr>
          <w:rStyle w:val="StyleUnderline"/>
        </w:rPr>
        <w:t xml:space="preserve"> are the </w:t>
      </w:r>
      <w:r w:rsidRPr="000D519D">
        <w:rPr>
          <w:rStyle w:val="StyleUnderline"/>
          <w:highlight w:val="cyan"/>
        </w:rPr>
        <w:t>social costs of discursively contesting it</w:t>
      </w:r>
      <w:r w:rsidRPr="0063491B">
        <w:rPr>
          <w:rStyle w:val="StyleUnderline"/>
        </w:rPr>
        <w:t xml:space="preserve"> (them). </w:t>
      </w:r>
      <w:r w:rsidRPr="000D519D">
        <w:rPr>
          <w:sz w:val="16"/>
        </w:rPr>
        <w:t xml:space="preserve">Because norms are based on shared understandings, even powerful states have incentives to engage in discursive contestation only if they believe that their arguments are sufficient to persuade other states to adopt their understanding of a norm.59 </w:t>
      </w:r>
      <w:r w:rsidRPr="0063491B">
        <w:rPr>
          <w:rStyle w:val="StyleUnderline"/>
        </w:rPr>
        <w:t xml:space="preserve">The more widely and deeply accepted the norm, the </w:t>
      </w:r>
      <w:r w:rsidRPr="000D519D">
        <w:rPr>
          <w:rStyle w:val="Emphasis"/>
          <w:highlight w:val="cyan"/>
        </w:rPr>
        <w:t>greater the obstacles to criticizing it.</w:t>
      </w:r>
      <w:r w:rsidRPr="000D519D">
        <w:rPr>
          <w:sz w:val="16"/>
        </w:rPr>
        <w:t xml:space="preserve"> In such a situation, </w:t>
      </w:r>
      <w:r w:rsidRPr="000D519D">
        <w:rPr>
          <w:rStyle w:val="StyleUnderline"/>
          <w:highlight w:val="cyan"/>
        </w:rPr>
        <w:t>discursive contestation</w:t>
      </w:r>
      <w:r w:rsidRPr="0063491B">
        <w:rPr>
          <w:rStyle w:val="StyleUnderline"/>
        </w:rPr>
        <w:t xml:space="preserve"> may </w:t>
      </w:r>
      <w:r w:rsidRPr="000D519D">
        <w:rPr>
          <w:rStyle w:val="StyleUnderline"/>
          <w:highlight w:val="cyan"/>
        </w:rPr>
        <w:t xml:space="preserve">come with </w:t>
      </w:r>
      <w:r w:rsidRPr="000D519D">
        <w:rPr>
          <w:rStyle w:val="Emphasis"/>
          <w:highlight w:val="cyan"/>
        </w:rPr>
        <w:t>punitive reputational costs</w:t>
      </w:r>
      <w:r w:rsidRPr="0063491B">
        <w:rPr>
          <w:rStyle w:val="StyleUnderline"/>
        </w:rPr>
        <w:t xml:space="preserve">, </w:t>
      </w:r>
      <w:r w:rsidRPr="000D519D">
        <w:rPr>
          <w:rStyle w:val="StyleUnderline"/>
          <w:highlight w:val="cyan"/>
        </w:rPr>
        <w:t xml:space="preserve">setting a </w:t>
      </w:r>
      <w:r w:rsidRPr="000D519D">
        <w:rPr>
          <w:rStyle w:val="Emphasis"/>
          <w:highlight w:val="cyan"/>
        </w:rPr>
        <w:t>negative example</w:t>
      </w:r>
      <w:r w:rsidRPr="0063491B">
        <w:rPr>
          <w:rStyle w:val="StyleUnderline"/>
        </w:rPr>
        <w:t xml:space="preserve"> that will </w:t>
      </w:r>
      <w:r w:rsidRPr="000D519D">
        <w:rPr>
          <w:rStyle w:val="StyleUnderline"/>
          <w:highlight w:val="cyan"/>
        </w:rPr>
        <w:t>discourage other</w:t>
      </w:r>
      <w:r w:rsidRPr="0063491B">
        <w:rPr>
          <w:rStyle w:val="StyleUnderline"/>
        </w:rPr>
        <w:t xml:space="preserve"> </w:t>
      </w:r>
      <w:r w:rsidRPr="000D519D">
        <w:rPr>
          <w:sz w:val="16"/>
          <w:szCs w:val="16"/>
        </w:rPr>
        <w:t>states</w:t>
      </w:r>
      <w:r w:rsidRPr="000D519D">
        <w:t xml:space="preserve"> </w:t>
      </w:r>
      <w:r w:rsidRPr="000D519D">
        <w:rPr>
          <w:rStyle w:val="StyleUnderline"/>
          <w:highlight w:val="cyan"/>
        </w:rPr>
        <w:t>from endorsing the alternative norm understanding</w:t>
      </w:r>
      <w:r w:rsidRPr="000D519D">
        <w:rPr>
          <w:sz w:val="16"/>
        </w:rPr>
        <w:t>. Therefore, even powerful states are likely to avoid discursive contestation of widely and deeply accepted norms.</w:t>
      </w:r>
    </w:p>
    <w:p w14:paraId="6A6AE973" w14:textId="77777777" w:rsidR="00C93A5A" w:rsidRPr="009B7B6C" w:rsidRDefault="00C93A5A" w:rsidP="00C93A5A">
      <w:pPr>
        <w:rPr>
          <w:b/>
          <w:iCs/>
          <w:u w:val="single"/>
        </w:rPr>
      </w:pPr>
      <w:r w:rsidRPr="000D519D">
        <w:rPr>
          <w:sz w:val="16"/>
        </w:rPr>
        <w:t xml:space="preserve">In contrast to discursive contestation, </w:t>
      </w:r>
      <w:proofErr w:type="spellStart"/>
      <w:r w:rsidRPr="000D519D">
        <w:rPr>
          <w:rStyle w:val="Emphasis"/>
          <w:highlight w:val="cyan"/>
        </w:rPr>
        <w:t>behavioural</w:t>
      </w:r>
      <w:proofErr w:type="spellEnd"/>
      <w:r w:rsidRPr="000D519D">
        <w:rPr>
          <w:rStyle w:val="Emphasis"/>
          <w:highlight w:val="cyan"/>
        </w:rPr>
        <w:t xml:space="preserve"> contestation</w:t>
      </w:r>
      <w:r w:rsidRPr="000D519D">
        <w:rPr>
          <w:rStyle w:val="StyleUnderline"/>
        </w:rPr>
        <w:t xml:space="preserve"> that </w:t>
      </w:r>
      <w:r w:rsidRPr="000D519D">
        <w:rPr>
          <w:rStyle w:val="StyleUnderline"/>
          <w:highlight w:val="cyan"/>
        </w:rPr>
        <w:t xml:space="preserve">occurs </w:t>
      </w:r>
      <w:r w:rsidRPr="000D519D">
        <w:rPr>
          <w:rStyle w:val="Emphasis"/>
          <w:highlight w:val="cyan"/>
        </w:rPr>
        <w:t>below the radar</w:t>
      </w:r>
      <w:r w:rsidRPr="000D519D">
        <w:rPr>
          <w:rStyle w:val="StyleUnderline"/>
        </w:rPr>
        <w:t xml:space="preserve"> can allow states to ‘have their cake and eat it, too’</w:t>
      </w:r>
      <w:r w:rsidRPr="000D519D">
        <w:rPr>
          <w:sz w:val="16"/>
        </w:rPr>
        <w:t xml:space="preserve">. </w:t>
      </w:r>
      <w:r w:rsidRPr="000D519D">
        <w:rPr>
          <w:rStyle w:val="StyleUnderline"/>
        </w:rPr>
        <w:t xml:space="preserve">States engaging in </w:t>
      </w:r>
      <w:proofErr w:type="spellStart"/>
      <w:r w:rsidRPr="000D519D">
        <w:rPr>
          <w:rStyle w:val="StyleUnderline"/>
        </w:rPr>
        <w:t>behavioural</w:t>
      </w:r>
      <w:proofErr w:type="spellEnd"/>
      <w:r w:rsidRPr="000D519D">
        <w:rPr>
          <w:rStyle w:val="StyleUnderline"/>
        </w:rPr>
        <w:t xml:space="preserve"> contestation </w:t>
      </w:r>
      <w:r w:rsidRPr="000D519D">
        <w:rPr>
          <w:rStyle w:val="Emphasis"/>
        </w:rPr>
        <w:t xml:space="preserve">can </w:t>
      </w:r>
      <w:r w:rsidRPr="000D519D">
        <w:rPr>
          <w:rStyle w:val="Emphasis"/>
          <w:highlight w:val="cyan"/>
        </w:rPr>
        <w:t>implement a norm according to their preferred interpretation</w:t>
      </w:r>
      <w:r w:rsidRPr="000D519D">
        <w:rPr>
          <w:rStyle w:val="Emphasis"/>
        </w:rPr>
        <w:t xml:space="preserve">, all the while </w:t>
      </w:r>
      <w:r w:rsidRPr="000D519D">
        <w:rPr>
          <w:rStyle w:val="Emphasis"/>
          <w:highlight w:val="cyan"/>
        </w:rPr>
        <w:t>reaping the reputational benefits</w:t>
      </w:r>
      <w:r w:rsidRPr="000D519D">
        <w:rPr>
          <w:rStyle w:val="StyleUnderline"/>
        </w:rPr>
        <w:t xml:space="preserve"> of apparent norm compliance</w:t>
      </w:r>
      <w:r w:rsidRPr="000D519D">
        <w:rPr>
          <w:sz w:val="16"/>
        </w:rPr>
        <w:t xml:space="preserve">. If this </w:t>
      </w:r>
      <w:proofErr w:type="spellStart"/>
      <w:r w:rsidRPr="000D519D">
        <w:rPr>
          <w:sz w:val="16"/>
        </w:rPr>
        <w:t>behavioural</w:t>
      </w:r>
      <w:proofErr w:type="spellEnd"/>
      <w:r w:rsidRPr="000D519D">
        <w:rPr>
          <w:sz w:val="16"/>
        </w:rPr>
        <w:t xml:space="preserve"> contestation does not become the subject of public debate, </w:t>
      </w:r>
      <w:r w:rsidRPr="000D519D">
        <w:rPr>
          <w:rStyle w:val="StyleUnderline"/>
        </w:rPr>
        <w:t>states can avoid the reputational costs associated with perceived norm violation.</w:t>
      </w:r>
      <w:r w:rsidRPr="000D519D">
        <w:rPr>
          <w:sz w:val="16"/>
        </w:rPr>
        <w:t xml:space="preserve"> As the Bush administration's attempt to cover up practices that contravened the prohibition of torture shows, hiding </w:t>
      </w:r>
      <w:proofErr w:type="spellStart"/>
      <w:r w:rsidRPr="000D519D">
        <w:rPr>
          <w:sz w:val="16"/>
        </w:rPr>
        <w:t>behavioural</w:t>
      </w:r>
      <w:proofErr w:type="spellEnd"/>
      <w:r w:rsidRPr="000D519D">
        <w:rPr>
          <w:sz w:val="16"/>
        </w:rPr>
        <w:t xml:space="preserve"> contestation may not be possible for long when the world is watching; even so, the United States managed to allay concerns for a couple of years.60 </w:t>
      </w:r>
      <w:r w:rsidRPr="000140F1">
        <w:rPr>
          <w:sz w:val="16"/>
          <w:szCs w:val="16"/>
        </w:rPr>
        <w:t xml:space="preserve">This attempt to hide actions that others could regard as a violation of a well-established norm indicates that </w:t>
      </w:r>
      <w:r w:rsidRPr="00E60E8F">
        <w:rPr>
          <w:rStyle w:val="Emphasis"/>
          <w:highlight w:val="cyan"/>
        </w:rPr>
        <w:t>overt contestation of a widely and deeply accepted norm is not socially sustainable.</w:t>
      </w:r>
    </w:p>
    <w:p w14:paraId="228ABDFE" w14:textId="77777777" w:rsidR="00C93A5A" w:rsidRPr="00762D2A" w:rsidRDefault="00C93A5A" w:rsidP="00C93A5A">
      <w:pPr>
        <w:pStyle w:val="Heading4"/>
        <w:rPr>
          <w:rFonts w:cstheme="minorHAnsi"/>
        </w:rPr>
      </w:pPr>
      <w:r w:rsidRPr="00762D2A">
        <w:rPr>
          <w:rFonts w:cstheme="minorHAnsi"/>
        </w:rPr>
        <w:t xml:space="preserve">Claims of metaphysical ontology are inherently depoliticizing - locking in politics rather than </w:t>
      </w:r>
      <w:proofErr w:type="gramStart"/>
      <w:r w:rsidRPr="00762D2A">
        <w:rPr>
          <w:rFonts w:cstheme="minorHAnsi"/>
        </w:rPr>
        <w:t>opening up</w:t>
      </w:r>
      <w:proofErr w:type="gramEnd"/>
      <w:r w:rsidRPr="00762D2A">
        <w:rPr>
          <w:rFonts w:cstheme="minorHAnsi"/>
        </w:rPr>
        <w:t xml:space="preserve"> possibilities</w:t>
      </w:r>
    </w:p>
    <w:p w14:paraId="3FA76B40" w14:textId="77777777" w:rsidR="00C93A5A" w:rsidRPr="00762D2A" w:rsidRDefault="00C93A5A" w:rsidP="00C93A5A">
      <w:r w:rsidRPr="00762D2A">
        <w:rPr>
          <w:rStyle w:val="Style13ptBold"/>
          <w:rFonts w:cstheme="minorHAnsi"/>
        </w:rPr>
        <w:t>Buck-</w:t>
      </w:r>
      <w:proofErr w:type="spellStart"/>
      <w:r w:rsidRPr="00762D2A">
        <w:rPr>
          <w:rStyle w:val="Style13ptBold"/>
          <w:rFonts w:cstheme="minorHAnsi"/>
        </w:rPr>
        <w:t>Morss</w:t>
      </w:r>
      <w:proofErr w:type="spellEnd"/>
      <w:r w:rsidRPr="00762D2A">
        <w:rPr>
          <w:rStyle w:val="Style13ptBold"/>
          <w:rFonts w:cstheme="minorHAnsi"/>
        </w:rPr>
        <w:t xml:space="preserve"> 13</w:t>
      </w:r>
      <w:r w:rsidRPr="00762D2A">
        <w:t>. Susan Buck-</w:t>
      </w:r>
      <w:proofErr w:type="spellStart"/>
      <w:r w:rsidRPr="00762D2A">
        <w:t>Morss</w:t>
      </w:r>
      <w:proofErr w:type="spellEnd"/>
      <w:r w:rsidRPr="00762D2A">
        <w:t xml:space="preserve">. Distinguished Professor of Political Science at the CUNY Graduate Center, NYC. “A </w:t>
      </w:r>
      <w:proofErr w:type="spellStart"/>
      <w:r w:rsidRPr="00762D2A">
        <w:t>Commonist</w:t>
      </w:r>
      <w:proofErr w:type="spellEnd"/>
      <w:r w:rsidRPr="00762D2A">
        <w:t xml:space="preserve"> Ethics.” in The Idea of Communism, 2013. http://susanbuckmorss.info/text/commonist-ethics.</w:t>
      </w:r>
    </w:p>
    <w:p w14:paraId="14CA5603" w14:textId="77777777" w:rsidR="00C93A5A" w:rsidRPr="00762D2A" w:rsidRDefault="00C93A5A" w:rsidP="00C93A5A">
      <w:pPr>
        <w:rPr>
          <w:rFonts w:cstheme="minorHAnsi"/>
          <w:sz w:val="16"/>
        </w:rPr>
      </w:pPr>
      <w:r w:rsidRPr="00762D2A">
        <w:rPr>
          <w:rStyle w:val="StyleUnderline"/>
          <w:rFonts w:cstheme="minorHAnsi"/>
        </w:rPr>
        <w:t xml:space="preserve">The First Point: </w:t>
      </w:r>
      <w:r w:rsidRPr="00762D2A">
        <w:rPr>
          <w:rStyle w:val="Emphasis"/>
          <w:rFonts w:cstheme="minorHAnsi"/>
        </w:rPr>
        <w:t>Politics is not an ontology</w:t>
      </w:r>
      <w:r w:rsidRPr="00762D2A">
        <w:rPr>
          <w:rFonts w:cstheme="minorHAnsi"/>
          <w:sz w:val="16"/>
        </w:rPr>
        <w:t xml:space="preserve">. </w:t>
      </w:r>
      <w:r w:rsidRPr="00762D2A">
        <w:rPr>
          <w:rStyle w:val="StyleUnderline"/>
          <w:rFonts w:cstheme="minorHAnsi"/>
        </w:rPr>
        <w:t xml:space="preserve">The claim that </w:t>
      </w:r>
      <w:r w:rsidRPr="00762D2A">
        <w:rPr>
          <w:rStyle w:val="Emphasis"/>
          <w:rFonts w:cstheme="minorHAnsi"/>
        </w:rPr>
        <w:t>the political</w:t>
      </w:r>
      <w:r w:rsidRPr="00762D2A">
        <w:rPr>
          <w:rStyle w:val="StyleUnderline"/>
          <w:rFonts w:cstheme="minorHAnsi"/>
        </w:rPr>
        <w:t xml:space="preserve"> is </w:t>
      </w:r>
      <w:r w:rsidRPr="00762D2A">
        <w:rPr>
          <w:rStyle w:val="Emphasis"/>
          <w:rFonts w:cstheme="minorHAnsi"/>
        </w:rPr>
        <w:t>always ontological</w:t>
      </w:r>
      <w:r w:rsidRPr="00762D2A">
        <w:rPr>
          <w:rStyle w:val="StyleUnderline"/>
          <w:rFonts w:cstheme="minorHAnsi"/>
        </w:rPr>
        <w:t xml:space="preserve"> needs to be </w:t>
      </w:r>
      <w:r w:rsidRPr="00762D2A">
        <w:rPr>
          <w:rStyle w:val="Emphasis"/>
          <w:rFonts w:cstheme="minorHAnsi"/>
        </w:rPr>
        <w:t>challenged</w:t>
      </w:r>
      <w:r w:rsidRPr="00762D2A">
        <w:rPr>
          <w:rFonts w:cstheme="minorHAnsi"/>
          <w:sz w:val="16"/>
        </w:rPr>
        <w:t>.</w:t>
      </w:r>
      <w:hyperlink r:id="rId11" w:anchor="fn:1" w:history="1">
        <w:r w:rsidRPr="00762D2A">
          <w:rPr>
            <w:rFonts w:cstheme="minorHAnsi"/>
            <w:sz w:val="16"/>
          </w:rPr>
          <w:t>1</w:t>
        </w:r>
      </w:hyperlink>
      <w:r w:rsidRPr="00762D2A">
        <w:rPr>
          <w:rFonts w:cstheme="minorHAnsi"/>
          <w:sz w:val="16"/>
        </w:rPr>
        <w:t xml:space="preserve"> </w:t>
      </w:r>
      <w:r w:rsidRPr="00762D2A">
        <w:rPr>
          <w:rStyle w:val="StyleUnderline"/>
          <w:rFonts w:cstheme="minorHAnsi"/>
        </w:rPr>
        <w:t xml:space="preserve">It is </w:t>
      </w:r>
      <w:r w:rsidRPr="00762D2A">
        <w:rPr>
          <w:rStyle w:val="Emphasis"/>
          <w:rFonts w:cstheme="minorHAnsi"/>
        </w:rPr>
        <w:t>not merely</w:t>
      </w:r>
      <w:r w:rsidRPr="00762D2A">
        <w:rPr>
          <w:rStyle w:val="StyleUnderline"/>
          <w:rFonts w:cstheme="minorHAnsi"/>
        </w:rPr>
        <w:t xml:space="preserve"> that the </w:t>
      </w:r>
      <w:r w:rsidRPr="00762D2A">
        <w:rPr>
          <w:rStyle w:val="Emphasis"/>
          <w:rFonts w:cstheme="minorHAnsi"/>
        </w:rPr>
        <w:t>negative</w:t>
      </w:r>
      <w:r w:rsidRPr="00762D2A">
        <w:rPr>
          <w:rStyle w:val="StyleUnderline"/>
          <w:rFonts w:cstheme="minorHAnsi"/>
        </w:rPr>
        <w:t xml:space="preserve"> the case — that </w:t>
      </w:r>
      <w:r w:rsidRPr="00762D2A">
        <w:rPr>
          <w:rStyle w:val="StyleUnderline"/>
          <w:rFonts w:cstheme="minorHAnsi"/>
          <w:highlight w:val="yellow"/>
        </w:rPr>
        <w:t xml:space="preserve">the political is </w:t>
      </w:r>
      <w:r w:rsidRPr="00762D2A">
        <w:rPr>
          <w:rStyle w:val="Emphasis"/>
          <w:rFonts w:cstheme="minorHAnsi"/>
          <w:highlight w:val="yellow"/>
        </w:rPr>
        <w:t xml:space="preserve">never </w:t>
      </w:r>
      <w:r w:rsidRPr="00762D2A">
        <w:rPr>
          <w:rStyle w:val="Emphasis"/>
          <w:rFonts w:cstheme="minorHAnsi"/>
          <w:highlight w:val="yellow"/>
        </w:rPr>
        <w:lastRenderedPageBreak/>
        <w:t>ontological</w:t>
      </w:r>
      <w:hyperlink r:id="rId12" w:anchor="fn:2" w:history="1">
        <w:r w:rsidRPr="00762D2A">
          <w:rPr>
            <w:rStyle w:val="Hyperlink"/>
            <w:sz w:val="14"/>
            <w:szCs w:val="14"/>
          </w:rPr>
          <w:t>2</w:t>
        </w:r>
      </w:hyperlink>
      <w:r w:rsidRPr="00762D2A">
        <w:rPr>
          <w:sz w:val="14"/>
          <w:szCs w:val="14"/>
        </w:rPr>
        <w:t xml:space="preserve"> (as </w:t>
      </w:r>
      <w:proofErr w:type="spellStart"/>
      <w:r w:rsidRPr="00762D2A">
        <w:rPr>
          <w:sz w:val="14"/>
          <w:szCs w:val="14"/>
        </w:rPr>
        <w:t>Badi</w:t>
      </w:r>
      <w:r w:rsidRPr="00762D2A">
        <w:rPr>
          <w:rFonts w:cstheme="minorHAnsi"/>
          <w:sz w:val="16"/>
        </w:rPr>
        <w:t>ou</w:t>
      </w:r>
      <w:proofErr w:type="spellEnd"/>
      <w:r w:rsidRPr="00762D2A">
        <w:rPr>
          <w:rFonts w:cstheme="minorHAnsi"/>
          <w:sz w:val="16"/>
        </w:rPr>
        <w:t xml:space="preserve"> points out, a simple negation leaves everything in place</w:t>
      </w:r>
      <w:hyperlink r:id="rId13" w:anchor="fn:3" w:history="1">
        <w:r w:rsidRPr="00762D2A">
          <w:rPr>
            <w:rFonts w:cstheme="minorHAnsi"/>
            <w:sz w:val="16"/>
          </w:rPr>
          <w:t>3</w:t>
        </w:r>
      </w:hyperlink>
      <w:r w:rsidRPr="00762D2A">
        <w:rPr>
          <w:rFonts w:cstheme="minorHAnsi"/>
          <w:sz w:val="16"/>
        </w:rPr>
        <w:t xml:space="preserve">). </w:t>
      </w:r>
      <w:r w:rsidRPr="00762D2A">
        <w:rPr>
          <w:rStyle w:val="StyleUnderline"/>
          <w:rFonts w:cstheme="minorHAnsi"/>
        </w:rPr>
        <w:t xml:space="preserve">Instead, what is called for is a reversal of the negation: </w:t>
      </w:r>
      <w:r w:rsidRPr="00762D2A">
        <w:rPr>
          <w:rStyle w:val="StyleUnderline"/>
          <w:rFonts w:cstheme="minorHAnsi"/>
          <w:highlight w:val="yellow"/>
        </w:rPr>
        <w:t xml:space="preserve">The </w:t>
      </w:r>
      <w:r w:rsidRPr="00762D2A">
        <w:rPr>
          <w:rStyle w:val="Emphasis"/>
          <w:rFonts w:cstheme="minorHAnsi"/>
          <w:highlight w:val="yellow"/>
        </w:rPr>
        <w:t>ontological is never political</w:t>
      </w:r>
      <w:r w:rsidRPr="00762D2A">
        <w:rPr>
          <w:rStyle w:val="Emphasis"/>
          <w:rFonts w:cstheme="minorHAnsi"/>
        </w:rPr>
        <w:t>.</w:t>
      </w:r>
      <w:r w:rsidRPr="00762D2A">
        <w:rPr>
          <w:rStyle w:val="StyleUnderline"/>
          <w:rFonts w:cstheme="minorHAnsi"/>
        </w:rPr>
        <w:t xml:space="preserve"> </w:t>
      </w:r>
      <w:r w:rsidRPr="00762D2A">
        <w:rPr>
          <w:rFonts w:cstheme="minorHAnsi"/>
          <w:sz w:val="16"/>
        </w:rPr>
        <w:t xml:space="preserve">It follows that </w:t>
      </w:r>
      <w:r w:rsidRPr="00762D2A">
        <w:rPr>
          <w:rStyle w:val="StyleUnderline"/>
          <w:rFonts w:cstheme="minorHAnsi"/>
        </w:rPr>
        <w:t xml:space="preserve">the </w:t>
      </w:r>
      <w:r w:rsidRPr="00762D2A">
        <w:rPr>
          <w:rStyle w:val="Emphasis"/>
          <w:rFonts w:cstheme="minorHAnsi"/>
        </w:rPr>
        <w:t>move</w:t>
      </w:r>
      <w:r w:rsidRPr="00762D2A">
        <w:rPr>
          <w:rStyle w:val="StyleUnderline"/>
          <w:rFonts w:cstheme="minorHAnsi"/>
        </w:rPr>
        <w:t xml:space="preserve"> from la politique (</w:t>
      </w:r>
      <w:r w:rsidRPr="00762D2A">
        <w:rPr>
          <w:rStyle w:val="Emphasis"/>
          <w:rFonts w:cstheme="minorHAnsi"/>
        </w:rPr>
        <w:t>everyday politics</w:t>
      </w:r>
      <w:r w:rsidRPr="00762D2A">
        <w:rPr>
          <w:rStyle w:val="StyleUnderline"/>
          <w:rFonts w:cstheme="minorHAnsi"/>
        </w:rPr>
        <w:t>) to le politique (</w:t>
      </w:r>
      <w:r w:rsidRPr="00762D2A">
        <w:rPr>
          <w:rStyle w:val="Emphasis"/>
          <w:rFonts w:cstheme="minorHAnsi"/>
        </w:rPr>
        <w:t>the very meaning of the political</w:t>
      </w:r>
      <w:r w:rsidRPr="00762D2A">
        <w:rPr>
          <w:rStyle w:val="StyleUnderline"/>
          <w:rFonts w:cstheme="minorHAnsi"/>
        </w:rPr>
        <w:t xml:space="preserve">) is a </w:t>
      </w:r>
      <w:r w:rsidRPr="00762D2A">
        <w:rPr>
          <w:rStyle w:val="Emphasis"/>
          <w:rFonts w:cstheme="minorHAnsi"/>
        </w:rPr>
        <w:t>one-way street</w:t>
      </w:r>
      <w:r w:rsidRPr="00762D2A">
        <w:rPr>
          <w:rFonts w:cstheme="minorHAnsi"/>
          <w:sz w:val="16"/>
        </w:rPr>
        <w:t xml:space="preserve">. With all due respect to Marcel </w:t>
      </w:r>
      <w:proofErr w:type="spellStart"/>
      <w:r w:rsidRPr="00762D2A">
        <w:rPr>
          <w:rFonts w:cstheme="minorHAnsi"/>
          <w:sz w:val="16"/>
        </w:rPr>
        <w:t>Gauchet</w:t>
      </w:r>
      <w:proofErr w:type="spellEnd"/>
      <w:r w:rsidRPr="00762D2A">
        <w:rPr>
          <w:rFonts w:cstheme="minorHAnsi"/>
          <w:sz w:val="16"/>
        </w:rPr>
        <w:t xml:space="preserve">, Chantal </w:t>
      </w:r>
      <w:proofErr w:type="spellStart"/>
      <w:r w:rsidRPr="00762D2A">
        <w:rPr>
          <w:rFonts w:cstheme="minorHAnsi"/>
          <w:sz w:val="16"/>
        </w:rPr>
        <w:t>Mouffe</w:t>
      </w:r>
      <w:proofErr w:type="spellEnd"/>
      <w:r w:rsidRPr="00762D2A">
        <w:rPr>
          <w:rFonts w:cstheme="minorHAnsi"/>
          <w:sz w:val="16"/>
        </w:rPr>
        <w:t xml:space="preserve">, Giorgio Agamben, and a whole slew of others, </w:t>
      </w:r>
      <w:r w:rsidRPr="00762D2A">
        <w:rPr>
          <w:rStyle w:val="StyleUnderline"/>
          <w:rFonts w:cstheme="minorHAnsi"/>
          <w:highlight w:val="yellow"/>
        </w:rPr>
        <w:t xml:space="preserve">the </w:t>
      </w:r>
      <w:r w:rsidRPr="00762D2A">
        <w:rPr>
          <w:rStyle w:val="Emphasis"/>
          <w:rFonts w:cstheme="minorHAnsi"/>
          <w:highlight w:val="yellow"/>
        </w:rPr>
        <w:t>attempt to discover</w:t>
      </w:r>
      <w:r w:rsidRPr="00762D2A">
        <w:rPr>
          <w:rStyle w:val="StyleUnderline"/>
          <w:rFonts w:cstheme="minorHAnsi"/>
          <w:highlight w:val="yellow"/>
        </w:rPr>
        <w:t xml:space="preserve"> within </w:t>
      </w:r>
      <w:r w:rsidRPr="00762D2A">
        <w:rPr>
          <w:rStyle w:val="Emphasis"/>
          <w:rFonts w:cstheme="minorHAnsi"/>
          <w:highlight w:val="yellow"/>
        </w:rPr>
        <w:t>empirical political life</w:t>
      </w:r>
      <w:r w:rsidRPr="00762D2A">
        <w:rPr>
          <w:rStyle w:val="StyleUnderline"/>
          <w:rFonts w:cstheme="minorHAnsi"/>
        </w:rPr>
        <w:t xml:space="preserve"> (la politique) the </w:t>
      </w:r>
      <w:r w:rsidRPr="00762D2A">
        <w:rPr>
          <w:rStyle w:val="Emphasis"/>
          <w:rFonts w:cstheme="minorHAnsi"/>
          <w:highlight w:val="yellow"/>
        </w:rPr>
        <w:t>ontological essence</w:t>
      </w:r>
      <w:r w:rsidRPr="00762D2A">
        <w:rPr>
          <w:rStyle w:val="StyleUnderline"/>
          <w:rFonts w:cstheme="minorHAnsi"/>
        </w:rPr>
        <w:t xml:space="preserve"> of </w:t>
      </w:r>
      <w:r w:rsidRPr="00762D2A">
        <w:rPr>
          <w:rStyle w:val="Emphasis"/>
          <w:rFonts w:cstheme="minorHAnsi"/>
        </w:rPr>
        <w:t>the political</w:t>
      </w:r>
      <w:r w:rsidRPr="00762D2A">
        <w:rPr>
          <w:rStyle w:val="StyleUnderline"/>
          <w:rFonts w:cstheme="minorHAnsi"/>
        </w:rPr>
        <w:t xml:space="preserve"> (le politique) </w:t>
      </w:r>
      <w:r w:rsidRPr="00762D2A">
        <w:rPr>
          <w:rStyle w:val="Emphasis"/>
          <w:rFonts w:cstheme="minorHAnsi"/>
          <w:highlight w:val="yellow"/>
        </w:rPr>
        <w:t>leads theory into a dead end</w:t>
      </w:r>
      <w:r w:rsidRPr="00762D2A">
        <w:rPr>
          <w:rStyle w:val="StyleUnderline"/>
          <w:rFonts w:cstheme="minorHAnsi"/>
          <w:highlight w:val="yellow"/>
        </w:rPr>
        <w:t xml:space="preserve"> from which there is </w:t>
      </w:r>
      <w:r w:rsidRPr="00762D2A">
        <w:rPr>
          <w:rStyle w:val="Emphasis"/>
          <w:rFonts w:cstheme="minorHAnsi"/>
          <w:highlight w:val="yellow"/>
        </w:rPr>
        <w:t>no return</w:t>
      </w:r>
      <w:r w:rsidRPr="00762D2A">
        <w:rPr>
          <w:rStyle w:val="StyleUnderline"/>
          <w:rFonts w:cstheme="minorHAnsi"/>
          <w:highlight w:val="yellow"/>
        </w:rPr>
        <w:t xml:space="preserve"> to</w:t>
      </w:r>
      <w:r w:rsidRPr="00762D2A">
        <w:rPr>
          <w:rStyle w:val="StyleUnderline"/>
          <w:rFonts w:cstheme="minorHAnsi"/>
        </w:rPr>
        <w:t xml:space="preserve"> </w:t>
      </w:r>
      <w:r w:rsidRPr="00762D2A">
        <w:rPr>
          <w:rStyle w:val="Emphasis"/>
          <w:rFonts w:cstheme="minorHAnsi"/>
        </w:rPr>
        <w:t xml:space="preserve">actual, </w:t>
      </w:r>
      <w:r w:rsidRPr="00762D2A">
        <w:rPr>
          <w:rStyle w:val="Emphasis"/>
          <w:rFonts w:cstheme="minorHAnsi"/>
          <w:highlight w:val="yellow"/>
        </w:rPr>
        <w:t>political practice</w:t>
      </w:r>
      <w:r w:rsidRPr="00762D2A">
        <w:rPr>
          <w:rFonts w:cstheme="minorHAnsi"/>
          <w:sz w:val="16"/>
        </w:rPr>
        <w:t xml:space="preserve">. There is nothing gained by this move from the feminine to the masculine form. </w:t>
      </w:r>
      <w:r w:rsidRPr="00762D2A">
        <w:rPr>
          <w:rStyle w:val="StyleUnderline"/>
          <w:rFonts w:cstheme="minorHAnsi"/>
        </w:rPr>
        <w:t xml:space="preserve">The </w:t>
      </w:r>
      <w:r w:rsidRPr="00762D2A">
        <w:rPr>
          <w:rStyle w:val="Emphasis"/>
          <w:rFonts w:cstheme="minorHAnsi"/>
        </w:rPr>
        <w:t>post-metaphysical project</w:t>
      </w:r>
      <w:r w:rsidRPr="00762D2A">
        <w:rPr>
          <w:rStyle w:val="StyleUnderline"/>
          <w:rFonts w:cstheme="minorHAnsi"/>
        </w:rPr>
        <w:t xml:space="preserve"> of </w:t>
      </w:r>
      <w:r w:rsidRPr="00762D2A">
        <w:rPr>
          <w:rStyle w:val="Emphasis"/>
          <w:rFonts w:cstheme="minorHAnsi"/>
          <w:highlight w:val="yellow"/>
        </w:rPr>
        <w:t>discovering ontological truth</w:t>
      </w:r>
      <w:r w:rsidRPr="00762D2A">
        <w:rPr>
          <w:rStyle w:val="StyleUnderline"/>
          <w:rFonts w:cstheme="minorHAnsi"/>
        </w:rPr>
        <w:t xml:space="preserve"> within </w:t>
      </w:r>
      <w:r w:rsidRPr="00762D2A">
        <w:rPr>
          <w:rStyle w:val="Emphasis"/>
          <w:rFonts w:cstheme="minorHAnsi"/>
        </w:rPr>
        <w:t xml:space="preserve">lived existence </w:t>
      </w:r>
      <w:r w:rsidRPr="00762D2A">
        <w:rPr>
          <w:rStyle w:val="Emphasis"/>
          <w:rFonts w:cstheme="minorHAnsi"/>
          <w:highlight w:val="yellow"/>
        </w:rPr>
        <w:t>fails politically</w:t>
      </w:r>
      <w:r w:rsidRPr="00762D2A">
        <w:rPr>
          <w:rFonts w:cstheme="minorHAnsi"/>
          <w:sz w:val="16"/>
        </w:rPr>
        <w:t xml:space="preserve">. It fails in the socially disengaged </w:t>
      </w:r>
      <w:proofErr w:type="spellStart"/>
      <w:r w:rsidRPr="00762D2A">
        <w:rPr>
          <w:rFonts w:cstheme="minorHAnsi"/>
          <w:sz w:val="16"/>
        </w:rPr>
        <w:t>Husserlian-Heidegerian</w:t>
      </w:r>
      <w:proofErr w:type="spellEnd"/>
      <w:r w:rsidRPr="00762D2A">
        <w:rPr>
          <w:rFonts w:cstheme="minorHAnsi"/>
          <w:sz w:val="16"/>
        </w:rPr>
        <w:t xml:space="preserve"> mode of bracketing the </w:t>
      </w:r>
      <w:proofErr w:type="spellStart"/>
      <w:r w:rsidRPr="00762D2A">
        <w:rPr>
          <w:rFonts w:cstheme="minorHAnsi"/>
          <w:sz w:val="16"/>
        </w:rPr>
        <w:t>existenziell</w:t>
      </w:r>
      <w:proofErr w:type="spellEnd"/>
      <w:r w:rsidRPr="00762D2A">
        <w:rPr>
          <w:rFonts w:cstheme="minorHAnsi"/>
          <w:sz w:val="16"/>
        </w:rPr>
        <w:t xml:space="preserve"> to discover the essential nature of what “the political” is. </w:t>
      </w:r>
      <w:r w:rsidRPr="00762D2A">
        <w:rPr>
          <w:rStyle w:val="StyleUnderline"/>
          <w:rFonts w:cstheme="minorHAnsi"/>
        </w:rPr>
        <w:t xml:space="preserve">And it fails in the </w:t>
      </w:r>
      <w:r w:rsidRPr="00762D2A">
        <w:rPr>
          <w:rStyle w:val="Emphasis"/>
          <w:rFonts w:cstheme="minorHAnsi"/>
        </w:rPr>
        <w:t>socially critical</w:t>
      </w:r>
      <w:r w:rsidRPr="00762D2A">
        <w:rPr>
          <w:rStyle w:val="StyleUnderline"/>
          <w:rFonts w:cstheme="minorHAnsi"/>
        </w:rPr>
        <w:t xml:space="preserve">, post-Foucauldian mode of </w:t>
      </w:r>
      <w:r w:rsidRPr="00762D2A">
        <w:rPr>
          <w:rStyle w:val="Emphasis"/>
          <w:rFonts w:cstheme="minorHAnsi"/>
        </w:rPr>
        <w:t>historicized ontology</w:t>
      </w:r>
      <w:r w:rsidRPr="00762D2A">
        <w:rPr>
          <w:rStyle w:val="StyleUnderline"/>
          <w:rFonts w:cstheme="minorHAnsi"/>
        </w:rPr>
        <w:t xml:space="preserve">, </w:t>
      </w:r>
      <w:r w:rsidRPr="00762D2A">
        <w:rPr>
          <w:rStyle w:val="Emphasis"/>
          <w:rFonts w:cstheme="minorHAnsi"/>
        </w:rPr>
        <w:t>disclosing</w:t>
      </w:r>
      <w:r w:rsidRPr="00762D2A">
        <w:rPr>
          <w:rStyle w:val="StyleUnderline"/>
          <w:rFonts w:cstheme="minorHAnsi"/>
        </w:rPr>
        <w:t xml:space="preserve"> the </w:t>
      </w:r>
      <w:r w:rsidRPr="00762D2A">
        <w:rPr>
          <w:rStyle w:val="Emphasis"/>
          <w:rFonts w:cstheme="minorHAnsi"/>
        </w:rPr>
        <w:t>multiple ways</w:t>
      </w:r>
      <w:r w:rsidRPr="00762D2A">
        <w:rPr>
          <w:rStyle w:val="StyleUnderline"/>
          <w:rFonts w:cstheme="minorHAnsi"/>
        </w:rPr>
        <w:t xml:space="preserve"> of </w:t>
      </w:r>
      <w:r w:rsidRPr="00762D2A">
        <w:rPr>
          <w:rStyle w:val="Emphasis"/>
          <w:rFonts w:cstheme="minorHAnsi"/>
        </w:rPr>
        <w:t>political being-in-the-world</w:t>
      </w:r>
      <w:r w:rsidRPr="00762D2A">
        <w:rPr>
          <w:rStyle w:val="StyleUnderline"/>
          <w:rFonts w:cstheme="minorHAnsi"/>
        </w:rPr>
        <w:t xml:space="preserve"> </w:t>
      </w:r>
      <w:proofErr w:type="gramStart"/>
      <w:r w:rsidRPr="00762D2A">
        <w:rPr>
          <w:rStyle w:val="StyleUnderline"/>
          <w:rFonts w:cstheme="minorHAnsi"/>
        </w:rPr>
        <w:t xml:space="preserve">within </w:t>
      </w:r>
      <w:r w:rsidRPr="00762D2A">
        <w:rPr>
          <w:rStyle w:val="Emphasis"/>
          <w:rFonts w:cstheme="minorHAnsi"/>
        </w:rPr>
        <w:t>particular</w:t>
      </w:r>
      <w:r w:rsidRPr="00762D2A">
        <w:rPr>
          <w:rStyle w:val="StyleUnderline"/>
          <w:rFonts w:cstheme="minorHAnsi"/>
        </w:rPr>
        <w:t xml:space="preserve">, </w:t>
      </w:r>
      <w:r w:rsidRPr="00762D2A">
        <w:rPr>
          <w:rStyle w:val="Emphasis"/>
          <w:rFonts w:cstheme="minorHAnsi"/>
        </w:rPr>
        <w:t>cultural</w:t>
      </w:r>
      <w:proofErr w:type="gramEnd"/>
      <w:r w:rsidRPr="00762D2A">
        <w:rPr>
          <w:rStyle w:val="StyleUnderline"/>
          <w:rFonts w:cstheme="minorHAnsi"/>
        </w:rPr>
        <w:t xml:space="preserve"> and </w:t>
      </w:r>
      <w:r w:rsidRPr="00762D2A">
        <w:rPr>
          <w:rStyle w:val="Emphasis"/>
          <w:rFonts w:cstheme="minorHAnsi"/>
        </w:rPr>
        <w:t>temporal configurations</w:t>
      </w:r>
      <w:r w:rsidRPr="00762D2A">
        <w:rPr>
          <w:rStyle w:val="StyleUnderline"/>
          <w:rFonts w:cstheme="minorHAnsi"/>
        </w:rPr>
        <w:t xml:space="preserve">. </w:t>
      </w:r>
      <w:r w:rsidRPr="00762D2A">
        <w:rPr>
          <w:rFonts w:cstheme="minorHAnsi"/>
          <w:sz w:val="16"/>
        </w:rPr>
        <w:t xml:space="preserve">This is not news. From the mid-1930s on, </w:t>
      </w:r>
      <w:r w:rsidRPr="00762D2A">
        <w:rPr>
          <w:rStyle w:val="StyleUnderline"/>
          <w:rFonts w:cstheme="minorHAnsi"/>
        </w:rPr>
        <w:t>it was Adorno’s obsessive concern</w:t>
      </w:r>
      <w:r w:rsidRPr="00762D2A">
        <w:rPr>
          <w:rFonts w:cstheme="minorHAnsi"/>
          <w:sz w:val="16"/>
        </w:rPr>
        <w:t xml:space="preserve">, in the context of the rise of fascism, </w:t>
      </w:r>
      <w:r w:rsidRPr="00762D2A">
        <w:rPr>
          <w:rStyle w:val="StyleUnderline"/>
          <w:rFonts w:cstheme="minorHAnsi"/>
        </w:rPr>
        <w:t xml:space="preserve">to demonstrate the </w:t>
      </w:r>
      <w:r w:rsidRPr="00762D2A">
        <w:rPr>
          <w:rFonts w:cstheme="minorHAnsi"/>
          <w:sz w:val="16"/>
        </w:rPr>
        <w:t>failure of the ontological attempt</w:t>
      </w:r>
      <w:r w:rsidRPr="00762D2A">
        <w:rPr>
          <w:rStyle w:val="StyleUnderline"/>
          <w:rFonts w:cstheme="minorHAnsi"/>
        </w:rPr>
        <w:t xml:space="preserve"> to </w:t>
      </w:r>
      <w:r w:rsidRPr="00762D2A">
        <w:rPr>
          <w:rStyle w:val="Emphasis"/>
          <w:rFonts w:cstheme="minorHAnsi"/>
        </w:rPr>
        <w:t>ground a philosophy</w:t>
      </w:r>
      <w:r w:rsidRPr="00762D2A">
        <w:rPr>
          <w:rStyle w:val="StyleUnderline"/>
          <w:rFonts w:cstheme="minorHAnsi"/>
        </w:rPr>
        <w:t xml:space="preserve"> of Being by </w:t>
      </w:r>
      <w:r w:rsidRPr="00762D2A">
        <w:rPr>
          <w:rStyle w:val="Emphasis"/>
          <w:rFonts w:cstheme="minorHAnsi"/>
        </w:rPr>
        <w:t>starting from the given world</w:t>
      </w:r>
      <w:r w:rsidRPr="00762D2A">
        <w:rPr>
          <w:rStyle w:val="StyleUnderline"/>
          <w:rFonts w:cstheme="minorHAnsi"/>
        </w:rPr>
        <w:t>, or</w:t>
      </w:r>
      <w:r w:rsidRPr="00762D2A">
        <w:rPr>
          <w:rFonts w:cstheme="minorHAnsi"/>
          <w:sz w:val="16"/>
        </w:rPr>
        <w:t xml:space="preserve">, in Heideggerian language, </w:t>
      </w:r>
      <w:r w:rsidRPr="00762D2A">
        <w:rPr>
          <w:rStyle w:val="StyleUnderline"/>
          <w:rFonts w:cstheme="minorHAnsi"/>
        </w:rPr>
        <w:t>to move from the ontic, that is, being</w:t>
      </w:r>
      <w:r w:rsidRPr="00762D2A">
        <w:rPr>
          <w:rFonts w:cstheme="minorHAnsi"/>
          <w:sz w:val="16"/>
        </w:rPr>
        <w:t xml:space="preserve"> [</w:t>
      </w:r>
      <w:proofErr w:type="spellStart"/>
      <w:r w:rsidRPr="00762D2A">
        <w:rPr>
          <w:rFonts w:cstheme="minorHAnsi"/>
          <w:sz w:val="16"/>
        </w:rPr>
        <w:t>seiend</w:t>
      </w:r>
      <w:proofErr w:type="spellEnd"/>
      <w:r w:rsidRPr="00762D2A">
        <w:rPr>
          <w:rFonts w:cstheme="minorHAnsi"/>
          <w:sz w:val="16"/>
        </w:rPr>
        <w:t xml:space="preserve">] </w:t>
      </w:r>
      <w:r w:rsidRPr="00762D2A">
        <w:rPr>
          <w:rStyle w:val="StyleUnderline"/>
          <w:rFonts w:cstheme="minorHAnsi"/>
        </w:rPr>
        <w:t>in the sense of that which is empirically given, to the ontological, that which is essentially true of existence (Dasein as the “a priori structure” of “existentially</w:t>
      </w:r>
      <w:r w:rsidRPr="00762D2A">
        <w:rPr>
          <w:rFonts w:cstheme="minorHAnsi"/>
          <w:sz w:val="16"/>
        </w:rPr>
        <w:t>”</w:t>
      </w:r>
      <w:hyperlink r:id="rId14" w:anchor="fn:4" w:history="1">
        <w:r w:rsidRPr="00762D2A">
          <w:rPr>
            <w:rFonts w:cstheme="minorHAnsi"/>
            <w:sz w:val="16"/>
          </w:rPr>
          <w:t>4</w:t>
        </w:r>
      </w:hyperlink>
      <w:r w:rsidRPr="00762D2A">
        <w:rPr>
          <w:rFonts w:cstheme="minorHAnsi"/>
          <w:sz w:val="16"/>
        </w:rPr>
        <w:t xml:space="preserve">). </w:t>
      </w:r>
      <w:r w:rsidRPr="00762D2A">
        <w:rPr>
          <w:rStyle w:val="StyleUnderline"/>
          <w:rFonts w:cstheme="minorHAnsi"/>
        </w:rPr>
        <w:t xml:space="preserve">Adorno argued that </w:t>
      </w:r>
      <w:r w:rsidRPr="00762D2A">
        <w:rPr>
          <w:rStyle w:val="Emphasis"/>
          <w:rFonts w:cstheme="minorHAnsi"/>
        </w:rPr>
        <w:t>any ontology derived</w:t>
      </w:r>
      <w:r w:rsidRPr="00762D2A">
        <w:rPr>
          <w:rStyle w:val="StyleUnderline"/>
          <w:rFonts w:cstheme="minorHAnsi"/>
        </w:rPr>
        <w:t xml:space="preserve"> (or reduced5) from the ontic, </w:t>
      </w:r>
      <w:r w:rsidRPr="00762D2A">
        <w:rPr>
          <w:rStyle w:val="Emphasis"/>
          <w:rFonts w:cstheme="minorHAnsi"/>
          <w:highlight w:val="yellow"/>
        </w:rPr>
        <w:t>turns the philosophical project</w:t>
      </w:r>
      <w:r w:rsidRPr="00762D2A">
        <w:rPr>
          <w:rStyle w:val="StyleUnderline"/>
          <w:rFonts w:cstheme="minorHAnsi"/>
          <w:highlight w:val="yellow"/>
        </w:rPr>
        <w:t xml:space="preserve"> into </w:t>
      </w:r>
      <w:r w:rsidRPr="00762D2A">
        <w:rPr>
          <w:rStyle w:val="Emphasis"/>
          <w:rFonts w:cstheme="minorHAnsi"/>
          <w:highlight w:val="yellow"/>
        </w:rPr>
        <w:t>one big tautology</w:t>
      </w:r>
      <w:r w:rsidRPr="00762D2A">
        <w:rPr>
          <w:rFonts w:cstheme="minorHAnsi"/>
          <w:sz w:val="16"/>
        </w:rPr>
        <w:t>.</w:t>
      </w:r>
      <w:hyperlink r:id="rId15" w:anchor="fn:6" w:history="1">
        <w:r w:rsidRPr="00762D2A">
          <w:rPr>
            <w:rFonts w:cstheme="minorHAnsi"/>
            <w:sz w:val="16"/>
          </w:rPr>
          <w:t>6</w:t>
        </w:r>
      </w:hyperlink>
      <w:r w:rsidRPr="00762D2A">
        <w:rPr>
          <w:rFonts w:cstheme="minorHAnsi"/>
          <w:sz w:val="16"/>
        </w:rPr>
        <w:t xml:space="preserve"> He has a point, and </w:t>
      </w:r>
      <w:r w:rsidRPr="00762D2A">
        <w:rPr>
          <w:rStyle w:val="StyleUnderline"/>
          <w:rFonts w:cstheme="minorHAnsi"/>
        </w:rPr>
        <w:t xml:space="preserve">the political implications are </w:t>
      </w:r>
      <w:r w:rsidRPr="00762D2A">
        <w:rPr>
          <w:rStyle w:val="Emphasis"/>
          <w:rFonts w:cstheme="minorHAnsi"/>
        </w:rPr>
        <w:t>serious</w:t>
      </w:r>
      <w:r w:rsidRPr="00762D2A">
        <w:rPr>
          <w:rFonts w:cstheme="minorHAnsi"/>
          <w:sz w:val="16"/>
        </w:rPr>
        <w:t xml:space="preserve">. </w:t>
      </w:r>
      <w:r w:rsidRPr="00762D2A">
        <w:rPr>
          <w:rStyle w:val="Emphasis"/>
          <w:rFonts w:cstheme="minorHAnsi"/>
        </w:rPr>
        <w:t>Ontology identifies</w:t>
      </w:r>
      <w:r w:rsidRPr="00762D2A">
        <w:rPr>
          <w:rFonts w:cstheme="minorHAnsi"/>
          <w:sz w:val="16"/>
        </w:rPr>
        <w:t xml:space="preserve">. Identity was anathema to Adorno, and nowhere more so than in its political implications, the identity between ruler and ruled that fascism affirmed. Indeed, </w:t>
      </w:r>
      <w:r w:rsidRPr="00762D2A">
        <w:rPr>
          <w:rStyle w:val="StyleUnderline"/>
          <w:rFonts w:cstheme="minorHAnsi"/>
        </w:rPr>
        <w:t xml:space="preserve">even </w:t>
      </w:r>
      <w:r w:rsidRPr="00762D2A">
        <w:rPr>
          <w:rStyle w:val="Emphasis"/>
          <w:rFonts w:cstheme="minorHAnsi"/>
        </w:rPr>
        <w:t>parliamentary rule</w:t>
      </w:r>
      <w:r w:rsidRPr="00762D2A">
        <w:rPr>
          <w:rStyle w:val="StyleUnderline"/>
          <w:rFonts w:cstheme="minorHAnsi"/>
        </w:rPr>
        <w:t xml:space="preserve"> can be seen to </w:t>
      </w:r>
      <w:r w:rsidRPr="00762D2A">
        <w:rPr>
          <w:rStyle w:val="Emphasis"/>
          <w:rFonts w:cstheme="minorHAnsi"/>
        </w:rPr>
        <w:t>presuppose</w:t>
      </w:r>
      <w:r w:rsidRPr="00762D2A">
        <w:rPr>
          <w:rStyle w:val="StyleUnderline"/>
          <w:rFonts w:cstheme="minorHAnsi"/>
        </w:rPr>
        <w:t xml:space="preserve"> a </w:t>
      </w:r>
      <w:r w:rsidRPr="00762D2A">
        <w:rPr>
          <w:rStyle w:val="Emphasis"/>
          <w:rFonts w:cstheme="minorHAnsi"/>
        </w:rPr>
        <w:t>striving for identity</w:t>
      </w:r>
      <w:r w:rsidRPr="00762D2A">
        <w:rPr>
          <w:rStyle w:val="StyleUnderline"/>
          <w:rFonts w:cstheme="minorHAnsi"/>
        </w:rPr>
        <w:t xml:space="preserve">, whereby </w:t>
      </w:r>
      <w:r w:rsidRPr="00762D2A">
        <w:rPr>
          <w:rStyle w:val="Emphasis"/>
          <w:rFonts w:cstheme="minorHAnsi"/>
        </w:rPr>
        <w:t>consensus</w:t>
      </w:r>
      <w:r w:rsidRPr="00762D2A">
        <w:rPr>
          <w:rStyle w:val="StyleUnderline"/>
          <w:rFonts w:cstheme="minorHAnsi"/>
        </w:rPr>
        <w:t xml:space="preserve"> becomes </w:t>
      </w:r>
      <w:r w:rsidRPr="00762D2A">
        <w:rPr>
          <w:rStyle w:val="Emphasis"/>
          <w:rFonts w:cstheme="minorHAnsi"/>
        </w:rPr>
        <w:t>an end in itself</w:t>
      </w:r>
      <w:r w:rsidRPr="00762D2A">
        <w:rPr>
          <w:rStyle w:val="StyleUnderline"/>
          <w:rFonts w:cstheme="minorHAnsi"/>
        </w:rPr>
        <w:t xml:space="preserve">, regardless of the </w:t>
      </w:r>
      <w:r w:rsidRPr="00762D2A">
        <w:rPr>
          <w:rStyle w:val="Emphasis"/>
          <w:rFonts w:cstheme="minorHAnsi"/>
        </w:rPr>
        <w:t>truth content</w:t>
      </w:r>
      <w:r w:rsidRPr="00762D2A">
        <w:rPr>
          <w:rStyle w:val="StyleUnderline"/>
          <w:rFonts w:cstheme="minorHAnsi"/>
        </w:rPr>
        <w:t xml:space="preserve"> of that consensus</w:t>
      </w:r>
      <w:r w:rsidRPr="00762D2A">
        <w:rPr>
          <w:rFonts w:cstheme="minorHAnsi"/>
          <w:sz w:val="16"/>
        </w:rPr>
        <w:t>.</w:t>
      </w:r>
      <w:hyperlink r:id="rId16" w:anchor="fn:7" w:history="1">
        <w:r w:rsidRPr="00762D2A">
          <w:rPr>
            <w:rFonts w:cstheme="minorHAnsi"/>
            <w:sz w:val="16"/>
          </w:rPr>
          <w:t>7</w:t>
        </w:r>
      </w:hyperlink>
      <w:r w:rsidRPr="00762D2A">
        <w:rPr>
          <w:rFonts w:cstheme="minorHAnsi"/>
          <w:sz w:val="16"/>
        </w:rPr>
        <w:t xml:space="preserve"> It is not that Heidegger’s philosophy (or any existential ontology) is in-itself fascist (that would be an ontological claim). Rather, </w:t>
      </w:r>
      <w:r w:rsidRPr="00762D2A">
        <w:rPr>
          <w:rStyle w:val="StyleUnderline"/>
          <w:rFonts w:cstheme="minorHAnsi"/>
        </w:rPr>
        <w:t xml:space="preserve">by </w:t>
      </w:r>
      <w:r w:rsidRPr="00762D2A">
        <w:rPr>
          <w:rStyle w:val="Emphasis"/>
          <w:rFonts w:cstheme="minorHAnsi"/>
          <w:highlight w:val="yellow"/>
        </w:rPr>
        <w:t>resolving the question</w:t>
      </w:r>
      <w:r w:rsidRPr="00762D2A">
        <w:rPr>
          <w:rStyle w:val="StyleUnderline"/>
          <w:rFonts w:cstheme="minorHAnsi"/>
          <w:highlight w:val="yellow"/>
        </w:rPr>
        <w:t xml:space="preserve"> of </w:t>
      </w:r>
      <w:r w:rsidRPr="00762D2A">
        <w:rPr>
          <w:rStyle w:val="Emphasis"/>
          <w:rFonts w:cstheme="minorHAnsi"/>
          <w:highlight w:val="yellow"/>
        </w:rPr>
        <w:t>Being</w:t>
      </w:r>
      <w:r w:rsidRPr="00762D2A">
        <w:rPr>
          <w:rStyle w:val="StyleUnderline"/>
          <w:rFonts w:cstheme="minorHAnsi"/>
          <w:highlight w:val="yellow"/>
        </w:rPr>
        <w:t xml:space="preserve"> before </w:t>
      </w:r>
      <w:r w:rsidRPr="00762D2A">
        <w:rPr>
          <w:rStyle w:val="Emphasis"/>
          <w:rFonts w:cstheme="minorHAnsi"/>
          <w:highlight w:val="yellow"/>
        </w:rPr>
        <w:t>subsequent political analyses</w:t>
      </w:r>
      <w:r w:rsidRPr="00762D2A">
        <w:rPr>
          <w:rStyle w:val="StyleUnderline"/>
          <w:rFonts w:cstheme="minorHAnsi"/>
        </w:rPr>
        <w:t xml:space="preserve">, the </w:t>
      </w:r>
      <w:r w:rsidRPr="00762D2A">
        <w:rPr>
          <w:rStyle w:val="StyleUnderline"/>
          <w:rFonts w:cstheme="minorHAnsi"/>
          <w:highlight w:val="yellow"/>
        </w:rPr>
        <w:t xml:space="preserve">latter have </w:t>
      </w:r>
      <w:r w:rsidRPr="00762D2A">
        <w:rPr>
          <w:rStyle w:val="Emphasis"/>
          <w:rFonts w:cstheme="minorHAnsi"/>
          <w:highlight w:val="yellow"/>
        </w:rPr>
        <w:t>no philosophical traction</w:t>
      </w:r>
      <w:r w:rsidRPr="00762D2A">
        <w:rPr>
          <w:rFonts w:cstheme="minorHAnsi"/>
          <w:sz w:val="16"/>
        </w:rPr>
        <w:t xml:space="preserve">. </w:t>
      </w:r>
      <w:r w:rsidRPr="00762D2A">
        <w:rPr>
          <w:rStyle w:val="StyleUnderline"/>
          <w:rFonts w:cstheme="minorHAnsi"/>
        </w:rPr>
        <w:t xml:space="preserve">They are </w:t>
      </w:r>
      <w:r w:rsidRPr="00762D2A">
        <w:rPr>
          <w:rStyle w:val="Emphasis"/>
          <w:rFonts w:cstheme="minorHAnsi"/>
        </w:rPr>
        <w:t>subsumed</w:t>
      </w:r>
      <w:r w:rsidRPr="00762D2A">
        <w:rPr>
          <w:rStyle w:val="StyleUnderline"/>
          <w:rFonts w:cstheme="minorHAnsi"/>
        </w:rPr>
        <w:t xml:space="preserve"> </w:t>
      </w:r>
      <w:r w:rsidRPr="00762D2A">
        <w:rPr>
          <w:rStyle w:val="StyleUnderline"/>
          <w:rFonts w:cstheme="minorHAnsi"/>
          <w:highlight w:val="yellow"/>
        </w:rPr>
        <w:t xml:space="preserve">under </w:t>
      </w:r>
      <w:r w:rsidRPr="00762D2A">
        <w:rPr>
          <w:rStyle w:val="Emphasis"/>
          <w:rFonts w:cstheme="minorHAnsi"/>
        </w:rPr>
        <w:t xml:space="preserve">the </w:t>
      </w:r>
      <w:r w:rsidRPr="00762D2A">
        <w:rPr>
          <w:rStyle w:val="Emphasis"/>
          <w:rFonts w:cstheme="minorHAnsi"/>
          <w:highlight w:val="yellow"/>
        </w:rPr>
        <w:t xml:space="preserve">ontological a </w:t>
      </w:r>
      <w:proofErr w:type="spellStart"/>
      <w:r w:rsidRPr="00762D2A">
        <w:rPr>
          <w:rStyle w:val="Emphasis"/>
          <w:rFonts w:cstheme="minorHAnsi"/>
          <w:highlight w:val="yellow"/>
        </w:rPr>
        <w:t>prioris</w:t>
      </w:r>
      <w:proofErr w:type="spellEnd"/>
      <w:r w:rsidRPr="00762D2A">
        <w:rPr>
          <w:rStyle w:val="Emphasis"/>
          <w:rFonts w:cstheme="minorHAnsi"/>
        </w:rPr>
        <w:t xml:space="preserve"> </w:t>
      </w:r>
      <w:r w:rsidRPr="00762D2A">
        <w:rPr>
          <w:rStyle w:val="StyleUnderline"/>
          <w:rFonts w:cstheme="minorHAnsi"/>
        </w:rPr>
        <w:t xml:space="preserve">that </w:t>
      </w:r>
      <w:r w:rsidRPr="00762D2A">
        <w:rPr>
          <w:rStyle w:val="Emphasis"/>
          <w:rFonts w:cstheme="minorHAnsi"/>
        </w:rPr>
        <w:t>themselves</w:t>
      </w:r>
      <w:r w:rsidRPr="00762D2A">
        <w:rPr>
          <w:rStyle w:val="StyleUnderline"/>
          <w:rFonts w:cstheme="minorHAnsi"/>
        </w:rPr>
        <w:t xml:space="preserve"> must </w:t>
      </w:r>
      <w:r w:rsidRPr="00762D2A">
        <w:rPr>
          <w:rStyle w:val="Emphasis"/>
          <w:rFonts w:cstheme="minorHAnsi"/>
        </w:rPr>
        <w:t>remain indifferent</w:t>
      </w:r>
      <w:r w:rsidRPr="00762D2A">
        <w:rPr>
          <w:rStyle w:val="StyleUnderline"/>
          <w:rFonts w:cstheme="minorHAnsi"/>
        </w:rPr>
        <w:t xml:space="preserve"> to their </w:t>
      </w:r>
      <w:r w:rsidRPr="00762D2A">
        <w:rPr>
          <w:rStyle w:val="Emphasis"/>
          <w:rFonts w:cstheme="minorHAnsi"/>
        </w:rPr>
        <w:t>content</w:t>
      </w:r>
      <w:r w:rsidRPr="00762D2A">
        <w:rPr>
          <w:rFonts w:cstheme="minorHAnsi"/>
          <w:sz w:val="16"/>
        </w:rPr>
        <w:t>.</w:t>
      </w:r>
      <w:hyperlink r:id="rId17" w:anchor="fn:8" w:history="1">
        <w:r w:rsidRPr="00762D2A">
          <w:rPr>
            <w:rFonts w:cstheme="minorHAnsi"/>
            <w:sz w:val="16"/>
          </w:rPr>
          <w:t>8</w:t>
        </w:r>
      </w:hyperlink>
      <w:r w:rsidRPr="00762D2A">
        <w:rPr>
          <w:rFonts w:cstheme="minorHAnsi"/>
          <w:sz w:val="16"/>
        </w:rPr>
        <w:t xml:space="preserve"> </w:t>
      </w:r>
      <w:r w:rsidRPr="00762D2A">
        <w:rPr>
          <w:rStyle w:val="Emphasis"/>
          <w:rFonts w:cstheme="minorHAnsi"/>
          <w:highlight w:val="yellow"/>
        </w:rPr>
        <w:t>Existential ontology</w:t>
      </w:r>
      <w:r w:rsidRPr="00762D2A">
        <w:rPr>
          <w:rStyle w:val="StyleUnderline"/>
          <w:rFonts w:cstheme="minorHAnsi"/>
          <w:highlight w:val="yellow"/>
        </w:rPr>
        <w:t xml:space="preserve"> is </w:t>
      </w:r>
      <w:r w:rsidRPr="00762D2A">
        <w:rPr>
          <w:rStyle w:val="Emphasis"/>
          <w:rFonts w:cstheme="minorHAnsi"/>
          <w:highlight w:val="yellow"/>
        </w:rPr>
        <w:t>mistaken</w:t>
      </w:r>
      <w:r w:rsidRPr="00762D2A">
        <w:rPr>
          <w:rStyle w:val="StyleUnderline"/>
          <w:rFonts w:cstheme="minorHAnsi"/>
          <w:highlight w:val="yellow"/>
        </w:rPr>
        <w:t xml:space="preserve"> in assuming that, once</w:t>
      </w:r>
      <w:r w:rsidRPr="00762D2A">
        <w:rPr>
          <w:rStyle w:val="StyleUnderline"/>
          <w:rFonts w:cstheme="minorHAnsi"/>
        </w:rPr>
        <w:t xml:space="preserve"> “the </w:t>
      </w:r>
      <w:r w:rsidRPr="00762D2A">
        <w:rPr>
          <w:rStyle w:val="Emphasis"/>
          <w:rFonts w:cstheme="minorHAnsi"/>
        </w:rPr>
        <w:t xml:space="preserve">character of </w:t>
      </w:r>
      <w:r w:rsidRPr="00762D2A">
        <w:rPr>
          <w:rStyle w:val="Emphasis"/>
          <w:rFonts w:cstheme="minorHAnsi"/>
          <w:highlight w:val="yellow"/>
        </w:rPr>
        <w:t>being</w:t>
      </w:r>
      <w:r w:rsidRPr="00762D2A">
        <w:rPr>
          <w:rFonts w:cstheme="minorHAnsi"/>
          <w:sz w:val="16"/>
        </w:rPr>
        <w:t xml:space="preserve">” (Heidegger) </w:t>
      </w:r>
      <w:r w:rsidRPr="00762D2A">
        <w:rPr>
          <w:rStyle w:val="StyleUnderline"/>
          <w:rFonts w:cstheme="minorHAnsi"/>
          <w:highlight w:val="yellow"/>
        </w:rPr>
        <w:t>is</w:t>
      </w:r>
      <w:r w:rsidRPr="00762D2A">
        <w:rPr>
          <w:rStyle w:val="StyleUnderline"/>
          <w:rFonts w:cstheme="minorHAnsi"/>
        </w:rPr>
        <w:t xml:space="preserve"> </w:t>
      </w:r>
      <w:r w:rsidRPr="00762D2A">
        <w:rPr>
          <w:rStyle w:val="Emphasis"/>
          <w:rFonts w:cstheme="minorHAnsi"/>
        </w:rPr>
        <w:t xml:space="preserve">conceptually </w:t>
      </w:r>
      <w:r w:rsidRPr="00762D2A">
        <w:rPr>
          <w:rStyle w:val="Emphasis"/>
          <w:rFonts w:cstheme="minorHAnsi"/>
          <w:highlight w:val="yellow"/>
        </w:rPr>
        <w:t>grasped</w:t>
      </w:r>
      <w:r w:rsidRPr="00762D2A">
        <w:rPr>
          <w:rStyle w:val="StyleUnderline"/>
          <w:rFonts w:cstheme="minorHAnsi"/>
          <w:highlight w:val="yellow"/>
        </w:rPr>
        <w:t xml:space="preserve">, it will </w:t>
      </w:r>
      <w:r w:rsidRPr="00762D2A">
        <w:rPr>
          <w:rStyle w:val="Emphasis"/>
          <w:rFonts w:cstheme="minorHAnsi"/>
          <w:highlight w:val="yellow"/>
        </w:rPr>
        <w:t>return us</w:t>
      </w:r>
      <w:r w:rsidRPr="00762D2A">
        <w:rPr>
          <w:rStyle w:val="StyleUnderline"/>
          <w:rFonts w:cstheme="minorHAnsi"/>
          <w:highlight w:val="yellow"/>
        </w:rPr>
        <w:t xml:space="preserve"> to</w:t>
      </w:r>
      <w:r w:rsidRPr="00762D2A">
        <w:rPr>
          <w:rStyle w:val="StyleUnderline"/>
          <w:rFonts w:cstheme="minorHAnsi"/>
        </w:rPr>
        <w:t xml:space="preserve"> the </w:t>
      </w:r>
      <w:r w:rsidRPr="00762D2A">
        <w:rPr>
          <w:rStyle w:val="Emphasis"/>
          <w:rFonts w:cstheme="minorHAnsi"/>
          <w:highlight w:val="yellow"/>
        </w:rPr>
        <w:t>material</w:t>
      </w:r>
      <w:r w:rsidRPr="00762D2A">
        <w:rPr>
          <w:rStyle w:val="StyleUnderline"/>
          <w:rFonts w:cstheme="minorHAnsi"/>
        </w:rPr>
        <w:t xml:space="preserve">, </w:t>
      </w:r>
      <w:r w:rsidRPr="00762D2A">
        <w:rPr>
          <w:rStyle w:val="Emphasis"/>
          <w:rFonts w:cstheme="minorHAnsi"/>
        </w:rPr>
        <w:t>empirical world</w:t>
      </w:r>
      <w:r w:rsidRPr="00762D2A">
        <w:rPr>
          <w:rStyle w:val="StyleUnderline"/>
          <w:rFonts w:cstheme="minorHAnsi"/>
        </w:rPr>
        <w:t xml:space="preserve"> and </w:t>
      </w:r>
      <w:r w:rsidRPr="00762D2A">
        <w:rPr>
          <w:rStyle w:val="StyleUnderline"/>
          <w:rFonts w:cstheme="minorHAnsi"/>
          <w:highlight w:val="yellow"/>
        </w:rPr>
        <w:t xml:space="preserve">allow us to </w:t>
      </w:r>
      <w:r w:rsidRPr="00762D2A">
        <w:rPr>
          <w:rStyle w:val="Emphasis"/>
          <w:rFonts w:cstheme="minorHAnsi"/>
          <w:highlight w:val="yellow"/>
        </w:rPr>
        <w:t>gather</w:t>
      </w:r>
      <w:r w:rsidRPr="00762D2A">
        <w:rPr>
          <w:rStyle w:val="Emphasis"/>
          <w:rFonts w:cstheme="minorHAnsi"/>
        </w:rPr>
        <w:t xml:space="preserve"> its diversities</w:t>
      </w:r>
      <w:r w:rsidRPr="00762D2A">
        <w:rPr>
          <w:rStyle w:val="StyleUnderline"/>
          <w:rFonts w:cstheme="minorHAnsi"/>
        </w:rPr>
        <w:t xml:space="preserve"> and </w:t>
      </w:r>
      <w:r w:rsidRPr="00762D2A">
        <w:rPr>
          <w:rStyle w:val="Emphasis"/>
          <w:rFonts w:cstheme="minorHAnsi"/>
          <w:highlight w:val="yellow"/>
        </w:rPr>
        <w:t>multiplicities</w:t>
      </w:r>
      <w:r w:rsidRPr="00762D2A">
        <w:rPr>
          <w:rStyle w:val="StyleUnderline"/>
          <w:rFonts w:cstheme="minorHAnsi"/>
        </w:rPr>
        <w:t xml:space="preserve"> under philosophy’s own pre-understandings in ways adequate to the exigencies of collective action, the </w:t>
      </w:r>
      <w:r w:rsidRPr="00762D2A">
        <w:rPr>
          <w:rStyle w:val="Emphasis"/>
          <w:rFonts w:cstheme="minorHAnsi"/>
        </w:rPr>
        <w:t>demands of actual political life</w:t>
      </w:r>
      <w:r w:rsidRPr="00762D2A">
        <w:rPr>
          <w:rFonts w:cstheme="minorHAnsi"/>
          <w:sz w:val="16"/>
        </w:rPr>
        <w:t xml:space="preserve">. In fact, </w:t>
      </w:r>
      <w:r w:rsidRPr="00762D2A">
        <w:rPr>
          <w:rStyle w:val="Emphasis"/>
          <w:rFonts w:cstheme="minorHAnsi"/>
        </w:rPr>
        <w:t>the ontological is never political</w:t>
      </w:r>
      <w:r w:rsidRPr="00762D2A">
        <w:rPr>
          <w:rStyle w:val="StyleUnderline"/>
          <w:rFonts w:cstheme="minorHAnsi"/>
        </w:rPr>
        <w:t xml:space="preserve">. </w:t>
      </w:r>
      <w:r w:rsidRPr="00762D2A">
        <w:rPr>
          <w:rStyle w:val="StyleUnderline"/>
          <w:rFonts w:cstheme="minorHAnsi"/>
          <w:highlight w:val="yellow"/>
        </w:rPr>
        <w:t xml:space="preserve">A </w:t>
      </w:r>
      <w:proofErr w:type="spellStart"/>
      <w:r w:rsidRPr="00762D2A">
        <w:rPr>
          <w:rStyle w:val="Emphasis"/>
          <w:rFonts w:cstheme="minorHAnsi"/>
          <w:highlight w:val="yellow"/>
        </w:rPr>
        <w:t>commonist</w:t>
      </w:r>
      <w:proofErr w:type="spellEnd"/>
      <w:r w:rsidRPr="00762D2A">
        <w:rPr>
          <w:rFonts w:cstheme="minorHAnsi"/>
          <w:sz w:val="16"/>
        </w:rPr>
        <w:t xml:space="preserve"> (or communist) </w:t>
      </w:r>
      <w:r w:rsidRPr="00762D2A">
        <w:rPr>
          <w:rStyle w:val="Emphasis"/>
          <w:rFonts w:cstheme="minorHAnsi"/>
          <w:highlight w:val="yellow"/>
        </w:rPr>
        <w:t>ontology</w:t>
      </w:r>
      <w:r w:rsidRPr="00762D2A">
        <w:rPr>
          <w:rStyle w:val="StyleUnderline"/>
          <w:rFonts w:cstheme="minorHAnsi"/>
          <w:highlight w:val="yellow"/>
        </w:rPr>
        <w:t xml:space="preserve"> is a </w:t>
      </w:r>
      <w:r w:rsidRPr="00762D2A">
        <w:rPr>
          <w:rStyle w:val="Emphasis"/>
          <w:rFonts w:cstheme="minorHAnsi"/>
          <w:highlight w:val="yellow"/>
        </w:rPr>
        <w:t>contradiction</w:t>
      </w:r>
      <w:r w:rsidRPr="00762D2A">
        <w:rPr>
          <w:rStyle w:val="Emphasis"/>
          <w:rFonts w:cstheme="minorHAnsi"/>
        </w:rPr>
        <w:t xml:space="preserve"> in terms</w:t>
      </w:r>
      <w:r w:rsidRPr="00762D2A">
        <w:rPr>
          <w:rFonts w:cstheme="minorHAnsi"/>
          <w:sz w:val="16"/>
        </w:rPr>
        <w:t xml:space="preserve">. </w:t>
      </w:r>
      <w:proofErr w:type="gramStart"/>
      <w:r w:rsidRPr="00762D2A">
        <w:rPr>
          <w:rFonts w:cstheme="minorHAnsi"/>
          <w:sz w:val="16"/>
        </w:rPr>
        <w:t>But,</w:t>
      </w:r>
      <w:proofErr w:type="gramEnd"/>
      <w:r w:rsidRPr="00762D2A">
        <w:rPr>
          <w:rFonts w:cstheme="minorHAnsi"/>
          <w:sz w:val="16"/>
        </w:rPr>
        <w:t xml:space="preserve"> you may ask, did not Marx himself outline in his early writings a full ontology based on the classical, Aristotelian claim that man is by nature a social animal? </w:t>
      </w:r>
      <w:r w:rsidRPr="00762D2A">
        <w:rPr>
          <w:rStyle w:val="StyleUnderline"/>
          <w:rFonts w:cstheme="minorHAnsi"/>
        </w:rPr>
        <w:t xml:space="preserve">Are not the 1844 manuscripts an elaboration of that claim, mediated by a historically specific critique, hence an extended, </w:t>
      </w:r>
      <w:proofErr w:type="spellStart"/>
      <w:r w:rsidRPr="00762D2A">
        <w:rPr>
          <w:rStyle w:val="StyleUnderline"/>
          <w:rFonts w:cstheme="minorHAnsi"/>
        </w:rPr>
        <w:t>socialontology</w:t>
      </w:r>
      <w:proofErr w:type="spellEnd"/>
      <w:r w:rsidRPr="00762D2A">
        <w:rPr>
          <w:rStyle w:val="StyleUnderline"/>
          <w:rFonts w:cstheme="minorHAnsi"/>
        </w:rPr>
        <w:t xml:space="preserve"> of man’s alienation from nature (including his own) and from his fellow man? Yes, but in actual, political life, this </w:t>
      </w:r>
      <w:r w:rsidRPr="00762D2A">
        <w:rPr>
          <w:rStyle w:val="Emphasis"/>
          <w:rFonts w:cstheme="minorHAnsi"/>
        </w:rPr>
        <w:t xml:space="preserve">ontological “man” does not exist. </w:t>
      </w:r>
      <w:r w:rsidRPr="00762D2A">
        <w:rPr>
          <w:rStyle w:val="StyleUnderline"/>
          <w:rFonts w:cstheme="minorHAnsi"/>
        </w:rPr>
        <w:t xml:space="preserve">Instead, </w:t>
      </w:r>
      <w:r w:rsidRPr="00762D2A">
        <w:rPr>
          <w:rStyle w:val="Emphasis"/>
          <w:rFonts w:cstheme="minorHAnsi"/>
        </w:rPr>
        <w:t>we existing creatures</w:t>
      </w:r>
      <w:r w:rsidRPr="00762D2A">
        <w:rPr>
          <w:rStyle w:val="StyleUnderline"/>
          <w:rFonts w:cstheme="minorHAnsi"/>
        </w:rPr>
        <w:t xml:space="preserve"> are </w:t>
      </w:r>
      <w:r w:rsidRPr="00762D2A">
        <w:rPr>
          <w:rStyle w:val="Emphasis"/>
          <w:rFonts w:cstheme="minorHAnsi"/>
        </w:rPr>
        <w:t>men</w:t>
      </w:r>
      <w:r w:rsidRPr="00762D2A">
        <w:rPr>
          <w:rStyle w:val="StyleUnderline"/>
          <w:rFonts w:cstheme="minorHAnsi"/>
        </w:rPr>
        <w:t xml:space="preserve"> and </w:t>
      </w:r>
      <w:r w:rsidRPr="00762D2A">
        <w:rPr>
          <w:rStyle w:val="Emphasis"/>
          <w:rFonts w:cstheme="minorHAnsi"/>
        </w:rPr>
        <w:t>women</w:t>
      </w:r>
      <w:r w:rsidRPr="00762D2A">
        <w:rPr>
          <w:rStyle w:val="StyleUnderline"/>
          <w:rFonts w:cstheme="minorHAnsi"/>
        </w:rPr>
        <w:t xml:space="preserve">, </w:t>
      </w:r>
      <w:r w:rsidRPr="00762D2A">
        <w:rPr>
          <w:rStyle w:val="Emphasis"/>
          <w:rFonts w:cstheme="minorHAnsi"/>
        </w:rPr>
        <w:t>black</w:t>
      </w:r>
      <w:r w:rsidRPr="00762D2A">
        <w:rPr>
          <w:rStyle w:val="StyleUnderline"/>
          <w:rFonts w:cstheme="minorHAnsi"/>
        </w:rPr>
        <w:t xml:space="preserve"> and </w:t>
      </w:r>
      <w:r w:rsidRPr="00762D2A">
        <w:rPr>
          <w:rStyle w:val="Emphasis"/>
          <w:rFonts w:cstheme="minorHAnsi"/>
        </w:rPr>
        <w:t>brown</w:t>
      </w:r>
      <w:r w:rsidRPr="00762D2A">
        <w:rPr>
          <w:rStyle w:val="StyleUnderline"/>
          <w:rFonts w:cstheme="minorHAnsi"/>
        </w:rPr>
        <w:t xml:space="preserve">, </w:t>
      </w:r>
      <w:r w:rsidRPr="00762D2A">
        <w:rPr>
          <w:rStyle w:val="Emphasis"/>
          <w:rFonts w:cstheme="minorHAnsi"/>
        </w:rPr>
        <w:t>capitalists</w:t>
      </w:r>
      <w:r w:rsidRPr="00762D2A">
        <w:rPr>
          <w:rStyle w:val="StyleUnderline"/>
          <w:rFonts w:cstheme="minorHAnsi"/>
        </w:rPr>
        <w:t xml:space="preserve"> and </w:t>
      </w:r>
      <w:r w:rsidRPr="00762D2A">
        <w:rPr>
          <w:rStyle w:val="Emphasis"/>
          <w:rFonts w:cstheme="minorHAnsi"/>
        </w:rPr>
        <w:t>workers</w:t>
      </w:r>
      <w:r w:rsidRPr="00762D2A">
        <w:rPr>
          <w:rStyle w:val="StyleUnderline"/>
          <w:rFonts w:cstheme="minorHAnsi"/>
        </w:rPr>
        <w:t xml:space="preserve">, </w:t>
      </w:r>
      <w:r w:rsidRPr="00762D2A">
        <w:rPr>
          <w:rStyle w:val="Emphasis"/>
          <w:rFonts w:cstheme="minorHAnsi"/>
        </w:rPr>
        <w:t>gay</w:t>
      </w:r>
      <w:r w:rsidRPr="00762D2A">
        <w:rPr>
          <w:rStyle w:val="StyleUnderline"/>
          <w:rFonts w:cstheme="minorHAnsi"/>
        </w:rPr>
        <w:t xml:space="preserve"> and </w:t>
      </w:r>
      <w:r w:rsidRPr="00762D2A">
        <w:rPr>
          <w:rStyle w:val="Emphasis"/>
          <w:rFonts w:cstheme="minorHAnsi"/>
        </w:rPr>
        <w:t>straight</w:t>
      </w:r>
      <w:r w:rsidRPr="00762D2A">
        <w:rPr>
          <w:rStyle w:val="StyleUnderline"/>
          <w:rFonts w:cstheme="minorHAnsi"/>
        </w:rPr>
        <w:t xml:space="preserve">, and the </w:t>
      </w:r>
      <w:r w:rsidRPr="00762D2A">
        <w:rPr>
          <w:rStyle w:val="Emphasis"/>
          <w:rFonts w:cstheme="minorHAnsi"/>
        </w:rPr>
        <w:t>meaning</w:t>
      </w:r>
      <w:r w:rsidRPr="00762D2A">
        <w:rPr>
          <w:rStyle w:val="StyleUnderline"/>
          <w:rFonts w:cstheme="minorHAnsi"/>
        </w:rPr>
        <w:t xml:space="preserve"> of </w:t>
      </w:r>
      <w:r w:rsidRPr="00762D2A">
        <w:rPr>
          <w:rStyle w:val="Emphasis"/>
          <w:rFonts w:cstheme="minorHAnsi"/>
        </w:rPr>
        <w:t>these categories</w:t>
      </w:r>
      <w:r w:rsidRPr="00762D2A">
        <w:rPr>
          <w:rStyle w:val="StyleUnderline"/>
          <w:rFonts w:cstheme="minorHAnsi"/>
        </w:rPr>
        <w:t xml:space="preserve"> of </w:t>
      </w:r>
      <w:r w:rsidRPr="00762D2A">
        <w:rPr>
          <w:rStyle w:val="Emphasis"/>
          <w:rFonts w:cstheme="minorHAnsi"/>
        </w:rPr>
        <w:t>being</w:t>
      </w:r>
      <w:r w:rsidRPr="00762D2A">
        <w:rPr>
          <w:rStyle w:val="StyleUnderline"/>
          <w:rFonts w:cstheme="minorHAnsi"/>
        </w:rPr>
        <w:t xml:space="preserve"> is in </w:t>
      </w:r>
      <w:r w:rsidRPr="00762D2A">
        <w:rPr>
          <w:rStyle w:val="Emphasis"/>
          <w:rFonts w:cstheme="minorHAnsi"/>
        </w:rPr>
        <w:t>no way stable</w:t>
      </w:r>
      <w:r w:rsidRPr="00762D2A">
        <w:rPr>
          <w:rFonts w:cstheme="minorHAnsi"/>
          <w:sz w:val="16"/>
        </w:rPr>
        <w:t xml:space="preserve">. Moreover, </w:t>
      </w:r>
      <w:r w:rsidRPr="00762D2A">
        <w:rPr>
          <w:rStyle w:val="StyleUnderline"/>
          <w:rFonts w:cstheme="minorHAnsi"/>
        </w:rPr>
        <w:t xml:space="preserve">these differences </w:t>
      </w:r>
      <w:r w:rsidRPr="00762D2A">
        <w:rPr>
          <w:rStyle w:val="Emphasis"/>
          <w:rFonts w:cstheme="minorHAnsi"/>
        </w:rPr>
        <w:t>matter less</w:t>
      </w:r>
      <w:r w:rsidRPr="00762D2A">
        <w:rPr>
          <w:rStyle w:val="StyleUnderline"/>
          <w:rFonts w:cstheme="minorHAnsi"/>
        </w:rPr>
        <w:t xml:space="preserve"> that </w:t>
      </w:r>
      <w:r w:rsidRPr="00762D2A">
        <w:rPr>
          <w:rStyle w:val="StyleUnderline"/>
          <w:rFonts w:cstheme="minorHAnsi"/>
          <w:highlight w:val="yellow"/>
        </w:rPr>
        <w:t xml:space="preserve">whether we are </w:t>
      </w:r>
      <w:r w:rsidRPr="00762D2A">
        <w:rPr>
          <w:rStyle w:val="Emphasis"/>
          <w:rFonts w:cstheme="minorHAnsi"/>
          <w:highlight w:val="yellow"/>
        </w:rPr>
        <w:t>unemployed</w:t>
      </w:r>
      <w:r w:rsidRPr="00762D2A">
        <w:rPr>
          <w:rStyle w:val="StyleUnderline"/>
          <w:rFonts w:cstheme="minorHAnsi"/>
        </w:rPr>
        <w:t xml:space="preserve">, </w:t>
      </w:r>
      <w:r w:rsidRPr="00762D2A">
        <w:rPr>
          <w:rStyle w:val="StyleUnderline"/>
          <w:rFonts w:cstheme="minorHAnsi"/>
          <w:highlight w:val="yellow"/>
        </w:rPr>
        <w:t xml:space="preserve">have </w:t>
      </w:r>
      <w:r w:rsidRPr="00762D2A">
        <w:rPr>
          <w:rStyle w:val="Emphasis"/>
          <w:rFonts w:cstheme="minorHAnsi"/>
          <w:highlight w:val="yellow"/>
        </w:rPr>
        <w:t>prison records</w:t>
      </w:r>
      <w:r w:rsidRPr="00762D2A">
        <w:rPr>
          <w:rStyle w:val="StyleUnderline"/>
          <w:rFonts w:cstheme="minorHAnsi"/>
        </w:rPr>
        <w:t xml:space="preserve">, </w:t>
      </w:r>
      <w:r w:rsidRPr="00762D2A">
        <w:rPr>
          <w:rStyle w:val="StyleUnderline"/>
          <w:rFonts w:cstheme="minorHAnsi"/>
          <w:highlight w:val="yellow"/>
        </w:rPr>
        <w:t>or</w:t>
      </w:r>
      <w:r w:rsidRPr="00762D2A">
        <w:rPr>
          <w:rStyle w:val="StyleUnderline"/>
          <w:rFonts w:cstheme="minorHAnsi"/>
        </w:rPr>
        <w:t xml:space="preserve"> are </w:t>
      </w:r>
      <w:r w:rsidRPr="00762D2A">
        <w:rPr>
          <w:rStyle w:val="Emphasis"/>
          <w:rFonts w:cstheme="minorHAnsi"/>
          <w:highlight w:val="yellow"/>
        </w:rPr>
        <w:t>in danger of being exported</w:t>
      </w:r>
      <w:r w:rsidRPr="00762D2A">
        <w:rPr>
          <w:rFonts w:cstheme="minorHAnsi"/>
          <w:sz w:val="16"/>
        </w:rPr>
        <w:t xml:space="preserve">. And </w:t>
      </w:r>
      <w:r w:rsidRPr="00762D2A">
        <w:rPr>
          <w:rStyle w:val="Emphasis"/>
          <w:rFonts w:cstheme="minorHAnsi"/>
        </w:rPr>
        <w:t>no matter what</w:t>
      </w:r>
      <w:r w:rsidRPr="00762D2A">
        <w:rPr>
          <w:rStyle w:val="StyleUnderline"/>
          <w:rFonts w:cstheme="minorHAnsi"/>
        </w:rPr>
        <w:t xml:space="preserve"> we are in these </w:t>
      </w:r>
      <w:r w:rsidRPr="00762D2A">
        <w:rPr>
          <w:rStyle w:val="Emphasis"/>
          <w:rFonts w:cstheme="minorHAnsi"/>
        </w:rPr>
        <w:t>ontic ways</w:t>
      </w:r>
      <w:r w:rsidRPr="00762D2A">
        <w:rPr>
          <w:rStyle w:val="StyleUnderline"/>
          <w:rFonts w:cstheme="minorHAnsi"/>
        </w:rPr>
        <w:t xml:space="preserve">, </w:t>
      </w:r>
      <w:r w:rsidRPr="00762D2A">
        <w:rPr>
          <w:rStyle w:val="StyleUnderline"/>
          <w:rFonts w:cstheme="minorHAnsi"/>
          <w:highlight w:val="yellow"/>
        </w:rPr>
        <w:t xml:space="preserve">our </w:t>
      </w:r>
      <w:r w:rsidRPr="00762D2A">
        <w:rPr>
          <w:rStyle w:val="Emphasis"/>
          <w:rFonts w:cstheme="minorHAnsi"/>
          <w:highlight w:val="yellow"/>
        </w:rPr>
        <w:t>beings</w:t>
      </w:r>
      <w:r w:rsidRPr="00762D2A">
        <w:rPr>
          <w:rStyle w:val="StyleUnderline"/>
          <w:rFonts w:cstheme="minorHAnsi"/>
          <w:highlight w:val="yellow"/>
        </w:rPr>
        <w:t xml:space="preserve"> do not </w:t>
      </w:r>
      <w:r w:rsidRPr="00762D2A">
        <w:rPr>
          <w:rStyle w:val="Emphasis"/>
          <w:rFonts w:cstheme="minorHAnsi"/>
          <w:highlight w:val="yellow"/>
        </w:rPr>
        <w:t>fit neatly</w:t>
      </w:r>
      <w:r w:rsidRPr="00762D2A">
        <w:rPr>
          <w:rStyle w:val="StyleUnderline"/>
          <w:rFonts w:cstheme="minorHAnsi"/>
          <w:highlight w:val="yellow"/>
        </w:rPr>
        <w:t xml:space="preserve"> into our </w:t>
      </w:r>
      <w:r w:rsidRPr="00762D2A">
        <w:rPr>
          <w:rStyle w:val="Emphasis"/>
          <w:rFonts w:cstheme="minorHAnsi"/>
          <w:highlight w:val="yellow"/>
        </w:rPr>
        <w:t>politics</w:t>
      </w:r>
      <w:r w:rsidRPr="00762D2A">
        <w:rPr>
          <w:rStyle w:val="Emphasis"/>
          <w:rFonts w:cstheme="minorHAnsi"/>
        </w:rPr>
        <w:t xml:space="preserve"> as conservatives</w:t>
      </w:r>
      <w:r w:rsidRPr="00762D2A">
        <w:rPr>
          <w:rStyle w:val="StyleUnderline"/>
          <w:rFonts w:cstheme="minorHAnsi"/>
        </w:rPr>
        <w:t xml:space="preserve">, </w:t>
      </w:r>
      <w:r w:rsidRPr="00762D2A">
        <w:rPr>
          <w:rStyle w:val="Emphasis"/>
          <w:rFonts w:cstheme="minorHAnsi"/>
        </w:rPr>
        <w:t>anarchists</w:t>
      </w:r>
      <w:r w:rsidRPr="00762D2A">
        <w:rPr>
          <w:rStyle w:val="StyleUnderline"/>
          <w:rFonts w:cstheme="minorHAnsi"/>
        </w:rPr>
        <w:t xml:space="preserve">, </w:t>
      </w:r>
      <w:r w:rsidRPr="00762D2A">
        <w:rPr>
          <w:rStyle w:val="Emphasis"/>
          <w:rFonts w:cstheme="minorHAnsi"/>
        </w:rPr>
        <w:t>evangelicals</w:t>
      </w:r>
      <w:r w:rsidRPr="00762D2A">
        <w:rPr>
          <w:rStyle w:val="StyleUnderline"/>
          <w:rFonts w:cstheme="minorHAnsi"/>
        </w:rPr>
        <w:t xml:space="preserve">, </w:t>
      </w:r>
      <w:proofErr w:type="spellStart"/>
      <w:r w:rsidRPr="00762D2A">
        <w:rPr>
          <w:rStyle w:val="Emphasis"/>
          <w:rFonts w:cstheme="minorHAnsi"/>
        </w:rPr>
        <w:t>Teaparty</w:t>
      </w:r>
      <w:proofErr w:type="spellEnd"/>
      <w:r w:rsidRPr="00762D2A">
        <w:rPr>
          <w:rStyle w:val="Emphasis"/>
          <w:rFonts w:cstheme="minorHAnsi"/>
        </w:rPr>
        <w:t>-supporters</w:t>
      </w:r>
      <w:r w:rsidRPr="00762D2A">
        <w:rPr>
          <w:rStyle w:val="StyleUnderline"/>
          <w:rFonts w:cstheme="minorHAnsi"/>
        </w:rPr>
        <w:t xml:space="preserve">, </w:t>
      </w:r>
      <w:r w:rsidRPr="00762D2A">
        <w:rPr>
          <w:rStyle w:val="Emphasis"/>
          <w:rFonts w:cstheme="minorHAnsi"/>
        </w:rPr>
        <w:t>Zionists</w:t>
      </w:r>
      <w:r w:rsidRPr="00762D2A">
        <w:rPr>
          <w:rStyle w:val="StyleUnderline"/>
          <w:rFonts w:cstheme="minorHAnsi"/>
        </w:rPr>
        <w:t xml:space="preserve">, </w:t>
      </w:r>
      <w:r w:rsidRPr="00762D2A">
        <w:rPr>
          <w:rStyle w:val="Emphasis"/>
          <w:rFonts w:cstheme="minorHAnsi"/>
        </w:rPr>
        <w:t>Islamists</w:t>
      </w:r>
      <w:r w:rsidRPr="00762D2A">
        <w:rPr>
          <w:rStyle w:val="StyleUnderline"/>
          <w:rFonts w:cstheme="minorHAnsi"/>
        </w:rPr>
        <w:t xml:space="preserve">, and (a few) </w:t>
      </w:r>
      <w:r w:rsidRPr="00762D2A">
        <w:rPr>
          <w:rStyle w:val="Emphasis"/>
          <w:rFonts w:cstheme="minorHAnsi"/>
        </w:rPr>
        <w:t>Communists</w:t>
      </w:r>
      <w:r w:rsidRPr="00762D2A">
        <w:rPr>
          <w:rFonts w:cstheme="minorHAnsi"/>
          <w:sz w:val="16"/>
        </w:rPr>
        <w:t xml:space="preserve">. </w:t>
      </w:r>
      <w:r w:rsidRPr="00762D2A">
        <w:rPr>
          <w:rStyle w:val="StyleUnderline"/>
          <w:rFonts w:cstheme="minorHAnsi"/>
        </w:rPr>
        <w:t xml:space="preserve">We are </w:t>
      </w:r>
      <w:r w:rsidRPr="00762D2A">
        <w:rPr>
          <w:rStyle w:val="Emphasis"/>
          <w:rFonts w:cstheme="minorHAnsi"/>
        </w:rPr>
        <w:t>social animals</w:t>
      </w:r>
      <w:r w:rsidRPr="00762D2A">
        <w:rPr>
          <w:rStyle w:val="StyleUnderline"/>
          <w:rFonts w:cstheme="minorHAnsi"/>
        </w:rPr>
        <w:t xml:space="preserve">, yes, but we are </w:t>
      </w:r>
      <w:r w:rsidRPr="00762D2A">
        <w:rPr>
          <w:rStyle w:val="Emphasis"/>
          <w:rFonts w:cstheme="minorHAnsi"/>
        </w:rPr>
        <w:t>also anti-social</w:t>
      </w:r>
      <w:r w:rsidRPr="00762D2A">
        <w:rPr>
          <w:rStyle w:val="StyleUnderline"/>
          <w:rFonts w:cstheme="minorHAnsi"/>
        </w:rPr>
        <w:t xml:space="preserve">, and 0 are </w:t>
      </w:r>
      <w:r w:rsidRPr="00762D2A">
        <w:rPr>
          <w:rStyle w:val="Emphasis"/>
          <w:rFonts w:cstheme="minorHAnsi"/>
        </w:rPr>
        <w:t>thoroughly mediated</w:t>
      </w:r>
      <w:r w:rsidRPr="00762D2A">
        <w:rPr>
          <w:rStyle w:val="StyleUnderline"/>
          <w:rFonts w:cstheme="minorHAnsi"/>
        </w:rPr>
        <w:t xml:space="preserve"> by society’s </w:t>
      </w:r>
      <w:r w:rsidRPr="00762D2A">
        <w:rPr>
          <w:rStyle w:val="Emphasis"/>
          <w:rFonts w:cstheme="minorHAnsi"/>
        </w:rPr>
        <w:t>contingent forms</w:t>
      </w:r>
      <w:r w:rsidRPr="00762D2A">
        <w:rPr>
          <w:rFonts w:cstheme="minorHAnsi"/>
          <w:sz w:val="16"/>
        </w:rPr>
        <w:t xml:space="preserve">. </w:t>
      </w:r>
      <w:r w:rsidRPr="00762D2A">
        <w:rPr>
          <w:rStyle w:val="StyleUnderline"/>
          <w:rFonts w:cstheme="minorHAnsi"/>
        </w:rPr>
        <w:t>Yes, the early Marx developed a philosophical ontology. Nothing follows from this politically. Philosopher-king-styled party leaders are not thereby legitimated, and the whole thorny issue of false consciousness (empirical vs. imputed/ascribed</w:t>
      </w:r>
      <w:r w:rsidRPr="00762D2A">
        <w:rPr>
          <w:rFonts w:cstheme="minorHAnsi"/>
          <w:sz w:val="16"/>
        </w:rPr>
        <w:t xml:space="preserve"> [</w:t>
      </w:r>
      <w:proofErr w:type="spellStart"/>
      <w:r w:rsidRPr="00762D2A">
        <w:rPr>
          <w:rFonts w:cstheme="minorHAnsi"/>
          <w:sz w:val="16"/>
        </w:rPr>
        <w:t>zugerechnectes</w:t>
      </w:r>
      <w:proofErr w:type="spellEnd"/>
      <w:r w:rsidRPr="00762D2A">
        <w:rPr>
          <w:rFonts w:cstheme="minorHAnsi"/>
          <w:sz w:val="16"/>
        </w:rPr>
        <w:t xml:space="preserve">] consciousness) </w:t>
      </w:r>
      <w:r w:rsidRPr="00762D2A">
        <w:rPr>
          <w:rStyle w:val="StyleUnderline"/>
          <w:rFonts w:cstheme="minorHAnsi"/>
        </w:rPr>
        <w:t>cannot force a political resolution</w:t>
      </w:r>
      <w:r w:rsidRPr="00762D2A">
        <w:rPr>
          <w:rFonts w:cstheme="minorHAnsi"/>
          <w:sz w:val="16"/>
        </w:rPr>
        <w:t xml:space="preserve">. At the same time, </w:t>
      </w:r>
      <w:r w:rsidRPr="00762D2A">
        <w:rPr>
          <w:rStyle w:val="Emphasis"/>
          <w:rFonts w:cstheme="minorHAnsi"/>
        </w:rPr>
        <w:t>philosophical thought</w:t>
      </w:r>
      <w:r w:rsidRPr="00762D2A">
        <w:rPr>
          <w:rStyle w:val="StyleUnderline"/>
          <w:rFonts w:cstheme="minorHAnsi"/>
        </w:rPr>
        <w:t xml:space="preserve"> has </w:t>
      </w:r>
      <w:r w:rsidRPr="00762D2A">
        <w:rPr>
          <w:rStyle w:val="Emphasis"/>
          <w:rFonts w:cstheme="minorHAnsi"/>
        </w:rPr>
        <w:t>every right</w:t>
      </w:r>
      <w:r w:rsidRPr="00762D2A">
        <w:rPr>
          <w:rStyle w:val="StyleUnderline"/>
          <w:rFonts w:cstheme="minorHAnsi"/>
        </w:rPr>
        <w:t xml:space="preserve"> – and </w:t>
      </w:r>
      <w:r w:rsidRPr="00762D2A">
        <w:rPr>
          <w:rStyle w:val="Emphasis"/>
          <w:rFonts w:cstheme="minorHAnsi"/>
        </w:rPr>
        <w:lastRenderedPageBreak/>
        <w:t>obligation</w:t>
      </w:r>
      <w:r w:rsidRPr="00762D2A">
        <w:rPr>
          <w:rStyle w:val="StyleUnderline"/>
          <w:rFonts w:cstheme="minorHAnsi"/>
        </w:rPr>
        <w:t xml:space="preserve"> — to </w:t>
      </w:r>
      <w:r w:rsidRPr="00762D2A">
        <w:rPr>
          <w:rStyle w:val="Emphasis"/>
          <w:rFonts w:cstheme="minorHAnsi"/>
        </w:rPr>
        <w:t>intervene actively</w:t>
      </w:r>
      <w:r w:rsidRPr="00762D2A">
        <w:rPr>
          <w:rStyle w:val="StyleUnderline"/>
          <w:rFonts w:cstheme="minorHAnsi"/>
        </w:rPr>
        <w:t xml:space="preserve"> into </w:t>
      </w:r>
      <w:r w:rsidRPr="00762D2A">
        <w:rPr>
          <w:rStyle w:val="Emphasis"/>
          <w:rFonts w:cstheme="minorHAnsi"/>
        </w:rPr>
        <w:t>political life</w:t>
      </w:r>
      <w:r w:rsidRPr="00762D2A">
        <w:rPr>
          <w:rFonts w:cstheme="minorHAnsi"/>
          <w:sz w:val="16"/>
        </w:rPr>
        <w:t xml:space="preserve">. Here is Marx on the subject of intellectual practice, including philosophizing: But again when I am active scientifically, </w:t>
      </w:r>
      <w:proofErr w:type="spellStart"/>
      <w:r w:rsidRPr="00762D2A">
        <w:rPr>
          <w:rFonts w:cstheme="minorHAnsi"/>
          <w:sz w:val="16"/>
        </w:rPr>
        <w:t>etc</w:t>
      </w:r>
      <w:proofErr w:type="spellEnd"/>
      <w:r w:rsidRPr="00762D2A">
        <w:rPr>
          <w:rFonts w:cstheme="minorHAnsi"/>
          <w:sz w:val="16"/>
        </w:rPr>
        <w:t>, — when I am engaged in activity which I can seldom perform in direct community with others –- then I am social, because I am active as a man [human being</w:t>
      </w:r>
      <w:hyperlink r:id="rId18" w:anchor="fn:9" w:history="1">
        <w:r w:rsidRPr="00762D2A">
          <w:rPr>
            <w:rFonts w:cstheme="minorHAnsi"/>
            <w:sz w:val="16"/>
          </w:rPr>
          <w:t>9</w:t>
        </w:r>
      </w:hyperlink>
      <w:r w:rsidRPr="00762D2A">
        <w:rPr>
          <w:rFonts w:cstheme="minorHAnsi"/>
          <w:sz w:val="16"/>
        </w:rPr>
        <w:t xml:space="preserve">]. Not only is the material of my activity given to me as a social product (as is even the language in which the thinker is active): my own existence is social activity, and therefore that which I make of myself, I make of myself for society and with the consciousness </w:t>
      </w:r>
      <w:proofErr w:type="spellStart"/>
      <w:r w:rsidRPr="00762D2A">
        <w:rPr>
          <w:rFonts w:cstheme="minorHAnsi"/>
          <w:sz w:val="16"/>
        </w:rPr>
        <w:t>ofmyself</w:t>
      </w:r>
      <w:proofErr w:type="spellEnd"/>
      <w:r w:rsidRPr="00762D2A">
        <w:rPr>
          <w:rFonts w:cstheme="minorHAnsi"/>
          <w:sz w:val="16"/>
        </w:rPr>
        <w:t xml:space="preserve"> as a social being. </w:t>
      </w:r>
      <w:hyperlink r:id="rId19" w:anchor="fn:10" w:history="1">
        <w:r w:rsidRPr="00762D2A">
          <w:rPr>
            <w:rFonts w:cstheme="minorHAnsi"/>
            <w:sz w:val="16"/>
          </w:rPr>
          <w:t>10</w:t>
        </w:r>
      </w:hyperlink>
      <w:r w:rsidRPr="00762D2A">
        <w:rPr>
          <w:rFonts w:cstheme="minorHAnsi"/>
          <w:sz w:val="16"/>
        </w:rPr>
        <w:t xml:space="preserve"> Again, </w:t>
      </w:r>
      <w:r w:rsidRPr="00762D2A">
        <w:rPr>
          <w:rStyle w:val="Emphasis"/>
          <w:rFonts w:cstheme="minorHAnsi"/>
        </w:rPr>
        <w:t>no matter how deeply</w:t>
      </w:r>
      <w:r w:rsidRPr="00762D2A">
        <w:rPr>
          <w:rStyle w:val="StyleUnderline"/>
          <w:rFonts w:cstheme="minorHAnsi"/>
        </w:rPr>
        <w:t xml:space="preserve"> one </w:t>
      </w:r>
      <w:r w:rsidRPr="00762D2A">
        <w:rPr>
          <w:rStyle w:val="Emphasis"/>
          <w:rFonts w:cstheme="minorHAnsi"/>
        </w:rPr>
        <w:t>thinks one’s way</w:t>
      </w:r>
      <w:r w:rsidRPr="00762D2A">
        <w:rPr>
          <w:rStyle w:val="StyleUnderline"/>
          <w:rFonts w:cstheme="minorHAnsi"/>
        </w:rPr>
        <w:t xml:space="preserve"> into this </w:t>
      </w:r>
      <w:r w:rsidRPr="00762D2A">
        <w:rPr>
          <w:rStyle w:val="Emphasis"/>
          <w:rFonts w:cstheme="minorHAnsi"/>
        </w:rPr>
        <w:t>ontological generalization</w:t>
      </w:r>
      <w:r w:rsidRPr="00762D2A">
        <w:rPr>
          <w:rStyle w:val="StyleUnderline"/>
          <w:rFonts w:cstheme="minorHAnsi"/>
        </w:rPr>
        <w:t xml:space="preserve">, </w:t>
      </w:r>
      <w:r w:rsidRPr="00762D2A">
        <w:rPr>
          <w:rStyle w:val="StyleUnderline"/>
          <w:rFonts w:cstheme="minorHAnsi"/>
          <w:highlight w:val="yellow"/>
        </w:rPr>
        <w:t xml:space="preserve">no </w:t>
      </w:r>
      <w:r w:rsidRPr="00762D2A">
        <w:rPr>
          <w:rStyle w:val="Emphasis"/>
          <w:rFonts w:cstheme="minorHAnsi"/>
          <w:highlight w:val="yellow"/>
        </w:rPr>
        <w:t>specific political orientation</w:t>
      </w:r>
      <w:r w:rsidRPr="00762D2A">
        <w:rPr>
          <w:rStyle w:val="StyleUnderline"/>
          <w:rFonts w:cstheme="minorHAnsi"/>
          <w:highlight w:val="yellow"/>
        </w:rPr>
        <w:t xml:space="preserve"> follows </w:t>
      </w:r>
      <w:proofErr w:type="gramStart"/>
      <w:r w:rsidRPr="00762D2A">
        <w:rPr>
          <w:rStyle w:val="StyleUnderline"/>
          <w:rFonts w:cstheme="minorHAnsi"/>
          <w:highlight w:val="yellow"/>
        </w:rPr>
        <w:t xml:space="preserve">as a </w:t>
      </w:r>
      <w:r w:rsidRPr="00762D2A">
        <w:rPr>
          <w:rStyle w:val="Emphasis"/>
          <w:rFonts w:cstheme="minorHAnsi"/>
          <w:highlight w:val="yellow"/>
        </w:rPr>
        <w:t>consequence</w:t>
      </w:r>
      <w:proofErr w:type="gramEnd"/>
      <w:r w:rsidRPr="00762D2A">
        <w:rPr>
          <w:rStyle w:val="StyleUnderline"/>
          <w:rFonts w:cstheme="minorHAnsi"/>
        </w:rPr>
        <w:t xml:space="preserve">. It </w:t>
      </w:r>
      <w:r w:rsidRPr="00762D2A">
        <w:rPr>
          <w:rStyle w:val="Emphasis"/>
          <w:rFonts w:cstheme="minorHAnsi"/>
        </w:rPr>
        <w:t>describes the intellectual work</w:t>
      </w:r>
      <w:r w:rsidRPr="00762D2A">
        <w:rPr>
          <w:rStyle w:val="StyleUnderline"/>
          <w:rFonts w:cstheme="minorHAnsi"/>
        </w:rPr>
        <w:t xml:space="preserve"> of Heidegger and Schmitt every bit as much as it does that of Marx or of us ourselves.</w:t>
      </w:r>
      <w:r w:rsidRPr="00762D2A">
        <w:rPr>
          <w:rFonts w:cstheme="minorHAnsi"/>
          <w:sz w:val="16"/>
        </w:rPr>
        <w:t xml:space="preserve"> </w:t>
      </w:r>
    </w:p>
    <w:p w14:paraId="315269D0" w14:textId="77777777" w:rsidR="00C93A5A" w:rsidRPr="004F12B9" w:rsidRDefault="00C93A5A" w:rsidP="00C93A5A"/>
    <w:p w14:paraId="145F6CE2" w14:textId="77777777" w:rsidR="003D3234" w:rsidRPr="003D3234" w:rsidRDefault="003D3234" w:rsidP="003D3234"/>
    <w:p w14:paraId="03F73ECD" w14:textId="668C21B0" w:rsidR="00E42E4C" w:rsidRDefault="009A6AA8" w:rsidP="009A6AA8">
      <w:pPr>
        <w:pStyle w:val="Heading2"/>
      </w:pPr>
      <w:r>
        <w:lastRenderedPageBreak/>
        <w:t>Cap Good</w:t>
      </w:r>
    </w:p>
    <w:p w14:paraId="3493E20C" w14:textId="77777777" w:rsidR="00DE621C" w:rsidRDefault="00DE621C" w:rsidP="00DE621C">
      <w:pPr>
        <w:pStyle w:val="Heading4"/>
      </w:pPr>
      <w:r>
        <w:t>Privatization is necessary for space colonization – disruptions kill that potential</w:t>
      </w:r>
    </w:p>
    <w:p w14:paraId="2853A5E6" w14:textId="77777777" w:rsidR="00DE621C" w:rsidRPr="00B16B4C" w:rsidRDefault="00DE621C" w:rsidP="00DE621C">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w:t>
      </w:r>
      <w:proofErr w:type="gramStart"/>
      <w:r>
        <w:t>, )</w:t>
      </w:r>
      <w:proofErr w:type="gramEnd"/>
    </w:p>
    <w:p w14:paraId="38AF83FF" w14:textId="77777777" w:rsidR="00EF481F" w:rsidRDefault="00DE621C" w:rsidP="00DE621C">
      <w:pPr>
        <w:rPr>
          <w:rStyle w:val="Emphasis"/>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45DD">
        <w:rPr>
          <w:rStyle w:val="StyleUnderline"/>
          <w:highlight w:val="yellow"/>
        </w:rPr>
        <w:t>The cost to NASA</w:t>
      </w:r>
      <w:r w:rsidRPr="009A45DD">
        <w:rPr>
          <w:rStyle w:val="StyleUnderline"/>
        </w:rPr>
        <w:t xml:space="preserve"> for launching a man into space on the space shuttle orbiter was </w:t>
      </w:r>
      <w:r w:rsidRPr="009A45DD">
        <w:rPr>
          <w:rStyle w:val="StyleUnderline"/>
          <w:highlight w:val="yellow"/>
        </w:rPr>
        <w:t>$170 million</w:t>
      </w:r>
      <w:r w:rsidRPr="009A45DD">
        <w:rPr>
          <w:rStyle w:val="StyleUnderline"/>
        </w:rPr>
        <w:t xml:space="preserve"> per seat, compared with just $</w:t>
      </w:r>
      <w:r w:rsidRPr="009A45DD">
        <w:rPr>
          <w:rStyle w:val="StyleUnderline"/>
          <w:highlight w:val="yellow"/>
        </w:rPr>
        <w:t>60 million</w:t>
      </w:r>
      <w:r w:rsidRPr="009A45DD">
        <w:rPr>
          <w:rStyle w:val="StyleUnderline"/>
        </w:rPr>
        <w:t xml:space="preserve"> to $67 million </w:t>
      </w:r>
      <w:r w:rsidRPr="009A45DD">
        <w:rPr>
          <w:rStyle w:val="StyleUnderline"/>
          <w:highlight w:val="yellow"/>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A45DD">
        <w:rPr>
          <w:rStyle w:val="StyleUnderline"/>
          <w:highlight w:val="yellow"/>
        </w:rPr>
        <w:t xml:space="preserve">private sector does it better, cheaper, </w:t>
      </w:r>
      <w:proofErr w:type="gramStart"/>
      <w:r w:rsidRPr="009A45DD">
        <w:rPr>
          <w:rStyle w:val="StyleUnderline"/>
          <w:highlight w:val="yellow"/>
        </w:rPr>
        <w:t>faster</w:t>
      </w:r>
      <w:proofErr w:type="gramEnd"/>
      <w:r w:rsidRPr="009A45DD">
        <w:rPr>
          <w:rStyle w:val="StyleUnderline"/>
          <w:highlight w:val="yellow"/>
        </w:rPr>
        <w:t xml:space="preserve"> and more efficiently</w:t>
      </w:r>
      <w:r w:rsidRPr="009A45DD">
        <w:rPr>
          <w:rStyle w:val="StyleUnderline"/>
        </w:rPr>
        <w:t xml:space="preserve"> than government. </w:t>
      </w:r>
      <w:r w:rsidRPr="009A45DD">
        <w:rPr>
          <w:rStyle w:val="StyleUnderline"/>
          <w:highlight w:val="yellow"/>
        </w:rPr>
        <w:t xml:space="preserve">Why? </w:t>
      </w:r>
      <w:r w:rsidRPr="009A45DD">
        <w:rPr>
          <w:rStyle w:val="Emphasis"/>
          <w:highlight w:val="yellow"/>
        </w:rPr>
        <w:t>Competition</w:t>
      </w:r>
      <w:r w:rsidRPr="009A45DD">
        <w:rPr>
          <w:rStyle w:val="Emphasis"/>
        </w:rPr>
        <w:t xml:space="preserve">. </w:t>
      </w:r>
      <w:r w:rsidRPr="009A45DD">
        <w:rPr>
          <w:sz w:val="16"/>
        </w:rPr>
        <w:t xml:space="preserve">Today, SpaceX </w:t>
      </w:r>
      <w:proofErr w:type="gramStart"/>
      <w:r w:rsidRPr="009A45DD">
        <w:rPr>
          <w:sz w:val="16"/>
        </w:rPr>
        <w:t>has to</w:t>
      </w:r>
      <w:proofErr w:type="gramEnd"/>
      <w:r w:rsidRPr="009A45DD">
        <w:rPr>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 xml:space="preserve">In the race to put the first privately launched man into orbit, upstart SpaceX had to beat aerospace behemoth Boeing and its </w:t>
      </w:r>
      <w:proofErr w:type="spellStart"/>
      <w:r w:rsidRPr="009A45DD">
        <w:rPr>
          <w:rStyle w:val="StyleUnderline"/>
        </w:rPr>
        <w:t>Starliner</w:t>
      </w:r>
      <w:proofErr w:type="spellEnd"/>
      <w:r w:rsidRPr="009A45DD">
        <w:rPr>
          <w:rStyle w:val="StyleUnderline"/>
        </w:rPr>
        <w:t xml:space="preserve"> capsule to the punch</w:t>
      </w:r>
      <w:r w:rsidRPr="009A45DD">
        <w:rPr>
          <w:sz w:val="16"/>
        </w:rPr>
        <w:t xml:space="preserve">. It did so — for more than $1 billion less than its 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w:t>
      </w:r>
    </w:p>
    <w:p w14:paraId="62C4AE2C" w14:textId="77777777" w:rsidR="00EF481F" w:rsidRDefault="00EF481F" w:rsidP="00DE621C">
      <w:pPr>
        <w:rPr>
          <w:rStyle w:val="Emphasis"/>
        </w:rPr>
      </w:pPr>
    </w:p>
    <w:p w14:paraId="2C104398" w14:textId="4067A228" w:rsidR="00DE621C" w:rsidRPr="009A45DD" w:rsidRDefault="00DE621C" w:rsidP="00DE621C">
      <w:pPr>
        <w:rPr>
          <w:rStyle w:val="StyleUnderline"/>
        </w:rPr>
      </w:pPr>
      <w:r w:rsidRPr="009A45DD">
        <w:rPr>
          <w:rStyle w:val="Emphasis"/>
        </w:rPr>
        <w:t>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 xml:space="preserve">make humanity a </w:t>
      </w:r>
      <w:r w:rsidRPr="009A45DD">
        <w:rPr>
          <w:rStyle w:val="Emphasis"/>
          <w:highlight w:val="yellow"/>
        </w:rPr>
        <w:lastRenderedPageBreak/>
        <w:t>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foundries and pizza joints</w:t>
      </w:r>
      <w:r w:rsidRPr="009A45DD">
        <w:rPr>
          <w:sz w:val="16"/>
        </w:rPr>
        <w:t xml:space="preserve">. Can it be done? Who </w:t>
      </w:r>
      <w:proofErr w:type="gramStart"/>
      <w:r w:rsidRPr="009A45DD">
        <w:rPr>
          <w:sz w:val="16"/>
        </w:rPr>
        <w:t>knows.</w:t>
      </w:r>
      <w:proofErr w:type="gramEnd"/>
      <w:r w:rsidRPr="009A45DD">
        <w:rPr>
          <w:sz w:val="16"/>
        </w:rPr>
        <w:t xml:space="preserve">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06FDEC4C" w14:textId="77777777" w:rsidR="00DE621C" w:rsidRPr="00BB591D" w:rsidRDefault="00DE621C" w:rsidP="00DE621C"/>
    <w:p w14:paraId="565EDD6D" w14:textId="77777777" w:rsidR="00DE621C" w:rsidRDefault="00DE621C" w:rsidP="00DE621C">
      <w:pPr>
        <w:pStyle w:val="Heading4"/>
      </w:pPr>
      <w:r>
        <w:t xml:space="preserve">Happens by </w:t>
      </w:r>
      <w:r>
        <w:rPr>
          <w:u w:val="single"/>
        </w:rPr>
        <w:t>2050</w:t>
      </w:r>
      <w:r>
        <w:t xml:space="preserve">s---solves </w:t>
      </w:r>
      <w:r>
        <w:rPr>
          <w:u w:val="single"/>
        </w:rPr>
        <w:t>every impact</w:t>
      </w:r>
      <w:r>
        <w:t xml:space="preserve"> BUT degrowth disrupts progress</w:t>
      </w:r>
    </w:p>
    <w:p w14:paraId="106172D2" w14:textId="77777777" w:rsidR="00DE621C" w:rsidRPr="00681318" w:rsidRDefault="00DE621C" w:rsidP="00DE621C">
      <w:r w:rsidRPr="00681318">
        <w:rPr>
          <w:rStyle w:val="Style13ptBold"/>
        </w:rPr>
        <w:t>Drake '16</w:t>
      </w:r>
      <w:r>
        <w:t xml:space="preserve"> – a science journalist and contributing writer at National Geographic. She earned an A.B. in biology, psychology, and dance at Cornell University, worked in a clinical </w:t>
      </w:r>
      <w:proofErr w:type="gramStart"/>
      <w:r>
        <w:t>genetics</w:t>
      </w:r>
      <w:proofErr w:type="gramEnd"/>
      <w:r>
        <w:t xml:space="preserve"> lab at The Johns Hopkins University School of Medicine, then returned to Cornell for her Ph.D. in genetics and development. (</w:t>
      </w:r>
      <w:proofErr w:type="spellStart"/>
      <w:r>
        <w:t>Bynadia</w:t>
      </w:r>
      <w:proofErr w:type="spellEnd"/>
      <w:r>
        <w:t>, "Elon Musk: A Million Humans Could Live on Mars By the 2060s," Science, 9-27-2016, https://www.nationalgeographic.com/science/article/elon-musk-spacex-exploring-mars-planets-space-science, Accessed 6-10-2021</w:t>
      </w:r>
      <w:proofErr w:type="gramStart"/>
      <w:r>
        <w:t>, )</w:t>
      </w:r>
      <w:proofErr w:type="gramEnd"/>
    </w:p>
    <w:p w14:paraId="057E9C10" w14:textId="77777777" w:rsidR="00DE621C" w:rsidRDefault="00DE621C" w:rsidP="00DE621C">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 xml:space="preserve">a </w:t>
      </w:r>
      <w:proofErr w:type="spellStart"/>
      <w:r w:rsidRPr="00AA3A66">
        <w:rPr>
          <w:rStyle w:val="Emphasis"/>
          <w:highlight w:val="yellow"/>
        </w:rPr>
        <w:t>multiplanet</w:t>
      </w:r>
      <w:proofErr w:type="spellEnd"/>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w:t>
      </w:r>
      <w:proofErr w:type="gramStart"/>
      <w:r w:rsidRPr="00681318">
        <w:rPr>
          <w:rStyle w:val="StyleUnderline"/>
        </w:rPr>
        <w:t xml:space="preserve">really </w:t>
      </w:r>
      <w:r w:rsidRPr="005C3038">
        <w:rPr>
          <w:rStyle w:val="StyleUnderline"/>
        </w:rPr>
        <w:t>big</w:t>
      </w:r>
      <w:proofErr w:type="gramEnd"/>
      <w:r w:rsidRPr="005C3038">
        <w:rPr>
          <w:rStyle w:val="StyleUnderline"/>
        </w:rPr>
        <w:t xml:space="preserve">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w:t>
      </w:r>
      <w:proofErr w:type="spellStart"/>
      <w:r w:rsidRPr="005C3038">
        <w:rPr>
          <w:sz w:val="16"/>
        </w:rPr>
        <w:t>en</w:t>
      </w:r>
      <w:proofErr w:type="spellEnd"/>
      <w:r w:rsidRPr="005C3038">
        <w:rPr>
          <w:sz w:val="16"/>
        </w:rPr>
        <w:t xml:space="preserve">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w:t>
      </w:r>
      <w:r w:rsidRPr="00681318">
        <w:rPr>
          <w:sz w:val="16"/>
        </w:rPr>
        <w:lastRenderedPageBreak/>
        <w:t>two planets close together—something that happens every 26 months. “</w:t>
      </w:r>
      <w:r w:rsidRPr="00681318">
        <w:rPr>
          <w:rStyle w:val="StyleUnderline"/>
        </w:rPr>
        <w:t xml:space="preserve">We’d ultimately have upward of a thousand or more spaceships waiting in orbit. And </w:t>
      </w:r>
      <w:proofErr w:type="gramStart"/>
      <w:r w:rsidRPr="00681318">
        <w:rPr>
          <w:rStyle w:val="StyleUnderline"/>
        </w:rPr>
        <w:t>so</w:t>
      </w:r>
      <w:proofErr w:type="gramEnd"/>
      <w:r w:rsidRPr="00681318">
        <w:rPr>
          <w:rStyle w:val="StyleUnderline"/>
        </w:rPr>
        <w:t xml:space="preserve"> the Mars colonial fleet would depart </w:t>
      </w:r>
      <w:proofErr w:type="spellStart"/>
      <w:r w:rsidRPr="00681318">
        <w:rPr>
          <w:rStyle w:val="StyleUnderline"/>
        </w:rPr>
        <w:t>en</w:t>
      </w:r>
      <w:proofErr w:type="spellEnd"/>
      <w:r w:rsidRPr="00681318">
        <w:rPr>
          <w:rStyle w:val="StyleUnderline"/>
        </w:rPr>
        <w:t xml:space="preserve">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681318">
        <w:rPr>
          <w:sz w:val="16"/>
        </w:rPr>
        <w:t>these spacecraft</w:t>
      </w:r>
      <w:proofErr w:type="gramEnd"/>
      <w:r w:rsidRPr="00681318">
        <w:rPr>
          <w:sz w:val="16"/>
        </w:rPr>
        <w:t xml:space="preserve">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 xml:space="preserve">Musk worries that too much emphasis will be placed on those early </w:t>
      </w:r>
      <w:proofErr w:type="spellStart"/>
      <w:r w:rsidRPr="00681318">
        <w:rPr>
          <w:rStyle w:val="StyleUnderline"/>
        </w:rPr>
        <w:t>bootprints</w:t>
      </w:r>
      <w:proofErr w:type="spellEnd"/>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7C2812A1" w14:textId="77777777" w:rsidR="009A6AA8" w:rsidRPr="009A6AA8" w:rsidRDefault="009A6AA8" w:rsidP="009A6AA8"/>
    <w:p w14:paraId="7449D1AE" w14:textId="77777777" w:rsidR="009A6AA8" w:rsidRPr="00F601E6" w:rsidRDefault="009A6AA8" w:rsidP="00F601E6"/>
    <w:sectPr w:rsidR="009A6AA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5A7564"/>
    <w:multiLevelType w:val="hybridMultilevel"/>
    <w:tmpl w:val="8B468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0D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7B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242"/>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D86"/>
    <w:rsid w:val="003812E8"/>
    <w:rsid w:val="00383071"/>
    <w:rsid w:val="00383B19"/>
    <w:rsid w:val="00384CBC"/>
    <w:rsid w:val="003933F9"/>
    <w:rsid w:val="00395864"/>
    <w:rsid w:val="00396557"/>
    <w:rsid w:val="00397316"/>
    <w:rsid w:val="003A248F"/>
    <w:rsid w:val="003A4D9C"/>
    <w:rsid w:val="003B1668"/>
    <w:rsid w:val="003C5F4C"/>
    <w:rsid w:val="003D3234"/>
    <w:rsid w:val="003D5EA8"/>
    <w:rsid w:val="003D7B28"/>
    <w:rsid w:val="003E305E"/>
    <w:rsid w:val="003E34DB"/>
    <w:rsid w:val="003E5302"/>
    <w:rsid w:val="003E5BF1"/>
    <w:rsid w:val="003E7983"/>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172"/>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AA8"/>
    <w:rsid w:val="009B69F5"/>
    <w:rsid w:val="009C5FF7"/>
    <w:rsid w:val="009C6292"/>
    <w:rsid w:val="009D15DB"/>
    <w:rsid w:val="009D3133"/>
    <w:rsid w:val="009E160D"/>
    <w:rsid w:val="009F1CBB"/>
    <w:rsid w:val="009F3305"/>
    <w:rsid w:val="009F6FB2"/>
    <w:rsid w:val="00A071C0"/>
    <w:rsid w:val="00A1481A"/>
    <w:rsid w:val="00A22670"/>
    <w:rsid w:val="00A24B35"/>
    <w:rsid w:val="00A271BA"/>
    <w:rsid w:val="00A27F86"/>
    <w:rsid w:val="00A431C6"/>
    <w:rsid w:val="00A54315"/>
    <w:rsid w:val="00A60FBC"/>
    <w:rsid w:val="00A65C0B"/>
    <w:rsid w:val="00A776BA"/>
    <w:rsid w:val="00A81FD2"/>
    <w:rsid w:val="00A8441A"/>
    <w:rsid w:val="00A8674A"/>
    <w:rsid w:val="00A96BD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77A"/>
    <w:rsid w:val="00C93A5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21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81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FB51BE"/>
  <w14:defaultImageDpi w14:val="300"/>
  <w15:docId w15:val="{BC82F5FB-EA96-974F-8A7F-40E4D1E84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3A5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0D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0D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0D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ta"/>
    <w:basedOn w:val="Normal"/>
    <w:next w:val="Normal"/>
    <w:link w:val="Heading4Char"/>
    <w:uiPriority w:val="9"/>
    <w:unhideWhenUsed/>
    <w:qFormat/>
    <w:rsid w:val="00380D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0D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0D86"/>
  </w:style>
  <w:style w:type="character" w:customStyle="1" w:styleId="Heading1Char">
    <w:name w:val="Heading 1 Char"/>
    <w:aliases w:val="Pocket Char"/>
    <w:basedOn w:val="DefaultParagraphFont"/>
    <w:link w:val="Heading1"/>
    <w:uiPriority w:val="9"/>
    <w:rsid w:val="00380D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0D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0D8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9"/>
    <w:rsid w:val="00380D8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80D86"/>
    <w:rPr>
      <w:b/>
      <w:sz w:val="26"/>
      <w:u w:val="none"/>
    </w:rPr>
  </w:style>
  <w:style w:type="character" w:customStyle="1" w:styleId="StyleUnderline">
    <w:name w:val="Style Underline"/>
    <w:aliases w:val="Underline,Intense Emphasis3,Minimized Char,Heading 3 Char Char Char Char Char,Style Bold Underline,Intense Emphasis1,apple-style-span + 6 pt,Kern at 16 pt,Style,Bold,Intense Emphasis2,HHeading 3 + 12 pt,ci,Intense Emphasis11,c,B,Bo,cite,8."/>
    <w:basedOn w:val="DefaultParagraphFont"/>
    <w:uiPriority w:val="1"/>
    <w:qFormat/>
    <w:rsid w:val="00380D86"/>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380D8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80D8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380D86"/>
    <w:rPr>
      <w:color w:val="auto"/>
      <w:u w:val="none"/>
    </w:rPr>
  </w:style>
  <w:style w:type="paragraph" w:styleId="DocumentMap">
    <w:name w:val="Document Map"/>
    <w:basedOn w:val="Normal"/>
    <w:link w:val="DocumentMapChar"/>
    <w:uiPriority w:val="99"/>
    <w:semiHidden/>
    <w:unhideWhenUsed/>
    <w:rsid w:val="00380D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0D86"/>
    <w:rPr>
      <w:rFonts w:ascii="Lucida Grande" w:hAnsi="Lucida Grande" w:cs="Lucida Grande"/>
    </w:rPr>
  </w:style>
  <w:style w:type="paragraph" w:customStyle="1" w:styleId="textbold">
    <w:name w:val="text bold"/>
    <w:basedOn w:val="Normal"/>
    <w:link w:val="Emphasis"/>
    <w:uiPriority w:val="20"/>
    <w:qFormat/>
    <w:rsid w:val="00C93A5A"/>
    <w:pPr>
      <w:ind w:left="720"/>
      <w:jc w:val="both"/>
    </w:pPr>
    <w:rPr>
      <w:b/>
      <w:iCs/>
      <w:u w:val="single"/>
    </w:rPr>
  </w:style>
  <w:style w:type="paragraph" w:styleId="ListParagraph">
    <w:name w:val="List Paragraph"/>
    <w:basedOn w:val="Normal"/>
    <w:uiPriority w:val="99"/>
    <w:unhideWhenUsed/>
    <w:qFormat/>
    <w:rsid w:val="00C93A5A"/>
    <w:pPr>
      <w:ind w:left="720"/>
      <w:contextualSpacing/>
    </w:pPr>
  </w:style>
  <w:style w:type="paragraph" w:customStyle="1" w:styleId="Emphasis1">
    <w:name w:val="Emphasis1"/>
    <w:basedOn w:val="Normal"/>
    <w:uiPriority w:val="20"/>
    <w:qFormat/>
    <w:rsid w:val="003D323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anbuckmorss.info/text/commonist-ethics/" TargetMode="External"/><Relationship Id="rId18" Type="http://schemas.openxmlformats.org/officeDocument/2006/relationships/hyperlink" Target="http://susanbuckmorss.info/text/commonist-ethic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sanbuckmorss.info/text/commonist-ethics/" TargetMode="External"/><Relationship Id="rId17" Type="http://schemas.openxmlformats.org/officeDocument/2006/relationships/hyperlink" Target="http://susanbuckmorss.info/text/commonist-ethics/" TargetMode="External"/><Relationship Id="rId2" Type="http://schemas.openxmlformats.org/officeDocument/2006/relationships/customXml" Target="../customXml/item2.xml"/><Relationship Id="rId16" Type="http://schemas.openxmlformats.org/officeDocument/2006/relationships/hyperlink" Target="http://susanbuckmorss.info/text/commonist-ethic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anbuckmorss.info/text/commonist-ethics/" TargetMode="External"/><Relationship Id="rId5" Type="http://schemas.openxmlformats.org/officeDocument/2006/relationships/numbering" Target="numbering.xml"/><Relationship Id="rId15" Type="http://schemas.openxmlformats.org/officeDocument/2006/relationships/hyperlink" Target="http://susanbuckmorss.info/text/commonist-ethics/" TargetMode="External"/><Relationship Id="rId10" Type="http://schemas.openxmlformats.org/officeDocument/2006/relationships/hyperlink" Target="https://www.law.cornell.edu/uscode/text/6/1501" TargetMode="External"/><Relationship Id="rId19" Type="http://schemas.openxmlformats.org/officeDocument/2006/relationships/hyperlink" Target="http://susanbuckmorss.info/text/commonist-ethics/" TargetMode="External"/><Relationship Id="rId4" Type="http://schemas.openxmlformats.org/officeDocument/2006/relationships/customXml" Target="../customXml/item4.xml"/><Relationship Id="rId9" Type="http://schemas.openxmlformats.org/officeDocument/2006/relationships/hyperlink" Target="https://ir.lawnet.fordham.edu/cgi/viewcontent.cgi?article=1966&amp;context=flr" TargetMode="External"/><Relationship Id="rId14" Type="http://schemas.openxmlformats.org/officeDocument/2006/relationships/hyperlink" Target="http://susanbuckmorss.info/text/commonist-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18</Pages>
  <Words>9018</Words>
  <Characters>51405</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14</cp:revision>
  <dcterms:created xsi:type="dcterms:W3CDTF">2022-02-06T18:35:00Z</dcterms:created>
  <dcterms:modified xsi:type="dcterms:W3CDTF">2022-02-06T19:30:00Z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