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98A" w14:textId="77777777" w:rsidR="00950A38" w:rsidRDefault="00950A38" w:rsidP="00950A38">
      <w:pPr>
        <w:pStyle w:val="Heading2"/>
      </w:pPr>
      <w:r>
        <w:t>1AC</w:t>
      </w:r>
    </w:p>
    <w:p w14:paraId="4E63AF5D" w14:textId="77777777" w:rsidR="00950A38" w:rsidRPr="008D2860" w:rsidRDefault="00950A38" w:rsidP="00950A38">
      <w:pPr>
        <w:pStyle w:val="Heading3"/>
      </w:pPr>
      <w:r>
        <w:lastRenderedPageBreak/>
        <w:t>Mining</w:t>
      </w:r>
    </w:p>
    <w:p w14:paraId="1F453B16" w14:textId="45C33BA9" w:rsidR="00307069" w:rsidRPr="00657732" w:rsidRDefault="00307069" w:rsidP="00307069">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3DF87F2D" w14:textId="77777777" w:rsidR="00307069" w:rsidRPr="00657732" w:rsidRDefault="00307069" w:rsidP="00307069">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0133C66E" w14:textId="77777777" w:rsidR="00307069" w:rsidRDefault="00307069" w:rsidP="00307069">
      <w:pPr>
        <w:rPr>
          <w:sz w:val="16"/>
        </w:rPr>
      </w:pPr>
      <w:r w:rsidRPr="00CF5694">
        <w:rPr>
          <w:rStyle w:val="StyleUnderline"/>
        </w:rPr>
        <w:t>The</w:t>
      </w:r>
      <w:r w:rsidRPr="00657732">
        <w:rPr>
          <w:rStyle w:val="StyleUnderline"/>
        </w:rPr>
        <w:t xml:space="preserve"> proliferation of a </w:t>
      </w:r>
      <w:r w:rsidRPr="00657732">
        <w:rPr>
          <w:rStyle w:val="StyleUnderline"/>
          <w:highlight w:val="yellow"/>
        </w:rPr>
        <w:t>lunar econ</w:t>
      </w:r>
      <w:r w:rsidRPr="00CF5694">
        <w:rPr>
          <w:rStyle w:val="StyleUnderline"/>
        </w:rPr>
        <w:t xml:space="preserve">omy </w:t>
      </w:r>
      <w:r w:rsidRPr="00657732">
        <w:rPr>
          <w:rStyle w:val="StyleUnderline"/>
          <w:highlight w:val="yellow"/>
        </w:rPr>
        <w:t xml:space="preserve">rests </w:t>
      </w:r>
      <w:r w:rsidRPr="00A33C83">
        <w:rPr>
          <w:rStyle w:val="StyleUnderline"/>
        </w:rPr>
        <w:t>up</w:t>
      </w:r>
      <w:r w:rsidRPr="00657732">
        <w:rPr>
          <w:rStyle w:val="StyleUnderline"/>
          <w:highlight w:val="yellow"/>
        </w:rPr>
        <w:t>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proofErr w:type="gramStart"/>
      <w:r w:rsidRPr="00657732">
        <w:rPr>
          <w:rStyle w:val="StyleUnderline"/>
        </w:rPr>
        <w:t>At the moment</w:t>
      </w:r>
      <w:proofErr w:type="gramEnd"/>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vertically integrated companies</w:t>
      </w:r>
      <w:r w:rsidRPr="00A33C83">
        <w:rPr>
          <w:rStyle w:val="StyleUnderline"/>
        </w:rPr>
        <w:t xml:space="preserve"> will </w:t>
      </w:r>
      <w:r w:rsidRPr="00657732">
        <w:rPr>
          <w:rStyle w:val="StyleUnderline"/>
          <w:highlight w:val="yellow"/>
        </w:rPr>
        <w:t>lead to</w:t>
      </w:r>
      <w:r w:rsidRPr="00A33C83">
        <w:rPr>
          <w:rStyle w:val="StyleUnderline"/>
        </w:rPr>
        <w:t xml:space="preserve">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w:t>
      </w:r>
      <w:r w:rsidRPr="00A33C83">
        <w:rPr>
          <w:rStyle w:val="Emphasis"/>
        </w:rPr>
        <w:t>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A33C83">
        <w:rPr>
          <w:rStyle w:val="StyleUnderline"/>
        </w:rPr>
        <w:t>An</w:t>
      </w:r>
      <w:r w:rsidRPr="00B8021A">
        <w:rPr>
          <w:sz w:val="16"/>
        </w:rPr>
        <w:t xml:space="preserve"> </w:t>
      </w:r>
      <w:r w:rsidRPr="00A33C83">
        <w:rPr>
          <w:rStyle w:val="Emphasis"/>
        </w:rPr>
        <w:t>oligopoly</w:t>
      </w:r>
      <w:r w:rsidRPr="00657732">
        <w:rPr>
          <w:sz w:val="16"/>
        </w:rPr>
        <w:t xml:space="preserve"> </w:t>
      </w:r>
      <w:r w:rsidRPr="00657732">
        <w:rPr>
          <w:rStyle w:val="StyleUnderline"/>
        </w:rPr>
        <w:t xml:space="preserve">of dedicated space holding companies, each </w:t>
      </w:r>
      <w:r w:rsidRPr="00A33C83">
        <w:rPr>
          <w:rStyle w:val="StyleUnderline"/>
        </w:rPr>
        <w:t xml:space="preserve">comprised of </w:t>
      </w:r>
      <w:r w:rsidRPr="00657732">
        <w:rPr>
          <w:rStyle w:val="StyleUnderline"/>
          <w:highlight w:val="yellow"/>
        </w:rPr>
        <w:t>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A33C83">
        <w:rPr>
          <w:rStyle w:val="StyleUnderline"/>
        </w:rPr>
        <w:t xml:space="preserve">the </w:t>
      </w:r>
      <w:r w:rsidRPr="00657732">
        <w:rPr>
          <w:rStyle w:val="StyleUnderline"/>
          <w:highlight w:val="yellow"/>
        </w:rPr>
        <w:t>lunar econ</w:t>
      </w:r>
      <w:r w:rsidRPr="00A33C83">
        <w:rPr>
          <w:rStyle w:val="StyleUnderline"/>
        </w:rPr>
        <w:t xml:space="preserve">omy </w:t>
      </w:r>
      <w:r w:rsidRPr="00657732">
        <w:rPr>
          <w:rStyle w:val="StyleUnderline"/>
          <w:highlight w:val="yellow"/>
        </w:rPr>
        <w:t xml:space="preserve">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3A501EB6" w14:textId="3F9225C1" w:rsidR="00307069" w:rsidRPr="00657732" w:rsidRDefault="00307069" w:rsidP="00307069">
      <w:pPr>
        <w:pStyle w:val="Heading4"/>
      </w:pPr>
      <w:r w:rsidRPr="00657732">
        <w:t xml:space="preserve">Dangerous mining greatly increases the risk of space debris. </w:t>
      </w:r>
    </w:p>
    <w:p w14:paraId="2EB7012A" w14:textId="77777777" w:rsidR="00307069" w:rsidRPr="00657732" w:rsidRDefault="00307069" w:rsidP="00307069">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3DB46D6B" w14:textId="77777777" w:rsidR="00307069" w:rsidRPr="00657732" w:rsidRDefault="00307069" w:rsidP="00307069">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3C83">
        <w:rPr>
          <w:rStyle w:val="Emphasis"/>
        </w:rPr>
        <w:t xml:space="preserve">Now </w:t>
      </w:r>
      <w:r w:rsidRPr="00657732">
        <w:rPr>
          <w:rStyle w:val="Emphasis"/>
          <w:highlight w:val="cyan"/>
        </w:rPr>
        <w:t>a new model warns</w:t>
      </w:r>
      <w:r w:rsidRPr="00A33C83">
        <w:rPr>
          <w:rStyle w:val="Emphasis"/>
        </w:rPr>
        <w:t xml:space="preserve"> that </w:t>
      </w:r>
      <w:r w:rsidRPr="00657732">
        <w:rPr>
          <w:rStyle w:val="Emphasis"/>
          <w:highlight w:val="cyan"/>
        </w:rPr>
        <w:t>debris shed by</w:t>
      </w:r>
      <w:r w:rsidRPr="00A33C83">
        <w:rPr>
          <w:rStyle w:val="Emphasis"/>
        </w:rPr>
        <w:t xml:space="preserve"> such </w:t>
      </w:r>
      <w:r w:rsidRPr="00657732">
        <w:rPr>
          <w:rStyle w:val="Emphasis"/>
          <w:highlight w:val="cyan"/>
        </w:rPr>
        <w:t>transplanted rocks could intrude</w:t>
      </w:r>
      <w:r w:rsidRPr="00A33C83">
        <w:rPr>
          <w:rStyle w:val="Emphasis"/>
        </w:rPr>
        <w:t xml:space="preserve"> where many </w:t>
      </w:r>
      <w:proofErr w:type="spellStart"/>
      <w:r w:rsidRPr="00657732">
        <w:rPr>
          <w:rStyle w:val="Emphasis"/>
          <w:highlight w:val="cyan"/>
        </w:rPr>
        <w:t>defence</w:t>
      </w:r>
      <w:proofErr w:type="spellEnd"/>
      <w:r w:rsidRPr="00657732">
        <w:rPr>
          <w:rStyle w:val="Emphasis"/>
          <w:highlight w:val="cyan"/>
        </w:rPr>
        <w:t xml:space="preserve"> and communication satellites</w:t>
      </w:r>
      <w:r w:rsidRPr="00A33C83">
        <w:rPr>
          <w:rStyle w:val="Emphasis"/>
        </w:rPr>
        <w:t xml:space="preserve">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B8021A">
        <w:rPr>
          <w:rStyle w:val="StyleUnderline"/>
        </w:rPr>
        <w:t xml:space="preserve">Over 10 years, it would cross geosynchronous orbit 63 times </w:t>
      </w:r>
      <w:r w:rsidRPr="00A33C83">
        <w:rPr>
          <w:rStyle w:val="StyleUnderline"/>
        </w:rPr>
        <w:t>on average</w:t>
      </w:r>
      <w:r w:rsidRPr="00A33C83">
        <w:rPr>
          <w:sz w:val="12"/>
        </w:rPr>
        <w:t xml:space="preserve">. </w:t>
      </w:r>
      <w:r w:rsidRPr="00657732">
        <w:rPr>
          <w:rStyle w:val="Emphasis"/>
          <w:highlight w:val="cyan"/>
        </w:rPr>
        <w:t>A satellite in the wrong spot at the wrong time will suffer</w:t>
      </w:r>
      <w:r w:rsidRPr="00A33C83">
        <w:rPr>
          <w:rStyle w:val="Emphasis"/>
        </w:rPr>
        <w:t xml:space="preserve"> a </w:t>
      </w:r>
      <w:r w:rsidRPr="00657732">
        <w:rPr>
          <w:rStyle w:val="Emphasis"/>
          <w:highlight w:val="cyan"/>
        </w:rPr>
        <w:t>damaging high-speed collision</w:t>
      </w:r>
      <w:r w:rsidRPr="00A33C83">
        <w:rPr>
          <w:rStyle w:val="Emphasis"/>
        </w:rPr>
        <w:t xml:space="preserve">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w:t>
      </w:r>
      <w:r w:rsidRPr="00A33C83">
        <w:rPr>
          <w:rStyle w:val="Emphasis"/>
        </w:rPr>
        <w:t xml:space="preserve"> the </w:t>
      </w:r>
      <w:r w:rsidRPr="00657732">
        <w:rPr>
          <w:rStyle w:val="Emphasis"/>
          <w:highlight w:val="cyan"/>
        </w:rPr>
        <w:t>risk</w:t>
      </w:r>
      <w:r w:rsidRPr="00A33C83">
        <w:rPr>
          <w:sz w:val="12"/>
        </w:rPr>
        <w:t>,” says</w:t>
      </w:r>
      <w:r w:rsidRPr="00657732">
        <w:rPr>
          <w:sz w:val="12"/>
        </w:rPr>
        <w:t xml:space="preserve"> </w:t>
      </w:r>
      <w:proofErr w:type="spellStart"/>
      <w:r w:rsidRPr="00657732">
        <w:rPr>
          <w:sz w:val="12"/>
        </w:rPr>
        <w:t>Handmer</w:t>
      </w:r>
      <w:proofErr w:type="spellEnd"/>
      <w:r w:rsidRPr="00657732">
        <w:rPr>
          <w:sz w:val="12"/>
        </w:rPr>
        <w:t>. “</w:t>
      </w:r>
      <w:r w:rsidRPr="00657732">
        <w:rPr>
          <w:rStyle w:val="Emphasis"/>
          <w:highlight w:val="cyan"/>
        </w:rPr>
        <w:t>A few basic precautions</w:t>
      </w:r>
      <w:r w:rsidRPr="00A33C83">
        <w:rPr>
          <w:rStyle w:val="Emphasis"/>
        </w:rPr>
        <w:t xml:space="preserve"> will </w:t>
      </w:r>
      <w:r w:rsidRPr="00657732">
        <w:rPr>
          <w:rStyle w:val="Emphasis"/>
          <w:highlight w:val="cyan"/>
        </w:rPr>
        <w:t>prevent harm due to stray asteroid material.</w:t>
      </w:r>
      <w:r w:rsidRPr="00A33C83">
        <w:rPr>
          <w:rStyle w:val="Emphasis"/>
        </w:rPr>
        <w:t>”</w:t>
      </w:r>
    </w:p>
    <w:p w14:paraId="4DD66E73" w14:textId="29B18AF7" w:rsidR="00307069" w:rsidRPr="00657732" w:rsidRDefault="00307069" w:rsidP="00307069">
      <w:pPr>
        <w:pStyle w:val="Heading4"/>
        <w:rPr>
          <w:iCs/>
        </w:rPr>
      </w:pPr>
      <w:r w:rsidRPr="00657732">
        <w:lastRenderedPageBreak/>
        <w:t xml:space="preserve">Clustering makes the risk of collisions </w:t>
      </w:r>
      <w:r w:rsidRPr="00657732">
        <w:rPr>
          <w:i/>
          <w:u w:val="single"/>
        </w:rPr>
        <w:t xml:space="preserve">uniquely </w:t>
      </w:r>
      <w:proofErr w:type="gramStart"/>
      <w:r w:rsidRPr="00657732">
        <w:rPr>
          <w:i/>
          <w:u w:val="single"/>
        </w:rPr>
        <w:t>high</w:t>
      </w:r>
      <w:proofErr w:type="gramEnd"/>
      <w:r w:rsidRPr="00657732">
        <w:rPr>
          <w:i/>
        </w:rPr>
        <w:t xml:space="preserve"> </w:t>
      </w:r>
      <w:r w:rsidRPr="00657732">
        <w:t>and the risk is understated</w:t>
      </w:r>
    </w:p>
    <w:p w14:paraId="3657FDAE" w14:textId="77777777" w:rsidR="00307069" w:rsidRPr="00657732" w:rsidRDefault="00307069" w:rsidP="00307069">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61CA0C42" w14:textId="410C71AD" w:rsidR="00307069" w:rsidRPr="00307069" w:rsidRDefault="00307069" w:rsidP="00307069">
      <w:pPr>
        <w:rPr>
          <w:sz w:val="16"/>
        </w:rPr>
      </w:pPr>
      <w:r w:rsidRPr="00657732">
        <w:rPr>
          <w:rStyle w:val="StyleUnderline"/>
        </w:rPr>
        <w:t xml:space="preserve">In the future, </w:t>
      </w:r>
      <w:r w:rsidRPr="008A18B2">
        <w:rPr>
          <w:rStyle w:val="StyleUnderline"/>
          <w:highlight w:val="cyan"/>
        </w:rPr>
        <w:t>this population</w:t>
      </w:r>
      <w:r w:rsidRPr="00A33C83">
        <w:rPr>
          <w:rStyle w:val="StyleUnderline"/>
        </w:rPr>
        <w:t xml:space="preserve"> will be </w:t>
      </w:r>
      <w:r w:rsidRPr="00657732">
        <w:rPr>
          <w:rStyle w:val="StyleUnderline"/>
          <w:highlight w:val="cyan"/>
        </w:rPr>
        <w:t>added</w:t>
      </w:r>
      <w:r w:rsidRPr="00A33C83">
        <w:rPr>
          <w:rStyle w:val="StyleUnderline"/>
        </w:rPr>
        <w:t xml:space="preserve"> to</w:t>
      </w:r>
      <w:r w:rsidRPr="00657732">
        <w:rPr>
          <w:rStyle w:val="StyleUnderline"/>
          <w:highlight w:val="cyan"/>
        </w:rPr>
        <w:t xml:space="preserve"> </w:t>
      </w:r>
      <w:r w:rsidRPr="00657732">
        <w:rPr>
          <w:rStyle w:val="Emphasis"/>
          <w:highlight w:val="cyan"/>
        </w:rPr>
        <w:t>primarily</w:t>
      </w:r>
      <w:r w:rsidRPr="00657732">
        <w:rPr>
          <w:rStyle w:val="StyleUnderline"/>
          <w:highlight w:val="cyan"/>
        </w:rPr>
        <w:t xml:space="preserve"> from collisions between</w:t>
      </w:r>
      <w:r w:rsidRPr="008A18B2">
        <w:rPr>
          <w:rStyle w:val="StyleUnderline"/>
        </w:rPr>
        <w:t xml:space="preserve"> large </w:t>
      </w:r>
      <w:r w:rsidRPr="00657732">
        <w:rPr>
          <w:rStyle w:val="StyleUnderline"/>
          <w:highlight w:val="cyan"/>
        </w:rPr>
        <w:t>objects</w:t>
      </w:r>
      <w:r w:rsidRPr="00657732">
        <w:rPr>
          <w:rStyle w:val="StyleUnderline"/>
        </w:rPr>
        <w:t xml:space="preserve"> in orbit </w:t>
      </w:r>
      <w:r w:rsidRPr="008A18B2">
        <w:rPr>
          <w:rStyle w:val="StyleUnderline"/>
        </w:rPr>
        <w:t xml:space="preserve">as </w:t>
      </w:r>
      <w:r w:rsidRPr="00657732">
        <w:rPr>
          <w:rStyle w:val="StyleUnderline"/>
          <w:highlight w:val="cyan"/>
        </w:rPr>
        <w:t>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657732">
        <w:rPr>
          <w:sz w:val="16"/>
        </w:rPr>
        <w:t>all of</w:t>
      </w:r>
      <w:proofErr w:type="gramEnd"/>
      <w:r w:rsidRPr="00657732">
        <w:rPr>
          <w:sz w:val="16"/>
        </w:rPr>
        <w:t xml:space="preserve">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proofErr w:type="gramStart"/>
      <w:r w:rsidRPr="00657732">
        <w:rPr>
          <w:rStyle w:val="Emphasis"/>
          <w:highlight w:val="cyan"/>
        </w:rPr>
        <w:t xml:space="preserve">all </w:t>
      </w:r>
      <w:r w:rsidRPr="008A18B2">
        <w:rPr>
          <w:rStyle w:val="Emphasis"/>
        </w:rPr>
        <w:t>of</w:t>
      </w:r>
      <w:proofErr w:type="gramEnd"/>
      <w:r w:rsidRPr="008A18B2">
        <w:rPr>
          <w:rStyle w:val="Emphasis"/>
        </w:rPr>
        <w:t xml:space="preserve"> </w:t>
      </w:r>
      <w:r w:rsidRPr="00657732">
        <w:rPr>
          <w:rStyle w:val="Emphasis"/>
          <w:highlight w:val="cyan"/>
        </w:rPr>
        <w:t>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have</w:t>
      </w:r>
      <w:r w:rsidRPr="00553DC5">
        <w:rPr>
          <w:rStyle w:val="StyleUnderline"/>
        </w:rPr>
        <w:t xml:space="preserve"> a </w:t>
      </w:r>
      <w:r w:rsidRPr="00657732">
        <w:rPr>
          <w:rStyle w:val="StyleUnderline"/>
          <w:highlight w:val="cyan"/>
        </w:rPr>
        <w:t xml:space="preserve">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w:t>
      </w:r>
      <w:r w:rsidRPr="00553DC5">
        <w:rPr>
          <w:rStyle w:val="StyleUnderline"/>
        </w:rPr>
        <w:t xml:space="preserve"> are </w:t>
      </w:r>
      <w:r w:rsidRPr="00657732">
        <w:rPr>
          <w:rStyle w:val="StyleUnderline"/>
          <w:highlight w:val="cyan"/>
        </w:rPr>
        <w:t>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w:t>
      </w:r>
      <w:r w:rsidRPr="00553DC5">
        <w:rPr>
          <w:rStyle w:val="StyleUnderline"/>
        </w:rPr>
        <w:t xml:space="preserve">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3E430C66" w14:textId="77777777" w:rsidR="00691255" w:rsidRPr="00657732" w:rsidRDefault="00691255" w:rsidP="00691255">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2D3F8AA9" w14:textId="77777777" w:rsidR="00691255" w:rsidRPr="00657732" w:rsidRDefault="00691255" w:rsidP="00691255">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proofErr w:type="spellStart"/>
      <w:r w:rsidRPr="00657732">
        <w:t>ProSEDS</w:t>
      </w:r>
      <w:proofErr w:type="spellEnd"/>
      <w:r w:rsidRPr="00657732">
        <w:t xml:space="preserve"> Experiment, Master's Degree in Physics from Vanderbilt University, Popular Science Writer, and NASA Technologist, Frequent Contributor to the Journal of the British Interplanetary </w:t>
      </w:r>
      <w:proofErr w:type="spellStart"/>
      <w:r w:rsidRPr="00657732">
        <w:lastRenderedPageBreak/>
        <w:t>Sodety</w:t>
      </w:r>
      <w:proofErr w:type="spellEnd"/>
      <w:r w:rsidRPr="00657732">
        <w:t xml:space="preserve"> and Member of the American Institute of Aeronautics and Astronautics, National Space Society, the World Future Society, and MENSA, Sky Alert!: When Satellites Fail, p. 9-12 </w:t>
      </w:r>
    </w:p>
    <w:p w14:paraId="79B7348E" w14:textId="77777777" w:rsidR="00691255" w:rsidRPr="00657732" w:rsidRDefault="00691255" w:rsidP="00691255">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 xml:space="preserve">loses </w:t>
      </w:r>
      <w:proofErr w:type="gramStart"/>
      <w:r w:rsidRPr="00657732">
        <w:rPr>
          <w:rStyle w:val="Emphasis"/>
        </w:rPr>
        <w:t>all of</w:t>
      </w:r>
      <w:proofErr w:type="gramEnd"/>
      <w:r w:rsidRPr="00657732">
        <w:rPr>
          <w:rStyle w:val="Emphasis"/>
        </w:rPr>
        <w:t xml:space="preserve">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military</w:t>
      </w:r>
      <w:r w:rsidRPr="00455E3D">
        <w:rPr>
          <w:rStyle w:val="StyleUnderline"/>
        </w:rPr>
        <w:t xml:space="preserve"> </w:t>
      </w:r>
      <w:r w:rsidRPr="00657732">
        <w:rPr>
          <w:rStyle w:val="StyleUnderline"/>
        </w:rPr>
        <w:t xml:space="preserve">who </w:t>
      </w:r>
      <w:r w:rsidRPr="00455E3D">
        <w:rPr>
          <w:rStyle w:val="StyleUnderline"/>
        </w:rPr>
        <w:t xml:space="preserve">now </w:t>
      </w:r>
      <w:r w:rsidRPr="00657732">
        <w:rPr>
          <w:rStyle w:val="StyleUnderline"/>
          <w:highlight w:val="cyan"/>
        </w:rPr>
        <w:t>depend</w:t>
      </w:r>
      <w:r w:rsidRPr="00657732">
        <w:rPr>
          <w:rStyle w:val="StyleUnderline"/>
        </w:rPr>
        <w:t xml:space="preserve"> up</w:t>
      </w:r>
      <w:r w:rsidRPr="00657732">
        <w:rPr>
          <w:rStyle w:val="Emphasis"/>
          <w:highlight w:val="cyan"/>
        </w:rPr>
        <w:t>on</w:t>
      </w:r>
      <w:r w:rsidRPr="00657732">
        <w:rPr>
          <w:rStyle w:val="StyleUnderline"/>
        </w:rPr>
        <w:t xml:space="preserve"> spy </w:t>
      </w:r>
      <w:r w:rsidRPr="00455E3D">
        <w:rPr>
          <w:rStyle w:val="StyleUnderline"/>
        </w:rPr>
        <w:t>satellites</w:t>
      </w:r>
      <w:r w:rsidRPr="00657732">
        <w:rPr>
          <w:rStyle w:val="StyleUnderline"/>
        </w:rPr>
        <w:t xml:space="preserve">, </w:t>
      </w:r>
      <w:r w:rsidRPr="00657732">
        <w:rPr>
          <w:rStyle w:val="StyleUnderline"/>
          <w:highlight w:val="cyan"/>
        </w:rPr>
        <w:t>space</w:t>
      </w:r>
      <w:r w:rsidRPr="00657732">
        <w:rPr>
          <w:rStyle w:val="StyleUnderline"/>
        </w:rPr>
        <w:t xml:space="preserve">-based communications systems, and GPS to know where their troops and supplies are </w:t>
      </w:r>
      <w:proofErr w:type="gramStart"/>
      <w:r w:rsidRPr="00657732">
        <w:rPr>
          <w:rStyle w:val="StyleUnderline"/>
        </w:rPr>
        <w:t>located at all times</w:t>
      </w:r>
      <w:proofErr w:type="gramEnd"/>
      <w:r w:rsidRPr="00657732">
        <w:rPr>
          <w:rStyle w:val="StyleUnderline"/>
        </w:rPr>
        <w:t xml:space="preserve">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455E3D">
        <w:rPr>
          <w:rStyle w:val="StyleUnderline"/>
        </w:rPr>
        <w:t xml:space="preserve">, </w:t>
      </w:r>
      <w:r w:rsidRPr="00455E3D">
        <w:rPr>
          <w:rStyle w:val="Emphasis"/>
          <w:highlight w:val="cyan"/>
        </w:rPr>
        <w:t>econ</w:t>
      </w:r>
      <w:r w:rsidRPr="00455E3D">
        <w:rPr>
          <w:rStyle w:val="Emphasis"/>
        </w:rPr>
        <w:t xml:space="preserve">omic </w:t>
      </w:r>
      <w:r w:rsidRPr="00455E3D">
        <w:rPr>
          <w:rStyle w:val="Emphasis"/>
          <w:highlight w:val="cyan"/>
        </w:rPr>
        <w:t>disaster</w:t>
      </w:r>
      <w:r w:rsidRPr="00455E3D">
        <w:rPr>
          <w:rStyle w:val="StyleUnderline"/>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455E3D">
        <w:rPr>
          <w:rStyle w:val="StyleUnderline"/>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455E3D">
        <w:rPr>
          <w:rStyle w:val="StyleUnderline"/>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proofErr w:type="spellStart"/>
      <w:r w:rsidRPr="00657732">
        <w:rPr>
          <w:sz w:val="12"/>
        </w:rPr>
        <w:t>Telestar</w:t>
      </w:r>
      <w:proofErr w:type="spellEnd"/>
      <w:r w:rsidRPr="00657732">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57732">
        <w:rPr>
          <w:sz w:val="12"/>
        </w:rPr>
        <w:t>ali</w:t>
      </w:r>
      <w:proofErr w:type="spellEnd"/>
      <w:r w:rsidRPr="00657732">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57732">
        <w:rPr>
          <w:sz w:val="12"/>
        </w:rPr>
        <w:t>a large number of</w:t>
      </w:r>
      <w:proofErr w:type="gramEnd"/>
      <w:r w:rsidRPr="00657732">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57732">
        <w:rPr>
          <w:sz w:val="12"/>
        </w:rPr>
        <w:t>days</w:t>
      </w:r>
      <w:proofErr w:type="gramEnd"/>
      <w:r w:rsidRPr="00657732">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657732">
        <w:rPr>
          <w:sz w:val="12"/>
        </w:rPr>
        <w:t>evacuations</w:t>
      </w:r>
      <w:proofErr w:type="gramEnd"/>
      <w:r w:rsidRPr="00657732">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455E3D">
        <w:rPr>
          <w:rStyle w:val="StyleUnderline"/>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455E3D">
        <w:rPr>
          <w:rStyle w:val="StyleUnderline"/>
        </w:rPr>
        <w:t xml:space="preserve">would </w:t>
      </w:r>
      <w:r w:rsidRPr="00657732">
        <w:rPr>
          <w:rStyle w:val="StyleUnderline"/>
          <w:highlight w:val="cyan"/>
        </w:rPr>
        <w:t>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 xml:space="preserve">rmation to the military, and it is now in common use </w:t>
      </w:r>
      <w:r w:rsidRPr="00657732">
        <w:rPr>
          <w:rStyle w:val="StyleUnderline"/>
        </w:rPr>
        <w:lastRenderedPageBreak/>
        <w:t>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455E3D">
        <w:rPr>
          <w:rStyle w:val="StyleUnderline"/>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4DB9B122" w14:textId="77777777" w:rsidR="004C0211" w:rsidRPr="00657732" w:rsidRDefault="004C0211" w:rsidP="004C0211">
      <w:pPr>
        <w:pStyle w:val="Heading4"/>
      </w:pP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67CD56B7" w14:textId="77777777" w:rsidR="004C0211" w:rsidRPr="00657732" w:rsidRDefault="004C0211" w:rsidP="004C0211">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597DE4A7" w14:textId="0CA6CA9B" w:rsidR="004C0211" w:rsidRPr="004C0211" w:rsidRDefault="004C0211" w:rsidP="004C0211">
      <w:pPr>
        <w:rPr>
          <w:b/>
          <w:iCs/>
          <w:u w:val="single"/>
        </w:rPr>
      </w:pPr>
      <w:r w:rsidRPr="00657732">
        <w:rPr>
          <w:sz w:val="14"/>
        </w:rPr>
        <w:t xml:space="preserve">3.1. Conflicts between multiple States </w:t>
      </w:r>
      <w:r w:rsidRPr="00657732">
        <w:rPr>
          <w:rStyle w:val="StyleUnderline"/>
        </w:rPr>
        <w:t xml:space="preserve">Space resources, as res communis [3], can be appropriated to some extent </w:t>
      </w:r>
      <w:proofErr w:type="gramStart"/>
      <w:r w:rsidRPr="00657732">
        <w:rPr>
          <w:rStyle w:val="StyleUnderline"/>
        </w:rPr>
        <w:t>on the basis of</w:t>
      </w:r>
      <w:proofErr w:type="gramEnd"/>
      <w:r w:rsidRPr="00657732">
        <w:rPr>
          <w:rStyle w:val="StyleUnderline"/>
        </w:rPr>
        <w:t xml:space="preserve">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455E3D">
        <w:rPr>
          <w:rStyle w:val="StyleUnderline"/>
        </w:rPr>
        <w:t xml:space="preserve">However, </w:t>
      </w:r>
      <w:r w:rsidRPr="00657732">
        <w:rPr>
          <w:rStyle w:val="StyleUnderline"/>
          <w:highlight w:val="cyan"/>
        </w:rPr>
        <w:t>overprotecting</w:t>
      </w:r>
      <w:r w:rsidRPr="00455E3D">
        <w:rPr>
          <w:rStyle w:val="StyleUnderline"/>
        </w:rPr>
        <w:t xml:space="preserve"> the senior </w:t>
      </w:r>
      <w:r w:rsidRPr="00657732">
        <w:rPr>
          <w:rStyle w:val="StyleUnderline"/>
          <w:highlight w:val="cyan"/>
        </w:rPr>
        <w:t>by priority rights could</w:t>
      </w:r>
      <w:r w:rsidRPr="00455E3D">
        <w:rPr>
          <w:rStyle w:val="StyleUnderline"/>
        </w:rPr>
        <w:t xml:space="preserve"> run the </w:t>
      </w:r>
      <w:r w:rsidRPr="00657732">
        <w:rPr>
          <w:rStyle w:val="StyleUnderline"/>
          <w:highlight w:val="cyan"/>
        </w:rPr>
        <w:t>risk of disorder, waste, inequality</w:t>
      </w:r>
      <w:r w:rsidRPr="00455E3D">
        <w:rPr>
          <w:rStyle w:val="StyleUnderline"/>
        </w:rPr>
        <w:t xml:space="preserve">, and even </w:t>
      </w:r>
      <w:r w:rsidRPr="00657732">
        <w:rPr>
          <w:rStyle w:val="StyleUnderline"/>
          <w:highlight w:val="cyan"/>
        </w:rPr>
        <w:t>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657732">
        <w:rPr>
          <w:rStyle w:val="StyleUnderline"/>
          <w:highlight w:val="cyan"/>
        </w:rPr>
        <w:t>Without specific coordinating rules, conflicts between multiple States</w:t>
      </w:r>
      <w:r w:rsidRPr="00455E3D">
        <w:rPr>
          <w:rStyle w:val="StyleUnderline"/>
        </w:rPr>
        <w:t xml:space="preserve"> are likely to happen. </w:t>
      </w:r>
      <w:r w:rsidRPr="00657732">
        <w:rPr>
          <w:rStyle w:val="StyleUnderline"/>
          <w:highlight w:val="cyan"/>
        </w:rPr>
        <w:t>Private entities</w:t>
      </w:r>
      <w:r w:rsidRPr="00455E3D">
        <w:rPr>
          <w:rStyle w:val="StyleUnderline"/>
        </w:rPr>
        <w:t xml:space="preserve"> may choose to </w:t>
      </w:r>
      <w:r w:rsidRPr="00657732">
        <w:rPr>
          <w:rStyle w:val="StyleUnderline"/>
          <w:highlight w:val="cyan"/>
        </w:rPr>
        <w:t>arm themselves to safeguard their</w:t>
      </w:r>
      <w:r w:rsidRPr="00455E3D">
        <w:rPr>
          <w:rStyle w:val="StyleUnderline"/>
        </w:rPr>
        <w:t xml:space="preserve"> own </w:t>
      </w:r>
      <w:r w:rsidRPr="00657732">
        <w:rPr>
          <w:rStyle w:val="StyleUnderline"/>
          <w:highlight w:val="cyan"/>
        </w:rPr>
        <w:t xml:space="preserve">interests. In extreme cases, </w:t>
      </w:r>
      <w:r w:rsidRPr="00657732">
        <w:rPr>
          <w:rStyle w:val="Emphasis"/>
          <w:highlight w:val="cyan"/>
        </w:rPr>
        <w:t xml:space="preserve">States </w:t>
      </w:r>
      <w:r w:rsidRPr="00455E3D">
        <w:rPr>
          <w:rStyle w:val="Emphasis"/>
        </w:rPr>
        <w:t xml:space="preserve">may also </w:t>
      </w:r>
      <w:r w:rsidRPr="00657732">
        <w:rPr>
          <w:rStyle w:val="Emphasis"/>
          <w:highlight w:val="cyan"/>
        </w:rPr>
        <w:t>protect them by placing w</w:t>
      </w:r>
      <w:r w:rsidRPr="00455E3D">
        <w:rPr>
          <w:rStyle w:val="Emphasis"/>
        </w:rPr>
        <w:t xml:space="preserve">eapons of </w:t>
      </w:r>
      <w:r w:rsidRPr="00657732">
        <w:rPr>
          <w:rStyle w:val="Emphasis"/>
          <w:highlight w:val="cyan"/>
        </w:rPr>
        <w:t>m</w:t>
      </w:r>
      <w:r w:rsidRPr="00455E3D">
        <w:rPr>
          <w:rStyle w:val="Emphasis"/>
        </w:rPr>
        <w:t xml:space="preserve">ass </w:t>
      </w:r>
      <w:r w:rsidRPr="00657732">
        <w:rPr>
          <w:rStyle w:val="Emphasis"/>
          <w:highlight w:val="cyan"/>
        </w:rPr>
        <w:t>d</w:t>
      </w:r>
      <w:r w:rsidRPr="00455E3D">
        <w:rPr>
          <w:rStyle w:val="Emphasis"/>
        </w:rPr>
        <w:t xml:space="preserve">estruction </w:t>
      </w:r>
      <w:r w:rsidRPr="00657732">
        <w:rPr>
          <w:rStyle w:val="Emphasis"/>
          <w:highlight w:val="cyan"/>
        </w:rPr>
        <w:t>in</w:t>
      </w:r>
      <w:r w:rsidRPr="00455E3D">
        <w:rPr>
          <w:rStyle w:val="Emphasis"/>
        </w:rPr>
        <w:t xml:space="preserve"> outer </w:t>
      </w:r>
      <w:r w:rsidRPr="00657732">
        <w:rPr>
          <w:rStyle w:val="Emphasis"/>
          <w:highlight w:val="cyan"/>
        </w:rPr>
        <w:t>space</w:t>
      </w:r>
      <w:r w:rsidRPr="00455E3D">
        <w:rPr>
          <w:rStyle w:val="Emphasis"/>
        </w:rPr>
        <w:t xml:space="preserve"> if necessary [4]. As a result, </w:t>
      </w:r>
      <w:r w:rsidRPr="00657732">
        <w:rPr>
          <w:rStyle w:val="Emphasis"/>
          <w:highlight w:val="cyan"/>
        </w:rPr>
        <w:t>priority rights should not be absolute but subject</w:t>
      </w:r>
      <w:r w:rsidRPr="00455E3D">
        <w:rPr>
          <w:rStyle w:val="Emphasis"/>
        </w:rPr>
        <w:t>ed</w:t>
      </w:r>
      <w:r w:rsidRPr="00657732">
        <w:rPr>
          <w:rStyle w:val="Emphasis"/>
          <w:highlight w:val="cyan"/>
        </w:rPr>
        <w:t xml:space="preserve"> to</w:t>
      </w:r>
      <w:r w:rsidRPr="00455E3D">
        <w:rPr>
          <w:rStyle w:val="Emphasis"/>
        </w:rPr>
        <w:t xml:space="preserve"> some </w:t>
      </w:r>
      <w:r w:rsidRPr="00657732">
        <w:rPr>
          <w:rStyle w:val="Emphasis"/>
          <w:highlight w:val="cyan"/>
        </w:rPr>
        <w:t>arrangements</w:t>
      </w:r>
      <w:r w:rsidRPr="00455E3D">
        <w:rPr>
          <w:rStyle w:val="Emphasis"/>
        </w:rPr>
        <w:t>. 7</w:t>
      </w:r>
    </w:p>
    <w:p w14:paraId="0B5DD074" w14:textId="77777777" w:rsidR="009A3258" w:rsidRPr="00D02707" w:rsidRDefault="009A3258" w:rsidP="009A3258">
      <w:pPr>
        <w:pStyle w:val="Heading4"/>
      </w:pPr>
      <w:r>
        <w:t xml:space="preserve">Space mining is literally the </w:t>
      </w:r>
      <w:r w:rsidRPr="00AD2383">
        <w:rPr>
          <w:u w:val="single"/>
        </w:rPr>
        <w:t>least</w:t>
      </w:r>
      <w:r>
        <w:t xml:space="preserve"> effective way to deal with a short-term resource shortage</w:t>
      </w:r>
    </w:p>
    <w:p w14:paraId="2912B1E8" w14:textId="77777777" w:rsidR="009A3258" w:rsidRDefault="009A3258" w:rsidP="009A3258">
      <w:pPr>
        <w:pStyle w:val="ListParagraph"/>
        <w:numPr>
          <w:ilvl w:val="0"/>
          <w:numId w:val="12"/>
        </w:numPr>
      </w:pPr>
      <w:r>
        <w:t>Space mineral grades/concentrations are too low</w:t>
      </w:r>
    </w:p>
    <w:p w14:paraId="4D3FDADC" w14:textId="77777777" w:rsidR="009A3258" w:rsidRDefault="009A3258" w:rsidP="009A3258">
      <w:pPr>
        <w:pStyle w:val="ListParagraph"/>
        <w:numPr>
          <w:ilvl w:val="0"/>
          <w:numId w:val="12"/>
        </w:numPr>
      </w:pPr>
      <w:r>
        <w:t>“Mining is the only solution to sustained high prices” makes no sense</w:t>
      </w:r>
    </w:p>
    <w:p w14:paraId="25BC1200" w14:textId="77777777" w:rsidR="009A3258" w:rsidRPr="00F577F3" w:rsidRDefault="009A3258" w:rsidP="009A3258">
      <w:r>
        <w:t xml:space="preserve">David </w:t>
      </w:r>
      <w:proofErr w:type="spellStart"/>
      <w:r w:rsidRPr="00F577F3">
        <w:rPr>
          <w:rStyle w:val="Style13ptBold"/>
        </w:rPr>
        <w:t>Fickling</w:t>
      </w:r>
      <w:proofErr w:type="spellEnd"/>
      <w:r>
        <w:t xml:space="preserve"> 12/22/20</w:t>
      </w:r>
      <w:r w:rsidRPr="00F577F3">
        <w:rPr>
          <w:rStyle w:val="Style13ptBold"/>
        </w:rPr>
        <w:t>20</w:t>
      </w:r>
      <w:r>
        <w:t xml:space="preserve"> [Bloomberg Opinion, “We’re never going to mine the asteroid belt: </w:t>
      </w:r>
      <w:proofErr w:type="spellStart"/>
      <w:r>
        <w:t>Fickling</w:t>
      </w:r>
      <w:proofErr w:type="spellEnd"/>
      <w:r>
        <w:t>”] [DS] [https://www.mining.com/web/were-never-going-to-mine-the-asteroid-belt-david-fickling/]</w:t>
      </w:r>
    </w:p>
    <w:p w14:paraId="3B0B48F1" w14:textId="77777777" w:rsidR="009A3258" w:rsidRPr="00744AC3" w:rsidRDefault="009A3258" w:rsidP="009A3258">
      <w:pPr>
        <w:rPr>
          <w:sz w:val="16"/>
        </w:rPr>
      </w:pPr>
      <w:r w:rsidRPr="00744AC3">
        <w:rPr>
          <w:sz w:val="16"/>
        </w:rPr>
        <w:t xml:space="preserve">The discovery in October of </w:t>
      </w:r>
      <w:r w:rsidRPr="00EF04BB">
        <w:rPr>
          <w:rStyle w:val="StyleUnderline"/>
          <w:highlight w:val="cyan"/>
        </w:rPr>
        <w:t>ice molecule</w:t>
      </w:r>
      <w:r w:rsidRPr="00744AC3">
        <w:rPr>
          <w:rStyle w:val="StyleUnderline"/>
        </w:rPr>
        <w:t>s</w:t>
      </w:r>
      <w:r w:rsidRPr="00744AC3">
        <w:rPr>
          <w:sz w:val="16"/>
        </w:rPr>
        <w:t xml:space="preserve"> in craters on the Moon was taken as </w:t>
      </w:r>
      <w:proofErr w:type="gramStart"/>
      <w:r w:rsidRPr="00744AC3">
        <w:rPr>
          <w:sz w:val="16"/>
        </w:rPr>
        <w:t>a major breakthrough</w:t>
      </w:r>
      <w:proofErr w:type="gramEnd"/>
      <w:r w:rsidRPr="00744AC3">
        <w:rPr>
          <w:sz w:val="16"/>
        </w:rPr>
        <w:t xml:space="preserve">. Still, the </w:t>
      </w:r>
      <w:r w:rsidRPr="00EF04BB">
        <w:rPr>
          <w:rStyle w:val="StyleUnderline"/>
          <w:highlight w:val="cyan"/>
        </w:rPr>
        <w:t>concentrations</w:t>
      </w:r>
      <w:r w:rsidRPr="00744AC3">
        <w:rPr>
          <w:sz w:val="16"/>
        </w:rPr>
        <w:t xml:space="preserve"> of </w:t>
      </w:r>
      <w:r w:rsidRPr="00EF04BB">
        <w:rPr>
          <w:rStyle w:val="StyleUnderline"/>
        </w:rPr>
        <w:t xml:space="preserve">100 to 412 parts per million </w:t>
      </w:r>
      <w:r w:rsidRPr="00EF04BB">
        <w:rPr>
          <w:rStyle w:val="StyleUnderline"/>
          <w:highlight w:val="cyan"/>
        </w:rPr>
        <w:t>are extraordinarily low</w:t>
      </w:r>
      <w:r w:rsidRPr="00EF04BB">
        <w:rPr>
          <w:rStyle w:val="StyleUnderline"/>
        </w:rPr>
        <w:t xml:space="preserve"> by terrestrial standards</w:t>
      </w:r>
      <w:r w:rsidRPr="00744AC3">
        <w:rPr>
          <w:sz w:val="16"/>
        </w:rPr>
        <w:t xml:space="preserve">. </w:t>
      </w:r>
      <w:r w:rsidRPr="00EF04BB">
        <w:rPr>
          <w:rStyle w:val="StyleUnderline"/>
          <w:highlight w:val="cyan"/>
        </w:rPr>
        <w:t>Copper</w:t>
      </w:r>
      <w:r w:rsidRPr="00EF04BB">
        <w:rPr>
          <w:rStyle w:val="StyleUnderline"/>
        </w:rPr>
        <w:t xml:space="preserve">, </w:t>
      </w:r>
      <w:proofErr w:type="gramStart"/>
      <w:r w:rsidRPr="00EF04BB">
        <w:rPr>
          <w:rStyle w:val="StyleUnderline"/>
        </w:rPr>
        <w:t>which</w:t>
      </w:r>
      <w:proofErr w:type="gramEnd"/>
      <w:r w:rsidRPr="00EF04BB">
        <w:rPr>
          <w:rStyle w:val="StyleUnderline"/>
        </w:rPr>
        <w:t xml:space="preserve"> typically costs about $4,500 per metric </w:t>
      </w:r>
      <w:proofErr w:type="spellStart"/>
      <w:r w:rsidRPr="00EF04BB">
        <w:rPr>
          <w:rStyle w:val="StyleUnderline"/>
        </w:rPr>
        <w:t>tonne</w:t>
      </w:r>
      <w:proofErr w:type="spellEnd"/>
      <w:r w:rsidRPr="00EF04BB">
        <w:rPr>
          <w:rStyle w:val="StyleUnderline"/>
        </w:rPr>
        <w:t xml:space="preserve"> to refine, </w:t>
      </w:r>
      <w:r w:rsidRPr="00EF04BB">
        <w:rPr>
          <w:rStyle w:val="StyleUnderline"/>
          <w:highlight w:val="cyan"/>
        </w:rPr>
        <w:t>has an</w:t>
      </w:r>
      <w:r w:rsidRPr="004A29D1">
        <w:rPr>
          <w:rStyle w:val="StyleUnderline"/>
        </w:rPr>
        <w:t xml:space="preserve"> average </w:t>
      </w:r>
      <w:r w:rsidRPr="00EF04BB">
        <w:rPr>
          <w:rStyle w:val="StyleUnderline"/>
          <w:highlight w:val="cyan"/>
        </w:rPr>
        <w:t>ore grade of</w:t>
      </w:r>
      <w:r w:rsidRPr="00744AC3">
        <w:rPr>
          <w:rStyle w:val="StyleUnderline"/>
        </w:rPr>
        <w:t xml:space="preserve"> about </w:t>
      </w:r>
      <w:r w:rsidRPr="00EF04BB">
        <w:rPr>
          <w:rStyle w:val="StyleUnderline"/>
          <w:highlight w:val="cyan"/>
        </w:rPr>
        <w:t>6,000 ppm</w:t>
      </w:r>
      <w:r w:rsidRPr="00EF04BB">
        <w:rPr>
          <w:rStyle w:val="StyleUnderline"/>
        </w:rPr>
        <w:t>.</w:t>
      </w:r>
    </w:p>
    <w:p w14:paraId="3AFA0F35" w14:textId="77777777" w:rsidR="009A3258" w:rsidRPr="00744AC3" w:rsidRDefault="009A3258" w:rsidP="009A3258">
      <w:pPr>
        <w:rPr>
          <w:sz w:val="16"/>
          <w:szCs w:val="16"/>
        </w:rPr>
      </w:pPr>
      <w:r w:rsidRPr="00744AC3">
        <w:rPr>
          <w:sz w:val="16"/>
          <w:szCs w:val="16"/>
        </w:rPr>
        <w:t xml:space="preserve">The more promising commodities are platinum, palladium, gold and a handful of </w:t>
      </w:r>
      <w:proofErr w:type="gramStart"/>
      <w:r w:rsidRPr="00744AC3">
        <w:rPr>
          <w:sz w:val="16"/>
          <w:szCs w:val="16"/>
        </w:rPr>
        <w:t>rare related</w:t>
      </w:r>
      <w:proofErr w:type="gramEnd"/>
      <w:r w:rsidRPr="00744AC3">
        <w:rPr>
          <w:sz w:val="16"/>
          <w:szCs w:val="16"/>
        </w:rPr>
        <w:t xml:space="preserve"> metals. Because of their affinity for iron, these so-called siderophile elements mostly sunk toward the metallic core of our planet early in its </w:t>
      </w:r>
      <w:proofErr w:type="gramStart"/>
      <w:r w:rsidRPr="00744AC3">
        <w:rPr>
          <w:sz w:val="16"/>
          <w:szCs w:val="16"/>
        </w:rPr>
        <w:t>formation, and</w:t>
      </w:r>
      <w:proofErr w:type="gramEnd"/>
      <w:r w:rsidRPr="00744AC3">
        <w:rPr>
          <w:sz w:val="16"/>
          <w:szCs w:val="16"/>
        </w:rPr>
        <w:t xml:space="preserve"> are relatively scarce in the Earth’s crust. Estimates of their abundance on some asteroids, such as the enigmatic Psyche 16 beyond the orbit of Mars, suggest concentrations several times higher than can be found in terrestrial mines.</w:t>
      </w:r>
    </w:p>
    <w:p w14:paraId="26262CF0" w14:textId="77777777" w:rsidR="009A3258" w:rsidRPr="00744AC3" w:rsidRDefault="009A3258" w:rsidP="009A3258">
      <w:pPr>
        <w:rPr>
          <w:sz w:val="16"/>
        </w:rPr>
      </w:pPr>
      <w:r w:rsidRPr="00744AC3">
        <w:rPr>
          <w:sz w:val="16"/>
        </w:rPr>
        <w:t xml:space="preserve">Still, human ingenuity is all about cutting our coat according to our cloth. If such </w:t>
      </w:r>
      <w:r w:rsidRPr="00F577F3">
        <w:rPr>
          <w:rStyle w:val="StyleUnderline"/>
          <w:highlight w:val="cyan"/>
        </w:rPr>
        <w:t>platinum</w:t>
      </w:r>
      <w:r w:rsidRPr="00744AC3">
        <w:rPr>
          <w:rStyle w:val="StyleUnderline"/>
        </w:rPr>
        <w:t xml:space="preserve">-group </w:t>
      </w:r>
      <w:r w:rsidRPr="00F577F3">
        <w:rPr>
          <w:rStyle w:val="StyleUnderline"/>
          <w:highlight w:val="cyan"/>
        </w:rPr>
        <w:t>metals</w:t>
      </w:r>
      <w:r w:rsidRPr="00744AC3">
        <w:rPr>
          <w:sz w:val="16"/>
        </w:rPr>
        <w:t xml:space="preserve"> are going to justify the literally astronomical costs of space mining, </w:t>
      </w:r>
      <w:r w:rsidRPr="00744AC3">
        <w:rPr>
          <w:rStyle w:val="StyleUnderline"/>
        </w:rPr>
        <w:t xml:space="preserve">they’ll </w:t>
      </w:r>
      <w:r w:rsidRPr="00F577F3">
        <w:rPr>
          <w:rStyle w:val="StyleUnderline"/>
          <w:highlight w:val="cyan"/>
        </w:rPr>
        <w:t>need</w:t>
      </w:r>
      <w:r w:rsidRPr="00744AC3">
        <w:rPr>
          <w:rStyle w:val="StyleUnderline"/>
        </w:rPr>
        <w:t xml:space="preserve"> to count on </w:t>
      </w:r>
      <w:r w:rsidRPr="00F577F3">
        <w:rPr>
          <w:rStyle w:val="StyleUnderline"/>
          <w:highlight w:val="cyan"/>
        </w:rPr>
        <w:t>sustained high prices</w:t>
      </w:r>
      <w:r w:rsidRPr="00F577F3">
        <w:rPr>
          <w:rStyle w:val="StyleUnderline"/>
        </w:rPr>
        <w:t xml:space="preserve"> for the decade </w:t>
      </w:r>
      <w:r w:rsidRPr="00F577F3">
        <w:rPr>
          <w:rStyle w:val="StyleUnderline"/>
        </w:rPr>
        <w:lastRenderedPageBreak/>
        <w:t>or so that would be needed to get such an operation up and running</w:t>
      </w:r>
      <w:r w:rsidRPr="00744AC3">
        <w:rPr>
          <w:sz w:val="16"/>
        </w:rPr>
        <w:t xml:space="preserve"> — and that sort of situation is all but unheard-of in the materials industry.</w:t>
      </w:r>
    </w:p>
    <w:p w14:paraId="2196AE02" w14:textId="77777777" w:rsidR="009A3258" w:rsidRPr="00F577F3" w:rsidRDefault="009A3258" w:rsidP="009A3258">
      <w:pPr>
        <w:rPr>
          <w:rStyle w:val="StyleUnderline"/>
        </w:rPr>
      </w:pPr>
      <w:r w:rsidRPr="00F577F3">
        <w:rPr>
          <w:rStyle w:val="StyleUnderline"/>
          <w:highlight w:val="cyan"/>
        </w:rPr>
        <w:t>When prices</w:t>
      </w:r>
      <w:r w:rsidRPr="00F577F3">
        <w:rPr>
          <w:rStyle w:val="StyleUnderline"/>
        </w:rPr>
        <w:t xml:space="preserve"> of an essential commodity </w:t>
      </w:r>
      <w:r w:rsidRPr="00F577F3">
        <w:rPr>
          <w:rStyle w:val="StyleUnderline"/>
          <w:highlight w:val="cyan"/>
        </w:rPr>
        <w:t>get</w:t>
      </w:r>
      <w:r w:rsidRPr="00F577F3">
        <w:rPr>
          <w:rStyle w:val="StyleUnderline"/>
        </w:rPr>
        <w:t xml:space="preserve"> excessively </w:t>
      </w:r>
      <w:r w:rsidRPr="00F577F3">
        <w:rPr>
          <w:rStyle w:val="StyleUnderline"/>
          <w:highlight w:val="cyan"/>
        </w:rPr>
        <w:t>high</w:t>
      </w:r>
      <w:r w:rsidRPr="00F577F3">
        <w:rPr>
          <w:rStyle w:val="StyleUnderline"/>
        </w:rPr>
        <w:t xml:space="preserve">, </w:t>
      </w:r>
      <w:r w:rsidRPr="00F577F3">
        <w:rPr>
          <w:rStyle w:val="StyleUnderline"/>
          <w:highlight w:val="cyan"/>
        </w:rPr>
        <w:t>chemists</w:t>
      </w:r>
      <w:r w:rsidRPr="00744AC3">
        <w:rPr>
          <w:rStyle w:val="StyleUnderline"/>
        </w:rPr>
        <w:t xml:space="preserve"> </w:t>
      </w:r>
      <w:r w:rsidRPr="00F577F3">
        <w:rPr>
          <w:rStyle w:val="StyleUnderline"/>
        </w:rPr>
        <w:t xml:space="preserve">get extraordinarily good at finding ways to </w:t>
      </w:r>
      <w:r w:rsidRPr="00F577F3">
        <w:rPr>
          <w:rStyle w:val="StyleUnderline"/>
          <w:highlight w:val="cyan"/>
        </w:rPr>
        <w:t>avoid</w:t>
      </w:r>
      <w:r w:rsidRPr="00744AC3">
        <w:rPr>
          <w:rStyle w:val="StyleUnderline"/>
        </w:rPr>
        <w:t xml:space="preserve"> using </w:t>
      </w:r>
      <w:r w:rsidRPr="00F577F3">
        <w:rPr>
          <w:rStyle w:val="StyleUnderline"/>
          <w:highlight w:val="cyan"/>
        </w:rPr>
        <w:t>it</w:t>
      </w:r>
      <w:r w:rsidRPr="00F577F3">
        <w:rPr>
          <w:rStyle w:val="StyleUnderline"/>
        </w:rPr>
        <w:t xml:space="preserve">, scrap </w:t>
      </w:r>
      <w:r w:rsidRPr="00F577F3">
        <w:rPr>
          <w:rStyle w:val="StyleUnderline"/>
          <w:highlight w:val="cyan"/>
        </w:rPr>
        <w:t>merchants</w:t>
      </w:r>
      <w:r w:rsidRPr="00744AC3">
        <w:rPr>
          <w:rStyle w:val="StyleUnderline"/>
        </w:rPr>
        <w:t xml:space="preserve"> improve</w:t>
      </w:r>
      <w:r w:rsidRPr="00F577F3">
        <w:rPr>
          <w:rStyle w:val="StyleUnderline"/>
        </w:rPr>
        <w:t xml:space="preserve"> their </w:t>
      </w:r>
      <w:r w:rsidRPr="00F577F3">
        <w:rPr>
          <w:rStyle w:val="StyleUnderline"/>
          <w:highlight w:val="cyan"/>
        </w:rPr>
        <w:t>recycl</w:t>
      </w:r>
      <w:r w:rsidRPr="00744AC3">
        <w:rPr>
          <w:rStyle w:val="StyleUnderline"/>
        </w:rPr>
        <w:t>ing</w:t>
      </w:r>
      <w:r w:rsidRPr="00F577F3">
        <w:rPr>
          <w:rStyle w:val="StyleUnderline"/>
        </w:rPr>
        <w:t xml:space="preserve"> rates, and </w:t>
      </w:r>
      <w:r w:rsidRPr="00F577F3">
        <w:rPr>
          <w:rStyle w:val="StyleUnderline"/>
          <w:highlight w:val="cyan"/>
        </w:rPr>
        <w:t xml:space="preserve">miners discover </w:t>
      </w:r>
      <w:r w:rsidRPr="004A29D1">
        <w:rPr>
          <w:rStyle w:val="StyleUnderline"/>
        </w:rPr>
        <w:t xml:space="preserve">new </w:t>
      </w:r>
      <w:r w:rsidRPr="00F577F3">
        <w:rPr>
          <w:rStyle w:val="StyleUnderline"/>
          <w:highlight w:val="cyan"/>
        </w:rPr>
        <w:t>deposits</w:t>
      </w:r>
      <w:r w:rsidRPr="00F577F3">
        <w:rPr>
          <w:rStyle w:val="StyleUnderline"/>
        </w:rPr>
        <w:t xml:space="preserve"> that wouldn’t have been viable at lower prices. Even </w:t>
      </w:r>
      <w:r w:rsidRPr="00F577F3">
        <w:rPr>
          <w:rStyle w:val="StyleUnderline"/>
          <w:highlight w:val="cyan"/>
        </w:rPr>
        <w:t>criminals get in</w:t>
      </w:r>
      <w:r w:rsidRPr="00744AC3">
        <w:rPr>
          <w:rStyle w:val="StyleUnderline"/>
        </w:rPr>
        <w:t xml:space="preserve"> on the game.</w:t>
      </w:r>
    </w:p>
    <w:p w14:paraId="2C9E4CC2" w14:textId="77777777" w:rsidR="009A3258" w:rsidRPr="00184C11" w:rsidRDefault="009A3258" w:rsidP="009A3258">
      <w:pPr>
        <w:rPr>
          <w:rStyle w:val="Emphasis"/>
        </w:rPr>
      </w:pPr>
      <w:r w:rsidRPr="00184C11">
        <w:rPr>
          <w:rStyle w:val="StyleUnderline"/>
        </w:rPr>
        <w:t xml:space="preserve">That eventually pushes supply up and demand down, so that </w:t>
      </w:r>
      <w:r w:rsidRPr="00184C11">
        <w:rPr>
          <w:rStyle w:val="Emphasis"/>
          <w:highlight w:val="cyan"/>
        </w:rPr>
        <w:t>prices rebalance</w:t>
      </w:r>
      <w:r w:rsidRPr="00184C11">
        <w:rPr>
          <w:rStyle w:val="StyleUnderline"/>
        </w:rPr>
        <w:t xml:space="preserve"> — a dynamic we’ve seen play out in the markets for rare earths, </w:t>
      </w:r>
      <w:proofErr w:type="gramStart"/>
      <w:r w:rsidRPr="00184C11">
        <w:rPr>
          <w:rStyle w:val="StyleUnderline"/>
          <w:highlight w:val="cyan"/>
        </w:rPr>
        <w:t>lithium</w:t>
      </w:r>
      <w:proofErr w:type="gramEnd"/>
      <w:r w:rsidRPr="00184C11">
        <w:rPr>
          <w:rStyle w:val="StyleUnderline"/>
        </w:rPr>
        <w:t xml:space="preserve"> and </w:t>
      </w:r>
      <w:r w:rsidRPr="00184C11">
        <w:rPr>
          <w:rStyle w:val="StyleUnderline"/>
          <w:highlight w:val="cyan"/>
        </w:rPr>
        <w:t>cobalt</w:t>
      </w:r>
      <w:r w:rsidRPr="004A29D1">
        <w:rPr>
          <w:rStyle w:val="StyleUnderline"/>
        </w:rPr>
        <w:t xml:space="preserve"> in recent years</w:t>
      </w:r>
      <w:r w:rsidRPr="00184C11">
        <w:rPr>
          <w:rStyle w:val="StyleUnderline"/>
        </w:rPr>
        <w:t xml:space="preserve">. </w:t>
      </w:r>
      <w:r w:rsidRPr="00184C11">
        <w:rPr>
          <w:rStyle w:val="Emphasis"/>
          <w:highlight w:val="cyan"/>
        </w:rPr>
        <w:t>The world mines</w:t>
      </w:r>
      <w:r w:rsidRPr="00184C11">
        <w:rPr>
          <w:rStyle w:val="Emphasis"/>
        </w:rPr>
        <w:t xml:space="preserve"> about </w:t>
      </w:r>
      <w:r w:rsidRPr="00184C11">
        <w:rPr>
          <w:rStyle w:val="Emphasis"/>
          <w:highlight w:val="cyan"/>
        </w:rPr>
        <w:t>three times more platinum</w:t>
      </w:r>
      <w:r w:rsidRPr="00184C11">
        <w:rPr>
          <w:rStyle w:val="Emphasis"/>
        </w:rPr>
        <w:t xml:space="preserve"> than it did in the early 1970s, </w:t>
      </w:r>
      <w:r w:rsidRPr="004A29D1">
        <w:rPr>
          <w:rStyle w:val="Emphasis"/>
        </w:rPr>
        <w:t xml:space="preserve">but </w:t>
      </w:r>
      <w:r w:rsidRPr="00184C11">
        <w:rPr>
          <w:rStyle w:val="Emphasis"/>
          <w:highlight w:val="cyan"/>
        </w:rPr>
        <w:t>prices</w:t>
      </w:r>
      <w:r w:rsidRPr="004A29D1">
        <w:rPr>
          <w:rStyle w:val="Emphasis"/>
        </w:rPr>
        <w:t xml:space="preserve"> have </w:t>
      </w:r>
      <w:r w:rsidRPr="00184C11">
        <w:rPr>
          <w:rStyle w:val="Emphasis"/>
          <w:highlight w:val="cyan"/>
        </w:rPr>
        <w:t>barely changed</w:t>
      </w:r>
      <w:r w:rsidRPr="00184C11">
        <w:rPr>
          <w:rStyle w:val="Emphasis"/>
        </w:rPr>
        <w:t xml:space="preserve"> once adjusted for inflation.</w:t>
      </w:r>
    </w:p>
    <w:p w14:paraId="4FF373A2" w14:textId="77777777" w:rsidR="009A3258" w:rsidRDefault="009A3258" w:rsidP="009A3258">
      <w:pPr>
        <w:rPr>
          <w:rStyle w:val="StyleUnderline"/>
        </w:rPr>
      </w:pPr>
      <w:r w:rsidRPr="00744AC3">
        <w:rPr>
          <w:sz w:val="16"/>
        </w:rPr>
        <w:t xml:space="preserve">That might sound a disappointing prospect to those looking for excuses for humanity to colonize space — but really it should be seen as a tribute to our ingenuity. </w:t>
      </w:r>
      <w:r w:rsidRPr="00184C11">
        <w:rPr>
          <w:rStyle w:val="StyleUnderline"/>
        </w:rPr>
        <w:t>Humanity’s failure to exploit extraterrestrial ore reserves isn’t a sign that we lack imagination. If anything, it’s a sign of the adaptive genius that put us in orbit in the first place.</w:t>
      </w:r>
    </w:p>
    <w:p w14:paraId="49A800CB" w14:textId="58856ADA" w:rsidR="009A3258" w:rsidRDefault="009A3258" w:rsidP="009A3258">
      <w:pPr>
        <w:pStyle w:val="Heading4"/>
      </w:pPr>
      <w:r>
        <w:t>No impact to resource wars – ever</w:t>
      </w:r>
    </w:p>
    <w:p w14:paraId="4D3337A6" w14:textId="77777777" w:rsidR="009A3258" w:rsidRPr="00667547" w:rsidRDefault="009A3258" w:rsidP="009A3258">
      <w:proofErr w:type="spellStart"/>
      <w:r>
        <w:rPr>
          <w:rStyle w:val="Style13ptBold"/>
        </w:rPr>
        <w:t>Koubi</w:t>
      </w:r>
      <w:proofErr w:type="spellEnd"/>
      <w:r>
        <w:rPr>
          <w:rStyle w:val="Style13ptBold"/>
        </w:rPr>
        <w:t xml:space="preserve"> et al 14</w:t>
      </w:r>
      <w:r w:rsidRPr="00306FD8">
        <w:t xml:space="preserve"> [</w:t>
      </w:r>
      <w:proofErr w:type="spellStart"/>
      <w:r w:rsidRPr="00306FD8">
        <w:t>Vally</w:t>
      </w:r>
      <w:proofErr w:type="spellEnd"/>
      <w:r w:rsidRPr="00306FD8">
        <w:t xml:space="preserve"> </w:t>
      </w:r>
      <w:proofErr w:type="spellStart"/>
      <w:r w:rsidRPr="00306FD8">
        <w:t>Koubi</w:t>
      </w:r>
      <w:proofErr w:type="spellEnd"/>
      <w:r w:rsidRPr="00306FD8">
        <w:t xml:space="preserve"> (senior scientist at the Center for Comparative and International Studies, </w:t>
      </w:r>
      <w:r>
        <w:t xml:space="preserve">coordinator of Climate Change, Economic Growth, and Conflict at the Swiss Network for International Studies, </w:t>
      </w:r>
      <w:r w:rsidRPr="00306FD8">
        <w:t xml:space="preserve">professor at the Institute of Economics at the University of Bern, Ph.D. in Political Science from the University of Rochester), Gabriele </w:t>
      </w:r>
      <w:proofErr w:type="spellStart"/>
      <w:r w:rsidRPr="00306FD8">
        <w:t>Spilker</w:t>
      </w:r>
      <w:proofErr w:type="spellEnd"/>
      <w:r w:rsidRPr="00306FD8">
        <w:t xml:space="preserve"> (assistant professor of International Political Economy at the University of Salzburg), Tobias </w:t>
      </w:r>
      <w:proofErr w:type="spellStart"/>
      <w:r w:rsidRPr="00306FD8">
        <w:t>Bӧhmelt</w:t>
      </w:r>
      <w:proofErr w:type="spellEnd"/>
      <w:r w:rsidRPr="00306FD8">
        <w:t xml:space="preserve"> (Professor of Government at the University of Essex), &amp; Thomas </w:t>
      </w:r>
      <w:proofErr w:type="spellStart"/>
      <w:r w:rsidRPr="00306FD8">
        <w:t>Bernauer</w:t>
      </w:r>
      <w:proofErr w:type="spellEnd"/>
      <w:r w:rsidRPr="00306FD8">
        <w:t xml:space="preserve"> (Professor of Political Science at the ETH Zurich), “Do natural resources matter for interstate and intrastate armed conflict?”, Journal of Peace Research 2014, Vol. 51(2) 227–243, </w:t>
      </w:r>
      <w:hyperlink r:id="rId9" w:history="1">
        <w:r w:rsidRPr="004601C5">
          <w:rPr>
            <w:rStyle w:val="Hyperlink"/>
          </w:rPr>
          <w:t>http://jpr.sagepub.com/content/51/2/227</w:t>
        </w:r>
      </w:hyperlink>
      <w:r w:rsidRPr="00306FD8">
        <w:t>]</w:t>
      </w:r>
      <w:r>
        <w:t xml:space="preserve"> </w:t>
      </w:r>
    </w:p>
    <w:p w14:paraId="35369E25" w14:textId="77A83F35" w:rsidR="009A3258" w:rsidRPr="009A3258" w:rsidRDefault="009A3258" w:rsidP="009A3258">
      <w:pPr>
        <w:rPr>
          <w:sz w:val="16"/>
        </w:rPr>
      </w:pPr>
      <w:r w:rsidRPr="00667547">
        <w:rPr>
          <w:rStyle w:val="StyleUnderline"/>
        </w:rPr>
        <w:t xml:space="preserve">Do natural resources lead to </w:t>
      </w:r>
      <w:r w:rsidRPr="00667547">
        <w:rPr>
          <w:sz w:val="16"/>
        </w:rPr>
        <w:t xml:space="preserve">conflict, even full-scale </w:t>
      </w:r>
      <w:r w:rsidRPr="00667547">
        <w:rPr>
          <w:rStyle w:val="StyleUnderline"/>
        </w:rPr>
        <w:t>wars?</w:t>
      </w:r>
      <w:r w:rsidRPr="00667547">
        <w:rPr>
          <w:sz w:val="16"/>
        </w:rPr>
        <w:t xml:space="preserve"> What types of natural resources are robust predictors for the onset, intensity, and duration of interstate and intrastate armed conflict</w:t>
      </w:r>
      <w:r w:rsidRPr="001E2904">
        <w:rPr>
          <w:sz w:val="16"/>
          <w:szCs w:val="16"/>
        </w:rPr>
        <w:t xml:space="preserve">? </w:t>
      </w:r>
      <w:r w:rsidRPr="00CB1176">
        <w:rPr>
          <w:rStyle w:val="StyleUnderline"/>
        </w:rPr>
        <w:t>This article reviews the existing literature on the resource–conflict nexus</w:t>
      </w:r>
      <w:r w:rsidRPr="00CB1176">
        <w:rPr>
          <w:sz w:val="16"/>
        </w:rPr>
        <w:t xml:space="preserve"> in view of these and related questions. While from an empirical lens this literature is based on qualitative comparative</w:t>
      </w:r>
      <w:r w:rsidRPr="00667547">
        <w:rPr>
          <w:sz w:val="16"/>
        </w:rPr>
        <w:t xml:space="preserve"> and single case studies as well as quantitative research, it theoretically focuses on two causal mechanisms that may relate resources to conflict: resource scarcity for renewable resources and resource abundance in the context of non-renewable resources. In this article, we follow this structure and start by discussing how the scarcity of renewable resources that tend to have a relatively low market value (</w:t>
      </w:r>
      <w:proofErr w:type="gramStart"/>
      <w:r w:rsidRPr="00667547">
        <w:rPr>
          <w:sz w:val="16"/>
        </w:rPr>
        <w:t>e.g.</w:t>
      </w:r>
      <w:proofErr w:type="gramEnd"/>
      <w:r w:rsidRPr="00667547">
        <w:rPr>
          <w:sz w:val="16"/>
        </w:rPr>
        <w:t xml:space="preserve"> cropland or water) may influence the onset, intensity, and duration of interstate and intrastate conflicts. This literature suggests that by depriving people of their livelihood, resource scarcity leaves them no choice but to fight for survival. However, </w:t>
      </w:r>
      <w:r w:rsidRPr="00667547">
        <w:rPr>
          <w:rStyle w:val="StyleUnderline"/>
        </w:rPr>
        <w:t xml:space="preserve">while early empirical, mainly qualitative studies found a positive relationship between resource scarcity and conflict, </w:t>
      </w:r>
      <w:r w:rsidRPr="00650C0B">
        <w:rPr>
          <w:rStyle w:val="Emphasis"/>
        </w:rPr>
        <w:t xml:space="preserve">the </w:t>
      </w:r>
      <w:r w:rsidRPr="00CB1176">
        <w:rPr>
          <w:rStyle w:val="Emphasis"/>
        </w:rPr>
        <w:t>quantitative work has been unable to establish such a connection</w:t>
      </w:r>
      <w:r w:rsidRPr="00CB1176">
        <w:rPr>
          <w:rStyle w:val="StyleUnderline"/>
        </w:rPr>
        <w:t>.</w:t>
      </w:r>
      <w:r w:rsidRPr="00CB1176">
        <w:rPr>
          <w:sz w:val="16"/>
        </w:rPr>
        <w:t>1 We then elaborate on the problems of local abundance of non-renewable resources that tend to have a high market value (</w:t>
      </w:r>
      <w:proofErr w:type="gramStart"/>
      <w:r w:rsidRPr="00CB1176">
        <w:rPr>
          <w:sz w:val="16"/>
        </w:rPr>
        <w:t>e.g.</w:t>
      </w:r>
      <w:proofErr w:type="gramEnd"/>
      <w:r w:rsidRPr="00CB1176">
        <w:rPr>
          <w:sz w:val="16"/>
        </w:rPr>
        <w:t xml:space="preserve"> fossil fuels or gold). </w:t>
      </w:r>
      <w:r w:rsidRPr="00CB1176">
        <w:rPr>
          <w:rStyle w:val="StyleUnderline"/>
        </w:rPr>
        <w:t>Studies focusing on this issue have developed several arguments about how</w:t>
      </w:r>
      <w:r w:rsidRPr="00667547">
        <w:rPr>
          <w:rStyle w:val="StyleUnderline"/>
        </w:rPr>
        <w:t xml:space="preserve"> non-renewable resources could affect conflict</w:t>
      </w:r>
      <w:r w:rsidRPr="00667547">
        <w:rPr>
          <w:sz w:val="16"/>
        </w:rPr>
        <w:t xml:space="preserve">, primarily at the domestic level. For example, </w:t>
      </w:r>
      <w:r w:rsidRPr="00CB1176">
        <w:rPr>
          <w:rStyle w:val="Emphasis"/>
        </w:rPr>
        <w:t xml:space="preserve">resource </w:t>
      </w:r>
      <w:r w:rsidRPr="00495CC0">
        <w:rPr>
          <w:rStyle w:val="Emphasis"/>
          <w:highlight w:val="cyan"/>
        </w:rPr>
        <w:t xml:space="preserve">abundance </w:t>
      </w:r>
      <w:r w:rsidRPr="00CB1176">
        <w:rPr>
          <w:rStyle w:val="Emphasis"/>
        </w:rPr>
        <w:t xml:space="preserve">might </w:t>
      </w:r>
      <w:r w:rsidRPr="00495CC0">
        <w:rPr>
          <w:rStyle w:val="Emphasis"/>
          <w:highlight w:val="cyan"/>
        </w:rPr>
        <w:t xml:space="preserve">increase </w:t>
      </w:r>
      <w:r w:rsidRPr="00CB1176">
        <w:rPr>
          <w:rStyle w:val="Emphasis"/>
        </w:rPr>
        <w:t xml:space="preserve">the </w:t>
      </w:r>
      <w:r w:rsidRPr="00495CC0">
        <w:rPr>
          <w:rStyle w:val="Emphasis"/>
          <w:highlight w:val="cyan"/>
        </w:rPr>
        <w:t>value of</w:t>
      </w:r>
      <w:r w:rsidRPr="004A29D1">
        <w:rPr>
          <w:rStyle w:val="Emphasis"/>
        </w:rPr>
        <w:t xml:space="preserve"> </w:t>
      </w:r>
      <w:r w:rsidRPr="00CB1176">
        <w:rPr>
          <w:rStyle w:val="Emphasis"/>
        </w:rPr>
        <w:t xml:space="preserve">the </w:t>
      </w:r>
      <w:r w:rsidRPr="00495CC0">
        <w:rPr>
          <w:rStyle w:val="Emphasis"/>
          <w:highlight w:val="cyan"/>
        </w:rPr>
        <w:t>state</w:t>
      </w:r>
      <w:r w:rsidRPr="004A29D1">
        <w:rPr>
          <w:rStyle w:val="Emphasis"/>
        </w:rPr>
        <w:t xml:space="preserve"> </w:t>
      </w:r>
      <w:r w:rsidRPr="00CB1176">
        <w:rPr>
          <w:rStyle w:val="Emphasis"/>
        </w:rPr>
        <w:t xml:space="preserve">as </w:t>
      </w:r>
      <w:r w:rsidRPr="004A29D1">
        <w:rPr>
          <w:rStyle w:val="Emphasis"/>
        </w:rPr>
        <w:t xml:space="preserve">a target of </w:t>
      </w:r>
      <w:r w:rsidRPr="00495CC0">
        <w:rPr>
          <w:rStyle w:val="Emphasis"/>
          <w:highlight w:val="cyan"/>
        </w:rPr>
        <w:t>violence</w:t>
      </w:r>
      <w:r w:rsidRPr="00650C0B">
        <w:rPr>
          <w:rStyle w:val="Emphasis"/>
        </w:rPr>
        <w:t xml:space="preserve">. It could also </w:t>
      </w:r>
      <w:r w:rsidRPr="00495CC0">
        <w:rPr>
          <w:rStyle w:val="Emphasis"/>
          <w:highlight w:val="cyan"/>
        </w:rPr>
        <w:t xml:space="preserve">reduce </w:t>
      </w:r>
      <w:r w:rsidRPr="00CB1176">
        <w:rPr>
          <w:rStyle w:val="Emphasis"/>
        </w:rPr>
        <w:t xml:space="preserve">the </w:t>
      </w:r>
      <w:r w:rsidRPr="00495CC0">
        <w:rPr>
          <w:rStyle w:val="Emphasis"/>
          <w:highlight w:val="cyan"/>
        </w:rPr>
        <w:t>opportunity costs f</w:t>
      </w:r>
      <w:r w:rsidRPr="004A29D1">
        <w:rPr>
          <w:rStyle w:val="Emphasis"/>
          <w:highlight w:val="cyan"/>
        </w:rPr>
        <w:t>or rebellion</w:t>
      </w:r>
      <w:r w:rsidRPr="00CB1176">
        <w:rPr>
          <w:rStyle w:val="StyleUnderline"/>
        </w:rPr>
        <w:t xml:space="preserve"> or increase grievances.</w:t>
      </w:r>
      <w:r w:rsidRPr="00667547">
        <w:rPr>
          <w:rStyle w:val="StyleUnderline"/>
        </w:rPr>
        <w:t xml:space="preserve"> Empirically, we find considerable evidence that natural wealth is indeed associated with </w:t>
      </w:r>
      <w:r w:rsidRPr="00667547">
        <w:rPr>
          <w:sz w:val="16"/>
        </w:rPr>
        <w:t>certain types of</w:t>
      </w:r>
      <w:r w:rsidRPr="00667547">
        <w:rPr>
          <w:rStyle w:val="StyleUnderline"/>
        </w:rPr>
        <w:t xml:space="preserve"> conflict.</w:t>
      </w:r>
      <w:r w:rsidRPr="00667547">
        <w:rPr>
          <w:sz w:val="16"/>
        </w:rPr>
        <w:t xml:space="preserve"> We review the existing research in each of these </w:t>
      </w:r>
      <w:proofErr w:type="gramStart"/>
      <w:r w:rsidRPr="00667547">
        <w:rPr>
          <w:sz w:val="16"/>
        </w:rPr>
        <w:t>areas, and</w:t>
      </w:r>
      <w:proofErr w:type="gramEnd"/>
      <w:r w:rsidRPr="00667547">
        <w:rPr>
          <w:sz w:val="16"/>
        </w:rPr>
        <w:t xml:space="preserve"> conclude by highlighting and assessing some of the theoretical and empirical problems in existing research and by pointing to avenues for further research. Renewable resources, scarcity, and conflict: Theoretical arguments Following a neo-</w:t>
      </w:r>
      <w:proofErr w:type="spellStart"/>
      <w:r w:rsidRPr="00667547">
        <w:rPr>
          <w:sz w:val="16"/>
        </w:rPr>
        <w:t>malthusian</w:t>
      </w:r>
      <w:proofErr w:type="spellEnd"/>
      <w:r w:rsidRPr="00667547">
        <w:rPr>
          <w:sz w:val="16"/>
        </w:rPr>
        <w:t xml:space="preserve"> line of reasoning, several researchers posit that increasing scarcity of and decreasing access to renewable resources raise frustration, which in turn creates grievances against the state, weakens it and civil society, and leads to opportunities for insurrection (</w:t>
      </w:r>
      <w:proofErr w:type="gramStart"/>
      <w:r w:rsidRPr="00667547">
        <w:rPr>
          <w:sz w:val="16"/>
        </w:rPr>
        <w:t>e.g.</w:t>
      </w:r>
      <w:proofErr w:type="gramEnd"/>
      <w:r w:rsidRPr="00667547">
        <w:rPr>
          <w:sz w:val="16"/>
        </w:rPr>
        <w:t xml:space="preserve"> Homer-Dixon, 1994, 1999; </w:t>
      </w:r>
      <w:proofErr w:type="spellStart"/>
      <w:r w:rsidRPr="00667547">
        <w:rPr>
          <w:sz w:val="16"/>
        </w:rPr>
        <w:t>Ba¨chler</w:t>
      </w:r>
      <w:proofErr w:type="spellEnd"/>
      <w:r w:rsidRPr="00667547">
        <w:rPr>
          <w:sz w:val="16"/>
        </w:rPr>
        <w:t xml:space="preserve"> et al., 1996). Homer-Dixon (1999), for instance, identifies three ways2 in which renewable resources can become scarce, and he asserts that resource scarcity is more likely </w:t>
      </w:r>
      <w:r w:rsidRPr="00667547">
        <w:rPr>
          <w:sz w:val="16"/>
        </w:rPr>
        <w:lastRenderedPageBreak/>
        <w:t xml:space="preserve">to provoke internal conflict than interstate war. Kahl (2008: 50f) adds that elites may abuse their power over access to resources in situations of scarcity. By manipulating state policies in their favor, elites can limit access to resources, thus contributing to conflict. </w:t>
      </w:r>
      <w:proofErr w:type="spellStart"/>
      <w:r w:rsidRPr="00667547">
        <w:rPr>
          <w:sz w:val="16"/>
        </w:rPr>
        <w:t>Cornucopians</w:t>
      </w:r>
      <w:proofErr w:type="spellEnd"/>
      <w:r w:rsidRPr="00667547">
        <w:rPr>
          <w:sz w:val="16"/>
        </w:rPr>
        <w:t xml:space="preserve"> or ‘resource optimists’ do not share the neo-</w:t>
      </w:r>
      <w:proofErr w:type="spellStart"/>
      <w:r w:rsidRPr="00667547">
        <w:rPr>
          <w:sz w:val="16"/>
        </w:rPr>
        <w:t>malthusian</w:t>
      </w:r>
      <w:proofErr w:type="spellEnd"/>
      <w:r w:rsidRPr="00667547">
        <w:rPr>
          <w:sz w:val="16"/>
        </w:rPr>
        <w:t xml:space="preserve"> view. Although they acknowledge that resource scarcity may put human well-being at risk, </w:t>
      </w:r>
      <w:proofErr w:type="spellStart"/>
      <w:r w:rsidRPr="00667547">
        <w:rPr>
          <w:sz w:val="16"/>
        </w:rPr>
        <w:t>cornucopians</w:t>
      </w:r>
      <w:proofErr w:type="spellEnd"/>
      <w:r w:rsidRPr="00667547">
        <w:rPr>
          <w:sz w:val="16"/>
        </w:rPr>
        <w:t xml:space="preserve"> claim that </w:t>
      </w:r>
      <w:r w:rsidRPr="00495CC0">
        <w:rPr>
          <w:rStyle w:val="StyleUnderline"/>
          <w:highlight w:val="cyan"/>
        </w:rPr>
        <w:t>humans</w:t>
      </w:r>
      <w:r w:rsidRPr="004A29D1">
        <w:rPr>
          <w:rStyle w:val="StyleUnderline"/>
        </w:rPr>
        <w:t xml:space="preserve"> </w:t>
      </w:r>
      <w:r w:rsidRPr="00CB1176">
        <w:rPr>
          <w:rStyle w:val="StyleUnderline"/>
        </w:rPr>
        <w:t xml:space="preserve">are able to </w:t>
      </w:r>
      <w:r w:rsidRPr="00495CC0">
        <w:rPr>
          <w:rStyle w:val="StyleUnderline"/>
          <w:highlight w:val="cyan"/>
        </w:rPr>
        <w:t>adapt</w:t>
      </w:r>
      <w:r w:rsidRPr="004A29D1">
        <w:rPr>
          <w:rStyle w:val="StyleUnderline"/>
        </w:rPr>
        <w:t xml:space="preserve"> </w:t>
      </w:r>
      <w:r w:rsidRPr="00CB1176">
        <w:rPr>
          <w:rStyle w:val="StyleUnderline"/>
        </w:rPr>
        <w:t xml:space="preserve">to resource scarcity </w:t>
      </w:r>
      <w:r w:rsidRPr="00495CC0">
        <w:rPr>
          <w:rStyle w:val="StyleUnderline"/>
          <w:highlight w:val="cyan"/>
        </w:rPr>
        <w:t>through market mechanisms</w:t>
      </w:r>
      <w:r w:rsidRPr="004A29D1">
        <w:rPr>
          <w:rStyle w:val="StyleUnderline"/>
        </w:rPr>
        <w:t xml:space="preserve">, </w:t>
      </w:r>
      <w:r w:rsidRPr="00CB1176">
        <w:rPr>
          <w:rStyle w:val="StyleUnderline"/>
        </w:rPr>
        <w:t xml:space="preserve">technological </w:t>
      </w:r>
      <w:r w:rsidRPr="00495CC0">
        <w:rPr>
          <w:rStyle w:val="StyleUnderline"/>
          <w:highlight w:val="cyan"/>
        </w:rPr>
        <w:t xml:space="preserve">innovations, </w:t>
      </w:r>
      <w:r w:rsidRPr="00CB1176">
        <w:rPr>
          <w:rStyle w:val="StyleUnderline"/>
        </w:rPr>
        <w:t xml:space="preserve">social </w:t>
      </w:r>
      <w:r w:rsidRPr="00495CC0">
        <w:rPr>
          <w:rStyle w:val="StyleUnderline"/>
          <w:highlight w:val="cyan"/>
        </w:rPr>
        <w:t>institutions</w:t>
      </w:r>
      <w:r w:rsidRPr="00667547">
        <w:rPr>
          <w:rStyle w:val="StyleUnderline"/>
        </w:rPr>
        <w:t xml:space="preserve"> for resource allocation, or any combination thereof</w:t>
      </w:r>
      <w:r w:rsidRPr="00667547">
        <w:rPr>
          <w:sz w:val="16"/>
        </w:rPr>
        <w:t xml:space="preserve"> (</w:t>
      </w:r>
      <w:proofErr w:type="gramStart"/>
      <w:r w:rsidRPr="00667547">
        <w:rPr>
          <w:sz w:val="16"/>
        </w:rPr>
        <w:t>e.g.</w:t>
      </w:r>
      <w:proofErr w:type="gramEnd"/>
      <w:r w:rsidRPr="00667547">
        <w:rPr>
          <w:sz w:val="16"/>
        </w:rPr>
        <w:t xml:space="preserve"> Lomborg, 2001). In the same vein, </w:t>
      </w:r>
      <w:proofErr w:type="spellStart"/>
      <w:r w:rsidRPr="00667547">
        <w:rPr>
          <w:sz w:val="16"/>
        </w:rPr>
        <w:t>cornucopians</w:t>
      </w:r>
      <w:proofErr w:type="spellEnd"/>
      <w:r w:rsidRPr="00667547">
        <w:rPr>
          <w:sz w:val="16"/>
        </w:rPr>
        <w:t xml:space="preserve"> criticize neo-</w:t>
      </w:r>
      <w:proofErr w:type="spellStart"/>
      <w:r w:rsidRPr="00667547">
        <w:rPr>
          <w:sz w:val="16"/>
        </w:rPr>
        <w:t>malthusian</w:t>
      </w:r>
      <w:proofErr w:type="spellEnd"/>
      <w:r w:rsidRPr="00667547">
        <w:rPr>
          <w:sz w:val="16"/>
        </w:rPr>
        <w:t xml:space="preserve"> arguments as overly deterministic and ignorant of economic (</w:t>
      </w:r>
      <w:proofErr w:type="gramStart"/>
      <w:r w:rsidRPr="00667547">
        <w:rPr>
          <w:sz w:val="16"/>
        </w:rPr>
        <w:t>e.g.</w:t>
      </w:r>
      <w:proofErr w:type="gramEnd"/>
      <w:r w:rsidRPr="00667547">
        <w:rPr>
          <w:sz w:val="16"/>
        </w:rPr>
        <w:t xml:space="preserve"> growth) and sociopolitical factors (e.g. political institutions) (e.g. </w:t>
      </w:r>
      <w:proofErr w:type="spellStart"/>
      <w:r w:rsidRPr="00667547">
        <w:rPr>
          <w:sz w:val="16"/>
        </w:rPr>
        <w:t>Gleditsch</w:t>
      </w:r>
      <w:proofErr w:type="spellEnd"/>
      <w:r w:rsidRPr="00667547">
        <w:rPr>
          <w:sz w:val="16"/>
        </w:rPr>
        <w:t xml:space="preserve">, 1998; Theisen, 2008). </w:t>
      </w:r>
      <w:r w:rsidRPr="00667547">
        <w:rPr>
          <w:rStyle w:val="StyleUnderline"/>
        </w:rPr>
        <w:t xml:space="preserve">Resource optimists instead suggest various causal mechanisms in which </w:t>
      </w:r>
      <w:r w:rsidRPr="00650C0B">
        <w:rPr>
          <w:rStyle w:val="Emphasis"/>
        </w:rPr>
        <w:t>scarcity is just one of several factors in the overall relationship</w:t>
      </w:r>
      <w:r w:rsidRPr="00667547">
        <w:rPr>
          <w:rStyle w:val="StyleUnderline"/>
        </w:rPr>
        <w:t xml:space="preserve"> between natural resources and conflict. </w:t>
      </w:r>
      <w:r w:rsidRPr="00A71E4F">
        <w:rPr>
          <w:rStyle w:val="StyleUnderline"/>
        </w:rPr>
        <w:t>Even in instances of acute resource scarcity</w:t>
      </w:r>
      <w:r w:rsidRPr="00A71E4F">
        <w:rPr>
          <w:sz w:val="16"/>
        </w:rPr>
        <w:t xml:space="preserve"> then, </w:t>
      </w:r>
      <w:r w:rsidRPr="00A71E4F">
        <w:rPr>
          <w:rStyle w:val="StyleUnderline"/>
        </w:rPr>
        <w:t>conflict does not appear to be the automatic outcome.</w:t>
      </w:r>
      <w:r w:rsidRPr="00A71E4F">
        <w:rPr>
          <w:sz w:val="16"/>
        </w:rPr>
        <w:t xml:space="preserve"> And </w:t>
      </w:r>
      <w:r w:rsidRPr="00A71E4F">
        <w:rPr>
          <w:rStyle w:val="StyleUnderline"/>
        </w:rPr>
        <w:t xml:space="preserve">if conflict occurs, resource </w:t>
      </w:r>
      <w:r w:rsidRPr="00A71E4F">
        <w:rPr>
          <w:rStyle w:val="Emphasis"/>
        </w:rPr>
        <w:t>scarcity is unlikely to be the main cause</w:t>
      </w:r>
      <w:r w:rsidRPr="00A71E4F">
        <w:rPr>
          <w:rStyle w:val="StyleUnderline"/>
        </w:rPr>
        <w:t>,</w:t>
      </w:r>
      <w:r w:rsidRPr="00667547">
        <w:rPr>
          <w:rStyle w:val="StyleUnderline"/>
        </w:rPr>
        <w:t xml:space="preserve"> which is supported by recent research showing that economic and political factors are more important drivers of conflict than resource scarcity</w:t>
      </w:r>
      <w:r w:rsidRPr="00667547">
        <w:rPr>
          <w:sz w:val="16"/>
        </w:rPr>
        <w:t xml:space="preserve"> (</w:t>
      </w:r>
      <w:proofErr w:type="gramStart"/>
      <w:r w:rsidRPr="00667547">
        <w:rPr>
          <w:sz w:val="16"/>
        </w:rPr>
        <w:t>e.g.</w:t>
      </w:r>
      <w:proofErr w:type="gramEnd"/>
      <w:r w:rsidRPr="00667547">
        <w:rPr>
          <w:sz w:val="16"/>
        </w:rPr>
        <w:t xml:space="preserve"> Gartzke, 2012; </w:t>
      </w:r>
      <w:proofErr w:type="spellStart"/>
      <w:r w:rsidRPr="00667547">
        <w:rPr>
          <w:sz w:val="16"/>
        </w:rPr>
        <w:t>Koubi</w:t>
      </w:r>
      <w:proofErr w:type="spellEnd"/>
      <w:r w:rsidRPr="00667547">
        <w:rPr>
          <w:sz w:val="16"/>
        </w:rPr>
        <w:t xml:space="preserve"> et al., 2012; </w:t>
      </w:r>
      <w:proofErr w:type="spellStart"/>
      <w:r w:rsidRPr="00667547">
        <w:rPr>
          <w:sz w:val="16"/>
        </w:rPr>
        <w:t>Buhaug</w:t>
      </w:r>
      <w:proofErr w:type="spellEnd"/>
      <w:r w:rsidRPr="00667547">
        <w:rPr>
          <w:sz w:val="16"/>
        </w:rPr>
        <w:t xml:space="preserve">, 2010). Renewable resources, scarcity, and conflict: Empirical evidence </w:t>
      </w:r>
      <w:r w:rsidRPr="00CB1176">
        <w:rPr>
          <w:rStyle w:val="StyleUnderline"/>
        </w:rPr>
        <w:t>Much</w:t>
      </w:r>
      <w:r w:rsidRPr="00667547">
        <w:rPr>
          <w:rStyle w:val="StyleUnderline"/>
        </w:rPr>
        <w:t xml:space="preserve"> of the </w:t>
      </w:r>
      <w:r w:rsidRPr="00495CC0">
        <w:rPr>
          <w:rStyle w:val="StyleUnderline"/>
          <w:highlight w:val="cyan"/>
        </w:rPr>
        <w:t>existing</w:t>
      </w:r>
      <w:r w:rsidRPr="00667547">
        <w:rPr>
          <w:rStyle w:val="StyleUnderline"/>
        </w:rPr>
        <w:t xml:space="preserve"> empirical </w:t>
      </w:r>
      <w:r w:rsidRPr="00495CC0">
        <w:rPr>
          <w:rStyle w:val="StyleUnderline"/>
          <w:highlight w:val="cyan"/>
        </w:rPr>
        <w:t>work</w:t>
      </w:r>
      <w:r w:rsidRPr="00667547">
        <w:rPr>
          <w:rStyle w:val="StyleUnderline"/>
        </w:rPr>
        <w:t xml:space="preserve"> on the resource scarcity–conflict nexus </w:t>
      </w:r>
      <w:r w:rsidRPr="004A29D1">
        <w:rPr>
          <w:rStyle w:val="StyleUnderline"/>
        </w:rPr>
        <w:t xml:space="preserve">relies on </w:t>
      </w:r>
      <w:r w:rsidRPr="00495CC0">
        <w:rPr>
          <w:rStyle w:val="StyleUnderline"/>
          <w:highlight w:val="cyan"/>
        </w:rPr>
        <w:t>qualitative studies</w:t>
      </w:r>
      <w:r w:rsidRPr="004A29D1">
        <w:rPr>
          <w:rStyle w:val="StyleUnderline"/>
        </w:rPr>
        <w:t xml:space="preserve"> </w:t>
      </w:r>
      <w:r w:rsidRPr="00CB1176">
        <w:rPr>
          <w:rStyle w:val="StyleUnderline"/>
        </w:rPr>
        <w:t xml:space="preserve">of specific countries </w:t>
      </w:r>
      <w:r w:rsidRPr="00CB1176">
        <w:rPr>
          <w:sz w:val="16"/>
        </w:rPr>
        <w:t>or regions (</w:t>
      </w:r>
      <w:proofErr w:type="gramStart"/>
      <w:r w:rsidRPr="00CB1176">
        <w:rPr>
          <w:sz w:val="16"/>
        </w:rPr>
        <w:t>e.g.</w:t>
      </w:r>
      <w:proofErr w:type="gramEnd"/>
      <w:r w:rsidRPr="00CB1176">
        <w:rPr>
          <w:sz w:val="16"/>
        </w:rPr>
        <w:t xml:space="preserve"> Homer-Dixon, 1994, 1999; Percival &amp; Homer-Dixon, 1998; </w:t>
      </w:r>
      <w:proofErr w:type="spellStart"/>
      <w:r w:rsidRPr="00CB1176">
        <w:rPr>
          <w:sz w:val="16"/>
        </w:rPr>
        <w:t>Ba¨chler</w:t>
      </w:r>
      <w:proofErr w:type="spellEnd"/>
      <w:r w:rsidRPr="00CB1176">
        <w:rPr>
          <w:sz w:val="16"/>
        </w:rPr>
        <w:t xml:space="preserve"> et al., 1996; Kahl, 2008; Brown, 2010). This research identifies various</w:t>
      </w:r>
      <w:r w:rsidRPr="00667547">
        <w:rPr>
          <w:sz w:val="16"/>
        </w:rPr>
        <w:t xml:space="preserve"> cases in which resource scarcity seems to have contributed to violent conflict, mostly at local or national levels. </w:t>
      </w:r>
      <w:r w:rsidRPr="00667547">
        <w:rPr>
          <w:rStyle w:val="StyleUnderline"/>
        </w:rPr>
        <w:t>However, social, economic, and political conditions, which may also affect conflict besides resource scarcity, vary considerably between different types of resources as well as areas of the world</w:t>
      </w:r>
      <w:r w:rsidRPr="00CB1176">
        <w:rPr>
          <w:rStyle w:val="StyleUnderline"/>
        </w:rPr>
        <w:t>. Case studies of specific countries</w:t>
      </w:r>
      <w:r w:rsidRPr="00667547">
        <w:rPr>
          <w:rStyle w:val="StyleUnderline"/>
        </w:rPr>
        <w:t xml:space="preserve"> or regions </w:t>
      </w:r>
      <w:r w:rsidRPr="00CB1176">
        <w:rPr>
          <w:rStyle w:val="StyleUnderline"/>
        </w:rPr>
        <w:t xml:space="preserve">can </w:t>
      </w:r>
      <w:r w:rsidRPr="00495CC0">
        <w:rPr>
          <w:rStyle w:val="StyleUnderline"/>
          <w:highlight w:val="cyan"/>
        </w:rPr>
        <w:t>hardly account for</w:t>
      </w:r>
      <w:r w:rsidRPr="00667547">
        <w:rPr>
          <w:rStyle w:val="StyleUnderline"/>
        </w:rPr>
        <w:t xml:space="preserve"> these </w:t>
      </w:r>
      <w:r w:rsidRPr="00495CC0">
        <w:rPr>
          <w:rStyle w:val="StyleUnderline"/>
          <w:highlight w:val="cyan"/>
        </w:rPr>
        <w:t>different conditions</w:t>
      </w:r>
      <w:r w:rsidRPr="00667547">
        <w:rPr>
          <w:rStyle w:val="StyleUnderline"/>
        </w:rPr>
        <w:t xml:space="preserve">, and it is therefore </w:t>
      </w:r>
      <w:r w:rsidRPr="00650C0B">
        <w:rPr>
          <w:rStyle w:val="Emphasis"/>
        </w:rPr>
        <w:t>difficult to generalize their results</w:t>
      </w:r>
      <w:r w:rsidRPr="00667547">
        <w:rPr>
          <w:rStyle w:val="StyleUnderline"/>
        </w:rPr>
        <w:t>.</w:t>
      </w:r>
      <w:r w:rsidRPr="00667547">
        <w:rPr>
          <w:sz w:val="16"/>
        </w:rPr>
        <w:t xml:space="preserve"> Hence, we concentrate on the recent large-N research in the remainder of this section, and structure the discussion according to conflict types, that is, interstate vs. intrastate conflict and the kind of resource under study. First, </w:t>
      </w:r>
      <w:proofErr w:type="gramStart"/>
      <w:r w:rsidRPr="00667547">
        <w:rPr>
          <w:sz w:val="16"/>
        </w:rPr>
        <w:t>with regard to</w:t>
      </w:r>
      <w:proofErr w:type="gramEnd"/>
      <w:r w:rsidRPr="00667547">
        <w:rPr>
          <w:sz w:val="16"/>
        </w:rPr>
        <w:t xml:space="preserve"> interstate conflict, extant quantitative work almost exclusively focuses on one specific type of renewable resource, namely water. </w:t>
      </w:r>
      <w:r w:rsidRPr="00667547">
        <w:rPr>
          <w:rStyle w:val="StyleUnderline"/>
        </w:rPr>
        <w:t xml:space="preserve">Empirical analyses </w:t>
      </w:r>
      <w:r w:rsidRPr="00667547">
        <w:rPr>
          <w:sz w:val="16"/>
        </w:rPr>
        <w:t>in this context</w:t>
      </w:r>
      <w:r w:rsidRPr="00667547">
        <w:rPr>
          <w:rStyle w:val="StyleUnderline"/>
        </w:rPr>
        <w:t xml:space="preserve"> suggest that </w:t>
      </w:r>
      <w:r w:rsidRPr="00495CC0">
        <w:rPr>
          <w:rStyle w:val="Emphasis"/>
          <w:highlight w:val="cyan"/>
        </w:rPr>
        <w:t>states</w:t>
      </w:r>
      <w:r w:rsidRPr="004A29D1">
        <w:rPr>
          <w:rStyle w:val="Emphasis"/>
        </w:rPr>
        <w:t xml:space="preserve"> tend</w:t>
      </w:r>
      <w:r w:rsidRPr="00CB1176">
        <w:rPr>
          <w:rStyle w:val="Emphasis"/>
        </w:rPr>
        <w:t xml:space="preserve"> to </w:t>
      </w:r>
      <w:r w:rsidRPr="00495CC0">
        <w:rPr>
          <w:rStyle w:val="Emphasis"/>
          <w:highlight w:val="cyan"/>
        </w:rPr>
        <w:t>cooperate</w:t>
      </w:r>
      <w:r w:rsidRPr="00650C0B">
        <w:rPr>
          <w:rStyle w:val="Emphasis"/>
        </w:rPr>
        <w:t xml:space="preserve"> </w:t>
      </w:r>
      <w:r w:rsidRPr="00667547">
        <w:rPr>
          <w:rStyle w:val="StyleUnderline"/>
        </w:rPr>
        <w:t xml:space="preserve">rather than fight </w:t>
      </w:r>
      <w:r w:rsidRPr="00495CC0">
        <w:rPr>
          <w:rStyle w:val="StyleUnderline"/>
          <w:highlight w:val="cyan"/>
        </w:rPr>
        <w:t>over</w:t>
      </w:r>
      <w:r w:rsidRPr="00667547">
        <w:rPr>
          <w:rStyle w:val="StyleUnderline"/>
        </w:rPr>
        <w:t xml:space="preserve"> shared </w:t>
      </w:r>
      <w:r w:rsidRPr="004A29D1">
        <w:rPr>
          <w:rStyle w:val="StyleUnderline"/>
        </w:rPr>
        <w:t xml:space="preserve">water </w:t>
      </w:r>
      <w:r w:rsidRPr="004A29D1">
        <w:rPr>
          <w:rStyle w:val="StyleUnderline"/>
          <w:highlight w:val="cyan"/>
        </w:rPr>
        <w:t>resources</w:t>
      </w:r>
      <w:r w:rsidRPr="00667547">
        <w:rPr>
          <w:sz w:val="16"/>
        </w:rPr>
        <w:t xml:space="preserve"> (Dinar et al., 2007; </w:t>
      </w:r>
      <w:proofErr w:type="spellStart"/>
      <w:r w:rsidRPr="00667547">
        <w:rPr>
          <w:sz w:val="16"/>
        </w:rPr>
        <w:t>Brochmann</w:t>
      </w:r>
      <w:proofErr w:type="spellEnd"/>
      <w:r w:rsidRPr="00667547">
        <w:rPr>
          <w:sz w:val="16"/>
        </w:rPr>
        <w:t xml:space="preserve">, 2012) </w:t>
      </w:r>
      <w:r w:rsidRPr="00667547">
        <w:rPr>
          <w:rStyle w:val="StyleUnderline"/>
        </w:rPr>
        <w:t xml:space="preserve">and </w:t>
      </w:r>
      <w:proofErr w:type="gramStart"/>
      <w:r w:rsidRPr="00667547">
        <w:rPr>
          <w:rStyle w:val="StyleUnderline"/>
        </w:rPr>
        <w:t xml:space="preserve">that </w:t>
      </w:r>
      <w:r w:rsidRPr="004A29D1">
        <w:rPr>
          <w:rStyle w:val="Emphasis"/>
        </w:rPr>
        <w:t xml:space="preserve">institutionalized </w:t>
      </w:r>
      <w:r w:rsidRPr="00495CC0">
        <w:rPr>
          <w:rStyle w:val="Emphasis"/>
          <w:highlight w:val="cyan"/>
        </w:rPr>
        <w:t>agreements</w:t>
      </w:r>
      <w:proofErr w:type="gramEnd"/>
      <w:r w:rsidRPr="00495CC0">
        <w:rPr>
          <w:rStyle w:val="Emphasis"/>
          <w:highlight w:val="cyan"/>
        </w:rPr>
        <w:t xml:space="preserve"> </w:t>
      </w:r>
      <w:r w:rsidRPr="00CB1176">
        <w:rPr>
          <w:rStyle w:val="Emphasis"/>
        </w:rPr>
        <w:t xml:space="preserve">can </w:t>
      </w:r>
      <w:r w:rsidRPr="00495CC0">
        <w:rPr>
          <w:rStyle w:val="Emphasis"/>
          <w:highlight w:val="cyan"/>
        </w:rPr>
        <w:t>reduce</w:t>
      </w:r>
      <w:r w:rsidRPr="004A29D1">
        <w:rPr>
          <w:rStyle w:val="Emphasis"/>
        </w:rPr>
        <w:t xml:space="preserve"> dispute </w:t>
      </w:r>
      <w:r w:rsidRPr="00495CC0">
        <w:rPr>
          <w:rStyle w:val="Emphasis"/>
          <w:highlight w:val="cyan"/>
        </w:rPr>
        <w:t>risk</w:t>
      </w:r>
      <w:r w:rsidRPr="00667547">
        <w:rPr>
          <w:sz w:val="16"/>
        </w:rPr>
        <w:t xml:space="preserve"> (</w:t>
      </w:r>
      <w:proofErr w:type="spellStart"/>
      <w:r w:rsidRPr="00667547">
        <w:rPr>
          <w:sz w:val="16"/>
        </w:rPr>
        <w:t>Zawahri</w:t>
      </w:r>
      <w:proofErr w:type="spellEnd"/>
      <w:r w:rsidRPr="00667547">
        <w:rPr>
          <w:sz w:val="16"/>
        </w:rPr>
        <w:t xml:space="preserve"> &amp; Mitchell, 2011; </w:t>
      </w:r>
      <w:proofErr w:type="spellStart"/>
      <w:r w:rsidRPr="00667547">
        <w:rPr>
          <w:sz w:val="16"/>
        </w:rPr>
        <w:t>Tir</w:t>
      </w:r>
      <w:proofErr w:type="spellEnd"/>
      <w:r w:rsidRPr="00667547">
        <w:rPr>
          <w:sz w:val="16"/>
        </w:rPr>
        <w:t xml:space="preserve"> &amp; Stinnett, 2012). The theoretical underpinning of much of this research is that </w:t>
      </w:r>
      <w:r w:rsidRPr="00667547">
        <w:rPr>
          <w:rStyle w:val="StyleUnderline"/>
        </w:rPr>
        <w:t xml:space="preserve">joint </w:t>
      </w:r>
      <w:r w:rsidRPr="00A71E4F">
        <w:rPr>
          <w:rStyle w:val="StyleUnderline"/>
        </w:rPr>
        <w:t>democracy</w:t>
      </w:r>
      <w:r w:rsidRPr="00667547">
        <w:rPr>
          <w:rStyle w:val="StyleUnderline"/>
        </w:rPr>
        <w:t xml:space="preserve"> and/</w:t>
      </w:r>
      <w:r w:rsidRPr="00CB1176">
        <w:rPr>
          <w:rStyle w:val="StyleUnderline"/>
        </w:rPr>
        <w:t>or international water management institutions facilitate cooperative solutions to water</w:t>
      </w:r>
      <w:r w:rsidRPr="00667547">
        <w:rPr>
          <w:rStyle w:val="StyleUnderline"/>
        </w:rPr>
        <w:t xml:space="preserve"> problems even in situations of scarcity.</w:t>
      </w:r>
      <w:r w:rsidRPr="00667547">
        <w:rPr>
          <w:sz w:val="16"/>
        </w:rPr>
        <w:t xml:space="preserve"> Furthermore, </w:t>
      </w:r>
      <w:r w:rsidRPr="00495CC0">
        <w:rPr>
          <w:rStyle w:val="Emphasis"/>
          <w:highlight w:val="cyan"/>
        </w:rPr>
        <w:t>side-payments</w:t>
      </w:r>
      <w:r w:rsidRPr="004A29D1">
        <w:rPr>
          <w:rStyle w:val="Emphasis"/>
        </w:rPr>
        <w:t xml:space="preserve">, </w:t>
      </w:r>
      <w:r w:rsidRPr="00495CC0">
        <w:rPr>
          <w:rStyle w:val="Emphasis"/>
          <w:highlight w:val="cyan"/>
        </w:rPr>
        <w:t>issue linkages</w:t>
      </w:r>
      <w:r w:rsidRPr="004A29D1">
        <w:rPr>
          <w:rStyle w:val="Emphasis"/>
        </w:rPr>
        <w:t xml:space="preserve">, </w:t>
      </w:r>
      <w:r w:rsidRPr="00CB1176">
        <w:rPr>
          <w:rStyle w:val="Emphasis"/>
        </w:rPr>
        <w:t xml:space="preserve">or economic and </w:t>
      </w:r>
      <w:r w:rsidRPr="00495CC0">
        <w:rPr>
          <w:rStyle w:val="Emphasis"/>
          <w:highlight w:val="cyan"/>
        </w:rPr>
        <w:t>political ties</w:t>
      </w:r>
      <w:r w:rsidRPr="00650C0B">
        <w:rPr>
          <w:rStyle w:val="Emphasis"/>
        </w:rPr>
        <w:t xml:space="preserve"> between countries also </w:t>
      </w:r>
      <w:r w:rsidRPr="00495CC0">
        <w:rPr>
          <w:rStyle w:val="Emphasis"/>
          <w:highlight w:val="cyan"/>
        </w:rPr>
        <w:t>prevent</w:t>
      </w:r>
      <w:r w:rsidRPr="00650C0B">
        <w:rPr>
          <w:rStyle w:val="Emphasis"/>
        </w:rPr>
        <w:t xml:space="preserve"> interstate </w:t>
      </w:r>
      <w:r w:rsidRPr="00495CC0">
        <w:rPr>
          <w:rStyle w:val="Emphasis"/>
          <w:highlight w:val="cyan"/>
        </w:rPr>
        <w:t>conflict</w:t>
      </w:r>
      <w:r w:rsidRPr="00667547">
        <w:rPr>
          <w:rStyle w:val="StyleUnderline"/>
        </w:rPr>
        <w:t xml:space="preserve"> over water.</w:t>
      </w:r>
      <w:r w:rsidRPr="00667547">
        <w:rPr>
          <w:sz w:val="16"/>
        </w:rPr>
        <w:t xml:space="preserve"> While </w:t>
      </w:r>
      <w:r w:rsidRPr="00667547">
        <w:rPr>
          <w:rStyle w:val="StyleUnderline"/>
        </w:rPr>
        <w:t>scholars</w:t>
      </w:r>
      <w:r w:rsidRPr="00667547">
        <w:rPr>
          <w:sz w:val="16"/>
        </w:rPr>
        <w:t xml:space="preserve"> do not fully rule out conflict over scarce water resources, they </w:t>
      </w:r>
      <w:r w:rsidRPr="00667547">
        <w:rPr>
          <w:rStyle w:val="StyleUnderline"/>
        </w:rPr>
        <w:t xml:space="preserve">find that if </w:t>
      </w:r>
      <w:r w:rsidRPr="00CB1176">
        <w:rPr>
          <w:rStyle w:val="StyleUnderline"/>
        </w:rPr>
        <w:t xml:space="preserve">conflict materializes then </w:t>
      </w:r>
      <w:r w:rsidRPr="00CB1176">
        <w:rPr>
          <w:rStyle w:val="Emphasis"/>
        </w:rPr>
        <w:t>it occurs in the form of disputes and political tensions, but not in the form of armed hostilities</w:t>
      </w:r>
      <w:r w:rsidRPr="00CB1176">
        <w:rPr>
          <w:rStyle w:val="StyleUnderline"/>
        </w:rPr>
        <w:t xml:space="preserve"> or even ‘water wars’</w:t>
      </w:r>
      <w:r w:rsidRPr="00CB1176">
        <w:rPr>
          <w:sz w:val="16"/>
        </w:rPr>
        <w:t xml:space="preserve"> (</w:t>
      </w:r>
      <w:proofErr w:type="gramStart"/>
      <w:r w:rsidRPr="00CB1176">
        <w:rPr>
          <w:sz w:val="16"/>
        </w:rPr>
        <w:t>e.g.</w:t>
      </w:r>
      <w:proofErr w:type="gramEnd"/>
      <w:r w:rsidRPr="00CB1176">
        <w:rPr>
          <w:sz w:val="16"/>
        </w:rPr>
        <w:t xml:space="preserve"> </w:t>
      </w:r>
      <w:proofErr w:type="spellStart"/>
      <w:r w:rsidRPr="00CB1176">
        <w:rPr>
          <w:sz w:val="16"/>
        </w:rPr>
        <w:t>Gledisch</w:t>
      </w:r>
      <w:proofErr w:type="spellEnd"/>
      <w:r w:rsidRPr="00CB1176">
        <w:rPr>
          <w:sz w:val="16"/>
        </w:rPr>
        <w:t xml:space="preserve"> &amp; </w:t>
      </w:r>
      <w:proofErr w:type="spellStart"/>
      <w:r w:rsidRPr="00CB1176">
        <w:rPr>
          <w:sz w:val="16"/>
        </w:rPr>
        <w:t>Hegre</w:t>
      </w:r>
      <w:proofErr w:type="spellEnd"/>
      <w:r w:rsidRPr="00CB1176">
        <w:rPr>
          <w:sz w:val="16"/>
        </w:rPr>
        <w:t xml:space="preserve">, 2000; </w:t>
      </w:r>
      <w:proofErr w:type="spellStart"/>
      <w:r w:rsidRPr="00CB1176">
        <w:rPr>
          <w:sz w:val="16"/>
        </w:rPr>
        <w:t>Gleditsch</w:t>
      </w:r>
      <w:proofErr w:type="spellEnd"/>
      <w:r w:rsidRPr="00CB1176">
        <w:rPr>
          <w:sz w:val="16"/>
        </w:rPr>
        <w:t xml:space="preserve"> et al., 2006; Hensel, Mitchell &amp; Sowers, 2006; </w:t>
      </w:r>
      <w:proofErr w:type="spellStart"/>
      <w:r w:rsidRPr="00CB1176">
        <w:rPr>
          <w:sz w:val="16"/>
        </w:rPr>
        <w:t>Brochmann</w:t>
      </w:r>
      <w:proofErr w:type="spellEnd"/>
      <w:r w:rsidRPr="00CB1176">
        <w:rPr>
          <w:sz w:val="16"/>
        </w:rPr>
        <w:t xml:space="preserve"> &amp; Hensel, 2009; Dinar, 2009). Second, </w:t>
      </w:r>
      <w:proofErr w:type="gramStart"/>
      <w:r w:rsidRPr="00CB1176">
        <w:rPr>
          <w:rStyle w:val="StyleUnderline"/>
        </w:rPr>
        <w:t>with regard to</w:t>
      </w:r>
      <w:proofErr w:type="gramEnd"/>
      <w:r w:rsidRPr="00CB1176">
        <w:rPr>
          <w:rStyle w:val="StyleUnderline"/>
        </w:rPr>
        <w:t xml:space="preserve"> intrastate conflict, quantitative studies examining the effects of resource scarcity have generated a wide range of empirical findings, which,</w:t>
      </w:r>
      <w:r w:rsidRPr="00CB1176">
        <w:rPr>
          <w:sz w:val="16"/>
        </w:rPr>
        <w:t xml:space="preserve"> however, </w:t>
      </w:r>
      <w:r w:rsidRPr="00CB1176">
        <w:rPr>
          <w:rStyle w:val="StyleUnderline"/>
        </w:rPr>
        <w:t>do not allow for a clearcut co</w:t>
      </w:r>
      <w:r w:rsidRPr="00667547">
        <w:rPr>
          <w:rStyle w:val="StyleUnderline"/>
        </w:rPr>
        <w:t>nclusion.</w:t>
      </w:r>
      <w:r w:rsidRPr="00667547">
        <w:rPr>
          <w:sz w:val="16"/>
        </w:rPr>
        <w:t xml:space="preserve"> For example, Hauge &amp; </w:t>
      </w:r>
      <w:proofErr w:type="spellStart"/>
      <w:r w:rsidRPr="00667547">
        <w:rPr>
          <w:sz w:val="16"/>
        </w:rPr>
        <w:t>Ellingsen</w:t>
      </w:r>
      <w:proofErr w:type="spellEnd"/>
      <w:r w:rsidRPr="00667547">
        <w:rPr>
          <w:sz w:val="16"/>
        </w:rPr>
        <w:t xml:space="preserve"> (1998) find that land degradation, freshwater scarcity, and deforestation all have positive and significant effects on the incidence of armed conflict (see also Raleigh &amp; </w:t>
      </w:r>
      <w:proofErr w:type="spellStart"/>
      <w:r w:rsidRPr="00667547">
        <w:rPr>
          <w:sz w:val="16"/>
        </w:rPr>
        <w:t>Urdal</w:t>
      </w:r>
      <w:proofErr w:type="spellEnd"/>
      <w:r w:rsidRPr="00667547">
        <w:rPr>
          <w:sz w:val="16"/>
        </w:rPr>
        <w:t xml:space="preserve">, 2007; </w:t>
      </w:r>
      <w:proofErr w:type="spellStart"/>
      <w:r w:rsidRPr="00667547">
        <w:rPr>
          <w:sz w:val="16"/>
        </w:rPr>
        <w:t>Gizelis</w:t>
      </w:r>
      <w:proofErr w:type="spellEnd"/>
      <w:r w:rsidRPr="00667547">
        <w:rPr>
          <w:sz w:val="16"/>
        </w:rPr>
        <w:t xml:space="preserve"> &amp; Wooden, 2010). </w:t>
      </w:r>
      <w:r w:rsidRPr="00667547">
        <w:rPr>
          <w:rStyle w:val="StyleUnderline"/>
        </w:rPr>
        <w:t>Theisen</w:t>
      </w:r>
      <w:r w:rsidRPr="00667547">
        <w:rPr>
          <w:sz w:val="16"/>
        </w:rPr>
        <w:t xml:space="preserve"> (2008), however, </w:t>
      </w:r>
      <w:r w:rsidRPr="00667547">
        <w:rPr>
          <w:rStyle w:val="StyleUnderline"/>
        </w:rPr>
        <w:t>shows – more convincingly</w:t>
      </w:r>
      <w:r w:rsidRPr="00667547">
        <w:rPr>
          <w:sz w:val="16"/>
        </w:rPr>
        <w:t xml:space="preserve"> than Hauge &amp; </w:t>
      </w:r>
      <w:proofErr w:type="spellStart"/>
      <w:r w:rsidRPr="00667547">
        <w:rPr>
          <w:sz w:val="16"/>
        </w:rPr>
        <w:t>Ellingsen</w:t>
      </w:r>
      <w:proofErr w:type="spellEnd"/>
      <w:r w:rsidRPr="00667547">
        <w:rPr>
          <w:sz w:val="16"/>
        </w:rPr>
        <w:t xml:space="preserve"> (1998) – </w:t>
      </w:r>
      <w:r w:rsidRPr="00667547">
        <w:rPr>
          <w:rStyle w:val="StyleUnderline"/>
        </w:rPr>
        <w:t xml:space="preserve">that only very high levels of land degradation increase civil conflict risk, while </w:t>
      </w:r>
      <w:r w:rsidRPr="00E14D38">
        <w:rPr>
          <w:rStyle w:val="Emphasis"/>
        </w:rPr>
        <w:t>water scarcity has no effect at all</w:t>
      </w:r>
      <w:r w:rsidRPr="00667547">
        <w:rPr>
          <w:rStyle w:val="StyleUnderline"/>
        </w:rPr>
        <w:t>.</w:t>
      </w:r>
      <w:r w:rsidRPr="00667547">
        <w:rPr>
          <w:sz w:val="16"/>
        </w:rPr>
        <w:t xml:space="preserve"> In contrast, Hendrix &amp; Glaser (2007) report that land degradation has no impact, whereas </w:t>
      </w:r>
      <w:r w:rsidRPr="00667547">
        <w:rPr>
          <w:rStyle w:val="StyleUnderline"/>
        </w:rPr>
        <w:t xml:space="preserve">more water per capita </w:t>
      </w:r>
      <w:proofErr w:type="gramStart"/>
      <w:r w:rsidRPr="00667547">
        <w:rPr>
          <w:rStyle w:val="StyleUnderline"/>
        </w:rPr>
        <w:t>actually increases</w:t>
      </w:r>
      <w:proofErr w:type="gramEnd"/>
      <w:r w:rsidRPr="00667547">
        <w:rPr>
          <w:rStyle w:val="StyleUnderline"/>
        </w:rPr>
        <w:t xml:space="preserve"> the risk of civil conflict</w:t>
      </w:r>
      <w:r w:rsidRPr="00667547">
        <w:rPr>
          <w:sz w:val="16"/>
        </w:rPr>
        <w:t xml:space="preserve"> in </w:t>
      </w:r>
      <w:proofErr w:type="spellStart"/>
      <w:r w:rsidRPr="00667547">
        <w:rPr>
          <w:sz w:val="16"/>
        </w:rPr>
        <w:t>subSaharan</w:t>
      </w:r>
      <w:proofErr w:type="spellEnd"/>
      <w:r w:rsidRPr="00667547">
        <w:rPr>
          <w:sz w:val="16"/>
        </w:rPr>
        <w:t xml:space="preserve"> Africa. </w:t>
      </w:r>
      <w:proofErr w:type="spellStart"/>
      <w:r w:rsidRPr="00667547">
        <w:rPr>
          <w:sz w:val="16"/>
        </w:rPr>
        <w:t>Urdal</w:t>
      </w:r>
      <w:proofErr w:type="spellEnd"/>
      <w:r w:rsidRPr="00667547">
        <w:rPr>
          <w:sz w:val="16"/>
        </w:rPr>
        <w:t xml:space="preserve"> (2005, 2008) finds that a combination of land scarcity and high rates of population growth increases the risk of civil conflict to some extent, and that scarcity of agriculturally productive land is positively correlated with civil conflict when agricultural wages decline. </w:t>
      </w:r>
      <w:proofErr w:type="spellStart"/>
      <w:r w:rsidRPr="00667547">
        <w:rPr>
          <w:sz w:val="16"/>
        </w:rPr>
        <w:t>Østby</w:t>
      </w:r>
      <w:proofErr w:type="spellEnd"/>
      <w:r w:rsidRPr="00667547">
        <w:rPr>
          <w:sz w:val="16"/>
        </w:rPr>
        <w:t xml:space="preserve"> et al. (2011) do not obtain evidence for an effect of land pressure on violence in Indonesian provinces. Similarly, Theisen (2012) does not find that land pressure affects civil conflict in Kenya. Finally, Meier, Bond &amp; Bond (2007) report that increased vegetation rather than scarcity is positively associated with the incidence of organized raids. In </w:t>
      </w:r>
      <w:r w:rsidRPr="00CB1176">
        <w:rPr>
          <w:sz w:val="16"/>
        </w:rPr>
        <w:t xml:space="preserve">sum, </w:t>
      </w:r>
      <w:r w:rsidRPr="00CB1176">
        <w:rPr>
          <w:rStyle w:val="StyleUnderline"/>
        </w:rPr>
        <w:t xml:space="preserve">this </w:t>
      </w:r>
      <w:r w:rsidRPr="00CB1176">
        <w:rPr>
          <w:rStyle w:val="Emphasis"/>
        </w:rPr>
        <w:t>lack of robust statistical evidence</w:t>
      </w:r>
      <w:r w:rsidRPr="00CB1176">
        <w:rPr>
          <w:rStyle w:val="StyleUnderline"/>
        </w:rPr>
        <w:t xml:space="preserve"> supporting the scarcity argument led Theisen</w:t>
      </w:r>
      <w:r w:rsidRPr="00CB1176">
        <w:rPr>
          <w:sz w:val="16"/>
        </w:rPr>
        <w:t xml:space="preserve"> (2008: 810) </w:t>
      </w:r>
      <w:r w:rsidRPr="00CB1176">
        <w:rPr>
          <w:rStyle w:val="StyleUnderline"/>
        </w:rPr>
        <w:t xml:space="preserve">to conclude that ‘scarcity of natural resources has limited explanatory power in terms of civil violence’. We tend to share this assessment </w:t>
      </w:r>
      <w:r w:rsidRPr="00CB1176">
        <w:rPr>
          <w:sz w:val="16"/>
        </w:rPr>
        <w:t xml:space="preserve">and Table I gives an </w:t>
      </w:r>
      <w:r w:rsidRPr="00CB1176">
        <w:rPr>
          <w:sz w:val="16"/>
        </w:rPr>
        <w:lastRenderedPageBreak/>
        <w:t xml:space="preserve">overview of the different studies discussed in the previous paragraphs. As demonstrated there, </w:t>
      </w:r>
      <w:r w:rsidRPr="00CB1176">
        <w:rPr>
          <w:rStyle w:val="StyleUnderline"/>
        </w:rPr>
        <w:t>quantitative research on the link between renewable resources and conflict does not provide robust evide</w:t>
      </w:r>
      <w:r w:rsidRPr="00667547">
        <w:rPr>
          <w:rStyle w:val="StyleUnderline"/>
        </w:rPr>
        <w:t>nce for the claim that resource scarcity leads to intra- or interstate conflict</w:t>
      </w:r>
      <w:r w:rsidRPr="00667547">
        <w:rPr>
          <w:sz w:val="16"/>
        </w:rPr>
        <w:t xml:space="preserve">. Some </w:t>
      </w:r>
      <w:r w:rsidRPr="00CB1176">
        <w:rPr>
          <w:rStyle w:val="Emphasis"/>
          <w:sz w:val="30"/>
          <w:szCs w:val="30"/>
          <w:highlight w:val="cyan"/>
        </w:rPr>
        <w:t>large-N findings</w:t>
      </w:r>
      <w:r w:rsidRPr="00495CC0">
        <w:rPr>
          <w:rStyle w:val="Emphasis"/>
          <w:highlight w:val="cyan"/>
        </w:rPr>
        <w:t xml:space="preserve"> </w:t>
      </w:r>
      <w:r w:rsidRPr="00CB1176">
        <w:rPr>
          <w:rStyle w:val="Emphasis"/>
        </w:rPr>
        <w:t xml:space="preserve">even </w:t>
      </w:r>
      <w:r w:rsidRPr="00495CC0">
        <w:rPr>
          <w:rStyle w:val="Emphasis"/>
          <w:highlight w:val="cyan"/>
        </w:rPr>
        <w:t>strongly contradict common findings</w:t>
      </w:r>
      <w:r w:rsidRPr="004A29D1">
        <w:rPr>
          <w:rStyle w:val="Emphasis"/>
        </w:rPr>
        <w:t xml:space="preserve"> </w:t>
      </w:r>
      <w:r w:rsidRPr="00CB1176">
        <w:rPr>
          <w:rStyle w:val="Emphasis"/>
        </w:rPr>
        <w:t>of earlier qualitative case studies.</w:t>
      </w:r>
      <w:r w:rsidRPr="00CB1176">
        <w:rPr>
          <w:sz w:val="16"/>
        </w:rPr>
        <w:t xml:space="preserve"> Essentially, </w:t>
      </w:r>
      <w:r w:rsidRPr="00CB1176">
        <w:rPr>
          <w:rStyle w:val="StyleUnderline"/>
        </w:rPr>
        <w:t>these results point to a more complex relationship between resource scarcity and conflict than most resource scarcity theorists currently envision.</w:t>
      </w:r>
      <w:r w:rsidRPr="00CB1176">
        <w:rPr>
          <w:sz w:val="16"/>
        </w:rPr>
        <w:t xml:space="preserve"> By and large</w:t>
      </w:r>
      <w:r w:rsidRPr="00CB1176">
        <w:rPr>
          <w:rStyle w:val="StyleUnderline"/>
        </w:rPr>
        <w:t>, this assessment is in line</w:t>
      </w:r>
      <w:r w:rsidRPr="00667547">
        <w:rPr>
          <w:rStyle w:val="StyleUnderline"/>
        </w:rPr>
        <w:t xml:space="preserve"> with </w:t>
      </w:r>
      <w:proofErr w:type="spellStart"/>
      <w:r w:rsidRPr="00667547">
        <w:rPr>
          <w:rStyle w:val="StyleUnderline"/>
        </w:rPr>
        <w:t>Gleditsch</w:t>
      </w:r>
      <w:proofErr w:type="spellEnd"/>
      <w:r w:rsidRPr="00667547">
        <w:rPr>
          <w:sz w:val="16"/>
        </w:rPr>
        <w:t xml:space="preserve"> (1998) </w:t>
      </w:r>
      <w:r w:rsidRPr="00667547">
        <w:rPr>
          <w:rStyle w:val="StyleUnderline"/>
        </w:rPr>
        <w:t>and Theisen</w:t>
      </w:r>
      <w:r w:rsidRPr="00667547">
        <w:rPr>
          <w:sz w:val="16"/>
        </w:rPr>
        <w:t xml:space="preserve"> (2008) </w:t>
      </w:r>
      <w:r w:rsidRPr="00667547">
        <w:rPr>
          <w:rStyle w:val="StyleUnderline"/>
        </w:rPr>
        <w:t xml:space="preserve">who point to </w:t>
      </w:r>
      <w:r w:rsidRPr="00650C0B">
        <w:rPr>
          <w:rStyle w:val="Emphasis"/>
        </w:rPr>
        <w:t xml:space="preserve">several weaknesses of existing </w:t>
      </w:r>
      <w:r w:rsidRPr="00495CC0">
        <w:rPr>
          <w:rStyle w:val="Emphasis"/>
          <w:highlight w:val="cyan"/>
        </w:rPr>
        <w:t>research</w:t>
      </w:r>
      <w:r w:rsidRPr="00667547">
        <w:rPr>
          <w:rStyle w:val="StyleUnderline"/>
        </w:rPr>
        <w:t xml:space="preserve">, namely that it </w:t>
      </w:r>
      <w:r w:rsidRPr="00495CC0">
        <w:rPr>
          <w:rStyle w:val="StyleUnderline"/>
          <w:highlight w:val="cyan"/>
        </w:rPr>
        <w:t>neglects</w:t>
      </w:r>
      <w:r w:rsidRPr="004A29D1">
        <w:rPr>
          <w:rStyle w:val="StyleUnderline"/>
        </w:rPr>
        <w:t xml:space="preserve"> </w:t>
      </w:r>
      <w:r w:rsidRPr="00CB1176">
        <w:rPr>
          <w:rStyle w:val="StyleUnderline"/>
        </w:rPr>
        <w:t>the potential mediating roles of economic and politi</w:t>
      </w:r>
      <w:r w:rsidRPr="004A29D1">
        <w:rPr>
          <w:rStyle w:val="StyleUnderline"/>
        </w:rPr>
        <w:t xml:space="preserve">cal factors; it does not address </w:t>
      </w:r>
      <w:r w:rsidRPr="00CB1176">
        <w:rPr>
          <w:rStyle w:val="StyleUnderline"/>
        </w:rPr>
        <w:t xml:space="preserve">issues of </w:t>
      </w:r>
      <w:r w:rsidRPr="00495CC0">
        <w:rPr>
          <w:rStyle w:val="StyleUnderline"/>
          <w:highlight w:val="cyan"/>
        </w:rPr>
        <w:t>endogeneity</w:t>
      </w:r>
      <w:r w:rsidRPr="00667547">
        <w:rPr>
          <w:rStyle w:val="StyleUnderline"/>
        </w:rPr>
        <w:t xml:space="preserve">; it </w:t>
      </w:r>
      <w:r w:rsidRPr="00CB1176">
        <w:rPr>
          <w:rStyle w:val="StyleUnderline"/>
        </w:rPr>
        <w:t>selects on the dependent variable; and it is unclear about the appropriate level of analysis</w:t>
      </w:r>
      <w:r w:rsidRPr="00667547">
        <w:rPr>
          <w:sz w:val="16"/>
        </w:rPr>
        <w:t xml:space="preserve"> (individual, household, subnational, or national).3</w:t>
      </w:r>
    </w:p>
    <w:p w14:paraId="13715512" w14:textId="5E27BAD0" w:rsidR="007027D0" w:rsidRDefault="007027D0" w:rsidP="007027D0">
      <w:pPr>
        <w:pStyle w:val="Heading4"/>
      </w:pPr>
      <w:r>
        <w:t>Debris removal tech is interpreted as weaponry</w:t>
      </w:r>
      <w:r w:rsidR="000B1BB6">
        <w:t xml:space="preserve"> – </w:t>
      </w:r>
      <w:r>
        <w:t>that escalates</w:t>
      </w:r>
    </w:p>
    <w:p w14:paraId="7DD9625C" w14:textId="77777777" w:rsidR="007027D0" w:rsidRDefault="007027D0" w:rsidP="007027D0">
      <w:r w:rsidRPr="008C6C0C">
        <w:rPr>
          <w:rStyle w:val="Style13ptBold"/>
        </w:rPr>
        <w:t>David 21</w:t>
      </w:r>
      <w:r w:rsidRPr="008C6C0C">
        <w:t xml:space="preserve"> (Leonard David, [a space journalist, reporting on space activities for over 50 years. Leonard is author of the new book, Moon Rush: The New Space Race, published by National Geographic in May 2019. Mr. David is also author of Mars – Our Future on the Red Planet published by National Geographic in October 2016.], 4-14-2021, “Space Junk Removal Is Not Going </w:t>
      </w:r>
      <w:proofErr w:type="gramStart"/>
      <w:r w:rsidRPr="008C6C0C">
        <w:t>Smoothly“</w:t>
      </w:r>
      <w:proofErr w:type="gramEnd"/>
      <w:r w:rsidRPr="008C6C0C">
        <w:t xml:space="preserve">, Scientific American, accessed: 1-22-2022, https://www.scientificamerican.com/article/space-junk-removal-is-not-going-smoothly/)  </w:t>
      </w:r>
      <w:proofErr w:type="spellStart"/>
      <w:r w:rsidRPr="008C6C0C">
        <w:t>ajs</w:t>
      </w:r>
      <w:proofErr w:type="spellEnd"/>
    </w:p>
    <w:p w14:paraId="179F66EC" w14:textId="77777777" w:rsidR="007027D0" w:rsidRPr="008C6C0C" w:rsidRDefault="007027D0" w:rsidP="007027D0">
      <w:r w:rsidRPr="008C6C0C">
        <w:t>There is no doubt that active orbital debris removal is technically challenging, Gorman says. “</w:t>
      </w:r>
      <w:r w:rsidRPr="008C6C0C">
        <w:rPr>
          <w:rStyle w:val="StyleUnderline"/>
        </w:rPr>
        <w:t xml:space="preserve">However, the big issue is that </w:t>
      </w:r>
      <w:r w:rsidRPr="00CB60CB">
        <w:rPr>
          <w:rStyle w:val="StyleUnderline"/>
          <w:highlight w:val="green"/>
        </w:rPr>
        <w:t>any successful tech</w:t>
      </w:r>
      <w:r w:rsidRPr="004B44AA">
        <w:rPr>
          <w:rStyle w:val="StyleUnderline"/>
        </w:rPr>
        <w:t xml:space="preserve">nology </w:t>
      </w:r>
      <w:r w:rsidRPr="00CB60CB">
        <w:rPr>
          <w:rStyle w:val="StyleUnderline"/>
          <w:highlight w:val="green"/>
        </w:rPr>
        <w:t>that can remove</w:t>
      </w:r>
      <w:r w:rsidRPr="008C6C0C">
        <w:rPr>
          <w:rStyle w:val="StyleUnderline"/>
        </w:rPr>
        <w:t xml:space="preserve"> an existing piece of debris </w:t>
      </w:r>
      <w:r w:rsidRPr="00CB60CB">
        <w:rPr>
          <w:rStyle w:val="StyleUnderline"/>
          <w:highlight w:val="green"/>
        </w:rPr>
        <w:t>can</w:t>
      </w:r>
      <w:r w:rsidRPr="008C6C0C">
        <w:rPr>
          <w:rStyle w:val="StyleUnderline"/>
        </w:rPr>
        <w:t xml:space="preserve"> also </w:t>
      </w:r>
      <w:r w:rsidRPr="00CB60CB">
        <w:rPr>
          <w:rStyle w:val="StyleUnderline"/>
          <w:highlight w:val="green"/>
        </w:rPr>
        <w:t>be used as an antisat</w:t>
      </w:r>
      <w:r w:rsidRPr="008C6C0C">
        <w:rPr>
          <w:rStyle w:val="StyleUnderline"/>
        </w:rPr>
        <w:t xml:space="preserve">ellite </w:t>
      </w:r>
      <w:r w:rsidRPr="00CB60CB">
        <w:rPr>
          <w:rStyle w:val="StyleUnderline"/>
          <w:highlight w:val="green"/>
        </w:rPr>
        <w:t>weapon</w:t>
      </w:r>
      <w:r w:rsidRPr="008C6C0C">
        <w:t>,” she says. “This is a whole other can of worms that requires diplomacy and negotiation and, most importantly, trust at the international level.”</w:t>
      </w:r>
    </w:p>
    <w:p w14:paraId="2E2D1AFE" w14:textId="7703F88E" w:rsidR="007027D0" w:rsidRPr="007027D0" w:rsidRDefault="007027D0" w:rsidP="00950A38">
      <w:r w:rsidRPr="008C6C0C">
        <w:t>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w:t>
      </w:r>
      <w:r w:rsidRPr="000560B9">
        <w:rPr>
          <w:rStyle w:val="StyleUnderline"/>
        </w:rPr>
        <w:t xml:space="preserve">These </w:t>
      </w:r>
      <w:r w:rsidRPr="00CB60CB">
        <w:rPr>
          <w:rStyle w:val="StyleUnderline"/>
          <w:highlight w:val="green"/>
        </w:rPr>
        <w:t>rapidly advancing tech</w:t>
      </w:r>
      <w:r w:rsidRPr="00AC30A6">
        <w:rPr>
          <w:rStyle w:val="StyleUnderline"/>
        </w:rPr>
        <w:t>nologies</w:t>
      </w:r>
      <w:r w:rsidRPr="000560B9">
        <w:rPr>
          <w:rStyle w:val="StyleUnderline"/>
        </w:rPr>
        <w:t xml:space="preserve"> have the </w:t>
      </w:r>
      <w:r w:rsidRPr="00CB60CB">
        <w:rPr>
          <w:rStyle w:val="StyleUnderline"/>
          <w:highlight w:val="green"/>
        </w:rPr>
        <w:t>potential to be used for</w:t>
      </w:r>
      <w:r w:rsidRPr="000560B9">
        <w:rPr>
          <w:rStyle w:val="StyleUnderline"/>
        </w:rPr>
        <w:t xml:space="preserve"> peaceful space activities or for </w:t>
      </w:r>
      <w:r w:rsidRPr="00CB60CB">
        <w:rPr>
          <w:rStyle w:val="StyleUnderline"/>
          <w:highlight w:val="green"/>
        </w:rPr>
        <w:t>warfare</w:t>
      </w:r>
      <w:r w:rsidRPr="000560B9">
        <w:rPr>
          <w:rStyle w:val="StyleUnderline"/>
        </w:rPr>
        <w:t xml:space="preserve"> in space,” she says. “</w:t>
      </w:r>
      <w:r w:rsidRPr="00CB60CB">
        <w:rPr>
          <w:rStyle w:val="StyleUnderline"/>
          <w:highlight w:val="green"/>
        </w:rPr>
        <w:t>Given</w:t>
      </w:r>
      <w:r w:rsidRPr="000560B9">
        <w:rPr>
          <w:rStyle w:val="StyleUnderline"/>
        </w:rPr>
        <w:t xml:space="preserve"> the </w:t>
      </w:r>
      <w:r w:rsidRPr="00CB60CB">
        <w:rPr>
          <w:rStyle w:val="StyleUnderline"/>
          <w:highlight w:val="green"/>
        </w:rPr>
        <w:t>dual-use</w:t>
      </w:r>
      <w:r w:rsidRPr="000560B9">
        <w:rPr>
          <w:rStyle w:val="StyleUnderline"/>
        </w:rPr>
        <w:t xml:space="preserve"> </w:t>
      </w:r>
      <w:r w:rsidRPr="00CB60CB">
        <w:rPr>
          <w:rStyle w:val="StyleUnderline"/>
          <w:highlight w:val="green"/>
        </w:rPr>
        <w:t>nature</w:t>
      </w:r>
      <w:r w:rsidRPr="000560B9">
        <w:rPr>
          <w:rStyle w:val="StyleUnderline"/>
        </w:rPr>
        <w:t xml:space="preserve"> of their capabilities, </w:t>
      </w:r>
      <w:r w:rsidRPr="00CB60CB">
        <w:rPr>
          <w:rStyle w:val="StyleUnderline"/>
          <w:highlight w:val="green"/>
        </w:rPr>
        <w:t>it’s impossible to know</w:t>
      </w:r>
      <w:r w:rsidRPr="000560B9">
        <w:rPr>
          <w:rStyle w:val="StyleUnderline"/>
        </w:rPr>
        <w:t xml:space="preserve"> for sure </w:t>
      </w:r>
      <w:r w:rsidRPr="00CB60CB">
        <w:rPr>
          <w:rStyle w:val="StyleUnderline"/>
          <w:highlight w:val="green"/>
        </w:rPr>
        <w:t>in advance</w:t>
      </w:r>
      <w:r w:rsidRPr="000560B9">
        <w:rPr>
          <w:rStyle w:val="StyleUnderline"/>
        </w:rPr>
        <w:t xml:space="preserve"> </w:t>
      </w:r>
      <w:r w:rsidRPr="008C6C0C">
        <w:t>how they’ll be used on any given day.”</w:t>
      </w:r>
    </w:p>
    <w:p w14:paraId="4CAA101B" w14:textId="77777777" w:rsidR="00783E3B" w:rsidRPr="0067117E" w:rsidRDefault="00783E3B" w:rsidP="00783E3B">
      <w:pPr>
        <w:pStyle w:val="Heading4"/>
        <w:rPr>
          <w:rFonts w:cs="Times New Roman"/>
        </w:rPr>
      </w:pPr>
      <w:r w:rsidRPr="0067117E">
        <w:rPr>
          <w:rFonts w:cs="Times New Roman"/>
          <w:u w:val="single"/>
        </w:rPr>
        <w:t>Misperception</w:t>
      </w:r>
      <w:r w:rsidRPr="0067117E">
        <w:rPr>
          <w:rFonts w:cs="Times New Roman"/>
        </w:rPr>
        <w:t xml:space="preserve"> means it goes nuclear. </w:t>
      </w:r>
    </w:p>
    <w:p w14:paraId="3338BECA" w14:textId="77777777" w:rsidR="00783E3B" w:rsidRPr="0067117E" w:rsidRDefault="00783E3B" w:rsidP="00783E3B">
      <w:pPr>
        <w:rPr>
          <w:sz w:val="16"/>
          <w:szCs w:val="26"/>
        </w:rPr>
      </w:pPr>
      <w:proofErr w:type="spellStart"/>
      <w:r w:rsidRPr="0067117E">
        <w:rPr>
          <w:rStyle w:val="Style13ptBold"/>
          <w:rFonts w:eastAsiaTheme="majorEastAsia" w:cstheme="majorBidi"/>
          <w:bCs/>
          <w:szCs w:val="26"/>
          <w:u w:val="single"/>
        </w:rPr>
        <w:t>Rovner</w:t>
      </w:r>
      <w:proofErr w:type="spellEnd"/>
      <w:r w:rsidRPr="0067117E">
        <w:rPr>
          <w:rStyle w:val="Style13ptBold"/>
          <w:rFonts w:eastAsiaTheme="majorEastAsia" w:cstheme="majorBidi"/>
          <w:bCs/>
          <w:szCs w:val="26"/>
          <w:u w:val="single"/>
        </w:rPr>
        <w:t xml:space="preserve"> 17</w:t>
      </w:r>
      <w:r w:rsidRPr="0067117E">
        <w:rPr>
          <w:sz w:val="16"/>
          <w:szCs w:val="26"/>
        </w:rPr>
        <w:t xml:space="preserve"> – Professor of Political Science, SMU (Joshua, “Two kinds of catastrophe: nuclear escalation and protracted war in Asia,” Journal of Strategic Studies, </w:t>
      </w:r>
      <w:hyperlink r:id="rId10" w:history="1">
        <w:r w:rsidRPr="0067117E">
          <w:rPr>
            <w:rStyle w:val="Hyperlink"/>
            <w:sz w:val="16"/>
            <w:szCs w:val="26"/>
          </w:rPr>
          <w:t>http://www.tandfonline.com/doi/abs/10.1080/01402390.2017.1293532?journalCode=fjss20</w:t>
        </w:r>
      </w:hyperlink>
      <w:r w:rsidRPr="0067117E">
        <w:rPr>
          <w:rStyle w:val="Hyperlink"/>
          <w:sz w:val="16"/>
          <w:szCs w:val="26"/>
        </w:rPr>
        <w:t>)</w:t>
      </w:r>
    </w:p>
    <w:p w14:paraId="2BEA0AB8" w14:textId="3DDF30DF" w:rsidR="00783E3B" w:rsidRPr="00D10F15" w:rsidRDefault="00783E3B" w:rsidP="00783E3B">
      <w:pPr>
        <w:rPr>
          <w:sz w:val="14"/>
          <w:szCs w:val="26"/>
        </w:rPr>
      </w:pPr>
      <w:r w:rsidRPr="00D10F15">
        <w:rPr>
          <w:sz w:val="14"/>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w:t>
      </w:r>
      <w:proofErr w:type="gramStart"/>
      <w:r w:rsidRPr="00D10F15">
        <w:rPr>
          <w:sz w:val="14"/>
          <w:szCs w:val="26"/>
        </w:rPr>
        <w:t>As long as</w:t>
      </w:r>
      <w:proofErr w:type="gramEnd"/>
      <w:r w:rsidRPr="00D10F15">
        <w:rPr>
          <w:sz w:val="14"/>
          <w:szCs w:val="26"/>
        </w:rPr>
        <w:t xml:space="preserve"> these issues remain unresolved, and as long as the United States remains committed to the allies who are at loggerheads with Beijing, then conflict will remain a possibility. </w:t>
      </w:r>
      <w:r w:rsidRPr="0067117E">
        <w:rPr>
          <w:rStyle w:val="StyleUnderline"/>
          <w:sz w:val="26"/>
          <w:szCs w:val="26"/>
        </w:rPr>
        <w:t xml:space="preserve">The fact that </w:t>
      </w:r>
      <w:r w:rsidRPr="0067117E">
        <w:rPr>
          <w:rStyle w:val="StyleUnderline"/>
          <w:sz w:val="26"/>
          <w:szCs w:val="26"/>
          <w:highlight w:val="cyan"/>
        </w:rPr>
        <w:t xml:space="preserve">both sides possess nuclear weapons raises the danger of a </w:t>
      </w:r>
      <w:r w:rsidRPr="0067117E">
        <w:rPr>
          <w:rStyle w:val="Emphasis"/>
          <w:sz w:val="26"/>
          <w:szCs w:val="26"/>
          <w:highlight w:val="cyan"/>
        </w:rPr>
        <w:t>nuclear exchange</w:t>
      </w:r>
      <w:r w:rsidRPr="0067117E">
        <w:rPr>
          <w:rStyle w:val="StyleUnderline"/>
          <w:sz w:val="26"/>
          <w:szCs w:val="26"/>
        </w:rPr>
        <w:t xml:space="preserve">, </w:t>
      </w:r>
      <w:r w:rsidRPr="0067117E">
        <w:rPr>
          <w:rStyle w:val="Emphasis"/>
          <w:sz w:val="26"/>
          <w:szCs w:val="26"/>
        </w:rPr>
        <w:t xml:space="preserve">even over crises </w:t>
      </w:r>
      <w:r w:rsidRPr="0067117E">
        <w:rPr>
          <w:rStyle w:val="Emphasis"/>
          <w:sz w:val="26"/>
          <w:szCs w:val="26"/>
          <w:highlight w:val="cyan"/>
        </w:rPr>
        <w:t>that begin over</w:t>
      </w:r>
      <w:r w:rsidRPr="0067117E">
        <w:rPr>
          <w:rStyle w:val="StyleUnderline"/>
          <w:sz w:val="26"/>
          <w:szCs w:val="26"/>
        </w:rPr>
        <w:t xml:space="preserve"> </w:t>
      </w:r>
      <w:r w:rsidRPr="00D10F15">
        <w:rPr>
          <w:sz w:val="14"/>
          <w:szCs w:val="26"/>
        </w:rPr>
        <w:t xml:space="preserve">what to be relatively </w:t>
      </w:r>
      <w:r w:rsidRPr="0067117E">
        <w:rPr>
          <w:rStyle w:val="Emphasis"/>
          <w:sz w:val="26"/>
          <w:szCs w:val="26"/>
          <w:highlight w:val="cyan"/>
        </w:rPr>
        <w:t>minor disputes</w:t>
      </w:r>
      <w:r w:rsidRPr="00D10F15">
        <w:rPr>
          <w:sz w:val="14"/>
          <w:szCs w:val="26"/>
        </w:rPr>
        <w:t xml:space="preserve">.1 In the event of a war, </w:t>
      </w:r>
      <w:r w:rsidRPr="0067117E">
        <w:rPr>
          <w:rStyle w:val="StyleUnderline"/>
          <w:sz w:val="26"/>
          <w:szCs w:val="26"/>
        </w:rPr>
        <w:t>both China and the U</w:t>
      </w:r>
      <w:r w:rsidRPr="00D10F15">
        <w:rPr>
          <w:sz w:val="14"/>
          <w:szCs w:val="26"/>
        </w:rPr>
        <w:t xml:space="preserve">nited </w:t>
      </w:r>
      <w:r w:rsidRPr="0067117E">
        <w:rPr>
          <w:rStyle w:val="StyleUnderline"/>
          <w:sz w:val="26"/>
          <w:szCs w:val="26"/>
        </w:rPr>
        <w:t>S</w:t>
      </w:r>
      <w:r w:rsidRPr="00D10F15">
        <w:rPr>
          <w:sz w:val="14"/>
          <w:szCs w:val="26"/>
        </w:rPr>
        <w:t xml:space="preserve">tates </w:t>
      </w:r>
      <w:r w:rsidRPr="0067117E">
        <w:rPr>
          <w:rStyle w:val="StyleUnderline"/>
          <w:sz w:val="26"/>
          <w:szCs w:val="26"/>
        </w:rPr>
        <w:t>would seek a quick decisive victory</w:t>
      </w:r>
      <w:r w:rsidRPr="00D10F15">
        <w:rPr>
          <w:sz w:val="14"/>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w:t>
      </w:r>
      <w:r w:rsidRPr="00D10F15">
        <w:rPr>
          <w:sz w:val="14"/>
          <w:szCs w:val="26"/>
        </w:rPr>
        <w:lastRenderedPageBreak/>
        <w:t xml:space="preserve">the crucial opening stages. The 2001 edition of the Science of Military Strategy (SMS) states that China envisions precision strikes </w:t>
      </w:r>
      <w:proofErr w:type="gramStart"/>
      <w:r w:rsidRPr="00D10F15">
        <w:rPr>
          <w:sz w:val="14"/>
          <w:szCs w:val="26"/>
        </w:rPr>
        <w:t>in order to</w:t>
      </w:r>
      <w:proofErr w:type="gramEnd"/>
      <w:r w:rsidRPr="00D10F15">
        <w:rPr>
          <w:sz w:val="14"/>
          <w:szCs w:val="26"/>
        </w:rPr>
        <w:t xml:space="preserve">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w:t>
      </w:r>
      <w:proofErr w:type="gramStart"/>
      <w:r w:rsidRPr="00D10F15">
        <w:rPr>
          <w:sz w:val="14"/>
          <w:szCs w:val="26"/>
        </w:rPr>
        <w:t>through the use of</w:t>
      </w:r>
      <w:proofErr w:type="gramEnd"/>
      <w:r w:rsidRPr="00D10F15">
        <w:rPr>
          <w:sz w:val="14"/>
          <w:szCs w:val="26"/>
        </w:rPr>
        <w:t xml:space="preserve">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D10F15">
        <w:rPr>
          <w:sz w:val="14"/>
          <w:szCs w:val="26"/>
        </w:rPr>
        <w:t>highintensity</w:t>
      </w:r>
      <w:proofErr w:type="spellEnd"/>
      <w:r w:rsidRPr="00D10F15">
        <w:rPr>
          <w:sz w:val="14"/>
          <w:szCs w:val="26"/>
        </w:rPr>
        <w:t xml:space="preserve"> warfare that requires executing rapid and complex operations while simultaneously disrupting the enemy’s command and control. Both sides believe this operational concept can lead to victory at a reasonably low </w:t>
      </w:r>
      <w:proofErr w:type="gramStart"/>
      <w:r w:rsidRPr="00D10F15">
        <w:rPr>
          <w:sz w:val="14"/>
          <w:szCs w:val="26"/>
        </w:rPr>
        <w:t>cost, and</w:t>
      </w:r>
      <w:proofErr w:type="gramEnd"/>
      <w:r w:rsidRPr="00D10F15">
        <w:rPr>
          <w:sz w:val="14"/>
          <w:szCs w:val="26"/>
        </w:rPr>
        <w:t xml:space="preserve"> are tailoring military doctrine to achieve specific political objectives without risking national disaster. What if both sides are wrong? </w:t>
      </w:r>
      <w:r w:rsidRPr="0067117E">
        <w:rPr>
          <w:rStyle w:val="StyleUnderline"/>
          <w:sz w:val="26"/>
          <w:szCs w:val="26"/>
        </w:rPr>
        <w:t xml:space="preserve">Great powers often </w:t>
      </w:r>
      <w:r w:rsidRPr="0067117E">
        <w:rPr>
          <w:rStyle w:val="StyleUnderline"/>
          <w:sz w:val="26"/>
          <w:szCs w:val="26"/>
          <w:highlight w:val="cyan"/>
        </w:rPr>
        <w:t>exaggerate</w:t>
      </w:r>
      <w:r w:rsidRPr="0067117E">
        <w:rPr>
          <w:rStyle w:val="StyleUnderline"/>
          <w:sz w:val="26"/>
          <w:szCs w:val="26"/>
        </w:rPr>
        <w:t xml:space="preserve"> their </w:t>
      </w:r>
      <w:r w:rsidRPr="0067117E">
        <w:rPr>
          <w:rStyle w:val="StyleUnderline"/>
          <w:sz w:val="26"/>
          <w:szCs w:val="26"/>
          <w:highlight w:val="cyan"/>
        </w:rPr>
        <w:t>capabilities and minimize</w:t>
      </w:r>
      <w:r w:rsidRPr="0067117E">
        <w:rPr>
          <w:rStyle w:val="StyleUnderline"/>
          <w:sz w:val="26"/>
          <w:szCs w:val="26"/>
        </w:rPr>
        <w:t xml:space="preserve"> the importance of </w:t>
      </w:r>
      <w:r w:rsidRPr="0067117E">
        <w:rPr>
          <w:rStyle w:val="StyleUnderline"/>
          <w:sz w:val="26"/>
          <w:szCs w:val="26"/>
          <w:highlight w:val="cyan"/>
        </w:rPr>
        <w:t>contingency</w:t>
      </w:r>
      <w:r w:rsidRPr="0067117E">
        <w:rPr>
          <w:rStyle w:val="StyleUnderline"/>
          <w:sz w:val="26"/>
          <w:szCs w:val="26"/>
        </w:rPr>
        <w:t xml:space="preserve"> and chance in war</w:t>
      </w:r>
      <w:r w:rsidRPr="00D10F15">
        <w:rPr>
          <w:sz w:val="14"/>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67117E">
        <w:rPr>
          <w:rStyle w:val="StyleUnderline"/>
          <w:sz w:val="26"/>
          <w:szCs w:val="26"/>
        </w:rPr>
        <w:t xml:space="preserve">Strategic interaction during war plays havoc with prewar </w:t>
      </w:r>
      <w:proofErr w:type="gramStart"/>
      <w:r w:rsidRPr="0067117E">
        <w:rPr>
          <w:rStyle w:val="StyleUnderline"/>
          <w:sz w:val="26"/>
          <w:szCs w:val="26"/>
        </w:rPr>
        <w:t>expectations</w:t>
      </w:r>
      <w:r w:rsidRPr="00D10F15">
        <w:rPr>
          <w:sz w:val="14"/>
          <w:szCs w:val="26"/>
        </w:rPr>
        <w:t>, because</w:t>
      </w:r>
      <w:proofErr w:type="gramEnd"/>
      <w:r w:rsidRPr="00D10F15">
        <w:rPr>
          <w:sz w:val="14"/>
          <w:szCs w:val="26"/>
        </w:rPr>
        <w:t xml:space="preserve"> the combatants do their utmost to undermine the other. Ambiguous information may not allow either side to judge whether it is succeeding, or, indeed, whether its forces are </w:t>
      </w:r>
      <w:proofErr w:type="gramStart"/>
      <w:r w:rsidRPr="00D10F15">
        <w:rPr>
          <w:sz w:val="14"/>
          <w:szCs w:val="26"/>
        </w:rPr>
        <w:t>actually carrying</w:t>
      </w:r>
      <w:proofErr w:type="gramEnd"/>
      <w:r w:rsidRPr="00D10F15">
        <w:rPr>
          <w:sz w:val="14"/>
          <w:szCs w:val="26"/>
        </w:rPr>
        <w:t xml:space="preserve">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67117E">
        <w:rPr>
          <w:rStyle w:val="StyleUnderline"/>
          <w:sz w:val="26"/>
          <w:szCs w:val="26"/>
          <w:highlight w:val="cyan"/>
        </w:rPr>
        <w:t>China is undergoing</w:t>
      </w:r>
      <w:r w:rsidRPr="0067117E">
        <w:rPr>
          <w:rStyle w:val="StyleUnderline"/>
          <w:sz w:val="26"/>
          <w:szCs w:val="26"/>
        </w:rPr>
        <w:t xml:space="preserve"> a </w:t>
      </w:r>
      <w:r w:rsidRPr="0067117E">
        <w:rPr>
          <w:rStyle w:val="StyleUnderline"/>
          <w:sz w:val="26"/>
          <w:szCs w:val="26"/>
          <w:highlight w:val="cyan"/>
        </w:rPr>
        <w:t xml:space="preserve">modernization </w:t>
      </w:r>
      <w:r w:rsidRPr="0067117E">
        <w:rPr>
          <w:rStyle w:val="StyleUnderline"/>
          <w:sz w:val="26"/>
          <w:szCs w:val="26"/>
        </w:rPr>
        <w:t xml:space="preserve">of its arsenal and has revised its posture, </w:t>
      </w:r>
      <w:r w:rsidRPr="0067117E">
        <w:rPr>
          <w:rStyle w:val="StyleUnderline"/>
          <w:sz w:val="26"/>
          <w:szCs w:val="26"/>
          <w:highlight w:val="cyan"/>
        </w:rPr>
        <w:t>while the United</w:t>
      </w:r>
      <w:r w:rsidRPr="0067117E">
        <w:rPr>
          <w:rStyle w:val="StyleUnderline"/>
          <w:sz w:val="26"/>
          <w:szCs w:val="26"/>
        </w:rPr>
        <w:t xml:space="preserve"> </w:t>
      </w:r>
      <w:r w:rsidRPr="0067117E">
        <w:rPr>
          <w:rStyle w:val="StyleUnderline"/>
          <w:sz w:val="26"/>
          <w:szCs w:val="26"/>
          <w:highlight w:val="cyan"/>
        </w:rPr>
        <w:t>States</w:t>
      </w:r>
      <w:r w:rsidRPr="0067117E">
        <w:rPr>
          <w:rStyle w:val="StyleUnderline"/>
          <w:sz w:val="26"/>
          <w:szCs w:val="26"/>
        </w:rPr>
        <w:t xml:space="preserve"> has </w:t>
      </w:r>
      <w:r w:rsidRPr="0067117E">
        <w:rPr>
          <w:rStyle w:val="StyleUnderline"/>
          <w:sz w:val="26"/>
          <w:szCs w:val="26"/>
          <w:highlight w:val="cyan"/>
        </w:rPr>
        <w:t>invested in</w:t>
      </w:r>
      <w:r w:rsidRPr="0067117E">
        <w:rPr>
          <w:rStyle w:val="StyleUnderline"/>
          <w:sz w:val="26"/>
          <w:szCs w:val="26"/>
        </w:rPr>
        <w:t xml:space="preserve"> increasingly accurate missile</w:t>
      </w:r>
      <w:r w:rsidRPr="00D10F15">
        <w:rPr>
          <w:sz w:val="14"/>
          <w:szCs w:val="26"/>
        </w:rPr>
        <w:t xml:space="preserve">s, lethal warheads, and remote sensing technologies that enable </w:t>
      </w:r>
      <w:r w:rsidRPr="0067117E">
        <w:rPr>
          <w:rStyle w:val="StyleUnderline"/>
          <w:sz w:val="26"/>
          <w:szCs w:val="26"/>
          <w:highlight w:val="cyan"/>
        </w:rPr>
        <w:t>rapid precision strikes</w:t>
      </w:r>
      <w:r w:rsidRPr="00D10F15">
        <w:rPr>
          <w:sz w:val="14"/>
          <w:szCs w:val="26"/>
        </w:rPr>
        <w:t xml:space="preserve">. </w:t>
      </w:r>
      <w:r w:rsidRPr="0067117E">
        <w:rPr>
          <w:rStyle w:val="StyleUnderline"/>
          <w:sz w:val="26"/>
          <w:szCs w:val="26"/>
        </w:rPr>
        <w:t>These trends may have</w:t>
      </w:r>
      <w:r w:rsidRPr="00D10F15">
        <w:rPr>
          <w:sz w:val="14"/>
          <w:szCs w:val="26"/>
        </w:rPr>
        <w:t xml:space="preserve"> important and </w:t>
      </w:r>
      <w:r w:rsidRPr="0067117E">
        <w:rPr>
          <w:rStyle w:val="StyleUnderline"/>
          <w:sz w:val="26"/>
          <w:szCs w:val="26"/>
        </w:rPr>
        <w:t>troubling effects on the dynamics of a potential conventional military confrontation</w:t>
      </w:r>
      <w:r w:rsidRPr="00D10F15">
        <w:rPr>
          <w:sz w:val="14"/>
          <w:szCs w:val="26"/>
        </w:rPr>
        <w:t xml:space="preserve">. While optimists imagine a quick and decisive victory, </w:t>
      </w:r>
      <w:r w:rsidRPr="0067117E">
        <w:rPr>
          <w:rStyle w:val="StyleUnderline"/>
          <w:sz w:val="26"/>
          <w:szCs w:val="26"/>
        </w:rPr>
        <w:t>the presence of nuclear weapons opens the possibility of unexpected scenarios that neither side can fully control</w:t>
      </w:r>
      <w:r w:rsidRPr="00D10F15">
        <w:rPr>
          <w:sz w:val="14"/>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67117E">
        <w:rPr>
          <w:rStyle w:val="Emphasis"/>
          <w:sz w:val="26"/>
          <w:szCs w:val="26"/>
          <w:highlight w:val="cyan"/>
        </w:rPr>
        <w:t>Efforts</w:t>
      </w:r>
      <w:r w:rsidRPr="0067117E">
        <w:rPr>
          <w:rStyle w:val="Emphasis"/>
          <w:sz w:val="26"/>
          <w:szCs w:val="26"/>
        </w:rPr>
        <w:t xml:space="preserve"> to win quickly will </w:t>
      </w:r>
      <w:r w:rsidRPr="0067117E">
        <w:rPr>
          <w:rStyle w:val="Emphasis"/>
          <w:sz w:val="26"/>
          <w:szCs w:val="26"/>
          <w:highlight w:val="cyan"/>
        </w:rPr>
        <w:t>increase the risk of nuclear use</w:t>
      </w:r>
      <w:r w:rsidRPr="00D10F15">
        <w:rPr>
          <w:sz w:val="14"/>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w:t>
      </w:r>
      <w:proofErr w:type="gramStart"/>
      <w:r w:rsidRPr="00D10F15">
        <w:rPr>
          <w:sz w:val="14"/>
          <w:szCs w:val="26"/>
        </w:rPr>
        <w:t>overwhelming</w:t>
      </w:r>
      <w:proofErr w:type="gramEnd"/>
      <w:r w:rsidRPr="00D10F15">
        <w:rPr>
          <w:sz w:val="14"/>
          <w:szCs w:val="26"/>
        </w:rPr>
        <w:t xml:space="preserve"> and the prospects of victory are slim. If demonstrations of dominance fail, however, then the stronger state can simply execute its plan </w:t>
      </w:r>
      <w:proofErr w:type="gramStart"/>
      <w:r w:rsidRPr="00D10F15">
        <w:rPr>
          <w:sz w:val="14"/>
          <w:szCs w:val="26"/>
        </w:rPr>
        <w:t>in order to</w:t>
      </w:r>
      <w:proofErr w:type="gramEnd"/>
      <w:r w:rsidRPr="00D10F15">
        <w:rPr>
          <w:sz w:val="14"/>
          <w:szCs w:val="26"/>
        </w:rPr>
        <w:t xml:space="preserve">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67117E">
        <w:rPr>
          <w:rStyle w:val="StyleUnderline"/>
          <w:sz w:val="26"/>
          <w:szCs w:val="26"/>
        </w:rPr>
        <w:t>suppose that leaders have no intention of using nuclear weapons</w:t>
      </w:r>
      <w:r w:rsidRPr="00D10F15">
        <w:rPr>
          <w:sz w:val="14"/>
          <w:szCs w:val="26"/>
        </w:rPr>
        <w:t xml:space="preserve">. It is one thing to develop impressive technologies, but quite another to use them, and policymakers may blanch at the real prospect of authorizing first use. </w:t>
      </w:r>
      <w:r w:rsidRPr="0067117E">
        <w:rPr>
          <w:rStyle w:val="StyleUnderline"/>
          <w:sz w:val="26"/>
          <w:szCs w:val="26"/>
        </w:rPr>
        <w:t>Even in these cases, there are several</w:t>
      </w:r>
      <w:r w:rsidRPr="00D10F15">
        <w:rPr>
          <w:sz w:val="14"/>
          <w:szCs w:val="26"/>
        </w:rPr>
        <w:t xml:space="preserve"> theoretical </w:t>
      </w:r>
      <w:r w:rsidRPr="0067117E">
        <w:rPr>
          <w:rStyle w:val="StyleUnderline"/>
          <w:sz w:val="26"/>
          <w:szCs w:val="26"/>
        </w:rPr>
        <w:t xml:space="preserve">pathways to escalation. The first is </w:t>
      </w:r>
      <w:r w:rsidRPr="0067117E">
        <w:rPr>
          <w:rStyle w:val="StyleUnderline"/>
          <w:sz w:val="26"/>
          <w:szCs w:val="26"/>
        </w:rPr>
        <w:lastRenderedPageBreak/>
        <w:t xml:space="preserve">psychological. </w:t>
      </w:r>
      <w:r w:rsidRPr="0067117E">
        <w:rPr>
          <w:rStyle w:val="StyleUnderline"/>
          <w:sz w:val="26"/>
          <w:szCs w:val="26"/>
          <w:highlight w:val="cyan"/>
        </w:rPr>
        <w:t xml:space="preserve">Cognitive biases may cause leaders to </w:t>
      </w:r>
      <w:r w:rsidRPr="0067117E">
        <w:rPr>
          <w:rStyle w:val="Emphasis"/>
          <w:sz w:val="26"/>
          <w:szCs w:val="26"/>
          <w:highlight w:val="cyan"/>
        </w:rPr>
        <w:t>misperceive rival intentions,</w:t>
      </w:r>
      <w:r w:rsidRPr="0067117E">
        <w:rPr>
          <w:rStyle w:val="StyleUnderline"/>
          <w:sz w:val="26"/>
          <w:szCs w:val="26"/>
          <w:highlight w:val="cyan"/>
        </w:rPr>
        <w:t xml:space="preserve"> </w:t>
      </w:r>
      <w:r w:rsidRPr="0067117E">
        <w:rPr>
          <w:rStyle w:val="StyleUnderline"/>
          <w:sz w:val="26"/>
          <w:szCs w:val="26"/>
        </w:rPr>
        <w:t>mistaking signals of restraint for signs of danger</w:t>
      </w:r>
      <w:r w:rsidRPr="00D10F15">
        <w:rPr>
          <w:sz w:val="14"/>
          <w:szCs w:val="26"/>
        </w:rPr>
        <w:t xml:space="preserve">. Prewar expectations strongly influence how individuals interpret new information, and they will ignore or reframe dissonant </w:t>
      </w:r>
      <w:proofErr w:type="gramStart"/>
      <w:r w:rsidRPr="00D10F15">
        <w:rPr>
          <w:sz w:val="14"/>
          <w:szCs w:val="26"/>
        </w:rPr>
        <w:t>information</w:t>
      </w:r>
      <w:proofErr w:type="gramEnd"/>
      <w:r w:rsidRPr="00D10F15">
        <w:rPr>
          <w:sz w:val="14"/>
          <w:szCs w:val="26"/>
        </w:rPr>
        <w:t xml:space="preserve"> so it fits into their existing beliefs. </w:t>
      </w:r>
      <w:r w:rsidRPr="0067117E">
        <w:rPr>
          <w:rStyle w:val="StyleUnderline"/>
          <w:sz w:val="26"/>
          <w:szCs w:val="26"/>
        </w:rPr>
        <w:t xml:space="preserve">Misperceptions intensify after the shooting </w:t>
      </w:r>
      <w:proofErr w:type="gramStart"/>
      <w:r w:rsidRPr="0067117E">
        <w:rPr>
          <w:rStyle w:val="StyleUnderline"/>
          <w:sz w:val="26"/>
          <w:szCs w:val="26"/>
        </w:rPr>
        <w:t>starts</w:t>
      </w:r>
      <w:r w:rsidRPr="00D10F15">
        <w:rPr>
          <w:sz w:val="14"/>
          <w:szCs w:val="26"/>
        </w:rPr>
        <w:t>, when</w:t>
      </w:r>
      <w:proofErr w:type="gramEnd"/>
      <w:r w:rsidRPr="00D10F15">
        <w:rPr>
          <w:sz w:val="14"/>
          <w:szCs w:val="26"/>
        </w:rPr>
        <w:t xml:space="preserve"> information is ambiguous and incomplete. Carl von Clausewitz dwelt on the problem in the aftermath of the Napoleonic Wars, noting that intelligence reports were often contradictory and unreliable “in the thick of fighting.” </w:t>
      </w:r>
      <w:r w:rsidRPr="0067117E">
        <w:rPr>
          <w:rStyle w:val="StyleUnderline"/>
          <w:sz w:val="26"/>
          <w:szCs w:val="26"/>
        </w:rPr>
        <w:t>Despite advances in intelligence</w:t>
      </w:r>
      <w:r w:rsidRPr="00D10F15">
        <w:rPr>
          <w:sz w:val="14"/>
          <w:szCs w:val="26"/>
        </w:rPr>
        <w:t xml:space="preserve"> and communications, </w:t>
      </w:r>
      <w:r w:rsidRPr="0067117E">
        <w:rPr>
          <w:rStyle w:val="StyleUnderline"/>
          <w:sz w:val="26"/>
          <w:szCs w:val="26"/>
          <w:highlight w:val="cyan"/>
        </w:rPr>
        <w:t xml:space="preserve">the </w:t>
      </w:r>
      <w:r w:rsidRPr="0067117E">
        <w:rPr>
          <w:rStyle w:val="Emphasis"/>
          <w:sz w:val="26"/>
          <w:szCs w:val="26"/>
          <w:highlight w:val="cyan"/>
        </w:rPr>
        <w:t>fog of war</w:t>
      </w:r>
      <w:r w:rsidRPr="0067117E">
        <w:rPr>
          <w:rStyle w:val="StyleUnderline"/>
          <w:sz w:val="26"/>
          <w:szCs w:val="26"/>
          <w:highlight w:val="cyan"/>
        </w:rPr>
        <w:t xml:space="preserve"> remains an enduring problem</w:t>
      </w:r>
      <w:r w:rsidRPr="00D10F15">
        <w:rPr>
          <w:sz w:val="14"/>
          <w:szCs w:val="26"/>
          <w:highlight w:val="cyan"/>
        </w:rPr>
        <w:t>.</w:t>
      </w:r>
      <w:r w:rsidRPr="00D10F15">
        <w:rPr>
          <w:sz w:val="14"/>
          <w:szCs w:val="26"/>
        </w:rPr>
        <w:t xml:space="preserve"> </w:t>
      </w:r>
      <w:r w:rsidRPr="0067117E">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D10F15">
        <w:rPr>
          <w:sz w:val="14"/>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67117E">
        <w:rPr>
          <w:rStyle w:val="StyleUnderline"/>
          <w:sz w:val="26"/>
          <w:szCs w:val="26"/>
        </w:rPr>
        <w:t xml:space="preserve">Wartime leaders are prone to attribution bias, or the belief that their counterparts are inherently evil. </w:t>
      </w:r>
      <w:r w:rsidRPr="00D10F15">
        <w:rPr>
          <w:sz w:val="14"/>
          <w:szCs w:val="26"/>
        </w:rPr>
        <w:t xml:space="preserve">Leaders in conflict are likely to assume the worst about their rivals or else they would not have picked a fight in the first place. </w:t>
      </w:r>
      <w:r w:rsidRPr="0067117E">
        <w:rPr>
          <w:rStyle w:val="StyleUnderline"/>
          <w:sz w:val="26"/>
          <w:szCs w:val="26"/>
        </w:rPr>
        <w:t xml:space="preserve">Attribution bias causes them </w:t>
      </w:r>
      <w:proofErr w:type="gramStart"/>
      <w:r w:rsidRPr="0067117E">
        <w:rPr>
          <w:rStyle w:val="StyleUnderline"/>
          <w:sz w:val="26"/>
          <w:szCs w:val="26"/>
        </w:rPr>
        <w:t>disregard</w:t>
      </w:r>
      <w:proofErr w:type="gramEnd"/>
      <w:r w:rsidRPr="0067117E">
        <w:rPr>
          <w:rStyle w:val="StyleUnderline"/>
          <w:sz w:val="26"/>
          <w:szCs w:val="26"/>
        </w:rPr>
        <w:t xml:space="preserve"> the notion that their enemies have limited goals</w:t>
      </w:r>
      <w:r w:rsidRPr="00D10F15">
        <w:rPr>
          <w:sz w:val="14"/>
          <w:szCs w:val="26"/>
        </w:rPr>
        <w:t xml:space="preserve"> and are willing to accept partial victories. </w:t>
      </w:r>
      <w:r w:rsidRPr="0067117E">
        <w:rPr>
          <w:rStyle w:val="StyleUnderline"/>
          <w:sz w:val="26"/>
          <w:szCs w:val="26"/>
        </w:rPr>
        <w:t>They are also prone to reject peace overtures</w:t>
      </w:r>
      <w:r w:rsidRPr="00D10F15">
        <w:rPr>
          <w:sz w:val="14"/>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67117E">
        <w:rPr>
          <w:rStyle w:val="StyleUnderline"/>
          <w:sz w:val="26"/>
          <w:szCs w:val="26"/>
        </w:rPr>
        <w:t>If leaders equate settling with losing, then they will be tempted to risk escalation</w:t>
      </w:r>
      <w:r w:rsidRPr="00D10F15">
        <w:rPr>
          <w:sz w:val="14"/>
          <w:szCs w:val="26"/>
        </w:rPr>
        <w:t xml:space="preserve">. </w:t>
      </w:r>
      <w:proofErr w:type="gramStart"/>
      <w:r w:rsidRPr="00D10F15">
        <w:rPr>
          <w:sz w:val="14"/>
          <w:szCs w:val="26"/>
        </w:rPr>
        <w:t>All of</w:t>
      </w:r>
      <w:proofErr w:type="gramEnd"/>
      <w:r w:rsidRPr="00D10F15">
        <w:rPr>
          <w:sz w:val="14"/>
          <w:szCs w:val="26"/>
        </w:rPr>
        <w:t xml:space="preserve"> these psychological pressures are exacerbated under stress and tight time constraints.11 </w:t>
      </w:r>
      <w:r w:rsidRPr="0067117E">
        <w:rPr>
          <w:rStyle w:val="StyleUnderline"/>
          <w:sz w:val="26"/>
          <w:szCs w:val="26"/>
        </w:rPr>
        <w:t xml:space="preserve">Domestic </w:t>
      </w:r>
      <w:r w:rsidRPr="0067117E">
        <w:rPr>
          <w:rStyle w:val="StyleUnderline"/>
          <w:sz w:val="26"/>
          <w:szCs w:val="26"/>
          <w:highlight w:val="cyan"/>
        </w:rPr>
        <w:t xml:space="preserve">pressures </w:t>
      </w:r>
      <w:r w:rsidRPr="0067117E">
        <w:rPr>
          <w:rStyle w:val="StyleUnderline"/>
          <w:sz w:val="26"/>
          <w:szCs w:val="26"/>
        </w:rPr>
        <w:t xml:space="preserve">might </w:t>
      </w:r>
      <w:r w:rsidRPr="0067117E">
        <w:rPr>
          <w:rStyle w:val="StyleUnderline"/>
          <w:sz w:val="26"/>
          <w:szCs w:val="26"/>
          <w:highlight w:val="cyan"/>
        </w:rPr>
        <w:t>lead to escalation</w:t>
      </w:r>
      <w:r w:rsidRPr="0067117E">
        <w:rPr>
          <w:rStyle w:val="StyleUnderline"/>
          <w:sz w:val="26"/>
          <w:szCs w:val="26"/>
        </w:rPr>
        <w:t xml:space="preserve"> if one or both governments fear that regime change will be the political penalty</w:t>
      </w:r>
      <w:r w:rsidRPr="00D10F15">
        <w:rPr>
          <w:sz w:val="14"/>
          <w:szCs w:val="26"/>
        </w:rPr>
        <w:t xml:space="preserve"> for battlefield failure. </w:t>
      </w:r>
      <w:r w:rsidRPr="0067117E">
        <w:rPr>
          <w:rStyle w:val="StyleUnderline"/>
          <w:sz w:val="26"/>
          <w:szCs w:val="26"/>
        </w:rPr>
        <w:t>Escalation is also possible if the issues at stake are wrapped up in nationalism</w:t>
      </w:r>
      <w:r w:rsidRPr="00D10F15">
        <w:rPr>
          <w:sz w:val="14"/>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67117E">
        <w:rPr>
          <w:rStyle w:val="StyleUnderline"/>
          <w:sz w:val="26"/>
          <w:szCs w:val="26"/>
        </w:rPr>
        <w:t>Escalation signals a willingness to fight to the finish and a reminder that it has powerful interests at stake.</w:t>
      </w:r>
      <w:r w:rsidRPr="00D10F15">
        <w:rPr>
          <w:sz w:val="14"/>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67117E">
        <w:rPr>
          <w:rStyle w:val="StyleUnderline"/>
          <w:sz w:val="26"/>
          <w:szCs w:val="26"/>
        </w:rPr>
        <w:t>inadvertent escalation may occur when conventional attacks put the adversary’s nuclear force at risk</w:t>
      </w:r>
      <w:r w:rsidRPr="00D10F15">
        <w:rPr>
          <w:sz w:val="14"/>
          <w:szCs w:val="26"/>
        </w:rPr>
        <w:t xml:space="preserve">. Under these conditions, the target state might reasonably worry that the attack is only the first phase of a larger war. There may be no way to offer credible reassurances that it is not. </w:t>
      </w:r>
      <w:r w:rsidRPr="0067117E">
        <w:rPr>
          <w:rStyle w:val="StyleUnderline"/>
          <w:sz w:val="26"/>
          <w:szCs w:val="26"/>
          <w:highlight w:val="cyan"/>
        </w:rPr>
        <w:t>Fearing the destruction</w:t>
      </w:r>
      <w:r w:rsidRPr="00D10F15">
        <w:rPr>
          <w:sz w:val="14"/>
          <w:szCs w:val="26"/>
        </w:rPr>
        <w:t xml:space="preserve"> or incapacitation </w:t>
      </w:r>
      <w:r w:rsidRPr="0067117E">
        <w:rPr>
          <w:rStyle w:val="StyleUnderline"/>
          <w:sz w:val="26"/>
          <w:szCs w:val="26"/>
        </w:rPr>
        <w:t xml:space="preserve">of its nuclear deterrent, </w:t>
      </w:r>
      <w:r w:rsidRPr="0067117E">
        <w:rPr>
          <w:rStyle w:val="StyleUnderline"/>
          <w:sz w:val="26"/>
          <w:szCs w:val="26"/>
          <w:highlight w:val="cyan"/>
        </w:rPr>
        <w:t>the target state might face a “</w:t>
      </w:r>
      <w:r w:rsidRPr="0067117E">
        <w:rPr>
          <w:rStyle w:val="Emphasis"/>
          <w:sz w:val="26"/>
          <w:szCs w:val="26"/>
          <w:highlight w:val="cyan"/>
        </w:rPr>
        <w:t>use it or lose it</w:t>
      </w:r>
      <w:r w:rsidRPr="0067117E">
        <w:rPr>
          <w:rStyle w:val="StyleUnderline"/>
          <w:sz w:val="26"/>
          <w:szCs w:val="26"/>
          <w:highlight w:val="cyan"/>
        </w:rPr>
        <w:t>” dilemma</w:t>
      </w:r>
      <w:r w:rsidRPr="00D10F15">
        <w:rPr>
          <w:sz w:val="14"/>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w:t>
      </w:r>
      <w:proofErr w:type="gramStart"/>
      <w:r w:rsidRPr="00D10F15">
        <w:rPr>
          <w:sz w:val="14"/>
          <w:szCs w:val="26"/>
        </w:rPr>
        <w:t>in order to</w:t>
      </w:r>
      <w:proofErr w:type="gramEnd"/>
      <w:r w:rsidRPr="00D10F15">
        <w:rPr>
          <w:sz w:val="14"/>
          <w:szCs w:val="26"/>
        </w:rPr>
        <w:t xml:space="preserve">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7D0849B8" w14:textId="149B7BD3" w:rsidR="00950A38" w:rsidRPr="00E47D3F" w:rsidRDefault="00950A38" w:rsidP="00950A38">
      <w:pPr>
        <w:pStyle w:val="Heading4"/>
      </w:pPr>
      <w:r>
        <w:t>Nuke war causes extinction – won’t stay limited</w:t>
      </w:r>
    </w:p>
    <w:p w14:paraId="42011593" w14:textId="77777777" w:rsidR="00950A38" w:rsidRPr="00161CE3" w:rsidRDefault="00950A38" w:rsidP="00950A38">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How nuclear war would affect Earth’s climate. September 8, 2017. earthsky.org/human-</w:t>
      </w:r>
      <w:r w:rsidRPr="00161CE3">
        <w:lastRenderedPageBreak/>
        <w:t xml:space="preserve">world/how-nuclear-war-would-affect-earths-climate] </w:t>
      </w:r>
      <w:r w:rsidRPr="00161CE3">
        <w:rPr>
          <w:b/>
        </w:rPr>
        <w:t>Note, we are only reading parts of the interview that are directly from Paul Edwards -- MMG</w:t>
      </w:r>
    </w:p>
    <w:p w14:paraId="3EA57A73" w14:textId="77777777" w:rsidR="00950A38" w:rsidRPr="00161CE3" w:rsidRDefault="00950A38" w:rsidP="00950A38">
      <w:pPr>
        <w:rPr>
          <w:sz w:val="14"/>
        </w:rPr>
      </w:pPr>
      <w:r w:rsidRPr="00161CE3">
        <w:rPr>
          <w:sz w:val="14"/>
        </w:rPr>
        <w:t>In the nuclear conversation, what are we not talking about that we should be?</w:t>
      </w:r>
    </w:p>
    <w:p w14:paraId="6D5763A5" w14:textId="77777777" w:rsidR="00950A38" w:rsidRDefault="00950A38" w:rsidP="00950A38">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C9690ED" w14:textId="77777777" w:rsidR="00950A38" w:rsidRDefault="00950A38" w:rsidP="00950A38">
      <w:pPr>
        <w:rPr>
          <w:sz w:val="12"/>
        </w:rPr>
      </w:pPr>
    </w:p>
    <w:p w14:paraId="2EEADCDD" w14:textId="77777777" w:rsidR="005E0320" w:rsidRDefault="005E0320" w:rsidP="00950A38">
      <w:pPr>
        <w:rPr>
          <w:sz w:val="16"/>
          <w:szCs w:val="18"/>
        </w:rPr>
      </w:pPr>
    </w:p>
    <w:p w14:paraId="58E36070" w14:textId="011F411E" w:rsidR="00950A38" w:rsidRDefault="001B1D40" w:rsidP="00950A38">
      <w:pPr>
        <w:pStyle w:val="Heading3"/>
      </w:pPr>
      <w:r>
        <w:lastRenderedPageBreak/>
        <w:t>Deflection</w:t>
      </w:r>
    </w:p>
    <w:p w14:paraId="09CEC863" w14:textId="77777777" w:rsidR="00022A30" w:rsidRPr="00862F77" w:rsidRDefault="00022A30" w:rsidP="00022A30">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5CEA2FDE" w14:textId="77777777" w:rsidR="00022A30" w:rsidRPr="00DA5043" w:rsidRDefault="00022A30" w:rsidP="00022A30">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F3B3071" w14:textId="77777777" w:rsidR="00022A30" w:rsidRPr="008E3C60" w:rsidRDefault="00022A30" w:rsidP="00022A30">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CBE1BE5" w14:textId="77777777" w:rsidR="00022A30" w:rsidRPr="008E3C60" w:rsidRDefault="00022A30" w:rsidP="00022A30">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440E68C" w14:textId="77777777" w:rsidR="00022A30" w:rsidRPr="008E3C60" w:rsidRDefault="00022A30" w:rsidP="00022A30">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8D97834" w14:textId="77777777" w:rsidR="00022A30" w:rsidRPr="008E3C60" w:rsidRDefault="00022A30" w:rsidP="00022A30">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9E53995" w14:textId="77777777" w:rsidR="00022A30" w:rsidRDefault="00022A30" w:rsidP="00022A30">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29DEE90A" w14:textId="77777777" w:rsidR="00022A30" w:rsidRPr="008E3C60" w:rsidRDefault="00022A30" w:rsidP="00022A30">
      <w:pPr>
        <w:rPr>
          <w:sz w:val="16"/>
        </w:rPr>
      </w:pPr>
    </w:p>
    <w:p w14:paraId="679EEB4A" w14:textId="77777777" w:rsidR="00022A30" w:rsidRPr="003475F6" w:rsidRDefault="00022A30" w:rsidP="00022A30">
      <w:pPr>
        <w:pStyle w:val="Heading4"/>
      </w:pPr>
      <w:r>
        <w:lastRenderedPageBreak/>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56B55ABC" w14:textId="77777777" w:rsidR="00022A30" w:rsidRPr="002B51C1" w:rsidRDefault="00022A30" w:rsidP="00022A30">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66CADF" w14:textId="77777777" w:rsidR="00022A30" w:rsidRPr="00732233" w:rsidRDefault="00022A30" w:rsidP="00022A30">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081880E" w14:textId="77777777" w:rsidR="00022A30" w:rsidRPr="00732233" w:rsidRDefault="00022A30" w:rsidP="00022A30">
      <w:pPr>
        <w:rPr>
          <w:sz w:val="16"/>
        </w:rPr>
      </w:pPr>
      <w:r w:rsidRPr="00812B4C">
        <w:rPr>
          <w:rStyle w:val="Emphasis"/>
          <w:highlight w:val="yellow"/>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44D6004" w14:textId="77777777" w:rsidR="00022A30" w:rsidRPr="00732233" w:rsidRDefault="00022A30" w:rsidP="00022A30">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7697EF9" w14:textId="77777777" w:rsidR="00022A30" w:rsidRPr="00732233" w:rsidRDefault="00022A30" w:rsidP="00022A30">
      <w:pPr>
        <w:rPr>
          <w:sz w:val="16"/>
        </w:rPr>
      </w:pPr>
      <w:r w:rsidRPr="00732233">
        <w:rPr>
          <w:sz w:val="16"/>
        </w:rPr>
        <w:t>Privatization and industry</w:t>
      </w:r>
    </w:p>
    <w:p w14:paraId="05390AAD" w14:textId="77777777" w:rsidR="00022A30" w:rsidRPr="00732233" w:rsidRDefault="00022A30" w:rsidP="00022A30">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785B37C1" w14:textId="77777777" w:rsidR="00022A30" w:rsidRPr="00732233" w:rsidRDefault="00022A30" w:rsidP="00022A30">
      <w:pPr>
        <w:rPr>
          <w:sz w:val="16"/>
        </w:rPr>
      </w:pPr>
      <w:bookmarkStart w:id="0" w:name="_Hlk30322620"/>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 xml:space="preserve">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5E76EE0F" w14:textId="77777777" w:rsidR="00022A30" w:rsidRPr="00732233" w:rsidRDefault="00022A30" w:rsidP="00022A30">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3979489" w14:textId="77777777" w:rsidR="00022A30" w:rsidRPr="00732233" w:rsidRDefault="00022A30" w:rsidP="00022A30">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392A1281" w14:textId="77777777" w:rsidR="00022A30" w:rsidRDefault="00022A30" w:rsidP="00022A30">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1E14A453" w14:textId="77777777" w:rsidR="00022A30" w:rsidRPr="00732233" w:rsidRDefault="00022A30" w:rsidP="00022A30">
      <w:pPr>
        <w:rPr>
          <w:rStyle w:val="Emphasis"/>
        </w:rPr>
      </w:pPr>
    </w:p>
    <w:bookmarkEnd w:id="0"/>
    <w:p w14:paraId="18F0C63E" w14:textId="77777777" w:rsidR="00022A30" w:rsidRPr="00390BE2" w:rsidRDefault="00022A30" w:rsidP="00022A30">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67F1F3F1" w14:textId="77777777" w:rsidR="00022A30" w:rsidRPr="00DF7A7E" w:rsidRDefault="00022A30" w:rsidP="00022A30">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48283FF7" w14:textId="77777777" w:rsidR="00022A30" w:rsidRPr="00390BE2" w:rsidRDefault="00022A30" w:rsidP="00022A30">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4B2AB149" w14:textId="77777777" w:rsidR="00022A30" w:rsidRPr="00390BE2" w:rsidRDefault="00022A30" w:rsidP="00022A30">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FE00D18" w14:textId="77777777" w:rsidR="00022A30" w:rsidRPr="00995EDA" w:rsidRDefault="00022A30" w:rsidP="00022A30">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16327D1" w14:textId="77777777" w:rsidR="00022A30" w:rsidRDefault="00022A30" w:rsidP="00022A30">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23FB2517" w14:textId="77777777" w:rsidR="00022A30" w:rsidRPr="00390BE2" w:rsidRDefault="00022A30" w:rsidP="00022A30">
      <w:pPr>
        <w:rPr>
          <w:sz w:val="16"/>
        </w:rPr>
      </w:pPr>
    </w:p>
    <w:p w14:paraId="22AACF06" w14:textId="6E964626" w:rsidR="0073787E" w:rsidRPr="00657732" w:rsidRDefault="0073787E" w:rsidP="0073787E">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p>
    <w:p w14:paraId="0DD4D2CE" w14:textId="77777777" w:rsidR="0073787E" w:rsidRPr="00657732" w:rsidRDefault="0073787E" w:rsidP="0073787E">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w:t>
      </w:r>
      <w:proofErr w:type="gramStart"/>
      <w:r w:rsidRPr="00657732">
        <w:t>mining</w:t>
      </w:r>
      <w:proofErr w:type="gramEnd"/>
      <w:r w:rsidRPr="00657732">
        <w:t xml:space="preserve"> and impact risk @ University of New South Wales. “Asteroids and comets as space weapons,” </w:t>
      </w:r>
      <w:hyperlink r:id="rId11" w:history="1">
        <w:r w:rsidRPr="00657732">
          <w:rPr>
            <w:rStyle w:val="Hyperlink"/>
          </w:rPr>
          <w:t>http://www.michaeldello.com/asteroids-comets-space-weapons/</w:t>
        </w:r>
      </w:hyperlink>
      <w:r w:rsidRPr="00657732">
        <w:t>]</w:t>
      </w:r>
    </w:p>
    <w:p w14:paraId="38A7D019" w14:textId="77777777" w:rsidR="0073787E" w:rsidRPr="00657732" w:rsidRDefault="0073787E" w:rsidP="0073787E">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033705">
        <w:rPr>
          <w:rStyle w:val="StyleUnderline"/>
        </w:rPr>
        <w:t xml:space="preserve">might </w:t>
      </w:r>
      <w:r w:rsidRPr="00657732">
        <w:rPr>
          <w:rStyle w:val="StyleUnderline"/>
          <w:highlight w:val="yellow"/>
        </w:rPr>
        <w:t>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033705">
        <w:rPr>
          <w:rStyle w:val="StyleUnderline"/>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8E72FD1" w14:textId="77777777" w:rsidR="0073787E" w:rsidRPr="00657732" w:rsidRDefault="0073787E" w:rsidP="0073787E">
      <w:pPr>
        <w:rPr>
          <w:sz w:val="16"/>
        </w:rPr>
      </w:pPr>
      <w:r w:rsidRPr="00657732">
        <w:rPr>
          <w:rStyle w:val="StyleUnderline"/>
          <w:highlight w:val="yellow"/>
        </w:rPr>
        <w:t>A state</w:t>
      </w:r>
      <w:r w:rsidRPr="00033705">
        <w:rPr>
          <w:rStyle w:val="StyleUnderline"/>
        </w:rPr>
        <w:t xml:space="preserve"> actor </w:t>
      </w:r>
      <w:r w:rsidRPr="00657732">
        <w:rPr>
          <w:rStyle w:val="StyleUnderline"/>
          <w:highlight w:val="yellow"/>
        </w:rPr>
        <w:t>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033705">
        <w:rPr>
          <w:rStyle w:val="StyleUnderline"/>
        </w:rPr>
        <w:t xml:space="preserve"> an </w:t>
      </w:r>
      <w:r w:rsidRPr="00657732">
        <w:rPr>
          <w:rStyle w:val="StyleUnderline"/>
          <w:highlight w:val="yellow"/>
        </w:rPr>
        <w:t>asteroid strike</w:t>
      </w:r>
      <w:r w:rsidRPr="00657732">
        <w:rPr>
          <w:sz w:val="16"/>
        </w:rPr>
        <w:t xml:space="preserve"> on an enemy or potential enemy </w:t>
      </w:r>
      <w:r w:rsidRPr="00553A10">
        <w:rPr>
          <w:rStyle w:val="StyleUnderline"/>
        </w:rPr>
        <w:t xml:space="preserve">in situations </w:t>
      </w:r>
      <w:r w:rsidRPr="00033705">
        <w:rPr>
          <w:rStyle w:val="StyleUnderline"/>
          <w:highlight w:val="yellow"/>
        </w:rPr>
        <w:t xml:space="preserve">where they </w:t>
      </w:r>
      <w:r w:rsidRPr="00657732">
        <w:rPr>
          <w:rStyle w:val="StyleUnderline"/>
          <w:highlight w:val="yellow"/>
        </w:rPr>
        <w:t>wouldn’t</w:t>
      </w:r>
      <w:r w:rsidRPr="00657732">
        <w:rPr>
          <w:rStyle w:val="StyleUnderline"/>
        </w:rPr>
        <w:t xml:space="preserve"> necessarily </w:t>
      </w:r>
      <w:proofErr w:type="spellStart"/>
      <w:r w:rsidRPr="00657732">
        <w:rPr>
          <w:rStyle w:val="StyleUnderline"/>
          <w:highlight w:val="yellow"/>
        </w:rPr>
        <w:t>authorise</w:t>
      </w:r>
      <w:proofErr w:type="spellEnd"/>
      <w:r w:rsidRPr="00033705">
        <w:rPr>
          <w:rStyle w:val="StyleUnderline"/>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 xml:space="preserve">alter </w:t>
      </w:r>
      <w:r w:rsidRPr="00553A10">
        <w:rPr>
          <w:rStyle w:val="StyleUnderline"/>
        </w:rPr>
        <w:t xml:space="preserve">its </w:t>
      </w:r>
      <w:r w:rsidRPr="00657732">
        <w:rPr>
          <w:rStyle w:val="StyleUnderline"/>
          <w:highlight w:val="yellow"/>
        </w:rPr>
        <w:t>orbit</w:t>
      </w:r>
      <w:r w:rsidRPr="00657732">
        <w:rPr>
          <w:rStyle w:val="StyleUnderline"/>
        </w:rPr>
        <w:t xml:space="preserve"> to intersect with Earth in a way such that </w:t>
      </w:r>
      <w:r w:rsidRPr="00657732">
        <w:rPr>
          <w:rStyle w:val="StyleUnderline"/>
          <w:highlight w:val="yellow"/>
        </w:rPr>
        <w:t xml:space="preserve">it would not </w:t>
      </w:r>
      <w:r w:rsidRPr="00553A10">
        <w:rPr>
          <w:rStyle w:val="StyleUnderline"/>
          <w:highlight w:val="yellow"/>
        </w:rPr>
        <w:t xml:space="preserve">be detected </w:t>
      </w:r>
      <w:r w:rsidRPr="00657732">
        <w:rPr>
          <w:rStyle w:val="StyleUnderline"/>
          <w:highlight w:val="yellow"/>
        </w:rPr>
        <w:t>until</w:t>
      </w:r>
      <w:r w:rsidRPr="00553A10">
        <w:rPr>
          <w:rStyle w:val="StyleUnderline"/>
        </w:rPr>
        <w:t xml:space="preserve">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w:t>
      </w:r>
      <w:r w:rsidRPr="00553A10">
        <w:rPr>
          <w:rStyle w:val="Emphasis"/>
        </w:rPr>
        <w:t xml:space="preserve"> on them</w:t>
      </w:r>
      <w:r w:rsidRPr="00657732">
        <w:rPr>
          <w:sz w:val="16"/>
        </w:rPr>
        <w:t xml:space="preserve">, let alone even guess that it might have been caused by malicious intent. </w:t>
      </w:r>
    </w:p>
    <w:p w14:paraId="78222B81" w14:textId="77777777" w:rsidR="0073787E" w:rsidRPr="00657732" w:rsidRDefault="0073787E" w:rsidP="0073787E">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553A10">
        <w:rPr>
          <w:rStyle w:val="StyleUnderline"/>
        </w:rPr>
        <w:t xml:space="preserve">cause an </w:t>
      </w:r>
      <w:r w:rsidRPr="00657732">
        <w:rPr>
          <w:rStyle w:val="StyleUnderline"/>
          <w:highlight w:val="yellow"/>
        </w:rPr>
        <w:t>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7EAB179D" w14:textId="77777777" w:rsidR="00022A30" w:rsidRPr="00525E10" w:rsidRDefault="00022A30" w:rsidP="00022A30">
      <w:pPr>
        <w:rPr>
          <w:rStyle w:val="StyleUnderline"/>
        </w:rPr>
      </w:pPr>
    </w:p>
    <w:p w14:paraId="4702E42E" w14:textId="77777777" w:rsidR="007153BA" w:rsidRPr="00657732" w:rsidRDefault="007153BA" w:rsidP="007153BA">
      <w:pPr>
        <w:pStyle w:val="Heading4"/>
        <w:contextualSpacing/>
        <w:rPr>
          <w:rFonts w:cs="Arial"/>
          <w:b w:val="0"/>
          <w:bCs w:val="0"/>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54F890E7" w14:textId="77777777" w:rsidR="007153BA" w:rsidRPr="00657732" w:rsidRDefault="007153BA" w:rsidP="007153BA">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w:t>
      </w:r>
      <w:r w:rsidRPr="00553A10">
        <w:rPr>
          <w:rStyle w:val="Emphasis"/>
        </w:rPr>
        <w:t xml:space="preserve">lear </w:t>
      </w:r>
      <w:r w:rsidRPr="00657732">
        <w:rPr>
          <w:rStyle w:val="Emphasis"/>
          <w:highlight w:val="cyan"/>
        </w:rPr>
        <w:t>war</w:t>
      </w:r>
      <w:r w:rsidRPr="00657732">
        <w:t xml:space="preserve">, experts say. Richard A Lovett reports, </w:t>
      </w:r>
      <w:r w:rsidRPr="00657732">
        <w:rPr>
          <w:u w:val="single"/>
        </w:rPr>
        <w:t>May 7</w:t>
      </w:r>
      <w:r w:rsidRPr="00657732">
        <w:t>, https://cosmosmagazine.com/space/the-biggest-danger-about-an-asteroid-strike-lawyers]</w:t>
      </w:r>
    </w:p>
    <w:p w14:paraId="43A738B3" w14:textId="061BC0A6" w:rsidR="00950A38" w:rsidRPr="00022A30" w:rsidRDefault="007153BA" w:rsidP="007153BA">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553A10">
        <w:rPr>
          <w:rStyle w:val="StyleUnderline"/>
        </w:rPr>
        <w:t xml:space="preserve">screwed up, </w:t>
      </w:r>
      <w:r w:rsidRPr="00657732">
        <w:rPr>
          <w:rStyle w:val="StyleUnderline"/>
          <w:highlight w:val="cyan"/>
        </w:rPr>
        <w:t>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 xml:space="preserve">on a </w:t>
      </w:r>
      <w:proofErr w:type="spellStart"/>
      <w:r w:rsidRPr="00657732">
        <w:rPr>
          <w:rStyle w:val="StyleUnderline"/>
          <w:highlight w:val="cyan"/>
        </w:rPr>
        <w:t>neighbour</w:t>
      </w:r>
      <w:proofErr w:type="spellEnd"/>
      <w:r w:rsidRPr="00657732">
        <w:rPr>
          <w:rStyle w:val="StyleUnderline"/>
          <w:highlight w:val="cyan"/>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 xml:space="preserve">Failure to share </w:t>
      </w:r>
      <w:r w:rsidRPr="00657732">
        <w:rPr>
          <w:rStyle w:val="Emphasis"/>
          <w:highlight w:val="cyan"/>
        </w:rPr>
        <w:lastRenderedPageBreak/>
        <w:t>info</w:t>
      </w:r>
      <w:r w:rsidRPr="00657732">
        <w:rPr>
          <w:sz w:val="16"/>
          <w:szCs w:val="16"/>
        </w:rPr>
        <w:t xml:space="preserve">rmation </w:t>
      </w:r>
      <w:r w:rsidRPr="00657732">
        <w:rPr>
          <w:rStyle w:val="StyleUnderline"/>
          <w:highlight w:val="cyan"/>
        </w:rPr>
        <w:t>can be more than</w:t>
      </w:r>
      <w:r w:rsidRPr="00553A10">
        <w:rPr>
          <w:rStyle w:val="StyleUnderline"/>
        </w:rPr>
        <w:t xml:space="preserve"> just an </w:t>
      </w:r>
      <w:r w:rsidRPr="00657732">
        <w:rPr>
          <w:rStyle w:val="StyleUnderline"/>
          <w:highlight w:val="cyan"/>
        </w:rPr>
        <w:t>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w:t>
      </w:r>
      <w:proofErr w:type="gramStart"/>
      <w:r w:rsidRPr="00657732">
        <w:rPr>
          <w:rStyle w:val="StyleUnderline"/>
        </w:rPr>
        <w:t xml:space="preserve">actually </w:t>
      </w:r>
      <w:r w:rsidRPr="00657732">
        <w:rPr>
          <w:rStyle w:val="Emphasis"/>
        </w:rPr>
        <w:t>everyone</w:t>
      </w:r>
      <w:proofErr w:type="gramEnd"/>
      <w:r w:rsidRPr="00657732">
        <w:rPr>
          <w:rStyle w:val="Emphasis"/>
        </w:rPr>
        <w:t xml:space="preserv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w:t>
      </w:r>
      <w:r w:rsidRPr="00553A10">
        <w:rPr>
          <w:rStyle w:val="StyleUnderline"/>
        </w:rPr>
        <w:t xml:space="preserve"> an </w:t>
      </w:r>
      <w:r w:rsidRPr="00657732">
        <w:rPr>
          <w:rStyle w:val="StyleUnderline"/>
          <w:highlight w:val="cyan"/>
        </w:rPr>
        <w:t>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and have generated a media frenzy (assuming people didn’t brand it as “fake news”).</w:t>
      </w:r>
    </w:p>
    <w:p w14:paraId="1B517EBE" w14:textId="77777777" w:rsidR="00DA473E" w:rsidRPr="001D3F86" w:rsidRDefault="00DA473E" w:rsidP="00950A38">
      <w:pPr>
        <w:ind w:right="6"/>
        <w:rPr>
          <w:sz w:val="16"/>
        </w:rPr>
      </w:pPr>
    </w:p>
    <w:p w14:paraId="0136FE5A" w14:textId="77777777" w:rsidR="00950A38" w:rsidRDefault="00950A38" w:rsidP="00950A38">
      <w:pPr>
        <w:pStyle w:val="Heading3"/>
      </w:pPr>
      <w:r>
        <w:lastRenderedPageBreak/>
        <w:t>Plan</w:t>
      </w:r>
    </w:p>
    <w:p w14:paraId="35C87593" w14:textId="66BAFFAC" w:rsidR="00950A38" w:rsidRDefault="00950A38" w:rsidP="00950A38">
      <w:pPr>
        <w:pStyle w:val="Heading4"/>
      </w:pPr>
      <w:r>
        <w:t xml:space="preserve">Plan: </w:t>
      </w:r>
      <w:r w:rsidR="009B0294">
        <w:t>Private entities ought to prohibit asteroid mining involving artificial asteroid capture</w:t>
      </w:r>
      <w:r>
        <w:t>.</w:t>
      </w:r>
    </w:p>
    <w:p w14:paraId="20C98AEF" w14:textId="77777777" w:rsidR="00301B0F" w:rsidRDefault="00301B0F" w:rsidP="00301B0F">
      <w:pPr>
        <w:pStyle w:val="Heading4"/>
      </w:pPr>
      <w:r>
        <w:t>AAC involves intentional relocation</w:t>
      </w:r>
    </w:p>
    <w:p w14:paraId="6EE3BC54" w14:textId="77777777" w:rsidR="00301B0F" w:rsidRDefault="00301B0F" w:rsidP="00301B0F">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31BCC3A0" w14:textId="77777777" w:rsidR="00301B0F" w:rsidRPr="00465DA2" w:rsidRDefault="00301B0F" w:rsidP="00301B0F">
      <w:pPr>
        <w:rPr>
          <w:u w:val="single"/>
        </w:rPr>
      </w:pPr>
      <w:r w:rsidRPr="00465DA2">
        <w:rPr>
          <w:u w:val="single"/>
        </w:rPr>
        <w:t>Can you push an asteroid?</w:t>
      </w:r>
    </w:p>
    <w:p w14:paraId="699575D2" w14:textId="31A99430" w:rsidR="008E5962" w:rsidRPr="008E5962" w:rsidRDefault="00301B0F" w:rsidP="00301B0F">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2E7A0851" w14:textId="77777777" w:rsidR="00950A38" w:rsidRDefault="00950A38" w:rsidP="00950A38">
      <w:pPr>
        <w:pStyle w:val="Heading3"/>
      </w:pPr>
      <w:r>
        <w:lastRenderedPageBreak/>
        <w:t>Framework</w:t>
      </w:r>
    </w:p>
    <w:p w14:paraId="1A9DDF59" w14:textId="77777777" w:rsidR="00950A38" w:rsidRDefault="00950A38" w:rsidP="00950A38">
      <w:pPr>
        <w:pStyle w:val="Heading4"/>
      </w:pPr>
      <w:r>
        <w:t>The standard is maximizing expected wellbeing.</w:t>
      </w:r>
    </w:p>
    <w:p w14:paraId="358E1D98" w14:textId="77777777" w:rsidR="00950A38" w:rsidRPr="008D612D" w:rsidRDefault="00950A38" w:rsidP="00950A38"/>
    <w:p w14:paraId="281215E7" w14:textId="77777777" w:rsidR="00950A38" w:rsidRPr="003C1115" w:rsidRDefault="00950A38" w:rsidP="00950A38">
      <w:pPr>
        <w:pStyle w:val="Heading4"/>
      </w:pPr>
      <w:r w:rsidRPr="006E5458">
        <w:rPr>
          <w:rFonts w:cstheme="minorHAnsi"/>
        </w:rPr>
        <w:t>1</w:t>
      </w:r>
      <w:r>
        <w:rPr>
          <w:rFonts w:cstheme="minorHAnsi"/>
        </w:rPr>
        <w:t>]</w:t>
      </w:r>
      <w:r w:rsidRPr="006E5458">
        <w:rPr>
          <w:rFonts w:cstheme="minorHAnsi"/>
        </w:rPr>
        <w:t xml:space="preserve"> </w:t>
      </w:r>
      <w:r>
        <w:t xml:space="preserve">Extinction outweighs – value to life is inevitable, so subjective it can’t be the basis for impact calculus, and discussing extinction is good even if we don’t solve it </w:t>
      </w:r>
    </w:p>
    <w:p w14:paraId="58DF15E9" w14:textId="77777777" w:rsidR="00950A38" w:rsidRPr="002F5B9E" w:rsidRDefault="00950A38" w:rsidP="00950A38">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Rampal coal plant in Bangladesh to protect the Sundarbans </w:t>
      </w:r>
      <w:proofErr w:type="gramStart"/>
      <w:r w:rsidRPr="002F5B9E">
        <w:t>World Heritage forest</w:t>
      </w:r>
      <w:proofErr w:type="gramEnd"/>
      <w:r w:rsidRPr="002F5B9E">
        <w:t xml:space="preserve">,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1586111" w14:textId="77777777" w:rsidR="00950A38" w:rsidRPr="002F5B9E" w:rsidRDefault="00950A38" w:rsidP="00950A38">
      <w:pPr>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 xml:space="preserve">far too many nuclear </w:t>
      </w:r>
      <w:proofErr w:type="gramStart"/>
      <w:r w:rsidRPr="00BD5E9E">
        <w:rPr>
          <w:rStyle w:val="Emphasis"/>
          <w:highlight w:val="cyan"/>
        </w:rPr>
        <w:t>near-misses</w:t>
      </w:r>
      <w:proofErr w:type="gramEnd"/>
      <w:r w:rsidRPr="00BD5E9E">
        <w:rPr>
          <w:rStyle w:val="Emphasis"/>
          <w:highlight w:val="cyan"/>
        </w:rPr>
        <w:t xml:space="preserve">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w:t>
      </w:r>
      <w:proofErr w:type="gramStart"/>
      <w:r w:rsidRPr="002F5B9E">
        <w:rPr>
          <w:sz w:val="8"/>
        </w:rPr>
        <w:t>traditions</w:t>
      </w:r>
      <w:proofErr w:type="gramEnd"/>
      <w:r w:rsidRPr="002F5B9E">
        <w:rPr>
          <w:sz w:val="8"/>
        </w:rPr>
        <w:t xml:space="preserve">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 xml:space="preserve">we </w:t>
      </w:r>
      <w:r w:rsidRPr="002F5B9E">
        <w:rPr>
          <w:rStyle w:val="StyleUnderline"/>
        </w:rPr>
        <w:lastRenderedPageBreak/>
        <w:t>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w:t>
      </w:r>
      <w:proofErr w:type="gramStart"/>
      <w:r w:rsidRPr="002F5B9E">
        <w:rPr>
          <w:sz w:val="8"/>
        </w:rPr>
        <w:t>really wise</w:t>
      </w:r>
      <w:proofErr w:type="gramEnd"/>
      <w:r w:rsidRPr="002F5B9E">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3584D698" w14:textId="60AA6D55" w:rsidR="00950A38" w:rsidRDefault="00AA279B" w:rsidP="00950A38">
      <w:pPr>
        <w:pStyle w:val="Heading4"/>
      </w:pPr>
      <w:r>
        <w:t>2</w:t>
      </w:r>
      <w:r w:rsidR="00950A38">
        <w:t xml:space="preserve">] </w:t>
      </w:r>
      <w:r w:rsidR="00950A38" w:rsidRPr="008A282C">
        <w:t xml:space="preserve">only </w:t>
      </w:r>
      <w:r w:rsidR="00950A38">
        <w:t>util</w:t>
      </w:r>
      <w:r w:rsidR="00950A38" w:rsidRPr="008A282C">
        <w:t xml:space="preserve"> can explain degrees of wrongness</w:t>
      </w:r>
      <w:r w:rsidR="00950A38">
        <w:t xml:space="preserve"> – </w:t>
      </w:r>
      <w:r w:rsidR="00950A38" w:rsidRPr="008A282C">
        <w:t xml:space="preserve">it is worse to </w:t>
      </w:r>
      <w:r w:rsidR="00950A38">
        <w:t>lie about taking a dying friend to the hospital than it is to lie about how someone looks –</w:t>
      </w:r>
      <w:r w:rsidR="00950A38" w:rsidRPr="008A282C">
        <w:t xml:space="preserve"> either ethical theories cannot explain comparative badness, or </w:t>
      </w:r>
      <w:r w:rsidR="00950A38">
        <w:t>they</w:t>
      </w:r>
      <w:r w:rsidR="00950A38" w:rsidRPr="008A282C">
        <w:t xml:space="preserve"> collapse</w:t>
      </w:r>
      <w:r w:rsidR="00950A38">
        <w:t xml:space="preserve"> to util</w:t>
      </w:r>
    </w:p>
    <w:p w14:paraId="44295744" w14:textId="503EDB1F" w:rsidR="00950A38" w:rsidRPr="00B35DA5" w:rsidRDefault="00AA279B" w:rsidP="00950A38">
      <w:pPr>
        <w:pStyle w:val="Heading4"/>
      </w:pPr>
      <w:r>
        <w:t>3</w:t>
      </w:r>
      <w:r w:rsidR="00950A38">
        <w:t xml:space="preserve">] Non util ethics are impossible </w:t>
      </w:r>
    </w:p>
    <w:p w14:paraId="0105A193" w14:textId="77777777" w:rsidR="00950A38" w:rsidRPr="00B35DA5" w:rsidRDefault="00950A38" w:rsidP="00950A38">
      <w:r w:rsidRPr="00C648B7">
        <w:rPr>
          <w:rStyle w:val="Style13ptBold"/>
        </w:rPr>
        <w:t>Greene 10</w:t>
      </w:r>
      <w:r w:rsidRPr="00B35DA5">
        <w:t xml:space="preserve"> – Joshua, Associate Professor of Social science in the Department of Psychology at Harvard University </w:t>
      </w:r>
    </w:p>
    <w:p w14:paraId="50143E06" w14:textId="77777777" w:rsidR="00950A38" w:rsidRPr="00B35DA5" w:rsidRDefault="00950A38" w:rsidP="00950A38">
      <w:r w:rsidRPr="00B35DA5">
        <w:t>(The Secret Joke of Kant’s Soul published in Moral Psychology: Historical and Contemporary Readings, accessed: www.fed.cuhk.edu.hk/~lchang/material/Evolutionary/Developmental/Greene-KantSoul.pdf)</w:t>
      </w:r>
    </w:p>
    <w:p w14:paraId="339C39CF" w14:textId="6521A532" w:rsidR="00950A38" w:rsidRPr="00006648" w:rsidRDefault="00950A38" w:rsidP="00950A38">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 xml:space="preserve">about taking </w:t>
      </w:r>
      <w:r w:rsidRPr="00013C22">
        <w:rPr>
          <w:b/>
          <w:u w:val="single"/>
        </w:rPr>
        <w:lastRenderedPageBreak/>
        <w:t>humanity seriously</w:t>
      </w:r>
      <w:r w:rsidRPr="00013C22">
        <w:rPr>
          <w:sz w:val="16"/>
        </w:rPr>
        <w:t>. Above all else, it's about respect for persons. It's about treating others as fellow rational creatures rather than as mere objects, about acting for reasons rational beings can share. And so on (</w:t>
      </w:r>
      <w:proofErr w:type="spellStart"/>
      <w:r w:rsidRPr="00013C22">
        <w:rPr>
          <w:sz w:val="16"/>
        </w:rPr>
        <w:t>Korsgaard</w:t>
      </w:r>
      <w:proofErr w:type="spellEnd"/>
      <w:r w:rsidRPr="00013C22">
        <w:rPr>
          <w:sz w:val="16"/>
        </w:rPr>
        <w:t xml:space="preserve">, 1996a; </w:t>
      </w:r>
      <w:proofErr w:type="spellStart"/>
      <w:r w:rsidRPr="00013C22">
        <w:rPr>
          <w:sz w:val="16"/>
        </w:rPr>
        <w:t>Korsgaard</w:t>
      </w:r>
      <w:proofErr w:type="spellEnd"/>
      <w:r w:rsidRPr="00013C22">
        <w:rPr>
          <w:sz w:val="16"/>
        </w:rPr>
        <w:t xml:space="preserve">,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the standard deontological/Kantian self-</w:t>
      </w:r>
      <w:proofErr w:type="spellStart"/>
      <w:r w:rsidRPr="00013C22">
        <w:rPr>
          <w:b/>
          <w:u w:val="single"/>
        </w:rPr>
        <w:t>characterizatons</w:t>
      </w:r>
      <w:proofErr w:type="spellEnd"/>
      <w:r w:rsidRPr="00013C22">
        <w:rPr>
          <w:b/>
          <w:u w:val="single"/>
        </w:rPr>
        <w:t xml:space="preserve">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 xml:space="preserve">A </w:t>
      </w:r>
      <w:proofErr w:type="gramStart"/>
      <w:r w:rsidRPr="000B2C23">
        <w:rPr>
          <w:b/>
          <w:u w:val="single"/>
        </w:rPr>
        <w:t>consequentialist</w:t>
      </w:r>
      <w:r w:rsidRPr="00B35DA5">
        <w:rPr>
          <w:b/>
          <w:u w:val="single"/>
        </w:rPr>
        <w:t xml:space="preserve"> respects other persons</w:t>
      </w:r>
      <w:proofErr w:type="gramEnd"/>
      <w:r w:rsidRPr="00B35DA5">
        <w:rPr>
          <w:b/>
          <w:u w:val="single"/>
        </w:rPr>
        <w:t xml:space="preserve">,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p>
    <w:p w14:paraId="4671F9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273247">
    <w:abstractNumId w:val="10"/>
  </w:num>
  <w:num w:numId="2" w16cid:durableId="1777827797">
    <w:abstractNumId w:val="8"/>
  </w:num>
  <w:num w:numId="3" w16cid:durableId="1447001671">
    <w:abstractNumId w:val="7"/>
  </w:num>
  <w:num w:numId="4" w16cid:durableId="819465167">
    <w:abstractNumId w:val="6"/>
  </w:num>
  <w:num w:numId="5" w16cid:durableId="1679455453">
    <w:abstractNumId w:val="5"/>
  </w:num>
  <w:num w:numId="6" w16cid:durableId="1281456913">
    <w:abstractNumId w:val="9"/>
  </w:num>
  <w:num w:numId="7" w16cid:durableId="51125826">
    <w:abstractNumId w:val="4"/>
  </w:num>
  <w:num w:numId="8" w16cid:durableId="794255612">
    <w:abstractNumId w:val="3"/>
  </w:num>
  <w:num w:numId="9" w16cid:durableId="785543469">
    <w:abstractNumId w:val="2"/>
  </w:num>
  <w:num w:numId="10" w16cid:durableId="757752135">
    <w:abstractNumId w:val="1"/>
  </w:num>
  <w:num w:numId="11" w16cid:durableId="386612243">
    <w:abstractNumId w:val="0"/>
  </w:num>
  <w:num w:numId="12" w16cid:durableId="1942910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23"/>
    <w:rsid w:val="000029E3"/>
    <w:rsid w:val="000029E8"/>
    <w:rsid w:val="00004225"/>
    <w:rsid w:val="000066CA"/>
    <w:rsid w:val="00007264"/>
    <w:rsid w:val="000076A9"/>
    <w:rsid w:val="00014FAD"/>
    <w:rsid w:val="00015D2A"/>
    <w:rsid w:val="00022A30"/>
    <w:rsid w:val="000238C1"/>
    <w:rsid w:val="0002490B"/>
    <w:rsid w:val="00026465"/>
    <w:rsid w:val="00030204"/>
    <w:rsid w:val="000312A0"/>
    <w:rsid w:val="000315E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D4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B0F"/>
    <w:rsid w:val="0030706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2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AA"/>
    <w:rsid w:val="004B72B4"/>
    <w:rsid w:val="004C0211"/>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2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255"/>
    <w:rsid w:val="00696A16"/>
    <w:rsid w:val="006A4840"/>
    <w:rsid w:val="006A52A0"/>
    <w:rsid w:val="006A7E1D"/>
    <w:rsid w:val="006C3A56"/>
    <w:rsid w:val="006D13F4"/>
    <w:rsid w:val="006D6AED"/>
    <w:rsid w:val="006E6D0B"/>
    <w:rsid w:val="006F126E"/>
    <w:rsid w:val="006F32C9"/>
    <w:rsid w:val="006F3834"/>
    <w:rsid w:val="006F5693"/>
    <w:rsid w:val="006F5D4C"/>
    <w:rsid w:val="007027D0"/>
    <w:rsid w:val="007153BA"/>
    <w:rsid w:val="00717B01"/>
    <w:rsid w:val="007227D9"/>
    <w:rsid w:val="0072491F"/>
    <w:rsid w:val="00725598"/>
    <w:rsid w:val="007374A1"/>
    <w:rsid w:val="0073787E"/>
    <w:rsid w:val="00752712"/>
    <w:rsid w:val="00753A84"/>
    <w:rsid w:val="007611F5"/>
    <w:rsid w:val="007619E4"/>
    <w:rsid w:val="00761E75"/>
    <w:rsid w:val="0076495E"/>
    <w:rsid w:val="00765FC8"/>
    <w:rsid w:val="00775694"/>
    <w:rsid w:val="00783E3B"/>
    <w:rsid w:val="00793F46"/>
    <w:rsid w:val="007A1325"/>
    <w:rsid w:val="007A1A18"/>
    <w:rsid w:val="007A1E8D"/>
    <w:rsid w:val="007A3BAF"/>
    <w:rsid w:val="007B53D8"/>
    <w:rsid w:val="007C22C5"/>
    <w:rsid w:val="007C57E1"/>
    <w:rsid w:val="007C5811"/>
    <w:rsid w:val="007D2DF5"/>
    <w:rsid w:val="007D451A"/>
    <w:rsid w:val="007D5E3E"/>
    <w:rsid w:val="007D7596"/>
    <w:rsid w:val="007E242C"/>
    <w:rsid w:val="007E6631"/>
    <w:rsid w:val="00803A12"/>
    <w:rsid w:val="00805417"/>
    <w:rsid w:val="008070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8"/>
    <w:rsid w:val="008B2EEA"/>
    <w:rsid w:val="008C0FA2"/>
    <w:rsid w:val="008C2342"/>
    <w:rsid w:val="008C77B6"/>
    <w:rsid w:val="008D1B91"/>
    <w:rsid w:val="008D724A"/>
    <w:rsid w:val="008E5962"/>
    <w:rsid w:val="008E7A3E"/>
    <w:rsid w:val="008F41FD"/>
    <w:rsid w:val="008F4479"/>
    <w:rsid w:val="008F4BA0"/>
    <w:rsid w:val="00901726"/>
    <w:rsid w:val="00920E6A"/>
    <w:rsid w:val="00931816"/>
    <w:rsid w:val="00932C71"/>
    <w:rsid w:val="009509D5"/>
    <w:rsid w:val="00950A3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258"/>
    <w:rsid w:val="009A6464"/>
    <w:rsid w:val="009B029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9B"/>
    <w:rsid w:val="00AA6F6E"/>
    <w:rsid w:val="00AB122B"/>
    <w:rsid w:val="00AB21B0"/>
    <w:rsid w:val="00AB48D3"/>
    <w:rsid w:val="00AC30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83F"/>
    <w:rsid w:val="00B3569C"/>
    <w:rsid w:val="00B43676"/>
    <w:rsid w:val="00B5602D"/>
    <w:rsid w:val="00B60125"/>
    <w:rsid w:val="00B6656B"/>
    <w:rsid w:val="00B71625"/>
    <w:rsid w:val="00B75C54"/>
    <w:rsid w:val="00B8021A"/>
    <w:rsid w:val="00B8675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099"/>
    <w:rsid w:val="00CA6D6D"/>
    <w:rsid w:val="00CC7A4E"/>
    <w:rsid w:val="00CD1359"/>
    <w:rsid w:val="00CD4C83"/>
    <w:rsid w:val="00D01EDC"/>
    <w:rsid w:val="00D078AA"/>
    <w:rsid w:val="00D10058"/>
    <w:rsid w:val="00D10F1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7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2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CBC82"/>
  <w14:defaultImageDpi w14:val="300"/>
  <w15:docId w15:val="{24DD6DE0-1087-C44B-8A61-8EA99726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12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12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12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912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6912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1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255"/>
  </w:style>
  <w:style w:type="character" w:customStyle="1" w:styleId="Heading1Char">
    <w:name w:val="Heading 1 Char"/>
    <w:aliases w:val="Pocket Char"/>
    <w:basedOn w:val="DefaultParagraphFont"/>
    <w:link w:val="Heading1"/>
    <w:uiPriority w:val="9"/>
    <w:rsid w:val="006912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125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912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912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1255"/>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9125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912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12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691255"/>
    <w:rPr>
      <w:color w:val="auto"/>
      <w:u w:val="none"/>
    </w:rPr>
  </w:style>
  <w:style w:type="paragraph" w:styleId="DocumentMap">
    <w:name w:val="Document Map"/>
    <w:basedOn w:val="Normal"/>
    <w:link w:val="DocumentMapChar"/>
    <w:uiPriority w:val="99"/>
    <w:semiHidden/>
    <w:unhideWhenUsed/>
    <w:rsid w:val="006912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1255"/>
    <w:rPr>
      <w:rFonts w:ascii="Lucida Grande" w:hAnsi="Lucida Grande" w:cs="Lucida Grande"/>
    </w:rPr>
  </w:style>
  <w:style w:type="paragraph" w:customStyle="1" w:styleId="Emphasis1">
    <w:name w:val="Emphasis1"/>
    <w:basedOn w:val="Normal"/>
    <w:link w:val="Emphasis"/>
    <w:uiPriority w:val="20"/>
    <w:qFormat/>
    <w:rsid w:val="00950A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50A3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950A3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950A3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0A38"/>
    <w:rPr>
      <w:sz w:val="26"/>
      <w:u w:val="single"/>
    </w:rPr>
  </w:style>
  <w:style w:type="paragraph" w:styleId="Header">
    <w:name w:val="header"/>
    <w:basedOn w:val="Normal"/>
    <w:link w:val="HeaderChar"/>
    <w:uiPriority w:val="99"/>
    <w:unhideWhenUsed/>
    <w:rsid w:val="00950A38"/>
    <w:pPr>
      <w:tabs>
        <w:tab w:val="center" w:pos="4680"/>
        <w:tab w:val="right" w:pos="9360"/>
      </w:tabs>
    </w:pPr>
  </w:style>
  <w:style w:type="character" w:customStyle="1" w:styleId="HeaderChar">
    <w:name w:val="Header Char"/>
    <w:basedOn w:val="DefaultParagraphFont"/>
    <w:link w:val="Header"/>
    <w:uiPriority w:val="99"/>
    <w:rsid w:val="00950A38"/>
    <w:rPr>
      <w:rFonts w:ascii="Calibri" w:hAnsi="Calibri" w:cs="Calibri"/>
      <w:sz w:val="22"/>
    </w:rPr>
  </w:style>
  <w:style w:type="paragraph" w:styleId="Footer">
    <w:name w:val="footer"/>
    <w:basedOn w:val="Normal"/>
    <w:link w:val="FooterChar"/>
    <w:uiPriority w:val="99"/>
    <w:unhideWhenUsed/>
    <w:rsid w:val="00950A38"/>
    <w:pPr>
      <w:tabs>
        <w:tab w:val="center" w:pos="4680"/>
        <w:tab w:val="right" w:pos="9360"/>
      </w:tabs>
    </w:pPr>
  </w:style>
  <w:style w:type="character" w:customStyle="1" w:styleId="FooterChar">
    <w:name w:val="Footer Char"/>
    <w:basedOn w:val="DefaultParagraphFont"/>
    <w:link w:val="Footer"/>
    <w:uiPriority w:val="99"/>
    <w:rsid w:val="00950A3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22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A3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0" Type="http://schemas.openxmlformats.org/officeDocument/2006/relationships/hyperlink" Target="http://www.tandfonline.com/doi/abs/10.1080/01402390.2017.1293532?journalCode=fjss20" TargetMode="External"/><Relationship Id="rId4" Type="http://schemas.openxmlformats.org/officeDocument/2006/relationships/customXml" Target="../customXml/item4.xml"/><Relationship Id="rId9" Type="http://schemas.openxmlformats.org/officeDocument/2006/relationships/hyperlink" Target="http://jpr.sagepub.com/content/51/2/2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21</Pages>
  <Words>13620</Words>
  <Characters>77634</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32</cp:revision>
  <dcterms:created xsi:type="dcterms:W3CDTF">2022-02-12T18:28:00Z</dcterms:created>
  <dcterms:modified xsi:type="dcterms:W3CDTF">2022-04-23T16:12:00Z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