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FC98A" w14:textId="77777777" w:rsidR="00950A38" w:rsidRDefault="00950A38" w:rsidP="00950A38">
      <w:pPr>
        <w:pStyle w:val="Heading2"/>
      </w:pPr>
      <w:r>
        <w:t>1AC</w:t>
      </w:r>
    </w:p>
    <w:p w14:paraId="4E63AF5D" w14:textId="77777777" w:rsidR="00950A38" w:rsidRPr="008D2860" w:rsidRDefault="00950A38" w:rsidP="00950A38">
      <w:pPr>
        <w:pStyle w:val="Heading3"/>
      </w:pPr>
      <w:r>
        <w:lastRenderedPageBreak/>
        <w:t>Mining</w:t>
      </w:r>
    </w:p>
    <w:p w14:paraId="614B62EB" w14:textId="77777777" w:rsidR="00950A38" w:rsidRPr="00370276" w:rsidRDefault="00950A38" w:rsidP="00950A38">
      <w:pPr>
        <w:pStyle w:val="Heading4"/>
      </w:pPr>
      <w:r>
        <w:t xml:space="preserve">Private entities are increasing mining now – US is </w:t>
      </w:r>
      <w:r>
        <w:rPr>
          <w:u w:val="single"/>
        </w:rPr>
        <w:t>key</w:t>
      </w:r>
    </w:p>
    <w:p w14:paraId="241EACEF" w14:textId="77777777" w:rsidR="00950A38" w:rsidRDefault="00950A38" w:rsidP="00950A3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47DD2550" w14:textId="77777777" w:rsidR="00950A38" w:rsidRPr="007831F9" w:rsidRDefault="00950A38" w:rsidP="00950A38">
      <w:pPr>
        <w:rPr>
          <w:rStyle w:val="StyleUnderline"/>
        </w:rPr>
      </w:pPr>
      <w:r w:rsidRPr="00AD64D7">
        <w:rPr>
          <w:rStyle w:val="StyleUnderline"/>
        </w:rPr>
        <w:t>In 2015</w:t>
      </w:r>
      <w:r w:rsidRPr="00C670D0">
        <w:rPr>
          <w:rStyle w:val="StyleUnderline"/>
          <w:highlight w:val="green"/>
        </w:rPr>
        <w:t>, the U</w:t>
      </w:r>
      <w:r w:rsidRPr="00AD64D7">
        <w:rPr>
          <w:rStyle w:val="StyleUnderline"/>
        </w:rPr>
        <w:t xml:space="preserve">nited </w:t>
      </w:r>
      <w:r w:rsidRPr="00C670D0">
        <w:rPr>
          <w:rStyle w:val="StyleUnderline"/>
          <w:highlight w:val="green"/>
        </w:rPr>
        <w:t>S</w:t>
      </w:r>
      <w:r w:rsidRPr="00AD64D7">
        <w:rPr>
          <w:rStyle w:val="StyleUnderline"/>
        </w:rPr>
        <w:t xml:space="preserve">tates </w:t>
      </w:r>
      <w:r w:rsidRPr="00C670D0">
        <w:rPr>
          <w:rStyle w:val="StyleUnderline"/>
          <w:highlight w:val="green"/>
        </w:rPr>
        <w:t xml:space="preserve">passed the </w:t>
      </w:r>
      <w:r w:rsidRPr="00AD64D7">
        <w:rPr>
          <w:rStyle w:val="StyleUnderline"/>
        </w:rPr>
        <w:t>U.S</w:t>
      </w:r>
      <w:r w:rsidRPr="00C670D0">
        <w:rPr>
          <w:rStyle w:val="StyleUnderline"/>
          <w:highlight w:val="green"/>
        </w:rPr>
        <w:t>. Commercial Space Launch Competitiveness Act</w:t>
      </w:r>
      <w:r w:rsidRPr="00C670D0">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64D7">
        <w:rPr>
          <w:rStyle w:val="StyleUnderline"/>
        </w:rPr>
        <w:t xml:space="preserve">scholars contend that </w:t>
      </w:r>
      <w:r w:rsidRPr="00306E6E">
        <w:rPr>
          <w:rStyle w:val="StyleUnderline"/>
        </w:rPr>
        <w:t xml:space="preserve">the United States would be </w:t>
      </w:r>
      <w:r w:rsidRPr="00C670D0">
        <w:rPr>
          <w:rStyle w:val="StyleUnderline"/>
          <w:highlight w:val="green"/>
        </w:rPr>
        <w:t xml:space="preserve">in breach of </w:t>
      </w:r>
      <w:r w:rsidRPr="00AD64D7">
        <w:rPr>
          <w:rStyle w:val="StyleUnderline"/>
        </w:rPr>
        <w:t xml:space="preserve">its </w:t>
      </w:r>
      <w:r w:rsidRPr="00C670D0">
        <w:rPr>
          <w:rStyle w:val="StyleUnderline"/>
          <w:highlight w:val="green"/>
        </w:rPr>
        <w:t xml:space="preserve">international obligations </w:t>
      </w:r>
      <w:r w:rsidRPr="00AD64D7">
        <w:rPr>
          <w:rStyle w:val="StyleUnderline"/>
        </w:rPr>
        <w:t xml:space="preserve">if it were to "unilaterally pretend" that its citizens may exercise ownership over extracted space resources, </w:t>
      </w:r>
      <w:r w:rsidRPr="00C670D0">
        <w:rPr>
          <w:rStyle w:val="StyleUnderline"/>
          <w:highlight w:val="green"/>
        </w:rPr>
        <w:t>given the</w:t>
      </w:r>
      <w:r w:rsidRPr="00AD64D7">
        <w:rPr>
          <w:rStyle w:val="StyleUnderline"/>
        </w:rPr>
        <w:t xml:space="preserve"> absence of recognition of such rights under international law. Clearly</w:t>
      </w:r>
      <w:r w:rsidRPr="007831F9">
        <w:rPr>
          <w:rStyle w:val="StyleUnderline"/>
        </w:rPr>
        <w:t xml:space="preserve"> </w:t>
      </w:r>
      <w:r w:rsidRPr="00306E6E">
        <w:rPr>
          <w:rStyle w:val="StyleUnderline"/>
        </w:rPr>
        <w:t xml:space="preserve">it is the </w:t>
      </w:r>
      <w:r w:rsidRPr="00C670D0">
        <w:rPr>
          <w:rStyle w:val="StyleUnderline"/>
          <w:highlight w:val="green"/>
        </w:rPr>
        <w:t>stated aim</w:t>
      </w:r>
      <w:r w:rsidRPr="00306E6E">
        <w:rPr>
          <w:rStyle w:val="StyleUnderline"/>
        </w:rPr>
        <w:t xml:space="preserve"> of </w:t>
      </w:r>
      <w:r w:rsidRPr="00AD64D7">
        <w:rPr>
          <w:rStyle w:val="StyleUnderline"/>
        </w:rPr>
        <w:t xml:space="preserve">both the United States and Luxembourg </w:t>
      </w:r>
      <w:r w:rsidRPr="00C670D0">
        <w:rPr>
          <w:rStyle w:val="StyleUnderline"/>
          <w:highlight w:val="green"/>
        </w:rPr>
        <w:t xml:space="preserve">to promote the </w:t>
      </w:r>
      <w:r w:rsidRPr="00AD64D7">
        <w:rPr>
          <w:rStyle w:val="StyleUnderline"/>
        </w:rPr>
        <w:t xml:space="preserve">commercial </w:t>
      </w:r>
      <w:r w:rsidRPr="00C670D0">
        <w:rPr>
          <w:rStyle w:val="StyleUnderline"/>
          <w:highlight w:val="green"/>
        </w:rPr>
        <w:t xml:space="preserve">exploitation of space </w:t>
      </w:r>
      <w:r w:rsidRPr="00AD64D7">
        <w:rPr>
          <w:rStyle w:val="StyleUnderline"/>
        </w:rPr>
        <w:t xml:space="preserve">resources. The two nations’ respective pieces of </w:t>
      </w:r>
      <w:r w:rsidRPr="00306E6E">
        <w:rPr>
          <w:rStyle w:val="StyleUnderline"/>
        </w:rPr>
        <w:t xml:space="preserve">legislation </w:t>
      </w:r>
      <w:r w:rsidRPr="00AD64D7">
        <w:rPr>
          <w:rStyle w:val="StyleUnderline"/>
        </w:rPr>
        <w:t xml:space="preserve">attempt to </w:t>
      </w:r>
      <w:r w:rsidRPr="00306E6E">
        <w:rPr>
          <w:rStyle w:val="StyleUnderline"/>
        </w:rPr>
        <w:t xml:space="preserve">provide a legal basis </w:t>
      </w:r>
      <w:r w:rsidRPr="00C670D0">
        <w:rPr>
          <w:rStyle w:val="StyleUnderline"/>
          <w:highlight w:val="green"/>
        </w:rPr>
        <w:t xml:space="preserve">for private citizens </w:t>
      </w:r>
      <w:r w:rsidRPr="00306E6E">
        <w:rPr>
          <w:rStyle w:val="StyleUnderline"/>
        </w:rPr>
        <w:t xml:space="preserve">to engage in such activities, </w:t>
      </w:r>
      <w:r w:rsidRPr="00AD64D7">
        <w:rPr>
          <w:rStyle w:val="Emphasis"/>
        </w:rPr>
        <w:t xml:space="preserve">which some critics would characterize as </w:t>
      </w:r>
      <w:r w:rsidRPr="00C670D0">
        <w:rPr>
          <w:rStyle w:val="Emphasis"/>
          <w:highlight w:val="green"/>
        </w:rPr>
        <w:t xml:space="preserve">prohibited "appropriation" </w:t>
      </w:r>
      <w:r w:rsidRPr="00204309">
        <w:rPr>
          <w:rStyle w:val="Emphasis"/>
        </w:rPr>
        <w:t>under international law</w:t>
      </w:r>
      <w:r w:rsidRPr="00C670D0">
        <w:rPr>
          <w:rStyle w:val="Emphasis"/>
          <w:highlight w:val="green"/>
        </w:rPr>
        <w:t xml:space="preserve">. The </w:t>
      </w:r>
      <w:r w:rsidRPr="00AD64D7">
        <w:rPr>
          <w:rStyle w:val="Emphasis"/>
        </w:rPr>
        <w:t xml:space="preserve">international </w:t>
      </w:r>
      <w:r w:rsidRPr="00C670D0">
        <w:rPr>
          <w:rStyle w:val="Emphasis"/>
          <w:highlight w:val="green"/>
        </w:rPr>
        <w:t xml:space="preserve">community would be well-served by </w:t>
      </w:r>
      <w:r w:rsidRPr="00306E6E">
        <w:rPr>
          <w:rStyle w:val="Emphasis"/>
        </w:rPr>
        <w:t xml:space="preserve">resolving the issue conclusively with </w:t>
      </w:r>
      <w:r w:rsidRPr="00C670D0">
        <w:rPr>
          <w:rStyle w:val="Emphasis"/>
          <w:highlight w:val="green"/>
        </w:rPr>
        <w:t>an appropriate body of rules</w:t>
      </w:r>
      <w:r w:rsidRPr="007831F9">
        <w:rPr>
          <w:sz w:val="14"/>
        </w:rPr>
        <w:t xml:space="preserve">. </w:t>
      </w:r>
      <w:r w:rsidRPr="007831F9">
        <w:rPr>
          <w:rStyle w:val="StyleUnderline"/>
        </w:rPr>
        <w:t xml:space="preserve">As the technologies advance, </w:t>
      </w:r>
      <w:r w:rsidRPr="00C670D0">
        <w:rPr>
          <w:rStyle w:val="StyleUnderline"/>
          <w:highlight w:val="green"/>
        </w:rPr>
        <w:t>we are</w:t>
      </w:r>
      <w:r w:rsidRPr="007831F9">
        <w:rPr>
          <w:rStyle w:val="StyleUnderline"/>
        </w:rPr>
        <w:t xml:space="preserve"> inexorably </w:t>
      </w:r>
      <w:r w:rsidRPr="00C670D0">
        <w:rPr>
          <w:rStyle w:val="StyleUnderline"/>
          <w:highlight w:val="green"/>
        </w:rPr>
        <w:t>headed toward</w:t>
      </w:r>
      <w:r w:rsidRPr="007831F9">
        <w:rPr>
          <w:rStyle w:val="StyleUnderline"/>
        </w:rPr>
        <w:t xml:space="preserve"> space </w:t>
      </w:r>
      <w:r w:rsidRPr="00C670D0">
        <w:rPr>
          <w:rStyle w:val="StyleUnderline"/>
          <w:highlight w:val="green"/>
        </w:rPr>
        <w:t>mining</w:t>
      </w:r>
      <w:r w:rsidRPr="007831F9">
        <w:rPr>
          <w:rStyle w:val="StyleUnderline"/>
        </w:rPr>
        <w:t xml:space="preserve"> becoming a reality. </w:t>
      </w:r>
      <w:r w:rsidRPr="00E52FB1">
        <w:rPr>
          <w:rStyle w:val="StyleUnderline"/>
        </w:rPr>
        <w:t>Whether it will lead to increased resources, providing a net benefit for all people on earth, or serve to increase economic inequality by disproportionately favoring the spacefaring nations remains to be seen.</w:t>
      </w:r>
    </w:p>
    <w:p w14:paraId="09ED5BC3" w14:textId="77777777" w:rsidR="00950A38" w:rsidRDefault="00950A38" w:rsidP="00950A38"/>
    <w:p w14:paraId="71E5F851" w14:textId="77777777" w:rsidR="00950A38" w:rsidRDefault="00950A38" w:rsidP="00950A38">
      <w:pPr>
        <w:pStyle w:val="Heading4"/>
      </w:pPr>
      <w:r>
        <w:t xml:space="preserve">It causes dangerous space mining and </w:t>
      </w:r>
      <w:r>
        <w:rPr>
          <w:u w:val="single"/>
        </w:rPr>
        <w:t>deregulation</w:t>
      </w:r>
      <w:r>
        <w:t xml:space="preserve"> globally – multilateralism solves. </w:t>
      </w:r>
    </w:p>
    <w:p w14:paraId="1E742946" w14:textId="77777777" w:rsidR="00950A38" w:rsidRDefault="00950A38" w:rsidP="00950A38">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96020FE" w14:textId="77777777" w:rsidR="00950A38" w:rsidRPr="00364AB4" w:rsidRDefault="00950A38" w:rsidP="00950A38">
      <w:pPr>
        <w:rPr>
          <w:rStyle w:val="StyleUnderline"/>
        </w:rPr>
      </w:pPr>
      <w:r w:rsidRPr="00364AB4">
        <w:rPr>
          <w:sz w:val="14"/>
        </w:rPr>
        <w:t xml:space="preserve">Exploiting the resources of outer space might be key to the future expansion of the human species. But </w:t>
      </w:r>
      <w:r w:rsidRPr="00AD64D7">
        <w:rPr>
          <w:rStyle w:val="StyleUnderline"/>
        </w:rPr>
        <w:t xml:space="preserve">researchers argue that </w:t>
      </w:r>
      <w:r w:rsidRPr="00C670D0">
        <w:rPr>
          <w:rStyle w:val="StyleUnderline"/>
          <w:highlight w:val="green"/>
        </w:rPr>
        <w:t xml:space="preserve">the US is trying to skew the game in its favor, </w:t>
      </w:r>
      <w:r w:rsidRPr="00C670D0">
        <w:rPr>
          <w:rStyle w:val="Emphasis"/>
          <w:highlight w:val="green"/>
        </w:rPr>
        <w:t xml:space="preserve">with </w:t>
      </w:r>
      <w:r w:rsidRPr="00AD64D7">
        <w:rPr>
          <w:rStyle w:val="Emphasis"/>
        </w:rPr>
        <w:t xml:space="preserve">potentially </w:t>
      </w:r>
      <w:r w:rsidRPr="00C670D0">
        <w:rPr>
          <w:rStyle w:val="Emphasis"/>
          <w:highlight w:val="green"/>
        </w:rPr>
        <w:t>disastrous consequences.</w:t>
      </w:r>
      <w:r>
        <w:rPr>
          <w:rStyle w:val="Emphasis"/>
        </w:rPr>
        <w:t xml:space="preserve"> </w:t>
      </w:r>
      <w:r w:rsidRPr="00364AB4">
        <w:rPr>
          <w:sz w:val="14"/>
        </w:rPr>
        <w:t xml:space="preserve">The enormous cost of </w:t>
      </w:r>
      <w:r w:rsidRPr="00364AB4">
        <w:rPr>
          <w:sz w:val="14"/>
        </w:rPr>
        <w:lastRenderedPageBreak/>
        <w:t xml:space="preserve">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C8269B">
        <w:rPr>
          <w:rStyle w:val="StyleUnderline"/>
        </w:rPr>
        <w:t xml:space="preserve">recent policy </w:t>
      </w:r>
      <w:r w:rsidRPr="00C670D0">
        <w:rPr>
          <w:rStyle w:val="StyleUnderline"/>
          <w:highlight w:val="green"/>
        </w:rPr>
        <w:t xml:space="preserve">moves </w:t>
      </w:r>
      <w:r w:rsidRPr="00AD64D7">
        <w:rPr>
          <w:rStyle w:val="StyleUnderline"/>
        </w:rPr>
        <w:t xml:space="preserve">by the US </w:t>
      </w:r>
      <w:r w:rsidRPr="00C670D0">
        <w:rPr>
          <w:rStyle w:val="StyleUnderline"/>
          <w:highlight w:val="green"/>
        </w:rPr>
        <w:t xml:space="preserve">are </w:t>
      </w:r>
      <w:r w:rsidRPr="00C8269B">
        <w:rPr>
          <w:rStyle w:val="StyleUnderline"/>
        </w:rPr>
        <w:t xml:space="preserve">part of </w:t>
      </w:r>
      <w:r w:rsidRPr="00C670D0">
        <w:rPr>
          <w:rStyle w:val="StyleUnderline"/>
          <w:highlight w:val="green"/>
        </w:rPr>
        <w:t xml:space="preserve">a concerted effort to refocus </w:t>
      </w:r>
      <w:r w:rsidRPr="00AD64D7">
        <w:rPr>
          <w:rStyle w:val="StyleUnderline"/>
        </w:rPr>
        <w:t xml:space="preserve">international </w:t>
      </w:r>
      <w:r w:rsidRPr="00C670D0">
        <w:rPr>
          <w:rStyle w:val="StyleUnderline"/>
          <w:highlight w:val="green"/>
        </w:rPr>
        <w:t xml:space="preserve">space </w:t>
      </w:r>
      <w:r w:rsidRPr="00C8269B">
        <w:rPr>
          <w:rStyle w:val="StyleUnderline"/>
        </w:rPr>
        <w:t>cooperation</w:t>
      </w:r>
      <w:r w:rsidRPr="00C8269B">
        <w:rPr>
          <w:sz w:val="14"/>
        </w:rPr>
        <w:t xml:space="preserve"> </w:t>
      </w:r>
      <w:r w:rsidRPr="00C670D0">
        <w:rPr>
          <w:rStyle w:val="Emphasis"/>
          <w:highlight w:val="green"/>
        </w:rPr>
        <w:t xml:space="preserve">towards short-term commercial interests, </w:t>
      </w:r>
      <w:r w:rsidRPr="00C8269B">
        <w:rPr>
          <w:rStyle w:val="Emphasis"/>
        </w:rPr>
        <w:t xml:space="preserve">which could precipitate </w:t>
      </w:r>
      <w:r w:rsidRPr="00C670D0">
        <w:rPr>
          <w:rStyle w:val="Emphasis"/>
          <w:highlight w:val="green"/>
        </w:rPr>
        <w:t xml:space="preserve">a “race to the bottom” that sabotages efforts to safely manage </w:t>
      </w:r>
      <w:r w:rsidRPr="00AD64D7">
        <w:rPr>
          <w:rStyle w:val="Emphasis"/>
        </w:rPr>
        <w:t xml:space="preserve">the development of </w:t>
      </w:r>
      <w:r w:rsidRPr="00C670D0">
        <w:rPr>
          <w:rStyle w:val="Emphasis"/>
          <w:highlight w:val="green"/>
        </w:rPr>
        <w:t>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C8269B">
        <w:rPr>
          <w:rStyle w:val="StyleUnderline"/>
        </w:rPr>
        <w:t>Space policy</w:t>
      </w:r>
      <w:r w:rsidRPr="00364AB4">
        <w:rPr>
          <w:rStyle w:val="StyleUnderline"/>
        </w:rPr>
        <w:t xml:space="preserve"> designed around the exploitation of resources holds many dangers,</w:t>
      </w:r>
      <w:r w:rsidRPr="00364AB4">
        <w:rPr>
          <w:sz w:val="14"/>
        </w:rPr>
        <w:t xml:space="preserve"> say the paper authors. </w:t>
      </w:r>
      <w:r w:rsidRPr="00364AB4">
        <w:rPr>
          <w:rStyle w:val="StyleUnderline"/>
        </w:rPr>
        <w:t xml:space="preserve">For a start, </w:t>
      </w:r>
      <w:r w:rsidRPr="00C670D0">
        <w:rPr>
          <w:rStyle w:val="StyleUnderline"/>
          <w:highlight w:val="green"/>
        </w:rPr>
        <w:t>loosely-regulated</w:t>
      </w:r>
      <w:r w:rsidRPr="00364AB4">
        <w:rPr>
          <w:rStyle w:val="StyleUnderline"/>
        </w:rPr>
        <w:t xml:space="preserve"> </w:t>
      </w:r>
      <w:r w:rsidRPr="00AD64D7">
        <w:rPr>
          <w:rStyle w:val="StyleUnderline"/>
        </w:rPr>
        <w:t xml:space="preserve">space mining could </w:t>
      </w:r>
      <w:r w:rsidRPr="00C670D0">
        <w:rPr>
          <w:rStyle w:val="StyleUnderline"/>
          <w:highlight w:val="green"/>
        </w:rPr>
        <w:t xml:space="preserve">result in the destruction of </w:t>
      </w:r>
      <w:r w:rsidRPr="00AD64D7">
        <w:rPr>
          <w:rStyle w:val="StyleUnderline"/>
        </w:rPr>
        <w:t xml:space="preserve">deposits that could hold </w:t>
      </w:r>
      <w:r w:rsidRPr="00C670D0">
        <w:rPr>
          <w:rStyle w:val="StyleUnderline"/>
          <w:highlight w:val="green"/>
        </w:rPr>
        <w:t>invaluable scientific info</w:t>
      </w:r>
      <w:r w:rsidRPr="00C8269B">
        <w:rPr>
          <w:rStyle w:val="StyleUnderline"/>
        </w:rPr>
        <w:t>rmation</w:t>
      </w:r>
      <w:r w:rsidRPr="00C8269B">
        <w:rPr>
          <w:sz w:val="14"/>
        </w:rPr>
        <w:t xml:space="preserve">. </w:t>
      </w:r>
      <w:r w:rsidRPr="00AD64D7">
        <w:rPr>
          <w:rStyle w:val="Emphasis"/>
        </w:rPr>
        <w:t xml:space="preserve">It could also </w:t>
      </w:r>
      <w:r w:rsidRPr="00C670D0">
        <w:rPr>
          <w:rStyle w:val="Emphasis"/>
          <w:highlight w:val="green"/>
        </w:rPr>
        <w:t xml:space="preserve">kick up dangerous </w:t>
      </w:r>
      <w:r w:rsidRPr="00C8269B">
        <w:rPr>
          <w:rStyle w:val="Emphasis"/>
        </w:rPr>
        <w:t xml:space="preserve">amounts of lunar </w:t>
      </w:r>
      <w:r w:rsidRPr="00C670D0">
        <w:rPr>
          <w:rStyle w:val="Emphasis"/>
          <w:highlight w:val="green"/>
        </w:rPr>
        <w:t xml:space="preserve">dust that </w:t>
      </w:r>
      <w:r w:rsidRPr="00AD64D7">
        <w:rPr>
          <w:rStyle w:val="Emphasis"/>
        </w:rPr>
        <w:t xml:space="preserve">can </w:t>
      </w:r>
      <w:r w:rsidRPr="00C8269B">
        <w:rPr>
          <w:rStyle w:val="Emphasis"/>
        </w:rPr>
        <w:t xml:space="preserve">cause serious </w:t>
      </w:r>
      <w:r w:rsidRPr="00C670D0">
        <w:rPr>
          <w:rStyle w:val="Emphasis"/>
          <w:highlight w:val="green"/>
        </w:rPr>
        <w:t xml:space="preserve">damage </w:t>
      </w:r>
      <w:r w:rsidRPr="00BB1A61">
        <w:rPr>
          <w:rStyle w:val="Emphasis"/>
        </w:rPr>
        <w:t xml:space="preserve">to </w:t>
      </w:r>
      <w:r w:rsidRPr="00C8269B">
        <w:rPr>
          <w:rStyle w:val="Emphasis"/>
        </w:rPr>
        <w:t xml:space="preserve">space </w:t>
      </w:r>
      <w:r w:rsidRPr="00C670D0">
        <w:rPr>
          <w:rStyle w:val="Emphasis"/>
          <w:highlight w:val="green"/>
        </w:rPr>
        <w:t xml:space="preserve">vehicles, increase </w:t>
      </w:r>
      <w:r w:rsidRPr="00AD64D7">
        <w:rPr>
          <w:rStyle w:val="Emphasis"/>
        </w:rPr>
        <w:t xml:space="preserve">the amount of </w:t>
      </w:r>
      <w:r w:rsidRPr="00C8269B">
        <w:rPr>
          <w:rStyle w:val="Emphasis"/>
        </w:rPr>
        <w:t xml:space="preserve">space </w:t>
      </w:r>
      <w:r w:rsidRPr="00C670D0">
        <w:rPr>
          <w:rStyle w:val="Emphasis"/>
          <w:highlight w:val="green"/>
        </w:rPr>
        <w:t xml:space="preserve">debris, </w:t>
      </w:r>
      <w:r w:rsidRPr="00AD64D7">
        <w:rPr>
          <w:rStyle w:val="Emphasis"/>
        </w:rPr>
        <w:t xml:space="preserve">or in a worst-case scenario, </w:t>
      </w:r>
      <w:r w:rsidRPr="00C670D0">
        <w:rPr>
          <w:rStyle w:val="Emphasis"/>
          <w:highlight w:val="green"/>
        </w:rPr>
        <w:t xml:space="preserve">create meteorites that </w:t>
      </w:r>
      <w:r w:rsidRPr="00AD64D7">
        <w:rPr>
          <w:rStyle w:val="Emphasis"/>
        </w:rPr>
        <w:t xml:space="preserve">could </w:t>
      </w:r>
      <w:r w:rsidRPr="00C670D0">
        <w:rPr>
          <w:rStyle w:val="Emphasis"/>
          <w:highlight w:val="green"/>
        </w:rPr>
        <w:t xml:space="preserve">threaten satellites or </w:t>
      </w:r>
      <w:r w:rsidRPr="00AD64D7">
        <w:rPr>
          <w:rStyle w:val="Emphasis"/>
        </w:rPr>
        <w:t xml:space="preserve">even impact </w:t>
      </w:r>
      <w:r w:rsidRPr="00C670D0">
        <w:rPr>
          <w:rStyle w:val="Emphasis"/>
          <w:highlight w:val="green"/>
        </w:rPr>
        <w:t xml:space="preserve">Earth. </w:t>
      </w:r>
      <w:r w:rsidRPr="00C670D0">
        <w:rPr>
          <w:rStyle w:val="StyleUnderline"/>
          <w:highlight w:val="green"/>
        </w:rPr>
        <w:t xml:space="preserve">By eschewing a multilateral approach </w:t>
      </w:r>
      <w:r w:rsidRPr="00AD64D7">
        <w:rPr>
          <w:rStyle w:val="StyleUnderline"/>
        </w:rPr>
        <w:t>to setting space policy</w:t>
      </w:r>
      <w:r w:rsidRPr="00C670D0">
        <w:rPr>
          <w:sz w:val="14"/>
          <w:highlight w:val="green"/>
        </w:rPr>
        <w:t xml:space="preserve">, </w:t>
      </w:r>
      <w:r w:rsidRPr="00C670D0">
        <w:rPr>
          <w:rStyle w:val="Emphasis"/>
          <w:highlight w:val="green"/>
        </w:rPr>
        <w:t xml:space="preserve">the US </w:t>
      </w:r>
      <w:r w:rsidRPr="00AD64D7">
        <w:rPr>
          <w:rStyle w:val="Emphasis"/>
        </w:rPr>
        <w:t xml:space="preserve">also </w:t>
      </w:r>
      <w:r w:rsidRPr="00C670D0">
        <w:rPr>
          <w:rStyle w:val="Emphasis"/>
          <w:highlight w:val="green"/>
        </w:rPr>
        <w:t xml:space="preserve">opens </w:t>
      </w:r>
      <w:r w:rsidRPr="00C8269B">
        <w:rPr>
          <w:rStyle w:val="Emphasis"/>
        </w:rPr>
        <w:t xml:space="preserve">the door to </w:t>
      </w:r>
      <w:r w:rsidRPr="00C670D0">
        <w:rPr>
          <w:rStyle w:val="Emphasis"/>
          <w:highlight w:val="green"/>
        </w:rPr>
        <w:t>a free-for-all where every country makes up its own rule</w:t>
      </w:r>
      <w:r w:rsidRPr="00C670D0">
        <w:rPr>
          <w:sz w:val="14"/>
          <w:highlight w:val="green"/>
        </w:rPr>
        <w:t>s</w:t>
      </w:r>
      <w:r w:rsidRPr="00364AB4">
        <w:rPr>
          <w:sz w:val="14"/>
        </w:rPr>
        <w:t xml:space="preserve">. Russia is highly critical of the Artemis Accords process and China appears to be frozen out of it, suggesting that two major space powers will not be bound by the new rules. </w:t>
      </w:r>
      <w:r w:rsidRPr="00C8269B">
        <w:rPr>
          <w:rStyle w:val="Emphasis"/>
        </w:rPr>
        <w:t xml:space="preserve">That </w:t>
      </w:r>
      <w:r w:rsidRPr="00AD64D7">
        <w:rPr>
          <w:rStyle w:val="Emphasis"/>
        </w:rPr>
        <w:t xml:space="preserve">potentially </w:t>
      </w:r>
      <w:r w:rsidRPr="00C8269B">
        <w:rPr>
          <w:rStyle w:val="Emphasis"/>
        </w:rPr>
        <w:t xml:space="preserve">sets the scene for </w:t>
      </w:r>
      <w:r w:rsidRPr="00C670D0">
        <w:rPr>
          <w:rStyle w:val="Emphasis"/>
          <w:highlight w:val="green"/>
        </w:rPr>
        <w:t>a race to the bottom</w:t>
      </w:r>
      <w:r w:rsidRPr="00C670D0">
        <w:rPr>
          <w:rStyle w:val="StyleUnderline"/>
          <w:highlight w:val="green"/>
        </w:rPr>
        <w:t xml:space="preserve">, </w:t>
      </w:r>
      <w:r w:rsidRPr="00AD64D7">
        <w:rPr>
          <w:rStyle w:val="StyleUnderline"/>
        </w:rPr>
        <w:t xml:space="preserve">where countries compete </w:t>
      </w:r>
      <w:r w:rsidRPr="00C670D0">
        <w:rPr>
          <w:rStyle w:val="StyleUnderline"/>
          <w:highlight w:val="green"/>
        </w:rPr>
        <w:t>to set the laxest rules</w:t>
      </w:r>
      <w:r w:rsidRPr="00364AB4">
        <w:rPr>
          <w:rStyle w:val="StyleUnderline"/>
        </w:rPr>
        <w:t xml:space="preserve"> </w:t>
      </w:r>
      <w:r w:rsidRPr="00AD64D7">
        <w:rPr>
          <w:rStyle w:val="StyleUnderline"/>
        </w:rPr>
        <w:t>for space mining</w:t>
      </w:r>
      <w:r w:rsidRPr="00C670D0">
        <w:rPr>
          <w:rStyle w:val="StyleUnderline"/>
          <w:highlight w:val="green"/>
        </w:rPr>
        <w:t xml:space="preserve">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AD64D7">
        <w:rPr>
          <w:rStyle w:val="StyleUnderline"/>
        </w:rPr>
        <w:t xml:space="preserve">Boley and Byers admit that </w:t>
      </w:r>
      <w:r w:rsidRPr="00C670D0">
        <w:rPr>
          <w:rStyle w:val="StyleUnderline"/>
          <w:highlight w:val="green"/>
        </w:rPr>
        <w:t xml:space="preserve">if this went ahead </w:t>
      </w:r>
      <w:r w:rsidRPr="00AD64D7">
        <w:rPr>
          <w:u w:val="single"/>
        </w:rPr>
        <w:t>and was</w:t>
      </w:r>
      <w:r w:rsidRPr="00C670D0">
        <w:rPr>
          <w:rStyle w:val="StyleUnderline"/>
          <w:highlight w:val="green"/>
        </w:rPr>
        <w:t xml:space="preserve"> not protested </w:t>
      </w:r>
      <w:r w:rsidRPr="00C8269B">
        <w:rPr>
          <w:rStyle w:val="StyleUnderline"/>
        </w:rPr>
        <w:t xml:space="preserve">by other nations, </w:t>
      </w:r>
      <w:r w:rsidRPr="00AD64D7">
        <w:rPr>
          <w:rStyle w:val="Emphasis"/>
        </w:rPr>
        <w:t xml:space="preserve">it could </w:t>
      </w:r>
      <w:r w:rsidRPr="00C670D0">
        <w:rPr>
          <w:rStyle w:val="Emphasis"/>
          <w:highlight w:val="green"/>
        </w:rPr>
        <w:t xml:space="preserve">set a precedent </w:t>
      </w:r>
      <w:r w:rsidRPr="00AD64D7">
        <w:rPr>
          <w:rStyle w:val="Emphasis"/>
        </w:rPr>
        <w:t xml:space="preserve">in international law that would be </w:t>
      </w:r>
      <w:r w:rsidRPr="00C670D0">
        <w:rPr>
          <w:rStyle w:val="Emphasis"/>
          <w:highlight w:val="green"/>
        </w:rPr>
        <w:t>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27DEA3D1" w14:textId="77777777" w:rsidR="00950A38" w:rsidRDefault="00950A38" w:rsidP="00950A38"/>
    <w:p w14:paraId="233F3FDA" w14:textId="77777777" w:rsidR="00950A38" w:rsidRDefault="00950A38" w:rsidP="00950A38"/>
    <w:p w14:paraId="4C814724" w14:textId="77777777" w:rsidR="00950A38" w:rsidRDefault="00950A38" w:rsidP="00950A38">
      <w:pPr>
        <w:pStyle w:val="Heading4"/>
      </w:pPr>
      <w:r>
        <w:t xml:space="preserve">Dangerous mining greatly increases the risk of space debris. </w:t>
      </w:r>
    </w:p>
    <w:p w14:paraId="16930BB8" w14:textId="77777777" w:rsidR="00950A38" w:rsidRDefault="00950A38" w:rsidP="00950A38">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22354AF1" w14:textId="77777777" w:rsidR="00950A38" w:rsidRPr="00364AB4" w:rsidRDefault="00950A38" w:rsidP="00950A38">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C670D0">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C670D0">
        <w:rPr>
          <w:rStyle w:val="Emphasis"/>
          <w:highlight w:val="green"/>
        </w:rPr>
        <w:t xml:space="preserve">could intrude </w:t>
      </w:r>
      <w:r w:rsidRPr="00AD64D7">
        <w:rPr>
          <w:rStyle w:val="Emphasis"/>
        </w:rPr>
        <w:t xml:space="preserve">where many </w:t>
      </w:r>
      <w:r w:rsidRPr="00C670D0">
        <w:rPr>
          <w:rStyle w:val="Emphasis"/>
          <w:highlight w:val="green"/>
        </w:rPr>
        <w:t xml:space="preserve">defence and </w:t>
      </w:r>
      <w:r w:rsidRPr="00C670D0">
        <w:rPr>
          <w:rStyle w:val="Emphasis"/>
          <w:highlight w:val="green"/>
        </w:rPr>
        <w:lastRenderedPageBreak/>
        <w:t xml:space="preserve">communication satellites </w:t>
      </w:r>
      <w:r w:rsidRPr="00AD64D7">
        <w:rPr>
          <w:rStyle w:val="Emphasis"/>
        </w:rPr>
        <w:t>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C670D0">
        <w:rPr>
          <w:sz w:val="12"/>
          <w:highlight w:val="green"/>
        </w:rPr>
        <w:t xml:space="preserve">. </w:t>
      </w:r>
      <w:r w:rsidRPr="00C670D0">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C670D0">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C670D0">
        <w:rPr>
          <w:rStyle w:val="Emphasis"/>
          <w:highlight w:val="green"/>
        </w:rPr>
        <w:t xml:space="preserve">It is possible to </w:t>
      </w:r>
      <w:r w:rsidRPr="00F5773D">
        <w:rPr>
          <w:rStyle w:val="Emphasis"/>
        </w:rPr>
        <w:t xml:space="preserve">quantify and </w:t>
      </w:r>
      <w:r w:rsidRPr="00C670D0">
        <w:rPr>
          <w:rStyle w:val="Emphasis"/>
          <w:highlight w:val="green"/>
        </w:rPr>
        <w:t>manage the risk</w:t>
      </w:r>
      <w:r w:rsidRPr="00C670D0">
        <w:rPr>
          <w:sz w:val="12"/>
          <w:highlight w:val="green"/>
        </w:rPr>
        <w:t xml:space="preserve">,” </w:t>
      </w:r>
      <w:r w:rsidRPr="00EB6DA0">
        <w:rPr>
          <w:sz w:val="12"/>
        </w:rPr>
        <w:t>says Handmer. “</w:t>
      </w:r>
      <w:r w:rsidRPr="00F5773D">
        <w:rPr>
          <w:rStyle w:val="Emphasis"/>
        </w:rPr>
        <w:t xml:space="preserve">A few basic </w:t>
      </w:r>
      <w:r w:rsidRPr="00C670D0">
        <w:rPr>
          <w:rStyle w:val="Emphasis"/>
          <w:highlight w:val="green"/>
        </w:rPr>
        <w:t>precautions will prevent harm due to stray asteroid material.”</w:t>
      </w:r>
    </w:p>
    <w:p w14:paraId="7188C2C2" w14:textId="77777777" w:rsidR="00950A38" w:rsidRDefault="00950A38" w:rsidP="00950A38"/>
    <w:p w14:paraId="26A48A0F" w14:textId="77777777" w:rsidR="00950A38" w:rsidRPr="00DF65BB" w:rsidRDefault="00950A38" w:rsidP="00950A38">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1151256A" w14:textId="77777777" w:rsidR="00950A38" w:rsidRDefault="00950A38" w:rsidP="00950A3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7114FD51" w14:textId="77777777" w:rsidR="00950A38" w:rsidRPr="00B40499" w:rsidRDefault="00950A38" w:rsidP="00950A38">
      <w:pPr>
        <w:rPr>
          <w:sz w:val="16"/>
        </w:rPr>
      </w:pPr>
      <w:r w:rsidRPr="002C275D">
        <w:rPr>
          <w:rStyle w:val="StyleUnderline"/>
        </w:rPr>
        <w:t xml:space="preserve">In the future, this </w:t>
      </w:r>
      <w:r w:rsidRPr="00C670D0">
        <w:rPr>
          <w:rStyle w:val="StyleUnderline"/>
          <w:highlight w:val="green"/>
        </w:rPr>
        <w:t xml:space="preserve">population will be added </w:t>
      </w:r>
      <w:r w:rsidRPr="00C8269B">
        <w:rPr>
          <w:rStyle w:val="StyleUnderline"/>
        </w:rPr>
        <w:t xml:space="preserve">to </w:t>
      </w:r>
      <w:r w:rsidRPr="00C670D0">
        <w:rPr>
          <w:rStyle w:val="Emphasis"/>
          <w:highlight w:val="green"/>
        </w:rPr>
        <w:t>primarily</w:t>
      </w:r>
      <w:r w:rsidRPr="00C670D0">
        <w:rPr>
          <w:rStyle w:val="StyleUnderline"/>
          <w:highlight w:val="green"/>
        </w:rPr>
        <w:t xml:space="preserve"> from collisions between large objects</w:t>
      </w:r>
      <w:r w:rsidRPr="002C275D">
        <w:rPr>
          <w:rStyle w:val="StyleUnderline"/>
        </w:rPr>
        <w:t xml:space="preserve"> in orbit </w:t>
      </w:r>
      <w:r w:rsidRPr="00C670D0">
        <w:rPr>
          <w:rStyle w:val="StyleUnderline"/>
          <w:highlight w:val="green"/>
        </w:rPr>
        <w:t>as the number</w:t>
      </w:r>
      <w:r w:rsidRPr="008B61FC">
        <w:rPr>
          <w:rStyle w:val="StyleUnderline"/>
        </w:rPr>
        <w:t xml:space="preserve"> </w:t>
      </w:r>
      <w:r w:rsidRPr="002C275D">
        <w:rPr>
          <w:rStyle w:val="StyleUnderline"/>
        </w:rPr>
        <w:t xml:space="preserve">of LNT </w:t>
      </w:r>
      <w:r w:rsidRPr="00C670D0">
        <w:rPr>
          <w:rStyle w:val="StyleUnderline"/>
          <w:highlight w:val="green"/>
        </w:rPr>
        <w:t xml:space="preserve">produced is </w:t>
      </w:r>
      <w:r w:rsidRPr="00C670D0">
        <w:rPr>
          <w:rStyle w:val="Emphasis"/>
          <w:highlight w:val="green"/>
        </w:rPr>
        <w:t>proportional to</w:t>
      </w:r>
      <w:r w:rsidRPr="002C275D">
        <w:rPr>
          <w:rStyle w:val="StyleUnderline"/>
        </w:rPr>
        <w:t xml:space="preserve"> the </w:t>
      </w:r>
      <w:r w:rsidRPr="00C670D0">
        <w:rPr>
          <w:rStyle w:val="Emphasis"/>
          <w:highlight w:val="gree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w:t>
      </w:r>
      <w:r w:rsidRPr="00C670D0">
        <w:rPr>
          <w:rStyle w:val="StyleUnderline"/>
          <w:highlight w:val="green"/>
        </w:rPr>
        <w:t xml:space="preserve">it is likely that when two </w:t>
      </w:r>
      <w:r w:rsidRPr="00C670D0">
        <w:rPr>
          <w:rStyle w:val="Emphasis"/>
          <w:highlight w:val="green"/>
        </w:rPr>
        <w:t>large derelicts</w:t>
      </w:r>
      <w:r w:rsidRPr="00AE1308">
        <w:rPr>
          <w:rStyle w:val="StyleUnderline"/>
        </w:rPr>
        <w:t xml:space="preserve">, either rocket bodies or payloads, </w:t>
      </w:r>
      <w:r w:rsidRPr="00C670D0">
        <w:rPr>
          <w:rStyle w:val="StyleUnderline"/>
          <w:highlight w:val="green"/>
        </w:rPr>
        <w:t>collide</w:t>
      </w:r>
      <w:r w:rsidRPr="00AE1308">
        <w:rPr>
          <w:rStyle w:val="StyleUnderline"/>
        </w:rPr>
        <w:t xml:space="preserve"> with each other, then </w:t>
      </w:r>
      <w:r w:rsidRPr="00C670D0">
        <w:rPr>
          <w:rStyle w:val="Emphasis"/>
          <w:highlight w:val="green"/>
        </w:rPr>
        <w:t>all of the mass</w:t>
      </w:r>
      <w:r w:rsidRPr="00C670D0">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C670D0">
        <w:rPr>
          <w:rStyle w:val="StyleUnderline"/>
          <w:highlight w:val="green"/>
        </w:rPr>
        <w:t>ability to model</w:t>
      </w:r>
      <w:r w:rsidRPr="00AE1308">
        <w:rPr>
          <w:rStyle w:val="StyleUnderline"/>
        </w:rPr>
        <w:t xml:space="preserve"> and </w:t>
      </w:r>
      <w:r w:rsidRPr="00C670D0">
        <w:rPr>
          <w:rStyle w:val="StyleUnderline"/>
          <w:highlight w:val="green"/>
        </w:rPr>
        <w:t>predict</w:t>
      </w:r>
      <w:r w:rsidRPr="00AE1308">
        <w:rPr>
          <w:rStyle w:val="StyleUnderline"/>
        </w:rPr>
        <w:t xml:space="preserve"> the </w:t>
      </w:r>
      <w:r w:rsidRPr="00C670D0">
        <w:rPr>
          <w:rStyle w:val="Emphasis"/>
          <w:highlight w:val="green"/>
        </w:rPr>
        <w:t>rate of collisions</w:t>
      </w:r>
      <w:r w:rsidRPr="00C670D0">
        <w:rPr>
          <w:rStyle w:val="StyleUnderline"/>
          <w:highlight w:val="green"/>
        </w:rPr>
        <w:t xml:space="preserve"> is based</w:t>
      </w:r>
      <w:r w:rsidRPr="00AE1308">
        <w:rPr>
          <w:rStyle w:val="StyleUnderline"/>
        </w:rPr>
        <w:t xml:space="preserve"> empirically </w:t>
      </w:r>
      <w:r w:rsidRPr="00C670D0">
        <w:rPr>
          <w:highlight w:val="green"/>
        </w:rPr>
        <w:t>upon</w:t>
      </w:r>
      <w:r w:rsidRPr="00AE1308">
        <w:rPr>
          <w:rStyle w:val="StyleUnderline"/>
        </w:rPr>
        <w:t xml:space="preserve"> only </w:t>
      </w:r>
      <w:r w:rsidRPr="00C670D0">
        <w:rPr>
          <w:rStyle w:val="Emphasis"/>
          <w:highlight w:val="green"/>
        </w:rPr>
        <w:t>one</w:t>
      </w:r>
      <w:r w:rsidRPr="00AE1308">
        <w:rPr>
          <w:rStyle w:val="StyleUnderline"/>
        </w:rPr>
        <w:t xml:space="preserve"> catastrophic accidental collision </w:t>
      </w:r>
      <w:r w:rsidRPr="00C670D0">
        <w:rPr>
          <w:rStyle w:val="Emphasis"/>
          <w:highlight w:val="green"/>
        </w:rPr>
        <w:t>event</w:t>
      </w:r>
      <w:r w:rsidRPr="00C670D0">
        <w:rPr>
          <w:rStyle w:val="StyleUnderline"/>
          <w:highlight w:val="green"/>
        </w:rPr>
        <w:t xml:space="preserve"> and</w:t>
      </w:r>
      <w:r w:rsidRPr="00AE1308">
        <w:rPr>
          <w:rStyle w:val="StyleUnderline"/>
        </w:rPr>
        <w:t xml:space="preserve"> a model developed on </w:t>
      </w:r>
      <w:r w:rsidRPr="00C670D0">
        <w:rPr>
          <w:rStyle w:val="StyleUnderline"/>
          <w:highlight w:val="green"/>
        </w:rPr>
        <w:t>the</w:t>
      </w:r>
      <w:r w:rsidRPr="00AE1308">
        <w:rPr>
          <w:rStyle w:val="StyleUnderline"/>
        </w:rPr>
        <w:t xml:space="preserve"> kinetic theory of gases (</w:t>
      </w:r>
      <w:r w:rsidRPr="00C670D0">
        <w:rPr>
          <w:rStyle w:val="Emphasis"/>
          <w:highlight w:val="green"/>
        </w:rPr>
        <w:t>KTG</w:t>
      </w:r>
      <w:r w:rsidRPr="00C670D0">
        <w:rPr>
          <w:sz w:val="16"/>
          <w:highlight w:val="green"/>
        </w:rPr>
        <w:t xml:space="preserve">). </w:t>
      </w:r>
      <w:r w:rsidRPr="00C670D0">
        <w:rPr>
          <w:rStyle w:val="StyleUnderline"/>
          <w:highlight w:val="green"/>
        </w:rPr>
        <w:t xml:space="preserve">However, clusters </w:t>
      </w:r>
      <w:r w:rsidRPr="00C670D0">
        <w:rPr>
          <w:rStyle w:val="Emphasis"/>
          <w:highlight w:val="green"/>
        </w:rPr>
        <w:t>of massive objects</w:t>
      </w:r>
      <w:r w:rsidRPr="007D222E">
        <w:rPr>
          <w:rStyle w:val="StyleUnderline"/>
        </w:rPr>
        <w:t xml:space="preserve"> that have identical inclinations plus similar and overlapping apogees/perigees may indeed </w:t>
      </w:r>
      <w:r w:rsidRPr="00C670D0">
        <w:rPr>
          <w:rStyle w:val="StyleUnderline"/>
          <w:highlight w:val="green"/>
        </w:rPr>
        <w:t xml:space="preserve">have a greater probability of collision </w:t>
      </w:r>
      <w:r w:rsidRPr="00C670D0">
        <w:rPr>
          <w:rStyle w:val="Emphasis"/>
          <w:highlight w:val="green"/>
        </w:rPr>
        <w:t>than predicted</w:t>
      </w:r>
      <w:r w:rsidRPr="007D222E">
        <w:rPr>
          <w:rStyle w:val="StyleUnderline"/>
        </w:rPr>
        <w:t xml:space="preserve"> by the KTG-based algorithms as </w:t>
      </w:r>
      <w:r w:rsidRPr="00C8269B">
        <w:rPr>
          <w:rStyle w:val="Emphasis"/>
        </w:rPr>
        <w:t xml:space="preserve">they </w:t>
      </w:r>
      <w:r w:rsidRPr="00C670D0">
        <w:rPr>
          <w:rStyle w:val="Emphasis"/>
          <w:highlight w:val="green"/>
        </w:rPr>
        <w:t>are not randomly distributed</w:t>
      </w:r>
      <w:r w:rsidRPr="00C670D0">
        <w:rPr>
          <w:rStyle w:val="StyleUnderline"/>
          <w:highlight w:val="green"/>
        </w:rPr>
        <w:t xml:space="preserve"> and</w:t>
      </w:r>
      <w:r w:rsidRPr="007D222E">
        <w:rPr>
          <w:rStyle w:val="StyleUnderline"/>
        </w:rPr>
        <w:t xml:space="preserve"> their </w:t>
      </w:r>
      <w:r w:rsidRPr="00C670D0">
        <w:rPr>
          <w:rStyle w:val="Emphasis"/>
          <w:highlight w:val="green"/>
        </w:rPr>
        <w:t>orbit</w:t>
      </w:r>
      <w:r w:rsidRPr="007D222E">
        <w:rPr>
          <w:rStyle w:val="StyleUnderline"/>
        </w:rPr>
        <w:t xml:space="preserve">al element evolution (e.g., change in right ascension of ascending node and argument of perigee) </w:t>
      </w:r>
      <w:r w:rsidRPr="00C670D0">
        <w:rPr>
          <w:rStyle w:val="StyleUnderline"/>
          <w:highlight w:val="green"/>
        </w:rPr>
        <w:t>is</w:t>
      </w:r>
      <w:r w:rsidRPr="007D222E">
        <w:rPr>
          <w:rStyle w:val="StyleUnderline"/>
        </w:rPr>
        <w:t xml:space="preserve"> also </w:t>
      </w:r>
      <w:r w:rsidRPr="00C670D0">
        <w:rPr>
          <w:rStyle w:val="Emphasis"/>
          <w:highlight w:val="green"/>
        </w:rPr>
        <w:t>similar</w:t>
      </w:r>
      <w:r w:rsidRPr="00240935">
        <w:rPr>
          <w:sz w:val="16"/>
        </w:rPr>
        <w:t xml:space="preserve">. </w:t>
      </w:r>
      <w:r w:rsidRPr="007D222E">
        <w:rPr>
          <w:rStyle w:val="StyleUnderline"/>
        </w:rPr>
        <w:t xml:space="preserve">It is hypothesized that </w:t>
      </w:r>
      <w:r w:rsidRPr="00C670D0">
        <w:rPr>
          <w:rStyle w:val="StyleUnderline"/>
          <w:highlight w:val="green"/>
        </w:rPr>
        <w:t>these similarities</w:t>
      </w:r>
      <w:r w:rsidRPr="007D222E">
        <w:rPr>
          <w:rStyle w:val="StyleUnderline"/>
        </w:rPr>
        <w:t xml:space="preserve"> could </w:t>
      </w:r>
      <w:r w:rsidRPr="00C670D0">
        <w:rPr>
          <w:rStyle w:val="StyleUnderline"/>
          <w:highlight w:val="green"/>
        </w:rPr>
        <w:t>result in</w:t>
      </w:r>
      <w:r w:rsidRPr="007D222E">
        <w:rPr>
          <w:rStyle w:val="StyleUnderline"/>
        </w:rPr>
        <w:t xml:space="preserve"> resonances of collision dynamics that may lead to </w:t>
      </w:r>
      <w:r w:rsidRPr="00C670D0">
        <w:rPr>
          <w:rStyle w:val="Emphasis"/>
          <w:highlight w:val="green"/>
        </w:rPr>
        <w:t>larger probability of collision</w:t>
      </w:r>
      <w:r w:rsidRPr="007D222E">
        <w:rPr>
          <w:rStyle w:val="Emphasis"/>
        </w:rPr>
        <w:t xml:space="preserve"> values </w:t>
      </w:r>
      <w:r w:rsidRPr="00C670D0">
        <w:rPr>
          <w:rStyle w:val="Emphasis"/>
          <w:highlight w:val="green"/>
        </w:rPr>
        <w:t>than predicted with current algorithms</w:t>
      </w:r>
      <w:r w:rsidRPr="00240935">
        <w:rPr>
          <w:sz w:val="16"/>
        </w:rPr>
        <w:t xml:space="preserve">. </w:t>
      </w:r>
      <w:r w:rsidRPr="000D2F86">
        <w:rPr>
          <w:rStyle w:val="StyleUnderline"/>
        </w:rPr>
        <w:t xml:space="preserve">The not well-known fact is that many of </w:t>
      </w:r>
      <w:r w:rsidRPr="00C670D0">
        <w:rPr>
          <w:rStyle w:val="Emphasis"/>
          <w:highlight w:val="green"/>
        </w:rPr>
        <w:t>the most massive</w:t>
      </w:r>
      <w:r w:rsidRPr="00C670D0">
        <w:rPr>
          <w:rStyle w:val="StyleUnderline"/>
          <w:highlight w:val="green"/>
        </w:rPr>
        <w:t xml:space="preserve"> objects are in </w:t>
      </w:r>
      <w:r w:rsidRPr="00C670D0">
        <w:rPr>
          <w:rStyle w:val="Emphasis"/>
          <w:highlight w:val="green"/>
        </w:rPr>
        <w:t>tightly clumped</w:t>
      </w:r>
      <w:r w:rsidRPr="000D2F86">
        <w:rPr>
          <w:rStyle w:val="StyleUnderline"/>
        </w:rPr>
        <w:t xml:space="preserve"> </w:t>
      </w:r>
      <w:r w:rsidRPr="00C670D0">
        <w:rPr>
          <w:rStyle w:val="StyleUnderline"/>
          <w:highlight w:val="green"/>
        </w:rPr>
        <w:t>clusters that</w:t>
      </w:r>
      <w:r w:rsidRPr="000D2F86">
        <w:rPr>
          <w:rStyle w:val="StyleUnderline"/>
        </w:rPr>
        <w:t xml:space="preserve"> will likely </w:t>
      </w:r>
      <w:r w:rsidRPr="00C670D0">
        <w:rPr>
          <w:rStyle w:val="StyleUnderline"/>
          <w:highlight w:val="green"/>
        </w:rPr>
        <w:t xml:space="preserve">produce </w:t>
      </w:r>
      <w:r w:rsidRPr="00C670D0">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w:t>
      </w:r>
      <w:r w:rsidRPr="00240935">
        <w:rPr>
          <w:sz w:val="16"/>
        </w:rPr>
        <w:lastRenderedPageBreak/>
        <w:t xml:space="preserve">initial indications that this may indeed be true but much more analysis is needed to provide this conclusively. </w:t>
      </w:r>
      <w:r w:rsidRPr="000D2F86">
        <w:rPr>
          <w:rStyle w:val="StyleUnderline"/>
        </w:rPr>
        <w:t xml:space="preserve">This table of </w:t>
      </w:r>
      <w:r w:rsidRPr="00C670D0">
        <w:rPr>
          <w:rStyle w:val="StyleUnderline"/>
          <w:highlight w:val="green"/>
        </w:rPr>
        <w:t xml:space="preserve">clusters </w:t>
      </w:r>
      <w:r w:rsidRPr="00C670D0">
        <w:rPr>
          <w:rStyle w:val="Emphasis"/>
          <w:highlight w:val="green"/>
        </w:rPr>
        <w:t>represent</w:t>
      </w:r>
      <w:r w:rsidRPr="00F5773D">
        <w:rPr>
          <w:rStyle w:val="StyleUnderline"/>
        </w:rPr>
        <w:t>s</w:t>
      </w:r>
      <w:r w:rsidRPr="00192522">
        <w:rPr>
          <w:rStyle w:val="StyleUnderline"/>
        </w:rPr>
        <w:t xml:space="preserve"> </w:t>
      </w:r>
      <w:r w:rsidRPr="00192522">
        <w:rPr>
          <w:rStyle w:val="Emphasis"/>
        </w:rPr>
        <w:t>well</w:t>
      </w:r>
      <w:r w:rsidRPr="000D2F86">
        <w:rPr>
          <w:rStyle w:val="Emphasis"/>
        </w:rPr>
        <w:t xml:space="preserve"> over</w:t>
      </w:r>
      <w:r w:rsidRPr="000D2F86">
        <w:rPr>
          <w:rStyle w:val="StyleUnderline"/>
        </w:rPr>
        <w:t xml:space="preserve"> </w:t>
      </w:r>
      <w:r w:rsidRPr="00C670D0">
        <w:rPr>
          <w:rStyle w:val="StyleUnderline"/>
          <w:highlight w:val="green"/>
        </w:rPr>
        <w:t>50% of the total</w:t>
      </w:r>
      <w:r w:rsidRPr="000D2F86">
        <w:rPr>
          <w:rStyle w:val="StyleUnderline"/>
        </w:rPr>
        <w:t xml:space="preserve"> derelict </w:t>
      </w:r>
      <w:r w:rsidRPr="00C670D0">
        <w:rPr>
          <w:rStyle w:val="StyleUnderline"/>
          <w:highlight w:val="green"/>
        </w:rPr>
        <w:t>mass</w:t>
      </w:r>
      <w:r w:rsidRPr="000D2F86">
        <w:rPr>
          <w:rStyle w:val="StyleUnderline"/>
        </w:rPr>
        <w:t xml:space="preserve"> in LEO</w:t>
      </w:r>
      <w:r w:rsidRPr="00240935">
        <w:rPr>
          <w:sz w:val="16"/>
        </w:rPr>
        <w:t xml:space="preserve">. </w:t>
      </w:r>
      <w:r w:rsidRPr="000D2F86">
        <w:rPr>
          <w:rStyle w:val="StyleUnderline"/>
        </w:rPr>
        <w:t xml:space="preserve">However, </w:t>
      </w:r>
      <w:r w:rsidRPr="00C670D0">
        <w:rPr>
          <w:rStyle w:val="StyleUnderline"/>
          <w:highlight w:val="green"/>
        </w:rPr>
        <w:t>no one is</w:t>
      </w:r>
      <w:r w:rsidRPr="000D2F86">
        <w:rPr>
          <w:rStyle w:val="StyleUnderline"/>
        </w:rPr>
        <w:t xml:space="preserve"> currently </w:t>
      </w:r>
      <w:r w:rsidRPr="00C670D0">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4D46F3E7" w14:textId="77777777" w:rsidR="00950A38" w:rsidRPr="00DF65BB" w:rsidRDefault="00950A38" w:rsidP="00950A38">
      <w:pPr>
        <w:pStyle w:val="Heading4"/>
        <w:rPr>
          <w:rFonts w:cs="Arial"/>
        </w:rPr>
      </w:pPr>
      <w:r>
        <w:rPr>
          <w:rFonts w:cs="Arial"/>
        </w:rPr>
        <w:t xml:space="preserve">Debris cascades cause </w:t>
      </w:r>
      <w:r>
        <w:rPr>
          <w:rFonts w:cs="Arial"/>
          <w:u w:val="single"/>
        </w:rPr>
        <w:t>global</w:t>
      </w:r>
      <w:r>
        <w:rPr>
          <w:rFonts w:cs="Arial"/>
        </w:rPr>
        <w:t xml:space="preserve"> nuke war</w:t>
      </w:r>
    </w:p>
    <w:p w14:paraId="3607B8EA" w14:textId="77777777" w:rsidR="00950A38" w:rsidRPr="00DE79D4" w:rsidRDefault="00950A38" w:rsidP="00950A38">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w:t>
      </w:r>
      <w:r>
        <w:t>d</w:t>
      </w:r>
      <w:r w:rsidRPr="00DE79D4">
        <w:t>]</w:t>
      </w:r>
    </w:p>
    <w:p w14:paraId="614DB43C" w14:textId="7AAF3264" w:rsidR="00950A38" w:rsidRDefault="00950A38" w:rsidP="00950A38">
      <w:pPr>
        <w:rPr>
          <w:sz w:val="12"/>
        </w:rPr>
      </w:pPr>
      <w:r w:rsidRPr="009324B7">
        <w:rPr>
          <w:sz w:val="12"/>
        </w:rPr>
        <w:t xml:space="preserve">Whatever the initial cause, the result may be the same. </w:t>
      </w:r>
      <w:r w:rsidRPr="00C670D0">
        <w:rPr>
          <w:rStyle w:val="StyleUnderline"/>
          <w:highlight w:val="green"/>
        </w:rPr>
        <w:t xml:space="preserve">A </w:t>
      </w:r>
      <w:r w:rsidRPr="00C670D0">
        <w:rPr>
          <w:rStyle w:val="Emphasis"/>
          <w:highlight w:val="green"/>
        </w:rPr>
        <w:t>sat</w:t>
      </w:r>
      <w:r w:rsidRPr="00DE79D4">
        <w:rPr>
          <w:rStyle w:val="StyleUnderline"/>
        </w:rPr>
        <w:t xml:space="preserve">ellite </w:t>
      </w:r>
      <w:r w:rsidRPr="00C670D0">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C670D0">
        <w:rPr>
          <w:rStyle w:val="StyleUnderline"/>
          <w:highlight w:val="green"/>
        </w:rPr>
        <w:t>runaway</w:t>
      </w:r>
      <w:r w:rsidRPr="00DE79D4">
        <w:rPr>
          <w:rStyle w:val="StyleUnderline"/>
        </w:rPr>
        <w:t xml:space="preserve"> series of </w:t>
      </w:r>
      <w:r w:rsidRPr="00C670D0">
        <w:rPr>
          <w:rStyle w:val="StyleUnderline"/>
          <w:highlight w:val="green"/>
        </w:rPr>
        <w:t xml:space="preserve">collisions </w:t>
      </w:r>
      <w:r w:rsidRPr="00C670D0">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C670D0">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C670D0">
        <w:rPr>
          <w:rStyle w:val="StyleUnderline"/>
          <w:highlight w:val="green"/>
        </w:rPr>
        <w:t>cascade</w:t>
      </w:r>
      <w:r w:rsidRPr="009324B7">
        <w:rPr>
          <w:sz w:val="12"/>
        </w:rPr>
        <w:t xml:space="preserve"> around the Earth, </w:t>
      </w:r>
      <w:r w:rsidRPr="00C670D0">
        <w:rPr>
          <w:rStyle w:val="Emphasis"/>
          <w:highlight w:val="green"/>
        </w:rPr>
        <w:t>destroy</w:t>
      </w:r>
      <w:r w:rsidRPr="00B86BEA">
        <w:rPr>
          <w:rStyle w:val="StyleUnderline"/>
        </w:rPr>
        <w:t xml:space="preserve">ing </w:t>
      </w:r>
      <w:r w:rsidRPr="00C670D0">
        <w:rPr>
          <w:rStyle w:val="StyleUnderline"/>
          <w:highlight w:val="green"/>
        </w:rPr>
        <w:t xml:space="preserve">every </w:t>
      </w:r>
      <w:r w:rsidRPr="00C670D0">
        <w:rPr>
          <w:rStyle w:val="Emphasis"/>
          <w:highlight w:val="green"/>
        </w:rPr>
        <w:t>sat</w:t>
      </w:r>
      <w:r w:rsidRPr="00DE79D4">
        <w:rPr>
          <w:rStyle w:val="StyleUnderline"/>
        </w:rPr>
        <w:t xml:space="preserve">ellite </w:t>
      </w:r>
      <w:r w:rsidRPr="00C670D0">
        <w:rPr>
          <w:rStyle w:val="StyleUnderline"/>
          <w:highlight w:val="green"/>
        </w:rPr>
        <w:t xml:space="preserve">in </w:t>
      </w:r>
      <w:r w:rsidRPr="00C670D0">
        <w:rPr>
          <w:rStyle w:val="Emphasis"/>
          <w:highlight w:val="green"/>
        </w:rPr>
        <w:t>l</w:t>
      </w:r>
      <w:r w:rsidRPr="00DE79D4">
        <w:rPr>
          <w:rStyle w:val="StyleUnderline"/>
        </w:rPr>
        <w:t xml:space="preserve">ow </w:t>
      </w:r>
      <w:r w:rsidRPr="00C670D0">
        <w:rPr>
          <w:rStyle w:val="Emphasis"/>
          <w:highlight w:val="green"/>
        </w:rPr>
        <w:t>E</w:t>
      </w:r>
      <w:r w:rsidRPr="00DE79D4">
        <w:rPr>
          <w:rStyle w:val="StyleUnderline"/>
        </w:rPr>
        <w:t xml:space="preserve">arth </w:t>
      </w:r>
      <w:r w:rsidRPr="00C670D0">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C670D0">
        <w:rPr>
          <w:rStyle w:val="StyleUnderline"/>
          <w:highlight w:val="green"/>
        </w:rPr>
        <w:t>rendering</w:t>
      </w:r>
      <w:r w:rsidRPr="00DE79D4">
        <w:rPr>
          <w:rStyle w:val="StyleUnderline"/>
        </w:rPr>
        <w:t xml:space="preserve"> many Earth </w:t>
      </w:r>
      <w:r w:rsidRPr="00C670D0">
        <w:rPr>
          <w:rStyle w:val="StyleUnderline"/>
          <w:highlight w:val="green"/>
        </w:rPr>
        <w:t xml:space="preserve">orbits </w:t>
      </w:r>
      <w:r w:rsidRPr="00C670D0">
        <w:rPr>
          <w:rStyle w:val="Emphasis"/>
          <w:highlight w:val="green"/>
        </w:rPr>
        <w:t>unusable</w:t>
      </w:r>
      <w:r w:rsidRPr="009324B7">
        <w:rPr>
          <w:sz w:val="12"/>
        </w:rPr>
        <w:t xml:space="preserve">. But what about us on the ground? How will this affect us? </w:t>
      </w:r>
      <w:r w:rsidRPr="00DE79D4">
        <w:rPr>
          <w:rStyle w:val="StyleUnderline"/>
        </w:rPr>
        <w:t xml:space="preserve">Imagine a </w:t>
      </w:r>
      <w:r w:rsidRPr="00C670D0">
        <w:rPr>
          <w:rStyle w:val="StyleUnderline"/>
          <w:highlight w:val="green"/>
        </w:rPr>
        <w:t>world</w:t>
      </w:r>
      <w:r w:rsidRPr="00DE79D4">
        <w:rPr>
          <w:rStyle w:val="StyleUnderline"/>
        </w:rPr>
        <w:t xml:space="preserve"> that </w:t>
      </w:r>
      <w:r w:rsidRPr="00C670D0">
        <w:rPr>
          <w:rStyle w:val="Emphasis"/>
          <w:highlight w:val="green"/>
        </w:rPr>
        <w:t>suddenly 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670D0">
        <w:rPr>
          <w:rStyle w:val="StyleUnderline"/>
          <w:highlight w:val="green"/>
        </w:rPr>
        <w:t>Add</w:t>
      </w:r>
      <w:r w:rsidRPr="00DE79D4">
        <w:rPr>
          <w:rStyle w:val="StyleUnderline"/>
        </w:rPr>
        <w:t xml:space="preserve"> to this </w:t>
      </w:r>
      <w:r w:rsidRPr="00C670D0">
        <w:rPr>
          <w:rStyle w:val="StyleUnderline"/>
          <w:highlight w:val="green"/>
        </w:rPr>
        <w:t>the [weakening]</w:t>
      </w:r>
      <w:r w:rsidRPr="009324B7">
        <w:rPr>
          <w:sz w:val="12"/>
        </w:rPr>
        <w:t xml:space="preserve"> </w:t>
      </w:r>
      <w:r w:rsidRPr="009324B7">
        <w:rPr>
          <w:strike/>
          <w:sz w:val="12"/>
        </w:rPr>
        <w:t>crippling</w:t>
      </w:r>
      <w:r w:rsidRPr="009324B7">
        <w:rPr>
          <w:sz w:val="12"/>
        </w:rPr>
        <w:t xml:space="preserve"> </w:t>
      </w:r>
      <w:r w:rsidRPr="00C670D0">
        <w:rPr>
          <w:rStyle w:val="StyleUnderline"/>
          <w:highlight w:val="green"/>
        </w:rPr>
        <w:t xml:space="preserve">of the </w:t>
      </w:r>
      <w:r w:rsidRPr="00B86BEA">
        <w:rPr>
          <w:rStyle w:val="StyleUnderline"/>
        </w:rPr>
        <w:t xml:space="preserve">US </w:t>
      </w:r>
      <w:r w:rsidRPr="00C670D0">
        <w:rPr>
          <w:rStyle w:val="StyleUnderline"/>
          <w:highlight w:val="green"/>
        </w:rPr>
        <w:t>military who</w:t>
      </w:r>
      <w:r w:rsidRPr="00DE79D4">
        <w:rPr>
          <w:rStyle w:val="StyleUnderline"/>
        </w:rPr>
        <w:t xml:space="preserve"> now </w:t>
      </w:r>
      <w:r w:rsidRPr="00C670D0">
        <w:rPr>
          <w:rStyle w:val="StyleUnderline"/>
          <w:highlight w:val="green"/>
        </w:rPr>
        <w:t>depend</w:t>
      </w:r>
      <w:r w:rsidRPr="00DE79D4">
        <w:rPr>
          <w:rStyle w:val="StyleUnderline"/>
        </w:rPr>
        <w:t xml:space="preserve"> up</w:t>
      </w:r>
      <w:r w:rsidRPr="00C670D0">
        <w:rPr>
          <w:rStyle w:val="Emphasis"/>
          <w:highlight w:val="green"/>
        </w:rPr>
        <w:t>on</w:t>
      </w:r>
      <w:r w:rsidRPr="00DE79D4">
        <w:rPr>
          <w:rStyle w:val="StyleUnderline"/>
        </w:rPr>
        <w:t xml:space="preserve"> spy satellites, </w:t>
      </w:r>
      <w:r w:rsidRPr="00C670D0">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C670D0">
        <w:rPr>
          <w:rStyle w:val="StyleUnderline"/>
          <w:highlight w:val="green"/>
        </w:rPr>
        <w:t xml:space="preserve">The result is </w:t>
      </w:r>
      <w:r w:rsidRPr="00F70CA4">
        <w:rPr>
          <w:rStyle w:val="StyleUnderline"/>
        </w:rPr>
        <w:t xml:space="preserve">a </w:t>
      </w:r>
      <w:r w:rsidRPr="00C670D0">
        <w:rPr>
          <w:rStyle w:val="Emphasis"/>
          <w:highlight w:val="green"/>
        </w:rPr>
        <w:t xml:space="preserve">nightmarish </w:t>
      </w:r>
      <w:r w:rsidRPr="00F70CA4">
        <w:rPr>
          <w:rStyle w:val="Emphasis"/>
        </w:rPr>
        <w:t>world</w:t>
      </w:r>
      <w:r w:rsidRPr="00DE79D4">
        <w:rPr>
          <w:rStyle w:val="StyleUnderline"/>
        </w:rPr>
        <w:t xml:space="preserve">, one step away from </w:t>
      </w:r>
      <w:r w:rsidRPr="00C670D0">
        <w:rPr>
          <w:rStyle w:val="Emphasis"/>
          <w:highlight w:val="green"/>
        </w:rPr>
        <w:t>nuclear war</w:t>
      </w:r>
      <w:r w:rsidRPr="00C670D0">
        <w:rPr>
          <w:rStyle w:val="StyleUnderline"/>
          <w:highlight w:val="green"/>
        </w:rPr>
        <w:t xml:space="preserve">, </w:t>
      </w:r>
      <w:r w:rsidRPr="00C670D0">
        <w:rPr>
          <w:rStyle w:val="Emphasis"/>
          <w:highlight w:val="green"/>
        </w:rPr>
        <w:t>economic disaster</w:t>
      </w:r>
      <w:r w:rsidRPr="00C670D0">
        <w:rPr>
          <w:rStyle w:val="StyleUnderline"/>
          <w:highlight w:val="green"/>
        </w:rPr>
        <w:t>, and</w:t>
      </w:r>
      <w:r w:rsidRPr="00DE79D4">
        <w:rPr>
          <w:rStyle w:val="StyleUnderline"/>
        </w:rPr>
        <w:t xml:space="preserve"> potential </w:t>
      </w:r>
      <w:r w:rsidRPr="00C670D0">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C670D0">
        <w:rPr>
          <w:rStyle w:val="Emphasis"/>
          <w:highlight w:val="green"/>
        </w:rPr>
        <w:t>satellites are 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w:t>
      </w:r>
      <w:r w:rsidRPr="00C670D0">
        <w:rPr>
          <w:rStyle w:val="StyleUnderline"/>
          <w:highlight w:val="green"/>
        </w:rPr>
        <w:t>offer capabilities</w:t>
      </w:r>
      <w:r w:rsidRPr="00DE79D4">
        <w:rPr>
          <w:rStyle w:val="StyleUnderline"/>
        </w:rPr>
        <w:t xml:space="preserve"> that are simply </w:t>
      </w:r>
      <w:r w:rsidRPr="00C670D0">
        <w:rPr>
          <w:rStyle w:val="Emphasis"/>
          <w:highlight w:val="green"/>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C670D0">
        <w:rPr>
          <w:rStyle w:val="Emphasis"/>
          <w:highlight w:val="green"/>
        </w:rPr>
        <w:t>aviation</w:t>
      </w:r>
      <w:r w:rsidRPr="00C670D0">
        <w:rPr>
          <w:rStyle w:val="StyleUnderline"/>
          <w:highlight w:val="green"/>
        </w:rPr>
        <w:t xml:space="preserve">, </w:t>
      </w:r>
      <w:r w:rsidRPr="00C670D0">
        <w:rPr>
          <w:rStyle w:val="Emphasis"/>
          <w:highlight w:val="green"/>
        </w:rPr>
        <w:t>shipping</w:t>
      </w:r>
      <w:r w:rsidRPr="00C670D0">
        <w:rPr>
          <w:rStyle w:val="StyleUnderline"/>
          <w:highlight w:val="green"/>
        </w:rPr>
        <w:t xml:space="preserve">, </w:t>
      </w:r>
      <w:r w:rsidRPr="00C670D0">
        <w:rPr>
          <w:rStyle w:val="Emphasis"/>
          <w:highlight w:val="green"/>
        </w:rPr>
        <w:t>emergency</w:t>
      </w:r>
      <w:r w:rsidRPr="00C670D0">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C670D0">
        <w:rPr>
          <w:rStyle w:val="StyleUnderline"/>
          <w:highlight w:val="green"/>
        </w:rPr>
        <w:t xml:space="preserve">and </w:t>
      </w:r>
      <w:r w:rsidRPr="00C670D0">
        <w:rPr>
          <w:rStyle w:val="Emphasis"/>
          <w:highlight w:val="green"/>
        </w:rPr>
        <w:t>ag</w:t>
      </w:r>
      <w:r w:rsidRPr="00DE79D4">
        <w:rPr>
          <w:rStyle w:val="StyleUnderline"/>
        </w:rPr>
        <w:t xml:space="preserve">riculture </w:t>
      </w:r>
      <w:r w:rsidRPr="00C670D0">
        <w:rPr>
          <w:rStyle w:val="StyleUnderline"/>
          <w:highlight w:val="green"/>
        </w:rPr>
        <w:t>are</w:t>
      </w:r>
      <w:r w:rsidRPr="00DE79D4">
        <w:rPr>
          <w:rStyle w:val="StyleUnderline"/>
        </w:rPr>
        <w:t xml:space="preserve"> areas of the economy that are increasingly </w:t>
      </w:r>
      <w:r w:rsidRPr="00C670D0">
        <w:rPr>
          <w:rStyle w:val="Emphasis"/>
          <w:highlight w:val="gree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w:t>
      </w:r>
      <w:r w:rsidRPr="009324B7">
        <w:rPr>
          <w:sz w:val="12"/>
        </w:rPr>
        <w:lastRenderedPageBreak/>
        <w:t xml:space="preserve">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C670D0">
        <w:rPr>
          <w:rStyle w:val="Emphasis"/>
          <w:highlight w:val="green"/>
        </w:rPr>
        <w:t>all aspects</w:t>
      </w:r>
      <w:r w:rsidRPr="00C670D0">
        <w:rPr>
          <w:rStyle w:val="StyleUnderline"/>
          <w:highlight w:val="green"/>
        </w:rPr>
        <w:t xml:space="preserve"> of</w:t>
      </w:r>
      <w:r w:rsidRPr="00DE79D4">
        <w:rPr>
          <w:rStyle w:val="StyleUnderline"/>
        </w:rPr>
        <w:t xml:space="preserve"> US </w:t>
      </w:r>
      <w:r w:rsidRPr="00C670D0">
        <w:rPr>
          <w:rStyle w:val="StyleUnderline"/>
          <w:highlight w:val="green"/>
        </w:rPr>
        <w:t>intel</w:t>
      </w:r>
      <w:r w:rsidRPr="00DE79D4">
        <w:rPr>
          <w:rStyle w:val="StyleUnderline"/>
        </w:rPr>
        <w:t xml:space="preserve">ligence </w:t>
      </w:r>
      <w:r w:rsidRPr="00C670D0">
        <w:rPr>
          <w:rStyle w:val="StyleUnderline"/>
          <w:highlight w:val="green"/>
        </w:rPr>
        <w:t xml:space="preserve">and military planning. Spy </w:t>
      </w:r>
      <w:r w:rsidRPr="00C670D0">
        <w:rPr>
          <w:rStyle w:val="Emphasis"/>
          <w:highlight w:val="green"/>
        </w:rPr>
        <w:t>sat</w:t>
      </w:r>
      <w:r w:rsidRPr="00DE79D4">
        <w:rPr>
          <w:rStyle w:val="StyleUnderline"/>
        </w:rPr>
        <w:t>ellite</w:t>
      </w:r>
      <w:r w:rsidRPr="00C670D0">
        <w:rPr>
          <w:rStyle w:val="Emphasis"/>
          <w:highlight w:val="green"/>
        </w:rPr>
        <w:t>s</w:t>
      </w:r>
      <w:r w:rsidRPr="00DE79D4">
        <w:rPr>
          <w:rStyle w:val="StyleUnderline"/>
        </w:rPr>
        <w:t xml:space="preserve"> are used to </w:t>
      </w:r>
      <w:r w:rsidRPr="00C670D0">
        <w:rPr>
          <w:rStyle w:val="StyleUnderline"/>
          <w:highlight w:val="green"/>
        </w:rPr>
        <w:t>monitor</w:t>
      </w:r>
      <w:r w:rsidRPr="00DE79D4">
        <w:rPr>
          <w:rStyle w:val="StyleUnderline"/>
        </w:rPr>
        <w:t xml:space="preserve"> compliance with international </w:t>
      </w:r>
      <w:r w:rsidRPr="00C670D0">
        <w:rPr>
          <w:rStyle w:val="StyleUnderline"/>
          <w:highlight w:val="green"/>
        </w:rPr>
        <w:t>arms treaties and</w:t>
      </w:r>
      <w:r w:rsidRPr="00DE79D4">
        <w:rPr>
          <w:rStyle w:val="StyleUnderline"/>
        </w:rPr>
        <w:t xml:space="preserve"> to assess the </w:t>
      </w:r>
      <w:r w:rsidRPr="00C670D0">
        <w:rPr>
          <w:rStyle w:val="StyleUnderline"/>
          <w:highlight w:val="green"/>
        </w:rPr>
        <w:t>military activities of</w:t>
      </w:r>
      <w:r w:rsidRPr="00DE79D4">
        <w:rPr>
          <w:rStyle w:val="StyleUnderline"/>
        </w:rPr>
        <w:t xml:space="preserve"> countries such as </w:t>
      </w:r>
      <w:r w:rsidRPr="00C670D0">
        <w:rPr>
          <w:rStyle w:val="Emphasis"/>
          <w:highlight w:val="green"/>
        </w:rPr>
        <w:t>China</w:t>
      </w:r>
      <w:r w:rsidRPr="00C670D0">
        <w:rPr>
          <w:rStyle w:val="StyleUnderline"/>
          <w:highlight w:val="green"/>
        </w:rPr>
        <w:t xml:space="preserve">, </w:t>
      </w:r>
      <w:r w:rsidRPr="00C670D0">
        <w:rPr>
          <w:rStyle w:val="Emphasis"/>
          <w:highlight w:val="green"/>
        </w:rPr>
        <w:t>Russia</w:t>
      </w:r>
      <w:r w:rsidRPr="00C670D0">
        <w:rPr>
          <w:rStyle w:val="StyleUnderline"/>
          <w:highlight w:val="green"/>
        </w:rPr>
        <w:t xml:space="preserve">, </w:t>
      </w:r>
      <w:r w:rsidRPr="00C670D0">
        <w:rPr>
          <w:rStyle w:val="Emphasis"/>
          <w:highlight w:val="green"/>
        </w:rPr>
        <w:t>Iran</w:t>
      </w:r>
      <w:r w:rsidRPr="00C670D0">
        <w:rPr>
          <w:rStyle w:val="StyleUnderline"/>
          <w:highlight w:val="green"/>
        </w:rPr>
        <w:t xml:space="preserve">, and </w:t>
      </w:r>
      <w:r w:rsidRPr="00C670D0">
        <w:rPr>
          <w:rStyle w:val="Emphasis"/>
          <w:highlight w:val="green"/>
        </w:rPr>
        <w:t>No</w:t>
      </w:r>
      <w:r w:rsidRPr="00B86BEA">
        <w:rPr>
          <w:rStyle w:val="Emphasis"/>
        </w:rPr>
        <w:t xml:space="preserve">rth </w:t>
      </w:r>
      <w:r w:rsidRPr="00C670D0">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C670D0">
        <w:rPr>
          <w:rStyle w:val="StyleUnderline"/>
          <w:highlight w:val="green"/>
        </w:rPr>
        <w:t>Losing these</w:t>
      </w:r>
      <w:r w:rsidRPr="00DE79D4">
        <w:rPr>
          <w:rStyle w:val="StyleUnderline"/>
        </w:rPr>
        <w:t xml:space="preserve"> satellites </w:t>
      </w:r>
      <w:r w:rsidRPr="00C670D0">
        <w:rPr>
          <w:rStyle w:val="StyleUnderline"/>
          <w:highlight w:val="green"/>
        </w:rPr>
        <w:t>would place</w:t>
      </w:r>
      <w:r w:rsidRPr="00DE79D4">
        <w:rPr>
          <w:rStyle w:val="StyleUnderline"/>
        </w:rPr>
        <w:t xml:space="preserve"> global </w:t>
      </w:r>
      <w:r w:rsidRPr="00C670D0">
        <w:rPr>
          <w:rStyle w:val="StyleUnderline"/>
          <w:highlight w:val="green"/>
        </w:rPr>
        <w:t xml:space="preserve">militaries on </w:t>
      </w:r>
      <w:r w:rsidRPr="00C670D0">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C670D0">
        <w:rPr>
          <w:rStyle w:val="StyleUnderline"/>
          <w:highlight w:val="green"/>
        </w:rPr>
        <w:t>GPS</w:t>
      </w:r>
      <w:r w:rsidRPr="009324B7">
        <w:rPr>
          <w:sz w:val="12"/>
        </w:rPr>
        <w:t xml:space="preserve">, a network of 24-32 satellites in medium-Earth orbit, </w:t>
      </w:r>
      <w:r w:rsidRPr="00DE79D4">
        <w:rPr>
          <w:rStyle w:val="StyleUnderline"/>
        </w:rPr>
        <w:t xml:space="preserve">was developed to </w:t>
      </w:r>
      <w:r w:rsidRPr="00C670D0">
        <w:rPr>
          <w:rStyle w:val="StyleUnderline"/>
          <w:highlight w:val="green"/>
        </w:rPr>
        <w:t>provide</w:t>
      </w:r>
      <w:r w:rsidRPr="00DE79D4">
        <w:rPr>
          <w:rStyle w:val="StyleUnderline"/>
        </w:rPr>
        <w:t xml:space="preserve"> precise position </w:t>
      </w:r>
      <w:r w:rsidRPr="00C670D0">
        <w:rPr>
          <w:rStyle w:val="Emphasis"/>
          <w:highlight w:val="gree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C670D0">
        <w:rPr>
          <w:rStyle w:val="StyleUnderline"/>
          <w:highlight w:val="gree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C670D0">
        <w:rPr>
          <w:rStyle w:val="StyleUnderline"/>
          <w:highlight w:val="green"/>
        </w:rPr>
        <w:t>navigate</w:t>
      </w:r>
      <w:r w:rsidRPr="00DE79D4">
        <w:rPr>
          <w:rStyle w:val="StyleUnderline"/>
        </w:rPr>
        <w:t xml:space="preserve"> in the dark or in adverse </w:t>
      </w:r>
      <w:r w:rsidRPr="00C670D0">
        <w:rPr>
          <w:rStyle w:val="StyleUnderline"/>
          <w:highlight w:val="green"/>
        </w:rPr>
        <w:t>weather</w:t>
      </w:r>
      <w:r w:rsidRPr="00DE79D4">
        <w:rPr>
          <w:rStyle w:val="StyleUnderline"/>
        </w:rPr>
        <w:t xml:space="preserve"> or sandstorms. </w:t>
      </w:r>
      <w:r w:rsidRPr="00F70CA4">
        <w:rPr>
          <w:rStyle w:val="StyleUnderline"/>
        </w:rPr>
        <w:t>Without</w:t>
      </w:r>
      <w:r w:rsidRPr="00192522">
        <w:rPr>
          <w:rStyle w:val="StyleUnderline"/>
        </w:rPr>
        <w:t xml:space="preserve"> GPS, our </w:t>
      </w:r>
      <w:r w:rsidRPr="00C670D0">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C670D0">
        <w:rPr>
          <w:rStyle w:val="StyleUnderline"/>
          <w:highlight w:val="green"/>
        </w:rPr>
        <w:t>would be</w:t>
      </w:r>
      <w:r w:rsidRPr="009324B7">
        <w:rPr>
          <w:sz w:val="12"/>
        </w:rPr>
        <w:t xml:space="preserve"> dramatically reduced or </w:t>
      </w:r>
      <w:r w:rsidRPr="00C670D0">
        <w:rPr>
          <w:rStyle w:val="Emphasis"/>
          <w:highlight w:val="green"/>
        </w:rPr>
        <w:t>eliminated</w:t>
      </w:r>
      <w:r w:rsidRPr="009324B7">
        <w:rPr>
          <w:sz w:val="12"/>
        </w:rPr>
        <w:t>.</w:t>
      </w:r>
    </w:p>
    <w:p w14:paraId="13715512" w14:textId="49CEDBE0" w:rsidR="007027D0" w:rsidRDefault="007027D0" w:rsidP="007027D0">
      <w:pPr>
        <w:pStyle w:val="Heading4"/>
      </w:pPr>
      <w:r>
        <w:t>Debris removal tech is interpreted as weaponry</w:t>
      </w:r>
      <w:r w:rsidR="000B1BB6">
        <w:t xml:space="preserve"> – </w:t>
      </w:r>
      <w:r>
        <w:t>that escalates</w:t>
      </w:r>
    </w:p>
    <w:p w14:paraId="7DD9625C" w14:textId="77777777" w:rsidR="007027D0" w:rsidRDefault="007027D0" w:rsidP="007027D0">
      <w:r w:rsidRPr="008C6C0C">
        <w:rPr>
          <w:rStyle w:val="Style13ptBold"/>
        </w:rPr>
        <w:t>David 21</w:t>
      </w:r>
      <w:r w:rsidRPr="008C6C0C">
        <w:t xml:space="preserve"> (Leonard David, [a space journalist, reporting on space activities for over 50 years. Leonard is author of the new book, Moon Rush: The New Space Race, published by National Geographic in May 2019. Mr. David is also author of Mars – Our Future on the Red Planet published by National Geographic in October 2016.], 4-14-2021, “Space Junk Removal Is Not Going Smoothly“, Scientific American, accessed: 1-22-2022, https://www.scientificamerican.com/article/space-junk-removal-is-not-going-smoothly/)  ajs</w:t>
      </w:r>
    </w:p>
    <w:p w14:paraId="179F66EC" w14:textId="77777777" w:rsidR="007027D0" w:rsidRPr="008C6C0C" w:rsidRDefault="007027D0" w:rsidP="007027D0">
      <w:r w:rsidRPr="008C6C0C">
        <w:t>There is no doubt that active orbital debris removal is technically challenging, Gorman says. “</w:t>
      </w:r>
      <w:r w:rsidRPr="008C6C0C">
        <w:rPr>
          <w:rStyle w:val="StyleUnderline"/>
        </w:rPr>
        <w:t xml:space="preserve">However, the big issue is that </w:t>
      </w:r>
      <w:r w:rsidRPr="00CB60CB">
        <w:rPr>
          <w:rStyle w:val="StyleUnderline"/>
          <w:highlight w:val="green"/>
        </w:rPr>
        <w:t>any successful tech</w:t>
      </w:r>
      <w:r w:rsidRPr="004B44AA">
        <w:rPr>
          <w:rStyle w:val="StyleUnderline"/>
        </w:rPr>
        <w:t xml:space="preserve">nology </w:t>
      </w:r>
      <w:r w:rsidRPr="00CB60CB">
        <w:rPr>
          <w:rStyle w:val="StyleUnderline"/>
          <w:highlight w:val="green"/>
        </w:rPr>
        <w:t>that can remove</w:t>
      </w:r>
      <w:r w:rsidRPr="008C6C0C">
        <w:rPr>
          <w:rStyle w:val="StyleUnderline"/>
        </w:rPr>
        <w:t xml:space="preserve"> an existing piece of debris </w:t>
      </w:r>
      <w:r w:rsidRPr="00CB60CB">
        <w:rPr>
          <w:rStyle w:val="StyleUnderline"/>
          <w:highlight w:val="green"/>
        </w:rPr>
        <w:t>can</w:t>
      </w:r>
      <w:r w:rsidRPr="008C6C0C">
        <w:rPr>
          <w:rStyle w:val="StyleUnderline"/>
        </w:rPr>
        <w:t xml:space="preserve"> also </w:t>
      </w:r>
      <w:r w:rsidRPr="00CB60CB">
        <w:rPr>
          <w:rStyle w:val="StyleUnderline"/>
          <w:highlight w:val="green"/>
        </w:rPr>
        <w:t>be used as an antisat</w:t>
      </w:r>
      <w:r w:rsidRPr="008C6C0C">
        <w:rPr>
          <w:rStyle w:val="StyleUnderline"/>
        </w:rPr>
        <w:t xml:space="preserve">ellite </w:t>
      </w:r>
      <w:r w:rsidRPr="00CB60CB">
        <w:rPr>
          <w:rStyle w:val="StyleUnderline"/>
          <w:highlight w:val="green"/>
        </w:rPr>
        <w:t>weapon</w:t>
      </w:r>
      <w:r w:rsidRPr="008C6C0C">
        <w:t>,” she says. “This is a whole other can of worms that requires diplomacy and negotiation and, most importantly, trust at the international level.”</w:t>
      </w:r>
    </w:p>
    <w:p w14:paraId="2E2D1AFE" w14:textId="7703F88E" w:rsidR="007027D0" w:rsidRPr="007027D0" w:rsidRDefault="007027D0" w:rsidP="00950A38">
      <w:r w:rsidRPr="008C6C0C">
        <w:t>Indeed, the ability to cozy up to spacecraft in orbit and perform servicing or sabotage has spurred considerable interest from military planners in recent years, says Mariel Borowitz, an associate professor at the Georgia Institute of Technology’s Sam Nunn School of International Affairs. “</w:t>
      </w:r>
      <w:r w:rsidRPr="000560B9">
        <w:rPr>
          <w:rStyle w:val="StyleUnderline"/>
        </w:rPr>
        <w:t xml:space="preserve">These </w:t>
      </w:r>
      <w:r w:rsidRPr="00CB60CB">
        <w:rPr>
          <w:rStyle w:val="StyleUnderline"/>
          <w:highlight w:val="green"/>
        </w:rPr>
        <w:t>rapidly advancing tech</w:t>
      </w:r>
      <w:r w:rsidRPr="00AC30A6">
        <w:rPr>
          <w:rStyle w:val="StyleUnderline"/>
        </w:rPr>
        <w:t>nologies</w:t>
      </w:r>
      <w:r w:rsidRPr="000560B9">
        <w:rPr>
          <w:rStyle w:val="StyleUnderline"/>
        </w:rPr>
        <w:t xml:space="preserve"> have the </w:t>
      </w:r>
      <w:r w:rsidRPr="00CB60CB">
        <w:rPr>
          <w:rStyle w:val="StyleUnderline"/>
          <w:highlight w:val="green"/>
        </w:rPr>
        <w:t>potential to be used for</w:t>
      </w:r>
      <w:r w:rsidRPr="000560B9">
        <w:rPr>
          <w:rStyle w:val="StyleUnderline"/>
        </w:rPr>
        <w:t xml:space="preserve"> peaceful space activities or for </w:t>
      </w:r>
      <w:r w:rsidRPr="00CB60CB">
        <w:rPr>
          <w:rStyle w:val="StyleUnderline"/>
          <w:highlight w:val="green"/>
        </w:rPr>
        <w:t>warfare</w:t>
      </w:r>
      <w:r w:rsidRPr="000560B9">
        <w:rPr>
          <w:rStyle w:val="StyleUnderline"/>
        </w:rPr>
        <w:t xml:space="preserve"> in space,” she says. “</w:t>
      </w:r>
      <w:r w:rsidRPr="00CB60CB">
        <w:rPr>
          <w:rStyle w:val="StyleUnderline"/>
          <w:highlight w:val="green"/>
        </w:rPr>
        <w:t>Given</w:t>
      </w:r>
      <w:r w:rsidRPr="000560B9">
        <w:rPr>
          <w:rStyle w:val="StyleUnderline"/>
        </w:rPr>
        <w:t xml:space="preserve"> the </w:t>
      </w:r>
      <w:r w:rsidRPr="00CB60CB">
        <w:rPr>
          <w:rStyle w:val="StyleUnderline"/>
          <w:highlight w:val="green"/>
        </w:rPr>
        <w:t>dual-use</w:t>
      </w:r>
      <w:r w:rsidRPr="000560B9">
        <w:rPr>
          <w:rStyle w:val="StyleUnderline"/>
        </w:rPr>
        <w:t xml:space="preserve"> </w:t>
      </w:r>
      <w:r w:rsidRPr="00CB60CB">
        <w:rPr>
          <w:rStyle w:val="StyleUnderline"/>
          <w:highlight w:val="green"/>
        </w:rPr>
        <w:t>nature</w:t>
      </w:r>
      <w:r w:rsidRPr="000560B9">
        <w:rPr>
          <w:rStyle w:val="StyleUnderline"/>
        </w:rPr>
        <w:t xml:space="preserve"> of their capabilities, </w:t>
      </w:r>
      <w:r w:rsidRPr="00CB60CB">
        <w:rPr>
          <w:rStyle w:val="StyleUnderline"/>
          <w:highlight w:val="green"/>
        </w:rPr>
        <w:t>it’s impossible to know</w:t>
      </w:r>
      <w:r w:rsidRPr="000560B9">
        <w:rPr>
          <w:rStyle w:val="StyleUnderline"/>
        </w:rPr>
        <w:t xml:space="preserve"> for sure </w:t>
      </w:r>
      <w:r w:rsidRPr="00CB60CB">
        <w:rPr>
          <w:rStyle w:val="StyleUnderline"/>
          <w:highlight w:val="green"/>
        </w:rPr>
        <w:t>in advance</w:t>
      </w:r>
      <w:r w:rsidRPr="000560B9">
        <w:rPr>
          <w:rStyle w:val="StyleUnderline"/>
        </w:rPr>
        <w:t xml:space="preserve"> </w:t>
      </w:r>
      <w:r w:rsidRPr="008C6C0C">
        <w:t>how they’ll be used on any given day.”</w:t>
      </w:r>
    </w:p>
    <w:p w14:paraId="4CAA101B" w14:textId="77777777" w:rsidR="00783E3B" w:rsidRPr="0067117E" w:rsidRDefault="00783E3B" w:rsidP="00783E3B">
      <w:pPr>
        <w:pStyle w:val="Heading4"/>
        <w:rPr>
          <w:rFonts w:cs="Times New Roman"/>
        </w:rPr>
      </w:pPr>
      <w:r w:rsidRPr="0067117E">
        <w:rPr>
          <w:rFonts w:cs="Times New Roman"/>
          <w:u w:val="single"/>
        </w:rPr>
        <w:t>Misperception</w:t>
      </w:r>
      <w:r w:rsidRPr="0067117E">
        <w:rPr>
          <w:rFonts w:cs="Times New Roman"/>
        </w:rPr>
        <w:t xml:space="preserve"> means it goes nuclear. </w:t>
      </w:r>
    </w:p>
    <w:p w14:paraId="3338BECA" w14:textId="77777777" w:rsidR="00783E3B" w:rsidRPr="0067117E" w:rsidRDefault="00783E3B" w:rsidP="00783E3B">
      <w:pPr>
        <w:rPr>
          <w:sz w:val="16"/>
          <w:szCs w:val="26"/>
        </w:rPr>
      </w:pPr>
      <w:r w:rsidRPr="0067117E">
        <w:rPr>
          <w:rStyle w:val="Style13ptBold"/>
          <w:rFonts w:eastAsiaTheme="majorEastAsia" w:cstheme="majorBidi"/>
          <w:bCs/>
          <w:szCs w:val="26"/>
          <w:u w:val="single"/>
        </w:rPr>
        <w:t>Rovner 17</w:t>
      </w:r>
      <w:r w:rsidRPr="0067117E">
        <w:rPr>
          <w:sz w:val="16"/>
          <w:szCs w:val="26"/>
        </w:rPr>
        <w:t xml:space="preserve"> – Professor of Political Science, SMU (Joshua, “Two kinds of catastrophe: nuclear escalation and protracted war in Asia,” Journal of Strategic Studies, </w:t>
      </w:r>
      <w:hyperlink r:id="rId9" w:history="1">
        <w:r w:rsidRPr="0067117E">
          <w:rPr>
            <w:rStyle w:val="Hyperlink"/>
            <w:sz w:val="16"/>
            <w:szCs w:val="26"/>
          </w:rPr>
          <w:t>http://www.tandfonline.com/doi/abs/10.1080/01402390.2017.1293532?journalCode=fjss20</w:t>
        </w:r>
      </w:hyperlink>
      <w:r w:rsidRPr="0067117E">
        <w:rPr>
          <w:rStyle w:val="Hyperlink"/>
          <w:sz w:val="16"/>
          <w:szCs w:val="26"/>
        </w:rPr>
        <w:t>)</w:t>
      </w:r>
    </w:p>
    <w:p w14:paraId="2BEA0AB8" w14:textId="3DDF30DF" w:rsidR="00783E3B" w:rsidRPr="00D10F15" w:rsidRDefault="00783E3B" w:rsidP="00783E3B">
      <w:pPr>
        <w:rPr>
          <w:sz w:val="14"/>
          <w:szCs w:val="26"/>
        </w:rPr>
      </w:pPr>
      <w:r w:rsidRPr="00D10F15">
        <w:rPr>
          <w:sz w:val="14"/>
          <w:szCs w:val="26"/>
        </w:rPr>
        <w:t xml:space="preserve">This clash of great power interests has led to concerns that a US–China war may be over the horizon. Such a war is not inevitable, of course, and both sides have obvious reasons to avoid any military conflict. But neither has shown much willingness to back down from the political issues at stake, some of which are infused with nationalism. As long as these issues remain unresolved, and as long as the United States remains committed to the allies who </w:t>
      </w:r>
      <w:r w:rsidRPr="00D10F15">
        <w:rPr>
          <w:sz w:val="14"/>
          <w:szCs w:val="26"/>
        </w:rPr>
        <w:lastRenderedPageBreak/>
        <w:t xml:space="preserve">are at loggerheads with Beijing, then conflict will remain a possibility. </w:t>
      </w:r>
      <w:r w:rsidRPr="0067117E">
        <w:rPr>
          <w:rStyle w:val="StyleUnderline"/>
          <w:sz w:val="26"/>
          <w:szCs w:val="26"/>
        </w:rPr>
        <w:t xml:space="preserve">The fact that </w:t>
      </w:r>
      <w:r w:rsidRPr="0067117E">
        <w:rPr>
          <w:rStyle w:val="StyleUnderline"/>
          <w:sz w:val="26"/>
          <w:szCs w:val="26"/>
          <w:highlight w:val="cyan"/>
        </w:rPr>
        <w:t xml:space="preserve">both sides possess nuclear weapons raises the danger of a </w:t>
      </w:r>
      <w:r w:rsidRPr="0067117E">
        <w:rPr>
          <w:rStyle w:val="Emphasis"/>
          <w:sz w:val="26"/>
          <w:szCs w:val="26"/>
          <w:highlight w:val="cyan"/>
        </w:rPr>
        <w:t>nuclear exchange</w:t>
      </w:r>
      <w:r w:rsidRPr="0067117E">
        <w:rPr>
          <w:rStyle w:val="StyleUnderline"/>
          <w:sz w:val="26"/>
          <w:szCs w:val="26"/>
        </w:rPr>
        <w:t xml:space="preserve">, </w:t>
      </w:r>
      <w:r w:rsidRPr="0067117E">
        <w:rPr>
          <w:rStyle w:val="Emphasis"/>
          <w:sz w:val="26"/>
          <w:szCs w:val="26"/>
        </w:rPr>
        <w:t xml:space="preserve">even over crises </w:t>
      </w:r>
      <w:r w:rsidRPr="0067117E">
        <w:rPr>
          <w:rStyle w:val="Emphasis"/>
          <w:sz w:val="26"/>
          <w:szCs w:val="26"/>
          <w:highlight w:val="cyan"/>
        </w:rPr>
        <w:t>that begin over</w:t>
      </w:r>
      <w:r w:rsidRPr="0067117E">
        <w:rPr>
          <w:rStyle w:val="StyleUnderline"/>
          <w:sz w:val="26"/>
          <w:szCs w:val="26"/>
        </w:rPr>
        <w:t xml:space="preserve"> </w:t>
      </w:r>
      <w:r w:rsidRPr="00D10F15">
        <w:rPr>
          <w:sz w:val="14"/>
          <w:szCs w:val="26"/>
        </w:rPr>
        <w:t xml:space="preserve">what to be relatively </w:t>
      </w:r>
      <w:r w:rsidRPr="0067117E">
        <w:rPr>
          <w:rStyle w:val="Emphasis"/>
          <w:sz w:val="26"/>
          <w:szCs w:val="26"/>
          <w:highlight w:val="cyan"/>
        </w:rPr>
        <w:t>minor disputes</w:t>
      </w:r>
      <w:r w:rsidRPr="00D10F15">
        <w:rPr>
          <w:sz w:val="14"/>
          <w:szCs w:val="26"/>
        </w:rPr>
        <w:t xml:space="preserve">.1 In the event of a war, </w:t>
      </w:r>
      <w:r w:rsidRPr="0067117E">
        <w:rPr>
          <w:rStyle w:val="StyleUnderline"/>
          <w:sz w:val="26"/>
          <w:szCs w:val="26"/>
        </w:rPr>
        <w:t>both China and the U</w:t>
      </w:r>
      <w:r w:rsidRPr="00D10F15">
        <w:rPr>
          <w:sz w:val="14"/>
          <w:szCs w:val="26"/>
        </w:rPr>
        <w:t xml:space="preserve">nited </w:t>
      </w:r>
      <w:r w:rsidRPr="0067117E">
        <w:rPr>
          <w:rStyle w:val="StyleUnderline"/>
          <w:sz w:val="26"/>
          <w:szCs w:val="26"/>
        </w:rPr>
        <w:t>S</w:t>
      </w:r>
      <w:r w:rsidRPr="00D10F15">
        <w:rPr>
          <w:sz w:val="14"/>
          <w:szCs w:val="26"/>
        </w:rPr>
        <w:t xml:space="preserve">tates </w:t>
      </w:r>
      <w:r w:rsidRPr="0067117E">
        <w:rPr>
          <w:rStyle w:val="StyleUnderline"/>
          <w:sz w:val="26"/>
          <w:szCs w:val="26"/>
        </w:rPr>
        <w:t>would seek a quick decisive victory</w:t>
      </w:r>
      <w:r w:rsidRPr="00D10F15">
        <w:rPr>
          <w:sz w:val="14"/>
          <w:szCs w:val="26"/>
        </w:rPr>
        <w:t xml:space="preserve">. Any war is likely to exact high costs in blood and treasure. Their high level of trade and financial interdependence, and the centrality of the United States and China to the global economy, means that a prolonged war would be an economic calamity. Chinese military doctrine increasingly stresses the importance of winning quickly, and it puts a premium on seizing the initiative and controlling the pace of combat under what it calls “informatized conditions.” The examples of the US wars in Iraq, Kosovo, and Afghanistan convinced Chinese thinkers that high-intensity conventional combat is no longer a question of relative industrial power. Instead, it is a competition for control of communications. In future conflicts, long-range attacks coupled with aggressive information operations will sew confusion and allow China to dictate the crucial opening stages. The 2001 edition of the Science of Military Strategy (SMS) states that China envisions precision strikes in order to “paralyze the enemy in one stroke.” 2 Organizational changes in the years that followed gave the People’s Liberation Army Air Force (PLAAF) more autonomy and responsibility for long-range strike. In addition, the 2013 edition of SMS called for the PLAAF to develop information operations capable of “effective suppression and destruction” of enemy’s information systems alongside an “information protection capability.” 3 Chinese leaders have committed to the PLA’s military space and counter-space capabilities, investing in more missions, more launches, and more satellites. Finally, the PLA has deliberately merged electronic warfare with psychological operations, based on the idea that confusing the enemy by undermining its communications will force it into operational sclerosis and have a profound psychological effect. The goal is to win fast. The PLA must “seize and control the battlefield initiative, paralyze and destroy the enemy’s operational system of systems, and shock the enemy’s will for war.” 4 This approach closely resembles the US model, which relies on prompt attacks on communications and intelligence networks, which will make it safe for follow-on forces to surge into theater and dictate the scope and pace of combat. American officers have become accustomed to short conventional clashes since the first Gulf War, and their basic operational concept remains largely unchanged. Doctrine continues to emphasize the importance of seizing the initiative, confusing the enemy, and establishing control. The standing joint publication on operations provides a neat summary of the US approach: As operations commence, the (joint force commander) needs to exploit friendly advantages and capabilities to shock, demoralize, and disrupt the enemy immediately. The JFC seeks decisive advantage through the use of all available elements of combat power to seize and maintain the initiative, deny the enemy the opportunity to achieve its objectives, and generate in the enemy a sense of inevitable failure and defeat.5 Rapid attacks cause physical destruction and psychological damage, turning dangerous adversaries into helpless, disorganized, and vulnerable targets. Under these conditions, enemies have neither the ability nor the desire to fight on, and the United States can consolidate its initial gains with additional forces who face little or no resistance. In sum, China and the United States are preparing for a kind of highintensity warfare that requires executing rapid and complex operations while simultaneously disrupting the enemy’s command and control. Both sides believe this operational concept can lead to victory at a reasonably low cost, and are tailoring military doctrine to achieve specific political objectives without risking national disaster. What if both sides are wrong? </w:t>
      </w:r>
      <w:r w:rsidRPr="0067117E">
        <w:rPr>
          <w:rStyle w:val="StyleUnderline"/>
          <w:sz w:val="26"/>
          <w:szCs w:val="26"/>
        </w:rPr>
        <w:t xml:space="preserve">Great powers often </w:t>
      </w:r>
      <w:r w:rsidRPr="0067117E">
        <w:rPr>
          <w:rStyle w:val="StyleUnderline"/>
          <w:sz w:val="26"/>
          <w:szCs w:val="26"/>
          <w:highlight w:val="cyan"/>
        </w:rPr>
        <w:t>exaggerate</w:t>
      </w:r>
      <w:r w:rsidRPr="0067117E">
        <w:rPr>
          <w:rStyle w:val="StyleUnderline"/>
          <w:sz w:val="26"/>
          <w:szCs w:val="26"/>
        </w:rPr>
        <w:t xml:space="preserve"> their </w:t>
      </w:r>
      <w:r w:rsidRPr="0067117E">
        <w:rPr>
          <w:rStyle w:val="StyleUnderline"/>
          <w:sz w:val="26"/>
          <w:szCs w:val="26"/>
          <w:highlight w:val="cyan"/>
        </w:rPr>
        <w:t>capabilities and minimize</w:t>
      </w:r>
      <w:r w:rsidRPr="0067117E">
        <w:rPr>
          <w:rStyle w:val="StyleUnderline"/>
          <w:sz w:val="26"/>
          <w:szCs w:val="26"/>
        </w:rPr>
        <w:t xml:space="preserve"> the importance of </w:t>
      </w:r>
      <w:r w:rsidRPr="0067117E">
        <w:rPr>
          <w:rStyle w:val="StyleUnderline"/>
          <w:sz w:val="26"/>
          <w:szCs w:val="26"/>
          <w:highlight w:val="cyan"/>
        </w:rPr>
        <w:t>contingency</w:t>
      </w:r>
      <w:r w:rsidRPr="0067117E">
        <w:rPr>
          <w:rStyle w:val="StyleUnderline"/>
          <w:sz w:val="26"/>
          <w:szCs w:val="26"/>
        </w:rPr>
        <w:t xml:space="preserve"> and chance in war</w:t>
      </w:r>
      <w:r w:rsidRPr="00D10F15">
        <w:rPr>
          <w:sz w:val="14"/>
          <w:szCs w:val="26"/>
        </w:rPr>
        <w:t xml:space="preserve">. Sometimes they launch campaigns with the false belief that war will be brief and painless, only to learn the opposite. Combat against a thinking adversary reveals the limits of existing capabilities in ways that are impossible to know before the fact. </w:t>
      </w:r>
      <w:r w:rsidRPr="0067117E">
        <w:rPr>
          <w:rStyle w:val="StyleUnderline"/>
          <w:sz w:val="26"/>
          <w:szCs w:val="26"/>
        </w:rPr>
        <w:t>Strategic interaction during war plays havoc with prewar expectations</w:t>
      </w:r>
      <w:r w:rsidRPr="00D10F15">
        <w:rPr>
          <w:sz w:val="14"/>
          <w:szCs w:val="26"/>
        </w:rPr>
        <w:t xml:space="preserve">, because the combatants do their utmost to undermine the other. Ambiguous information may not allow either side to judge whether it is succeeding, or, indeed, whether its forces are actually carrying out operations as intended. Great power wars rarely go according to plan. Good strategies thus contain a reasonable margin of error, and good strategists learn to think about what might go wrong. Contingency planning is especially important in cases where nuclear weapons may come into play This article discusses the relationship between conventional and nuclear weapons in a hypothetical war between the United States and China. Both countries have spent lavishly on new conventional military capabilities. Beijing is developing “anti-access” systems to make operations dangerous for US forces in the region, and Washington has responded by refining its operational approach. In the nuclear realm, </w:t>
      </w:r>
      <w:r w:rsidRPr="0067117E">
        <w:rPr>
          <w:rStyle w:val="StyleUnderline"/>
          <w:sz w:val="26"/>
          <w:szCs w:val="26"/>
          <w:highlight w:val="cyan"/>
        </w:rPr>
        <w:t>China is undergoing</w:t>
      </w:r>
      <w:r w:rsidRPr="0067117E">
        <w:rPr>
          <w:rStyle w:val="StyleUnderline"/>
          <w:sz w:val="26"/>
          <w:szCs w:val="26"/>
        </w:rPr>
        <w:t xml:space="preserve"> a </w:t>
      </w:r>
      <w:r w:rsidRPr="0067117E">
        <w:rPr>
          <w:rStyle w:val="StyleUnderline"/>
          <w:sz w:val="26"/>
          <w:szCs w:val="26"/>
          <w:highlight w:val="cyan"/>
        </w:rPr>
        <w:t xml:space="preserve">modernization </w:t>
      </w:r>
      <w:r w:rsidRPr="0067117E">
        <w:rPr>
          <w:rStyle w:val="StyleUnderline"/>
          <w:sz w:val="26"/>
          <w:szCs w:val="26"/>
        </w:rPr>
        <w:t xml:space="preserve">of its arsenal and has revised its posture, </w:t>
      </w:r>
      <w:r w:rsidRPr="0067117E">
        <w:rPr>
          <w:rStyle w:val="StyleUnderline"/>
          <w:sz w:val="26"/>
          <w:szCs w:val="26"/>
          <w:highlight w:val="cyan"/>
        </w:rPr>
        <w:t>while the United</w:t>
      </w:r>
      <w:r w:rsidRPr="0067117E">
        <w:rPr>
          <w:rStyle w:val="StyleUnderline"/>
          <w:sz w:val="26"/>
          <w:szCs w:val="26"/>
        </w:rPr>
        <w:t xml:space="preserve"> </w:t>
      </w:r>
      <w:r w:rsidRPr="0067117E">
        <w:rPr>
          <w:rStyle w:val="StyleUnderline"/>
          <w:sz w:val="26"/>
          <w:szCs w:val="26"/>
          <w:highlight w:val="cyan"/>
        </w:rPr>
        <w:t>States</w:t>
      </w:r>
      <w:r w:rsidRPr="0067117E">
        <w:rPr>
          <w:rStyle w:val="StyleUnderline"/>
          <w:sz w:val="26"/>
          <w:szCs w:val="26"/>
        </w:rPr>
        <w:t xml:space="preserve"> has </w:t>
      </w:r>
      <w:r w:rsidRPr="0067117E">
        <w:rPr>
          <w:rStyle w:val="StyleUnderline"/>
          <w:sz w:val="26"/>
          <w:szCs w:val="26"/>
          <w:highlight w:val="cyan"/>
        </w:rPr>
        <w:t>invested in</w:t>
      </w:r>
      <w:r w:rsidRPr="0067117E">
        <w:rPr>
          <w:rStyle w:val="StyleUnderline"/>
          <w:sz w:val="26"/>
          <w:szCs w:val="26"/>
        </w:rPr>
        <w:t xml:space="preserve"> increasingly accurate missile</w:t>
      </w:r>
      <w:r w:rsidRPr="00D10F15">
        <w:rPr>
          <w:sz w:val="14"/>
          <w:szCs w:val="26"/>
        </w:rPr>
        <w:t xml:space="preserve">s, lethal warheads, and remote sensing technologies that enable </w:t>
      </w:r>
      <w:r w:rsidRPr="0067117E">
        <w:rPr>
          <w:rStyle w:val="StyleUnderline"/>
          <w:sz w:val="26"/>
          <w:szCs w:val="26"/>
          <w:highlight w:val="cyan"/>
        </w:rPr>
        <w:t>rapid precision strikes</w:t>
      </w:r>
      <w:r w:rsidRPr="00D10F15">
        <w:rPr>
          <w:sz w:val="14"/>
          <w:szCs w:val="26"/>
        </w:rPr>
        <w:t xml:space="preserve">. </w:t>
      </w:r>
      <w:r w:rsidRPr="0067117E">
        <w:rPr>
          <w:rStyle w:val="StyleUnderline"/>
          <w:sz w:val="26"/>
          <w:szCs w:val="26"/>
        </w:rPr>
        <w:t>These trends may have</w:t>
      </w:r>
      <w:r w:rsidRPr="00D10F15">
        <w:rPr>
          <w:sz w:val="14"/>
          <w:szCs w:val="26"/>
        </w:rPr>
        <w:t xml:space="preserve"> important and </w:t>
      </w:r>
      <w:r w:rsidRPr="0067117E">
        <w:rPr>
          <w:rStyle w:val="StyleUnderline"/>
          <w:sz w:val="26"/>
          <w:szCs w:val="26"/>
        </w:rPr>
        <w:t>troubling effects on the dynamics of a potential conventional military confrontation</w:t>
      </w:r>
      <w:r w:rsidRPr="00D10F15">
        <w:rPr>
          <w:sz w:val="14"/>
          <w:szCs w:val="26"/>
        </w:rPr>
        <w:t xml:space="preserve">. While optimists imagine a quick and decisive victory, </w:t>
      </w:r>
      <w:r w:rsidRPr="0067117E">
        <w:rPr>
          <w:rStyle w:val="StyleUnderline"/>
          <w:sz w:val="26"/>
          <w:szCs w:val="26"/>
        </w:rPr>
        <w:t>the presence of nuclear weapons opens the possibility of unexpected scenarios that neither side can fully control</w:t>
      </w:r>
      <w:r w:rsidRPr="00D10F15">
        <w:rPr>
          <w:sz w:val="14"/>
          <w:szCs w:val="26"/>
        </w:rPr>
        <w:t xml:space="preserve">. The following discussion describes two such scenarios. The first section discusses the prospects for nuclear use. The second section discusses the opposite scenario by looking at the prospects for a protracted conventional war. While escalation concerns have attracted a great deal of scrutiny, scholars have paid much less attention to the possibility of a drawn-out fight. The third section evaluates which scenario is more likely in a US–China conflict. The conclusion discusses the political and military trade-offs leaders will face in a future crisis. </w:t>
      </w:r>
      <w:r w:rsidRPr="0067117E">
        <w:rPr>
          <w:rStyle w:val="Emphasis"/>
          <w:sz w:val="26"/>
          <w:szCs w:val="26"/>
          <w:highlight w:val="cyan"/>
        </w:rPr>
        <w:t>Efforts</w:t>
      </w:r>
      <w:r w:rsidRPr="0067117E">
        <w:rPr>
          <w:rStyle w:val="Emphasis"/>
          <w:sz w:val="26"/>
          <w:szCs w:val="26"/>
        </w:rPr>
        <w:t xml:space="preserve"> to win quickly will </w:t>
      </w:r>
      <w:r w:rsidRPr="0067117E">
        <w:rPr>
          <w:rStyle w:val="Emphasis"/>
          <w:sz w:val="26"/>
          <w:szCs w:val="26"/>
          <w:highlight w:val="cyan"/>
        </w:rPr>
        <w:t>increase the risk of nuclear use</w:t>
      </w:r>
      <w:r w:rsidRPr="00D10F15">
        <w:rPr>
          <w:sz w:val="14"/>
          <w:szCs w:val="26"/>
        </w:rPr>
        <w:t xml:space="preserve">. Efforts to reduce the risk of escalation, on the other hand, will increase the risk of a prolonged war. Escalation What would cause leaders to cross the nuclear threshold? In some cases, the choice may be a conscious decision to marry conventional and nuclear doctrine and incorporate escalatory moves in prewar plans. This would be the case if they believe they can execute a preemptive first strike and disable or destroy the adversary’s arsenal. Preemptive attacks are particularly appealing against states with incautious or irrational leaders, especially if they possess small and vulnerable forces. Deliberate escalation is also possible if leaders believe that they must signal resolve by indicating their control at all levels of </w:t>
      </w:r>
      <w:r w:rsidRPr="00D10F15">
        <w:rPr>
          <w:sz w:val="14"/>
          <w:szCs w:val="26"/>
        </w:rPr>
        <w:lastRenderedPageBreak/>
        <w:t xml:space="preserve">violence. Preparations for conventional war would transparently include plans for nuclear use in the case of certain contingencies. According to this logic, a clear signal of “escalation dominance” is necessary to convince the enemy that the risks are overwhelming and the prospects of victory are slim. If demonstrations of dominance fail, however, then the stronger state can simply execute its plan in order to defeat the enemy. US leaders in the Cold War invested in capabilities to enable attacks on enemy nuclear weapons and associated systems.6 If this was the case in the Cold War, when the United States faced a superpower adversary with a sprawling nuclear weapons complex, then leaders today probably remain interested in counterforce. Open-source analyses of US technology, along with some telling statements from US leaders, reveal an ongoing program for building and deploying weapons to preempt enemy escalation during a conventional conflict.7 They are also concerned with adversary innovations that complicate counterforce strikes.8 But </w:t>
      </w:r>
      <w:r w:rsidRPr="0067117E">
        <w:rPr>
          <w:rStyle w:val="StyleUnderline"/>
          <w:sz w:val="26"/>
          <w:szCs w:val="26"/>
        </w:rPr>
        <w:t>suppose that leaders have no intention of using nuclear weapons</w:t>
      </w:r>
      <w:r w:rsidRPr="00D10F15">
        <w:rPr>
          <w:sz w:val="14"/>
          <w:szCs w:val="26"/>
        </w:rPr>
        <w:t xml:space="preserve">. It is one thing to develop impressive technologies, but quite another to use them, and policymakers may blanch at the real prospect of authorizing first use. </w:t>
      </w:r>
      <w:r w:rsidRPr="0067117E">
        <w:rPr>
          <w:rStyle w:val="StyleUnderline"/>
          <w:sz w:val="26"/>
          <w:szCs w:val="26"/>
        </w:rPr>
        <w:t>Even in these cases, there are several</w:t>
      </w:r>
      <w:r w:rsidRPr="00D10F15">
        <w:rPr>
          <w:sz w:val="14"/>
          <w:szCs w:val="26"/>
        </w:rPr>
        <w:t xml:space="preserve"> theoretical </w:t>
      </w:r>
      <w:r w:rsidRPr="0067117E">
        <w:rPr>
          <w:rStyle w:val="StyleUnderline"/>
          <w:sz w:val="26"/>
          <w:szCs w:val="26"/>
        </w:rPr>
        <w:t xml:space="preserve">pathways to escalation. The first is psychological. </w:t>
      </w:r>
      <w:r w:rsidRPr="0067117E">
        <w:rPr>
          <w:rStyle w:val="StyleUnderline"/>
          <w:sz w:val="26"/>
          <w:szCs w:val="26"/>
          <w:highlight w:val="cyan"/>
        </w:rPr>
        <w:t xml:space="preserve">Cognitive biases may cause leaders to </w:t>
      </w:r>
      <w:r w:rsidRPr="0067117E">
        <w:rPr>
          <w:rStyle w:val="Emphasis"/>
          <w:sz w:val="26"/>
          <w:szCs w:val="26"/>
          <w:highlight w:val="cyan"/>
        </w:rPr>
        <w:t>misperceive rival intentions,</w:t>
      </w:r>
      <w:r w:rsidRPr="0067117E">
        <w:rPr>
          <w:rStyle w:val="StyleUnderline"/>
          <w:sz w:val="26"/>
          <w:szCs w:val="26"/>
          <w:highlight w:val="cyan"/>
        </w:rPr>
        <w:t xml:space="preserve"> </w:t>
      </w:r>
      <w:r w:rsidRPr="0067117E">
        <w:rPr>
          <w:rStyle w:val="StyleUnderline"/>
          <w:sz w:val="26"/>
          <w:szCs w:val="26"/>
        </w:rPr>
        <w:t>mistaking signals of restraint for signs of danger</w:t>
      </w:r>
      <w:r w:rsidRPr="00D10F15">
        <w:rPr>
          <w:sz w:val="14"/>
          <w:szCs w:val="26"/>
        </w:rPr>
        <w:t xml:space="preserve">. Prewar expectations strongly influence how individuals interpret new information, and they will ignore or reframe dissonant information so it fits into their existing beliefs. </w:t>
      </w:r>
      <w:r w:rsidRPr="0067117E">
        <w:rPr>
          <w:rStyle w:val="StyleUnderline"/>
          <w:sz w:val="26"/>
          <w:szCs w:val="26"/>
        </w:rPr>
        <w:t>Misperceptions intensify after the shooting starts</w:t>
      </w:r>
      <w:r w:rsidRPr="00D10F15">
        <w:rPr>
          <w:sz w:val="14"/>
          <w:szCs w:val="26"/>
        </w:rPr>
        <w:t xml:space="preserve">, when information is ambiguous and incomplete. Carl von Clausewitz dwelt on the problem in the aftermath of the Napoleonic Wars, noting that intelligence reports were often contradictory and unreliable “in the thick of fighting.” </w:t>
      </w:r>
      <w:r w:rsidRPr="0067117E">
        <w:rPr>
          <w:rStyle w:val="StyleUnderline"/>
          <w:sz w:val="26"/>
          <w:szCs w:val="26"/>
        </w:rPr>
        <w:t>Despite advances in intelligence</w:t>
      </w:r>
      <w:r w:rsidRPr="00D10F15">
        <w:rPr>
          <w:sz w:val="14"/>
          <w:szCs w:val="26"/>
        </w:rPr>
        <w:t xml:space="preserve"> and communications, </w:t>
      </w:r>
      <w:r w:rsidRPr="0067117E">
        <w:rPr>
          <w:rStyle w:val="StyleUnderline"/>
          <w:sz w:val="26"/>
          <w:szCs w:val="26"/>
          <w:highlight w:val="cyan"/>
        </w:rPr>
        <w:t xml:space="preserve">the </w:t>
      </w:r>
      <w:r w:rsidRPr="0067117E">
        <w:rPr>
          <w:rStyle w:val="Emphasis"/>
          <w:sz w:val="26"/>
          <w:szCs w:val="26"/>
          <w:highlight w:val="cyan"/>
        </w:rPr>
        <w:t>fog of war</w:t>
      </w:r>
      <w:r w:rsidRPr="0067117E">
        <w:rPr>
          <w:rStyle w:val="StyleUnderline"/>
          <w:sz w:val="26"/>
          <w:szCs w:val="26"/>
          <w:highlight w:val="cyan"/>
        </w:rPr>
        <w:t xml:space="preserve"> remains an enduring problem</w:t>
      </w:r>
      <w:r w:rsidRPr="00D10F15">
        <w:rPr>
          <w:sz w:val="14"/>
          <w:szCs w:val="26"/>
          <w:highlight w:val="cyan"/>
        </w:rPr>
        <w:t>.</w:t>
      </w:r>
      <w:r w:rsidRPr="00D10F15">
        <w:rPr>
          <w:sz w:val="14"/>
          <w:szCs w:val="26"/>
        </w:rPr>
        <w:t xml:space="preserve"> </w:t>
      </w:r>
      <w:r w:rsidRPr="0067117E">
        <w:rPr>
          <w:rStyle w:val="StyleUnderline"/>
          <w:sz w:val="26"/>
          <w:szCs w:val="26"/>
        </w:rPr>
        <w:t>Organized violence is an iterative process, and each side has incentives to hide its actions and deceive its adversary. Violence also unleashes intense emotions that obscure the material effects of battle</w:t>
      </w:r>
      <w:r w:rsidRPr="00D10F15">
        <w:rPr>
          <w:sz w:val="14"/>
          <w:szCs w:val="26"/>
        </w:rPr>
        <w:t xml:space="preserve">. Commanders may not understand whether they are winning or losing, and in lieu of reliable intelligence they are likely to let passion overtake good judgment. “In short,” Clausewitz concluded, “most intelligence is false, and the effect of fear is to multiply lies and inaccuracies.” 9 </w:t>
      </w:r>
      <w:r w:rsidRPr="0067117E">
        <w:rPr>
          <w:rStyle w:val="StyleUnderline"/>
          <w:sz w:val="26"/>
          <w:szCs w:val="26"/>
        </w:rPr>
        <w:t xml:space="preserve">Wartime leaders are prone to attribution bias, or the belief that their counterparts are inherently evil. </w:t>
      </w:r>
      <w:r w:rsidRPr="00D10F15">
        <w:rPr>
          <w:sz w:val="14"/>
          <w:szCs w:val="26"/>
        </w:rPr>
        <w:t xml:space="preserve">Leaders in conflict are likely to assume the worst about their rivals or else they would not have picked a fight in the first place. </w:t>
      </w:r>
      <w:r w:rsidRPr="0067117E">
        <w:rPr>
          <w:rStyle w:val="StyleUnderline"/>
          <w:sz w:val="26"/>
          <w:szCs w:val="26"/>
        </w:rPr>
        <w:t>Attribution bias causes them disregard the notion that their enemies have limited goals</w:t>
      </w:r>
      <w:r w:rsidRPr="00D10F15">
        <w:rPr>
          <w:sz w:val="14"/>
          <w:szCs w:val="26"/>
        </w:rPr>
        <w:t xml:space="preserve"> and are willing to accept partial victories. </w:t>
      </w:r>
      <w:r w:rsidRPr="0067117E">
        <w:rPr>
          <w:rStyle w:val="StyleUnderline"/>
          <w:sz w:val="26"/>
          <w:szCs w:val="26"/>
        </w:rPr>
        <w:t>They are also prone to reject peace overtures</w:t>
      </w:r>
      <w:r w:rsidRPr="00D10F15">
        <w:rPr>
          <w:sz w:val="14"/>
          <w:szCs w:val="26"/>
        </w:rPr>
        <w:t xml:space="preserve"> as meaningless gestures at best, or as efforts to lull them into passivity before escalating the conflict.10 Finally, prospect theory tells us that individuals will fight harder to avoid losing a possession than they will to gain something new. </w:t>
      </w:r>
      <w:r w:rsidRPr="0067117E">
        <w:rPr>
          <w:rStyle w:val="StyleUnderline"/>
          <w:sz w:val="26"/>
          <w:szCs w:val="26"/>
        </w:rPr>
        <w:t>If leaders equate settling with losing, then they will be tempted to risk escalation</w:t>
      </w:r>
      <w:r w:rsidRPr="00D10F15">
        <w:rPr>
          <w:sz w:val="14"/>
          <w:szCs w:val="26"/>
        </w:rPr>
        <w:t xml:space="preserve">. All of these psychological pressures are exacerbated under stress and tight time constraints.11 </w:t>
      </w:r>
      <w:r w:rsidRPr="0067117E">
        <w:rPr>
          <w:rStyle w:val="StyleUnderline"/>
          <w:sz w:val="26"/>
          <w:szCs w:val="26"/>
        </w:rPr>
        <w:t xml:space="preserve">Domestic </w:t>
      </w:r>
      <w:r w:rsidRPr="0067117E">
        <w:rPr>
          <w:rStyle w:val="StyleUnderline"/>
          <w:sz w:val="26"/>
          <w:szCs w:val="26"/>
          <w:highlight w:val="cyan"/>
        </w:rPr>
        <w:t xml:space="preserve">pressures </w:t>
      </w:r>
      <w:r w:rsidRPr="0067117E">
        <w:rPr>
          <w:rStyle w:val="StyleUnderline"/>
          <w:sz w:val="26"/>
          <w:szCs w:val="26"/>
        </w:rPr>
        <w:t xml:space="preserve">might </w:t>
      </w:r>
      <w:r w:rsidRPr="0067117E">
        <w:rPr>
          <w:rStyle w:val="StyleUnderline"/>
          <w:sz w:val="26"/>
          <w:szCs w:val="26"/>
          <w:highlight w:val="cyan"/>
        </w:rPr>
        <w:t>lead to escalation</w:t>
      </w:r>
      <w:r w:rsidRPr="0067117E">
        <w:rPr>
          <w:rStyle w:val="StyleUnderline"/>
          <w:sz w:val="26"/>
          <w:szCs w:val="26"/>
        </w:rPr>
        <w:t xml:space="preserve"> if one or both governments fear that regime change will be the political penalty</w:t>
      </w:r>
      <w:r w:rsidRPr="00D10F15">
        <w:rPr>
          <w:sz w:val="14"/>
          <w:szCs w:val="26"/>
        </w:rPr>
        <w:t xml:space="preserve"> for battlefield failure. </w:t>
      </w:r>
      <w:r w:rsidRPr="0067117E">
        <w:rPr>
          <w:rStyle w:val="StyleUnderline"/>
          <w:sz w:val="26"/>
          <w:szCs w:val="26"/>
        </w:rPr>
        <w:t>Escalation is also possible if the issues at stake are wrapped up in nationalism</w:t>
      </w:r>
      <w:r w:rsidRPr="00D10F15">
        <w:rPr>
          <w:sz w:val="14"/>
          <w:szCs w:val="26"/>
        </w:rPr>
        <w:t xml:space="preserve"> or ideologies that inflate the value of the object. Leaders will be hard pressed to accept defeat in such cases, especially if military outcome is particularly lopsided and humiliating. Leaders who depend on particularly hawkish constituencies to remain in power are especially likely to take new risks even against long odds. Rather than negotiating an end to the war, they might gamble for resurrection by escalating to the nuclear level.12 Such a move would not necessarily be irrational. Instead, resurrection succeeds by shifting the war towards the balance of interests rather than the balance of capabilities. A retreating combatant, battered in the early stages of a conflict, may still affect the enemy’s calculation by taking extraordinary risks. </w:t>
      </w:r>
      <w:r w:rsidRPr="0067117E">
        <w:rPr>
          <w:rStyle w:val="StyleUnderline"/>
          <w:sz w:val="26"/>
          <w:szCs w:val="26"/>
        </w:rPr>
        <w:t>Escalation signals a willingness to fight to the finish and a reminder that it has powerful interests at stake.</w:t>
      </w:r>
      <w:r w:rsidRPr="00D10F15">
        <w:rPr>
          <w:sz w:val="14"/>
          <w:szCs w:val="26"/>
        </w:rPr>
        <w:t xml:space="preserve"> Such a strategy is admittedly risky, but it may be effective, especially if the escalating state is fighting to defend its own territory against a distant rival. Transforming a conflict into a test of resolve makes sense when a state is failing the test of arms.13 Finally, </w:t>
      </w:r>
      <w:r w:rsidRPr="0067117E">
        <w:rPr>
          <w:rStyle w:val="StyleUnderline"/>
          <w:sz w:val="26"/>
          <w:szCs w:val="26"/>
        </w:rPr>
        <w:t>inadvertent escalation may occur when conventional attacks put the adversary’s nuclear force at risk</w:t>
      </w:r>
      <w:r w:rsidRPr="00D10F15">
        <w:rPr>
          <w:sz w:val="14"/>
          <w:szCs w:val="26"/>
        </w:rPr>
        <w:t xml:space="preserve">. Under these conditions, the target state might reasonably worry that the attack is only the first phase of a larger war. There may be no way to offer credible reassurances that it is not. </w:t>
      </w:r>
      <w:r w:rsidRPr="0067117E">
        <w:rPr>
          <w:rStyle w:val="StyleUnderline"/>
          <w:sz w:val="26"/>
          <w:szCs w:val="26"/>
          <w:highlight w:val="cyan"/>
        </w:rPr>
        <w:t>Fearing the destruction</w:t>
      </w:r>
      <w:r w:rsidRPr="00D10F15">
        <w:rPr>
          <w:sz w:val="14"/>
          <w:szCs w:val="26"/>
        </w:rPr>
        <w:t xml:space="preserve"> or incapacitation </w:t>
      </w:r>
      <w:r w:rsidRPr="0067117E">
        <w:rPr>
          <w:rStyle w:val="StyleUnderline"/>
          <w:sz w:val="26"/>
          <w:szCs w:val="26"/>
        </w:rPr>
        <w:t xml:space="preserve">of its nuclear deterrent, </w:t>
      </w:r>
      <w:r w:rsidRPr="0067117E">
        <w:rPr>
          <w:rStyle w:val="StyleUnderline"/>
          <w:sz w:val="26"/>
          <w:szCs w:val="26"/>
          <w:highlight w:val="cyan"/>
        </w:rPr>
        <w:t>the target state might face a “</w:t>
      </w:r>
      <w:r w:rsidRPr="0067117E">
        <w:rPr>
          <w:rStyle w:val="Emphasis"/>
          <w:sz w:val="26"/>
          <w:szCs w:val="26"/>
          <w:highlight w:val="cyan"/>
        </w:rPr>
        <w:t>use it or lose it</w:t>
      </w:r>
      <w:r w:rsidRPr="0067117E">
        <w:rPr>
          <w:rStyle w:val="StyleUnderline"/>
          <w:sz w:val="26"/>
          <w:szCs w:val="26"/>
          <w:highlight w:val="cyan"/>
        </w:rPr>
        <w:t>” dilemma</w:t>
      </w:r>
      <w:r w:rsidRPr="00D10F15">
        <w:rPr>
          <w:sz w:val="14"/>
          <w:szCs w:val="26"/>
        </w:rPr>
        <w:t xml:space="preserve">. Inadvertent escalation is especially likely if key command and control nodes are vulnerable or if conventional and nuclear target sets are indistinguishable. The danger also increases if military organizations indulge organizational preferences for offensive action. This encourages planners to err on the side of attacking all available targets. While it might sense to allow the adversary to retain some capabilities in order to reduce the incentives for escalation, planners may bridle at the thought of consciously allowing the enemy to retain the capacity for attack.14 In recent years, China has invested heavily in capabilities that will complicate US maritime operations and threaten US bases in Japan and Guam. Equipped with a range of anti-access capabilities, China may be able to deter the United States </w:t>
      </w:r>
      <w:r w:rsidRPr="00D10F15">
        <w:rPr>
          <w:sz w:val="14"/>
          <w:szCs w:val="26"/>
        </w:rPr>
        <w:lastRenderedPageBreak/>
        <w:t>from intervening in the case of a regional war. If it does intervene, China may attempt to damage or destroy US assets or force carrier groups to operate at prohibitively long distances from the mainland.</w:t>
      </w:r>
    </w:p>
    <w:p w14:paraId="7D0849B8" w14:textId="149B7BD3" w:rsidR="00950A38" w:rsidRPr="00E47D3F" w:rsidRDefault="00950A38" w:rsidP="00950A38">
      <w:pPr>
        <w:pStyle w:val="Heading4"/>
      </w:pPr>
      <w:r>
        <w:t>Nuke war causes extinction – won’t stay limited</w:t>
      </w:r>
    </w:p>
    <w:p w14:paraId="42011593" w14:textId="77777777" w:rsidR="00950A38" w:rsidRPr="00161CE3" w:rsidRDefault="00950A38" w:rsidP="00950A38">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RPr="00161CE3">
        <w:rPr>
          <w:b/>
        </w:rPr>
        <w:t>Note, we are only reading parts of the interview that are directly from Paul Edwards -- MMG</w:t>
      </w:r>
    </w:p>
    <w:p w14:paraId="3EA57A73" w14:textId="77777777" w:rsidR="00950A38" w:rsidRPr="00161CE3" w:rsidRDefault="00950A38" w:rsidP="00950A38">
      <w:pPr>
        <w:rPr>
          <w:sz w:val="14"/>
        </w:rPr>
      </w:pPr>
      <w:r w:rsidRPr="00161CE3">
        <w:rPr>
          <w:sz w:val="14"/>
        </w:rPr>
        <w:t>In the nuclear conversation, what are we not talking about that we should be?</w:t>
      </w:r>
    </w:p>
    <w:p w14:paraId="6D5763A5" w14:textId="77777777" w:rsidR="00950A38" w:rsidRDefault="00950A38" w:rsidP="00950A38">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Emphasis"/>
        </w:rPr>
        <w:t>another look</w:t>
      </w:r>
      <w:r w:rsidRPr="00B73A0C">
        <w:rPr>
          <w:u w:val="single"/>
        </w:rPr>
        <w:t xml:space="preserve"> at nuclear winter theory. This time around, they used much-</w:t>
      </w:r>
      <w:r w:rsidRPr="00B73A0C">
        <w:rPr>
          <w:rStyle w:val="Emphasis"/>
        </w:rPr>
        <w:t>improved</w:t>
      </w:r>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4C9690ED" w14:textId="77777777" w:rsidR="00950A38" w:rsidRDefault="00950A38" w:rsidP="00950A38">
      <w:pPr>
        <w:rPr>
          <w:sz w:val="12"/>
        </w:rPr>
      </w:pPr>
    </w:p>
    <w:p w14:paraId="2EEADCDD" w14:textId="77777777" w:rsidR="005E0320" w:rsidRDefault="005E0320" w:rsidP="00950A38">
      <w:pPr>
        <w:rPr>
          <w:sz w:val="16"/>
          <w:szCs w:val="18"/>
        </w:rPr>
      </w:pPr>
    </w:p>
    <w:p w14:paraId="58E36070" w14:textId="011F411E" w:rsidR="00950A38" w:rsidRDefault="001B1D40" w:rsidP="00950A38">
      <w:pPr>
        <w:pStyle w:val="Heading3"/>
      </w:pPr>
      <w:r>
        <w:lastRenderedPageBreak/>
        <w:t>Deflection</w:t>
      </w:r>
    </w:p>
    <w:p w14:paraId="09CEC863" w14:textId="77777777" w:rsidR="00022A30" w:rsidRPr="00862F77" w:rsidRDefault="00022A30" w:rsidP="00022A30">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5CEA2FDE" w14:textId="77777777" w:rsidR="00022A30" w:rsidRPr="00DA5043" w:rsidRDefault="00022A30" w:rsidP="00022A30">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1F3B3071" w14:textId="77777777" w:rsidR="00022A30" w:rsidRPr="008E3C60" w:rsidRDefault="00022A30" w:rsidP="00022A30">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CBE1BE5" w14:textId="77777777" w:rsidR="00022A30" w:rsidRPr="008E3C60" w:rsidRDefault="00022A30" w:rsidP="00022A30">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6440E68C" w14:textId="77777777" w:rsidR="00022A30" w:rsidRPr="008E3C60" w:rsidRDefault="00022A30" w:rsidP="00022A30">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28D97834" w14:textId="77777777" w:rsidR="00022A30" w:rsidRPr="008E3C60" w:rsidRDefault="00022A30" w:rsidP="00022A30">
      <w:pPr>
        <w:rPr>
          <w:sz w:val="16"/>
        </w:rPr>
      </w:pPr>
      <w:r w:rsidRPr="008E3C60">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39E53995" w14:textId="77777777" w:rsidR="00022A30" w:rsidRDefault="00022A30" w:rsidP="00022A30">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w:t>
      </w:r>
      <w:r w:rsidRPr="00F96675">
        <w:rPr>
          <w:rStyle w:val="StyleUnderline"/>
          <w:highlight w:val="yellow"/>
        </w:rPr>
        <w:t>or as a mass driver apparatus</w:t>
      </w:r>
      <w:r w:rsidRPr="008E3C60">
        <w:rPr>
          <w:sz w:val="16"/>
        </w:rPr>
        <w:t xml:space="preserve">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29DEE90A" w14:textId="77777777" w:rsidR="00022A30" w:rsidRPr="008E3C60" w:rsidRDefault="00022A30" w:rsidP="00022A30">
      <w:pPr>
        <w:rPr>
          <w:sz w:val="16"/>
        </w:rPr>
      </w:pPr>
    </w:p>
    <w:p w14:paraId="679EEB4A" w14:textId="77777777" w:rsidR="00022A30" w:rsidRPr="003475F6" w:rsidRDefault="00022A30" w:rsidP="00022A30">
      <w:pPr>
        <w:pStyle w:val="Heading4"/>
      </w:pPr>
      <w:r>
        <w:lastRenderedPageBreak/>
        <w:t xml:space="preserve">That </w:t>
      </w:r>
      <w:r>
        <w:rPr>
          <w:u w:val="single"/>
        </w:rPr>
        <w:t>increases the risk</w:t>
      </w:r>
      <w:r>
        <w:t xml:space="preserve"> of accidental collisions, </w:t>
      </w:r>
      <w:r>
        <w:rPr>
          <w:u w:val="single"/>
        </w:rPr>
        <w:t>astro-terror</w:t>
      </w:r>
      <w:r>
        <w:t xml:space="preserve">, and </w:t>
      </w:r>
      <w:r>
        <w:rPr>
          <w:u w:val="single"/>
        </w:rPr>
        <w:t>space weaponization</w:t>
      </w:r>
      <w:r>
        <w:t xml:space="preserve"> </w:t>
      </w:r>
    </w:p>
    <w:p w14:paraId="56B55ABC" w14:textId="77777777" w:rsidR="00022A30" w:rsidRPr="002B51C1" w:rsidRDefault="00022A30" w:rsidP="00022A30">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r>
        <w:t>]</w:t>
      </w:r>
    </w:p>
    <w:p w14:paraId="0666CADF" w14:textId="77777777" w:rsidR="00022A30" w:rsidRPr="00732233" w:rsidRDefault="00022A30" w:rsidP="00022A30">
      <w:pPr>
        <w:rPr>
          <w:sz w:val="16"/>
        </w:rPr>
      </w:pPr>
      <w:r w:rsidRPr="00732233">
        <w:rPr>
          <w:sz w:val="16"/>
        </w:rPr>
        <w:t xml:space="preserve">Sooner or later, in order to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new challenges</w:t>
      </w:r>
      <w:r w:rsidRPr="00732233">
        <w:rPr>
          <w:sz w:val="16"/>
        </w:rPr>
        <w:t xml:space="preserve">, </w:t>
      </w:r>
      <w:r w:rsidRPr="004E40A0">
        <w:rPr>
          <w:u w:val="single"/>
        </w:rPr>
        <w:t xml:space="preserve">because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3081880E" w14:textId="77777777" w:rsidR="00022A30" w:rsidRPr="00732233" w:rsidRDefault="00022A30" w:rsidP="00022A30">
      <w:pPr>
        <w:rPr>
          <w:sz w:val="16"/>
        </w:rPr>
      </w:pPr>
      <w:r w:rsidRPr="00812B4C">
        <w:rPr>
          <w:rStyle w:val="Emphasis"/>
          <w:highlight w:val="yellow"/>
        </w:rPr>
        <w:t>Sagan</w:t>
      </w:r>
      <w:r w:rsidRPr="00732233">
        <w:rPr>
          <w:sz w:val="16"/>
        </w:rPr>
        <w:t xml:space="preserve"> &amp; Ostro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812B4C">
        <w:rPr>
          <w:highlight w:val="yellow"/>
          <w:u w:val="single"/>
        </w:rPr>
        <w:t>Considering</w:t>
      </w:r>
      <w:r w:rsidRPr="004E40A0">
        <w:rPr>
          <w:u w:val="single"/>
        </w:rPr>
        <w:t xml:space="preserve"> the </w:t>
      </w:r>
      <w:r w:rsidRPr="00812B4C">
        <w:rPr>
          <w:rStyle w:val="Emphasis"/>
          <w:highlight w:val="yellow"/>
        </w:rPr>
        <w:t>very low probabilities</w:t>
      </w:r>
      <w:r w:rsidRPr="00812B4C">
        <w:rPr>
          <w:highlight w:val="yellow"/>
          <w:u w:val="single"/>
        </w:rPr>
        <w:t xml:space="preserve"> of impacts</w:t>
      </w:r>
      <w:r w:rsidRPr="004E40A0">
        <w:rPr>
          <w:u w:val="single"/>
        </w:rPr>
        <w:t xml:space="preserve"> with objects </w:t>
      </w:r>
      <w:r w:rsidRPr="00812B4C">
        <w:rPr>
          <w:highlight w:val="yellow"/>
          <w:u w:val="single"/>
        </w:rPr>
        <w:t>larger than 1 km</w:t>
      </w:r>
      <w:r w:rsidRPr="00732233">
        <w:rPr>
          <w:sz w:val="16"/>
        </w:rPr>
        <w:t xml:space="preserve"> (generally </w:t>
      </w:r>
      <w:r w:rsidRPr="00812B4C">
        <w:rPr>
          <w:rStyle w:val="Emphasis"/>
          <w:highlight w:val="yellow"/>
        </w:rPr>
        <w:t>less than 1 in 5000</w:t>
      </w:r>
      <w:r w:rsidRPr="00812B4C">
        <w:rPr>
          <w:highlight w:val="yellow"/>
          <w:u w:val="single"/>
        </w:rPr>
        <w:t xml:space="preserve"> for a</w:t>
      </w:r>
      <w:r w:rsidRPr="004E40A0">
        <w:rPr>
          <w:u w:val="single"/>
        </w:rPr>
        <w:t xml:space="preserve"> given </w:t>
      </w:r>
      <w:r w:rsidRPr="00812B4C">
        <w:rPr>
          <w:highlight w:val="yellow"/>
          <w:u w:val="single"/>
        </w:rPr>
        <w:t>century</w:t>
      </w:r>
      <w:r w:rsidRPr="00732233">
        <w:rPr>
          <w:sz w:val="16"/>
        </w:rPr>
        <w:t xml:space="preserve">), </w:t>
      </w:r>
      <w:r w:rsidRPr="00812B4C">
        <w:rPr>
          <w:highlight w:val="yellow"/>
          <w:u w:val="single"/>
        </w:rPr>
        <w:t xml:space="preserve">they were </w:t>
      </w:r>
      <w:r w:rsidRPr="00812B4C">
        <w:rPr>
          <w:rStyle w:val="Emphasis"/>
          <w:highlight w:val="yellow"/>
        </w:rPr>
        <w:t>more 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r w:rsidRPr="00F96675">
        <w:rPr>
          <w:rStyle w:val="Emphasis"/>
          <w:highlight w:val="yellow"/>
        </w:rPr>
        <w:t xml:space="preserve">undiverted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744D6004" w14:textId="77777777" w:rsidR="00022A30" w:rsidRPr="00732233" w:rsidRDefault="00022A30" w:rsidP="00022A30">
      <w:pPr>
        <w:rPr>
          <w:sz w:val="16"/>
        </w:rPr>
      </w:pPr>
      <w:r w:rsidRPr="00732233">
        <w:rPr>
          <w:sz w:val="16"/>
        </w:rPr>
        <w:t xml:space="preserve">Later on,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57697EF9" w14:textId="77777777" w:rsidR="00022A30" w:rsidRPr="00732233" w:rsidRDefault="00022A30" w:rsidP="00022A30">
      <w:pPr>
        <w:rPr>
          <w:sz w:val="16"/>
        </w:rPr>
      </w:pPr>
      <w:r w:rsidRPr="00732233">
        <w:rPr>
          <w:sz w:val="16"/>
        </w:rPr>
        <w:t>Privatization and industry</w:t>
      </w:r>
    </w:p>
    <w:p w14:paraId="05390AAD" w14:textId="77777777" w:rsidR="00022A30" w:rsidRPr="00732233" w:rsidRDefault="00022A30" w:rsidP="00022A30">
      <w:pPr>
        <w:rPr>
          <w:sz w:val="16"/>
        </w:rPr>
      </w:pPr>
      <w:r w:rsidRPr="00732233">
        <w:rPr>
          <w:sz w:val="16"/>
        </w:rPr>
        <w:t xml:space="preserve">Both of </w:t>
      </w:r>
      <w:r w:rsidRPr="002E16CB">
        <w:rPr>
          <w:u w:val="single"/>
        </w:rPr>
        <w:t xml:space="preserve">these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(Ostro 1999).</w:t>
      </w:r>
    </w:p>
    <w:p w14:paraId="785B37C1" w14:textId="77777777" w:rsidR="00022A30" w:rsidRPr="00732233" w:rsidRDefault="00022A30" w:rsidP="00022A30">
      <w:pPr>
        <w:rPr>
          <w:sz w:val="16"/>
        </w:rPr>
      </w:pPr>
      <w:bookmarkStart w:id="0" w:name="_Hlk30322620"/>
      <w:r w:rsidRPr="00732233">
        <w:rPr>
          <w:sz w:val="16"/>
        </w:rPr>
        <w:t xml:space="preserve">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w:t>
      </w:r>
      <w:r w:rsidRPr="00732233">
        <w:rPr>
          <w:sz w:val="16"/>
        </w:rPr>
        <w:lastRenderedPageBreak/>
        <w:t>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5E76EE0F" w14:textId="77777777" w:rsidR="00022A30" w:rsidRPr="00732233" w:rsidRDefault="00022A30" w:rsidP="00022A30">
      <w:pPr>
        <w:rPr>
          <w:sz w:val="16"/>
        </w:rPr>
      </w:pPr>
      <w:r w:rsidRPr="00732233">
        <w:rPr>
          <w:u w:val="single"/>
        </w:rPr>
        <w:t>Programmes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(Baoyin et al. 2011) in order </w:t>
      </w:r>
      <w:r w:rsidRPr="003669C0">
        <w:rPr>
          <w:rStyle w:val="StyleUnderline"/>
          <w:highlight w:val="yellow"/>
        </w:rPr>
        <w:t>to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13979489" w14:textId="77777777" w:rsidR="00022A30" w:rsidRPr="00732233" w:rsidRDefault="00022A30" w:rsidP="00022A30">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392A1281" w14:textId="77777777" w:rsidR="00022A30" w:rsidRDefault="00022A30" w:rsidP="00022A30">
      <w:pPr>
        <w:rPr>
          <w:sz w:val="16"/>
        </w:rPr>
      </w:pPr>
      <w:r w:rsidRPr="00732233">
        <w:rPr>
          <w:u w:val="single"/>
        </w:rPr>
        <w:t xml:space="preserve">The second source of risk is the </w:t>
      </w:r>
      <w:r w:rsidRPr="00732233">
        <w:rPr>
          <w:rStyle w:val="Emphasis"/>
        </w:rPr>
        <w:t>intentional misuse</w:t>
      </w:r>
      <w:r w:rsidRPr="00732233">
        <w:rPr>
          <w:sz w:val="16"/>
        </w:rPr>
        <w:t xml:space="preserve">, similar to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planetary defence</w:t>
      </w:r>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lastRenderedPageBreak/>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1E14A453" w14:textId="77777777" w:rsidR="00022A30" w:rsidRPr="00732233" w:rsidRDefault="00022A30" w:rsidP="00022A30">
      <w:pPr>
        <w:rPr>
          <w:rStyle w:val="Emphasis"/>
        </w:rPr>
      </w:pPr>
    </w:p>
    <w:bookmarkEnd w:id="0"/>
    <w:p w14:paraId="18F0C63E" w14:textId="77777777" w:rsidR="00022A30" w:rsidRPr="00390BE2" w:rsidRDefault="00022A30" w:rsidP="00022A30">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67F1F3F1" w14:textId="77777777" w:rsidR="00022A30" w:rsidRPr="00DF7A7E" w:rsidRDefault="00022A30" w:rsidP="00022A30">
      <w:r w:rsidRPr="000028BC">
        <w:rPr>
          <w:rStyle w:val="Style13ptBold"/>
        </w:rPr>
        <w:t>Deudney 20</w:t>
      </w:r>
      <w:r w:rsidRPr="00DF7A7E">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48283FF7" w14:textId="77777777" w:rsidR="00022A30" w:rsidRPr="00390BE2" w:rsidRDefault="00022A30" w:rsidP="00022A30">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r w:rsidRPr="005A06DF">
        <w:rPr>
          <w:rStyle w:val="Emphasis"/>
        </w:rPr>
        <w:t>asteroidal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4B2AB149" w14:textId="77777777" w:rsidR="00022A30" w:rsidRPr="00390BE2" w:rsidRDefault="00022A30" w:rsidP="00022A30">
      <w:pPr>
        <w:rPr>
          <w:sz w:val="16"/>
        </w:rPr>
      </w:pPr>
      <w:r w:rsidRPr="005A06DF">
        <w:rPr>
          <w:rStyle w:val="StyleUnderline"/>
        </w:rPr>
        <w:t xml:space="preserve">An important analysis </w:t>
      </w:r>
      <w:r w:rsidRPr="00390BE2">
        <w:rPr>
          <w:sz w:val="16"/>
        </w:rPr>
        <w:t xml:space="preserve">of the dangers inherent in the deflection of asteroidal bodies </w:t>
      </w:r>
      <w:r w:rsidRPr="005A06DF">
        <w:rPr>
          <w:rStyle w:val="StyleUnderline"/>
        </w:rPr>
        <w:t>is provided by</w:t>
      </w:r>
      <w:r w:rsidRPr="00390BE2">
        <w:rPr>
          <w:sz w:val="16"/>
        </w:rPr>
        <w:t xml:space="preserve"> Carl </w:t>
      </w:r>
      <w:r w:rsidRPr="00897ACE">
        <w:rPr>
          <w:rStyle w:val="Emphasis"/>
          <w:highlight w:val="yellow"/>
        </w:rPr>
        <w:t>Sagan</w:t>
      </w:r>
      <w:r w:rsidRPr="00897ACE">
        <w:rPr>
          <w:sz w:val="16"/>
          <w:highlight w:val="yellow"/>
        </w:rPr>
        <w:t xml:space="preserve"> </w:t>
      </w:r>
      <w:r w:rsidRPr="00897ACE">
        <w:rPr>
          <w:rStyle w:val="StyleUnderline"/>
          <w:highlight w:val="yellow"/>
        </w:rPr>
        <w:t>and</w:t>
      </w:r>
      <w:r w:rsidRPr="00390BE2">
        <w:rPr>
          <w:sz w:val="16"/>
        </w:rPr>
        <w:t xml:space="preserve"> Stephen </w:t>
      </w:r>
      <w:r w:rsidRPr="00897ACE">
        <w:rPr>
          <w:rStyle w:val="Emphasis"/>
          <w:highlight w:val="yellow"/>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5A06DF">
        <w:rPr>
          <w:rStyle w:val="StyleUnderline"/>
        </w:rPr>
        <w:t xml:space="preserve">Unlike virtually all other space scientists and engineers of his era, Sagan also </w:t>
      </w:r>
      <w:r w:rsidRPr="00897ACE">
        <w:rPr>
          <w:rStyle w:val="StyleUnderline"/>
          <w:highlight w:val="yellow"/>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897ACE">
        <w:rPr>
          <w:rStyle w:val="StyleUnderline"/>
          <w:highlight w:val="yellow"/>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897ACE">
        <w:rPr>
          <w:rStyle w:val="StyleUnderline"/>
          <w:highlight w:val="yellow"/>
        </w:rPr>
        <w:t>an ominous asteroid “</w:t>
      </w:r>
      <w:r w:rsidRPr="00897ACE">
        <w:rPr>
          <w:rStyle w:val="Emphasis"/>
          <w:highlight w:val="yellow"/>
        </w:rPr>
        <w:t>deflection dilemma</w:t>
      </w:r>
      <w:r w:rsidRPr="00390BE2">
        <w:rPr>
          <w:sz w:val="16"/>
        </w:rPr>
        <w:t>.”70</w:t>
      </w:r>
    </w:p>
    <w:p w14:paraId="3FE00D18" w14:textId="77777777" w:rsidR="00022A30" w:rsidRPr="00995EDA" w:rsidRDefault="00022A30" w:rsidP="00022A30">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large near-Earth asteroid </w:t>
      </w:r>
      <w:r w:rsidRPr="00897ACE">
        <w:rPr>
          <w:rStyle w:val="Emphasis"/>
          <w:highlight w:val="yellow"/>
        </w:rPr>
        <w:t>dwarfs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116327D1" w14:textId="77777777" w:rsidR="00022A30" w:rsidRDefault="00022A30" w:rsidP="00022A30">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 xml:space="preserve">.74 </w:t>
      </w:r>
      <w:r w:rsidRPr="00390BE2">
        <w:rPr>
          <w:sz w:val="16"/>
        </w:rPr>
        <w:lastRenderedPageBreak/>
        <w:t>Earth-approaching asteroids amount to “</w:t>
      </w:r>
      <w:r w:rsidRPr="003669C0">
        <w:rPr>
          <w:rStyle w:val="StyleUnderline"/>
          <w:highlight w:val="yellow"/>
        </w:rPr>
        <w:t>30,000 swords of Damocles hanging over our heads</w:t>
      </w:r>
      <w:r w:rsidRPr="00390BE2">
        <w:rPr>
          <w:sz w:val="16"/>
        </w:rPr>
        <w:t>,” for which “there is no acceptable national solution.”75 And, like Cole and Salkeld (not mentioned), Sagan points to the possibilities of clandestine use of this technology.</w:t>
      </w:r>
    </w:p>
    <w:p w14:paraId="23FB2517" w14:textId="77777777" w:rsidR="00022A30" w:rsidRPr="00390BE2" w:rsidRDefault="00022A30" w:rsidP="00022A30">
      <w:pPr>
        <w:rPr>
          <w:sz w:val="16"/>
        </w:rPr>
      </w:pPr>
    </w:p>
    <w:p w14:paraId="74CAA49D" w14:textId="77777777" w:rsidR="00022A30" w:rsidRPr="00DD316F" w:rsidRDefault="00022A30" w:rsidP="00022A30">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1D1A2342" w14:textId="77777777" w:rsidR="00022A30" w:rsidRDefault="00022A30" w:rsidP="00022A30">
      <w:r w:rsidRPr="00DA5FC3">
        <w:rPr>
          <w:rStyle w:val="Style13ptBold"/>
        </w:rPr>
        <w:t>Dello-Iacovo 18</w:t>
      </w:r>
      <w:r>
        <w:t xml:space="preserve"> [Michael, PhD candidate (Mining Engineering), emphasis on space science, looking at asteroid exploration, mining and impact risk @ University of New South Wales. “Asteroids and comets as space weapons,” </w:t>
      </w:r>
      <w:hyperlink r:id="rId10" w:history="1">
        <w:r w:rsidRPr="00184405">
          <w:rPr>
            <w:rStyle w:val="Hyperlink"/>
          </w:rPr>
          <w:t>http://www.michaeldello.com/asteroids-comets-space-weapons/</w:t>
        </w:r>
      </w:hyperlink>
      <w:r>
        <w:t>]</w:t>
      </w:r>
    </w:p>
    <w:p w14:paraId="0EC75726" w14:textId="77777777" w:rsidR="00022A30" w:rsidRPr="004C62E4" w:rsidRDefault="00022A30" w:rsidP="00022A30">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there are two categories of actors that might maliciously deflect such a body</w:t>
      </w:r>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1066FAD0" w14:textId="77777777" w:rsidR="00022A30" w:rsidRPr="004C62E4" w:rsidRDefault="00022A30" w:rsidP="00022A30">
      <w:pPr>
        <w:rPr>
          <w:sz w:val="16"/>
        </w:rPr>
      </w:pPr>
      <w:r w:rsidRPr="000514EC">
        <w:rPr>
          <w:rStyle w:val="StyleUnderline"/>
          <w:highlight w:val="yellow"/>
        </w:rPr>
        <w:t>A state actor might</w:t>
      </w:r>
      <w:r w:rsidRPr="00365B7E">
        <w:rPr>
          <w:rStyle w:val="StyleUnderline"/>
        </w:rPr>
        <w:t xml:space="preserve"> be incentivised to </w:t>
      </w:r>
      <w:r w:rsidRPr="000514EC">
        <w:rPr>
          <w:rStyle w:val="StyleUnderline"/>
          <w:highlight w:val="yellow"/>
        </w:rPr>
        <w:t>authorise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r w:rsidRPr="000514EC">
        <w:rPr>
          <w:rStyle w:val="StyleUnderline"/>
          <w:highlight w:val="yellow"/>
        </w:rPr>
        <w:t xml:space="preserve">authorise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is able to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it would be 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59B0C545" w14:textId="77777777" w:rsidR="00022A30" w:rsidRPr="004C62E4" w:rsidRDefault="00022A30" w:rsidP="00022A30">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6D8CBB62" w14:textId="77777777" w:rsidR="00022A30" w:rsidRDefault="00022A30" w:rsidP="00022A30">
      <w:pPr>
        <w:rPr>
          <w:rStyle w:val="Style13ptBold"/>
        </w:rPr>
      </w:pPr>
      <w:r>
        <w:rPr>
          <w:rStyle w:val="Style13ptBold"/>
        </w:rPr>
        <w:t xml:space="preserve">Footnote </w:t>
      </w:r>
    </w:p>
    <w:p w14:paraId="4AFD9E34" w14:textId="77777777" w:rsidR="00022A30" w:rsidRDefault="00022A30" w:rsidP="00022A30">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7EAB179D" w14:textId="77777777" w:rsidR="00022A30" w:rsidRPr="00525E10" w:rsidRDefault="00022A30" w:rsidP="00022A30">
      <w:pPr>
        <w:rPr>
          <w:rStyle w:val="StyleUnderline"/>
        </w:rPr>
      </w:pPr>
    </w:p>
    <w:p w14:paraId="04B5E35E" w14:textId="77777777" w:rsidR="00022A30" w:rsidRPr="00056654" w:rsidRDefault="00022A30" w:rsidP="00022A30">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50E02E0B" w14:textId="77777777" w:rsidR="00022A30" w:rsidRPr="00E262FA" w:rsidRDefault="00022A30" w:rsidP="00022A30">
      <w:pPr>
        <w:contextualSpacing/>
      </w:pPr>
      <w:r w:rsidRPr="00E262FA">
        <w:rPr>
          <w:rStyle w:val="Style13ptBold"/>
        </w:rPr>
        <w:t>Lovett 19</w:t>
      </w:r>
      <w:r w:rsidRPr="00E262FA">
        <w:t xml:space="preserve">, [Richard Lovett is a Cosmos contributor, The biggest danger about an asteroid strike? Lawyers, </w:t>
      </w:r>
      <w:r w:rsidRPr="00E262FA">
        <w:rPr>
          <w:rStyle w:val="StyleUnderline"/>
          <w:highlight w:val="cyan"/>
        </w:rPr>
        <w:t xml:space="preserve">Blasting </w:t>
      </w:r>
      <w:r w:rsidRPr="00E262FA">
        <w:rPr>
          <w:rStyle w:val="StyleUnderline"/>
        </w:rPr>
        <w:t xml:space="preserve">away </w:t>
      </w:r>
      <w:r w:rsidRPr="00E262FA">
        <w:rPr>
          <w:rStyle w:val="StyleUnderline"/>
          <w:highlight w:val="cyan"/>
        </w:rPr>
        <w:t>at</w:t>
      </w:r>
      <w:r w:rsidRPr="00E262FA">
        <w:rPr>
          <w:rStyle w:val="StyleUnderline"/>
        </w:rPr>
        <w:t xml:space="preserve"> incoming </w:t>
      </w:r>
      <w:r w:rsidRPr="00E262FA">
        <w:rPr>
          <w:rStyle w:val="StyleUnderline"/>
          <w:highlight w:val="cyan"/>
        </w:rPr>
        <w:t xml:space="preserve">space rock raises </w:t>
      </w:r>
      <w:r w:rsidRPr="00E262FA">
        <w:rPr>
          <w:rStyle w:val="StyleUnderline"/>
        </w:rPr>
        <w:t xml:space="preserve">real </w:t>
      </w:r>
      <w:r w:rsidRPr="00E262FA">
        <w:rPr>
          <w:rStyle w:val="StyleUnderline"/>
          <w:highlight w:val="cyan"/>
        </w:rPr>
        <w:t xml:space="preserve">risks of </w:t>
      </w:r>
      <w:r w:rsidRPr="00E262FA">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43A738B3" w14:textId="68C6D59D" w:rsidR="00950A38" w:rsidRPr="00022A30" w:rsidRDefault="00022A30" w:rsidP="00022A30">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E262FA">
        <w:rPr>
          <w:rStyle w:val="StyleUnderline"/>
          <w:highlight w:val="cyan"/>
        </w:rPr>
        <w:t>if one country</w:t>
      </w:r>
      <w:r w:rsidRPr="00056654">
        <w:rPr>
          <w:sz w:val="16"/>
        </w:rPr>
        <w:t xml:space="preserve">, worried about protecting its own citizens, </w:t>
      </w:r>
      <w:r w:rsidRPr="00056654">
        <w:rPr>
          <w:rStyle w:val="StyleUnderline"/>
          <w:highlight w:val="cyan"/>
        </w:rPr>
        <w:t>attempted to deflect</w:t>
      </w:r>
      <w:r w:rsidRPr="00056654">
        <w:rPr>
          <w:sz w:val="16"/>
        </w:rPr>
        <w:t xml:space="preserve"> the asteroid, </w:t>
      </w:r>
      <w:r w:rsidRPr="00E262FA">
        <w:rPr>
          <w:rStyle w:val="StyleUnderline"/>
          <w:highlight w:val="cyan"/>
        </w:rPr>
        <w:t xml:space="preserve">screwed </w:t>
      </w:r>
      <w:r w:rsidRPr="00E262FA">
        <w:rPr>
          <w:rStyle w:val="StyleUnderline"/>
          <w:highlight w:val="cyan"/>
        </w:rPr>
        <w:lastRenderedPageBreak/>
        <w:t>up, and</w:t>
      </w:r>
      <w:r w:rsidRPr="00E262FA">
        <w:rPr>
          <w:rStyle w:val="StyleUnderline"/>
        </w:rPr>
        <w:t xml:space="preserve"> accidentally </w:t>
      </w:r>
      <w:r w:rsidRPr="00E262FA">
        <w:rPr>
          <w:rStyle w:val="Emphasis"/>
          <w:highlight w:val="cyan"/>
        </w:rPr>
        <w:t xml:space="preserve">dumped it </w:t>
      </w:r>
      <w:r w:rsidRPr="00E262FA">
        <w:rPr>
          <w:rStyle w:val="StyleUnderline"/>
          <w:highlight w:val="cyan"/>
        </w:rPr>
        <w:t>on a neighbour.</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DB2681">
        <w:rPr>
          <w:rStyle w:val="Emphasis"/>
          <w:highlight w:val="cyan"/>
        </w:rPr>
        <w:t>Failure to share info</w:t>
      </w:r>
      <w:r w:rsidRPr="00056654">
        <w:rPr>
          <w:sz w:val="16"/>
          <w:szCs w:val="16"/>
        </w:rPr>
        <w:t xml:space="preserve">rmation </w:t>
      </w:r>
      <w:r w:rsidRPr="00DB2681">
        <w:rPr>
          <w:rStyle w:val="StyleUnderline"/>
          <w:highlight w:val="cyan"/>
        </w:rPr>
        <w:t>can be more than just an inconvenience</w:t>
      </w:r>
      <w:r w:rsidRPr="00056654">
        <w:rPr>
          <w:sz w:val="16"/>
          <w:szCs w:val="16"/>
        </w:rPr>
        <w:t xml:space="preserve">. To start with, says Petr Boháček, of Charles University in Prague in the Czech Republic, </w:t>
      </w:r>
      <w:r w:rsidRPr="00056654">
        <w:rPr>
          <w:rStyle w:val="StyleUnderline"/>
        </w:rPr>
        <w:t xml:space="preserve">it could make countries wonder if, instead of international cooperation, the rule is actually </w:t>
      </w:r>
      <w:r w:rsidRPr="00056654">
        <w:rPr>
          <w:rStyle w:val="Emphasis"/>
        </w:rPr>
        <w:t>everyone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E262FA">
        <w:rPr>
          <w:rStyle w:val="Emphasis"/>
        </w:rPr>
        <w:t>Another problem</w:t>
      </w:r>
      <w:r w:rsidRPr="00056654">
        <w:rPr>
          <w:sz w:val="16"/>
        </w:rPr>
        <w:t xml:space="preserve"> is that </w:t>
      </w:r>
      <w:r w:rsidRPr="00E262FA">
        <w:rPr>
          <w:rStyle w:val="StyleUnderline"/>
          <w:highlight w:val="cyan"/>
        </w:rPr>
        <w:t>the nation hit</w:t>
      </w:r>
      <w:r w:rsidRPr="00056654">
        <w:rPr>
          <w:sz w:val="16"/>
        </w:rPr>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foe, </w:t>
      </w:r>
      <w:r w:rsidRPr="00E262FA">
        <w:rPr>
          <w:rStyle w:val="StyleUnderline"/>
          <w:highlight w:val="cyan"/>
        </w:rPr>
        <w:t xml:space="preserve">and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rPr>
          <w:sz w:val="16"/>
        </w:rPr>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1B517EBE" w14:textId="77777777" w:rsidR="00DA473E" w:rsidRPr="001D3F86" w:rsidRDefault="00DA473E" w:rsidP="00950A38">
      <w:pPr>
        <w:ind w:right="6"/>
        <w:rPr>
          <w:sz w:val="16"/>
        </w:rPr>
      </w:pPr>
    </w:p>
    <w:p w14:paraId="0136FE5A" w14:textId="77777777" w:rsidR="00950A38" w:rsidRDefault="00950A38" w:rsidP="00950A38">
      <w:pPr>
        <w:pStyle w:val="Heading3"/>
      </w:pPr>
      <w:r>
        <w:lastRenderedPageBreak/>
        <w:t>Plan</w:t>
      </w:r>
    </w:p>
    <w:p w14:paraId="35C87593" w14:textId="66BAFFAC" w:rsidR="00950A38" w:rsidRDefault="00950A38" w:rsidP="00950A38">
      <w:pPr>
        <w:pStyle w:val="Heading4"/>
      </w:pPr>
      <w:r>
        <w:t xml:space="preserve">Plan: </w:t>
      </w:r>
      <w:r w:rsidR="009B0294">
        <w:t xml:space="preserve">Private entities ought to </w:t>
      </w:r>
      <w:r w:rsidR="009B0294">
        <w:t>prohibit</w:t>
      </w:r>
      <w:r w:rsidR="009B0294">
        <w:t xml:space="preserve"> asteroid mining involving artificial asteroid capture</w:t>
      </w:r>
      <w:r>
        <w:t>.</w:t>
      </w:r>
    </w:p>
    <w:p w14:paraId="20C98AEF" w14:textId="77777777" w:rsidR="00301B0F" w:rsidRDefault="00301B0F" w:rsidP="00301B0F">
      <w:pPr>
        <w:pStyle w:val="Heading4"/>
      </w:pPr>
      <w:r>
        <w:t>AAC involves intentional relocation</w:t>
      </w:r>
    </w:p>
    <w:p w14:paraId="6EE3BC54" w14:textId="77777777" w:rsidR="00301B0F" w:rsidRDefault="00301B0F" w:rsidP="00301B0F">
      <w:r w:rsidRPr="00465DA2">
        <w:rPr>
          <w:rStyle w:val="Style13ptBold"/>
        </w:rPr>
        <w:t>Neeness ND</w:t>
      </w:r>
      <w:r w:rsidRPr="00465DA2">
        <w:t>— (</w:t>
      </w:r>
      <w:r>
        <w:t>Neeness</w:t>
      </w:r>
      <w:r w:rsidRPr="00465DA2">
        <w:t xml:space="preserve">, </w:t>
      </w:r>
      <w:r>
        <w:t>Neeness’ founder runs several websites: Cyber Insight, Apassant, Crow Survival, and Planted Shack. Neeness started as a blog where the founder could share their love for animals.</w:t>
      </w:r>
      <w:r w:rsidRPr="00465DA2">
        <w:t>, “Which mission is meant for asteroid?“, Neeness, Available Online at https://neeness.com/which-mission-is-meant-for-asteroid/, accessed 3-25-2022, HKR-AR)</w:t>
      </w:r>
    </w:p>
    <w:p w14:paraId="31BCC3A0" w14:textId="77777777" w:rsidR="00301B0F" w:rsidRPr="00465DA2" w:rsidRDefault="00301B0F" w:rsidP="00301B0F">
      <w:pPr>
        <w:rPr>
          <w:u w:val="single"/>
        </w:rPr>
      </w:pPr>
      <w:r w:rsidRPr="00465DA2">
        <w:rPr>
          <w:u w:val="single"/>
        </w:rPr>
        <w:t>Can you push an asteroid?</w:t>
      </w:r>
    </w:p>
    <w:p w14:paraId="699575D2" w14:textId="31A99430" w:rsidR="008E5962" w:rsidRPr="008E5962" w:rsidRDefault="00301B0F" w:rsidP="00301B0F">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2E7A0851" w14:textId="77777777" w:rsidR="00950A38" w:rsidRDefault="00950A38" w:rsidP="00950A38">
      <w:pPr>
        <w:pStyle w:val="Heading3"/>
      </w:pPr>
      <w:r>
        <w:lastRenderedPageBreak/>
        <w:t>Framework</w:t>
      </w:r>
    </w:p>
    <w:p w14:paraId="1A9DDF59" w14:textId="77777777" w:rsidR="00950A38" w:rsidRDefault="00950A38" w:rsidP="00950A38">
      <w:pPr>
        <w:pStyle w:val="Heading4"/>
      </w:pPr>
      <w:r>
        <w:t>The standard is maximizing expected wellbeing.</w:t>
      </w:r>
    </w:p>
    <w:p w14:paraId="358E1D98" w14:textId="77777777" w:rsidR="00950A38" w:rsidRPr="008D612D" w:rsidRDefault="00950A38" w:rsidP="00950A38"/>
    <w:p w14:paraId="281215E7" w14:textId="77777777" w:rsidR="00950A38" w:rsidRPr="003C1115" w:rsidRDefault="00950A38" w:rsidP="00950A38">
      <w:pPr>
        <w:pStyle w:val="Heading4"/>
      </w:pPr>
      <w:r w:rsidRPr="006E5458">
        <w:rPr>
          <w:rFonts w:cstheme="minorHAnsi"/>
        </w:rPr>
        <w:t>1</w:t>
      </w:r>
      <w:r>
        <w:rPr>
          <w:rFonts w:cstheme="minorHAnsi"/>
        </w:rPr>
        <w:t>]</w:t>
      </w:r>
      <w:r w:rsidRPr="006E5458">
        <w:rPr>
          <w:rFonts w:cstheme="minorHAnsi"/>
        </w:rPr>
        <w:t xml:space="preserve"> </w:t>
      </w:r>
      <w:r>
        <w:t xml:space="preserve">Extinction outweighs – value to life is inevitable, so subjective it can’t be the basis for impact calculus, and discussing extinction is good even if we don’t solve it </w:t>
      </w:r>
    </w:p>
    <w:p w14:paraId="58DF15E9" w14:textId="77777777" w:rsidR="00950A38" w:rsidRPr="002F5B9E" w:rsidRDefault="00950A38" w:rsidP="00950A38">
      <w:r w:rsidRPr="002F5B9E">
        <w:rPr>
          <w:rStyle w:val="Style13ptBold"/>
          <w:szCs w:val="26"/>
        </w:rPr>
        <w:t xml:space="preserve">Khan 18 </w:t>
      </w:r>
      <w:r w:rsidRPr="002F5B9E">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01586111" w14:textId="77777777" w:rsidR="00950A38" w:rsidRPr="002F5B9E" w:rsidRDefault="00950A38" w:rsidP="00950A38">
      <w:pPr>
        <w:rPr>
          <w:rStyle w:val="StyleUnderline"/>
        </w:rPr>
      </w:pPr>
      <w:r w:rsidRPr="002F5B9E">
        <w:rPr>
          <w:rStyle w:val="Emphasis"/>
        </w:rPr>
        <w:t>Infinite</w:t>
      </w:r>
      <w:r w:rsidRPr="002F5B9E">
        <w:rPr>
          <w:sz w:val="8"/>
        </w:rPr>
        <w:t xml:space="preserve"> future </w:t>
      </w:r>
      <w:r w:rsidRPr="002F5B9E">
        <w:rPr>
          <w:rStyle w:val="Emphasis"/>
        </w:rPr>
        <w:t>possibilities</w:t>
      </w:r>
      <w:r w:rsidRPr="002F5B9E">
        <w:rPr>
          <w:sz w:val="8"/>
        </w:rPr>
        <w:t xml:space="preserve"> I find the story of the Moriori profound. It teaches me two lessons. Firstly, that </w:t>
      </w:r>
      <w:r w:rsidRPr="00BD5E9E">
        <w:rPr>
          <w:rStyle w:val="StyleUnderline"/>
          <w:highlight w:val="cyan"/>
        </w:rPr>
        <w:t xml:space="preserve">human culture is </w:t>
      </w:r>
      <w:r w:rsidRPr="00BD5E9E">
        <w:rPr>
          <w:rStyle w:val="Emphasis"/>
          <w:highlight w:val="cyan"/>
        </w:rPr>
        <w:t>far from immutable</w:t>
      </w:r>
      <w:r w:rsidRPr="00BD5E9E">
        <w:rPr>
          <w:sz w:val="8"/>
          <w:highlight w:val="cyan"/>
        </w:rPr>
        <w:t>.</w:t>
      </w:r>
      <w:r w:rsidRPr="002F5B9E">
        <w:rPr>
          <w:sz w:val="8"/>
        </w:rPr>
        <w:t xml:space="preserve"> That we can struggle against our baser instincts. That </w:t>
      </w:r>
      <w:r w:rsidRPr="00BD5E9E">
        <w:rPr>
          <w:rStyle w:val="Emphasis"/>
          <w:highlight w:val="cyan"/>
        </w:rPr>
        <w:t>we can</w:t>
      </w:r>
      <w:r w:rsidRPr="002F5B9E">
        <w:rPr>
          <w:rStyle w:val="Emphasis"/>
        </w:rPr>
        <w:t xml:space="preserve"> master them and </w:t>
      </w:r>
      <w:r w:rsidRPr="00BD5E9E">
        <w:rPr>
          <w:rStyle w:val="Emphasis"/>
          <w:highlight w:val="cyan"/>
        </w:rPr>
        <w:t>rise to</w:t>
      </w:r>
      <w:r w:rsidRPr="002F5B9E">
        <w:rPr>
          <w:rStyle w:val="Emphasis"/>
        </w:rPr>
        <w:t xml:space="preserve"> unprecedented </w:t>
      </w:r>
      <w:r w:rsidRPr="00BD5E9E">
        <w:rPr>
          <w:rStyle w:val="Emphasis"/>
          <w:highlight w:val="cyan"/>
        </w:rPr>
        <w:t>challenges</w:t>
      </w:r>
      <w:r w:rsidRPr="002F5B9E">
        <w:rPr>
          <w:sz w:val="8"/>
        </w:rPr>
        <w:t xml:space="preserve">. Secondly, that </w:t>
      </w:r>
      <w:r w:rsidRPr="002F5B9E">
        <w:rPr>
          <w:rStyle w:val="StyleUnderline"/>
        </w:rPr>
        <w:t xml:space="preserve">even this does not make us masters of our own destiny. We can make visionary choices, but the future can still surprise us. </w:t>
      </w:r>
      <w:r w:rsidRPr="002F5B9E">
        <w:rPr>
          <w:sz w:val="8"/>
        </w:rPr>
        <w:t xml:space="preserve">This is a humbling realization. Because </w:t>
      </w:r>
      <w:r w:rsidRPr="00BD5E9E">
        <w:rPr>
          <w:rStyle w:val="Emphasis"/>
          <w:highlight w:val="cyan"/>
        </w:rPr>
        <w:t>faced with an uncertain future, the only wise thing we can do is prepare</w:t>
      </w:r>
      <w:r w:rsidRPr="002F5B9E">
        <w:rPr>
          <w:sz w:val="8"/>
        </w:rPr>
        <w:t xml:space="preserve"> for possibilities. Standing at the launch pad of the Fourth Industrial Revolution, </w:t>
      </w:r>
      <w:r w:rsidRPr="002F5B9E">
        <w:rPr>
          <w:rStyle w:val="StyleUnderline"/>
        </w:rPr>
        <w:t>the possibilities seem endless. They range from</w:t>
      </w:r>
      <w:r w:rsidRPr="002F5B9E">
        <w:rPr>
          <w:sz w:val="8"/>
        </w:rPr>
        <w:t xml:space="preserve"> an era of </w:t>
      </w:r>
      <w:r w:rsidRPr="002F5B9E">
        <w:rPr>
          <w:rStyle w:val="StyleUnderline"/>
        </w:rPr>
        <w:t>abundance to the end of humanity</w:t>
      </w:r>
      <w:r w:rsidRPr="002F5B9E">
        <w:rPr>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F5B9E">
        <w:rPr>
          <w:rStyle w:val="StyleUnderline"/>
        </w:rPr>
        <w:t>Among the infinite future possibilities</w:t>
      </w:r>
      <w:r w:rsidRPr="002F5B9E">
        <w:rPr>
          <w:rStyle w:val="Emphasis"/>
        </w:rPr>
        <w:t xml:space="preserve">, </w:t>
      </w:r>
      <w:r w:rsidRPr="00BD5E9E">
        <w:rPr>
          <w:rStyle w:val="Emphasis"/>
          <w:highlight w:val="cyan"/>
        </w:rPr>
        <w:t>only one outcome is truly irreversible: extinction</w:t>
      </w:r>
      <w:r w:rsidRPr="00BD5E9E">
        <w:rPr>
          <w:sz w:val="8"/>
          <w:highlight w:val="cyan"/>
        </w:rPr>
        <w:t xml:space="preserve">. </w:t>
      </w:r>
      <w:r w:rsidRPr="00BD5E9E">
        <w:rPr>
          <w:rStyle w:val="StyleUnderline"/>
          <w:highlight w:val="cyan"/>
        </w:rPr>
        <w:t>Concerns</w:t>
      </w:r>
      <w:r w:rsidRPr="002F5B9E">
        <w:rPr>
          <w:sz w:val="8"/>
        </w:rPr>
        <w:t xml:space="preserve"> about extinction </w:t>
      </w:r>
      <w:r w:rsidRPr="00BD5E9E">
        <w:rPr>
          <w:rStyle w:val="StyleUnderline"/>
          <w:highlight w:val="cyan"/>
        </w:rPr>
        <w:t>are</w:t>
      </w:r>
      <w:r w:rsidRPr="002F5B9E">
        <w:rPr>
          <w:sz w:val="8"/>
        </w:rPr>
        <w:t xml:space="preserve"> often </w:t>
      </w:r>
      <w:r w:rsidRPr="00BD5E9E">
        <w:rPr>
          <w:rStyle w:val="StyleUnderline"/>
          <w:highlight w:val="cyan"/>
        </w:rPr>
        <w:t>dismissed</w:t>
      </w:r>
      <w:r w:rsidRPr="002F5B9E">
        <w:rPr>
          <w:rStyle w:val="StyleUnderline"/>
        </w:rPr>
        <w:t xml:space="preserve"> as </w:t>
      </w:r>
      <w:r w:rsidRPr="002F5B9E">
        <w:rPr>
          <w:rStyle w:val="Emphasis"/>
        </w:rPr>
        <w:t>apocalyptic alarmism</w:t>
      </w:r>
      <w:r w:rsidRPr="002F5B9E">
        <w:rPr>
          <w:sz w:val="8"/>
        </w:rPr>
        <w:t xml:space="preserve">. Sometimes, they are. But </w:t>
      </w:r>
      <w:r w:rsidRPr="002F5B9E">
        <w:rPr>
          <w:rStyle w:val="StyleUnderline"/>
        </w:rPr>
        <w:t xml:space="preserve">repeating that mankind is still here after 70 years of existential warning about nuclear warfare is a </w:t>
      </w:r>
      <w:r w:rsidRPr="002F5B9E">
        <w:rPr>
          <w:rStyle w:val="Emphasis"/>
        </w:rPr>
        <w:t>straw man argument</w:t>
      </w:r>
      <w:r w:rsidRPr="002F5B9E">
        <w:rPr>
          <w:rStyle w:val="StyleUnderline"/>
        </w:rPr>
        <w:t>.</w:t>
      </w:r>
      <w:r w:rsidRPr="002F5B9E">
        <w:rPr>
          <w:sz w:val="8"/>
        </w:rPr>
        <w:t xml:space="preserve"> </w:t>
      </w:r>
      <w:r w:rsidRPr="002F5B9E">
        <w:rPr>
          <w:rStyle w:val="Emphasis"/>
        </w:rPr>
        <w:t>The fact that a 1000-year flood has not happened does not negate its possibility</w:t>
      </w:r>
      <w:r w:rsidRPr="002F5B9E">
        <w:rPr>
          <w:sz w:val="8"/>
        </w:rPr>
        <w:t xml:space="preserve">. And </w:t>
      </w:r>
      <w:r w:rsidRPr="00BD5E9E">
        <w:rPr>
          <w:rStyle w:val="StyleUnderline"/>
          <w:highlight w:val="cyan"/>
        </w:rPr>
        <w:t xml:space="preserve">there have been </w:t>
      </w:r>
      <w:r w:rsidRPr="00BD5E9E">
        <w:rPr>
          <w:rStyle w:val="Emphasis"/>
          <w:highlight w:val="cyan"/>
        </w:rPr>
        <w:t>far too many nuclear near-misses to rest easy.</w:t>
      </w:r>
      <w:r w:rsidRPr="002F5B9E">
        <w:rPr>
          <w:rStyle w:val="Emphasis"/>
        </w:rPr>
        <w:t xml:space="preserve"> </w:t>
      </w:r>
      <w:r w:rsidRPr="002F5B9E">
        <w:rPr>
          <w:sz w:val="8"/>
        </w:rPr>
        <w:t xml:space="preserve">As the World Economic Forum’s Annual Meeting in </w:t>
      </w:r>
      <w:r w:rsidRPr="002F5B9E">
        <w:rPr>
          <w:rStyle w:val="StyleUnderline"/>
        </w:rPr>
        <w:t>Davos discusses</w:t>
      </w:r>
      <w:r w:rsidRPr="002F5B9E">
        <w:rPr>
          <w:sz w:val="8"/>
        </w:rPr>
        <w:t xml:space="preserve"> how to create a shared future in a fractured world, here are </w:t>
      </w:r>
      <w:r w:rsidRPr="002F5B9E">
        <w:rPr>
          <w:rStyle w:val="StyleUnderline"/>
        </w:rPr>
        <w:t xml:space="preserve">five reasons why the possibility of existential risks should raise the stakes of conversation: </w:t>
      </w:r>
      <w:r w:rsidRPr="002F5B9E">
        <w:rPr>
          <w:sz w:val="8"/>
        </w:rPr>
        <w:t xml:space="preserve">1. </w:t>
      </w:r>
      <w:r w:rsidRPr="00BD5E9E">
        <w:rPr>
          <w:rStyle w:val="Emphasis"/>
          <w:highlight w:val="cyan"/>
        </w:rPr>
        <w:t>Extinction is the rule</w:t>
      </w:r>
      <w:r w:rsidRPr="002F5B9E">
        <w:rPr>
          <w:rStyle w:val="Emphasis"/>
        </w:rPr>
        <w:t>, not the exception</w:t>
      </w:r>
      <w:r w:rsidRPr="002F5B9E">
        <w:rPr>
          <w:sz w:val="8"/>
        </w:rPr>
        <w:t xml:space="preserve"> More than </w:t>
      </w:r>
      <w:r w:rsidRPr="00BD5E9E">
        <w:rPr>
          <w:rStyle w:val="StyleUnderline"/>
          <w:highlight w:val="cyan"/>
        </w:rPr>
        <w:t>99.9% of all the species that ever existed are gone</w:t>
      </w:r>
      <w:r w:rsidRPr="00BD5E9E">
        <w:rPr>
          <w:sz w:val="8"/>
          <w:highlight w:val="cyan"/>
        </w:rPr>
        <w:t xml:space="preserve">. </w:t>
      </w:r>
      <w:r w:rsidRPr="00BD5E9E">
        <w:rPr>
          <w:rStyle w:val="Emphasis"/>
          <w:highlight w:val="cyan"/>
        </w:rPr>
        <w:t>Deep time is unfathomable</w:t>
      </w:r>
      <w:r w:rsidRPr="002F5B9E">
        <w:rPr>
          <w:sz w:val="8"/>
        </w:rPr>
        <w:t xml:space="preserve"> to the human brain. But </w:t>
      </w:r>
      <w:r w:rsidRPr="002F5B9E">
        <w:rPr>
          <w:rStyle w:val="StyleUnderline"/>
        </w:rPr>
        <w:t xml:space="preserve">if one cares to take a tour of the billions of years of life’s history, we find a litany of forgotten species. </w:t>
      </w:r>
      <w:r w:rsidRPr="002F5B9E">
        <w:rPr>
          <w:sz w:val="8"/>
        </w:rPr>
        <w:t xml:space="preserve">And we have only discovered a mere fraction of the extinct species that once roamed the planet. In the speck of time since the first humans evolved, more than </w:t>
      </w:r>
      <w:r w:rsidRPr="002F5B9E">
        <w:rPr>
          <w:rStyle w:val="StyleUnderline"/>
        </w:rPr>
        <w:t>99.9% of all</w:t>
      </w:r>
      <w:r w:rsidRPr="002F5B9E">
        <w:rPr>
          <w:sz w:val="8"/>
        </w:rPr>
        <w:t xml:space="preserve"> the distinct </w:t>
      </w:r>
      <w:r w:rsidRPr="002F5B9E">
        <w:rPr>
          <w:rStyle w:val="StyleUnderline"/>
        </w:rPr>
        <w:t>human cultures that have ever existed are extinct.</w:t>
      </w:r>
      <w:r w:rsidRPr="002F5B9E">
        <w:rPr>
          <w:sz w:val="8"/>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2F5B9E">
        <w:rPr>
          <w:rStyle w:val="StyleUnderline"/>
        </w:rPr>
        <w:t>It is only in the very recent past that we became a truly global civilization</w:t>
      </w:r>
      <w:r w:rsidRPr="002F5B9E">
        <w:rPr>
          <w:sz w:val="8"/>
        </w:rPr>
        <w:t xml:space="preserve">. Our interconnectedness continues to grow rapidly. “Stand or fall, we are the last civilization”, as Ricken Patel, the founder of the global civic movement Avaaz, put it. 2. Environmental pressures can drive extinction More than </w:t>
      </w:r>
      <w:r w:rsidRPr="002F5B9E">
        <w:rPr>
          <w:rStyle w:val="StyleUnderline"/>
        </w:rPr>
        <w:t>15,000 scientists just issued a ‘warning to humanity’</w:t>
      </w:r>
      <w:r w:rsidRPr="002F5B9E">
        <w:rPr>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F5B9E">
        <w:rPr>
          <w:rStyle w:val="StyleUnderline"/>
        </w:rPr>
        <w:t>Diamond charts the history of past societies</w:t>
      </w:r>
      <w:r w:rsidRPr="002F5B9E">
        <w:rPr>
          <w:sz w:val="8"/>
        </w:rPr>
        <w:t xml:space="preserve">. He makes the case that </w:t>
      </w:r>
      <w:r w:rsidRPr="002F5B9E">
        <w:rPr>
          <w:rStyle w:val="StyleUnderline"/>
        </w:rPr>
        <w:t xml:space="preserve">overpopulation and resource use beyond the carrying capacity have often been important, </w:t>
      </w:r>
      <w:r w:rsidRPr="002F5B9E">
        <w:rPr>
          <w:sz w:val="8"/>
        </w:rPr>
        <w:t xml:space="preserve">if not the only, drivers </w:t>
      </w:r>
      <w:r w:rsidRPr="002F5B9E">
        <w:rPr>
          <w:rStyle w:val="StyleUnderline"/>
        </w:rPr>
        <w:t xml:space="preserve">of collapse. </w:t>
      </w:r>
      <w:r w:rsidRPr="002F5B9E">
        <w:rPr>
          <w:sz w:val="8"/>
        </w:rPr>
        <w:t xml:space="preserve">Even though we are making important incremental progress in battles such as climate change, </w:t>
      </w:r>
      <w:r w:rsidRPr="002F5B9E">
        <w:rPr>
          <w:rStyle w:val="StyleUnderline"/>
        </w:rPr>
        <w:t xml:space="preserve">we </w:t>
      </w:r>
      <w:r w:rsidRPr="002F5B9E">
        <w:rPr>
          <w:rStyle w:val="StyleUnderline"/>
        </w:rPr>
        <w:lastRenderedPageBreak/>
        <w:t>must</w:t>
      </w:r>
      <w:r w:rsidRPr="002F5B9E">
        <w:rPr>
          <w:sz w:val="8"/>
        </w:rPr>
        <w:t xml:space="preserve"> still </w:t>
      </w:r>
      <w:r w:rsidRPr="002F5B9E">
        <w:rPr>
          <w:rStyle w:val="StyleUnderline"/>
        </w:rPr>
        <w:t xml:space="preserve">achieve tremendous </w:t>
      </w:r>
      <w:r w:rsidRPr="002F5B9E">
        <w:rPr>
          <w:sz w:val="8"/>
        </w:rPr>
        <w:t xml:space="preserve">step </w:t>
      </w:r>
      <w:r w:rsidRPr="002F5B9E">
        <w:rPr>
          <w:rStyle w:val="StyleUnderline"/>
        </w:rPr>
        <w:t>changes in our response to several major environmental crises.</w:t>
      </w:r>
      <w:r w:rsidRPr="002F5B9E">
        <w:rPr>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2F5B9E">
        <w:rPr>
          <w:rStyle w:val="Emphasis"/>
        </w:rPr>
        <w:t>Bostrom cites a survey of industry experts that projected a 50% chance of the development of artificial superintelligence by 2050</w:t>
      </w:r>
      <w:r w:rsidRPr="002F5B9E">
        <w:rPr>
          <w:sz w:val="8"/>
        </w:rPr>
        <w:t xml:space="preserve">, </w:t>
      </w:r>
      <w:r w:rsidRPr="002F5B9E">
        <w:rPr>
          <w:rStyle w:val="Emphasis"/>
        </w:rPr>
        <w:t>and a 90% chance by 2075</w:t>
      </w:r>
      <w:r w:rsidRPr="002F5B9E">
        <w:rPr>
          <w:sz w:val="8"/>
        </w:rPr>
        <w:t xml:space="preserve">. The latter date is within the life expectancy of many alive today. </w:t>
      </w:r>
      <w:r w:rsidRPr="002F5B9E">
        <w:rPr>
          <w:rStyle w:val="StyleUnderline"/>
        </w:rPr>
        <w:t>Visionaries</w:t>
      </w:r>
      <w:r w:rsidRPr="002F5B9E">
        <w:rPr>
          <w:sz w:val="8"/>
        </w:rPr>
        <w:t xml:space="preserve"> like Stephen Hawking and Elon Musk have </w:t>
      </w:r>
      <w:r w:rsidRPr="002F5B9E">
        <w:rPr>
          <w:rStyle w:val="StyleUnderline"/>
        </w:rPr>
        <w:t xml:space="preserve">warned of the existential risks from artificial superintelligence. </w:t>
      </w:r>
      <w:r w:rsidRPr="002F5B9E">
        <w:rPr>
          <w:sz w:val="8"/>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F5B9E">
        <w:rPr>
          <w:rStyle w:val="StyleUnderline"/>
        </w:rPr>
        <w:t>Throughout history, we have rallied against the ‘other’</w:t>
      </w:r>
      <w:r w:rsidRPr="002F5B9E">
        <w:rPr>
          <w:sz w:val="8"/>
        </w:rPr>
        <w:t xml:space="preserve">. </w:t>
      </w:r>
      <w:r w:rsidRPr="002F5B9E">
        <w:rPr>
          <w:rStyle w:val="StyleUnderline"/>
        </w:rPr>
        <w:t>Tribes</w:t>
      </w:r>
      <w:r w:rsidRPr="002F5B9E">
        <w:rPr>
          <w:sz w:val="8"/>
        </w:rPr>
        <w:t xml:space="preserve"> have </w:t>
      </w:r>
      <w:r w:rsidRPr="002F5B9E">
        <w:rPr>
          <w:rStyle w:val="StyleUnderline"/>
        </w:rPr>
        <w:t>overpowered tribes,</w:t>
      </w:r>
      <w:r w:rsidRPr="002F5B9E">
        <w:rPr>
          <w:sz w:val="8"/>
        </w:rPr>
        <w:t xml:space="preserve"> </w:t>
      </w:r>
      <w:r w:rsidRPr="002F5B9E">
        <w:rPr>
          <w:rStyle w:val="StyleUnderline"/>
        </w:rPr>
        <w:t>empires have conquered rivals</w:t>
      </w:r>
      <w:r w:rsidRPr="002F5B9E">
        <w:rPr>
          <w:sz w:val="8"/>
        </w:rPr>
        <w:t xml:space="preserve">. Even today, </w:t>
      </w:r>
      <w:r w:rsidRPr="002F5B9E">
        <w:rPr>
          <w:rStyle w:val="StyleUnderline"/>
        </w:rPr>
        <w:t xml:space="preserve">our fiercest </w:t>
      </w:r>
      <w:r w:rsidRPr="00BD5E9E">
        <w:rPr>
          <w:rStyle w:val="StyleUnderline"/>
          <w:highlight w:val="cyan"/>
        </w:rPr>
        <w:t>displays of unity typically happen at wartime.</w:t>
      </w:r>
      <w:r w:rsidRPr="002F5B9E">
        <w:rPr>
          <w:rStyle w:val="StyleUnderline"/>
        </w:rPr>
        <w:t xml:space="preserve"> We</w:t>
      </w:r>
      <w:r w:rsidRPr="002F5B9E">
        <w:rPr>
          <w:sz w:val="8"/>
        </w:rPr>
        <w:t xml:space="preserve"> give our lives for our motherland and defend nationalistic pride like a wounded lion. But like the early Morioris, </w:t>
      </w:r>
      <w:r w:rsidRPr="002F5B9E">
        <w:rPr>
          <w:rStyle w:val="StyleUnderline"/>
        </w:rPr>
        <w:t xml:space="preserve">we 21st-century citizens find ourselves on an </w:t>
      </w:r>
      <w:r w:rsidRPr="002F5B9E">
        <w:rPr>
          <w:rStyle w:val="Emphasis"/>
        </w:rPr>
        <w:t>increasingly unstable island</w:t>
      </w:r>
      <w:r w:rsidRPr="002F5B9E">
        <w:rPr>
          <w:rStyle w:val="StyleUnderline"/>
        </w:rPr>
        <w:t>.</w:t>
      </w:r>
      <w:r w:rsidRPr="002F5B9E">
        <w:rPr>
          <w:sz w:val="8"/>
        </w:rPr>
        <w:t xml:space="preserve"> </w:t>
      </w:r>
      <w:r w:rsidRPr="00BD5E9E">
        <w:rPr>
          <w:rStyle w:val="StyleUnderline"/>
          <w:highlight w:val="cyan"/>
        </w:rPr>
        <w:t>We may have a violent past, but</w:t>
      </w:r>
      <w:r w:rsidRPr="002F5B9E">
        <w:rPr>
          <w:rStyle w:val="StyleUnderline"/>
        </w:rPr>
        <w:t xml:space="preserve"> </w:t>
      </w:r>
      <w:r w:rsidRPr="002F5B9E">
        <w:rPr>
          <w:rStyle w:val="Emphasis"/>
        </w:rPr>
        <w:t xml:space="preserve">we have </w:t>
      </w:r>
      <w:r w:rsidRPr="00BD5E9E">
        <w:rPr>
          <w:rStyle w:val="Emphasis"/>
          <w:highlight w:val="cyan"/>
        </w:rPr>
        <w:t>no more dangerous enemy than ourselves</w:t>
      </w:r>
      <w:r w:rsidRPr="002F5B9E">
        <w:rPr>
          <w:sz w:val="8"/>
        </w:rPr>
        <w:t xml:space="preserve">. </w:t>
      </w:r>
      <w:r w:rsidRPr="002F5B9E">
        <w:rPr>
          <w:rStyle w:val="StyleUnderline"/>
        </w:rPr>
        <w:t>Our task is to find</w:t>
      </w:r>
      <w:r w:rsidRPr="002F5B9E">
        <w:rPr>
          <w:sz w:val="8"/>
        </w:rPr>
        <w:t xml:space="preserve"> our own Nunuku’s Law. </w:t>
      </w:r>
      <w:r w:rsidRPr="002F5B9E">
        <w:rPr>
          <w:rStyle w:val="StyleUnderline"/>
        </w:rPr>
        <w:t xml:space="preserve">Our own shared contract, based on </w:t>
      </w:r>
      <w:r w:rsidRPr="00BD5E9E">
        <w:rPr>
          <w:rStyle w:val="StyleUnderline"/>
          <w:highlight w:val="cyan"/>
        </w:rPr>
        <w:t>equity, would help us navigate safely.</w:t>
      </w:r>
      <w:r w:rsidRPr="002F5B9E">
        <w:rPr>
          <w:sz w:val="8"/>
        </w:rPr>
        <w:t xml:space="preserve"> It </w:t>
      </w:r>
      <w:r w:rsidRPr="002F5B9E">
        <w:rPr>
          <w:rStyle w:val="StyleUnderline"/>
        </w:rPr>
        <w:t xml:space="preserve">would ensure </w:t>
      </w:r>
      <w:r w:rsidRPr="00BD5E9E">
        <w:rPr>
          <w:rStyle w:val="StyleUnderline"/>
          <w:highlight w:val="cyan"/>
        </w:rPr>
        <w:t>a future that unleashes the full potential of our</w:t>
      </w:r>
      <w:r w:rsidRPr="002F5B9E">
        <w:rPr>
          <w:rStyle w:val="StyleUnderline"/>
        </w:rPr>
        <w:t xml:space="preserve"> still-budding human </w:t>
      </w:r>
      <w:r w:rsidRPr="00BD5E9E">
        <w:rPr>
          <w:rStyle w:val="StyleUnderline"/>
          <w:highlight w:val="cyan"/>
        </w:rPr>
        <w:t>civilization</w:t>
      </w:r>
      <w:r w:rsidRPr="002F5B9E">
        <w:rPr>
          <w:rStyle w:val="StyleUnderline"/>
        </w:rPr>
        <w:t xml:space="preserve">, in all its diversity. </w:t>
      </w:r>
      <w:r w:rsidRPr="00BD5E9E">
        <w:rPr>
          <w:rStyle w:val="StyleUnderline"/>
          <w:highlight w:val="cyan"/>
        </w:rPr>
        <w:t xml:space="preserve">We cannot do this unless we are </w:t>
      </w:r>
      <w:r w:rsidRPr="00BD5E9E">
        <w:rPr>
          <w:rStyle w:val="Emphasis"/>
          <w:highlight w:val="cyan"/>
        </w:rPr>
        <w:t>humbly grounded in the possibility of our own destruction</w:t>
      </w:r>
      <w:r w:rsidRPr="00BD5E9E">
        <w:rPr>
          <w:sz w:val="8"/>
          <w:highlight w:val="cyan"/>
        </w:rPr>
        <w:t xml:space="preserve">. </w:t>
      </w:r>
      <w:r w:rsidRPr="00BD5E9E">
        <w:rPr>
          <w:rStyle w:val="Emphasis"/>
          <w:highlight w:val="cyan"/>
        </w:rPr>
        <w:t>Survival is life’s primal instinct</w:t>
      </w:r>
      <w:r w:rsidRPr="00BD5E9E">
        <w:rPr>
          <w:sz w:val="8"/>
          <w:highlight w:val="cyan"/>
        </w:rPr>
        <w:t xml:space="preserve">. </w:t>
      </w:r>
      <w:r w:rsidRPr="00BD5E9E">
        <w:rPr>
          <w:rStyle w:val="StyleUnderline"/>
          <w:highlight w:val="cyan"/>
        </w:rPr>
        <w:t>In the absence of a common enemy, we must find common cause in survival.</w:t>
      </w:r>
      <w:r w:rsidRPr="002F5B9E">
        <w:rPr>
          <w:rStyle w:val="StyleUnderline"/>
        </w:rPr>
        <w:t xml:space="preserve"> Our future may depend on whether we realize this.</w:t>
      </w:r>
    </w:p>
    <w:p w14:paraId="3584D698" w14:textId="60AA6D55" w:rsidR="00950A38" w:rsidRDefault="00AA279B" w:rsidP="00950A38">
      <w:pPr>
        <w:pStyle w:val="Heading4"/>
      </w:pPr>
      <w:r>
        <w:t>2</w:t>
      </w:r>
      <w:r w:rsidR="00950A38">
        <w:t xml:space="preserve">] </w:t>
      </w:r>
      <w:r w:rsidR="00950A38" w:rsidRPr="008A282C">
        <w:t xml:space="preserve">only </w:t>
      </w:r>
      <w:r w:rsidR="00950A38">
        <w:t>util</w:t>
      </w:r>
      <w:r w:rsidR="00950A38" w:rsidRPr="008A282C">
        <w:t xml:space="preserve"> can explain degrees of wrongness</w:t>
      </w:r>
      <w:r w:rsidR="00950A38">
        <w:t xml:space="preserve"> – </w:t>
      </w:r>
      <w:r w:rsidR="00950A38" w:rsidRPr="008A282C">
        <w:t xml:space="preserve">it is worse to </w:t>
      </w:r>
      <w:r w:rsidR="00950A38">
        <w:t>lie about taking a dying friend to the hospital than it is to lie about how someone looks –</w:t>
      </w:r>
      <w:r w:rsidR="00950A38" w:rsidRPr="008A282C">
        <w:t xml:space="preserve"> either ethical theories cannot explain comparative badness, or </w:t>
      </w:r>
      <w:r w:rsidR="00950A38">
        <w:t>they</w:t>
      </w:r>
      <w:r w:rsidR="00950A38" w:rsidRPr="008A282C">
        <w:t xml:space="preserve"> collapse</w:t>
      </w:r>
      <w:r w:rsidR="00950A38">
        <w:t xml:space="preserve"> to util</w:t>
      </w:r>
    </w:p>
    <w:p w14:paraId="44295744" w14:textId="503EDB1F" w:rsidR="00950A38" w:rsidRPr="00B35DA5" w:rsidRDefault="00AA279B" w:rsidP="00950A38">
      <w:pPr>
        <w:pStyle w:val="Heading4"/>
      </w:pPr>
      <w:r>
        <w:t>3</w:t>
      </w:r>
      <w:r w:rsidR="00950A38">
        <w:t xml:space="preserve">] Non util ethics are impossible </w:t>
      </w:r>
    </w:p>
    <w:p w14:paraId="0105A193" w14:textId="77777777" w:rsidR="00950A38" w:rsidRPr="00B35DA5" w:rsidRDefault="00950A38" w:rsidP="00950A38">
      <w:r w:rsidRPr="00C648B7">
        <w:rPr>
          <w:rStyle w:val="Style13ptBold"/>
        </w:rPr>
        <w:t>Greene 10</w:t>
      </w:r>
      <w:r w:rsidRPr="00B35DA5">
        <w:t xml:space="preserve"> – Joshua, Associate Professor of Social science in the Department of Psychology at Harvard University </w:t>
      </w:r>
    </w:p>
    <w:p w14:paraId="50143E06" w14:textId="77777777" w:rsidR="00950A38" w:rsidRPr="00B35DA5" w:rsidRDefault="00950A38" w:rsidP="00950A38">
      <w:r w:rsidRPr="00B35DA5">
        <w:t>(The Secret Joke of Kant’s Soul published in Moral Psychology: Historical and Contemporary Readings, accessed: www.fed.cuhk.edu.hk/~lchang/material/Evolutionary/Developmental/Greene-KantSoul.pdf)</w:t>
      </w:r>
    </w:p>
    <w:p w14:paraId="339C39CF" w14:textId="6521A532" w:rsidR="00950A38" w:rsidRPr="00006648" w:rsidRDefault="00950A38" w:rsidP="00950A38">
      <w:pPr>
        <w:rPr>
          <w:sz w:val="16"/>
        </w:rPr>
      </w:pPr>
      <w:r w:rsidRPr="00B35DA5">
        <w:rPr>
          <w:b/>
          <w:u w:val="single"/>
        </w:rPr>
        <w:t xml:space="preserve">What </w:t>
      </w:r>
      <w:r w:rsidRPr="00B11307">
        <w:rPr>
          <w:b/>
          <w:iCs/>
          <w:u w:val="single"/>
          <w:bdr w:val="single" w:sz="8" w:space="0" w:color="auto"/>
        </w:rPr>
        <w:t xml:space="preserve">turn-of-the-millennium </w:t>
      </w:r>
      <w:r w:rsidRPr="000B2C23">
        <w:rPr>
          <w:b/>
          <w:iCs/>
          <w:u w:val="single"/>
          <w:bdr w:val="single" w:sz="8" w:space="0" w:color="auto"/>
        </w:rPr>
        <w:t>science</w:t>
      </w:r>
      <w:r w:rsidRPr="000B2C23">
        <w:rPr>
          <w:sz w:val="16"/>
        </w:rPr>
        <w:t xml:space="preserve"> </w:t>
      </w:r>
      <w:r w:rsidRPr="000B2C23">
        <w:rPr>
          <w:b/>
          <w:u w:val="single"/>
        </w:rPr>
        <w:t>is telling us</w:t>
      </w:r>
      <w:r w:rsidRPr="00B35DA5">
        <w:rPr>
          <w:b/>
          <w:u w:val="single"/>
        </w:rPr>
        <w:t xml:space="preserve"> is that </w:t>
      </w:r>
      <w:r w:rsidRPr="00C670D0">
        <w:rPr>
          <w:b/>
          <w:highlight w:val="green"/>
          <w:u w:val="single"/>
        </w:rPr>
        <w:t xml:space="preserve">human </w:t>
      </w:r>
      <w:r w:rsidRPr="00C670D0">
        <w:rPr>
          <w:rFonts w:eastAsia="Malgun Gothic"/>
          <w:b/>
          <w:iCs/>
          <w:highlight w:val="green"/>
          <w:u w:val="single"/>
          <w:bdr w:val="single" w:sz="8" w:space="0" w:color="auto"/>
        </w:rPr>
        <w:t>mo</w:t>
      </w:r>
      <w:r w:rsidRPr="00C670D0">
        <w:rPr>
          <w:b/>
          <w:iCs/>
          <w:highlight w:val="green"/>
          <w:u w:val="single"/>
          <w:bdr w:val="single" w:sz="8" w:space="0" w:color="auto"/>
        </w:rPr>
        <w:t xml:space="preserve">ral judgment </w:t>
      </w:r>
      <w:r w:rsidRPr="00013C22">
        <w:rPr>
          <w:b/>
          <w:iCs/>
          <w:u w:val="single"/>
          <w:bdr w:val="single" w:sz="8" w:space="0" w:color="auto"/>
        </w:rPr>
        <w:t>is</w:t>
      </w:r>
      <w:r w:rsidRPr="00C670D0">
        <w:rPr>
          <w:b/>
          <w:iCs/>
          <w:highlight w:val="green"/>
          <w:u w:val="single"/>
          <w:bdr w:val="single" w:sz="8" w:space="0" w:color="auto"/>
        </w:rPr>
        <w:t xml:space="preserve"> not </w:t>
      </w:r>
      <w:r w:rsidRPr="000B2C23">
        <w:t>a</w:t>
      </w:r>
      <w:r w:rsidRPr="00C670D0">
        <w:rPr>
          <w:b/>
          <w:iCs/>
          <w:highlight w:val="green"/>
          <w:u w:val="single"/>
          <w:bdr w:val="single" w:sz="8" w:space="0" w:color="auto"/>
        </w:rPr>
        <w:t xml:space="preserve"> pristine rational </w:t>
      </w:r>
      <w:r w:rsidRPr="000B2C23">
        <w:rPr>
          <w:b/>
          <w:iCs/>
          <w:u w:val="single"/>
          <w:bdr w:val="single" w:sz="8" w:space="0" w:color="auto"/>
        </w:rPr>
        <w:t>enterprise</w:t>
      </w:r>
      <w:r w:rsidRPr="00B35DA5">
        <w:rPr>
          <w:sz w:val="16"/>
        </w:rPr>
        <w:t xml:space="preserve">, that our </w:t>
      </w:r>
      <w:r w:rsidRPr="00B35DA5">
        <w:rPr>
          <w:b/>
          <w:u w:val="single"/>
        </w:rPr>
        <w:t xml:space="preserve">moral </w:t>
      </w:r>
      <w:r w:rsidRPr="00C670D0">
        <w:rPr>
          <w:b/>
          <w:highlight w:val="green"/>
          <w:u w:val="single"/>
        </w:rPr>
        <w:t xml:space="preserve">judgments </w:t>
      </w:r>
      <w:r w:rsidRPr="000B2C23">
        <w:rPr>
          <w:b/>
          <w:u w:val="single"/>
        </w:rPr>
        <w:t xml:space="preserve">are </w:t>
      </w:r>
      <w:r w:rsidRPr="00C670D0">
        <w:rPr>
          <w:b/>
          <w:highlight w:val="green"/>
          <w:u w:val="single"/>
        </w:rPr>
        <w:t xml:space="preserve">driven </w:t>
      </w:r>
      <w:r w:rsidRPr="000B2C23">
        <w:rPr>
          <w:b/>
          <w:u w:val="single"/>
        </w:rPr>
        <w:t xml:space="preserve">by a hodgepodge of </w:t>
      </w:r>
      <w:r w:rsidRPr="00C670D0">
        <w:rPr>
          <w:b/>
          <w:highlight w:val="green"/>
          <w:u w:val="single"/>
        </w:rPr>
        <w:t>emotional dispositions</w:t>
      </w:r>
      <w:r w:rsidRPr="00B35DA5">
        <w:rPr>
          <w:b/>
          <w:u w:val="single"/>
        </w:rPr>
        <w:t xml:space="preserve">, which themselves were </w:t>
      </w:r>
      <w:r w:rsidRPr="00C670D0">
        <w:rPr>
          <w:b/>
          <w:highlight w:val="green"/>
          <w:u w:val="single"/>
        </w:rPr>
        <w:t xml:space="preserve">shaped by </w:t>
      </w:r>
      <w:r w:rsidRPr="000B2C23">
        <w:rPr>
          <w:rStyle w:val="Emphasis"/>
        </w:rPr>
        <w:t>a hodgepodge</w:t>
      </w:r>
      <w:r w:rsidRPr="000B2C23">
        <w:rPr>
          <w:b/>
          <w:u w:val="single"/>
        </w:rPr>
        <w:t xml:space="preserve"> of </w:t>
      </w:r>
      <w:r w:rsidRPr="00C670D0">
        <w:rPr>
          <w:b/>
          <w:highlight w:val="green"/>
          <w:u w:val="single"/>
        </w:rPr>
        <w:t>evolutionary forces,</w:t>
      </w:r>
      <w:r w:rsidRPr="00B35DA5">
        <w:rPr>
          <w:b/>
          <w:u w:val="single"/>
        </w:rPr>
        <w:t xml:space="preserve"> both </w:t>
      </w:r>
      <w:r w:rsidRPr="00C670D0">
        <w:rPr>
          <w:b/>
          <w:highlight w:val="green"/>
          <w:u w:val="single"/>
        </w:rPr>
        <w:t>biological and cultural</w:t>
      </w:r>
      <w:r w:rsidRPr="00B35DA5">
        <w:rPr>
          <w:sz w:val="16"/>
        </w:rPr>
        <w:t xml:space="preserve">. </w:t>
      </w:r>
      <w:r w:rsidRPr="00B35DA5">
        <w:rPr>
          <w:b/>
          <w:u w:val="single"/>
        </w:rPr>
        <w:t xml:space="preserve">Because of this, </w:t>
      </w:r>
      <w:r w:rsidRPr="00013C22">
        <w:rPr>
          <w:b/>
          <w:u w:val="single"/>
        </w:rPr>
        <w:t xml:space="preserve">it is </w:t>
      </w:r>
      <w:r w:rsidRPr="000B2C23">
        <w:rPr>
          <w:b/>
          <w:iCs/>
          <w:u w:val="single"/>
          <w:bdr w:val="single" w:sz="8" w:space="0" w:color="auto"/>
        </w:rPr>
        <w:t xml:space="preserve">exceedingly </w:t>
      </w:r>
      <w:r w:rsidRPr="00C670D0">
        <w:rPr>
          <w:b/>
          <w:iCs/>
          <w:highlight w:val="green"/>
          <w:u w:val="single"/>
          <w:bdr w:val="single" w:sz="8" w:space="0" w:color="auto"/>
        </w:rPr>
        <w:t>unlikely</w:t>
      </w:r>
      <w:r w:rsidRPr="00B35DA5">
        <w:rPr>
          <w:b/>
          <w:iCs/>
          <w:u w:val="single"/>
          <w:bdr w:val="single" w:sz="8" w:space="0" w:color="auto"/>
        </w:rPr>
        <w:t xml:space="preserve"> </w:t>
      </w:r>
      <w:r w:rsidRPr="00013C22">
        <w:rPr>
          <w:b/>
          <w:iCs/>
          <w:u w:val="single"/>
          <w:bdr w:val="single" w:sz="8" w:space="0" w:color="auto"/>
        </w:rPr>
        <w:t xml:space="preserve">that there is </w:t>
      </w:r>
      <w:r w:rsidRPr="00C670D0">
        <w:rPr>
          <w:b/>
          <w:iCs/>
          <w:highlight w:val="green"/>
          <w:u w:val="single"/>
          <w:bdr w:val="single" w:sz="8" w:space="0" w:color="auto"/>
        </w:rPr>
        <w:t>any</w:t>
      </w:r>
      <w:r w:rsidRPr="00B35DA5">
        <w:rPr>
          <w:b/>
          <w:iCs/>
          <w:u w:val="single"/>
          <w:bdr w:val="single" w:sz="8" w:space="0" w:color="auto"/>
        </w:rPr>
        <w:t xml:space="preserve"> rationally </w:t>
      </w:r>
      <w:r w:rsidRPr="00013C22">
        <w:rPr>
          <w:b/>
          <w:iCs/>
          <w:u w:val="single"/>
          <w:bdr w:val="single" w:sz="8" w:space="0" w:color="auto"/>
        </w:rPr>
        <w:t xml:space="preserve">coherent normative </w:t>
      </w:r>
      <w:r w:rsidRPr="00C670D0">
        <w:rPr>
          <w:b/>
          <w:iCs/>
          <w:highlight w:val="green"/>
          <w:u w:val="single"/>
          <w:bdr w:val="single" w:sz="8" w:space="0" w:color="auto"/>
        </w:rPr>
        <w:t xml:space="preserve">moral theory that can accommodate </w:t>
      </w:r>
      <w:r w:rsidRPr="00013C22">
        <w:rPr>
          <w:b/>
          <w:iCs/>
          <w:u w:val="single"/>
          <w:bdr w:val="single" w:sz="8" w:space="0" w:color="auto"/>
        </w:rPr>
        <w:t xml:space="preserve">our </w:t>
      </w:r>
      <w:r w:rsidRPr="00C670D0">
        <w:rPr>
          <w:b/>
          <w:iCs/>
          <w:highlight w:val="green"/>
          <w:u w:val="single"/>
          <w:bdr w:val="single" w:sz="8" w:space="0" w:color="auto"/>
        </w:rPr>
        <w:t>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Point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 xml:space="preserve">Rather, deontology is </w:t>
      </w:r>
      <w:r w:rsidRPr="00013C22">
        <w:rPr>
          <w:b/>
          <w:u w:val="single"/>
        </w:rPr>
        <w:t xml:space="preserve">about taking </w:t>
      </w:r>
      <w:r w:rsidRPr="00013C22">
        <w:rPr>
          <w:b/>
          <w:u w:val="single"/>
        </w:rPr>
        <w:lastRenderedPageBreak/>
        <w:t>humanity seriously</w:t>
      </w:r>
      <w:r w:rsidRPr="00013C22">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013C22">
        <w:rPr>
          <w:b/>
          <w:u w:val="single"/>
        </w:rPr>
        <w:t>This is, no doubt, how many deontologists see deontology. But this insider's view</w:t>
      </w:r>
      <w:r w:rsidRPr="00013C22">
        <w:rPr>
          <w:sz w:val="16"/>
        </w:rPr>
        <w:t xml:space="preserve">, as I've suggested, </w:t>
      </w:r>
      <w:r w:rsidRPr="00013C22">
        <w:rPr>
          <w:b/>
          <w:iCs/>
          <w:u w:val="single"/>
          <w:bdr w:val="single" w:sz="8" w:space="0" w:color="auto"/>
        </w:rPr>
        <w:t>may be misleading</w:t>
      </w:r>
      <w:r w:rsidRPr="00013C22">
        <w:rPr>
          <w:sz w:val="16"/>
        </w:rPr>
        <w:t xml:space="preserve">. </w:t>
      </w:r>
      <w:r w:rsidRPr="00013C22">
        <w:rPr>
          <w:b/>
          <w:u w:val="single"/>
        </w:rPr>
        <w:t>The problem</w:t>
      </w:r>
      <w:r w:rsidRPr="00013C22">
        <w:rPr>
          <w:sz w:val="16"/>
        </w:rPr>
        <w:t xml:space="preserve">, more specifically, </w:t>
      </w:r>
      <w:r w:rsidRPr="00013C22">
        <w:rPr>
          <w:b/>
          <w:iCs/>
          <w:u w:val="single"/>
          <w:bdr w:val="single" w:sz="8" w:space="0" w:color="auto"/>
        </w:rPr>
        <w:t xml:space="preserve">is that </w:t>
      </w:r>
      <w:r w:rsidRPr="00C670D0">
        <w:rPr>
          <w:b/>
          <w:iCs/>
          <w:highlight w:val="green"/>
          <w:u w:val="single"/>
          <w:bdr w:val="single" w:sz="8" w:space="0" w:color="auto"/>
        </w:rPr>
        <w:t>it defines deontology in terms of values</w:t>
      </w:r>
      <w:r w:rsidRPr="00013C22">
        <w:rPr>
          <w:b/>
          <w:iCs/>
          <w:u w:val="single"/>
          <w:bdr w:val="single" w:sz="8" w:space="0" w:color="auto"/>
        </w:rPr>
        <w:t xml:space="preserve"> that are </w:t>
      </w:r>
      <w:r w:rsidRPr="00C670D0">
        <w:rPr>
          <w:b/>
          <w:iCs/>
          <w:highlight w:val="green"/>
          <w:u w:val="single"/>
          <w:bdr w:val="single" w:sz="8" w:space="0" w:color="auto"/>
        </w:rPr>
        <w:t>not</w:t>
      </w:r>
      <w:r w:rsidRPr="00013C22">
        <w:rPr>
          <w:b/>
          <w:iCs/>
          <w:u w:val="single"/>
          <w:bdr w:val="single" w:sz="8" w:space="0" w:color="auto"/>
        </w:rPr>
        <w:t xml:space="preserve"> distinctively </w:t>
      </w:r>
      <w:r w:rsidRPr="00C670D0">
        <w:rPr>
          <w:b/>
          <w:iCs/>
          <w:highlight w:val="green"/>
          <w:u w:val="single"/>
          <w:bdr w:val="single" w:sz="8" w:space="0" w:color="auto"/>
        </w:rPr>
        <w:t>deontological</w:t>
      </w:r>
      <w:r w:rsidRPr="00013C22">
        <w:rPr>
          <w:sz w:val="16"/>
        </w:rPr>
        <w:t xml:space="preserve">, though they may appear to be from the inside. </w:t>
      </w:r>
      <w:r w:rsidRPr="00013C22">
        <w:rPr>
          <w:b/>
          <w:u w:val="single"/>
        </w:rPr>
        <w:t>Consider the following analogy with religion. When one asks a religious person to explain the essence of his religion, one often gets an answer like this: "It's about love</w:t>
      </w:r>
      <w:r w:rsidRPr="00013C22">
        <w:rPr>
          <w:sz w:val="16"/>
        </w:rPr>
        <w:t>, really. It's about looking out for other</w:t>
      </w:r>
      <w:r w:rsidRPr="00B11307">
        <w:rPr>
          <w:sz w:val="16"/>
        </w:rPr>
        <w:t xml:space="preserve">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w:t>
      </w:r>
      <w:r w:rsidRPr="00013C22">
        <w:rPr>
          <w:sz w:val="16"/>
        </w:rPr>
        <w:t xml:space="preserve">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13C22">
        <w:rPr>
          <w:b/>
          <w:u w:val="single"/>
        </w:rPr>
        <w:t xml:space="preserve">the standard deontological/Kantian self-characterizatons </w:t>
      </w:r>
      <w:r w:rsidRPr="00013C22">
        <w:rPr>
          <w:b/>
          <w:iCs/>
          <w:u w:val="single"/>
          <w:bdr w:val="single" w:sz="8" w:space="0" w:color="auto"/>
        </w:rPr>
        <w:t>fail to distinguish deontology from other approaches to ethics</w:t>
      </w:r>
      <w:r w:rsidRPr="00013C22">
        <w:rPr>
          <w:sz w:val="16"/>
        </w:rPr>
        <w:t>. (See also Kagan (Kagan, 1997, pp. 70-78.) on the difficulty of defining</w:t>
      </w:r>
      <w:r w:rsidRPr="00B35DA5">
        <w:rPr>
          <w:sz w:val="16"/>
        </w:rPr>
        <w:t xml:space="preserve"> deontology.) It seems to me that </w:t>
      </w:r>
      <w:r w:rsidRPr="00C670D0">
        <w:rPr>
          <w:b/>
          <w:highlight w:val="green"/>
          <w:u w:val="single"/>
        </w:rPr>
        <w:t>consequentialists</w:t>
      </w:r>
      <w:r w:rsidRPr="00C670D0">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C670D0">
        <w:rPr>
          <w:b/>
          <w:highlight w:val="green"/>
          <w:u w:val="single"/>
        </w:rPr>
        <w:t xml:space="preserve">are </w:t>
      </w:r>
      <w:r w:rsidRPr="00C670D0">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0B2C23">
        <w:rPr>
          <w:b/>
          <w:u w:val="single"/>
        </w:rPr>
        <w:t>A consequentialist</w:t>
      </w:r>
      <w:r w:rsidRPr="00B35DA5">
        <w:rPr>
          <w:b/>
          <w:u w:val="single"/>
        </w:rPr>
        <w:t xml:space="preserve"> respects other persons, and </w:t>
      </w:r>
      <w:r w:rsidRPr="00013C22">
        <w:rPr>
          <w:b/>
          <w:u w:val="single"/>
        </w:rPr>
        <w:t xml:space="preserve">refrains from treating them as mere objects, </w:t>
      </w:r>
      <w:r w:rsidRPr="00C670D0">
        <w:rPr>
          <w:b/>
          <w:highlight w:val="green"/>
          <w:u w:val="single"/>
        </w:rPr>
        <w:t xml:space="preserve">by </w:t>
      </w:r>
      <w:r w:rsidRPr="00C670D0">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consequentialist attempts to act according to reasons that rational creatures can share by </w:t>
      </w:r>
      <w:r w:rsidRPr="00C670D0">
        <w:rPr>
          <w:b/>
          <w:highlight w:val="green"/>
          <w:u w:val="single"/>
        </w:rPr>
        <w:t xml:space="preserve">acting according to principles that </w:t>
      </w:r>
      <w:r w:rsidRPr="00C670D0">
        <w:rPr>
          <w:b/>
          <w:iCs/>
          <w:highlight w:val="green"/>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C670D0">
        <w:rPr>
          <w:b/>
          <w:highlight w:val="green"/>
          <w:u w:val="single"/>
        </w:rPr>
        <w:t>deontologicall</w:t>
      </w:r>
      <w:r w:rsidRPr="00B35DA5">
        <w:rPr>
          <w:b/>
          <w:u w:val="single"/>
        </w:rPr>
        <w:t>y-minded person why it's wrong to push someone in front of speeding trolley in order to save five others, you will get</w:t>
      </w:r>
      <w:r w:rsidRPr="00B35DA5">
        <w:rPr>
          <w:sz w:val="16"/>
        </w:rPr>
        <w:t xml:space="preserve"> characteristically deontological </w:t>
      </w:r>
      <w:r w:rsidRPr="00C670D0">
        <w:rPr>
          <w:b/>
          <w:highlight w:val="green"/>
          <w:u w:val="single"/>
        </w:rPr>
        <w:t>answers</w:t>
      </w:r>
      <w:r w:rsidRPr="00B35DA5">
        <w:rPr>
          <w:sz w:val="16"/>
        </w:rPr>
        <w:t xml:space="preserve">. Some </w:t>
      </w:r>
      <w:r w:rsidRPr="000B2C23">
        <w:rPr>
          <w:b/>
          <w:iCs/>
          <w:u w:val="single"/>
          <w:bdr w:val="single" w:sz="8" w:space="0" w:color="auto"/>
        </w:rPr>
        <w:t xml:space="preserve">will be </w:t>
      </w:r>
      <w:r w:rsidRPr="00C670D0">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0B2C23">
        <w:rPr>
          <w:b/>
          <w:iCs/>
          <w:u w:val="single"/>
          <w:bdr w:val="single" w:sz="8" w:space="0" w:color="auto"/>
        </w:rPr>
        <w:t xml:space="preserve">these answers </w:t>
      </w:r>
      <w:r w:rsidRPr="00C670D0">
        <w:rPr>
          <w:b/>
          <w:iCs/>
          <w:highlight w:val="green"/>
          <w:u w:val="single"/>
          <w:bdr w:val="single" w:sz="8" w:space="0" w:color="auto"/>
        </w:rPr>
        <w:t>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both of these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p>
    <w:p w14:paraId="4671F94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106273247">
    <w:abstractNumId w:val="10"/>
  </w:num>
  <w:num w:numId="2" w16cid:durableId="1777827797">
    <w:abstractNumId w:val="8"/>
  </w:num>
  <w:num w:numId="3" w16cid:durableId="1447001671">
    <w:abstractNumId w:val="7"/>
  </w:num>
  <w:num w:numId="4" w16cid:durableId="819465167">
    <w:abstractNumId w:val="6"/>
  </w:num>
  <w:num w:numId="5" w16cid:durableId="1679455453">
    <w:abstractNumId w:val="5"/>
  </w:num>
  <w:num w:numId="6" w16cid:durableId="1281456913">
    <w:abstractNumId w:val="9"/>
  </w:num>
  <w:num w:numId="7" w16cid:durableId="51125826">
    <w:abstractNumId w:val="4"/>
  </w:num>
  <w:num w:numId="8" w16cid:durableId="794255612">
    <w:abstractNumId w:val="3"/>
  </w:num>
  <w:num w:numId="9" w16cid:durableId="785543469">
    <w:abstractNumId w:val="2"/>
  </w:num>
  <w:num w:numId="10" w16cid:durableId="757752135">
    <w:abstractNumId w:val="1"/>
  </w:num>
  <w:num w:numId="11" w16cid:durableId="386612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0823"/>
    <w:rsid w:val="000029E3"/>
    <w:rsid w:val="000029E8"/>
    <w:rsid w:val="00004225"/>
    <w:rsid w:val="000066CA"/>
    <w:rsid w:val="00007264"/>
    <w:rsid w:val="000076A9"/>
    <w:rsid w:val="00014FAD"/>
    <w:rsid w:val="00015D2A"/>
    <w:rsid w:val="00022A30"/>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BB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D4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B0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922"/>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4AA"/>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320"/>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7D0"/>
    <w:rsid w:val="00717B01"/>
    <w:rsid w:val="007227D9"/>
    <w:rsid w:val="0072491F"/>
    <w:rsid w:val="00725598"/>
    <w:rsid w:val="007374A1"/>
    <w:rsid w:val="00752712"/>
    <w:rsid w:val="00753A84"/>
    <w:rsid w:val="007611F5"/>
    <w:rsid w:val="007619E4"/>
    <w:rsid w:val="00761E75"/>
    <w:rsid w:val="0076495E"/>
    <w:rsid w:val="00765FC8"/>
    <w:rsid w:val="00775694"/>
    <w:rsid w:val="00783E3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07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E68"/>
    <w:rsid w:val="008B2EEA"/>
    <w:rsid w:val="008C0FA2"/>
    <w:rsid w:val="008C2342"/>
    <w:rsid w:val="008C77B6"/>
    <w:rsid w:val="008D1B91"/>
    <w:rsid w:val="008D724A"/>
    <w:rsid w:val="008E5962"/>
    <w:rsid w:val="008E7A3E"/>
    <w:rsid w:val="008F41FD"/>
    <w:rsid w:val="008F4479"/>
    <w:rsid w:val="008F4BA0"/>
    <w:rsid w:val="00901726"/>
    <w:rsid w:val="00920E6A"/>
    <w:rsid w:val="00931816"/>
    <w:rsid w:val="00932C71"/>
    <w:rsid w:val="009509D5"/>
    <w:rsid w:val="00950A38"/>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29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79B"/>
    <w:rsid w:val="00AA6F6E"/>
    <w:rsid w:val="00AB122B"/>
    <w:rsid w:val="00AB21B0"/>
    <w:rsid w:val="00AB48D3"/>
    <w:rsid w:val="00AC30A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83F"/>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5099"/>
    <w:rsid w:val="00CA6D6D"/>
    <w:rsid w:val="00CC7A4E"/>
    <w:rsid w:val="00CD1359"/>
    <w:rsid w:val="00CD4C83"/>
    <w:rsid w:val="00D01EDC"/>
    <w:rsid w:val="00D078AA"/>
    <w:rsid w:val="00D10058"/>
    <w:rsid w:val="00D10F15"/>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73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823"/>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4CBC82"/>
  <w14:defaultImageDpi w14:val="300"/>
  <w15:docId w15:val="{24DD6DE0-1087-C44B-8A61-8EA997262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029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B02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02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9B02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9"/>
    <w:unhideWhenUsed/>
    <w:qFormat/>
    <w:rsid w:val="009B02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B02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0294"/>
  </w:style>
  <w:style w:type="character" w:customStyle="1" w:styleId="Heading1Char">
    <w:name w:val="Heading 1 Char"/>
    <w:aliases w:val="Pocket Char"/>
    <w:basedOn w:val="DefaultParagraphFont"/>
    <w:link w:val="Heading1"/>
    <w:uiPriority w:val="9"/>
    <w:rsid w:val="009B02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B029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9B029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9B02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B0294"/>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9B0294"/>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9B029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B029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9B0294"/>
    <w:rPr>
      <w:color w:val="auto"/>
      <w:u w:val="none"/>
    </w:rPr>
  </w:style>
  <w:style w:type="paragraph" w:styleId="DocumentMap">
    <w:name w:val="Document Map"/>
    <w:basedOn w:val="Normal"/>
    <w:link w:val="DocumentMapChar"/>
    <w:uiPriority w:val="99"/>
    <w:semiHidden/>
    <w:unhideWhenUsed/>
    <w:rsid w:val="009B02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0294"/>
    <w:rPr>
      <w:rFonts w:ascii="Lucida Grande" w:hAnsi="Lucida Grande" w:cs="Lucida Grande"/>
    </w:rPr>
  </w:style>
  <w:style w:type="paragraph" w:customStyle="1" w:styleId="Emphasis1">
    <w:name w:val="Emphasis1"/>
    <w:basedOn w:val="Normal"/>
    <w:link w:val="Emphasis"/>
    <w:uiPriority w:val="20"/>
    <w:qFormat/>
    <w:rsid w:val="00950A3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950A3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950A38"/>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950A38"/>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50A38"/>
    <w:rPr>
      <w:sz w:val="26"/>
      <w:u w:val="single"/>
    </w:rPr>
  </w:style>
  <w:style w:type="paragraph" w:styleId="Header">
    <w:name w:val="header"/>
    <w:basedOn w:val="Normal"/>
    <w:link w:val="HeaderChar"/>
    <w:uiPriority w:val="99"/>
    <w:unhideWhenUsed/>
    <w:rsid w:val="00950A38"/>
    <w:pPr>
      <w:tabs>
        <w:tab w:val="center" w:pos="4680"/>
        <w:tab w:val="right" w:pos="9360"/>
      </w:tabs>
    </w:pPr>
  </w:style>
  <w:style w:type="character" w:customStyle="1" w:styleId="HeaderChar">
    <w:name w:val="Header Char"/>
    <w:basedOn w:val="DefaultParagraphFont"/>
    <w:link w:val="Header"/>
    <w:uiPriority w:val="99"/>
    <w:rsid w:val="00950A38"/>
    <w:rPr>
      <w:rFonts w:ascii="Calibri" w:hAnsi="Calibri" w:cs="Calibri"/>
      <w:sz w:val="22"/>
    </w:rPr>
  </w:style>
  <w:style w:type="paragraph" w:styleId="Footer">
    <w:name w:val="footer"/>
    <w:basedOn w:val="Normal"/>
    <w:link w:val="FooterChar"/>
    <w:uiPriority w:val="99"/>
    <w:unhideWhenUsed/>
    <w:rsid w:val="00950A38"/>
    <w:pPr>
      <w:tabs>
        <w:tab w:val="center" w:pos="4680"/>
        <w:tab w:val="right" w:pos="9360"/>
      </w:tabs>
    </w:pPr>
  </w:style>
  <w:style w:type="character" w:customStyle="1" w:styleId="FooterChar">
    <w:name w:val="Footer Char"/>
    <w:basedOn w:val="DefaultParagraphFont"/>
    <w:link w:val="Footer"/>
    <w:uiPriority w:val="99"/>
    <w:rsid w:val="00950A38"/>
    <w:rPr>
      <w:rFonts w:ascii="Calibri" w:hAnsi="Calibri" w:cs="Calibri"/>
      <w:sz w:val="22"/>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022A3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michaeldello.com/asteroids-comets-space-weapons/" TargetMode="External"/><Relationship Id="rId4" Type="http://schemas.openxmlformats.org/officeDocument/2006/relationships/customXml" Target="../customXml/item4.xml"/><Relationship Id="rId9" Type="http://schemas.openxmlformats.org/officeDocument/2006/relationships/hyperlink" Target="http://www.tandfonline.com/doi/abs/10.1080/01402390.2017.1293532?journalCode=fjss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19</Pages>
  <Words>12684</Words>
  <Characters>72300</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84815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21</cp:revision>
  <dcterms:created xsi:type="dcterms:W3CDTF">2022-02-12T18:28:00Z</dcterms:created>
  <dcterms:modified xsi:type="dcterms:W3CDTF">2022-04-23T02:31:00Z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