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C27E" w14:textId="77777777" w:rsidR="00811121" w:rsidRDefault="00811121" w:rsidP="00811121">
      <w:pPr>
        <w:pStyle w:val="Heading2"/>
      </w:pPr>
      <w:r>
        <w:t>1AC</w:t>
      </w:r>
    </w:p>
    <w:p w14:paraId="22E515C5" w14:textId="77777777" w:rsidR="00811121" w:rsidRPr="008D2860" w:rsidRDefault="00811121" w:rsidP="00811121">
      <w:pPr>
        <w:pStyle w:val="Heading3"/>
      </w:pPr>
      <w:r>
        <w:lastRenderedPageBreak/>
        <w:t>Mining</w:t>
      </w:r>
    </w:p>
    <w:p w14:paraId="4980F0AC" w14:textId="77777777" w:rsidR="00811121" w:rsidRPr="00370276" w:rsidRDefault="00811121" w:rsidP="00811121">
      <w:pPr>
        <w:pStyle w:val="Heading4"/>
      </w:pPr>
      <w:r>
        <w:t xml:space="preserve">Private entities are increasing mining now – US is </w:t>
      </w:r>
      <w:r>
        <w:rPr>
          <w:u w:val="single"/>
        </w:rPr>
        <w:t>key</w:t>
      </w:r>
    </w:p>
    <w:p w14:paraId="729DC29C" w14:textId="77777777" w:rsidR="00811121" w:rsidRDefault="00811121" w:rsidP="00811121">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93FC97E" w14:textId="77777777" w:rsidR="00811121" w:rsidRPr="007831F9" w:rsidRDefault="00811121" w:rsidP="00811121">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0F21B321" w14:textId="77777777" w:rsidR="00811121" w:rsidRDefault="00811121" w:rsidP="00811121"/>
    <w:p w14:paraId="1AE1AFFD" w14:textId="77777777" w:rsidR="00811121" w:rsidRDefault="00811121" w:rsidP="00811121">
      <w:pPr>
        <w:pStyle w:val="Heading4"/>
      </w:pPr>
      <w:r>
        <w:t xml:space="preserve">It causes dangerous space mining and </w:t>
      </w:r>
      <w:r>
        <w:rPr>
          <w:u w:val="single"/>
        </w:rPr>
        <w:t>deregulation</w:t>
      </w:r>
      <w:r>
        <w:t xml:space="preserve"> globally – multilateralism solves. </w:t>
      </w:r>
    </w:p>
    <w:p w14:paraId="5F293CD3" w14:textId="77777777" w:rsidR="00811121" w:rsidRDefault="00811121" w:rsidP="00811121">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4C0F422B" w14:textId="77777777" w:rsidR="00811121" w:rsidRPr="00364AB4" w:rsidRDefault="00811121" w:rsidP="00811121">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C670D0">
        <w:rPr>
          <w:rStyle w:val="StyleUnderline"/>
          <w:highlight w:val="green"/>
        </w:rPr>
        <w:t>loosely-regulated</w:t>
      </w:r>
      <w:proofErr w:type="gramEnd"/>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AD64D7">
        <w:rPr>
          <w:rStyle w:val="StyleUnderline"/>
        </w:rPr>
        <w:t>Boley</w:t>
      </w:r>
      <w:proofErr w:type="spellEnd"/>
      <w:r w:rsidRPr="00AD64D7">
        <w:rPr>
          <w:rStyle w:val="StyleUnderline"/>
        </w:rPr>
        <w:t xml:space="preserve">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06A4B75" w14:textId="77777777" w:rsidR="00811121" w:rsidRDefault="00811121" w:rsidP="00811121"/>
    <w:p w14:paraId="08DD8732" w14:textId="77777777" w:rsidR="00811121" w:rsidRDefault="00811121" w:rsidP="00811121"/>
    <w:p w14:paraId="35984BC7" w14:textId="77777777" w:rsidR="00811121" w:rsidRDefault="00811121" w:rsidP="00811121">
      <w:pPr>
        <w:pStyle w:val="Heading4"/>
      </w:pPr>
      <w:r>
        <w:t xml:space="preserve">Dangerous mining greatly increases the risk of space debris. </w:t>
      </w:r>
    </w:p>
    <w:p w14:paraId="2E9FE2A1" w14:textId="77777777" w:rsidR="00811121" w:rsidRDefault="00811121" w:rsidP="00811121">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6C607AA" w14:textId="77777777" w:rsidR="00811121" w:rsidRPr="00364AB4" w:rsidRDefault="00811121" w:rsidP="00811121">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proofErr w:type="spellStart"/>
      <w:r w:rsidRPr="00C670D0">
        <w:rPr>
          <w:rStyle w:val="Emphasis"/>
          <w:highlight w:val="green"/>
        </w:rPr>
        <w:t>defence</w:t>
      </w:r>
      <w:proofErr w:type="spellEnd"/>
      <w:r w:rsidRPr="00C670D0">
        <w:rPr>
          <w:rStyle w:val="Emphasis"/>
          <w:highlight w:val="green"/>
        </w:rPr>
        <w:t xml:space="preserv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670D0">
        <w:rPr>
          <w:rStyle w:val="Emphasis"/>
          <w:highlight w:val="green"/>
        </w:rPr>
        <w:t>precautions will prevent harm due to stray asteroid material.”</w:t>
      </w:r>
    </w:p>
    <w:p w14:paraId="3620E20B" w14:textId="77777777" w:rsidR="00811121" w:rsidRDefault="00811121" w:rsidP="00811121"/>
    <w:p w14:paraId="268C9F4F" w14:textId="77777777" w:rsidR="00811121" w:rsidRPr="00DF65BB" w:rsidRDefault="00811121" w:rsidP="00811121">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7BC84EF8" w14:textId="77777777" w:rsidR="00811121" w:rsidRDefault="00811121" w:rsidP="00811121">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4E8A85EA" w14:textId="77777777" w:rsidR="00811121" w:rsidRPr="00B40499" w:rsidRDefault="00811121" w:rsidP="00811121">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proofErr w:type="gramStart"/>
      <w:r w:rsidRPr="00C670D0">
        <w:rPr>
          <w:rStyle w:val="Emphasis"/>
          <w:highlight w:val="green"/>
        </w:rPr>
        <w:t>all of</w:t>
      </w:r>
      <w:proofErr w:type="gramEnd"/>
      <w:r w:rsidRPr="00C670D0">
        <w:rPr>
          <w:rStyle w:val="Emphasis"/>
          <w:highlight w:val="green"/>
        </w:rPr>
        <w:t xml:space="preserve">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33404BBC" w14:textId="77777777" w:rsidR="00811121" w:rsidRPr="00DF65BB" w:rsidRDefault="00811121" w:rsidP="00811121">
      <w:pPr>
        <w:pStyle w:val="Heading4"/>
        <w:rPr>
          <w:rFonts w:cs="Arial"/>
        </w:rPr>
      </w:pPr>
      <w:r>
        <w:rPr>
          <w:rFonts w:cs="Arial"/>
        </w:rPr>
        <w:t xml:space="preserve">Debris cascades cause </w:t>
      </w:r>
      <w:r>
        <w:rPr>
          <w:rFonts w:cs="Arial"/>
          <w:u w:val="single"/>
        </w:rPr>
        <w:t>global</w:t>
      </w:r>
      <w:r>
        <w:rPr>
          <w:rFonts w:cs="Arial"/>
        </w:rPr>
        <w:t xml:space="preserve"> nuke war</w:t>
      </w:r>
    </w:p>
    <w:p w14:paraId="44A62A16" w14:textId="77777777" w:rsidR="00811121" w:rsidRPr="00DE79D4" w:rsidRDefault="00811121" w:rsidP="00811121">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w:t>
      </w:r>
      <w:r>
        <w:t>d</w:t>
      </w:r>
      <w:r w:rsidRPr="00DE79D4">
        <w:t>]</w:t>
      </w:r>
    </w:p>
    <w:p w14:paraId="35A97013" w14:textId="77777777" w:rsidR="00811121" w:rsidRDefault="00811121" w:rsidP="00811121">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 xml:space="preserve">suddenly loses </w:t>
      </w:r>
      <w:proofErr w:type="gramStart"/>
      <w:r w:rsidRPr="00C670D0">
        <w:rPr>
          <w:rStyle w:val="Emphasis"/>
          <w:highlight w:val="green"/>
        </w:rPr>
        <w:t>all of</w:t>
      </w:r>
      <w:proofErr w:type="gramEnd"/>
      <w:r w:rsidRPr="00C670D0">
        <w:rPr>
          <w:rStyle w:val="Emphasis"/>
          <w:highlight w:val="green"/>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403D59D3" w14:textId="77777777" w:rsidR="00811121" w:rsidRDefault="00811121" w:rsidP="00811121">
      <w:pPr>
        <w:pStyle w:val="Heading4"/>
      </w:pPr>
      <w:r>
        <w:t>Debris removal tech is interpreted as weaponry – that escalates</w:t>
      </w:r>
    </w:p>
    <w:p w14:paraId="0CABD417" w14:textId="77777777" w:rsidR="00811121" w:rsidRDefault="00811121" w:rsidP="00811121">
      <w:r w:rsidRPr="008C6C0C">
        <w:rPr>
          <w:rStyle w:val="Style13ptBold"/>
        </w:rPr>
        <w:t>David 21</w:t>
      </w:r>
      <w:r w:rsidRPr="008C6C0C">
        <w:t xml:space="preserve"> (Leonard David, [a space journalist, reporting on space activities for over 50 years. Leonard is author of the new book, Moon Rush: The New Space Race, published by National Geographic in May 2019. Mr. David is also author of Mars – Our Future on the Red Planet published by National Geographic in October 2016.], 4-14-2021, “Space Junk Removal Is Not Going </w:t>
      </w:r>
      <w:proofErr w:type="gramStart"/>
      <w:r w:rsidRPr="008C6C0C">
        <w:t>Smoothly“</w:t>
      </w:r>
      <w:proofErr w:type="gramEnd"/>
      <w:r w:rsidRPr="008C6C0C">
        <w:t xml:space="preserve">, Scientific American, accessed: 1-22-2022, https://www.scientificamerican.com/article/space-junk-removal-is-not-going-smoothly/)  </w:t>
      </w:r>
      <w:proofErr w:type="spellStart"/>
      <w:r w:rsidRPr="008C6C0C">
        <w:t>ajs</w:t>
      </w:r>
      <w:proofErr w:type="spellEnd"/>
    </w:p>
    <w:p w14:paraId="36F42111" w14:textId="77777777" w:rsidR="00811121" w:rsidRPr="008C6C0C" w:rsidRDefault="00811121" w:rsidP="00811121">
      <w:r w:rsidRPr="008C6C0C">
        <w:t>There is no doubt that active orbital debris removal is technically challenging, Gorman says. “</w:t>
      </w:r>
      <w:r w:rsidRPr="008C6C0C">
        <w:rPr>
          <w:rStyle w:val="StyleUnderline"/>
        </w:rPr>
        <w:t xml:space="preserve">However, the big issue is that </w:t>
      </w:r>
      <w:r w:rsidRPr="00CB60CB">
        <w:rPr>
          <w:rStyle w:val="StyleUnderline"/>
          <w:highlight w:val="green"/>
        </w:rPr>
        <w:t>any successful tech</w:t>
      </w:r>
      <w:r w:rsidRPr="004B44AA">
        <w:rPr>
          <w:rStyle w:val="StyleUnderline"/>
        </w:rPr>
        <w:t xml:space="preserve">nology </w:t>
      </w:r>
      <w:r w:rsidRPr="00CB60CB">
        <w:rPr>
          <w:rStyle w:val="StyleUnderline"/>
          <w:highlight w:val="green"/>
        </w:rPr>
        <w:t>that can remove</w:t>
      </w:r>
      <w:r w:rsidRPr="008C6C0C">
        <w:rPr>
          <w:rStyle w:val="StyleUnderline"/>
        </w:rPr>
        <w:t xml:space="preserve"> an existing piece of debris </w:t>
      </w:r>
      <w:r w:rsidRPr="00CB60CB">
        <w:rPr>
          <w:rStyle w:val="StyleUnderline"/>
          <w:highlight w:val="green"/>
        </w:rPr>
        <w:t>can</w:t>
      </w:r>
      <w:r w:rsidRPr="008C6C0C">
        <w:rPr>
          <w:rStyle w:val="StyleUnderline"/>
        </w:rPr>
        <w:t xml:space="preserve"> also </w:t>
      </w:r>
      <w:r w:rsidRPr="00CB60CB">
        <w:rPr>
          <w:rStyle w:val="StyleUnderline"/>
          <w:highlight w:val="green"/>
        </w:rPr>
        <w:t>be used as an antisat</w:t>
      </w:r>
      <w:r w:rsidRPr="008C6C0C">
        <w:rPr>
          <w:rStyle w:val="StyleUnderline"/>
        </w:rPr>
        <w:t xml:space="preserve">ellite </w:t>
      </w:r>
      <w:r w:rsidRPr="00CB60CB">
        <w:rPr>
          <w:rStyle w:val="StyleUnderline"/>
          <w:highlight w:val="green"/>
        </w:rPr>
        <w:t>weapon</w:t>
      </w:r>
      <w:r w:rsidRPr="008C6C0C">
        <w:t>,” she says. “This is a whole other can of worms that requires diplomacy and negotiation and, most importantly, trust at the international level.”</w:t>
      </w:r>
    </w:p>
    <w:p w14:paraId="501CBA6B" w14:textId="76E9008C" w:rsidR="00811121" w:rsidRPr="003C5655" w:rsidRDefault="00811121" w:rsidP="00811121">
      <w:r w:rsidRPr="008C6C0C">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w:t>
      </w:r>
      <w:r w:rsidRPr="000560B9">
        <w:rPr>
          <w:rStyle w:val="StyleUnderline"/>
        </w:rPr>
        <w:t xml:space="preserve">These </w:t>
      </w:r>
      <w:r w:rsidRPr="00CB60CB">
        <w:rPr>
          <w:rStyle w:val="StyleUnderline"/>
          <w:highlight w:val="green"/>
        </w:rPr>
        <w:t>rapidly advancing tech</w:t>
      </w:r>
      <w:r w:rsidRPr="00AC30A6">
        <w:rPr>
          <w:rStyle w:val="StyleUnderline"/>
        </w:rPr>
        <w:t>nologies</w:t>
      </w:r>
      <w:r w:rsidRPr="000560B9">
        <w:rPr>
          <w:rStyle w:val="StyleUnderline"/>
        </w:rPr>
        <w:t xml:space="preserve"> have the </w:t>
      </w:r>
      <w:r w:rsidRPr="00CB60CB">
        <w:rPr>
          <w:rStyle w:val="StyleUnderline"/>
          <w:highlight w:val="green"/>
        </w:rPr>
        <w:t>potential to be used for</w:t>
      </w:r>
      <w:r w:rsidRPr="000560B9">
        <w:rPr>
          <w:rStyle w:val="StyleUnderline"/>
        </w:rPr>
        <w:t xml:space="preserve"> peaceful space activities or for </w:t>
      </w:r>
      <w:r w:rsidRPr="00CB60CB">
        <w:rPr>
          <w:rStyle w:val="StyleUnderline"/>
          <w:highlight w:val="green"/>
        </w:rPr>
        <w:t>warfare</w:t>
      </w:r>
      <w:r w:rsidRPr="000560B9">
        <w:rPr>
          <w:rStyle w:val="StyleUnderline"/>
        </w:rPr>
        <w:t xml:space="preserve"> in space,” she says. “</w:t>
      </w:r>
      <w:r w:rsidRPr="00CB60CB">
        <w:rPr>
          <w:rStyle w:val="StyleUnderline"/>
          <w:highlight w:val="green"/>
        </w:rPr>
        <w:t>Given</w:t>
      </w:r>
      <w:r w:rsidRPr="000560B9">
        <w:rPr>
          <w:rStyle w:val="StyleUnderline"/>
        </w:rPr>
        <w:t xml:space="preserve"> the </w:t>
      </w:r>
      <w:r w:rsidRPr="00CB60CB">
        <w:rPr>
          <w:rStyle w:val="StyleUnderline"/>
          <w:highlight w:val="green"/>
        </w:rPr>
        <w:t>dual-use</w:t>
      </w:r>
      <w:r w:rsidRPr="000560B9">
        <w:rPr>
          <w:rStyle w:val="StyleUnderline"/>
        </w:rPr>
        <w:t xml:space="preserve"> </w:t>
      </w:r>
      <w:r w:rsidRPr="00CB60CB">
        <w:rPr>
          <w:rStyle w:val="StyleUnderline"/>
          <w:highlight w:val="green"/>
        </w:rPr>
        <w:t>nature</w:t>
      </w:r>
      <w:r w:rsidRPr="000560B9">
        <w:rPr>
          <w:rStyle w:val="StyleUnderline"/>
        </w:rPr>
        <w:t xml:space="preserve"> of their capabilities, </w:t>
      </w:r>
      <w:r w:rsidRPr="00CB60CB">
        <w:rPr>
          <w:rStyle w:val="StyleUnderline"/>
          <w:highlight w:val="green"/>
        </w:rPr>
        <w:t>it’s impossible to know</w:t>
      </w:r>
      <w:r w:rsidRPr="000560B9">
        <w:rPr>
          <w:rStyle w:val="StyleUnderline"/>
        </w:rPr>
        <w:t xml:space="preserve"> for sure </w:t>
      </w:r>
      <w:r w:rsidRPr="00CB60CB">
        <w:rPr>
          <w:rStyle w:val="StyleUnderline"/>
          <w:highlight w:val="green"/>
        </w:rPr>
        <w:t>in advance</w:t>
      </w:r>
      <w:r w:rsidRPr="000560B9">
        <w:rPr>
          <w:rStyle w:val="StyleUnderline"/>
        </w:rPr>
        <w:t xml:space="preserve"> </w:t>
      </w:r>
      <w:r w:rsidRPr="008C6C0C">
        <w:t>how they’ll be used on any given day.”</w:t>
      </w:r>
    </w:p>
    <w:p w14:paraId="79288724" w14:textId="77777777" w:rsidR="00811121" w:rsidRPr="00E47D3F" w:rsidRDefault="00811121" w:rsidP="00811121">
      <w:pPr>
        <w:pStyle w:val="Heading4"/>
      </w:pPr>
      <w:r>
        <w:t>Nuke war causes extinction – won’t stay limited</w:t>
      </w:r>
    </w:p>
    <w:p w14:paraId="22D55BFA" w14:textId="77777777" w:rsidR="00811121" w:rsidRPr="00161CE3" w:rsidRDefault="00811121" w:rsidP="00811121">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How nuclear war would affect Earth’s climate. September 8, 2017. earthsky.org/human-</w:t>
      </w:r>
      <w:r w:rsidRPr="00161CE3">
        <w:lastRenderedPageBreak/>
        <w:t xml:space="preserve">world/how-nuclear-war-would-affect-earths-climate] </w:t>
      </w:r>
      <w:r w:rsidRPr="00161CE3">
        <w:rPr>
          <w:b/>
        </w:rPr>
        <w:t>Note, we are only reading parts of the interview that are directly from Paul Edwards -- MMG</w:t>
      </w:r>
    </w:p>
    <w:p w14:paraId="6E364EDF" w14:textId="77777777" w:rsidR="00811121" w:rsidRPr="00161CE3" w:rsidRDefault="00811121" w:rsidP="00811121">
      <w:pPr>
        <w:rPr>
          <w:sz w:val="14"/>
        </w:rPr>
      </w:pPr>
      <w:r w:rsidRPr="00161CE3">
        <w:rPr>
          <w:sz w:val="14"/>
        </w:rPr>
        <w:t>In the nuclear conversation, what are we not talking about that we should be?</w:t>
      </w:r>
    </w:p>
    <w:p w14:paraId="347CC509" w14:textId="77777777" w:rsidR="00811121" w:rsidRDefault="00811121" w:rsidP="00811121">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w:t>
      </w:r>
      <w:proofErr w:type="spellStart"/>
      <w:r w:rsidRPr="00B73A0C">
        <w:rPr>
          <w:sz w:val="16"/>
        </w:rPr>
        <w:t>Robock</w:t>
      </w:r>
      <w:proofErr w:type="spellEnd"/>
      <w:r w:rsidRPr="00B73A0C">
        <w:rPr>
          <w:sz w:val="16"/>
        </w:rPr>
        <w:t xml:space="preserve"> (Rutgers) </w:t>
      </w:r>
      <w:r w:rsidRPr="00B73A0C">
        <w:rPr>
          <w:u w:val="single"/>
        </w:rPr>
        <w:t xml:space="preserve">took </w:t>
      </w:r>
      <w:r w:rsidRPr="00B73A0C">
        <w:rPr>
          <w:rStyle w:val="Emphasis"/>
        </w:rPr>
        <w:t>another look</w:t>
      </w:r>
      <w:r w:rsidRPr="00B73A0C">
        <w:rPr>
          <w:u w:val="single"/>
        </w:rPr>
        <w:t xml:space="preserve"> at nuclear winter theory. This time around, they used </w:t>
      </w:r>
      <w:proofErr w:type="gramStart"/>
      <w:r w:rsidRPr="00B73A0C">
        <w:rPr>
          <w:u w:val="single"/>
        </w:rPr>
        <w:t>much-</w:t>
      </w:r>
      <w:r w:rsidRPr="00B73A0C">
        <w:rPr>
          <w:rStyle w:val="Emphasis"/>
        </w:rPr>
        <w:t>improved</w:t>
      </w:r>
      <w:proofErr w:type="gramEnd"/>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w:t>
      </w:r>
      <w:proofErr w:type="gramStart"/>
      <w:r w:rsidRPr="009E3F8C">
        <w:rPr>
          <w:sz w:val="16"/>
        </w:rPr>
        <w:t>soot</w:t>
      </w:r>
      <w:proofErr w:type="gramEnd"/>
      <w:r w:rsidRPr="009E3F8C">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proofErr w:type="gramStart"/>
      <w:r w:rsidRPr="008609DD">
        <w:rPr>
          <w:rStyle w:val="Emphasis"/>
          <w:highlight w:val="yellow"/>
        </w:rPr>
        <w:t>famine</w:t>
      </w:r>
      <w:proofErr w:type="gramEnd"/>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w:t>
      </w:r>
      <w:proofErr w:type="gramStart"/>
      <w:r w:rsidRPr="00B73A0C">
        <w:rPr>
          <w:sz w:val="16"/>
        </w:rPr>
        <w:t>have to</w:t>
      </w:r>
      <w:proofErr w:type="gramEnd"/>
      <w:r w:rsidRPr="00B73A0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B73A0C">
        <w:rPr>
          <w:sz w:val="16"/>
        </w:rPr>
        <w:t>Pacific island</w:t>
      </w:r>
      <w:proofErr w:type="gramEnd"/>
      <w:r w:rsidRPr="00B73A0C">
        <w:rPr>
          <w:sz w:val="16"/>
        </w:rPr>
        <w:t xml:space="preserve">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319FC635" w14:textId="77777777" w:rsidR="00811121" w:rsidRDefault="00811121" w:rsidP="00811121">
      <w:pPr>
        <w:rPr>
          <w:sz w:val="12"/>
        </w:rPr>
      </w:pPr>
    </w:p>
    <w:p w14:paraId="5983B439" w14:textId="3EB0C8A1" w:rsidR="00811121" w:rsidRPr="004F4072" w:rsidRDefault="00811121" w:rsidP="00811121">
      <w:pPr>
        <w:pStyle w:val="Heading4"/>
        <w:rPr>
          <w:rFonts w:cs="Arial"/>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r w:rsidR="004F4072">
        <w:rPr>
          <w:rFonts w:cs="Arial"/>
        </w:rPr>
        <w:t xml:space="preserve"> – to clarify, settlers are causing </w:t>
      </w:r>
      <w:proofErr w:type="spellStart"/>
      <w:r w:rsidR="004F4072">
        <w:rPr>
          <w:rFonts w:cs="Arial"/>
        </w:rPr>
        <w:t>warming</w:t>
      </w:r>
    </w:p>
    <w:p w14:paraId="2CA5C7CC" w14:textId="77777777" w:rsidR="00811121" w:rsidRPr="00367B77" w:rsidRDefault="00811121" w:rsidP="00811121">
      <w:proofErr w:type="spellEnd"/>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EEEB5D2" w14:textId="77777777" w:rsidR="00811121" w:rsidRDefault="00811121" w:rsidP="00811121">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w:t>
      </w:r>
      <w:r w:rsidRPr="00C670D0">
        <w:rPr>
          <w:rStyle w:val="StyleUnderline"/>
          <w:highlight w:val="green"/>
        </w:rPr>
        <w:lastRenderedPageBreak/>
        <w:t xml:space="preserve">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proofErr w:type="gramStart"/>
      <w:r w:rsidRPr="00C670D0">
        <w:rPr>
          <w:rStyle w:val="Emphasis"/>
          <w:highlight w:val="green"/>
        </w:rPr>
        <w:t>identify</w:t>
      </w:r>
      <w:proofErr w:type="gramEnd"/>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w:t>
      </w:r>
      <w:r w:rsidRPr="00367B77">
        <w:rPr>
          <w:rStyle w:val="StyleUnderline"/>
        </w:rPr>
        <w:lastRenderedPageBreak/>
        <w:t xml:space="preserve">showing how the planet is changing, </w:t>
      </w:r>
      <w:r w:rsidRPr="00C670D0">
        <w:rPr>
          <w:rStyle w:val="StyleUnderline"/>
          <w:highlight w:val="green"/>
        </w:rPr>
        <w:t xml:space="preserve">we </w:t>
      </w:r>
      <w:r w:rsidRPr="00C670D0">
        <w:rPr>
          <w:rStyle w:val="Emphasis"/>
          <w:highlight w:val="green"/>
        </w:rPr>
        <w:t xml:space="preserve">can </w:t>
      </w:r>
      <w:proofErr w:type="gramStart"/>
      <w:r w:rsidRPr="00C670D0">
        <w:rPr>
          <w:rStyle w:val="Emphasis"/>
          <w:highlight w:val="gree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56C23BE3" w14:textId="77777777" w:rsidR="00811121" w:rsidRDefault="00811121" w:rsidP="00811121">
      <w:pPr>
        <w:rPr>
          <w:sz w:val="16"/>
          <w:szCs w:val="18"/>
        </w:rPr>
      </w:pPr>
    </w:p>
    <w:p w14:paraId="74806461" w14:textId="77777777" w:rsidR="00811121" w:rsidRDefault="00811121" w:rsidP="00811121">
      <w:pPr>
        <w:pStyle w:val="Heading3"/>
      </w:pPr>
      <w:r>
        <w:lastRenderedPageBreak/>
        <w:t>Deflection</w:t>
      </w:r>
    </w:p>
    <w:p w14:paraId="7C97D32C" w14:textId="77777777" w:rsidR="00811121" w:rsidRPr="00862F77" w:rsidRDefault="00811121" w:rsidP="0081112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678D3B97" w14:textId="77777777" w:rsidR="00811121" w:rsidRPr="00DA5043" w:rsidRDefault="00811121" w:rsidP="00811121">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033EC65" w14:textId="77777777" w:rsidR="00811121" w:rsidRPr="008E3C60" w:rsidRDefault="00811121" w:rsidP="00811121">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53009EAE" w14:textId="77777777" w:rsidR="00811121" w:rsidRPr="008E3C60" w:rsidRDefault="00811121" w:rsidP="0081112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59D457B2" w14:textId="77777777" w:rsidR="00811121" w:rsidRPr="008E3C60" w:rsidRDefault="00811121" w:rsidP="00811121">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2352360" w14:textId="77777777" w:rsidR="00811121" w:rsidRPr="008E3C60" w:rsidRDefault="00811121" w:rsidP="00811121">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0B9B004E" w14:textId="77777777" w:rsidR="00811121" w:rsidRDefault="00811121" w:rsidP="00811121">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54676F6D" w14:textId="77777777" w:rsidR="00811121" w:rsidRPr="008E3C60" w:rsidRDefault="00811121" w:rsidP="00811121">
      <w:pPr>
        <w:rPr>
          <w:sz w:val="16"/>
        </w:rPr>
      </w:pPr>
    </w:p>
    <w:p w14:paraId="1F2A8031" w14:textId="77777777" w:rsidR="00811121" w:rsidRPr="003475F6" w:rsidRDefault="00811121" w:rsidP="00811121">
      <w:pPr>
        <w:pStyle w:val="Heading4"/>
      </w:pPr>
      <w:r>
        <w:lastRenderedPageBreak/>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3C84983D" w14:textId="77777777" w:rsidR="00811121" w:rsidRPr="002B51C1" w:rsidRDefault="00811121" w:rsidP="00811121">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45D13E17" w14:textId="77777777" w:rsidR="00811121" w:rsidRPr="00732233" w:rsidRDefault="00811121" w:rsidP="00811121">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0747E1B5" w14:textId="77777777" w:rsidR="00811121" w:rsidRPr="00732233" w:rsidRDefault="00811121" w:rsidP="00811121">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6BAA9F10" w14:textId="77777777" w:rsidR="00811121" w:rsidRPr="00732233" w:rsidRDefault="00811121" w:rsidP="00811121">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0BA51F81" w14:textId="77777777" w:rsidR="00811121" w:rsidRPr="00732233" w:rsidRDefault="00811121" w:rsidP="00811121">
      <w:pPr>
        <w:rPr>
          <w:sz w:val="16"/>
        </w:rPr>
      </w:pPr>
      <w:r w:rsidRPr="00732233">
        <w:rPr>
          <w:sz w:val="16"/>
        </w:rPr>
        <w:t>Privatization and industry</w:t>
      </w:r>
    </w:p>
    <w:p w14:paraId="58B6408C" w14:textId="77777777" w:rsidR="00811121" w:rsidRPr="00732233" w:rsidRDefault="00811121" w:rsidP="00811121">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62D72CE6" w14:textId="77777777" w:rsidR="00811121" w:rsidRPr="00732233" w:rsidRDefault="00811121" w:rsidP="00811121">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 xml:space="preserve">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73E25EED" w14:textId="77777777" w:rsidR="00811121" w:rsidRPr="00732233" w:rsidRDefault="00811121" w:rsidP="00811121">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4E608F1A" w14:textId="77777777" w:rsidR="00811121" w:rsidRPr="00732233" w:rsidRDefault="00811121" w:rsidP="00811121">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695EAC96" w14:textId="77777777" w:rsidR="00811121" w:rsidRDefault="00811121" w:rsidP="00811121">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700FF604" w14:textId="77777777" w:rsidR="00811121" w:rsidRPr="00732233" w:rsidRDefault="00811121" w:rsidP="00811121">
      <w:pPr>
        <w:rPr>
          <w:rStyle w:val="Emphasis"/>
        </w:rPr>
      </w:pPr>
    </w:p>
    <w:bookmarkEnd w:id="0"/>
    <w:p w14:paraId="2F5DFD80" w14:textId="77777777" w:rsidR="00811121" w:rsidRPr="00390BE2" w:rsidRDefault="00811121" w:rsidP="00811121">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43D2EFB1" w14:textId="77777777" w:rsidR="00811121" w:rsidRPr="00DF7A7E" w:rsidRDefault="00811121" w:rsidP="00811121">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E422B20" w14:textId="77777777" w:rsidR="00811121" w:rsidRPr="00390BE2" w:rsidRDefault="00811121" w:rsidP="0081112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1B7D2B97" w14:textId="77777777" w:rsidR="00811121" w:rsidRPr="00390BE2" w:rsidRDefault="00811121" w:rsidP="00811121">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2BFE05D7" w14:textId="77777777" w:rsidR="00811121" w:rsidRPr="00995EDA" w:rsidRDefault="00811121" w:rsidP="0081112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B32D59B" w14:textId="77777777" w:rsidR="00811121" w:rsidRDefault="00811121" w:rsidP="0081112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7839869A" w14:textId="77777777" w:rsidR="00811121" w:rsidRPr="00390BE2" w:rsidRDefault="00811121" w:rsidP="00811121">
      <w:pPr>
        <w:rPr>
          <w:sz w:val="16"/>
        </w:rPr>
      </w:pPr>
    </w:p>
    <w:p w14:paraId="51EDC658" w14:textId="77777777" w:rsidR="00811121" w:rsidRPr="00DD316F" w:rsidRDefault="00811121" w:rsidP="00811121">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29DEF650" w14:textId="77777777" w:rsidR="00811121" w:rsidRDefault="00811121" w:rsidP="00811121">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9" w:history="1">
        <w:r w:rsidRPr="00184405">
          <w:rPr>
            <w:rStyle w:val="Hyperlink"/>
          </w:rPr>
          <w:t>http://www.michaeldello.com/asteroids-comets-space-weapons/</w:t>
        </w:r>
      </w:hyperlink>
      <w:r>
        <w:t>]</w:t>
      </w:r>
    </w:p>
    <w:p w14:paraId="699C1475" w14:textId="77777777" w:rsidR="00811121" w:rsidRPr="004C62E4" w:rsidRDefault="00811121" w:rsidP="00811121">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23C9AB97" w14:textId="77777777" w:rsidR="00811121" w:rsidRPr="004C62E4" w:rsidRDefault="00811121" w:rsidP="00811121">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0AC88697" w14:textId="77777777" w:rsidR="00811121" w:rsidRPr="004C62E4" w:rsidRDefault="00811121" w:rsidP="00811121">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49E01450" w14:textId="77777777" w:rsidR="00811121" w:rsidRDefault="00811121" w:rsidP="00811121">
      <w:pPr>
        <w:rPr>
          <w:rStyle w:val="Style13ptBold"/>
        </w:rPr>
      </w:pPr>
      <w:r>
        <w:rPr>
          <w:rStyle w:val="Style13ptBold"/>
        </w:rPr>
        <w:t xml:space="preserve">Footnote </w:t>
      </w:r>
    </w:p>
    <w:p w14:paraId="34782983" w14:textId="77777777" w:rsidR="00811121" w:rsidRDefault="00811121" w:rsidP="00811121">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00DD6860" w14:textId="77777777" w:rsidR="00811121" w:rsidRPr="00525E10" w:rsidRDefault="00811121" w:rsidP="00811121">
      <w:pPr>
        <w:rPr>
          <w:rStyle w:val="StyleUnderline"/>
        </w:rPr>
      </w:pPr>
    </w:p>
    <w:p w14:paraId="48F9DFED" w14:textId="77777777" w:rsidR="00811121" w:rsidRPr="00056654" w:rsidRDefault="00811121" w:rsidP="00811121">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51051A7" w14:textId="77777777" w:rsidR="00811121" w:rsidRPr="00E262FA" w:rsidRDefault="00811121" w:rsidP="00811121">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4E194EB5" w14:textId="77777777" w:rsidR="00811121" w:rsidRPr="00022A30" w:rsidRDefault="00811121" w:rsidP="00811121">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 xml:space="preserve">screwed </w:t>
      </w:r>
      <w:r w:rsidRPr="00E262FA">
        <w:rPr>
          <w:rStyle w:val="StyleUnderline"/>
          <w:highlight w:val="cyan"/>
        </w:rPr>
        <w:lastRenderedPageBreak/>
        <w:t>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3BED43D4" w14:textId="77777777" w:rsidR="00811121" w:rsidRPr="001D3F86" w:rsidRDefault="00811121" w:rsidP="00811121">
      <w:pPr>
        <w:ind w:right="6"/>
        <w:rPr>
          <w:sz w:val="16"/>
        </w:rPr>
      </w:pPr>
    </w:p>
    <w:p w14:paraId="18500033" w14:textId="77777777" w:rsidR="00811121" w:rsidRDefault="00811121" w:rsidP="00811121">
      <w:pPr>
        <w:pStyle w:val="Heading3"/>
      </w:pPr>
      <w:r>
        <w:lastRenderedPageBreak/>
        <w:t>Plan</w:t>
      </w:r>
    </w:p>
    <w:p w14:paraId="50245262" w14:textId="28C94B23" w:rsidR="00811121" w:rsidRDefault="00811121" w:rsidP="00811121">
      <w:pPr>
        <w:pStyle w:val="Heading4"/>
      </w:pPr>
      <w:r>
        <w:t xml:space="preserve">Plan: Space faring states should </w:t>
      </w:r>
      <w:r w:rsidR="00FF51A0">
        <w:t>ban</w:t>
      </w:r>
      <w:r>
        <w:t xml:space="preserve"> asteroid mining done by private entities.</w:t>
      </w:r>
    </w:p>
    <w:p w14:paraId="1C7959BD" w14:textId="77777777" w:rsidR="00811121" w:rsidRPr="008E5962" w:rsidRDefault="00811121" w:rsidP="00811121"/>
    <w:p w14:paraId="76745CDB" w14:textId="77777777" w:rsidR="00811121" w:rsidRDefault="00811121" w:rsidP="00811121">
      <w:pPr>
        <w:pStyle w:val="Heading3"/>
      </w:pPr>
      <w:r>
        <w:lastRenderedPageBreak/>
        <w:t>Framework</w:t>
      </w:r>
    </w:p>
    <w:p w14:paraId="691B3C69" w14:textId="77777777" w:rsidR="00811121" w:rsidRDefault="00811121" w:rsidP="00811121">
      <w:pPr>
        <w:pStyle w:val="Heading4"/>
      </w:pPr>
      <w:r>
        <w:t>The standard is maximizing expected wellbeing.</w:t>
      </w:r>
    </w:p>
    <w:p w14:paraId="54E975EA" w14:textId="77777777" w:rsidR="00811121" w:rsidRPr="008D612D" w:rsidRDefault="00811121" w:rsidP="00811121"/>
    <w:p w14:paraId="1B5D6FD2" w14:textId="77777777" w:rsidR="00811121" w:rsidRPr="003C1115" w:rsidRDefault="00811121" w:rsidP="00811121">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6A978EA6" w14:textId="77777777" w:rsidR="00811121" w:rsidRPr="002F5B9E" w:rsidRDefault="00811121" w:rsidP="00811121">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3485B75" w14:textId="77777777" w:rsidR="00811121" w:rsidRPr="002F5B9E" w:rsidRDefault="00811121" w:rsidP="00811121">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19E97996" w14:textId="77777777" w:rsidR="00811121" w:rsidRDefault="00811121" w:rsidP="00811121">
      <w:pPr>
        <w:pStyle w:val="Heading4"/>
      </w:pPr>
      <w:r>
        <w:t xml:space="preserve">2] </w:t>
      </w:r>
      <w:r w:rsidRPr="008A282C">
        <w:t xml:space="preserve">only </w:t>
      </w:r>
      <w:r>
        <w:t>util</w:t>
      </w:r>
      <w:r w:rsidRPr="008A282C">
        <w:t xml:space="preserve"> can explain degrees of wrongness</w:t>
      </w:r>
      <w:r>
        <w:t xml:space="preserve"> – </w:t>
      </w:r>
      <w:r w:rsidRPr="008A282C">
        <w:t xml:space="preserve">it is worse to </w:t>
      </w:r>
      <w:r>
        <w:t>lie about taking a dying friend to the hospital than it is to lie about how someone looks –</w:t>
      </w:r>
      <w:r w:rsidRPr="008A282C">
        <w:t xml:space="preserve"> either ethical theories cannot explain comparative badness, or </w:t>
      </w:r>
      <w:r>
        <w:t>they</w:t>
      </w:r>
      <w:r w:rsidRPr="008A282C">
        <w:t xml:space="preserve"> collapse</w:t>
      </w:r>
      <w:r>
        <w:t xml:space="preserve"> to util</w:t>
      </w:r>
    </w:p>
    <w:p w14:paraId="2CEA406B" w14:textId="77777777" w:rsidR="00811121" w:rsidRPr="00B35DA5" w:rsidRDefault="00811121" w:rsidP="00811121">
      <w:pPr>
        <w:pStyle w:val="Heading4"/>
      </w:pPr>
      <w:r>
        <w:t xml:space="preserve">3] Non util ethics are impossible </w:t>
      </w:r>
    </w:p>
    <w:p w14:paraId="31B602F1" w14:textId="77777777" w:rsidR="00811121" w:rsidRPr="00B35DA5" w:rsidRDefault="00811121" w:rsidP="00811121">
      <w:r w:rsidRPr="00C648B7">
        <w:rPr>
          <w:rStyle w:val="Style13ptBold"/>
        </w:rPr>
        <w:t>Greene 10</w:t>
      </w:r>
      <w:r w:rsidRPr="00B35DA5">
        <w:t xml:space="preserve"> – Joshua, Associate Professor of Social science in the Department of Psychology at Harvard University </w:t>
      </w:r>
    </w:p>
    <w:p w14:paraId="2E9BA8A0" w14:textId="77777777" w:rsidR="00811121" w:rsidRPr="00B35DA5" w:rsidRDefault="00811121" w:rsidP="00811121">
      <w:r w:rsidRPr="00B35DA5">
        <w:t>(The Secret Joke of Kant’s Soul published in Moral Psychology: Historical and Contemporary Readings, accessed: www.fed.cuhk.edu.hk/~lchang/material/Evolutionary/Developmental/Greene-KantSoul.pdf)</w:t>
      </w:r>
    </w:p>
    <w:p w14:paraId="24A0CA22" w14:textId="77777777" w:rsidR="00811121" w:rsidRPr="00006648" w:rsidRDefault="00811121" w:rsidP="00811121">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 xml:space="preserve">about taking </w:t>
      </w:r>
      <w:r w:rsidRPr="00013C22">
        <w:rPr>
          <w:b/>
          <w:u w:val="single"/>
        </w:rPr>
        <w:lastRenderedPageBreak/>
        <w:t>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4777432F" w14:textId="77777777" w:rsidR="00811121" w:rsidRPr="00F601E6" w:rsidRDefault="00811121" w:rsidP="00811121"/>
    <w:p w14:paraId="6E69CE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7D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65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072"/>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1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DE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8C672"/>
  <w14:defaultImageDpi w14:val="300"/>
  <w15:docId w15:val="{AD17DE0E-DA5A-4A48-999A-97FD2B3C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11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7D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D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B7D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B7D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D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DE1"/>
  </w:style>
  <w:style w:type="character" w:customStyle="1" w:styleId="Heading1Char">
    <w:name w:val="Heading 1 Char"/>
    <w:aliases w:val="Pocket Char"/>
    <w:basedOn w:val="DefaultParagraphFont"/>
    <w:link w:val="Heading1"/>
    <w:uiPriority w:val="9"/>
    <w:rsid w:val="00EB7D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DE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B7D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B7D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DE1"/>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B7DE1"/>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B7D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7DE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EB7DE1"/>
    <w:rPr>
      <w:color w:val="auto"/>
      <w:u w:val="none"/>
    </w:rPr>
  </w:style>
  <w:style w:type="paragraph" w:styleId="DocumentMap">
    <w:name w:val="Document Map"/>
    <w:basedOn w:val="Normal"/>
    <w:link w:val="DocumentMapChar"/>
    <w:uiPriority w:val="99"/>
    <w:semiHidden/>
    <w:unhideWhenUsed/>
    <w:rsid w:val="00EB7D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DE1"/>
    <w:rPr>
      <w:rFonts w:ascii="Lucida Grande" w:hAnsi="Lucida Grande" w:cs="Lucida Grande"/>
    </w:rPr>
  </w:style>
  <w:style w:type="paragraph" w:customStyle="1" w:styleId="Emphasis1">
    <w:name w:val="Emphasis1"/>
    <w:basedOn w:val="Normal"/>
    <w:link w:val="Emphasis"/>
    <w:uiPriority w:val="20"/>
    <w:qFormat/>
    <w:rsid w:val="008111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1112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811121"/>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81112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11121"/>
    <w:rPr>
      <w:sz w:val="26"/>
      <w:u w:val="single"/>
    </w:rPr>
  </w:style>
  <w:style w:type="paragraph" w:styleId="Header">
    <w:name w:val="header"/>
    <w:basedOn w:val="Normal"/>
    <w:link w:val="HeaderChar"/>
    <w:uiPriority w:val="99"/>
    <w:unhideWhenUsed/>
    <w:rsid w:val="00811121"/>
    <w:pPr>
      <w:tabs>
        <w:tab w:val="center" w:pos="4680"/>
        <w:tab w:val="right" w:pos="9360"/>
      </w:tabs>
    </w:pPr>
  </w:style>
  <w:style w:type="character" w:customStyle="1" w:styleId="HeaderChar">
    <w:name w:val="Header Char"/>
    <w:basedOn w:val="DefaultParagraphFont"/>
    <w:link w:val="Header"/>
    <w:uiPriority w:val="99"/>
    <w:rsid w:val="00811121"/>
    <w:rPr>
      <w:rFonts w:ascii="Calibri" w:hAnsi="Calibri" w:cs="Calibri"/>
      <w:sz w:val="22"/>
    </w:rPr>
  </w:style>
  <w:style w:type="paragraph" w:styleId="Footer">
    <w:name w:val="footer"/>
    <w:basedOn w:val="Normal"/>
    <w:link w:val="FooterChar"/>
    <w:uiPriority w:val="99"/>
    <w:unhideWhenUsed/>
    <w:rsid w:val="00811121"/>
    <w:pPr>
      <w:tabs>
        <w:tab w:val="center" w:pos="4680"/>
        <w:tab w:val="right" w:pos="9360"/>
      </w:tabs>
    </w:pPr>
  </w:style>
  <w:style w:type="character" w:customStyle="1" w:styleId="FooterChar">
    <w:name w:val="Footer Char"/>
    <w:basedOn w:val="DefaultParagraphFont"/>
    <w:link w:val="Footer"/>
    <w:uiPriority w:val="99"/>
    <w:rsid w:val="00811121"/>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8111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19</Pages>
  <Words>11494</Words>
  <Characters>65519</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5</cp:revision>
  <dcterms:created xsi:type="dcterms:W3CDTF">2022-02-13T16:27:00Z</dcterms:created>
  <dcterms:modified xsi:type="dcterms:W3CDTF">2022-02-13T17:54:00Z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