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86BF5" w14:textId="369064D4" w:rsidR="00D13C83" w:rsidRDefault="00D13C83" w:rsidP="00D13C83">
      <w:pPr>
        <w:pStyle w:val="Heading2"/>
      </w:pPr>
      <w:r>
        <w:t>Deflection Dilemma</w:t>
      </w:r>
    </w:p>
    <w:p w14:paraId="5C78D81B" w14:textId="072FD9E7" w:rsidR="00C3029C" w:rsidRDefault="00D333FA" w:rsidP="00D333FA">
      <w:pPr>
        <w:pStyle w:val="Heading4"/>
      </w:pPr>
      <w:r>
        <w:t>Plan: The appropriation of outer space for asteroid mining by private entities is unjust.</w:t>
      </w:r>
    </w:p>
    <w:p w14:paraId="6FBCB727" w14:textId="77777777" w:rsidR="00C3029C" w:rsidRPr="00C3029C" w:rsidRDefault="00C3029C" w:rsidP="00C3029C"/>
    <w:p w14:paraId="28CBD964" w14:textId="61876487" w:rsidR="00D13C83" w:rsidRPr="00B73AD4" w:rsidRDefault="00D13C83" w:rsidP="00D13C83">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2F5F96A3" w14:textId="77777777" w:rsidR="00D13C83" w:rsidRPr="007D03C7" w:rsidRDefault="00D13C83" w:rsidP="00D13C83">
      <w:proofErr w:type="spellStart"/>
      <w:r w:rsidRPr="00356D1B">
        <w:rPr>
          <w:rStyle w:val="Style13ptBold"/>
        </w:rPr>
        <w:t>Ahadi</w:t>
      </w:r>
      <w:proofErr w:type="spellEnd"/>
      <w:r w:rsidRPr="00356D1B">
        <w:rPr>
          <w:rStyle w:val="Style13ptBold"/>
        </w:rPr>
        <w:t xml:space="preserve"> 2/10</w:t>
      </w:r>
      <w:r w:rsidRPr="00356D1B">
        <w:t xml:space="preserve">/20 [Blake </w:t>
      </w:r>
      <w:proofErr w:type="spellStart"/>
      <w:r w:rsidRPr="00356D1B">
        <w:t>Ahadi</w:t>
      </w:r>
      <w:proofErr w:type="spellEnd"/>
      <w:r w:rsidRPr="00356D1B">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w:t>
      </w:r>
      <w:r>
        <w:t xml:space="preserve"> https://www.thespacereview.com/article/3880/1]</w:t>
      </w:r>
    </w:p>
    <w:p w14:paraId="0122C5BB" w14:textId="77777777" w:rsidR="00D13C83" w:rsidRPr="00B73AD4" w:rsidRDefault="00D13C83" w:rsidP="00D13C83">
      <w:pPr>
        <w:rPr>
          <w:sz w:val="16"/>
        </w:rPr>
      </w:pPr>
      <w:r w:rsidRPr="00897ACE">
        <w:rPr>
          <w:rStyle w:val="StyleUnderline"/>
          <w:highlight w:val="yellow"/>
        </w:rPr>
        <w:t>The</w:t>
      </w:r>
      <w:r w:rsidRPr="00B73AD4">
        <w:rPr>
          <w:rStyle w:val="StyleUnderline"/>
        </w:rPr>
        <w:t xml:space="preserve"> proliferation of a </w:t>
      </w:r>
      <w:r w:rsidRPr="00897ACE">
        <w:rPr>
          <w:rStyle w:val="StyleUnderline"/>
          <w:highlight w:val="yellow"/>
        </w:rPr>
        <w:t>lunar economy rests upon</w:t>
      </w:r>
      <w:r w:rsidRPr="00B73AD4">
        <w:rPr>
          <w:rStyle w:val="StyleUnderline"/>
        </w:rPr>
        <w:t xml:space="preserve"> patient </w:t>
      </w:r>
      <w:r w:rsidRPr="00897ACE">
        <w:rPr>
          <w:rStyle w:val="StyleUnderline"/>
          <w:highlight w:val="yellow"/>
        </w:rPr>
        <w:t xml:space="preserve">access to </w:t>
      </w:r>
      <w:r w:rsidRPr="00897ACE">
        <w:rPr>
          <w:rStyle w:val="Emphasis"/>
          <w:highlight w:val="yellow"/>
        </w:rPr>
        <w:t>capital</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fostering</w:t>
      </w:r>
      <w:r w:rsidRPr="00B73AD4">
        <w:rPr>
          <w:sz w:val="16"/>
        </w:rPr>
        <w:t xml:space="preserve"> </w:t>
      </w:r>
      <w:r w:rsidRPr="00B73AD4">
        <w:rPr>
          <w:rStyle w:val="StyleUnderline"/>
        </w:rPr>
        <w:t xml:space="preserve">innovative ideas for large-scale </w:t>
      </w:r>
      <w:r w:rsidRPr="00897ACE">
        <w:rPr>
          <w:rStyle w:val="StyleUnderline"/>
          <w:highlight w:val="yellow"/>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897ACE">
        <w:rPr>
          <w:rStyle w:val="Emphasis"/>
          <w:highlight w:val="yellow"/>
        </w:rPr>
        <w:t>capital requirements</w:t>
      </w:r>
      <w:r w:rsidRPr="00B73AD4">
        <w:rPr>
          <w:sz w:val="16"/>
        </w:rPr>
        <w:t xml:space="preserve"> </w:t>
      </w:r>
      <w:r w:rsidRPr="00B73AD4">
        <w:rPr>
          <w:rStyle w:val="StyleUnderline"/>
        </w:rPr>
        <w:t>for lunar miners</w:t>
      </w:r>
      <w:r w:rsidRPr="00B73AD4">
        <w:rPr>
          <w:sz w:val="16"/>
        </w:rPr>
        <w:t xml:space="preserve"> </w:t>
      </w:r>
      <w:r w:rsidRPr="00897ACE">
        <w:rPr>
          <w:rStyle w:val="StyleUnderline"/>
          <w:highlight w:val="yellow"/>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897ACE">
        <w:rPr>
          <w:rStyle w:val="StyleUnderline"/>
          <w:highlight w:val="yellow"/>
        </w:rPr>
        <w:t xml:space="preserve">vertically integrated companies will lead to the </w:t>
      </w:r>
      <w:r w:rsidRPr="00897ACE">
        <w:rPr>
          <w:rStyle w:val="Emphasis"/>
          <w:highlight w:val="yellow"/>
        </w:rPr>
        <w:t>economies of scale</w:t>
      </w:r>
      <w:r w:rsidRPr="00B73AD4">
        <w:rPr>
          <w:rStyle w:val="StyleUnderline"/>
        </w:rPr>
        <w:t xml:space="preserve"> </w:t>
      </w:r>
      <w:r w:rsidRPr="00897ACE">
        <w:rPr>
          <w:rStyle w:val="StyleUnderline"/>
          <w:highlight w:val="yellow"/>
        </w:rPr>
        <w:t>necessary</w:t>
      </w:r>
      <w:r w:rsidRPr="00897ACE">
        <w:rPr>
          <w:sz w:val="16"/>
          <w:highlight w:val="yellow"/>
        </w:rPr>
        <w:t xml:space="preserve"> </w:t>
      </w:r>
      <w:r w:rsidRPr="00897ACE">
        <w:rPr>
          <w:rStyle w:val="StyleUnderline"/>
          <w:highlight w:val="yellow"/>
        </w:rPr>
        <w:t>for</w:t>
      </w:r>
      <w:r w:rsidRPr="00897ACE">
        <w:rPr>
          <w:sz w:val="16"/>
          <w:highlight w:val="yellow"/>
        </w:rPr>
        <w:t xml:space="preserve"> </w:t>
      </w:r>
      <w:r w:rsidRPr="00897ACE">
        <w:rPr>
          <w:rStyle w:val="Emphasis"/>
          <w:highlight w:val="yellow"/>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897ACE">
        <w:rPr>
          <w:rStyle w:val="StyleUnderline"/>
          <w:highlight w:val="yellow"/>
        </w:rPr>
        <w:t>focus on profit</w:t>
      </w:r>
      <w:r w:rsidRPr="00B73AD4">
        <w:rPr>
          <w:rStyle w:val="StyleUnderline"/>
        </w:rPr>
        <w:t xml:space="preserve"> margins </w:t>
      </w:r>
      <w:r w:rsidRPr="00897ACE">
        <w:rPr>
          <w:rStyle w:val="StyleUnderline"/>
          <w:highlight w:val="yellow"/>
        </w:rPr>
        <w:t>takes over</w:t>
      </w:r>
      <w:r w:rsidRPr="00B73AD4">
        <w:rPr>
          <w:rStyle w:val="StyleUnderline"/>
        </w:rPr>
        <w:t xml:space="preserve">, and limitations emerge in the form of price </w:t>
      </w:r>
      <w:r w:rsidRPr="00B73AD4">
        <w:rPr>
          <w:rStyle w:val="Emphasis"/>
        </w:rPr>
        <w:t>manipulation</w:t>
      </w:r>
      <w:r w:rsidRPr="00B73AD4">
        <w:rPr>
          <w:rStyle w:val="StyleUnderline"/>
        </w:rPr>
        <w:t xml:space="preserve"> and a </w:t>
      </w:r>
      <w:r w:rsidRPr="00B73AD4">
        <w:rPr>
          <w:rStyle w:val="Emphasis"/>
        </w:rPr>
        <w:t>lack of competition</w:t>
      </w:r>
      <w:r w:rsidRPr="00B73AD4">
        <w:rPr>
          <w:sz w:val="16"/>
        </w:rPr>
        <w:t xml:space="preserve">. As mentioned, </w:t>
      </w:r>
      <w:r w:rsidRPr="00897ACE">
        <w:rPr>
          <w:rStyle w:val="StyleUnderline"/>
          <w:highlight w:val="yellow"/>
        </w:rPr>
        <w:t>the lunar economy will operate privately</w:t>
      </w:r>
      <w:r w:rsidRPr="00B73AD4">
        <w:rPr>
          <w:rStyle w:val="StyleUnderline"/>
        </w:rPr>
        <w:t xml:space="preserve">, and </w:t>
      </w:r>
      <w:r w:rsidRPr="00897ACE">
        <w:rPr>
          <w:rStyle w:val="Emphasis"/>
          <w:highlight w:val="yellow"/>
        </w:rPr>
        <w:t>independent of scarcity</w:t>
      </w:r>
      <w:r w:rsidRPr="00B73AD4">
        <w:rPr>
          <w:rStyle w:val="StyleUnderline"/>
        </w:rPr>
        <w:t>, using profit margins to increase cash flow for innovation</w:t>
      </w:r>
      <w:r w:rsidRPr="00B73AD4">
        <w:rPr>
          <w:sz w:val="16"/>
        </w:rPr>
        <w:t xml:space="preserve">. </w:t>
      </w:r>
      <w:r w:rsidRPr="00897ACE">
        <w:rPr>
          <w:rStyle w:val="StyleUnderline"/>
          <w:highlight w:val="yellow"/>
        </w:rPr>
        <w:t>An</w:t>
      </w:r>
      <w:r w:rsidRPr="00897ACE">
        <w:rPr>
          <w:sz w:val="16"/>
          <w:highlight w:val="yellow"/>
        </w:rPr>
        <w:t xml:space="preserve"> </w:t>
      </w:r>
      <w:r w:rsidRPr="00897ACE">
        <w:rPr>
          <w:rStyle w:val="Emphasis"/>
          <w:highlight w:val="yellow"/>
        </w:rPr>
        <w:t>oligopoly</w:t>
      </w:r>
      <w:r w:rsidRPr="00B73AD4">
        <w:rPr>
          <w:sz w:val="16"/>
        </w:rPr>
        <w:t xml:space="preserve"> </w:t>
      </w:r>
      <w:r w:rsidRPr="00B73AD4">
        <w:rPr>
          <w:rStyle w:val="StyleUnderline"/>
        </w:rPr>
        <w:t xml:space="preserve">of dedicated space holding companies, each </w:t>
      </w:r>
      <w:r w:rsidRPr="00897ACE">
        <w:rPr>
          <w:rStyle w:val="StyleUnderline"/>
          <w:highlight w:val="yellow"/>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897ACE">
        <w:rPr>
          <w:rStyle w:val="StyleUnderline"/>
          <w:highlight w:val="yellow"/>
        </w:rPr>
        <w:t>each sacrificing</w:t>
      </w:r>
      <w:r w:rsidRPr="00B73AD4">
        <w:rPr>
          <w:rStyle w:val="StyleUnderline"/>
        </w:rPr>
        <w:t xml:space="preserve"> their identity to their acquirer, </w:t>
      </w:r>
      <w:r w:rsidRPr="00897ACE">
        <w:rPr>
          <w:rStyle w:val="StyleUnderline"/>
          <w:highlight w:val="yellow"/>
        </w:rPr>
        <w:t xml:space="preserve">the lunar economy will be an </w:t>
      </w:r>
      <w:r w:rsidRPr="00897ACE">
        <w:rPr>
          <w:rStyle w:val="Emphasis"/>
          <w:highlight w:val="yellow"/>
        </w:rPr>
        <w:t>oligopoly</w:t>
      </w:r>
      <w:r w:rsidRPr="00B73AD4">
        <w:rPr>
          <w:rStyle w:val="StyleUnderline"/>
        </w:rPr>
        <w:t xml:space="preserve"> of </w:t>
      </w:r>
      <w:r w:rsidRPr="00B73AD4">
        <w:rPr>
          <w:rStyle w:val="Emphasis"/>
        </w:rPr>
        <w:t>teams</w:t>
      </w:r>
      <w:r w:rsidRPr="00B73AD4">
        <w:rPr>
          <w:sz w:val="16"/>
        </w:rPr>
        <w:t>.</w:t>
      </w:r>
    </w:p>
    <w:p w14:paraId="2E085A98" w14:textId="77777777" w:rsidR="00D13C83" w:rsidRPr="00862F77" w:rsidRDefault="00D13C83" w:rsidP="00D13C83">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118853E3" w14:textId="77777777" w:rsidR="00D13C83" w:rsidRPr="00DA5043" w:rsidRDefault="00D13C83" w:rsidP="00D13C83">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3606E233" w14:textId="77777777" w:rsidR="00D13C83" w:rsidRPr="008E3C60" w:rsidRDefault="00D13C83" w:rsidP="00D13C83">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41209F99" w14:textId="77777777" w:rsidR="00D13C83" w:rsidRPr="008E3C60" w:rsidRDefault="00D13C83" w:rsidP="00D13C83">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 xml:space="preserve">in close </w:t>
      </w:r>
      <w:r w:rsidRPr="008E3C60">
        <w:rPr>
          <w:sz w:val="16"/>
        </w:rPr>
        <w:lastRenderedPageBreak/>
        <w:t>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1B97834E" w14:textId="77777777" w:rsidR="00D13C83" w:rsidRPr="008E3C60" w:rsidRDefault="00D13C83" w:rsidP="00D13C83">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8E3C60">
        <w:rPr>
          <w:rStyle w:val="Emphasis"/>
        </w:rPr>
        <w:t>long-</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1E950F32" w14:textId="77777777" w:rsidR="00D13C83" w:rsidRPr="008E3C60" w:rsidRDefault="00D13C83" w:rsidP="00D13C83">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5774AC0E" w14:textId="77777777" w:rsidR="00D13C83" w:rsidRPr="008E3C60" w:rsidRDefault="00D13C83" w:rsidP="00D13C83">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or as a mass driver apparatus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31F98C73" w14:textId="77777777" w:rsidR="00D13C83" w:rsidRPr="003475F6" w:rsidRDefault="00D13C83" w:rsidP="00D13C83">
      <w:pPr>
        <w:pStyle w:val="Heading4"/>
      </w:pPr>
      <w:r>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r>
        <w:t xml:space="preserve"> </w:t>
      </w:r>
    </w:p>
    <w:p w14:paraId="4D8DD8D1" w14:textId="77777777" w:rsidR="00D13C83" w:rsidRPr="002B51C1" w:rsidRDefault="00D13C83" w:rsidP="00D13C83">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w:t>
      </w:r>
      <w:proofErr w:type="spellStart"/>
      <w:r w:rsidRPr="00420EBA">
        <w:t>Drmola</w:t>
      </w:r>
      <w:proofErr w:type="spellEnd"/>
      <w:r w:rsidRPr="00420EBA">
        <w:t xml:space="preserve"> PhD student, at the </w:t>
      </w:r>
      <w:proofErr w:type="spellStart"/>
      <w:r w:rsidRPr="00420EBA">
        <w:t>Divison</w:t>
      </w:r>
      <w:proofErr w:type="spellEnd"/>
      <w:r w:rsidRPr="00420EBA">
        <w:t xml:space="preserve"> of Security and Strategic Studies, Masaryk University, Czech Republic. Revisiting the deflection dilemma. October 1, 2015. https://academic.oup.com/astrogeo/article/56/5/5.15/235650</w:t>
      </w:r>
      <w:r>
        <w:t>]</w:t>
      </w:r>
    </w:p>
    <w:p w14:paraId="55C396E0" w14:textId="77777777" w:rsidR="00D13C83" w:rsidRPr="00732233" w:rsidRDefault="00D13C83" w:rsidP="00D13C83">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 xml:space="preserve">new </w:t>
      </w:r>
      <w:proofErr w:type="gramStart"/>
      <w:r w:rsidRPr="00812B4C">
        <w:rPr>
          <w:rStyle w:val="Emphasis"/>
          <w:highlight w:val="yellow"/>
        </w:rPr>
        <w:t>challenges</w:t>
      </w:r>
      <w:r w:rsidRPr="00732233">
        <w:rPr>
          <w:sz w:val="16"/>
        </w:rPr>
        <w:t xml:space="preserve">, </w:t>
      </w:r>
      <w:r w:rsidRPr="004E40A0">
        <w:rPr>
          <w:u w:val="single"/>
        </w:rPr>
        <w:t>because</w:t>
      </w:r>
      <w:proofErr w:type="gramEnd"/>
      <w:r w:rsidRPr="004E40A0">
        <w:rPr>
          <w:u w:val="single"/>
        </w:rPr>
        <w:t xml:space="preserv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4B7FFE1E" w14:textId="77777777" w:rsidR="00D13C83" w:rsidRPr="00732233" w:rsidRDefault="00D13C83" w:rsidP="00D13C83">
      <w:pPr>
        <w:rPr>
          <w:sz w:val="16"/>
        </w:rPr>
      </w:pPr>
      <w:r w:rsidRPr="00812B4C">
        <w:rPr>
          <w:rStyle w:val="Emphasis"/>
          <w:highlight w:val="yellow"/>
        </w:rPr>
        <w:t>Sagan</w:t>
      </w:r>
      <w:r w:rsidRPr="00732233">
        <w:rPr>
          <w:sz w:val="16"/>
        </w:rPr>
        <w:t xml:space="preserve"> &amp; </w:t>
      </w:r>
      <w:proofErr w:type="spellStart"/>
      <w:r w:rsidRPr="00732233">
        <w:rPr>
          <w:sz w:val="16"/>
        </w:rPr>
        <w:t>Ostro</w:t>
      </w:r>
      <w:proofErr w:type="spellEnd"/>
      <w:r w:rsidRPr="00732233">
        <w:rPr>
          <w:sz w:val="16"/>
        </w:rPr>
        <w:t xml:space="preserve">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proofErr w:type="spellStart"/>
      <w:r w:rsidRPr="009A1D9E">
        <w:rPr>
          <w:rStyle w:val="Emphasis"/>
          <w:highlight w:val="yellow"/>
        </w:rPr>
        <w:t>undiverted</w:t>
      </w:r>
      <w:proofErr w:type="spellEnd"/>
      <w:r w:rsidRPr="009A1D9E">
        <w:rPr>
          <w:rStyle w:val="Emphasis"/>
          <w:highlight w:val="yellow"/>
        </w:rPr>
        <w:t xml:space="preserve">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0844B093" w14:textId="77777777" w:rsidR="00D13C83" w:rsidRPr="00732233" w:rsidRDefault="00D13C83" w:rsidP="00D13C83">
      <w:pPr>
        <w:rPr>
          <w:sz w:val="16"/>
        </w:rPr>
      </w:pPr>
      <w:proofErr w:type="gramStart"/>
      <w:r w:rsidRPr="00732233">
        <w:rPr>
          <w:sz w:val="16"/>
        </w:rPr>
        <w:lastRenderedPageBreak/>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4E36AB8D" w14:textId="77777777" w:rsidR="00D13C83" w:rsidRPr="00732233" w:rsidRDefault="00D13C83" w:rsidP="00D13C83">
      <w:pPr>
        <w:rPr>
          <w:sz w:val="16"/>
        </w:rPr>
      </w:pPr>
      <w:r w:rsidRPr="00732233">
        <w:rPr>
          <w:sz w:val="16"/>
        </w:rPr>
        <w:t>Privatization and industry</w:t>
      </w:r>
    </w:p>
    <w:p w14:paraId="22602A40" w14:textId="77777777" w:rsidR="00D13C83" w:rsidRPr="00732233" w:rsidRDefault="00D13C83" w:rsidP="00D13C83">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w:t>
      </w:r>
      <w:proofErr w:type="gramStart"/>
      <w:r w:rsidRPr="00732233">
        <w:rPr>
          <w:sz w:val="16"/>
        </w:rPr>
        <w:t>At the moment</w:t>
      </w:r>
      <w:proofErr w:type="gramEnd"/>
      <w:r w:rsidRPr="00732233">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5E418D8C" w14:textId="77777777" w:rsidR="00D13C83" w:rsidRPr="00732233" w:rsidRDefault="00D13C83" w:rsidP="00D13C83">
      <w:pPr>
        <w:rPr>
          <w:sz w:val="16"/>
        </w:rPr>
      </w:pPr>
      <w:bookmarkStart w:id="0" w:name="_Hlk30322620"/>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entail putting asteroids into orbit around the Earth,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13E02BD3" w14:textId="77777777" w:rsidR="00D13C83" w:rsidRPr="00732233" w:rsidRDefault="00D13C83" w:rsidP="00D13C83">
      <w:pPr>
        <w:rPr>
          <w:sz w:val="16"/>
        </w:rPr>
      </w:pPr>
      <w:proofErr w:type="spellStart"/>
      <w:r w:rsidRPr="00732233">
        <w:rPr>
          <w:u w:val="single"/>
        </w:rPr>
        <w:lastRenderedPageBreak/>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732233">
        <w:rPr>
          <w:u w:val="single"/>
        </w:rPr>
        <w:t>to</w:t>
      </w:r>
      <w:proofErr w:type="gramEnd"/>
      <w:r w:rsidRPr="00732233">
        <w:rPr>
          <w:u w:val="single"/>
        </w:rPr>
        <w:t xml:space="preserve"> extract</w:t>
      </w:r>
      <w:r w:rsidRPr="00732233">
        <w:rPr>
          <w:sz w:val="16"/>
        </w:rPr>
        <w:t xml:space="preserve"> </w:t>
      </w:r>
      <w:r w:rsidRPr="00732233">
        <w:rPr>
          <w:u w:val="single"/>
        </w:rPr>
        <w:t>platinum</w:t>
      </w:r>
      <w:r w:rsidRPr="00732233">
        <w:rPr>
          <w:sz w:val="16"/>
        </w:rPr>
        <w:t xml:space="preserve"> or water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19FDE9B6" w14:textId="77777777" w:rsidR="00D13C83" w:rsidRPr="00732233" w:rsidRDefault="00D13C83" w:rsidP="00D13C83">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3CFBBD77" w14:textId="77777777" w:rsidR="00D13C83" w:rsidRPr="00732233" w:rsidRDefault="00D13C83" w:rsidP="00D13C83">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 xml:space="preserve">planetary </w:t>
      </w:r>
      <w:proofErr w:type="spellStart"/>
      <w:r w:rsidRPr="00812B4C">
        <w:rPr>
          <w:rStyle w:val="Emphasis"/>
          <w:highlight w:val="yellow"/>
        </w:rPr>
        <w:t>defence</w:t>
      </w:r>
      <w:proofErr w:type="spellEnd"/>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bookmarkEnd w:id="0"/>
    <w:p w14:paraId="20A0499C" w14:textId="77777777" w:rsidR="00D13C83" w:rsidRPr="00390BE2" w:rsidRDefault="00D13C83" w:rsidP="00D13C83">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4034B52C" w14:textId="77777777" w:rsidR="00D13C83" w:rsidRPr="00DF7A7E" w:rsidRDefault="00D13C83" w:rsidP="00D13C83">
      <w:proofErr w:type="spellStart"/>
      <w:r w:rsidRPr="000028BC">
        <w:rPr>
          <w:rStyle w:val="Style13ptBold"/>
        </w:rPr>
        <w:t>Deudney</w:t>
      </w:r>
      <w:proofErr w:type="spellEnd"/>
      <w:r w:rsidRPr="000028BC">
        <w:rPr>
          <w:rStyle w:val="Style13ptBold"/>
        </w:rPr>
        <w:t xml:space="preserve"> 20</w:t>
      </w:r>
      <w:r w:rsidRPr="00DF7A7E">
        <w:t xml:space="preserve"> [Daniel H. </w:t>
      </w:r>
      <w:proofErr w:type="spellStart"/>
      <w:r w:rsidRPr="00DF7A7E">
        <w:t>Deudney</w:t>
      </w:r>
      <w:proofErr w:type="spellEnd"/>
      <w:r w:rsidRPr="00DF7A7E">
        <w:t xml:space="preserve"> is professor of political science, international </w:t>
      </w:r>
      <w:proofErr w:type="gramStart"/>
      <w:r w:rsidRPr="00DF7A7E">
        <w:t>relations</w:t>
      </w:r>
      <w:proofErr w:type="gramEnd"/>
      <w:r w:rsidRPr="00DF7A7E">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4117281C" w14:textId="77777777" w:rsidR="00D13C83" w:rsidRPr="00390BE2" w:rsidRDefault="00D13C83" w:rsidP="00D13C83">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306A8CD2" w14:textId="77777777" w:rsidR="00D13C83" w:rsidRPr="00390BE2" w:rsidRDefault="00D13C83" w:rsidP="00D13C83">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xml:space="preserve">— and </w:t>
      </w:r>
      <w:r w:rsidRPr="00390BE2">
        <w:rPr>
          <w:sz w:val="16"/>
        </w:rPr>
        <w:lastRenderedPageBreak/>
        <w:t>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02A9152E" w14:textId="77777777" w:rsidR="00D13C83" w:rsidRPr="00995EDA" w:rsidRDefault="00D13C83" w:rsidP="00D13C83">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w:t>
      </w:r>
      <w:proofErr w:type="gramStart"/>
      <w:r w:rsidRPr="00995EDA">
        <w:rPr>
          <w:rStyle w:val="StyleUnderline"/>
        </w:rPr>
        <w:t xml:space="preserve">large near-Earth asteroid </w:t>
      </w:r>
      <w:r w:rsidRPr="00897ACE">
        <w:rPr>
          <w:rStyle w:val="Emphasis"/>
          <w:highlight w:val="yellow"/>
        </w:rPr>
        <w:t>dwarfs</w:t>
      </w:r>
      <w:proofErr w:type="gramEnd"/>
      <w:r w:rsidRPr="00897ACE">
        <w:rPr>
          <w:rStyle w:val="Emphasis"/>
          <w:highlight w:val="yellow"/>
        </w:rPr>
        <w:t xml:space="preserve">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2B9E44BA" w14:textId="77777777" w:rsidR="00D13C83" w:rsidRPr="00390BE2" w:rsidRDefault="00D13C83" w:rsidP="00D13C83">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B66DD8">
        <w:rPr>
          <w:rStyle w:val="Emphasis"/>
        </w:rPr>
        <w:t>technicians</w:t>
      </w:r>
      <w:r w:rsidRPr="00B66DD8">
        <w:rPr>
          <w:rStyle w:val="StyleUnderline"/>
        </w:rPr>
        <w:t xml:space="preserve"> incompetent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 xml:space="preserve">.74 Earth-approaching asteroids amount to “30,000 swords of Damocles hanging over our heads,”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71BF6431" w14:textId="77777777" w:rsidR="00D13C83" w:rsidRPr="00DD316F" w:rsidRDefault="00D13C83" w:rsidP="00D13C83">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5673ADBA" w14:textId="77777777" w:rsidR="00D13C83" w:rsidRDefault="00D13C83" w:rsidP="00D13C83">
      <w:proofErr w:type="spellStart"/>
      <w:r w:rsidRPr="00DA5FC3">
        <w:rPr>
          <w:rStyle w:val="Style13ptBold"/>
        </w:rPr>
        <w:t>Dello</w:t>
      </w:r>
      <w:proofErr w:type="spellEnd"/>
      <w:r w:rsidRPr="00DA5FC3">
        <w:rPr>
          <w:rStyle w:val="Style13ptBold"/>
        </w:rPr>
        <w:t>-Iacovo 18</w:t>
      </w:r>
      <w:r>
        <w:t xml:space="preserve"> [Michael, PhD candidate (Mining Engineering), emphasis on space science, looking at asteroid exploration, </w:t>
      </w:r>
      <w:proofErr w:type="gramStart"/>
      <w:r>
        <w:t>mining</w:t>
      </w:r>
      <w:proofErr w:type="gramEnd"/>
      <w:r>
        <w:t xml:space="preserve"> and impact risk @ University of New South Wales. “Asteroids and comets as space weapons,” </w:t>
      </w:r>
      <w:hyperlink r:id="rId9" w:history="1">
        <w:r w:rsidRPr="00184405">
          <w:rPr>
            <w:rStyle w:val="Hyperlink"/>
          </w:rPr>
          <w:t>http://www.michaeldello.com/asteroids-comets-space-weapons/</w:t>
        </w:r>
      </w:hyperlink>
      <w:r>
        <w:t>]</w:t>
      </w:r>
    </w:p>
    <w:p w14:paraId="2EDC9136" w14:textId="77777777" w:rsidR="00D13C83" w:rsidRPr="004C62E4" w:rsidRDefault="00D13C83" w:rsidP="00D13C83">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5EBB99E2" w14:textId="77777777" w:rsidR="00D13C83" w:rsidRPr="004C62E4" w:rsidRDefault="00D13C83" w:rsidP="00D13C83">
      <w:pPr>
        <w:rPr>
          <w:sz w:val="16"/>
        </w:rPr>
      </w:pPr>
      <w:r w:rsidRPr="000514EC">
        <w:rPr>
          <w:rStyle w:val="StyleUnderline"/>
          <w:highlight w:val="yellow"/>
        </w:rPr>
        <w:t>A state actor 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0514EC">
        <w:rPr>
          <w:rStyle w:val="StyleUnderline"/>
          <w:highlight w:val="yellow"/>
        </w:rPr>
        <w:t>authorise</w:t>
      </w:r>
      <w:proofErr w:type="spellEnd"/>
      <w:r w:rsidRPr="000514EC">
        <w:rPr>
          <w:rStyle w:val="StyleUnderline"/>
          <w:highlight w:val="yellow"/>
        </w:rPr>
        <w:t xml:space="preserv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proofErr w:type="spellStart"/>
      <w:r w:rsidRPr="000514EC">
        <w:rPr>
          <w:rStyle w:val="StyleUnderline"/>
          <w:highlight w:val="yellow"/>
        </w:rPr>
        <w:t>authorise</w:t>
      </w:r>
      <w:proofErr w:type="spellEnd"/>
      <w:r w:rsidRPr="000514EC">
        <w:rPr>
          <w:rStyle w:val="StyleUnderline"/>
          <w:highlight w:val="yellow"/>
        </w:rPr>
        <w:t xml:space="preserv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 xml:space="preserve">it would be </w:t>
      </w:r>
      <w:r w:rsidRPr="000514EC">
        <w:rPr>
          <w:rStyle w:val="StyleUnderline"/>
          <w:highlight w:val="yellow"/>
        </w:rPr>
        <w:lastRenderedPageBreak/>
        <w:t>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5E0B6810" w14:textId="77777777" w:rsidR="00D13C83" w:rsidRPr="004C62E4" w:rsidRDefault="00D13C83" w:rsidP="00D13C83">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76A41C67" w14:textId="77777777" w:rsidR="00D13C83" w:rsidRDefault="00D13C83" w:rsidP="00D13C83">
      <w:pPr>
        <w:rPr>
          <w:rStyle w:val="Style13ptBold"/>
        </w:rPr>
      </w:pPr>
      <w:r>
        <w:rPr>
          <w:rStyle w:val="Style13ptBold"/>
        </w:rPr>
        <w:t xml:space="preserve">Footnote </w:t>
      </w:r>
    </w:p>
    <w:p w14:paraId="10E29F85" w14:textId="77777777" w:rsidR="00D13C83" w:rsidRPr="00525E10" w:rsidRDefault="00D13C83" w:rsidP="00D13C83">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610E6DC8" w14:textId="77777777" w:rsidR="00D13C83" w:rsidRPr="00056654" w:rsidRDefault="00D13C83" w:rsidP="00D13C83">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019681E7" w14:textId="77777777" w:rsidR="00D13C83" w:rsidRPr="00E262FA" w:rsidRDefault="00D13C83" w:rsidP="00D13C83">
      <w:pPr>
        <w:contextualSpacing/>
      </w:pPr>
      <w:r w:rsidRPr="00E262FA">
        <w:rPr>
          <w:rStyle w:val="Style13ptBold"/>
        </w:rPr>
        <w:t>Lovett 19</w:t>
      </w:r>
      <w:r w:rsidRPr="00E262FA">
        <w:t xml:space="preserve">, [Richard Lovett is a Cosmos contributor, The biggest danger about an asteroid strike? Lawyers, </w:t>
      </w:r>
      <w:proofErr w:type="gramStart"/>
      <w:r w:rsidRPr="00E262FA">
        <w:rPr>
          <w:rStyle w:val="StyleUnderline"/>
          <w:highlight w:val="cyan"/>
        </w:rPr>
        <w:t>Blasting</w:t>
      </w:r>
      <w:proofErr w:type="gramEnd"/>
      <w:r w:rsidRPr="00E262FA">
        <w:rPr>
          <w:rStyle w:val="StyleUnderline"/>
          <w:highlight w:val="cyan"/>
        </w:rPr>
        <w:t xml:space="preserve">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06023225" w14:textId="77777777" w:rsidR="00D13C83" w:rsidRPr="00810E45" w:rsidRDefault="00D13C83" w:rsidP="00D13C83">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screwed 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 xml:space="preserve">on a </w:t>
      </w:r>
      <w:proofErr w:type="spellStart"/>
      <w:r w:rsidRPr="00E262FA">
        <w:rPr>
          <w:rStyle w:val="StyleUnderline"/>
          <w:highlight w:val="cyan"/>
        </w:rPr>
        <w:t>neighbour</w:t>
      </w:r>
      <w:proofErr w:type="spellEnd"/>
      <w:r w:rsidRPr="00E262FA">
        <w:rPr>
          <w:rStyle w:val="StyleUnderline"/>
          <w:highlight w:val="cyan"/>
        </w:rPr>
        <w:t>.</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056654">
        <w:rPr>
          <w:sz w:val="16"/>
          <w:szCs w:val="16"/>
        </w:rPr>
        <w:t>Cordula</w:t>
      </w:r>
      <w:proofErr w:type="spellEnd"/>
      <w:r w:rsidRPr="00056654">
        <w:rPr>
          <w:sz w:val="16"/>
          <w:szCs w:val="16"/>
        </w:rPr>
        <w:t xml:space="preserve"> </w:t>
      </w:r>
      <w:proofErr w:type="spellStart"/>
      <w:r w:rsidRPr="00056654">
        <w:rPr>
          <w:sz w:val="16"/>
          <w:szCs w:val="16"/>
        </w:rPr>
        <w:t>Steinkogler</w:t>
      </w:r>
      <w:proofErr w:type="spellEnd"/>
      <w:r w:rsidRPr="00056654">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Failure to share info</w:t>
      </w:r>
      <w:r w:rsidRPr="00056654">
        <w:rPr>
          <w:sz w:val="16"/>
          <w:szCs w:val="16"/>
        </w:rPr>
        <w:t xml:space="preserve">rmation </w:t>
      </w:r>
      <w:r w:rsidRPr="00056654">
        <w:rPr>
          <w:rStyle w:val="StyleUnderline"/>
        </w:rPr>
        <w:t>can be more than just an inconvenience</w:t>
      </w:r>
      <w:r w:rsidRPr="00056654">
        <w:rPr>
          <w:sz w:val="16"/>
          <w:szCs w:val="16"/>
        </w:rPr>
        <w:t xml:space="preserve">. To start with, says Petr </w:t>
      </w:r>
      <w:proofErr w:type="spellStart"/>
      <w:r w:rsidRPr="00056654">
        <w:rPr>
          <w:sz w:val="16"/>
          <w:szCs w:val="16"/>
        </w:rPr>
        <w:t>Boháček</w:t>
      </w:r>
      <w:proofErr w:type="spellEnd"/>
      <w:r w:rsidRPr="00056654">
        <w:rPr>
          <w:sz w:val="16"/>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056654">
        <w:rPr>
          <w:sz w:val="16"/>
          <w:szCs w:val="16"/>
        </w:rPr>
        <w:t>defence</w:t>
      </w:r>
      <w:proofErr w:type="spellEnd"/>
      <w:r w:rsidRPr="00056654">
        <w:rPr>
          <w:sz w:val="16"/>
          <w:szCs w:val="16"/>
        </w:rPr>
        <w:t xml:space="preserv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262FA">
        <w:rPr>
          <w:rStyle w:val="StyleUnderline"/>
          <w:highlight w:val="cyan"/>
        </w:rPr>
        <w:t>and</w:t>
      </w:r>
      <w:proofErr w:type="gramEnd"/>
      <w:r w:rsidRPr="00E262FA">
        <w:rPr>
          <w:rStyle w:val="StyleUnderline"/>
          <w:highlight w:val="cyan"/>
        </w:rPr>
        <w:t xml:space="preserve">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1D4A63E7" w14:textId="77777777" w:rsidR="00D13C83" w:rsidRPr="008A744C" w:rsidRDefault="00D13C83" w:rsidP="00D13C83">
      <w:pPr>
        <w:pStyle w:val="Heading4"/>
      </w:pPr>
      <w:r>
        <w:t xml:space="preserve">Asteroid hits cause </w:t>
      </w:r>
      <w:r>
        <w:rPr>
          <w:u w:val="single"/>
        </w:rPr>
        <w:t>extinction</w:t>
      </w:r>
      <w:r>
        <w:t xml:space="preserve"> but coordinated </w:t>
      </w:r>
      <w:r>
        <w:rPr>
          <w:u w:val="single"/>
        </w:rPr>
        <w:t>tracking coop</w:t>
      </w:r>
      <w:r>
        <w:t xml:space="preserve"> with Russia is </w:t>
      </w:r>
      <w:r>
        <w:rPr>
          <w:u w:val="single"/>
        </w:rPr>
        <w:t>key</w:t>
      </w:r>
      <w:r>
        <w:t xml:space="preserve"> </w:t>
      </w:r>
    </w:p>
    <w:p w14:paraId="49E74534" w14:textId="77777777" w:rsidR="00D13C83" w:rsidRPr="003E45E2" w:rsidRDefault="00D13C83" w:rsidP="00D13C83">
      <w:pPr>
        <w:rPr>
          <w:color w:val="000000" w:themeColor="text1"/>
          <w:sz w:val="26"/>
          <w:szCs w:val="26"/>
        </w:rPr>
      </w:pPr>
      <w:r w:rsidRPr="003E45E2">
        <w:rPr>
          <w:rStyle w:val="Style13ptBold"/>
          <w:szCs w:val="26"/>
        </w:rPr>
        <w:t>Afrasiabi 17</w:t>
      </w:r>
      <w:r>
        <w:t xml:space="preserve"> [K</w:t>
      </w:r>
      <w:r w:rsidRPr="00E578AA">
        <w:t>aveh</w:t>
      </w:r>
      <w:r>
        <w:rPr>
          <w:color w:val="000000" w:themeColor="text1"/>
          <w:sz w:val="26"/>
          <w:szCs w:val="26"/>
        </w:rPr>
        <w:t xml:space="preserve">. </w:t>
      </w:r>
      <w:r w:rsidRPr="003E45E2">
        <w:rPr>
          <w:color w:val="000000" w:themeColor="text1"/>
        </w:rPr>
        <w:t xml:space="preserve">Kaveh L. Afrasiabi, Ph.D. is an Iranian American political scientist and author specializing in Iran’s foreign and nuclear affairs, and author of several books, US-Russia </w:t>
      </w:r>
      <w:proofErr w:type="gramStart"/>
      <w:r w:rsidRPr="003E45E2">
        <w:rPr>
          <w:color w:val="000000" w:themeColor="text1"/>
        </w:rPr>
        <w:t>And</w:t>
      </w:r>
      <w:proofErr w:type="gramEnd"/>
      <w:r w:rsidRPr="003E45E2">
        <w:rPr>
          <w:color w:val="000000" w:themeColor="text1"/>
        </w:rPr>
        <w:t xml:space="preserve"> The Asteroid Threat – </w:t>
      </w:r>
      <w:proofErr w:type="spellStart"/>
      <w:r w:rsidRPr="003E45E2">
        <w:rPr>
          <w:color w:val="000000" w:themeColor="text1"/>
        </w:rPr>
        <w:t>OpEd</w:t>
      </w:r>
      <w:proofErr w:type="spellEnd"/>
      <w:r w:rsidRPr="003E45E2">
        <w:rPr>
          <w:color w:val="000000" w:themeColor="text1"/>
        </w:rPr>
        <w:t>, April 13, https://www.eurasiareview.com/13042017-us-russia-and-the-asteroid-threat-oped/</w:t>
      </w:r>
      <w:r>
        <w:rPr>
          <w:color w:val="000000" w:themeColor="text1"/>
        </w:rPr>
        <w:t>]</w:t>
      </w:r>
    </w:p>
    <w:p w14:paraId="4856C3DA" w14:textId="77777777" w:rsidR="00D13C83" w:rsidRPr="003250E5" w:rsidRDefault="00D13C83" w:rsidP="00D13C83">
      <w:pPr>
        <w:rPr>
          <w:color w:val="000000" w:themeColor="text1"/>
          <w:u w:val="single"/>
        </w:rPr>
      </w:pPr>
      <w:r w:rsidRPr="008A744C">
        <w:rPr>
          <w:rFonts w:eastAsia="Times New Roman"/>
          <w:color w:val="000000" w:themeColor="text1"/>
          <w:sz w:val="16"/>
        </w:rPr>
        <w:lastRenderedPageBreak/>
        <w:t xml:space="preserve">US Secretary of State Rex Tillerson has just finished his visit in Moscow to discuss Syria and the threat of terrorism and other related issues with the Russian officials, but </w:t>
      </w:r>
      <w:r w:rsidRPr="001340C6">
        <w:rPr>
          <w:rStyle w:val="Emphasis"/>
          <w:color w:val="000000" w:themeColor="text1"/>
        </w:rPr>
        <w:t>conspicuously absent</w:t>
      </w:r>
      <w:r w:rsidRPr="001340C6">
        <w:rPr>
          <w:rStyle w:val="underline"/>
          <w:color w:val="000000" w:themeColor="text1"/>
        </w:rPr>
        <w:t xml:space="preserve"> from the agenda</w:t>
      </w:r>
      <w:r w:rsidRPr="008A744C">
        <w:rPr>
          <w:rFonts w:eastAsia="Times New Roman"/>
          <w:color w:val="000000" w:themeColor="text1"/>
          <w:sz w:val="16"/>
        </w:rPr>
        <w:t xml:space="preserve"> of his visit </w:t>
      </w:r>
      <w:r w:rsidRPr="001340C6">
        <w:rPr>
          <w:rStyle w:val="underline"/>
          <w:color w:val="000000" w:themeColor="text1"/>
        </w:rPr>
        <w:t>is</w:t>
      </w:r>
      <w:r w:rsidRPr="008A744C">
        <w:rPr>
          <w:rFonts w:eastAsia="Times New Roman"/>
          <w:color w:val="000000" w:themeColor="text1"/>
          <w:sz w:val="16"/>
        </w:rPr>
        <w:t xml:space="preserve"> </w:t>
      </w:r>
      <w:r w:rsidRPr="001340C6">
        <w:rPr>
          <w:rStyle w:val="underline"/>
          <w:color w:val="000000" w:themeColor="text1"/>
        </w:rPr>
        <w:t>the real and clear danger posed by</w:t>
      </w:r>
      <w:r w:rsidRPr="008A744C">
        <w:rPr>
          <w:rFonts w:eastAsia="Times New Roman"/>
          <w:color w:val="000000" w:themeColor="text1"/>
          <w:sz w:val="16"/>
        </w:rPr>
        <w:t xml:space="preserve"> the threat from space, that is, the </w:t>
      </w:r>
      <w:r w:rsidRPr="001340C6">
        <w:rPr>
          <w:rStyle w:val="underline"/>
          <w:color w:val="000000" w:themeColor="text1"/>
        </w:rPr>
        <w:t>asteroids</w:t>
      </w:r>
      <w:r w:rsidRPr="008A744C">
        <w:rPr>
          <w:rFonts w:eastAsia="Times New Roman"/>
          <w:color w:val="000000" w:themeColor="text1"/>
          <w:sz w:val="16"/>
        </w:rPr>
        <w:t xml:space="preserve">, one of which is due to brush past earth on Wednesday, April 19. In fact, </w:t>
      </w:r>
      <w:r w:rsidRPr="00FB274B">
        <w:rPr>
          <w:rStyle w:val="Emphasis"/>
          <w:highlight w:val="cyan"/>
        </w:rPr>
        <w:t>Russia and US</w:t>
      </w:r>
      <w:r w:rsidRPr="00FB274B">
        <w:rPr>
          <w:rStyle w:val="underline"/>
          <w:color w:val="000000" w:themeColor="text1"/>
          <w:highlight w:val="cyan"/>
        </w:rPr>
        <w:t xml:space="preserve"> have become </w:t>
      </w:r>
      <w:r w:rsidRPr="00FB274B">
        <w:rPr>
          <w:rStyle w:val="Emphasis"/>
          <w:color w:val="000000" w:themeColor="text1"/>
          <w:highlight w:val="cyan"/>
        </w:rPr>
        <w:t>allies</w:t>
      </w:r>
      <w:r w:rsidRPr="00FB274B">
        <w:rPr>
          <w:rStyle w:val="underline"/>
          <w:color w:val="000000" w:themeColor="text1"/>
          <w:highlight w:val="cyan"/>
        </w:rPr>
        <w:t xml:space="preserve"> against</w:t>
      </w:r>
      <w:r w:rsidRPr="001340C6">
        <w:rPr>
          <w:rStyle w:val="underline"/>
          <w:color w:val="000000" w:themeColor="text1"/>
        </w:rPr>
        <w:t xml:space="preserve"> the </w:t>
      </w:r>
      <w:r w:rsidRPr="00FB274B">
        <w:rPr>
          <w:rStyle w:val="underline"/>
          <w:color w:val="000000" w:themeColor="text1"/>
          <w:highlight w:val="cyan"/>
        </w:rPr>
        <w:t>asteroid</w:t>
      </w:r>
      <w:r w:rsidRPr="001340C6">
        <w:rPr>
          <w:rStyle w:val="underline"/>
          <w:color w:val="000000" w:themeColor="text1"/>
        </w:rPr>
        <w:t xml:space="preserve"> threat </w:t>
      </w:r>
      <w:r w:rsidRPr="00FB274B">
        <w:rPr>
          <w:rStyle w:val="underline"/>
          <w:color w:val="000000" w:themeColor="text1"/>
          <w:highlight w:val="cyan"/>
        </w:rPr>
        <w:t>since</w:t>
      </w:r>
      <w:r w:rsidRPr="008A744C">
        <w:rPr>
          <w:rFonts w:eastAsia="Times New Roman"/>
          <w:color w:val="000000" w:themeColor="text1"/>
          <w:sz w:val="16"/>
        </w:rPr>
        <w:t xml:space="preserve"> the </w:t>
      </w:r>
      <w:r w:rsidRPr="001340C6">
        <w:rPr>
          <w:rStyle w:val="Emphasis"/>
          <w:color w:val="000000" w:themeColor="text1"/>
        </w:rPr>
        <w:t>signing</w:t>
      </w:r>
      <w:r w:rsidRPr="008A744C">
        <w:rPr>
          <w:rFonts w:eastAsia="Times New Roman"/>
          <w:color w:val="000000" w:themeColor="text1"/>
          <w:sz w:val="16"/>
        </w:rPr>
        <w:t xml:space="preserve"> of </w:t>
      </w:r>
      <w:r w:rsidRPr="00FB274B">
        <w:rPr>
          <w:rStyle w:val="underline"/>
          <w:color w:val="000000" w:themeColor="text1"/>
          <w:highlight w:val="cyan"/>
        </w:rPr>
        <w:t>an</w:t>
      </w:r>
      <w:r w:rsidRPr="008A744C">
        <w:rPr>
          <w:rFonts w:eastAsia="Times New Roman"/>
          <w:color w:val="000000" w:themeColor="text1"/>
          <w:sz w:val="16"/>
        </w:rPr>
        <w:t xml:space="preserve"> anti-asteroid </w:t>
      </w:r>
      <w:r w:rsidRPr="00FB274B">
        <w:rPr>
          <w:rStyle w:val="Emphasis"/>
          <w:color w:val="000000" w:themeColor="text1"/>
          <w:highlight w:val="cyan"/>
        </w:rPr>
        <w:t>agreement</w:t>
      </w:r>
      <w:r w:rsidRPr="008A744C">
        <w:rPr>
          <w:rFonts w:eastAsia="Times New Roman"/>
          <w:color w:val="000000" w:themeColor="text1"/>
          <w:sz w:val="16"/>
        </w:rPr>
        <w:t xml:space="preserve"> </w:t>
      </w:r>
      <w:r w:rsidRPr="00FB274B">
        <w:rPr>
          <w:rStyle w:val="underline"/>
          <w:color w:val="000000" w:themeColor="text1"/>
          <w:highlight w:val="cyan"/>
        </w:rPr>
        <w:t>in</w:t>
      </w:r>
      <w:r w:rsidRPr="008A744C">
        <w:rPr>
          <w:rFonts w:eastAsia="Times New Roman"/>
          <w:color w:val="000000" w:themeColor="text1"/>
          <w:sz w:val="16"/>
        </w:rPr>
        <w:t xml:space="preserve"> 20</w:t>
      </w:r>
      <w:r w:rsidRPr="00FB274B">
        <w:rPr>
          <w:rStyle w:val="Emphasis"/>
          <w:color w:val="000000" w:themeColor="text1"/>
          <w:highlight w:val="cyan"/>
        </w:rPr>
        <w:t>13</w:t>
      </w:r>
      <w:r w:rsidRPr="00FB274B">
        <w:rPr>
          <w:rStyle w:val="underline"/>
          <w:color w:val="000000" w:themeColor="text1"/>
          <w:highlight w:val="cyan"/>
        </w:rPr>
        <w:t>,</w:t>
      </w:r>
      <w:r w:rsidRPr="001340C6">
        <w:rPr>
          <w:rStyle w:val="underline"/>
          <w:color w:val="000000" w:themeColor="text1"/>
        </w:rPr>
        <w:t xml:space="preserve"> initiated by</w:t>
      </w:r>
      <w:r w:rsidRPr="008A744C">
        <w:rPr>
          <w:rFonts w:eastAsia="Times New Roman"/>
          <w:color w:val="000000" w:themeColor="text1"/>
          <w:sz w:val="16"/>
        </w:rPr>
        <w:t xml:space="preserve"> the then </w:t>
      </w:r>
      <w:r w:rsidRPr="001340C6">
        <w:rPr>
          <w:rStyle w:val="underline"/>
          <w:color w:val="000000" w:themeColor="text1"/>
        </w:rPr>
        <w:t>energy secretary</w:t>
      </w:r>
      <w:r w:rsidRPr="008A744C">
        <w:rPr>
          <w:rFonts w:eastAsia="Times New Roman"/>
          <w:color w:val="000000" w:themeColor="text1"/>
          <w:sz w:val="16"/>
        </w:rPr>
        <w:t xml:space="preserve"> and scientist Ernst </w:t>
      </w:r>
      <w:r w:rsidRPr="001340C6">
        <w:rPr>
          <w:rStyle w:val="underline"/>
          <w:color w:val="000000" w:themeColor="text1"/>
        </w:rPr>
        <w:t xml:space="preserve">Muniz. This agreement </w:t>
      </w:r>
      <w:r w:rsidRPr="00FB274B">
        <w:rPr>
          <w:rStyle w:val="underline"/>
          <w:color w:val="000000" w:themeColor="text1"/>
          <w:highlight w:val="cyan"/>
        </w:rPr>
        <w:t>calls for</w:t>
      </w:r>
      <w:r w:rsidRPr="001340C6">
        <w:rPr>
          <w:rStyle w:val="underline"/>
          <w:color w:val="000000" w:themeColor="text1"/>
        </w:rPr>
        <w:t xml:space="preserve"> </w:t>
      </w:r>
      <w:r w:rsidRPr="00B60772">
        <w:rPr>
          <w:rStyle w:val="Emphasis"/>
          <w:highlight w:val="cyan"/>
        </w:rPr>
        <w:t>coop</w:t>
      </w:r>
      <w:r w:rsidRPr="001340C6">
        <w:rPr>
          <w:rStyle w:val="underline"/>
          <w:color w:val="000000" w:themeColor="text1"/>
        </w:rPr>
        <w:t xml:space="preserve">eration on research </w:t>
      </w:r>
      <w:r w:rsidRPr="00FB274B">
        <w:rPr>
          <w:rStyle w:val="underline"/>
          <w:color w:val="000000" w:themeColor="text1"/>
          <w:highlight w:val="cyan"/>
        </w:rPr>
        <w:t xml:space="preserve">on </w:t>
      </w:r>
      <w:r w:rsidRPr="001340C6">
        <w:rPr>
          <w:rStyle w:val="underline"/>
          <w:color w:val="000000" w:themeColor="text1"/>
        </w:rPr>
        <w:t xml:space="preserve">asteroid </w:t>
      </w:r>
      <w:r w:rsidRPr="00FB274B">
        <w:rPr>
          <w:rStyle w:val="underline"/>
          <w:color w:val="000000" w:themeColor="text1"/>
          <w:highlight w:val="cyan"/>
        </w:rPr>
        <w:t>defense, raising</w:t>
      </w:r>
      <w:r w:rsidRPr="008A744C">
        <w:rPr>
          <w:rFonts w:eastAsia="Times New Roman"/>
          <w:color w:val="000000" w:themeColor="text1"/>
          <w:sz w:val="16"/>
        </w:rPr>
        <w:t xml:space="preserve"> the </w:t>
      </w:r>
      <w:r w:rsidRPr="00FB274B">
        <w:rPr>
          <w:rStyle w:val="underline"/>
          <w:color w:val="000000" w:themeColor="text1"/>
          <w:highlight w:val="cyan"/>
        </w:rPr>
        <w:t>prospect of</w:t>
      </w:r>
      <w:r w:rsidRPr="001340C6">
        <w:rPr>
          <w:rStyle w:val="underline"/>
          <w:color w:val="000000" w:themeColor="text1"/>
        </w:rPr>
        <w:t xml:space="preserve"> a US-Russia </w:t>
      </w:r>
      <w:r w:rsidRPr="00FB274B">
        <w:rPr>
          <w:rStyle w:val="Emphasis"/>
          <w:color w:val="000000" w:themeColor="text1"/>
          <w:highlight w:val="cyan"/>
        </w:rPr>
        <w:t>nuclear coop</w:t>
      </w:r>
      <w:r w:rsidRPr="008A744C">
        <w:rPr>
          <w:sz w:val="16"/>
        </w:rPr>
        <w:t xml:space="preserve">eration, given the potential feasibility of nukes in deflecting or destroying an incoming asteroid — for good reason. The asteroid due for a close flyby next week at a speed of some 60,000 miles per hour is over one mile long and capable of releasing the equivalent of almost </w:t>
      </w:r>
      <w:r w:rsidRPr="00FB274B">
        <w:rPr>
          <w:rStyle w:val="Emphasis"/>
          <w:color w:val="000000" w:themeColor="text1"/>
          <w:highlight w:val="cyan"/>
        </w:rPr>
        <w:t>2000 Hiroshima bombs</w:t>
      </w:r>
      <w:r w:rsidRPr="00FB274B">
        <w:rPr>
          <w:rStyle w:val="underline"/>
          <w:color w:val="000000" w:themeColor="text1"/>
          <w:highlight w:val="cyan"/>
        </w:rPr>
        <w:t>; if it hits</w:t>
      </w:r>
      <w:r w:rsidRPr="001340C6">
        <w:rPr>
          <w:rStyle w:val="underline"/>
          <w:color w:val="000000" w:themeColor="text1"/>
        </w:rPr>
        <w:t xml:space="preserve"> the earth, it </w:t>
      </w:r>
      <w:proofErr w:type="gramStart"/>
      <w:r w:rsidRPr="001340C6">
        <w:rPr>
          <w:rStyle w:val="underline"/>
          <w:color w:val="000000" w:themeColor="text1"/>
        </w:rPr>
        <w:t>would</w:t>
      </w:r>
      <w:proofErr w:type="gramEnd"/>
      <w:r w:rsidRPr="001340C6">
        <w:rPr>
          <w:rStyle w:val="underline"/>
          <w:color w:val="000000" w:themeColor="text1"/>
        </w:rPr>
        <w:t xml:space="preserve"> cause massive </w:t>
      </w:r>
      <w:r w:rsidRPr="00FB274B">
        <w:rPr>
          <w:rStyle w:val="Emphasis"/>
          <w:color w:val="000000" w:themeColor="text1"/>
          <w:highlight w:val="cyan"/>
        </w:rPr>
        <w:t>tsunamis</w:t>
      </w:r>
      <w:r w:rsidRPr="001340C6">
        <w:rPr>
          <w:rStyle w:val="underline"/>
          <w:color w:val="000000" w:themeColor="text1"/>
        </w:rPr>
        <w:t xml:space="preserve"> </w:t>
      </w:r>
      <w:r w:rsidRPr="00FB274B">
        <w:rPr>
          <w:rStyle w:val="underline"/>
          <w:color w:val="000000" w:themeColor="text1"/>
          <w:highlight w:val="cyan"/>
        </w:rPr>
        <w:t xml:space="preserve">and </w:t>
      </w:r>
      <w:r w:rsidRPr="00FB274B">
        <w:rPr>
          <w:rStyle w:val="Emphasis"/>
          <w:color w:val="000000" w:themeColor="text1"/>
          <w:highlight w:val="cyan"/>
        </w:rPr>
        <w:t>giant fireballs</w:t>
      </w:r>
      <w:r w:rsidRPr="00FB274B">
        <w:rPr>
          <w:rStyle w:val="underline"/>
          <w:color w:val="000000" w:themeColor="text1"/>
          <w:highlight w:val="cyan"/>
        </w:rPr>
        <w:t xml:space="preserve"> wip</w:t>
      </w:r>
      <w:r w:rsidRPr="001340C6">
        <w:rPr>
          <w:rStyle w:val="underline"/>
          <w:color w:val="000000" w:themeColor="text1"/>
        </w:rPr>
        <w:t xml:space="preserve">ing </w:t>
      </w:r>
      <w:r w:rsidRPr="00FB274B">
        <w:rPr>
          <w:rStyle w:val="underline"/>
          <w:color w:val="000000" w:themeColor="text1"/>
          <w:highlight w:val="cyan"/>
        </w:rPr>
        <w:t>out</w:t>
      </w:r>
      <w:r w:rsidRPr="008A744C">
        <w:rPr>
          <w:rFonts w:eastAsia="Times New Roman"/>
          <w:color w:val="000000" w:themeColor="text1"/>
          <w:sz w:val="16"/>
        </w:rPr>
        <w:t xml:space="preserve"> a good chunk of </w:t>
      </w:r>
      <w:r w:rsidRPr="00FB274B">
        <w:rPr>
          <w:rStyle w:val="underline"/>
          <w:color w:val="000000" w:themeColor="text1"/>
          <w:highlight w:val="cyan"/>
        </w:rPr>
        <w:t>humanity</w:t>
      </w:r>
      <w:r w:rsidRPr="008A744C">
        <w:rPr>
          <w:sz w:val="16"/>
        </w:rPr>
        <w:t>. 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 Clearly</w:t>
      </w:r>
      <w:r w:rsidRPr="008A744C">
        <w:rPr>
          <w:rFonts w:eastAsia="Times New Roman"/>
          <w:color w:val="000000" w:themeColor="text1"/>
          <w:sz w:val="16"/>
        </w:rPr>
        <w:t xml:space="preserve">, </w:t>
      </w:r>
      <w:r w:rsidRPr="00FB274B">
        <w:rPr>
          <w:rStyle w:val="underline"/>
          <w:color w:val="000000" w:themeColor="text1"/>
          <w:highlight w:val="cyan"/>
        </w:rPr>
        <w:t>humanity is at risk</w:t>
      </w:r>
      <w:r w:rsidRPr="001340C6">
        <w:rPr>
          <w:rStyle w:val="underline"/>
          <w:color w:val="000000" w:themeColor="text1"/>
        </w:rPr>
        <w:t xml:space="preserve"> by the asteroid threat and </w:t>
      </w:r>
      <w:r w:rsidRPr="00FB274B">
        <w:rPr>
          <w:rStyle w:val="Emphasis"/>
          <w:color w:val="000000" w:themeColor="text1"/>
          <w:highlight w:val="cyan"/>
        </w:rPr>
        <w:t>inaction</w:t>
      </w:r>
      <w:r w:rsidRPr="00FB274B">
        <w:rPr>
          <w:rStyle w:val="underline"/>
          <w:color w:val="000000" w:themeColor="text1"/>
          <w:highlight w:val="cyan"/>
        </w:rPr>
        <w:t xml:space="preserve"> is </w:t>
      </w:r>
      <w:r w:rsidRPr="00FB274B">
        <w:rPr>
          <w:rStyle w:val="Emphasis"/>
          <w:color w:val="000000" w:themeColor="text1"/>
          <w:highlight w:val="cyan"/>
        </w:rPr>
        <w:t>not an option</w:t>
      </w:r>
      <w:r w:rsidRPr="008A744C">
        <w:rPr>
          <w:sz w:val="16"/>
        </w:rPr>
        <w:t xml:space="preserve">. World’s scientists including some NASA scientists such as Joseph </w:t>
      </w:r>
      <w:proofErr w:type="spellStart"/>
      <w:r w:rsidRPr="008A744C">
        <w:rPr>
          <w:sz w:val="16"/>
        </w:rPr>
        <w:t>Nuth</w:t>
      </w:r>
      <w:proofErr w:type="spellEnd"/>
      <w:r w:rsidRPr="008A744C">
        <w:rPr>
          <w:sz w:val="16"/>
        </w:rPr>
        <w:t xml:space="preserve"> have recently lamented our planetary lack of adequate </w:t>
      </w:r>
      <w:proofErr w:type="spellStart"/>
      <w:r w:rsidRPr="008A744C">
        <w:rPr>
          <w:sz w:val="16"/>
        </w:rPr>
        <w:t>defence</w:t>
      </w:r>
      <w:proofErr w:type="spellEnd"/>
      <w:r w:rsidRPr="008A744C">
        <w:rPr>
          <w:sz w:val="16"/>
        </w:rPr>
        <w:t xml:space="preserve"> against this threat, which has been completely overshadowed by humanity’s other priorities, which pale in comparison when </w:t>
      </w:r>
      <w:proofErr w:type="gramStart"/>
      <w:r w:rsidRPr="008A744C">
        <w:rPr>
          <w:sz w:val="16"/>
        </w:rPr>
        <w:t>considering the fact that</w:t>
      </w:r>
      <w:proofErr w:type="gramEnd"/>
      <w:r w:rsidRPr="008A744C">
        <w:rPr>
          <w:sz w:val="16"/>
        </w:rPr>
        <w:t xml:space="preserve"> our species survival depends on an effective anti-asteroid </w:t>
      </w:r>
      <w:proofErr w:type="spellStart"/>
      <w:r w:rsidRPr="008A744C">
        <w:rPr>
          <w:sz w:val="16"/>
        </w:rPr>
        <w:t>defence</w:t>
      </w:r>
      <w:proofErr w:type="spellEnd"/>
      <w:r w:rsidRPr="008A744C">
        <w:rPr>
          <w:sz w:val="16"/>
        </w:rPr>
        <w:t xml:space="preserve"> — that may require the use of nuclear weapons. Yet,</w:t>
      </w:r>
      <w:r w:rsidRPr="001340C6">
        <w:rPr>
          <w:rStyle w:val="underline"/>
          <w:color w:val="000000" w:themeColor="text1"/>
        </w:rPr>
        <w:t xml:space="preserve"> </w:t>
      </w:r>
      <w:r w:rsidRPr="00FB274B">
        <w:rPr>
          <w:rStyle w:val="underline"/>
          <w:color w:val="000000" w:themeColor="text1"/>
          <w:highlight w:val="cyan"/>
        </w:rPr>
        <w:t>despite</w:t>
      </w:r>
      <w:r w:rsidRPr="001340C6">
        <w:rPr>
          <w:rStyle w:val="underline"/>
          <w:color w:val="000000" w:themeColor="text1"/>
        </w:rPr>
        <w:t xml:space="preserve"> some </w:t>
      </w:r>
      <w:r w:rsidRPr="00FB274B">
        <w:rPr>
          <w:rStyle w:val="Emphasis"/>
          <w:color w:val="000000" w:themeColor="text1"/>
          <w:highlight w:val="cyan"/>
        </w:rPr>
        <w:t>feeble initiatives</w:t>
      </w:r>
      <w:r w:rsidRPr="00FB274B">
        <w:rPr>
          <w:rStyle w:val="underline"/>
          <w:color w:val="000000" w:themeColor="text1"/>
          <w:highlight w:val="cyan"/>
        </w:rPr>
        <w:t xml:space="preserve"> to </w:t>
      </w:r>
      <w:r w:rsidRPr="00FB274B">
        <w:rPr>
          <w:rStyle w:val="Emphasis"/>
          <w:color w:val="000000" w:themeColor="text1"/>
          <w:highlight w:val="cyan"/>
        </w:rPr>
        <w:t>track</w:t>
      </w:r>
      <w:r w:rsidRPr="00FB274B">
        <w:rPr>
          <w:rStyle w:val="underline"/>
          <w:color w:val="000000" w:themeColor="text1"/>
          <w:highlight w:val="cyan"/>
        </w:rPr>
        <w:t xml:space="preserve"> and </w:t>
      </w:r>
      <w:r w:rsidRPr="00FB274B">
        <w:rPr>
          <w:rStyle w:val="Emphasis"/>
          <w:color w:val="000000" w:themeColor="text1"/>
          <w:highlight w:val="cyan"/>
        </w:rPr>
        <w:t>monitor</w:t>
      </w:r>
      <w:r w:rsidRPr="008A744C">
        <w:rPr>
          <w:rFonts w:eastAsia="Times New Roman"/>
          <w:color w:val="000000" w:themeColor="text1"/>
          <w:sz w:val="16"/>
        </w:rPr>
        <w:t xml:space="preserve"> the asteroids, </w:t>
      </w:r>
      <w:r w:rsidRPr="00FB274B">
        <w:rPr>
          <w:rStyle w:val="Emphasis"/>
          <w:color w:val="000000" w:themeColor="text1"/>
          <w:highlight w:val="cyan"/>
        </w:rPr>
        <w:t>NASA</w:t>
      </w:r>
      <w:r w:rsidRPr="008A744C">
        <w:rPr>
          <w:rFonts w:eastAsia="Times New Roman"/>
          <w:color w:val="000000" w:themeColor="text1"/>
          <w:sz w:val="16"/>
        </w:rPr>
        <w:t xml:space="preserve"> had </w:t>
      </w:r>
      <w:r w:rsidRPr="00FB274B">
        <w:rPr>
          <w:rStyle w:val="underline"/>
          <w:color w:val="000000" w:themeColor="text1"/>
          <w:highlight w:val="cyan"/>
        </w:rPr>
        <w:t>admitted</w:t>
      </w:r>
      <w:r w:rsidRPr="008A744C">
        <w:rPr>
          <w:rFonts w:eastAsia="Times New Roman"/>
          <w:color w:val="000000" w:themeColor="text1"/>
          <w:sz w:val="16"/>
        </w:rPr>
        <w:t xml:space="preserve"> that some </w:t>
      </w:r>
      <w:r w:rsidRPr="00FB274B">
        <w:rPr>
          <w:rStyle w:val="Emphasis"/>
          <w:color w:val="000000" w:themeColor="text1"/>
          <w:highlight w:val="cyan"/>
        </w:rPr>
        <w:t>ten percent</w:t>
      </w:r>
      <w:r w:rsidRPr="00FB274B">
        <w:rPr>
          <w:rStyle w:val="underline"/>
          <w:color w:val="000000" w:themeColor="text1"/>
          <w:highlight w:val="cyan"/>
        </w:rPr>
        <w:t xml:space="preserve"> of</w:t>
      </w:r>
      <w:r w:rsidRPr="001340C6">
        <w:rPr>
          <w:rStyle w:val="underline"/>
          <w:color w:val="000000" w:themeColor="text1"/>
        </w:rPr>
        <w:t xml:space="preserve"> the incoming </w:t>
      </w:r>
      <w:r w:rsidRPr="00FB274B">
        <w:rPr>
          <w:rStyle w:val="underline"/>
          <w:color w:val="000000" w:themeColor="text1"/>
          <w:highlight w:val="cyan"/>
        </w:rPr>
        <w:t>asteroids</w:t>
      </w:r>
      <w:r w:rsidRPr="008A744C">
        <w:rPr>
          <w:rFonts w:eastAsia="Times New Roman"/>
          <w:color w:val="000000" w:themeColor="text1"/>
          <w:sz w:val="16"/>
        </w:rPr>
        <w:t xml:space="preserve">, i.e., over 10,000, </w:t>
      </w:r>
      <w:r w:rsidRPr="00FB274B">
        <w:rPr>
          <w:rStyle w:val="underline"/>
          <w:color w:val="000000" w:themeColor="text1"/>
          <w:highlight w:val="cyan"/>
        </w:rPr>
        <w:t>are</w:t>
      </w:r>
      <w:r w:rsidRPr="001340C6">
        <w:rPr>
          <w:rStyle w:val="underline"/>
          <w:color w:val="000000" w:themeColor="text1"/>
        </w:rPr>
        <w:t xml:space="preserve"> still </w:t>
      </w:r>
      <w:r w:rsidRPr="00FB274B">
        <w:rPr>
          <w:rStyle w:val="Emphasis"/>
          <w:color w:val="000000" w:themeColor="text1"/>
          <w:highlight w:val="cyan"/>
        </w:rPr>
        <w:t>not covered</w:t>
      </w:r>
      <w:r w:rsidRPr="008A744C">
        <w:rPr>
          <w:rFonts w:eastAsia="Times New Roman"/>
          <w:color w:val="000000" w:themeColor="text1"/>
          <w:sz w:val="16"/>
        </w:rPr>
        <w:t xml:space="preserve"> by their system, </w:t>
      </w:r>
      <w:r w:rsidRPr="00FB274B">
        <w:rPr>
          <w:rStyle w:val="underline"/>
          <w:color w:val="000000" w:themeColor="text1"/>
          <w:highlight w:val="cyan"/>
        </w:rPr>
        <w:t xml:space="preserve">which requires a </w:t>
      </w:r>
      <w:r w:rsidRPr="00FB274B">
        <w:rPr>
          <w:rStyle w:val="Emphasis"/>
          <w:color w:val="000000" w:themeColor="text1"/>
          <w:highlight w:val="cyan"/>
        </w:rPr>
        <w:t>great deal</w:t>
      </w:r>
      <w:r w:rsidRPr="00FB274B">
        <w:rPr>
          <w:rStyle w:val="underline"/>
          <w:color w:val="000000" w:themeColor="text1"/>
          <w:highlight w:val="cyan"/>
        </w:rPr>
        <w:t xml:space="preserve"> more </w:t>
      </w:r>
      <w:r w:rsidRPr="00FB274B">
        <w:rPr>
          <w:rStyle w:val="Emphasis"/>
          <w:color w:val="000000" w:themeColor="text1"/>
          <w:highlight w:val="cyan"/>
        </w:rPr>
        <w:t>funding</w:t>
      </w:r>
      <w:r w:rsidRPr="00FB274B">
        <w:rPr>
          <w:rStyle w:val="underline"/>
          <w:color w:val="000000" w:themeColor="text1"/>
          <w:highlight w:val="cyan"/>
        </w:rPr>
        <w:t xml:space="preserve"> and </w:t>
      </w:r>
      <w:r w:rsidRPr="00FB274B">
        <w:rPr>
          <w:rStyle w:val="Emphasis"/>
          <w:color w:val="000000" w:themeColor="text1"/>
          <w:highlight w:val="cyan"/>
        </w:rPr>
        <w:t>human resources</w:t>
      </w:r>
      <w:r w:rsidRPr="00FB274B">
        <w:rPr>
          <w:rStyle w:val="underline"/>
          <w:color w:val="000000" w:themeColor="text1"/>
          <w:highlight w:val="cyan"/>
        </w:rPr>
        <w:t xml:space="preserve">, such as </w:t>
      </w:r>
      <w:r w:rsidRPr="00FB274B">
        <w:rPr>
          <w:rStyle w:val="Emphasis"/>
          <w:color w:val="000000" w:themeColor="text1"/>
          <w:highlight w:val="cyan"/>
        </w:rPr>
        <w:t>increased</w:t>
      </w:r>
      <w:r w:rsidRPr="001340C6">
        <w:rPr>
          <w:rStyle w:val="underline"/>
          <w:color w:val="000000" w:themeColor="text1"/>
        </w:rPr>
        <w:t xml:space="preserve"> number of </w:t>
      </w:r>
      <w:r w:rsidRPr="00FB274B">
        <w:rPr>
          <w:rStyle w:val="Emphasis"/>
          <w:color w:val="000000" w:themeColor="text1"/>
          <w:highlight w:val="cyan"/>
        </w:rPr>
        <w:t>observation points</w:t>
      </w:r>
      <w:r w:rsidRPr="00FB274B">
        <w:rPr>
          <w:rStyle w:val="underline"/>
          <w:color w:val="000000" w:themeColor="text1"/>
          <w:highlight w:val="cyan"/>
        </w:rPr>
        <w:t xml:space="preserve"> </w:t>
      </w:r>
      <w:r w:rsidRPr="00FB274B">
        <w:rPr>
          <w:rStyle w:val="Emphasis"/>
          <w:color w:val="000000" w:themeColor="text1"/>
          <w:highlight w:val="cyan"/>
        </w:rPr>
        <w:t>around the world.</w:t>
      </w:r>
      <w:r w:rsidRPr="001340C6">
        <w:rPr>
          <w:rStyle w:val="Emphasis"/>
        </w:rPr>
        <w:t xml:space="preserve"> </w:t>
      </w:r>
      <w:r w:rsidRPr="008A744C">
        <w:rPr>
          <w:rFonts w:eastAsia="Times New Roman"/>
          <w:color w:val="000000" w:themeColor="text1"/>
          <w:sz w:val="16"/>
        </w:rPr>
        <w:t xml:space="preserve">What is more, the </w:t>
      </w:r>
      <w:r w:rsidRPr="001340C6">
        <w:rPr>
          <w:rStyle w:val="underline"/>
          <w:color w:val="000000" w:themeColor="text1"/>
        </w:rPr>
        <w:t xml:space="preserve">present efforts in asteroid </w:t>
      </w:r>
      <w:r w:rsidRPr="00FB274B">
        <w:rPr>
          <w:rStyle w:val="underline"/>
          <w:color w:val="000000" w:themeColor="text1"/>
          <w:highlight w:val="cyan"/>
        </w:rPr>
        <w:t xml:space="preserve">prevention </w:t>
      </w:r>
      <w:r w:rsidRPr="001340C6">
        <w:rPr>
          <w:rStyle w:val="underline"/>
          <w:color w:val="000000" w:themeColor="text1"/>
        </w:rPr>
        <w:t xml:space="preserve">are still </w:t>
      </w:r>
      <w:r w:rsidRPr="00FB274B">
        <w:rPr>
          <w:rStyle w:val="underline"/>
          <w:color w:val="000000" w:themeColor="text1"/>
          <w:highlight w:val="cyan"/>
        </w:rPr>
        <w:t>in</w:t>
      </w:r>
      <w:r w:rsidRPr="008A744C">
        <w:rPr>
          <w:rFonts w:eastAsia="Times New Roman"/>
          <w:color w:val="000000" w:themeColor="text1"/>
          <w:sz w:val="16"/>
        </w:rPr>
        <w:t xml:space="preserve"> the stage of </w:t>
      </w:r>
      <w:r w:rsidRPr="00FB274B">
        <w:rPr>
          <w:rStyle w:val="Emphasis"/>
          <w:color w:val="000000" w:themeColor="text1"/>
          <w:highlight w:val="cyan"/>
        </w:rPr>
        <w:t>infancy</w:t>
      </w:r>
      <w:r w:rsidRPr="00FB274B">
        <w:rPr>
          <w:rStyle w:val="underline"/>
          <w:color w:val="000000" w:themeColor="text1"/>
          <w:highlight w:val="cyan"/>
        </w:rPr>
        <w:t xml:space="preserve"> and </w:t>
      </w:r>
      <w:r w:rsidRPr="001340C6">
        <w:rPr>
          <w:rStyle w:val="Emphasis"/>
          <w:color w:val="000000" w:themeColor="text1"/>
        </w:rPr>
        <w:t xml:space="preserve">initial </w:t>
      </w:r>
      <w:r w:rsidRPr="00FB274B">
        <w:rPr>
          <w:rStyle w:val="Emphasis"/>
          <w:color w:val="000000" w:themeColor="text1"/>
          <w:highlight w:val="cyan"/>
        </w:rPr>
        <w:t>testing</w:t>
      </w:r>
      <w:r w:rsidRPr="001340C6">
        <w:rPr>
          <w:rStyle w:val="underline"/>
          <w:color w:val="000000" w:themeColor="text1"/>
        </w:rPr>
        <w:t xml:space="preserve">, basically proceeding </w:t>
      </w:r>
      <w:r w:rsidRPr="00FB274B">
        <w:rPr>
          <w:rStyle w:val="underline"/>
          <w:color w:val="000000" w:themeColor="text1"/>
          <w:highlight w:val="cyan"/>
        </w:rPr>
        <w:t xml:space="preserve">at </w:t>
      </w:r>
      <w:r w:rsidRPr="00FB274B">
        <w:rPr>
          <w:rStyle w:val="Emphasis"/>
          <w:color w:val="000000" w:themeColor="text1"/>
          <w:highlight w:val="cyan"/>
        </w:rPr>
        <w:t>snail speed</w:t>
      </w:r>
      <w:r w:rsidRPr="001340C6">
        <w:rPr>
          <w:rStyle w:val="underline"/>
          <w:color w:val="000000" w:themeColor="text1"/>
        </w:rPr>
        <w:t>,</w:t>
      </w:r>
      <w:r w:rsidRPr="008A744C">
        <w:rPr>
          <w:rFonts w:eastAsia="Times New Roman"/>
          <w:color w:val="000000" w:themeColor="text1"/>
          <w:sz w:val="16"/>
        </w:rPr>
        <w:t xml:space="preserve"> again mainly </w:t>
      </w:r>
      <w:r w:rsidRPr="00FB274B">
        <w:rPr>
          <w:rStyle w:val="underline"/>
          <w:color w:val="000000" w:themeColor="text1"/>
          <w:highlight w:val="cyan"/>
        </w:rPr>
        <w:t>due to</w:t>
      </w:r>
      <w:r w:rsidRPr="008A744C">
        <w:rPr>
          <w:rFonts w:eastAsia="Times New Roman"/>
          <w:color w:val="000000" w:themeColor="text1"/>
          <w:sz w:val="16"/>
        </w:rPr>
        <w:t xml:space="preserve"> the </w:t>
      </w:r>
      <w:r w:rsidRPr="00FB274B">
        <w:rPr>
          <w:rStyle w:val="Emphasis"/>
          <w:color w:val="000000" w:themeColor="text1"/>
          <w:highlight w:val="cyan"/>
        </w:rPr>
        <w:t xml:space="preserve">woefully inadequate </w:t>
      </w:r>
      <w:r w:rsidRPr="008A744C">
        <w:rPr>
          <w:sz w:val="16"/>
        </w:rPr>
        <w:t xml:space="preserve">resources committed to these projects, decried by the world’s scientists, some of whom are adamant about the need for nuclear-ready space missions as part of a contingency plan vis-à-vis any asteroid on a collision course with our vulnerable planet. This is one of several options studied </w:t>
      </w:r>
      <w:proofErr w:type="gramStart"/>
      <w:r w:rsidRPr="008A744C">
        <w:rPr>
          <w:sz w:val="16"/>
        </w:rPr>
        <w:t>at the moment</w:t>
      </w:r>
      <w:proofErr w:type="gramEnd"/>
      <w:r w:rsidRPr="008A744C">
        <w:rPr>
          <w:sz w:val="16"/>
        </w:rPr>
        <w:t>, all of which are still on paper and, on the whole, out of sync with the urgency of the matter that calls for a massive allocation of new resources that, in turn, can even boost the economy by producing new jobs.</w:t>
      </w:r>
      <w:r w:rsidRPr="008A744C">
        <w:rPr>
          <w:rFonts w:eastAsia="Times New Roman"/>
          <w:sz w:val="16"/>
        </w:rPr>
        <w:t xml:space="preserve"> </w:t>
      </w:r>
      <w:r w:rsidRPr="008A744C">
        <w:rPr>
          <w:rFonts w:eastAsia="Times New Roman"/>
          <w:color w:val="000000" w:themeColor="text1"/>
          <w:sz w:val="16"/>
        </w:rPr>
        <w:t xml:space="preserve">Hence, </w:t>
      </w:r>
      <w:r w:rsidRPr="00FB274B">
        <w:rPr>
          <w:rStyle w:val="underline"/>
          <w:color w:val="000000" w:themeColor="text1"/>
          <w:highlight w:val="cyan"/>
        </w:rPr>
        <w:t xml:space="preserve">it is </w:t>
      </w:r>
      <w:r w:rsidRPr="00FB274B">
        <w:rPr>
          <w:rStyle w:val="Emphasis"/>
          <w:color w:val="000000" w:themeColor="text1"/>
          <w:highlight w:val="cyan"/>
        </w:rPr>
        <w:t>only logical</w:t>
      </w:r>
      <w:r w:rsidRPr="001340C6">
        <w:rPr>
          <w:rStyle w:val="underline"/>
          <w:color w:val="000000" w:themeColor="text1"/>
        </w:rPr>
        <w:t xml:space="preserve"> that </w:t>
      </w:r>
      <w:r w:rsidRPr="00FB274B">
        <w:rPr>
          <w:rStyle w:val="underline"/>
          <w:color w:val="000000" w:themeColor="text1"/>
          <w:highlight w:val="cyan"/>
        </w:rPr>
        <w:t>US and Russia, which</w:t>
      </w:r>
      <w:r w:rsidRPr="008A744C">
        <w:rPr>
          <w:rFonts w:eastAsia="Times New Roman"/>
          <w:color w:val="000000" w:themeColor="text1"/>
          <w:sz w:val="16"/>
        </w:rPr>
        <w:t xml:space="preserve"> have also </w:t>
      </w:r>
      <w:r w:rsidRPr="00FB274B">
        <w:rPr>
          <w:rStyle w:val="underline"/>
          <w:color w:val="000000" w:themeColor="text1"/>
          <w:highlight w:val="cyan"/>
        </w:rPr>
        <w:t>collaborated</w:t>
      </w:r>
      <w:r w:rsidRPr="008A744C">
        <w:rPr>
          <w:rFonts w:eastAsia="Times New Roman"/>
          <w:color w:val="000000" w:themeColor="text1"/>
          <w:sz w:val="16"/>
        </w:rPr>
        <w:t xml:space="preserve"> in </w:t>
      </w:r>
      <w:r w:rsidRPr="00FB274B">
        <w:rPr>
          <w:rStyle w:val="underline"/>
          <w:color w:val="000000" w:themeColor="text1"/>
          <w:highlight w:val="cyan"/>
        </w:rPr>
        <w:t>promoting</w:t>
      </w:r>
      <w:r w:rsidRPr="001340C6">
        <w:rPr>
          <w:rStyle w:val="underline"/>
          <w:color w:val="000000" w:themeColor="text1"/>
        </w:rPr>
        <w:t xml:space="preserve"> </w:t>
      </w:r>
      <w:proofErr w:type="gramStart"/>
      <w:r w:rsidRPr="001340C6">
        <w:rPr>
          <w:rStyle w:val="underline"/>
          <w:color w:val="000000" w:themeColor="text1"/>
        </w:rPr>
        <w:t>a</w:t>
      </w:r>
      <w:proofErr w:type="gramEnd"/>
      <w:r w:rsidRPr="001340C6">
        <w:rPr>
          <w:rStyle w:val="underline"/>
          <w:color w:val="000000" w:themeColor="text1"/>
        </w:rPr>
        <w:t xml:space="preserve"> </w:t>
      </w:r>
      <w:r w:rsidRPr="00FB274B">
        <w:rPr>
          <w:rStyle w:val="Emphasis"/>
          <w:color w:val="000000" w:themeColor="text1"/>
          <w:highlight w:val="cyan"/>
        </w:rPr>
        <w:t>UN-based asteroid info</w:t>
      </w:r>
      <w:r w:rsidRPr="001340C6">
        <w:rPr>
          <w:rStyle w:val="underline"/>
          <w:color w:val="000000" w:themeColor="text1"/>
        </w:rPr>
        <w:t xml:space="preserve">rmation </w:t>
      </w:r>
      <w:r w:rsidRPr="00FB274B">
        <w:rPr>
          <w:rStyle w:val="Emphasis"/>
          <w:color w:val="000000" w:themeColor="text1"/>
          <w:highlight w:val="cyan"/>
        </w:rPr>
        <w:t>network</w:t>
      </w:r>
      <w:r w:rsidRPr="001340C6">
        <w:rPr>
          <w:rStyle w:val="underline"/>
          <w:color w:val="000000" w:themeColor="text1"/>
        </w:rPr>
        <w:t>, put aside their</w:t>
      </w:r>
      <w:r w:rsidRPr="008A744C">
        <w:rPr>
          <w:rFonts w:eastAsia="Times New Roman"/>
          <w:color w:val="000000" w:themeColor="text1"/>
          <w:sz w:val="16"/>
        </w:rPr>
        <w:t xml:space="preserve"> present cold war </w:t>
      </w:r>
      <w:r w:rsidRPr="001340C6">
        <w:rPr>
          <w:rStyle w:val="underline"/>
          <w:color w:val="000000" w:themeColor="text1"/>
        </w:rPr>
        <w:t xml:space="preserve">differences and </w:t>
      </w:r>
      <w:r w:rsidRPr="00FB274B">
        <w:rPr>
          <w:rStyle w:val="underline"/>
          <w:color w:val="000000" w:themeColor="text1"/>
          <w:highlight w:val="cyan"/>
        </w:rPr>
        <w:t>enhance</w:t>
      </w:r>
      <w:r w:rsidRPr="001340C6">
        <w:rPr>
          <w:rStyle w:val="underline"/>
          <w:color w:val="000000" w:themeColor="text1"/>
        </w:rPr>
        <w:t xml:space="preserve"> their </w:t>
      </w:r>
      <w:r w:rsidRPr="00FB274B">
        <w:rPr>
          <w:rStyle w:val="underline"/>
          <w:color w:val="000000" w:themeColor="text1"/>
          <w:highlight w:val="cyan"/>
        </w:rPr>
        <w:t>coop</w:t>
      </w:r>
      <w:r w:rsidRPr="001340C6">
        <w:rPr>
          <w:rStyle w:val="underline"/>
          <w:color w:val="000000" w:themeColor="text1"/>
        </w:rPr>
        <w:t xml:space="preserve">eration </w:t>
      </w:r>
      <w:r w:rsidRPr="00FB274B">
        <w:rPr>
          <w:rStyle w:val="underline"/>
          <w:color w:val="000000" w:themeColor="text1"/>
          <w:highlight w:val="cyan"/>
        </w:rPr>
        <w:t>for</w:t>
      </w:r>
      <w:r w:rsidRPr="001340C6">
        <w:rPr>
          <w:rStyle w:val="underline"/>
          <w:color w:val="000000" w:themeColor="text1"/>
        </w:rPr>
        <w:t xml:space="preserve"> the sake of </w:t>
      </w:r>
      <w:r w:rsidRPr="00FB274B">
        <w:rPr>
          <w:rStyle w:val="Emphasis"/>
          <w:color w:val="000000" w:themeColor="text1"/>
          <w:highlight w:val="cyan"/>
        </w:rPr>
        <w:t>planetary survival</w:t>
      </w:r>
      <w:r w:rsidRPr="001340C6">
        <w:rPr>
          <w:rStyle w:val="underline"/>
          <w:color w:val="000000" w:themeColor="text1"/>
        </w:rPr>
        <w:t xml:space="preserve">. It is in the vital national interests of both nations to do so, given </w:t>
      </w:r>
      <w:r w:rsidRPr="00FB274B">
        <w:rPr>
          <w:rStyle w:val="underline"/>
          <w:color w:val="000000" w:themeColor="text1"/>
          <w:highlight w:val="cyan"/>
        </w:rPr>
        <w:t>the</w:t>
      </w:r>
      <w:r w:rsidRPr="001340C6">
        <w:rPr>
          <w:rStyle w:val="underline"/>
          <w:color w:val="000000" w:themeColor="text1"/>
        </w:rPr>
        <w:t xml:space="preserve"> common concern about the </w:t>
      </w:r>
      <w:r w:rsidRPr="00FB274B">
        <w:rPr>
          <w:rStyle w:val="underline"/>
          <w:color w:val="000000" w:themeColor="text1"/>
          <w:highlight w:val="cyan"/>
        </w:rPr>
        <w:t>asteroid</w:t>
      </w:r>
      <w:r w:rsidRPr="008A744C">
        <w:rPr>
          <w:rFonts w:eastAsia="Times New Roman"/>
          <w:color w:val="000000" w:themeColor="text1"/>
          <w:sz w:val="16"/>
        </w:rPr>
        <w:t xml:space="preserve"> threat, </w:t>
      </w:r>
      <w:r w:rsidRPr="00FB274B">
        <w:rPr>
          <w:rStyle w:val="underline"/>
          <w:color w:val="000000" w:themeColor="text1"/>
          <w:highlight w:val="cyan"/>
        </w:rPr>
        <w:t xml:space="preserve">that </w:t>
      </w:r>
      <w:r w:rsidRPr="00FB274B">
        <w:rPr>
          <w:rStyle w:val="Emphasis"/>
          <w:color w:val="000000" w:themeColor="text1"/>
          <w:highlight w:val="cyan"/>
        </w:rPr>
        <w:t>eclipses any human threat</w:t>
      </w:r>
      <w:r w:rsidRPr="00FB274B">
        <w:rPr>
          <w:rStyle w:val="underline"/>
          <w:color w:val="000000" w:themeColor="text1"/>
          <w:highlight w:val="cyan"/>
        </w:rPr>
        <w:t xml:space="preserve"> such as </w:t>
      </w:r>
      <w:r w:rsidRPr="00FB274B">
        <w:rPr>
          <w:rStyle w:val="Emphasis"/>
          <w:color w:val="000000" w:themeColor="text1"/>
          <w:highlight w:val="cyan"/>
        </w:rPr>
        <w:t>terrorism</w:t>
      </w:r>
      <w:r w:rsidRPr="00FB274B">
        <w:rPr>
          <w:rStyle w:val="underline"/>
          <w:color w:val="000000" w:themeColor="text1"/>
          <w:highlight w:val="cyan"/>
        </w:rPr>
        <w:t xml:space="preserve"> by a </w:t>
      </w:r>
      <w:r w:rsidRPr="00FB274B">
        <w:rPr>
          <w:rStyle w:val="Emphasis"/>
          <w:color w:val="000000" w:themeColor="text1"/>
          <w:highlight w:val="cyan"/>
        </w:rPr>
        <w:t>huge margin</w:t>
      </w:r>
      <w:r w:rsidRPr="008A744C">
        <w:rPr>
          <w:sz w:val="16"/>
        </w:rPr>
        <w:t>. This problem is, unfortunately, sidelined due to the preoccupation with geopolitical considerations, pointing at humanity’s folly.</w:t>
      </w:r>
      <w:r w:rsidRPr="001340C6">
        <w:rPr>
          <w:rStyle w:val="underline"/>
          <w:color w:val="000000" w:themeColor="text1"/>
        </w:rPr>
        <w:t xml:space="preserve"> </w:t>
      </w:r>
    </w:p>
    <w:p w14:paraId="43A47031" w14:textId="77777777" w:rsidR="00D13C83" w:rsidRPr="00A342A1" w:rsidRDefault="00D13C83" w:rsidP="00D13C83">
      <w:pPr>
        <w:pStyle w:val="Heading4"/>
      </w:pPr>
      <w:r>
        <w:t xml:space="preserve">The </w:t>
      </w:r>
      <w:r>
        <w:rPr>
          <w:u w:val="single"/>
        </w:rPr>
        <w:t>mining itself</w:t>
      </w:r>
      <w:r>
        <w:t xml:space="preserve"> increases the risk of asteroid collisions </w:t>
      </w:r>
    </w:p>
    <w:p w14:paraId="1670D428" w14:textId="77777777" w:rsidR="00D13C83" w:rsidRPr="0090528A" w:rsidRDefault="00D13C83" w:rsidP="00D13C83">
      <w:r w:rsidRPr="00003D3D">
        <w:rPr>
          <w:rStyle w:val="Style13ptBold"/>
        </w:rPr>
        <w:t>Byers</w:t>
      </w:r>
      <w:r w:rsidRPr="0090528A">
        <w:t xml:space="preserve"> and </w:t>
      </w:r>
      <w:proofErr w:type="spellStart"/>
      <w:r w:rsidRPr="0090528A">
        <w:t>Boley</w:t>
      </w:r>
      <w:proofErr w:type="spellEnd"/>
      <w:r w:rsidRPr="0090528A">
        <w:t xml:space="preserve"> </w:t>
      </w:r>
      <w:r w:rsidRPr="00003D3D">
        <w:rPr>
          <w:rStyle w:val="Style13ptBold"/>
        </w:rPr>
        <w:t>19</w:t>
      </w:r>
      <w:r w:rsidRPr="0090528A">
        <w:t xml:space="preserve"> [Michael Byers, Professor of Political Science at the University of British Columbia, BA in Political Studies and </w:t>
      </w:r>
      <w:proofErr w:type="spellStart"/>
      <w:r w:rsidRPr="0090528A">
        <w:t>Phd</w:t>
      </w:r>
      <w:proofErr w:type="spellEnd"/>
      <w:r w:rsidRPr="0090528A">
        <w:t xml:space="preserve"> in International Law from Cambridge, Byers has written </w:t>
      </w:r>
      <w:proofErr w:type="gramStart"/>
      <w:r w:rsidRPr="0090528A">
        <w:t>a number of</w:t>
      </w:r>
      <w:proofErr w:type="gramEnd"/>
      <w:r w:rsidRPr="0090528A">
        <w:t xml:space="preserve"> op-ed articles on space issues. Relax: An asteroid will just miss hitting Earth. But our actions could still have a deep impact. March 19, 2019. https://www.theglobeandmail.com/opinion/article-relax-an-asteroid-will-just-miss-hitting-earth-but-our-actions-could/</w:t>
      </w:r>
      <w:r>
        <w:t>]</w:t>
      </w:r>
    </w:p>
    <w:p w14:paraId="0187B988" w14:textId="77777777" w:rsidR="00D13C83" w:rsidRDefault="00D13C83" w:rsidP="00D13C83">
      <w:pPr>
        <w:rPr>
          <w:sz w:val="16"/>
        </w:rPr>
      </w:pPr>
      <w:r w:rsidRPr="00812B4C">
        <w:rPr>
          <w:highlight w:val="yellow"/>
          <w:u w:val="single"/>
        </w:rPr>
        <w:t>Beyond</w:t>
      </w:r>
      <w:r w:rsidRPr="0090528A">
        <w:rPr>
          <w:u w:val="single"/>
        </w:rPr>
        <w:t xml:space="preserve"> the </w:t>
      </w:r>
      <w:r w:rsidRPr="00812B4C">
        <w:rPr>
          <w:highlight w:val="yellow"/>
          <w:u w:val="single"/>
        </w:rPr>
        <w:t>battle over resource extraction lies a</w:t>
      </w:r>
      <w:r w:rsidRPr="0090528A">
        <w:rPr>
          <w:u w:val="single"/>
        </w:rPr>
        <w:t xml:space="preserve"> more </w:t>
      </w:r>
      <w:r w:rsidRPr="00812B4C">
        <w:rPr>
          <w:rStyle w:val="Emphasis"/>
          <w:highlight w:val="yellow"/>
        </w:rPr>
        <w:t>existential threat</w:t>
      </w:r>
      <w:r w:rsidRPr="0090528A">
        <w:rPr>
          <w:sz w:val="16"/>
        </w:rPr>
        <w:t xml:space="preserve">: the act of </w:t>
      </w:r>
      <w:r w:rsidRPr="00812B4C">
        <w:rPr>
          <w:rStyle w:val="Emphasis"/>
          <w:highlight w:val="yellow"/>
        </w:rPr>
        <w:t>removing</w:t>
      </w:r>
      <w:r w:rsidRPr="0090528A">
        <w:rPr>
          <w:u w:val="single"/>
        </w:rPr>
        <w:t xml:space="preserve"> large quantities of </w:t>
      </w:r>
      <w:r w:rsidRPr="00812B4C">
        <w:rPr>
          <w:rStyle w:val="Emphasis"/>
          <w:highlight w:val="yellow"/>
        </w:rPr>
        <w:t>mass from an asteroid</w:t>
      </w:r>
      <w:r w:rsidRPr="00812B4C">
        <w:rPr>
          <w:highlight w:val="yellow"/>
          <w:u w:val="single"/>
        </w:rPr>
        <w:t xml:space="preserve"> could </w:t>
      </w:r>
      <w:r w:rsidRPr="00812B4C">
        <w:rPr>
          <w:rStyle w:val="Emphasis"/>
          <w:highlight w:val="yellow"/>
        </w:rPr>
        <w:t>change</w:t>
      </w:r>
      <w:r w:rsidRPr="00812B4C">
        <w:rPr>
          <w:highlight w:val="yellow"/>
          <w:u w:val="single"/>
        </w:rPr>
        <w:t xml:space="preserve"> its </w:t>
      </w:r>
      <w:r w:rsidRPr="00812B4C">
        <w:rPr>
          <w:rStyle w:val="Emphasis"/>
          <w:highlight w:val="yellow"/>
        </w:rPr>
        <w:t>trajectory</w:t>
      </w:r>
      <w:r w:rsidRPr="0090528A">
        <w:rPr>
          <w:sz w:val="16"/>
        </w:rPr>
        <w:t xml:space="preserve">, potentially </w:t>
      </w:r>
      <w:r w:rsidRPr="00812B4C">
        <w:rPr>
          <w:highlight w:val="yellow"/>
          <w:u w:val="single"/>
        </w:rPr>
        <w:t xml:space="preserve">leading to a </w:t>
      </w:r>
      <w:r w:rsidRPr="00812B4C">
        <w:rPr>
          <w:rStyle w:val="Emphasis"/>
          <w:highlight w:val="yellow"/>
        </w:rPr>
        <w:t>human-caused Earth impact</w:t>
      </w:r>
      <w:r w:rsidRPr="0090528A">
        <w:rPr>
          <w:sz w:val="16"/>
        </w:rPr>
        <w:t xml:space="preserve">. For this reason, </w:t>
      </w:r>
      <w:r w:rsidRPr="0090528A">
        <w:rPr>
          <w:u w:val="single"/>
        </w:rPr>
        <w:t xml:space="preserve">any </w:t>
      </w:r>
      <w:r w:rsidRPr="00812B4C">
        <w:rPr>
          <w:highlight w:val="yellow"/>
          <w:u w:val="single"/>
        </w:rPr>
        <w:t>asteroid mining will have to be</w:t>
      </w:r>
      <w:r w:rsidRPr="0090528A">
        <w:rPr>
          <w:u w:val="single"/>
        </w:rPr>
        <w:t xml:space="preserve"> fully informed by astrodynamics, and </w:t>
      </w:r>
      <w:r w:rsidRPr="00812B4C">
        <w:rPr>
          <w:rStyle w:val="Emphasis"/>
          <w:highlight w:val="yellow"/>
        </w:rPr>
        <w:t>closely regulated</w:t>
      </w:r>
      <w:r w:rsidRPr="00812B4C">
        <w:rPr>
          <w:highlight w:val="yellow"/>
          <w:u w:val="single"/>
        </w:rPr>
        <w:t xml:space="preserve"> under </w:t>
      </w:r>
      <w:r w:rsidRPr="00812B4C">
        <w:rPr>
          <w:rStyle w:val="Emphasis"/>
          <w:highlight w:val="yellow"/>
        </w:rPr>
        <w:t>international rules</w:t>
      </w:r>
      <w:r w:rsidRPr="0090528A">
        <w:rPr>
          <w:sz w:val="16"/>
        </w:rPr>
        <w:t xml:space="preserve">. And while the U.S., Luxembourg and Russia might regulate asteroid-mining companies closely with the involvement of planetary scientists, </w:t>
      </w:r>
      <w:r w:rsidRPr="00812B4C">
        <w:rPr>
          <w:highlight w:val="yellow"/>
          <w:u w:val="single"/>
        </w:rPr>
        <w:t>what would happen if a</w:t>
      </w:r>
      <w:r w:rsidRPr="0090528A">
        <w:rPr>
          <w:u w:val="single"/>
        </w:rPr>
        <w:t xml:space="preserve"> </w:t>
      </w:r>
      <w:r w:rsidRPr="0090528A">
        <w:rPr>
          <w:u w:val="single"/>
        </w:rPr>
        <w:lastRenderedPageBreak/>
        <w:t xml:space="preserve">mining company </w:t>
      </w:r>
      <w:r w:rsidRPr="00812B4C">
        <w:rPr>
          <w:highlight w:val="yellow"/>
          <w:u w:val="single"/>
        </w:rPr>
        <w:t>were to incorporate a “</w:t>
      </w:r>
      <w:r w:rsidRPr="00812B4C">
        <w:rPr>
          <w:rStyle w:val="Emphasis"/>
          <w:highlight w:val="yellow"/>
        </w:rPr>
        <w:t>flag of convenience state</w:t>
      </w:r>
      <w:r w:rsidRPr="00812B4C">
        <w:rPr>
          <w:highlight w:val="yellow"/>
          <w:u w:val="single"/>
        </w:rPr>
        <w:t xml:space="preserve">” such as </w:t>
      </w:r>
      <w:r w:rsidRPr="00812B4C">
        <w:rPr>
          <w:rStyle w:val="Emphasis"/>
          <w:highlight w:val="yellow"/>
        </w:rPr>
        <w:t>Panama</w:t>
      </w:r>
      <w:r w:rsidRPr="00812B4C">
        <w:rPr>
          <w:highlight w:val="yellow"/>
          <w:u w:val="single"/>
        </w:rPr>
        <w:t xml:space="preserve"> or </w:t>
      </w:r>
      <w:r w:rsidRPr="00812B4C">
        <w:rPr>
          <w:rStyle w:val="Emphasis"/>
          <w:highlight w:val="yellow"/>
        </w:rPr>
        <w:t>Liberia</w:t>
      </w:r>
      <w:r w:rsidRPr="0090528A">
        <w:rPr>
          <w:sz w:val="16"/>
        </w:rPr>
        <w:t>? Would the same respect be paid to science and safety?</w:t>
      </w:r>
    </w:p>
    <w:p w14:paraId="4EE55652" w14:textId="77777777" w:rsidR="00D13C83" w:rsidRPr="00B60772" w:rsidRDefault="00D13C83" w:rsidP="00D13C83">
      <w:pPr>
        <w:pStyle w:val="Heading4"/>
        <w:contextualSpacing/>
        <w:rPr>
          <w:rFonts w:cs="Arial"/>
        </w:rPr>
      </w:pPr>
      <w:r>
        <w:rPr>
          <w:rFonts w:cs="Arial"/>
        </w:rPr>
        <w:t xml:space="preserve">They cause </w:t>
      </w:r>
      <w:r>
        <w:rPr>
          <w:rFonts w:cs="Arial"/>
          <w:u w:val="single"/>
        </w:rPr>
        <w:t>nuke war</w:t>
      </w:r>
      <w:r>
        <w:rPr>
          <w:rFonts w:cs="Arial"/>
        </w:rPr>
        <w:t xml:space="preserve">, </w:t>
      </w:r>
      <w:proofErr w:type="spellStart"/>
      <w:r>
        <w:rPr>
          <w:rFonts w:cs="Arial"/>
          <w:u w:val="single"/>
        </w:rPr>
        <w:t>miscalc</w:t>
      </w:r>
      <w:proofErr w:type="spellEnd"/>
      <w:r>
        <w:rPr>
          <w:rFonts w:cs="Arial"/>
        </w:rPr>
        <w:t xml:space="preserve">, and </w:t>
      </w:r>
      <w:r>
        <w:rPr>
          <w:rFonts w:cs="Arial"/>
          <w:u w:val="single"/>
        </w:rPr>
        <w:t>extinction</w:t>
      </w:r>
      <w:r>
        <w:rPr>
          <w:rFonts w:cs="Arial"/>
        </w:rPr>
        <w:t xml:space="preserve"> </w:t>
      </w:r>
    </w:p>
    <w:p w14:paraId="4F2D5F4E" w14:textId="77777777" w:rsidR="00D13C83" w:rsidRPr="00E262FA" w:rsidRDefault="00D13C83" w:rsidP="00D13C83">
      <w:pPr>
        <w:contextualSpacing/>
      </w:pPr>
      <w:r w:rsidRPr="00E262FA">
        <w:rPr>
          <w:rStyle w:val="Style13ptBold"/>
        </w:rPr>
        <w:t xml:space="preserve">Baum 19 </w:t>
      </w:r>
      <w:r w:rsidRPr="00E262FA">
        <w:t xml:space="preserve">(Executive director of the Global Catastrophic Risk </w:t>
      </w:r>
      <w:proofErr w:type="spellStart"/>
      <w:proofErr w:type="gramStart"/>
      <w:r w:rsidRPr="00E262FA">
        <w:t>Institute,“</w:t>
      </w:r>
      <w:proofErr w:type="gramEnd"/>
      <w:r w:rsidRPr="00E262FA">
        <w:t>Risk</w:t>
      </w:r>
      <w:proofErr w:type="spellEnd"/>
      <w:r w:rsidRPr="00E262FA">
        <w:t>-Risk Tradeoff Analysis of Nuclear Explosives for Asteroid Deflection,” May 31, 2019, https://onlinelibrary.wiley.com/doi/epdf/10.1111/risa.13339.)</w:t>
      </w:r>
    </w:p>
    <w:p w14:paraId="1AAE1EA3" w14:textId="77777777" w:rsidR="00D13C83" w:rsidRPr="00056654" w:rsidRDefault="00D13C83" w:rsidP="00D13C83">
      <w:pPr>
        <w:contextualSpacing/>
        <w:rPr>
          <w:sz w:val="16"/>
        </w:rPr>
      </w:pPr>
      <w:r w:rsidRPr="00056654">
        <w:rPr>
          <w:sz w:val="16"/>
        </w:rPr>
        <w:t>The most severe asteroid</w:t>
      </w:r>
      <w:r w:rsidRPr="00E262FA">
        <w:rPr>
          <w:rStyle w:val="StyleUnderline"/>
        </w:rPr>
        <w:t xml:space="preserve"> </w:t>
      </w:r>
      <w:r w:rsidRPr="00E262FA">
        <w:rPr>
          <w:rStyle w:val="StyleUnderline"/>
          <w:highlight w:val="cyan"/>
        </w:rPr>
        <w:t xml:space="preserve">collisions </w:t>
      </w:r>
      <w:r w:rsidRPr="00056654">
        <w:rPr>
          <w:sz w:val="16"/>
        </w:rPr>
        <w:t>and nuclear wars can</w:t>
      </w:r>
      <w:r w:rsidRPr="00E262FA">
        <w:rPr>
          <w:rStyle w:val="StyleUnderline"/>
        </w:rPr>
        <w:t xml:space="preserve"> </w:t>
      </w:r>
      <w:r w:rsidRPr="00E262FA">
        <w:rPr>
          <w:rStyle w:val="StyleUnderline"/>
          <w:highlight w:val="cyan"/>
        </w:rPr>
        <w:t xml:space="preserve">cause </w:t>
      </w:r>
      <w:r w:rsidRPr="00E262FA">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262FA">
        <w:rPr>
          <w:rStyle w:val="StyleUnderline"/>
          <w:highlight w:val="cyan"/>
        </w:rPr>
        <w:t>eject debris</w:t>
      </w:r>
      <w:r w:rsidRPr="00056654">
        <w:rPr>
          <w:sz w:val="16"/>
        </w:rPr>
        <w:t xml:space="preserve"> from the collision site </w:t>
      </w:r>
      <w:r w:rsidRPr="00E262FA">
        <w:rPr>
          <w:rStyle w:val="StyleUnderline"/>
          <w:highlight w:val="cyan"/>
        </w:rPr>
        <w:t>into space</w:t>
      </w:r>
      <w:r w:rsidRPr="00056654">
        <w:rPr>
          <w:sz w:val="16"/>
        </w:rPr>
        <w:t xml:space="preserve">; upon </w:t>
      </w:r>
      <w:r w:rsidRPr="00E262FA">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262FA">
        <w:rPr>
          <w:rStyle w:val="StyleUnderline"/>
          <w:highlight w:val="cyan"/>
        </w:rPr>
        <w:t xml:space="preserve">spark </w:t>
      </w:r>
      <w:r w:rsidRPr="00E262FA">
        <w:rPr>
          <w:rStyle w:val="Emphasis"/>
          <w:highlight w:val="cyan"/>
        </w:rPr>
        <w:t>global fires</w:t>
      </w:r>
      <w:r w:rsidRPr="00056654">
        <w:rPr>
          <w:sz w:val="16"/>
        </w:rPr>
        <w:t xml:space="preserve"> (Toon, </w:t>
      </w:r>
      <w:proofErr w:type="spellStart"/>
      <w:r w:rsidRPr="00056654">
        <w:rPr>
          <w:sz w:val="16"/>
        </w:rPr>
        <w:t>Zahnle</w:t>
      </w:r>
      <w:proofErr w:type="spellEnd"/>
      <w:r w:rsidRPr="00056654">
        <w:rPr>
          <w:sz w:val="16"/>
        </w:rPr>
        <w:t xml:space="preserve">, Morrison, Turco, &amp; Covey, 1997). The fires </w:t>
      </w:r>
      <w:r w:rsidRPr="00E262FA">
        <w:rPr>
          <w:rStyle w:val="StyleUnderline"/>
        </w:rPr>
        <w:t xml:space="preserve">are </w:t>
      </w:r>
      <w:r w:rsidRPr="00E262FA">
        <w:rPr>
          <w:rStyle w:val="StyleUnderline"/>
          <w:highlight w:val="cyan"/>
        </w:rPr>
        <w:t xml:space="preserve">a </w:t>
      </w:r>
      <w:r w:rsidRPr="00E262FA">
        <w:rPr>
          <w:rStyle w:val="Emphasis"/>
          <w:highlight w:val="cyan"/>
        </w:rPr>
        <w:t xml:space="preserve">major impact </w:t>
      </w:r>
      <w:proofErr w:type="gramStart"/>
      <w:r w:rsidRPr="00E262FA">
        <w:rPr>
          <w:rStyle w:val="Emphasis"/>
        </w:rPr>
        <w:t>in their own right</w:t>
      </w:r>
      <w:r w:rsidRPr="00E262FA">
        <w:rPr>
          <w:rStyle w:val="StyleUnderline"/>
        </w:rPr>
        <w:t xml:space="preserve"> and</w:t>
      </w:r>
      <w:proofErr w:type="gramEnd"/>
      <w:r w:rsidRPr="00E262FA">
        <w:rPr>
          <w:rStyle w:val="StyleUnderline"/>
        </w:rPr>
        <w:t xml:space="preserve"> can send additional smoke into the stratosphere</w:t>
      </w:r>
      <w:r w:rsidRPr="00056654">
        <w:rPr>
          <w:sz w:val="16"/>
        </w:rPr>
        <w:t>. For nuclear explosions, there is also a fireball and smoke, in this case from the burning of cities or other military targets.</w:t>
      </w:r>
    </w:p>
    <w:p w14:paraId="24DA0AE3" w14:textId="77777777" w:rsidR="00D13C83" w:rsidRPr="00056654" w:rsidRDefault="00D13C83" w:rsidP="00D13C83">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w:t>
      </w:r>
      <w:proofErr w:type="spellStart"/>
      <w:r w:rsidRPr="00056654">
        <w:rPr>
          <w:sz w:val="16"/>
        </w:rPr>
        <w:t>Kinnison</w:t>
      </w:r>
      <w:proofErr w:type="spellEnd"/>
      <w:r w:rsidRPr="00056654">
        <w:rPr>
          <w:sz w:val="16"/>
        </w:rPr>
        <w:t>,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262FA">
        <w:rPr>
          <w:rStyle w:val="StyleUnderline"/>
          <w:highlight w:val="cyan"/>
        </w:rPr>
        <w:t>conditions</w:t>
      </w:r>
      <w:r w:rsidRPr="00E262FA">
        <w:rPr>
          <w:rStyle w:val="StyleUnderline"/>
        </w:rPr>
        <w:t xml:space="preserve"> </w:t>
      </w:r>
      <w:r w:rsidRPr="00E262FA">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 xml:space="preserve">a hypothetical </w:t>
      </w:r>
      <w:proofErr w:type="spellStart"/>
      <w:r w:rsidRPr="00E262FA">
        <w:rPr>
          <w:rStyle w:val="StyleUnderline"/>
          <w:sz w:val="16"/>
        </w:rPr>
        <w:t>IndiaPakistan</w:t>
      </w:r>
      <w:proofErr w:type="spellEnd"/>
      <w:r w:rsidRPr="00E262FA">
        <w:rPr>
          <w:rStyle w:val="StyleUnderline"/>
          <w:sz w:val="16"/>
        </w:rPr>
        <w:t xml:space="preserve">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w:t>
      </w:r>
      <w:proofErr w:type="gramStart"/>
      <w:r w:rsidRPr="00056654">
        <w:rPr>
          <w:sz w:val="16"/>
        </w:rPr>
        <w:t>aforementioned studies</w:t>
      </w:r>
      <w:proofErr w:type="gramEnd"/>
      <w:r w:rsidRPr="00056654">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5BE07EBB" w14:textId="77777777" w:rsidR="00D13C83" w:rsidRPr="00056654" w:rsidRDefault="00D13C83" w:rsidP="00D13C83">
      <w:pPr>
        <w:contextualSpacing/>
        <w:rPr>
          <w:sz w:val="16"/>
        </w:rPr>
      </w:pPr>
      <w:r w:rsidRPr="00056654">
        <w:rPr>
          <w:sz w:val="16"/>
        </w:rPr>
        <w:t xml:space="preserve">The harms from asteroid collisions and nuclear wars can also include important secondary effects. The </w:t>
      </w:r>
      <w:r w:rsidRPr="00E262FA">
        <w:rPr>
          <w:rStyle w:val="Emphasis"/>
          <w:highlight w:val="cyan"/>
        </w:rPr>
        <w:t>food shortages</w:t>
      </w:r>
      <w:r w:rsidRPr="00E262FA">
        <w:rPr>
          <w:rStyle w:val="StyleUnderline"/>
        </w:rPr>
        <w:t xml:space="preserve"> from severe global environmental disruption could </w:t>
      </w:r>
      <w:r w:rsidRPr="00E262FA">
        <w:rPr>
          <w:rStyle w:val="Emphasis"/>
          <w:highlight w:val="cyan"/>
        </w:rPr>
        <w:t xml:space="preserve">lead to </w:t>
      </w:r>
      <w:r w:rsidRPr="00E262FA">
        <w:rPr>
          <w:rStyle w:val="Emphasis"/>
        </w:rPr>
        <w:t xml:space="preserve">infectious </w:t>
      </w:r>
      <w:r w:rsidRPr="00E262FA">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t>
      </w:r>
      <w:proofErr w:type="spellStart"/>
      <w:r w:rsidRPr="00056654">
        <w:rPr>
          <w:sz w:val="16"/>
        </w:rPr>
        <w:t>Windawi</w:t>
      </w:r>
      <w:proofErr w:type="spellEnd"/>
      <w:r w:rsidRPr="00056654">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056654">
        <w:rPr>
          <w:sz w:val="16"/>
        </w:rPr>
        <w:t>similar to</w:t>
      </w:r>
      <w:proofErr w:type="gramEnd"/>
      <w:r w:rsidRPr="00056654">
        <w:rPr>
          <w:sz w:val="16"/>
        </w:rPr>
        <w:t>, but likely larger than, the response prompted by the terrorist attacks of 11 September 2001).</w:t>
      </w:r>
    </w:p>
    <w:p w14:paraId="4E6AA4B9" w14:textId="77777777" w:rsidR="00D13C83" w:rsidRPr="0061423F" w:rsidRDefault="00D13C83" w:rsidP="00D13C83">
      <w:pPr>
        <w:contextualSpacing/>
        <w:rPr>
          <w:sz w:val="16"/>
          <w:szCs w:val="16"/>
        </w:rPr>
      </w:pPr>
      <w:r w:rsidRPr="00E262FA">
        <w:rPr>
          <w:rStyle w:val="Emphasis"/>
        </w:rPr>
        <w:t xml:space="preserve">It is possible for </w:t>
      </w:r>
      <w:r w:rsidRPr="00E262FA">
        <w:rPr>
          <w:rStyle w:val="Emphasis"/>
          <w:highlight w:val="cyan"/>
        </w:rPr>
        <w:t xml:space="preserve">asteroid collisions </w:t>
      </w:r>
      <w:r w:rsidRPr="00E262FA">
        <w:rPr>
          <w:rStyle w:val="Emphasis"/>
        </w:rPr>
        <w:t xml:space="preserve">to </w:t>
      </w:r>
      <w:r w:rsidRPr="00E262FA">
        <w:rPr>
          <w:rStyle w:val="Emphasis"/>
          <w:highlight w:val="cyan"/>
        </w:rPr>
        <w:t>cause nuclear war</w:t>
      </w:r>
      <w:r w:rsidRPr="00E262FA">
        <w:t xml:space="preserve">. </w:t>
      </w:r>
      <w:r w:rsidRPr="00E262FA">
        <w:rPr>
          <w:rStyle w:val="StyleUnderline"/>
        </w:rPr>
        <w:t xml:space="preserve">An </w:t>
      </w:r>
      <w:r w:rsidRPr="00E262FA">
        <w:rPr>
          <w:rStyle w:val="StyleUnderline"/>
          <w:highlight w:val="cyan"/>
        </w:rPr>
        <w:t>asteroid</w:t>
      </w:r>
      <w:r w:rsidRPr="00E262FA">
        <w:rPr>
          <w:rStyle w:val="StyleUnderline"/>
        </w:rPr>
        <w:t xml:space="preserve"> explosion could be </w:t>
      </w:r>
      <w:r w:rsidRPr="00E262FA">
        <w:rPr>
          <w:rStyle w:val="Emphasis"/>
          <w:highlight w:val="cyan"/>
        </w:rPr>
        <w:t xml:space="preserve">misinterpreted as </w:t>
      </w:r>
      <w:r w:rsidRPr="00E262FA">
        <w:rPr>
          <w:rStyle w:val="Emphasis"/>
        </w:rPr>
        <w:t xml:space="preserve">a </w:t>
      </w:r>
      <w:r w:rsidRPr="00E262FA">
        <w:rPr>
          <w:rStyle w:val="Emphasis"/>
          <w:highlight w:val="cyan"/>
        </w:rPr>
        <w:t>nuclear attack</w:t>
      </w:r>
      <w:r w:rsidRPr="00E262FA">
        <w:rPr>
          <w:rStyle w:val="Emphasis"/>
        </w:rPr>
        <w:t xml:space="preserve">, </w:t>
      </w:r>
      <w:r w:rsidRPr="00E262FA">
        <w:rPr>
          <w:rStyle w:val="Emphasis"/>
          <w:highlight w:val="cyan"/>
        </w:rPr>
        <w:t>prompting</w:t>
      </w:r>
      <w:r w:rsidRPr="00E262FA">
        <w:rPr>
          <w:rStyle w:val="Emphasis"/>
        </w:rPr>
        <w:t xml:space="preserve"> nuclear attack that is believed to be </w:t>
      </w:r>
      <w:r w:rsidRPr="00E262FA">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6C3E3069" w14:textId="77777777" w:rsidR="00D13C83" w:rsidRPr="00056654" w:rsidRDefault="00D13C83" w:rsidP="00D13C83">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xml:space="preserve">: leave the rubble in place, fight for scarce resources, and </w:t>
      </w:r>
      <w:r w:rsidRPr="00056654">
        <w:rPr>
          <w:sz w:val="16"/>
        </w:rPr>
        <w:lastRenderedPageBreak/>
        <w:t>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262FA">
        <w:rPr>
          <w:rStyle w:val="Emphasis"/>
          <w:highlight w:val="cyan"/>
        </w:rPr>
        <w:t>published</w:t>
      </w:r>
      <w:r w:rsidRPr="00056654">
        <w:rPr>
          <w:sz w:val="16"/>
        </w:rPr>
        <w:t xml:space="preserve"> point </w:t>
      </w:r>
      <w:r w:rsidRPr="00E262FA">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262FA">
        <w:rPr>
          <w:rStyle w:val="Emphasis"/>
          <w:highlight w:val="cyan"/>
        </w:rPr>
        <w:t>inaccurate</w:t>
      </w:r>
      <w:r w:rsidRPr="00E262FA">
        <w:rPr>
          <w:rStyle w:val="StyleUnderline"/>
        </w:rPr>
        <w:t>.</w:t>
      </w:r>
    </w:p>
    <w:p w14:paraId="28D418DE" w14:textId="77777777" w:rsidR="00D13C83" w:rsidRPr="00056654" w:rsidRDefault="00D13C83" w:rsidP="00D13C83">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262FA">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w:t>
      </w:r>
      <w:proofErr w:type="gramStart"/>
      <w:r w:rsidRPr="00056654">
        <w:rPr>
          <w:sz w:val="16"/>
        </w:rPr>
        <w:t>amount</w:t>
      </w:r>
      <w:proofErr w:type="gramEnd"/>
      <w:r w:rsidRPr="00056654">
        <w:rPr>
          <w:sz w:val="16"/>
        </w:rPr>
        <w:t xml:space="preserve"> of resources (</w:t>
      </w:r>
      <w:proofErr w:type="spellStart"/>
      <w:r w:rsidRPr="00056654">
        <w:rPr>
          <w:sz w:val="16"/>
        </w:rPr>
        <w:t>Tonn</w:t>
      </w:r>
      <w:proofErr w:type="spellEnd"/>
      <w:r w:rsidRPr="00056654">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E262FA">
        <w:rPr>
          <w:rStyle w:val="Emphasis"/>
          <w:highlight w:val="cyan"/>
        </w:rPr>
        <w:t xml:space="preserve">prudent risk management </w:t>
      </w:r>
      <w:r w:rsidRPr="00E262FA">
        <w:rPr>
          <w:rStyle w:val="Emphasis"/>
        </w:rPr>
        <w:t xml:space="preserve">would </w:t>
      </w:r>
      <w:r w:rsidRPr="00E262FA">
        <w:rPr>
          <w:rStyle w:val="Emphasis"/>
          <w:highlight w:val="cyan"/>
        </w:rPr>
        <w:t xml:space="preserve">aim for </w:t>
      </w:r>
      <w:r w:rsidRPr="00E262FA">
        <w:rPr>
          <w:rStyle w:val="Emphasis"/>
        </w:rPr>
        <w:t xml:space="preserve">very </w:t>
      </w:r>
      <w:r w:rsidRPr="00E262FA">
        <w:rPr>
          <w:rStyle w:val="Emphasis"/>
          <w:highlight w:val="cyan"/>
        </w:rPr>
        <w:t>low probabilities of permanent collapse</w:t>
      </w:r>
      <w:r w:rsidRPr="00E262FA">
        <w:rPr>
          <w:rStyle w:val="Emphasis"/>
        </w:rPr>
        <w:t xml:space="preserve"> </w:t>
      </w:r>
      <w:r w:rsidRPr="00056654">
        <w:rPr>
          <w:sz w:val="16"/>
        </w:rPr>
        <w:t>(</w:t>
      </w:r>
      <w:proofErr w:type="spellStart"/>
      <w:r w:rsidRPr="00056654">
        <w:rPr>
          <w:sz w:val="16"/>
        </w:rPr>
        <w:t>Tonn</w:t>
      </w:r>
      <w:proofErr w:type="spellEnd"/>
      <w:r w:rsidRPr="00056654">
        <w:rPr>
          <w:sz w:val="16"/>
        </w:rPr>
        <w:t>, 2009).</w:t>
      </w:r>
    </w:p>
    <w:p w14:paraId="6BCAC5B4" w14:textId="77777777" w:rsidR="00D13C83" w:rsidRPr="009C394E" w:rsidRDefault="00D13C83" w:rsidP="00D13C83">
      <w:pPr>
        <w:pStyle w:val="Heading4"/>
      </w:pPr>
      <w:r>
        <w:t xml:space="preserve">Reject </w:t>
      </w:r>
      <w:r>
        <w:rPr>
          <w:u w:val="single"/>
        </w:rPr>
        <w:t>conventional risk</w:t>
      </w:r>
      <w:r>
        <w:t xml:space="preserve"> calculus – the </w:t>
      </w:r>
      <w:r>
        <w:rPr>
          <w:u w:val="single"/>
        </w:rPr>
        <w:t>magnitude</w:t>
      </w:r>
      <w:r>
        <w:t xml:space="preserve"> and </w:t>
      </w:r>
      <w:r>
        <w:rPr>
          <w:u w:val="single"/>
        </w:rPr>
        <w:t>inevitability</w:t>
      </w:r>
      <w:r>
        <w:t xml:space="preserve"> of emerging NEO threats requires a </w:t>
      </w:r>
      <w:r>
        <w:rPr>
          <w:u w:val="single"/>
        </w:rPr>
        <w:t>totally different model</w:t>
      </w:r>
      <w:r>
        <w:t xml:space="preserve"> for risk calculus </w:t>
      </w:r>
    </w:p>
    <w:p w14:paraId="5D0F680D" w14:textId="77777777" w:rsidR="00D13C83" w:rsidRPr="0050701C" w:rsidRDefault="00D13C83" w:rsidP="00D13C83">
      <w:r w:rsidRPr="0036451E">
        <w:rPr>
          <w:rStyle w:val="Style13ptBold"/>
        </w:rPr>
        <w:t>Koplow 19</w:t>
      </w:r>
      <w:r>
        <w:t xml:space="preserve"> </w:t>
      </w:r>
      <w:r w:rsidRPr="0036451E">
        <w:t>[David A. Koplow. Professor of Law at Georgetown University. He specializes in the areas of public international law, national security law, and the intersection between international law and U.S. constitutional law. 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w:t>
      </w:r>
      <w:proofErr w:type="spellStart"/>
      <w:r w:rsidRPr="0036451E">
        <w:t>Exoatmospheric</w:t>
      </w:r>
      <w:proofErr w:type="spellEnd"/>
      <w:r w:rsidRPr="0036451E">
        <w:t xml:space="preserve"> Plowshares: Using a Nuclear Explosive Device for Planetary Defense against an Incoming Asteroid," UCLA Journal of International Law and Foreign Affairs 23, no. 1 (Spring 2019): 76-158]</w:t>
      </w:r>
    </w:p>
    <w:p w14:paraId="331796A9" w14:textId="77777777" w:rsidR="00D13C83" w:rsidRPr="009C394E" w:rsidRDefault="00D13C83" w:rsidP="00D13C83">
      <w:pPr>
        <w:rPr>
          <w:sz w:val="16"/>
        </w:rPr>
      </w:pPr>
      <w:r w:rsidRPr="009C394E">
        <w:rPr>
          <w:sz w:val="16"/>
        </w:rPr>
        <w:t xml:space="preserve">Astronomers are fond of observing that the </w:t>
      </w:r>
      <w:r w:rsidRPr="00602CAD">
        <w:rPr>
          <w:rStyle w:val="StyleUnderline"/>
        </w:rPr>
        <w:t xml:space="preserve">real </w:t>
      </w:r>
      <w:r w:rsidRPr="00FB274B">
        <w:rPr>
          <w:rStyle w:val="StyleUnderline"/>
          <w:highlight w:val="cyan"/>
        </w:rPr>
        <w:t>question</w:t>
      </w:r>
      <w:r w:rsidRPr="00602CAD">
        <w:rPr>
          <w:rStyle w:val="StyleUnderline"/>
        </w:rPr>
        <w:t xml:space="preserve"> is </w:t>
      </w:r>
      <w:r w:rsidRPr="00FB274B">
        <w:rPr>
          <w:rStyle w:val="StyleUnderline"/>
          <w:highlight w:val="cyan"/>
        </w:rPr>
        <w:t>not "whether"</w:t>
      </w:r>
      <w:r w:rsidRPr="00602CAD">
        <w:rPr>
          <w:rStyle w:val="StyleUnderline"/>
        </w:rPr>
        <w:t xml:space="preserve"> </w:t>
      </w:r>
      <w:r w:rsidRPr="00FB274B">
        <w:rPr>
          <w:rStyle w:val="StyleUnderline"/>
          <w:highlight w:val="cyan"/>
        </w:rPr>
        <w:t>Earth</w:t>
      </w:r>
      <w:r w:rsidRPr="00602CAD">
        <w:rPr>
          <w:rStyle w:val="StyleUnderline"/>
        </w:rPr>
        <w:t xml:space="preserve"> will again be </w:t>
      </w:r>
      <w:r w:rsidRPr="00FB274B">
        <w:rPr>
          <w:rStyle w:val="StyleUnderline"/>
          <w:highlight w:val="cyan"/>
        </w:rPr>
        <w:t>struck by</w:t>
      </w:r>
      <w:r w:rsidRPr="00602CAD">
        <w:rPr>
          <w:rStyle w:val="StyleUnderline"/>
        </w:rPr>
        <w:t xml:space="preserve"> a large </w:t>
      </w:r>
      <w:r w:rsidRPr="00FB274B">
        <w:rPr>
          <w:rStyle w:val="StyleUnderline"/>
          <w:highlight w:val="cyan"/>
        </w:rPr>
        <w:t>asteroid</w:t>
      </w:r>
      <w:r w:rsidRPr="00602CAD">
        <w:rPr>
          <w:rStyle w:val="StyleUnderline"/>
        </w:rPr>
        <w:t xml:space="preserve">, </w:t>
      </w:r>
      <w:r w:rsidRPr="00FB274B">
        <w:rPr>
          <w:rStyle w:val="StyleUnderline"/>
          <w:highlight w:val="cyan"/>
        </w:rPr>
        <w:t>but "when</w:t>
      </w:r>
      <w:r w:rsidRPr="00602CAD">
        <w:rPr>
          <w:rStyle w:val="StyleUnderline"/>
        </w:rPr>
        <w:t>."</w:t>
      </w:r>
      <w:r w:rsidRPr="009C394E">
        <w:rPr>
          <w:sz w:val="16"/>
        </w:rPr>
        <w:t xml:space="preserve"> We can detect around the planet the remnants of scores of impact craters of diverse size and age left by previous NEOs, and the pockmarks are even more obvious on the Moon and other celestial bodies, where erosion has not degraded their silhouettes. </w:t>
      </w:r>
      <w:r w:rsidRPr="00602CAD">
        <w:rPr>
          <w:rStyle w:val="StyleUnderline"/>
        </w:rPr>
        <w:t xml:space="preserve">As asteroids pinball around the Solar System, it is only a matter of time before the </w:t>
      </w:r>
      <w:r w:rsidRPr="002D46DC">
        <w:rPr>
          <w:rStyle w:val="StyleUnderline"/>
        </w:rPr>
        <w:t>next jarring</w:t>
      </w:r>
      <w:r w:rsidRPr="00602CAD">
        <w:rPr>
          <w:rStyle w:val="StyleUnderline"/>
        </w:rPr>
        <w:t xml:space="preserve"> impact-time</w:t>
      </w:r>
      <w:r w:rsidRPr="009C394E">
        <w:rPr>
          <w:sz w:val="16"/>
        </w:rPr>
        <w:t xml:space="preserve"> that might be measured in months or in millions of years. </w:t>
      </w:r>
    </w:p>
    <w:p w14:paraId="2AFBA65D" w14:textId="77777777" w:rsidR="00D13C83" w:rsidRPr="009C394E" w:rsidRDefault="00D13C83" w:rsidP="00D13C83">
      <w:pPr>
        <w:rPr>
          <w:sz w:val="16"/>
        </w:rPr>
      </w:pPr>
      <w:r w:rsidRPr="00602CAD">
        <w:rPr>
          <w:rStyle w:val="StyleUnderline"/>
        </w:rPr>
        <w:t xml:space="preserve">The potential </w:t>
      </w:r>
      <w:r w:rsidRPr="00FB274B">
        <w:rPr>
          <w:rStyle w:val="StyleUnderline"/>
          <w:highlight w:val="cyan"/>
        </w:rPr>
        <w:t>consequences</w:t>
      </w:r>
      <w:r w:rsidRPr="00602CAD">
        <w:rPr>
          <w:rStyle w:val="StyleUnderline"/>
        </w:rPr>
        <w:t xml:space="preserve"> </w:t>
      </w:r>
      <w:r w:rsidRPr="00FB274B">
        <w:rPr>
          <w:rStyle w:val="StyleUnderline"/>
          <w:highlight w:val="cyan"/>
        </w:rPr>
        <w:t>of such</w:t>
      </w:r>
      <w:r w:rsidRPr="00602CAD">
        <w:rPr>
          <w:rStyle w:val="StyleUnderline"/>
        </w:rPr>
        <w:t xml:space="preserve"> a </w:t>
      </w:r>
      <w:r w:rsidRPr="00FB274B">
        <w:rPr>
          <w:rStyle w:val="StyleUnderline"/>
          <w:highlight w:val="cyan"/>
        </w:rPr>
        <w:t>collision</w:t>
      </w:r>
      <w:r w:rsidRPr="00602CAD">
        <w:rPr>
          <w:rStyle w:val="StyleUnderline"/>
        </w:rPr>
        <w:t xml:space="preserve"> beggar belief Prehistoric experience </w:t>
      </w:r>
      <w:r w:rsidRPr="00FB274B">
        <w:rPr>
          <w:rStyle w:val="StyleUnderline"/>
          <w:highlight w:val="cyan"/>
        </w:rPr>
        <w:t>demonstrates</w:t>
      </w:r>
      <w:r w:rsidRPr="00602CAD">
        <w:rPr>
          <w:rStyle w:val="StyleUnderline"/>
        </w:rPr>
        <w:t xml:space="preserve"> that </w:t>
      </w:r>
      <w:proofErr w:type="gramStart"/>
      <w:r w:rsidRPr="00FB274B">
        <w:rPr>
          <w:rStyle w:val="Emphasis"/>
          <w:highlight w:val="cyan"/>
        </w:rPr>
        <w:t>all of</w:t>
      </w:r>
      <w:proofErr w:type="gramEnd"/>
      <w:r w:rsidRPr="00FB274B">
        <w:rPr>
          <w:rStyle w:val="Emphasis"/>
          <w:highlight w:val="cyan"/>
        </w:rPr>
        <w:t xml:space="preserve"> human civilization</w:t>
      </w:r>
      <w:r w:rsidRPr="00602CAD">
        <w:rPr>
          <w:rStyle w:val="StyleUnderline"/>
        </w:rPr>
        <w:t xml:space="preserve">, </w:t>
      </w:r>
      <w:r w:rsidRPr="00FB274B">
        <w:rPr>
          <w:rStyle w:val="StyleUnderline"/>
          <w:highlight w:val="cyan"/>
        </w:rPr>
        <w:t>as well as</w:t>
      </w:r>
      <w:r w:rsidRPr="00602CAD">
        <w:rPr>
          <w:rStyle w:val="StyleUnderline"/>
        </w:rPr>
        <w:t xml:space="preserve"> most or </w:t>
      </w:r>
      <w:r w:rsidRPr="00FB274B">
        <w:rPr>
          <w:rStyle w:val="StyleUnderline"/>
          <w:highlight w:val="cyan"/>
        </w:rPr>
        <w:t>all</w:t>
      </w:r>
      <w:r w:rsidRPr="00602CAD">
        <w:rPr>
          <w:rStyle w:val="StyleUnderline"/>
        </w:rPr>
        <w:t xml:space="preserve"> other </w:t>
      </w:r>
      <w:r w:rsidRPr="00FB274B">
        <w:rPr>
          <w:rStyle w:val="StyleUnderline"/>
          <w:highlight w:val="cyan"/>
        </w:rPr>
        <w:t>forms of life</w:t>
      </w:r>
      <w:r w:rsidRPr="00602CAD">
        <w:rPr>
          <w:rStyle w:val="StyleUnderline"/>
        </w:rPr>
        <w:t xml:space="preserve"> on Earth, may </w:t>
      </w:r>
      <w:r w:rsidRPr="00FB274B">
        <w:rPr>
          <w:rStyle w:val="Emphasis"/>
          <w:highlight w:val="cyan"/>
        </w:rPr>
        <w:t>hang in the balance</w:t>
      </w:r>
      <w:r w:rsidRPr="00602CAD">
        <w:rPr>
          <w:rStyle w:val="StyleUnderline"/>
        </w:rPr>
        <w:t>.</w:t>
      </w:r>
      <w:r w:rsidRPr="009C394E">
        <w:rPr>
          <w:sz w:val="16"/>
        </w:rPr>
        <w:t xml:space="preserve"> Even </w:t>
      </w:r>
      <w:r w:rsidRPr="00602CAD">
        <w:rPr>
          <w:rStyle w:val="StyleUnderline"/>
        </w:rPr>
        <w:t>a more moderately sized asteroid could devastate a community or a country in an instant.</w:t>
      </w:r>
      <w:r w:rsidRPr="009C394E">
        <w:rPr>
          <w:sz w:val="16"/>
        </w:rPr>
        <w:t xml:space="preserve"> As Igor </w:t>
      </w:r>
      <w:proofErr w:type="spellStart"/>
      <w:r w:rsidRPr="009C394E">
        <w:rPr>
          <w:sz w:val="16"/>
        </w:rPr>
        <w:t>Ashurbeyli</w:t>
      </w:r>
      <w:proofErr w:type="spellEnd"/>
      <w:r w:rsidRPr="009C394E">
        <w:rPr>
          <w:sz w:val="16"/>
        </w:rPr>
        <w:t xml:space="preserve"> assesses the stakes, </w:t>
      </w:r>
      <w:r w:rsidRPr="00FB274B">
        <w:rPr>
          <w:rStyle w:val="StyleUnderline"/>
          <w:highlight w:val="cyan"/>
        </w:rPr>
        <w:t>developing countermeasures</w:t>
      </w:r>
      <w:r w:rsidRPr="00602CAD">
        <w:rPr>
          <w:rStyle w:val="StyleUnderline"/>
        </w:rPr>
        <w:t xml:space="preserve"> to this apocalyptic threat "</w:t>
      </w:r>
      <w:r w:rsidRPr="00FB274B">
        <w:rPr>
          <w:rStyle w:val="StyleUnderline"/>
          <w:highlight w:val="cyan"/>
        </w:rPr>
        <w:t>must</w:t>
      </w:r>
      <w:r w:rsidRPr="00602CAD">
        <w:rPr>
          <w:rStyle w:val="StyleUnderline"/>
        </w:rPr>
        <w:t xml:space="preserve"> </w:t>
      </w:r>
      <w:r w:rsidRPr="00FB274B">
        <w:rPr>
          <w:rStyle w:val="StyleUnderline"/>
          <w:highlight w:val="cyan"/>
        </w:rPr>
        <w:t>become</w:t>
      </w:r>
      <w:r w:rsidRPr="00602CAD">
        <w:rPr>
          <w:rStyle w:val="StyleUnderline"/>
        </w:rPr>
        <w:t xml:space="preserve"> the </w:t>
      </w:r>
      <w:r w:rsidRPr="00FB274B">
        <w:rPr>
          <w:rStyle w:val="Emphasis"/>
          <w:highlight w:val="cyan"/>
        </w:rPr>
        <w:t>most important task</w:t>
      </w:r>
      <w:r w:rsidRPr="00602CAD">
        <w:rPr>
          <w:rStyle w:val="StyleUnderline"/>
        </w:rPr>
        <w:t xml:space="preserve"> that humanity must solve </w:t>
      </w:r>
      <w:r w:rsidRPr="00FB274B">
        <w:rPr>
          <w:rStyle w:val="Emphasis"/>
          <w:highlight w:val="cyan"/>
        </w:rPr>
        <w:t xml:space="preserve">in the </w:t>
      </w:r>
      <w:proofErr w:type="gramStart"/>
      <w:r w:rsidRPr="00FB274B">
        <w:rPr>
          <w:rStyle w:val="Emphasis"/>
          <w:highlight w:val="cyan"/>
        </w:rPr>
        <w:t>2 1st</w:t>
      </w:r>
      <w:proofErr w:type="gramEnd"/>
      <w:r w:rsidRPr="00FB274B">
        <w:rPr>
          <w:rStyle w:val="Emphasis"/>
          <w:highlight w:val="cyan"/>
        </w:rPr>
        <w:t xml:space="preserve"> century</w:t>
      </w:r>
      <w:r w:rsidRPr="009C394E">
        <w:rPr>
          <w:sz w:val="16"/>
        </w:rPr>
        <w:t xml:space="preserve">. "211 </w:t>
      </w:r>
    </w:p>
    <w:p w14:paraId="132A16E1" w14:textId="77777777" w:rsidR="00D13C83" w:rsidRDefault="00D13C83" w:rsidP="00D13C83">
      <w:pPr>
        <w:rPr>
          <w:rStyle w:val="StyleUnderline"/>
        </w:rPr>
      </w:pPr>
      <w:r w:rsidRPr="009C394E">
        <w:rPr>
          <w:sz w:val="16"/>
        </w:rPr>
        <w:t xml:space="preserve">But </w:t>
      </w:r>
      <w:r w:rsidRPr="00FB274B">
        <w:rPr>
          <w:rStyle w:val="StyleUnderline"/>
          <w:highlight w:val="cyan"/>
        </w:rPr>
        <w:t xml:space="preserve">the </w:t>
      </w:r>
      <w:r w:rsidRPr="00FB274B">
        <w:rPr>
          <w:rStyle w:val="Emphasis"/>
          <w:highlight w:val="cyan"/>
        </w:rPr>
        <w:t>time frame matters</w:t>
      </w:r>
      <w:r w:rsidRPr="00602CAD">
        <w:rPr>
          <w:rStyle w:val="StyleUnderline"/>
        </w:rPr>
        <w:t>, too.</w:t>
      </w:r>
      <w:r w:rsidRPr="009C394E">
        <w:rPr>
          <w:sz w:val="16"/>
        </w:rPr>
        <w:t xml:space="preserve"> If we knew, hypothetically, that an extinction-level event was not going to occur for thousands or millions of years, why would we devote time, attention, and money to it now? </w:t>
      </w:r>
      <w:r w:rsidRPr="00602CAD">
        <w:rPr>
          <w:rStyle w:val="StyleUnderline"/>
        </w:rPr>
        <w:t xml:space="preserve">A known risk of extermination, eons into the future, would pose profound philosophical and psychological conundrums, but preemptively responding to it would not be on anyone's active "to-do list" for generations. </w:t>
      </w:r>
    </w:p>
    <w:p w14:paraId="50BC6817" w14:textId="77777777" w:rsidR="00D13C83" w:rsidRPr="009C394E" w:rsidRDefault="00D13C83" w:rsidP="00D13C83">
      <w:pPr>
        <w:rPr>
          <w:sz w:val="16"/>
        </w:rPr>
      </w:pPr>
      <w:r w:rsidRPr="00602CAD">
        <w:rPr>
          <w:rStyle w:val="StyleUnderline"/>
        </w:rPr>
        <w:lastRenderedPageBreak/>
        <w:t xml:space="preserve">Still, timing matters in another way, too. </w:t>
      </w:r>
      <w:r w:rsidRPr="00FB274B">
        <w:rPr>
          <w:rStyle w:val="StyleUnderline"/>
          <w:highlight w:val="cyan"/>
        </w:rPr>
        <w:t>With our present state of</w:t>
      </w:r>
      <w:r w:rsidRPr="00602CAD">
        <w:rPr>
          <w:rStyle w:val="StyleUnderline"/>
        </w:rPr>
        <w:t xml:space="preserve"> astronomical </w:t>
      </w:r>
      <w:r w:rsidRPr="00FB274B">
        <w:rPr>
          <w:rStyle w:val="StyleUnderline"/>
          <w:highlight w:val="cyan"/>
        </w:rPr>
        <w:t>intelligence</w:t>
      </w:r>
      <w:r w:rsidRPr="00602CAD">
        <w:rPr>
          <w:rStyle w:val="StyleUnderline"/>
        </w:rPr>
        <w:t xml:space="preserve">, </w:t>
      </w:r>
      <w:r w:rsidRPr="00FB274B">
        <w:rPr>
          <w:rStyle w:val="Emphasis"/>
          <w:highlight w:val="cyan"/>
        </w:rPr>
        <w:t>we cannot be certain</w:t>
      </w:r>
      <w:r w:rsidRPr="00602CAD">
        <w:rPr>
          <w:rStyle w:val="Emphasis"/>
        </w:rPr>
        <w:t xml:space="preserve"> </w:t>
      </w:r>
      <w:r w:rsidRPr="00FB274B">
        <w:rPr>
          <w:rStyle w:val="StyleUnderline"/>
          <w:highlight w:val="cyan"/>
        </w:rPr>
        <w:t>about</w:t>
      </w:r>
      <w:r w:rsidRPr="00602CAD">
        <w:rPr>
          <w:rStyle w:val="StyleUnderline"/>
        </w:rPr>
        <w:t xml:space="preserve"> our planet's </w:t>
      </w:r>
      <w:r w:rsidRPr="00FB274B">
        <w:rPr>
          <w:rStyle w:val="StyleUnderline"/>
          <w:highlight w:val="cyan"/>
        </w:rPr>
        <w:t>prolonged safety</w:t>
      </w:r>
      <w:r w:rsidRPr="00602CAD">
        <w:rPr>
          <w:rStyle w:val="StyleUnderline"/>
        </w:rPr>
        <w:t>, and we must exhibit appropriate modesty about our confidence in the completeness of the inventory of known NEOs.</w:t>
      </w:r>
      <w:r w:rsidRPr="009C394E">
        <w:rPr>
          <w:sz w:val="16"/>
        </w:rPr>
        <w:t xml:space="preserve"> Accordingly, the </w:t>
      </w:r>
      <w:r w:rsidRPr="00FB274B">
        <w:rPr>
          <w:rStyle w:val="StyleUnderline"/>
          <w:highlight w:val="cyan"/>
        </w:rPr>
        <w:t>planet</w:t>
      </w:r>
      <w:r w:rsidRPr="00602CAD">
        <w:rPr>
          <w:rStyle w:val="StyleUnderline"/>
        </w:rPr>
        <w:t xml:space="preserve"> </w:t>
      </w:r>
      <w:r w:rsidRPr="00FB274B">
        <w:rPr>
          <w:rStyle w:val="StyleUnderline"/>
          <w:highlight w:val="cyan"/>
        </w:rPr>
        <w:t>may</w:t>
      </w:r>
      <w:r w:rsidRPr="00602CAD">
        <w:rPr>
          <w:rStyle w:val="StyleUnderline"/>
        </w:rPr>
        <w:t xml:space="preserve"> </w:t>
      </w:r>
      <w:r w:rsidRPr="00FB274B">
        <w:rPr>
          <w:rStyle w:val="Emphasis"/>
          <w:highlight w:val="cyan"/>
        </w:rPr>
        <w:t>not have</w:t>
      </w:r>
      <w:r w:rsidRPr="00602CAD">
        <w:rPr>
          <w:rStyle w:val="Emphasis"/>
        </w:rPr>
        <w:t xml:space="preserve"> much </w:t>
      </w:r>
      <w:r w:rsidRPr="00FB274B">
        <w:rPr>
          <w:rStyle w:val="Emphasis"/>
          <w:highlight w:val="cyan"/>
        </w:rPr>
        <w:t>advance notice</w:t>
      </w:r>
      <w:r w:rsidRPr="009C394E">
        <w:rPr>
          <w:sz w:val="16"/>
          <w:highlight w:val="cyan"/>
        </w:rPr>
        <w:t xml:space="preserve"> </w:t>
      </w:r>
      <w:r w:rsidRPr="009C394E">
        <w:rPr>
          <w:sz w:val="16"/>
        </w:rPr>
        <w:t xml:space="preserve">about the next Chicxulub, and we </w:t>
      </w:r>
      <w:r w:rsidRPr="00602CAD">
        <w:rPr>
          <w:rStyle w:val="StyleUnderline"/>
        </w:rPr>
        <w:t xml:space="preserve">may be </w:t>
      </w:r>
      <w:r w:rsidRPr="00FB274B">
        <w:rPr>
          <w:rStyle w:val="Emphasis"/>
          <w:highlight w:val="cyan"/>
        </w:rPr>
        <w:t>no more able than the</w:t>
      </w:r>
      <w:r w:rsidRPr="00602CAD">
        <w:rPr>
          <w:rStyle w:val="Emphasis"/>
        </w:rPr>
        <w:t xml:space="preserve"> </w:t>
      </w:r>
      <w:r w:rsidRPr="00FB274B">
        <w:rPr>
          <w:rStyle w:val="Emphasis"/>
          <w:highlight w:val="cyan"/>
        </w:rPr>
        <w:t>dinosaurs</w:t>
      </w:r>
      <w:r w:rsidRPr="00602CAD">
        <w:rPr>
          <w:rStyle w:val="StyleUnderline"/>
        </w:rPr>
        <w:t xml:space="preserve"> </w:t>
      </w:r>
      <w:r w:rsidRPr="00FB274B">
        <w:rPr>
          <w:rStyle w:val="StyleUnderline"/>
          <w:highlight w:val="cyan"/>
        </w:rPr>
        <w:t>to</w:t>
      </w:r>
      <w:r w:rsidRPr="00602CAD">
        <w:rPr>
          <w:rStyle w:val="StyleUnderline"/>
        </w:rPr>
        <w:t xml:space="preserve"> </w:t>
      </w:r>
      <w:r w:rsidRPr="00FB274B">
        <w:rPr>
          <w:rStyle w:val="StyleUnderline"/>
          <w:highlight w:val="cyan"/>
        </w:rPr>
        <w:t>immediately</w:t>
      </w:r>
      <w:r w:rsidRPr="00602CAD">
        <w:rPr>
          <w:rStyle w:val="StyleUnderline"/>
        </w:rPr>
        <w:t xml:space="preserve"> </w:t>
      </w:r>
      <w:r w:rsidRPr="00FB274B">
        <w:rPr>
          <w:rStyle w:val="StyleUnderline"/>
          <w:highlight w:val="cyan"/>
        </w:rPr>
        <w:t>invent</w:t>
      </w:r>
      <w:r w:rsidRPr="00602CAD">
        <w:rPr>
          <w:rStyle w:val="StyleUnderline"/>
        </w:rPr>
        <w:t xml:space="preserve"> </w:t>
      </w:r>
      <w:r w:rsidRPr="00FB274B">
        <w:rPr>
          <w:rStyle w:val="StyleUnderline"/>
          <w:highlight w:val="cyan"/>
        </w:rPr>
        <w:t>our way out</w:t>
      </w:r>
      <w:r w:rsidRPr="00602CAD">
        <w:rPr>
          <w:rStyle w:val="StyleUnderline"/>
        </w:rPr>
        <w:t xml:space="preserve"> of an unanticipated fatal space specter</w:t>
      </w:r>
      <w:r w:rsidRPr="009C394E">
        <w:rPr>
          <w:sz w:val="16"/>
        </w:rPr>
        <w:t>. Frances Lyall and Paul B. Larsen summarize the issue this way: "</w:t>
      </w:r>
      <w:r w:rsidRPr="00945F32">
        <w:rPr>
          <w:rStyle w:val="StyleUnderline"/>
        </w:rPr>
        <w:t>Time</w:t>
      </w:r>
      <w:r w:rsidRPr="00602CAD">
        <w:rPr>
          <w:rStyle w:val="StyleUnderline"/>
        </w:rPr>
        <w:t xml:space="preserve"> might be </w:t>
      </w:r>
      <w:r w:rsidRPr="00945F32">
        <w:rPr>
          <w:rStyle w:val="StyleUnderline"/>
        </w:rPr>
        <w:t>too</w:t>
      </w:r>
      <w:r w:rsidRPr="00602CAD">
        <w:rPr>
          <w:rStyle w:val="StyleUnderline"/>
        </w:rPr>
        <w:t xml:space="preserve"> </w:t>
      </w:r>
      <w:r w:rsidRPr="00945F32">
        <w:rPr>
          <w:rStyle w:val="StyleUnderline"/>
        </w:rPr>
        <w:t>short</w:t>
      </w:r>
      <w:r w:rsidRPr="00602CAD">
        <w:rPr>
          <w:rStyle w:val="StyleUnderline"/>
        </w:rPr>
        <w:t xml:space="preserve"> adequately to deal with the crisis-missile or other </w:t>
      </w:r>
      <w:r w:rsidRPr="00FB274B">
        <w:rPr>
          <w:rStyle w:val="Emphasis"/>
          <w:highlight w:val="cyan"/>
        </w:rPr>
        <w:t>technology has to be prepared</w:t>
      </w:r>
      <w:r w:rsidRPr="009C394E">
        <w:rPr>
          <w:sz w:val="16"/>
        </w:rPr>
        <w:t xml:space="preserve">." 2 12 </w:t>
      </w:r>
    </w:p>
    <w:p w14:paraId="66F21697" w14:textId="77777777" w:rsidR="00D13C83" w:rsidRPr="009C394E" w:rsidRDefault="00D13C83" w:rsidP="00D13C83">
      <w:pPr>
        <w:rPr>
          <w:sz w:val="16"/>
        </w:rPr>
      </w:pPr>
      <w:r w:rsidRPr="009C394E">
        <w:rPr>
          <w:sz w:val="16"/>
        </w:rPr>
        <w:t xml:space="preserve">It is </w:t>
      </w:r>
      <w:r w:rsidRPr="00FB274B">
        <w:rPr>
          <w:rStyle w:val="Emphasis"/>
          <w:highlight w:val="cyan"/>
        </w:rPr>
        <w:t>difficult for humans to think rationally</w:t>
      </w:r>
      <w:r w:rsidRPr="00602CAD">
        <w:rPr>
          <w:rStyle w:val="Emphasis"/>
        </w:rPr>
        <w:t xml:space="preserve"> about this</w:t>
      </w:r>
      <w:r w:rsidRPr="00602CAD">
        <w:rPr>
          <w:rStyle w:val="StyleUnderline"/>
        </w:rPr>
        <w:t xml:space="preserve"> sort of problem-it is </w:t>
      </w:r>
      <w:r w:rsidRPr="00FB274B">
        <w:rPr>
          <w:rStyle w:val="StyleUnderline"/>
          <w:highlight w:val="cyan"/>
        </w:rPr>
        <w:t>hard to get</w:t>
      </w:r>
      <w:r w:rsidRPr="00602CAD">
        <w:rPr>
          <w:rStyle w:val="StyleUnderline"/>
        </w:rPr>
        <w:t xml:space="preserve"> our </w:t>
      </w:r>
      <w:r w:rsidRPr="00FB274B">
        <w:rPr>
          <w:rStyle w:val="StyleUnderline"/>
          <w:highlight w:val="cyan"/>
        </w:rPr>
        <w:t>collective</w:t>
      </w:r>
      <w:r w:rsidRPr="00602CAD">
        <w:rPr>
          <w:rStyle w:val="StyleUnderline"/>
        </w:rPr>
        <w:t xml:space="preserve"> </w:t>
      </w:r>
      <w:r w:rsidRPr="00FB274B">
        <w:rPr>
          <w:rStyle w:val="StyleUnderline"/>
          <w:highlight w:val="cyan"/>
        </w:rPr>
        <w:t>minds</w:t>
      </w:r>
      <w:r w:rsidRPr="00602CAD">
        <w:rPr>
          <w:rStyle w:val="StyleUnderline"/>
        </w:rPr>
        <w:t xml:space="preserve"> </w:t>
      </w:r>
      <w:r w:rsidRPr="00FB274B">
        <w:rPr>
          <w:rStyle w:val="StyleUnderline"/>
          <w:highlight w:val="cyan"/>
        </w:rPr>
        <w:t>around</w:t>
      </w:r>
      <w:r w:rsidRPr="00602CAD">
        <w:rPr>
          <w:rStyle w:val="StyleUnderline"/>
        </w:rPr>
        <w:t xml:space="preserve"> such </w:t>
      </w:r>
      <w:r w:rsidRPr="00FB274B">
        <w:rPr>
          <w:rStyle w:val="StyleUnderline"/>
          <w:highlight w:val="cyan"/>
        </w:rPr>
        <w:t>enormous consequences</w:t>
      </w:r>
      <w:r w:rsidRPr="00602CAD">
        <w:rPr>
          <w:rStyle w:val="StyleUnderline"/>
        </w:rPr>
        <w:t xml:space="preserve"> </w:t>
      </w:r>
      <w:r w:rsidRPr="00FB274B">
        <w:rPr>
          <w:rStyle w:val="StyleUnderline"/>
          <w:highlight w:val="cyan"/>
        </w:rPr>
        <w:t>and</w:t>
      </w:r>
      <w:r w:rsidRPr="00602CAD">
        <w:rPr>
          <w:rStyle w:val="StyleUnderline"/>
        </w:rPr>
        <w:t xml:space="preserve"> such </w:t>
      </w:r>
      <w:r w:rsidRPr="00FB274B">
        <w:rPr>
          <w:rStyle w:val="StyleUnderline"/>
          <w:highlight w:val="cyan"/>
        </w:rPr>
        <w:t>tiny probabilities</w:t>
      </w:r>
      <w:r w:rsidRPr="00602CAD">
        <w:rPr>
          <w:rStyle w:val="StyleUnderline"/>
        </w:rPr>
        <w:t xml:space="preserve"> simultaneously-especially when people have so little first-hand experience with the causal phenomenon. </w:t>
      </w:r>
      <w:r w:rsidRPr="009C394E">
        <w:rPr>
          <w:sz w:val="16"/>
        </w:rPr>
        <w:t xml:space="preserve">A </w:t>
      </w:r>
      <w:r w:rsidRPr="00FB274B">
        <w:rPr>
          <w:rStyle w:val="Emphasis"/>
          <w:highlight w:val="cyan"/>
        </w:rPr>
        <w:t>2010</w:t>
      </w:r>
      <w:r w:rsidRPr="00602CAD">
        <w:rPr>
          <w:rStyle w:val="Emphasis"/>
        </w:rPr>
        <w:t xml:space="preserve"> </w:t>
      </w:r>
      <w:r w:rsidRPr="00FB274B">
        <w:rPr>
          <w:rStyle w:val="Emphasis"/>
          <w:highlight w:val="cyan"/>
        </w:rPr>
        <w:t>study</w:t>
      </w:r>
      <w:r w:rsidRPr="00602CAD">
        <w:rPr>
          <w:rStyle w:val="StyleUnderline"/>
        </w:rPr>
        <w:t xml:space="preserve"> by the National Academy of Sciences </w:t>
      </w:r>
      <w:r w:rsidRPr="00FB274B">
        <w:rPr>
          <w:rStyle w:val="StyleUnderline"/>
          <w:highlight w:val="cyan"/>
        </w:rPr>
        <w:t>referred</w:t>
      </w:r>
      <w:r w:rsidRPr="00602CAD">
        <w:rPr>
          <w:rStyle w:val="StyleUnderline"/>
        </w:rPr>
        <w:t xml:space="preserve"> </w:t>
      </w:r>
      <w:r w:rsidRPr="00FB274B">
        <w:rPr>
          <w:rStyle w:val="StyleUnderline"/>
          <w:highlight w:val="cyan"/>
        </w:rPr>
        <w:t>to this as</w:t>
      </w:r>
      <w:r w:rsidRPr="00602CAD">
        <w:rPr>
          <w:rStyle w:val="StyleUnderline"/>
        </w:rPr>
        <w:t xml:space="preserve"> a </w:t>
      </w:r>
      <w:r w:rsidRPr="00FB274B">
        <w:rPr>
          <w:rStyle w:val="Emphasis"/>
          <w:highlight w:val="cyan"/>
        </w:rPr>
        <w:t>classic "zero times infinity" problem</w:t>
      </w:r>
      <w:r w:rsidRPr="00602CAD">
        <w:rPr>
          <w:rStyle w:val="StyleUnderline"/>
        </w:rPr>
        <w:t xml:space="preserve"> </w:t>
      </w:r>
      <w:r w:rsidRPr="00FB274B">
        <w:rPr>
          <w:rStyle w:val="StyleUnderline"/>
          <w:highlight w:val="cyan"/>
        </w:rPr>
        <w:t>that</w:t>
      </w:r>
      <w:r w:rsidRPr="00602CAD">
        <w:rPr>
          <w:rStyle w:val="StyleUnderline"/>
        </w:rPr>
        <w:t xml:space="preserve"> </w:t>
      </w:r>
      <w:r w:rsidRPr="00FB274B">
        <w:rPr>
          <w:rStyle w:val="Emphasis"/>
          <w:highlight w:val="cyan"/>
        </w:rPr>
        <w:t>thwarts human cognitive processing</w:t>
      </w:r>
      <w:r w:rsidRPr="00602CAD">
        <w:rPr>
          <w:rStyle w:val="StyleUnderline"/>
        </w:rPr>
        <w:t>.</w:t>
      </w:r>
      <w:r w:rsidRPr="009C394E">
        <w:rPr>
          <w:sz w:val="16"/>
        </w:rPr>
        <w:t xml:space="preserve">213 Cass Sunstein and Richard </w:t>
      </w:r>
      <w:proofErr w:type="spellStart"/>
      <w:r w:rsidRPr="009C394E">
        <w:rPr>
          <w:sz w:val="16"/>
        </w:rPr>
        <w:t>Zeckhauser</w:t>
      </w:r>
      <w:proofErr w:type="spellEnd"/>
      <w:r w:rsidRPr="009C394E">
        <w:rPr>
          <w:sz w:val="16"/>
        </w:rPr>
        <w:t xml:space="preserve"> label </w:t>
      </w:r>
      <w:r w:rsidRPr="00602CAD">
        <w:rPr>
          <w:rStyle w:val="StyleUnderline"/>
        </w:rPr>
        <w:t xml:space="preserve">the </w:t>
      </w:r>
      <w:r w:rsidRPr="00FB274B">
        <w:rPr>
          <w:rStyle w:val="StyleUnderline"/>
          <w:highlight w:val="cyan"/>
        </w:rPr>
        <w:t>resulting bias</w:t>
      </w:r>
      <w:r w:rsidRPr="00602CAD">
        <w:rPr>
          <w:rStyle w:val="StyleUnderline"/>
        </w:rPr>
        <w:t xml:space="preserve"> in decision-making </w:t>
      </w:r>
      <w:r w:rsidRPr="00FB274B">
        <w:rPr>
          <w:rStyle w:val="StyleUnderline"/>
          <w:highlight w:val="cyan"/>
        </w:rPr>
        <w:t xml:space="preserve">as </w:t>
      </w:r>
      <w:r w:rsidRPr="00FB274B">
        <w:rPr>
          <w:rStyle w:val="Emphasis"/>
          <w:highlight w:val="cyan"/>
        </w:rPr>
        <w:t>"probability neglect"-</w:t>
      </w:r>
      <w:r w:rsidRPr="00602CAD">
        <w:rPr>
          <w:rStyle w:val="StyleUnderline"/>
        </w:rPr>
        <w:t xml:space="preserve">a </w:t>
      </w:r>
      <w:r w:rsidRPr="00FB274B">
        <w:rPr>
          <w:rStyle w:val="StyleUnderline"/>
          <w:highlight w:val="cyan"/>
        </w:rPr>
        <w:t>propensity</w:t>
      </w:r>
      <w:r w:rsidRPr="00602CAD">
        <w:rPr>
          <w:rStyle w:val="StyleUnderline"/>
        </w:rPr>
        <w:t xml:space="preserve"> </w:t>
      </w:r>
      <w:r w:rsidRPr="00FB274B">
        <w:rPr>
          <w:rStyle w:val="StyleUnderline"/>
          <w:highlight w:val="cyan"/>
        </w:rPr>
        <w:t>to</w:t>
      </w:r>
      <w:r w:rsidRPr="00602CAD">
        <w:rPr>
          <w:rStyle w:val="StyleUnderline"/>
        </w:rPr>
        <w:t xml:space="preserve"> </w:t>
      </w:r>
      <w:r w:rsidRPr="00FB274B">
        <w:rPr>
          <w:rStyle w:val="Emphasis"/>
          <w:highlight w:val="cyan"/>
        </w:rPr>
        <w:t>misunderstand</w:t>
      </w:r>
      <w:r w:rsidRPr="00602CAD">
        <w:rPr>
          <w:rStyle w:val="Emphasis"/>
        </w:rPr>
        <w:t xml:space="preserve"> </w:t>
      </w:r>
      <w:r w:rsidRPr="00FB274B">
        <w:rPr>
          <w:rStyle w:val="Emphasis"/>
          <w:highlight w:val="cyan"/>
        </w:rPr>
        <w:t>the fearsome risks</w:t>
      </w:r>
      <w:r w:rsidRPr="00602CAD">
        <w:rPr>
          <w:rStyle w:val="StyleUnderline"/>
        </w:rPr>
        <w:t xml:space="preserve"> </w:t>
      </w:r>
      <w:r w:rsidRPr="00FB274B">
        <w:rPr>
          <w:rStyle w:val="StyleUnderline"/>
          <w:highlight w:val="cyan"/>
        </w:rPr>
        <w:t>that</w:t>
      </w:r>
      <w:r w:rsidRPr="00602CAD">
        <w:rPr>
          <w:rStyle w:val="StyleUnderline"/>
        </w:rPr>
        <w:t xml:space="preserve"> </w:t>
      </w:r>
      <w:r w:rsidRPr="00FB274B">
        <w:rPr>
          <w:rStyle w:val="StyleUnderline"/>
          <w:highlight w:val="cyan"/>
        </w:rPr>
        <w:t>are</w:t>
      </w:r>
      <w:r w:rsidRPr="00602CAD">
        <w:rPr>
          <w:rStyle w:val="StyleUnderline"/>
        </w:rPr>
        <w:t xml:space="preserve"> so </w:t>
      </w:r>
      <w:r w:rsidRPr="00FB274B">
        <w:rPr>
          <w:rStyle w:val="StyleUnderline"/>
          <w:highlight w:val="cyan"/>
        </w:rPr>
        <w:t>difficult to conceptualize</w:t>
      </w:r>
      <w:r w:rsidRPr="009C394E">
        <w:rPr>
          <w:sz w:val="16"/>
        </w:rPr>
        <w:t xml:space="preserve">.2 14 </w:t>
      </w:r>
      <w:r w:rsidRPr="00FB274B">
        <w:rPr>
          <w:rStyle w:val="Emphasis"/>
          <w:highlight w:val="cyan"/>
        </w:rPr>
        <w:t>Behavioral</w:t>
      </w:r>
      <w:r w:rsidRPr="00602CAD">
        <w:rPr>
          <w:rStyle w:val="Emphasis"/>
        </w:rPr>
        <w:t xml:space="preserve"> </w:t>
      </w:r>
      <w:r w:rsidRPr="00FB274B">
        <w:rPr>
          <w:rStyle w:val="Emphasis"/>
          <w:highlight w:val="cyan"/>
        </w:rPr>
        <w:t>economics</w:t>
      </w:r>
      <w:r w:rsidRPr="00602CAD">
        <w:rPr>
          <w:rStyle w:val="StyleUnderline"/>
        </w:rPr>
        <w:t xml:space="preserve"> literature </w:t>
      </w:r>
      <w:r w:rsidRPr="00FB274B">
        <w:rPr>
          <w:rStyle w:val="StyleUnderline"/>
          <w:highlight w:val="cyan"/>
        </w:rPr>
        <w:t>abounds</w:t>
      </w:r>
      <w:r w:rsidRPr="00602CAD">
        <w:rPr>
          <w:rStyle w:val="StyleUnderline"/>
        </w:rPr>
        <w:t xml:space="preserve"> </w:t>
      </w:r>
      <w:r w:rsidRPr="00FB274B">
        <w:rPr>
          <w:rStyle w:val="StyleUnderline"/>
          <w:highlight w:val="cyan"/>
        </w:rPr>
        <w:t>with</w:t>
      </w:r>
      <w:r w:rsidRPr="00602CAD">
        <w:rPr>
          <w:rStyle w:val="StyleUnderline"/>
        </w:rPr>
        <w:t xml:space="preserve"> </w:t>
      </w:r>
      <w:r w:rsidRPr="00FB274B">
        <w:rPr>
          <w:rStyle w:val="StyleUnderline"/>
          <w:highlight w:val="cyan"/>
        </w:rPr>
        <w:t>examinations</w:t>
      </w:r>
      <w:r w:rsidRPr="00602CAD">
        <w:rPr>
          <w:rStyle w:val="StyleUnderline"/>
        </w:rPr>
        <w:t xml:space="preserve"> </w:t>
      </w:r>
      <w:r w:rsidRPr="00FB274B">
        <w:rPr>
          <w:rStyle w:val="StyleUnderline"/>
          <w:highlight w:val="cyan"/>
        </w:rPr>
        <w:t>of</w:t>
      </w:r>
      <w:r w:rsidRPr="00602CAD">
        <w:rPr>
          <w:rStyle w:val="StyleUnderline"/>
        </w:rPr>
        <w:t xml:space="preserve"> the collective </w:t>
      </w:r>
      <w:r w:rsidRPr="00FB274B">
        <w:rPr>
          <w:rStyle w:val="StyleUnderline"/>
          <w:highlight w:val="cyan"/>
        </w:rPr>
        <w:t>non-rationality</w:t>
      </w:r>
      <w:r w:rsidRPr="00602CAD">
        <w:rPr>
          <w:rStyle w:val="StyleUnderline"/>
        </w:rPr>
        <w:t xml:space="preserve"> </w:t>
      </w:r>
      <w:r w:rsidRPr="00FB274B">
        <w:rPr>
          <w:rStyle w:val="StyleUnderline"/>
          <w:highlight w:val="cyan"/>
        </w:rPr>
        <w:t>in</w:t>
      </w:r>
      <w:r w:rsidRPr="00602CAD">
        <w:rPr>
          <w:rStyle w:val="StyleUnderline"/>
        </w:rPr>
        <w:t xml:space="preserve"> our species' approach to high-severity/low-probability events, leading to </w:t>
      </w:r>
      <w:r w:rsidRPr="00FB274B">
        <w:rPr>
          <w:rStyle w:val="Emphasis"/>
          <w:highlight w:val="cyan"/>
        </w:rPr>
        <w:t>extreme</w:t>
      </w:r>
      <w:r w:rsidRPr="00602CAD">
        <w:rPr>
          <w:rStyle w:val="Emphasis"/>
        </w:rPr>
        <w:t xml:space="preserve"> </w:t>
      </w:r>
      <w:r w:rsidRPr="00FB274B">
        <w:rPr>
          <w:rStyle w:val="Emphasis"/>
          <w:highlight w:val="cyan"/>
        </w:rPr>
        <w:t>discounting of remote future catastrophes</w:t>
      </w:r>
      <w:r w:rsidRPr="00602CAD">
        <w:rPr>
          <w:rStyle w:val="StyleUnderline"/>
        </w:rPr>
        <w:t>, to the detriment of individuals and society.</w:t>
      </w:r>
      <w:r w:rsidRPr="009C394E">
        <w:rPr>
          <w:sz w:val="16"/>
        </w:rPr>
        <w:t xml:space="preserve">2 15 </w:t>
      </w:r>
    </w:p>
    <w:p w14:paraId="70598FB2" w14:textId="77777777" w:rsidR="00D13C83" w:rsidRPr="009C394E" w:rsidRDefault="00D13C83" w:rsidP="00D13C83">
      <w:pPr>
        <w:rPr>
          <w:sz w:val="16"/>
        </w:rPr>
      </w:pPr>
      <w:r w:rsidRPr="009C394E">
        <w:rPr>
          <w:sz w:val="16"/>
        </w:rPr>
        <w:t xml:space="preserve">The </w:t>
      </w:r>
      <w:r w:rsidRPr="00FB274B">
        <w:rPr>
          <w:rStyle w:val="Emphasis"/>
          <w:highlight w:val="cyan"/>
        </w:rPr>
        <w:t>underdeveloped</w:t>
      </w:r>
      <w:r w:rsidRPr="000209BA">
        <w:rPr>
          <w:rStyle w:val="Emphasis"/>
        </w:rPr>
        <w:t xml:space="preserve"> state of </w:t>
      </w:r>
      <w:r w:rsidRPr="00FB274B">
        <w:rPr>
          <w:rStyle w:val="Emphasis"/>
          <w:highlight w:val="cyan"/>
        </w:rPr>
        <w:t>international law</w:t>
      </w:r>
      <w:r w:rsidRPr="00602CAD">
        <w:rPr>
          <w:rStyle w:val="StyleUnderline"/>
        </w:rPr>
        <w:t xml:space="preserve"> on trans-border disasters </w:t>
      </w:r>
      <w:r w:rsidRPr="00FB274B">
        <w:rPr>
          <w:rStyle w:val="StyleUnderline"/>
          <w:highlight w:val="cyan"/>
        </w:rPr>
        <w:t>reflects</w:t>
      </w:r>
      <w:r w:rsidRPr="00602CAD">
        <w:rPr>
          <w:rStyle w:val="StyleUnderline"/>
        </w:rPr>
        <w:t xml:space="preserve"> this </w:t>
      </w:r>
      <w:r w:rsidRPr="00FB274B">
        <w:rPr>
          <w:rStyle w:val="StyleUnderline"/>
          <w:highlight w:val="cyan"/>
        </w:rPr>
        <w:t>cognitive deficit</w:t>
      </w:r>
      <w:r w:rsidRPr="00602CAD">
        <w:rPr>
          <w:rStyle w:val="StyleUnderline"/>
        </w:rPr>
        <w:t>. Perhaps this should not be surprising-the tasks of preventing, responding to, and rebuilding after global catastrophes are daunting</w:t>
      </w:r>
      <w:r w:rsidRPr="009C394E">
        <w:rPr>
          <w:sz w:val="16"/>
        </w:rPr>
        <w:t xml:space="preserve">. These are </w:t>
      </w:r>
      <w:r w:rsidRPr="00602CAD">
        <w:rPr>
          <w:rStyle w:val="StyleUnderline"/>
        </w:rPr>
        <w:t xml:space="preserve">topics that sovereign </w:t>
      </w:r>
      <w:r w:rsidRPr="00FB274B">
        <w:rPr>
          <w:rStyle w:val="StyleUnderline"/>
          <w:highlight w:val="cyan"/>
        </w:rPr>
        <w:t>states</w:t>
      </w:r>
      <w:r w:rsidRPr="00602CAD">
        <w:rPr>
          <w:rStyle w:val="StyleUnderline"/>
        </w:rPr>
        <w:t xml:space="preserve">, as well as individual human beings, </w:t>
      </w:r>
      <w:r w:rsidRPr="00FB274B">
        <w:rPr>
          <w:rStyle w:val="Emphasis"/>
          <w:highlight w:val="cyan"/>
        </w:rPr>
        <w:t>shy away from</w:t>
      </w:r>
      <w:r w:rsidRPr="00602CAD">
        <w:rPr>
          <w:rStyle w:val="Emphasis"/>
        </w:rPr>
        <w:t xml:space="preserve"> </w:t>
      </w:r>
      <w:r w:rsidRPr="00FB274B">
        <w:rPr>
          <w:rStyle w:val="Emphasis"/>
          <w:highlight w:val="cyan"/>
        </w:rPr>
        <w:t>addressing</w:t>
      </w:r>
      <w:r w:rsidRPr="00602CAD">
        <w:rPr>
          <w:rStyle w:val="Emphasis"/>
        </w:rPr>
        <w:t xml:space="preserve">-they are </w:t>
      </w:r>
      <w:r w:rsidRPr="00FB274B">
        <w:rPr>
          <w:rStyle w:val="Emphasis"/>
          <w:highlight w:val="cyan"/>
        </w:rPr>
        <w:t>uncomfortable to think about</w:t>
      </w:r>
      <w:r w:rsidRPr="00602CAD">
        <w:rPr>
          <w:rStyle w:val="StyleUnderline"/>
        </w:rPr>
        <w:t>; they can involve sharing resources, as well as sympathy, with foreigners; and they seem to call for spending immense sums of money on vanishingly remote contingencies.</w:t>
      </w:r>
      <w:r w:rsidRPr="009C394E">
        <w:rPr>
          <w:sz w:val="16"/>
        </w:rPr>
        <w:t xml:space="preserve"> It will never be easy to marshal political support for developing, improving, and sustaining planetary defense capabilities that </w:t>
      </w:r>
      <w:proofErr w:type="gramStart"/>
      <w:r w:rsidRPr="009C394E">
        <w:rPr>
          <w:sz w:val="16"/>
        </w:rPr>
        <w:t>in all likelihood</w:t>
      </w:r>
      <w:proofErr w:type="gramEnd"/>
      <w:r w:rsidRPr="009C394E">
        <w:rPr>
          <w:sz w:val="16"/>
        </w:rPr>
        <w:t xml:space="preserve"> will never be exercised during any government official's term in office or even lifetime.216 Nevertheless, </w:t>
      </w:r>
      <w:r w:rsidRPr="00FB274B">
        <w:rPr>
          <w:rStyle w:val="StyleUnderline"/>
          <w:highlight w:val="cyan"/>
        </w:rPr>
        <w:t>planetary defense represents</w:t>
      </w:r>
      <w:r w:rsidRPr="00602CAD">
        <w:rPr>
          <w:rStyle w:val="StyleUnderline"/>
        </w:rPr>
        <w:t xml:space="preserve"> one</w:t>
      </w:r>
      <w:r>
        <w:rPr>
          <w:rStyle w:val="StyleUnderline"/>
        </w:rPr>
        <w:t xml:space="preserve"> </w:t>
      </w:r>
      <w:r w:rsidRPr="00602CAD">
        <w:rPr>
          <w:rStyle w:val="StyleUnderline"/>
        </w:rPr>
        <w:t xml:space="preserve">of the occasions </w:t>
      </w:r>
      <w:r w:rsidRPr="00FB274B">
        <w:rPr>
          <w:rStyle w:val="StyleUnderline"/>
          <w:highlight w:val="cyan"/>
        </w:rPr>
        <w:t xml:space="preserve">in which </w:t>
      </w:r>
      <w:r w:rsidRPr="000209BA">
        <w:rPr>
          <w:rStyle w:val="StyleUnderline"/>
        </w:rPr>
        <w:t>these</w:t>
      </w:r>
      <w:r w:rsidRPr="00602CAD">
        <w:rPr>
          <w:rStyle w:val="StyleUnderline"/>
        </w:rPr>
        <w:t xml:space="preserve"> </w:t>
      </w:r>
      <w:r w:rsidRPr="00FB274B">
        <w:rPr>
          <w:rStyle w:val="Emphasis"/>
          <w:highlight w:val="cyan"/>
        </w:rPr>
        <w:t>psychological barriers must be overcome</w:t>
      </w:r>
      <w:r w:rsidRPr="009C394E">
        <w:rPr>
          <w:sz w:val="16"/>
        </w:rPr>
        <w:t xml:space="preserve">. </w:t>
      </w:r>
    </w:p>
    <w:p w14:paraId="36EA8EA2" w14:textId="77777777" w:rsidR="00D13C83" w:rsidRPr="009C394E" w:rsidRDefault="00D13C83" w:rsidP="00D13C83">
      <w:pPr>
        <w:rPr>
          <w:sz w:val="16"/>
        </w:rPr>
      </w:pPr>
      <w:r w:rsidRPr="009C394E">
        <w:rPr>
          <w:sz w:val="16"/>
        </w:rPr>
        <w:t xml:space="preserve">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FB274B">
        <w:rPr>
          <w:rStyle w:val="StyleUnderline"/>
          <w:highlight w:val="cyan"/>
        </w:rPr>
        <w:t>Collision</w:t>
      </w:r>
      <w:r w:rsidRPr="0050701C">
        <w:rPr>
          <w:rStyle w:val="StyleUnderline"/>
        </w:rPr>
        <w:t xml:space="preserve"> </w:t>
      </w:r>
      <w:r w:rsidRPr="000209BA">
        <w:rPr>
          <w:rStyle w:val="StyleUnderline"/>
        </w:rPr>
        <w:t>with</w:t>
      </w:r>
      <w:r w:rsidRPr="0050701C">
        <w:rPr>
          <w:rStyle w:val="StyleUnderline"/>
        </w:rPr>
        <w:t xml:space="preserve"> a body of 3-5 km diameter</w:t>
      </w:r>
      <w:r w:rsidRPr="009C394E">
        <w:rPr>
          <w:sz w:val="16"/>
        </w:rPr>
        <w:t xml:space="preserve">) could </w:t>
      </w:r>
      <w:r w:rsidRPr="00FB274B">
        <w:rPr>
          <w:rStyle w:val="Emphasis"/>
          <w:highlight w:val="cyan"/>
        </w:rPr>
        <w:t>kill</w:t>
      </w:r>
      <w:r w:rsidRPr="0050701C">
        <w:rPr>
          <w:rStyle w:val="StyleUnderline"/>
        </w:rPr>
        <w:t xml:space="preserve">, say, </w:t>
      </w:r>
      <w:r w:rsidRPr="00FB274B">
        <w:rPr>
          <w:rStyle w:val="Emphasis"/>
          <w:highlight w:val="cyan"/>
        </w:rPr>
        <w:t>half the world's population</w:t>
      </w:r>
      <w:r w:rsidRPr="009C394E">
        <w:rPr>
          <w:sz w:val="16"/>
        </w:rPr>
        <w:t xml:space="preserve"> (soon to reach eight billion people) sometime in the next million years. On an actuarial basis, that works out to </w:t>
      </w:r>
      <w:r w:rsidRPr="0050701C">
        <w:rPr>
          <w:rStyle w:val="StyleUnderline"/>
        </w:rPr>
        <w:t>4,000 statistical deaths annually</w:t>
      </w:r>
      <w:r w:rsidRPr="009C394E">
        <w:rPr>
          <w:sz w:val="16"/>
        </w:rPr>
        <w:t xml:space="preserve">. That is </w:t>
      </w:r>
      <w:r w:rsidRPr="0050701C">
        <w:rPr>
          <w:rStyle w:val="StyleUnderline"/>
        </w:rPr>
        <w:t>surely a significant fatality rate-enough to warrant substantial financial investment-even though the incidents would be extraordinarily "lumpy,"</w:t>
      </w:r>
      <w:r w:rsidRPr="009C394E">
        <w:rPr>
          <w:sz w:val="16"/>
        </w:rPr>
        <w:t xml:space="preserve"> in the sense that for almost </w:t>
      </w:r>
      <w:proofErr w:type="gramStart"/>
      <w:r w:rsidRPr="009C394E">
        <w:rPr>
          <w:sz w:val="16"/>
        </w:rPr>
        <w:t>all of</w:t>
      </w:r>
      <w:proofErr w:type="gramEnd"/>
      <w:r w:rsidRPr="009C394E">
        <w:rPr>
          <w:sz w:val="16"/>
        </w:rPr>
        <w:t xml:space="preserve"> those one million years, there would be no deaths at all due to asteroids, but in one year there would be an unprecedented catastrophe. At this rate, </w:t>
      </w:r>
      <w:r w:rsidRPr="00FB274B">
        <w:rPr>
          <w:rStyle w:val="StyleUnderline"/>
          <w:highlight w:val="cyan"/>
        </w:rPr>
        <w:t>asteroids</w:t>
      </w:r>
      <w:r w:rsidRPr="0050701C">
        <w:rPr>
          <w:rStyle w:val="StyleUnderline"/>
        </w:rPr>
        <w:t xml:space="preserve"> would </w:t>
      </w:r>
      <w:r w:rsidRPr="00FB274B">
        <w:rPr>
          <w:rStyle w:val="Emphasis"/>
          <w:highlight w:val="cyan"/>
        </w:rPr>
        <w:t>rank</w:t>
      </w:r>
      <w:r w:rsidRPr="0050701C">
        <w:rPr>
          <w:rStyle w:val="Emphasis"/>
        </w:rPr>
        <w:t xml:space="preserve"> </w:t>
      </w:r>
      <w:r w:rsidRPr="00FB274B">
        <w:rPr>
          <w:rStyle w:val="Emphasis"/>
          <w:highlight w:val="cyan"/>
        </w:rPr>
        <w:t>above</w:t>
      </w:r>
      <w:r w:rsidRPr="0050701C">
        <w:rPr>
          <w:rStyle w:val="Emphasis"/>
        </w:rPr>
        <w:t xml:space="preserve"> many </w:t>
      </w:r>
      <w:r w:rsidRPr="00FB274B">
        <w:rPr>
          <w:rStyle w:val="Emphasis"/>
          <w:highlight w:val="cyan"/>
        </w:rPr>
        <w:t>other natural and bizarre</w:t>
      </w:r>
      <w:r w:rsidRPr="0050701C">
        <w:rPr>
          <w:rStyle w:val="Emphasis"/>
        </w:rPr>
        <w:t xml:space="preserve"> </w:t>
      </w:r>
      <w:r w:rsidRPr="00FB274B">
        <w:rPr>
          <w:rStyle w:val="Emphasis"/>
          <w:highlight w:val="cyan"/>
        </w:rPr>
        <w:t>phenomena</w:t>
      </w:r>
      <w:r w:rsidRPr="0050701C">
        <w:rPr>
          <w:rStyle w:val="StyleUnderline"/>
        </w:rPr>
        <w:t xml:space="preserve"> that people fear (and that societies attempt to do something about), </w:t>
      </w:r>
      <w:r w:rsidRPr="00FB274B">
        <w:rPr>
          <w:rStyle w:val="StyleUnderline"/>
          <w:highlight w:val="cyan"/>
        </w:rPr>
        <w:t>such</w:t>
      </w:r>
      <w:r w:rsidRPr="0050701C">
        <w:rPr>
          <w:rStyle w:val="StyleUnderline"/>
        </w:rPr>
        <w:t xml:space="preserve"> </w:t>
      </w:r>
      <w:r w:rsidRPr="00FB274B">
        <w:rPr>
          <w:rStyle w:val="StyleUnderline"/>
          <w:highlight w:val="cyan"/>
        </w:rPr>
        <w:t>as</w:t>
      </w:r>
      <w:r w:rsidRPr="0050701C">
        <w:rPr>
          <w:rStyle w:val="StyleUnderline"/>
        </w:rPr>
        <w:t xml:space="preserve"> floods, tornados, airplane crashes, </w:t>
      </w:r>
      <w:r w:rsidRPr="00FB274B">
        <w:rPr>
          <w:rStyle w:val="Emphasis"/>
          <w:highlight w:val="cyan"/>
        </w:rPr>
        <w:t>terrorism</w:t>
      </w:r>
      <w:r w:rsidRPr="0050701C">
        <w:rPr>
          <w:rStyle w:val="StyleUnderline"/>
        </w:rPr>
        <w:t>, or choking</w:t>
      </w:r>
      <w:r w:rsidRPr="009C394E">
        <w:rPr>
          <w:sz w:val="16"/>
        </w:rPr>
        <w:t xml:space="preserve">. Asteroids, however, would still fall far below other leading causes of death, such as automobile accidents, communicable diseases, and tobacco use. 218 </w:t>
      </w:r>
    </w:p>
    <w:p w14:paraId="5F6EB723" w14:textId="77777777" w:rsidR="00D13C83" w:rsidRPr="009C394E" w:rsidRDefault="00D13C83" w:rsidP="00D13C83">
      <w:pPr>
        <w:rPr>
          <w:sz w:val="16"/>
          <w:szCs w:val="16"/>
        </w:rPr>
      </w:pPr>
      <w:r w:rsidRPr="009C394E">
        <w:rPr>
          <w:sz w:val="16"/>
          <w:szCs w:val="16"/>
        </w:rPr>
        <w:t xml:space="preserve">One plausible formula would be to posit that a major NEO impact (a collision with a body of 3-5 km diameter) could kill, say, half the world's population (soon to reach eight billion people) </w:t>
      </w:r>
      <w:proofErr w:type="spellStart"/>
      <w:r w:rsidRPr="009C394E">
        <w:rPr>
          <w:sz w:val="16"/>
          <w:szCs w:val="16"/>
        </w:rPr>
        <w:t>some time</w:t>
      </w:r>
      <w:proofErr w:type="spellEnd"/>
      <w:r w:rsidRPr="009C394E">
        <w:rPr>
          <w:sz w:val="16"/>
          <w:szCs w:val="16"/>
        </w:rPr>
        <w:t xml:space="preserve"> in the next million years. On an actuarial basis, that works out to 4,000 statistical deaths annually. That is surely a significant fatality rate-enough to warrant substantial financial investment-even though the incidents would be extraordinarily "lumpy," in the sense that for almost </w:t>
      </w:r>
      <w:proofErr w:type="gramStart"/>
      <w:r w:rsidRPr="009C394E">
        <w:rPr>
          <w:sz w:val="16"/>
          <w:szCs w:val="16"/>
        </w:rPr>
        <w:t>all of</w:t>
      </w:r>
      <w:proofErr w:type="gramEnd"/>
      <w:r w:rsidRPr="009C394E">
        <w:rPr>
          <w:sz w:val="16"/>
          <w:szCs w:val="16"/>
        </w:rPr>
        <w:t xml:space="preserve"> those one million years, there would be no deaths at all due to asteroids, but in one year there would be an unprecedented catastrophe. At this rate, asteroids would rank above many other natural and bizarre phenomena that people fear (and that societies attempt to do something about), such as </w:t>
      </w:r>
      <w:r w:rsidRPr="009C394E">
        <w:rPr>
          <w:sz w:val="16"/>
          <w:szCs w:val="16"/>
        </w:rPr>
        <w:lastRenderedPageBreak/>
        <w:t>floods, tornados, airplane crashes, terrorism, or choking. Asteroids, however, would still fall far below other leading causes of death, such as automobile accidents, communicable diseases, and tobacco use. 2 18</w:t>
      </w:r>
    </w:p>
    <w:p w14:paraId="3574B533" w14:textId="77777777" w:rsidR="00D13C83" w:rsidRPr="009C394E" w:rsidRDefault="00D13C83" w:rsidP="00D13C83">
      <w:pPr>
        <w:rPr>
          <w:sz w:val="16"/>
        </w:rPr>
      </w:pPr>
      <w:r w:rsidRPr="009C394E">
        <w:rPr>
          <w:sz w:val="16"/>
        </w:rPr>
        <w:t xml:space="preserve">This </w:t>
      </w:r>
      <w:r w:rsidRPr="00FB274B">
        <w:rPr>
          <w:rStyle w:val="StyleUnderline"/>
          <w:highlight w:val="cyan"/>
        </w:rPr>
        <w:t>weird combination</w:t>
      </w:r>
      <w:r w:rsidRPr="0050701C">
        <w:rPr>
          <w:rStyle w:val="StyleUnderline"/>
        </w:rPr>
        <w:t xml:space="preserve"> of probabilities and consequences </w:t>
      </w:r>
      <w:r w:rsidRPr="00FB274B">
        <w:rPr>
          <w:rStyle w:val="StyleUnderline"/>
          <w:highlight w:val="cyan"/>
        </w:rPr>
        <w:t>promotes</w:t>
      </w:r>
      <w:r w:rsidRPr="0050701C">
        <w:rPr>
          <w:rStyle w:val="StyleUnderline"/>
        </w:rPr>
        <w:t xml:space="preserve"> what many call </w:t>
      </w:r>
      <w:r w:rsidRPr="00FB274B">
        <w:rPr>
          <w:rStyle w:val="Emphasis"/>
          <w:highlight w:val="cyan"/>
        </w:rPr>
        <w:t>the "giggle</w:t>
      </w:r>
      <w:r w:rsidRPr="0050701C">
        <w:rPr>
          <w:rStyle w:val="Emphasis"/>
        </w:rPr>
        <w:t xml:space="preserve"> </w:t>
      </w:r>
      <w:r w:rsidRPr="00FB274B">
        <w:rPr>
          <w:rStyle w:val="Emphasis"/>
          <w:highlight w:val="cyan"/>
        </w:rPr>
        <w:t>factor</w:t>
      </w:r>
      <w:r w:rsidRPr="0050701C">
        <w:rPr>
          <w:rStyle w:val="Emphasis"/>
        </w:rPr>
        <w:t>"</w:t>
      </w:r>
      <w:r w:rsidRPr="009C394E">
        <w:rPr>
          <w:sz w:val="16"/>
        </w:rPr>
        <w:t>:</w:t>
      </w:r>
      <w:r w:rsidRPr="0050701C">
        <w:rPr>
          <w:rStyle w:val="StyleUnderline"/>
        </w:rPr>
        <w:t xml:space="preserve"> </w:t>
      </w:r>
      <w:r w:rsidRPr="00FB274B">
        <w:rPr>
          <w:rStyle w:val="StyleUnderline"/>
          <w:highlight w:val="cyan"/>
        </w:rPr>
        <w:t>humans'</w:t>
      </w:r>
      <w:r w:rsidRPr="0050701C">
        <w:rPr>
          <w:rStyle w:val="StyleUnderline"/>
        </w:rPr>
        <w:t xml:space="preserve"> seemingly </w:t>
      </w:r>
      <w:r w:rsidRPr="00FB274B">
        <w:rPr>
          <w:rStyle w:val="Emphasis"/>
          <w:highlight w:val="cyan"/>
        </w:rPr>
        <w:t>congenital reluctance to discuss planetary defense</w:t>
      </w:r>
      <w:r w:rsidRPr="0050701C">
        <w:rPr>
          <w:rStyle w:val="StyleUnderline"/>
        </w:rPr>
        <w:t xml:space="preserve"> seriously </w:t>
      </w:r>
      <w:r w:rsidRPr="00FB274B">
        <w:rPr>
          <w:rStyle w:val="StyleUnderline"/>
          <w:highlight w:val="cyan"/>
        </w:rPr>
        <w:t>without</w:t>
      </w:r>
      <w:r w:rsidRPr="0050701C">
        <w:rPr>
          <w:rStyle w:val="StyleUnderline"/>
        </w:rPr>
        <w:t xml:space="preserve"> retreating to the silliest </w:t>
      </w:r>
      <w:r w:rsidRPr="00FB274B">
        <w:rPr>
          <w:rStyle w:val="StyleUnderline"/>
          <w:highlight w:val="cyan"/>
        </w:rPr>
        <w:t>tropes</w:t>
      </w:r>
      <w:r w:rsidRPr="0050701C">
        <w:rPr>
          <w:rStyle w:val="StyleUnderline"/>
        </w:rPr>
        <w:t xml:space="preserve"> </w:t>
      </w:r>
      <w:r w:rsidRPr="00FB274B">
        <w:rPr>
          <w:rStyle w:val="StyleUnderline"/>
          <w:highlight w:val="cyan"/>
        </w:rPr>
        <w:t>about</w:t>
      </w:r>
      <w:r w:rsidRPr="0050701C">
        <w:rPr>
          <w:rStyle w:val="StyleUnderline"/>
        </w:rPr>
        <w:t xml:space="preserve"> alien attacks or </w:t>
      </w:r>
      <w:r w:rsidRPr="00FB274B">
        <w:rPr>
          <w:rStyle w:val="StyleUnderline"/>
          <w:highlight w:val="cyan"/>
        </w:rPr>
        <w:t xml:space="preserve">sci-fi </w:t>
      </w:r>
      <w:r w:rsidRPr="000209BA">
        <w:rPr>
          <w:rStyle w:val="StyleUnderline"/>
        </w:rPr>
        <w:t>thrillers</w:t>
      </w:r>
      <w:r w:rsidRPr="0050701C">
        <w:rPr>
          <w:rStyle w:val="StyleUnderline"/>
        </w:rPr>
        <w:t xml:space="preserve">. </w:t>
      </w:r>
      <w:r w:rsidRPr="009C394E">
        <w:rPr>
          <w:sz w:val="16"/>
        </w:rPr>
        <w:t xml:space="preserve">The topic seems to be ripped from kitschy movie trailers, not news headlines. 2 19 </w:t>
      </w:r>
    </w:p>
    <w:p w14:paraId="31420B30" w14:textId="2971F4FC" w:rsidR="00E42E4C" w:rsidRDefault="00D13C83" w:rsidP="00F601E6">
      <w:pPr>
        <w:rPr>
          <w:sz w:val="16"/>
        </w:rPr>
      </w:pPr>
      <w:r w:rsidRPr="009C394E">
        <w:rPr>
          <w:sz w:val="16"/>
        </w:rPr>
        <w:t xml:space="preserve">An </w:t>
      </w:r>
      <w:r w:rsidRPr="00FB274B">
        <w:rPr>
          <w:rStyle w:val="StyleUnderline"/>
          <w:highlight w:val="cyan"/>
        </w:rPr>
        <w:t>additional</w:t>
      </w:r>
      <w:r w:rsidRPr="0050701C">
        <w:rPr>
          <w:rStyle w:val="StyleUnderline"/>
        </w:rPr>
        <w:t xml:space="preserve"> </w:t>
      </w:r>
      <w:r w:rsidRPr="00FB274B">
        <w:rPr>
          <w:rStyle w:val="StyleUnderline"/>
          <w:highlight w:val="cyan"/>
        </w:rPr>
        <w:t>fear</w:t>
      </w:r>
      <w:r w:rsidRPr="0050701C">
        <w:rPr>
          <w:rStyle w:val="StyleUnderline"/>
        </w:rPr>
        <w:t xml:space="preserve"> factor here </w:t>
      </w:r>
      <w:r w:rsidRPr="00FB274B">
        <w:rPr>
          <w:rStyle w:val="StyleUnderline"/>
          <w:highlight w:val="cyan"/>
        </w:rPr>
        <w:t>is</w:t>
      </w:r>
      <w:r w:rsidRPr="0050701C">
        <w:rPr>
          <w:rStyle w:val="StyleUnderline"/>
        </w:rPr>
        <w:t xml:space="preserve"> the </w:t>
      </w:r>
      <w:r w:rsidRPr="00FB274B">
        <w:rPr>
          <w:rStyle w:val="Emphasis"/>
          <w:highlight w:val="cyan"/>
        </w:rPr>
        <w:t>danger of surprise</w:t>
      </w:r>
      <w:r w:rsidRPr="009C394E">
        <w:rPr>
          <w:sz w:val="16"/>
        </w:rPr>
        <w:t xml:space="preserve">. </w:t>
      </w:r>
      <w:r w:rsidRPr="0050701C">
        <w:rPr>
          <w:rStyle w:val="StyleUnderline"/>
        </w:rPr>
        <w:t xml:space="preserve">If a significant asteroid were to arrive without warning-as in the Chelyabinsk incident-the afflicted </w:t>
      </w:r>
      <w:r w:rsidRPr="00FB274B">
        <w:rPr>
          <w:rStyle w:val="Emphasis"/>
          <w:highlight w:val="cyan"/>
        </w:rPr>
        <w:t>country might perceive</w:t>
      </w:r>
      <w:r w:rsidRPr="0050701C">
        <w:rPr>
          <w:rStyle w:val="StyleUnderline"/>
        </w:rPr>
        <w:t xml:space="preserve"> that it had been </w:t>
      </w:r>
      <w:r w:rsidRPr="00FB274B">
        <w:rPr>
          <w:rStyle w:val="Emphasis"/>
          <w:highlight w:val="cyan"/>
        </w:rPr>
        <w:t>attacked by a hostile neighbor</w:t>
      </w:r>
      <w:r w:rsidRPr="0050701C">
        <w:rPr>
          <w:rStyle w:val="StyleUnderline"/>
        </w:rPr>
        <w:t>, rather than by a fickle Mother Nature</w:t>
      </w:r>
      <w:r w:rsidRPr="009C394E">
        <w:rPr>
          <w:sz w:val="16"/>
        </w:rPr>
        <w:t>.</w:t>
      </w:r>
      <w:r w:rsidRPr="000209BA">
        <w:rPr>
          <w:u w:val="single"/>
        </w:rPr>
        <w:t xml:space="preserve"> </w:t>
      </w:r>
      <w:r w:rsidRPr="00FB274B">
        <w:rPr>
          <w:highlight w:val="cyan"/>
          <w:u w:val="single"/>
        </w:rPr>
        <w:t>If</w:t>
      </w:r>
      <w:r w:rsidRPr="009C394E">
        <w:rPr>
          <w:sz w:val="16"/>
          <w:highlight w:val="cyan"/>
        </w:rPr>
        <w:t>,</w:t>
      </w:r>
      <w:r w:rsidRPr="009C394E">
        <w:rPr>
          <w:sz w:val="16"/>
        </w:rPr>
        <w:t xml:space="preserve"> by further malign luck, </w:t>
      </w:r>
      <w:r w:rsidRPr="0050701C">
        <w:rPr>
          <w:rStyle w:val="StyleUnderline"/>
        </w:rPr>
        <w:t xml:space="preserve">the event happened to occur </w:t>
      </w:r>
      <w:r w:rsidRPr="00FB274B">
        <w:rPr>
          <w:rStyle w:val="StyleUnderline"/>
          <w:highlight w:val="cyan"/>
        </w:rPr>
        <w:t>during</w:t>
      </w:r>
      <w:r w:rsidRPr="0050701C">
        <w:rPr>
          <w:rStyle w:val="StyleUnderline"/>
        </w:rPr>
        <w:t xml:space="preserve"> </w:t>
      </w:r>
      <w:r w:rsidRPr="000209BA">
        <w:rPr>
          <w:rStyle w:val="StyleUnderline"/>
        </w:rPr>
        <w:t>a</w:t>
      </w:r>
      <w:r w:rsidRPr="0050701C">
        <w:rPr>
          <w:rStyle w:val="StyleUnderline"/>
        </w:rPr>
        <w:t xml:space="preserve"> period of </w:t>
      </w:r>
      <w:r w:rsidRPr="0050701C">
        <w:rPr>
          <w:rStyle w:val="Emphasis"/>
        </w:rPr>
        <w:t xml:space="preserve">heightened </w:t>
      </w:r>
      <w:r w:rsidRPr="00FB274B">
        <w:rPr>
          <w:rStyle w:val="Emphasis"/>
          <w:highlight w:val="cyan"/>
        </w:rPr>
        <w:t>international tensions</w:t>
      </w:r>
      <w:r w:rsidRPr="0050701C">
        <w:rPr>
          <w:rStyle w:val="StyleUnderline"/>
        </w:rPr>
        <w:t xml:space="preserve">, the </w:t>
      </w:r>
      <w:r w:rsidRPr="00FB274B">
        <w:rPr>
          <w:rStyle w:val="Emphasis"/>
          <w:highlight w:val="cyan"/>
        </w:rPr>
        <w:t>propensity to</w:t>
      </w:r>
      <w:r w:rsidRPr="0050701C">
        <w:rPr>
          <w:rStyle w:val="Emphasis"/>
        </w:rPr>
        <w:t xml:space="preserve"> </w:t>
      </w:r>
      <w:r w:rsidRPr="00FB274B">
        <w:rPr>
          <w:rStyle w:val="Emphasis"/>
          <w:highlight w:val="cyan"/>
        </w:rPr>
        <w:t>misinterpret</w:t>
      </w:r>
      <w:r w:rsidRPr="0050701C">
        <w:rPr>
          <w:rStyle w:val="StyleUnderline"/>
        </w:rPr>
        <w:t xml:space="preserve">, </w:t>
      </w:r>
      <w:r w:rsidRPr="00FB274B">
        <w:rPr>
          <w:rStyle w:val="StyleUnderline"/>
          <w:highlight w:val="cyan"/>
        </w:rPr>
        <w:t>and</w:t>
      </w:r>
      <w:r w:rsidRPr="0050701C">
        <w:rPr>
          <w:rStyle w:val="StyleUnderline"/>
        </w:rPr>
        <w:t xml:space="preserve"> to </w:t>
      </w:r>
      <w:r w:rsidRPr="00FB274B">
        <w:rPr>
          <w:rStyle w:val="Emphasis"/>
          <w:highlight w:val="cyan"/>
        </w:rPr>
        <w:t>respond precipitously</w:t>
      </w:r>
      <w:r w:rsidRPr="0050701C">
        <w:rPr>
          <w:rStyle w:val="StyleUnderline"/>
        </w:rPr>
        <w:t>, would rise</w:t>
      </w:r>
      <w:r w:rsidRPr="009C394E">
        <w:rPr>
          <w:sz w:val="16"/>
        </w:rPr>
        <w:t xml:space="preserve">. The unforeseen space </w:t>
      </w:r>
      <w:r w:rsidRPr="0050701C">
        <w:rPr>
          <w:rStyle w:val="StyleUnderline"/>
        </w:rPr>
        <w:t xml:space="preserve">object could </w:t>
      </w:r>
      <w:r w:rsidRPr="00FB274B">
        <w:rPr>
          <w:rStyle w:val="StyleUnderline"/>
          <w:highlight w:val="cyan"/>
        </w:rPr>
        <w:t>thus</w:t>
      </w:r>
      <w:r w:rsidRPr="0050701C">
        <w:rPr>
          <w:rStyle w:val="StyleUnderline"/>
        </w:rPr>
        <w:t xml:space="preserve"> </w:t>
      </w:r>
      <w:r w:rsidRPr="00FB274B">
        <w:rPr>
          <w:rStyle w:val="Emphasis"/>
          <w:highlight w:val="cyan"/>
        </w:rPr>
        <w:t>catalyze</w:t>
      </w:r>
      <w:r w:rsidRPr="0050701C">
        <w:rPr>
          <w:rStyle w:val="Emphasis"/>
        </w:rPr>
        <w:t xml:space="preserve"> a </w:t>
      </w:r>
      <w:r w:rsidRPr="00FB274B">
        <w:rPr>
          <w:rStyle w:val="Emphasis"/>
          <w:highlight w:val="cyan"/>
        </w:rPr>
        <w:t>larger</w:t>
      </w:r>
      <w:r w:rsidRPr="0050701C">
        <w:rPr>
          <w:rStyle w:val="Emphasis"/>
        </w:rPr>
        <w:t xml:space="preserve"> human-caused </w:t>
      </w:r>
      <w:r w:rsidRPr="00FB274B">
        <w:rPr>
          <w:rStyle w:val="Emphasis"/>
          <w:highlight w:val="cyan"/>
        </w:rPr>
        <w:t>tragedy</w:t>
      </w:r>
      <w:r w:rsidRPr="009C394E">
        <w:rPr>
          <w:sz w:val="16"/>
        </w:rPr>
        <w:t xml:space="preserve">.2 20 </w:t>
      </w:r>
    </w:p>
    <w:p w14:paraId="13D03507" w14:textId="056F8ECD" w:rsidR="00B616CD" w:rsidRDefault="00B616CD" w:rsidP="00B616CD">
      <w:pPr>
        <w:pStyle w:val="Heading2"/>
      </w:pPr>
      <w:r>
        <w:lastRenderedPageBreak/>
        <w:t>Framework</w:t>
      </w:r>
    </w:p>
    <w:p w14:paraId="4FA4C5FF" w14:textId="77777777" w:rsidR="00EF1B3E" w:rsidRDefault="00EF1B3E" w:rsidP="00EF1B3E">
      <w:pPr>
        <w:pStyle w:val="Heading4"/>
      </w:pPr>
      <w:r>
        <w:t>The standard is maximizing expected wellbeing.</w:t>
      </w:r>
    </w:p>
    <w:p w14:paraId="7F4CB76D" w14:textId="77777777" w:rsidR="00EF1B3E" w:rsidRPr="008D612D" w:rsidRDefault="00EF1B3E" w:rsidP="00EF1B3E"/>
    <w:p w14:paraId="3D25D11A" w14:textId="77777777" w:rsidR="00EF1B3E" w:rsidRPr="003C1115" w:rsidRDefault="00EF1B3E" w:rsidP="00EF1B3E">
      <w:pPr>
        <w:pStyle w:val="Heading4"/>
      </w:pPr>
      <w:r w:rsidRPr="006E5458">
        <w:rPr>
          <w:rFonts w:cstheme="minorHAnsi"/>
        </w:rPr>
        <w:t>1</w:t>
      </w:r>
      <w:r>
        <w:rPr>
          <w:rFonts w:cstheme="minorHAnsi"/>
        </w:rPr>
        <w:t>]</w:t>
      </w:r>
      <w:r w:rsidRPr="006E5458">
        <w:rPr>
          <w:rFonts w:cstheme="minorHAnsi"/>
        </w:rPr>
        <w:t xml:space="preserve"> </w:t>
      </w:r>
      <w:r>
        <w:t xml:space="preserve">Extinction outweighs – value to life is inevitable, so subjective it can’t be the basis for impact calculus, and discussing extinction is good even if we don’t solve it </w:t>
      </w:r>
    </w:p>
    <w:p w14:paraId="6ED399B3" w14:textId="77777777" w:rsidR="00EF1B3E" w:rsidRPr="002F5B9E" w:rsidRDefault="00EF1B3E" w:rsidP="00EF1B3E">
      <w:r w:rsidRPr="002F5B9E">
        <w:rPr>
          <w:rStyle w:val="Style13ptBold"/>
          <w:szCs w:val="26"/>
        </w:rPr>
        <w:t xml:space="preserve">Khan 18 </w:t>
      </w:r>
      <w:r w:rsidRPr="002F5B9E">
        <w:t>[</w:t>
      </w:r>
      <w:proofErr w:type="spellStart"/>
      <w:r w:rsidRPr="002F5B9E">
        <w:t>Risalat</w:t>
      </w:r>
      <w:proofErr w:type="spellEnd"/>
      <w:r w:rsidRPr="002F5B9E">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F5B9E">
        <w:t>Risalat</w:t>
      </w:r>
      <w:proofErr w:type="spellEnd"/>
      <w:r w:rsidRPr="002F5B9E">
        <w:t xml:space="preserve"> was part of a small core team that spearheaded the largest climate marches in history with a turnout of over 800,000 across 2,000 cities. After fighting for the Paris Agreement, </w:t>
      </w:r>
      <w:proofErr w:type="spellStart"/>
      <w:r w:rsidRPr="002F5B9E">
        <w:t>Risalat</w:t>
      </w:r>
      <w:proofErr w:type="spellEnd"/>
      <w:r w:rsidRPr="002F5B9E">
        <w:t xml:space="preserve"> led a campaign joined by over a million people to stop the </w:t>
      </w:r>
      <w:proofErr w:type="spellStart"/>
      <w:r w:rsidRPr="002F5B9E">
        <w:t>Rampal</w:t>
      </w:r>
      <w:proofErr w:type="spellEnd"/>
      <w:r w:rsidRPr="002F5B9E">
        <w:t xml:space="preserve"> coal plant in Bangladesh to protect the Sundarbans </w:t>
      </w:r>
      <w:proofErr w:type="gramStart"/>
      <w:r w:rsidRPr="002F5B9E">
        <w:t>World Heritage forest</w:t>
      </w:r>
      <w:proofErr w:type="gramEnd"/>
      <w:r w:rsidRPr="002F5B9E">
        <w:t xml:space="preserve">, and elicited criticism of the plant from Crédit </w:t>
      </w:r>
      <w:proofErr w:type="spellStart"/>
      <w:r w:rsidRPr="002F5B9E">
        <w:t>Agricolé</w:t>
      </w:r>
      <w:proofErr w:type="spellEnd"/>
      <w:r w:rsidRPr="002F5B9E">
        <w:t xml:space="preserve"> through targeted advocacy. Currently, </w:t>
      </w:r>
      <w:proofErr w:type="spellStart"/>
      <w:r w:rsidRPr="002F5B9E">
        <w:t>Risalat</w:t>
      </w:r>
      <w:proofErr w:type="spellEnd"/>
      <w:r w:rsidRPr="002F5B9E">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46BC5E44" w14:textId="77777777" w:rsidR="00EF1B3E" w:rsidRPr="002F5B9E" w:rsidRDefault="00EF1B3E" w:rsidP="00EF1B3E">
      <w:pPr>
        <w:rPr>
          <w:rStyle w:val="StyleUnderline"/>
        </w:rPr>
      </w:pPr>
      <w:r w:rsidRPr="002F5B9E">
        <w:rPr>
          <w:rStyle w:val="Emphasis"/>
        </w:rPr>
        <w:t>Infinite</w:t>
      </w:r>
      <w:r w:rsidRPr="002F5B9E">
        <w:rPr>
          <w:sz w:val="8"/>
        </w:rPr>
        <w:t xml:space="preserve"> future </w:t>
      </w:r>
      <w:r w:rsidRPr="002F5B9E">
        <w:rPr>
          <w:rStyle w:val="Emphasis"/>
        </w:rPr>
        <w:t>possibilities</w:t>
      </w:r>
      <w:r w:rsidRPr="002F5B9E">
        <w:rPr>
          <w:sz w:val="8"/>
        </w:rPr>
        <w:t xml:space="preserve"> I find the story of the </w:t>
      </w:r>
      <w:proofErr w:type="spellStart"/>
      <w:r w:rsidRPr="002F5B9E">
        <w:rPr>
          <w:sz w:val="8"/>
        </w:rPr>
        <w:t>Moriori</w:t>
      </w:r>
      <w:proofErr w:type="spellEnd"/>
      <w:r w:rsidRPr="002F5B9E">
        <w:rPr>
          <w:sz w:val="8"/>
        </w:rPr>
        <w:t xml:space="preserve"> profound. It teaches me two lessons. Firstly, that </w:t>
      </w:r>
      <w:r w:rsidRPr="00BD5E9E">
        <w:rPr>
          <w:rStyle w:val="StyleUnderline"/>
          <w:highlight w:val="cyan"/>
        </w:rPr>
        <w:t xml:space="preserve">human culture is </w:t>
      </w:r>
      <w:r w:rsidRPr="00BD5E9E">
        <w:rPr>
          <w:rStyle w:val="Emphasis"/>
          <w:highlight w:val="cyan"/>
        </w:rPr>
        <w:t>far from immutable</w:t>
      </w:r>
      <w:r w:rsidRPr="00BD5E9E">
        <w:rPr>
          <w:sz w:val="8"/>
          <w:highlight w:val="cyan"/>
        </w:rPr>
        <w:t>.</w:t>
      </w:r>
      <w:r w:rsidRPr="002F5B9E">
        <w:rPr>
          <w:sz w:val="8"/>
        </w:rPr>
        <w:t xml:space="preserve"> That we can struggle against our baser instincts. That </w:t>
      </w:r>
      <w:r w:rsidRPr="00BD5E9E">
        <w:rPr>
          <w:rStyle w:val="Emphasis"/>
          <w:highlight w:val="cyan"/>
        </w:rPr>
        <w:t>we can</w:t>
      </w:r>
      <w:r w:rsidRPr="002F5B9E">
        <w:rPr>
          <w:rStyle w:val="Emphasis"/>
        </w:rPr>
        <w:t xml:space="preserve"> master them and </w:t>
      </w:r>
      <w:r w:rsidRPr="00BD5E9E">
        <w:rPr>
          <w:rStyle w:val="Emphasis"/>
          <w:highlight w:val="cyan"/>
        </w:rPr>
        <w:t>rise to</w:t>
      </w:r>
      <w:r w:rsidRPr="002F5B9E">
        <w:rPr>
          <w:rStyle w:val="Emphasis"/>
        </w:rPr>
        <w:t xml:space="preserve"> unprecedented </w:t>
      </w:r>
      <w:r w:rsidRPr="00BD5E9E">
        <w:rPr>
          <w:rStyle w:val="Emphasis"/>
          <w:highlight w:val="cyan"/>
        </w:rPr>
        <w:t>challenges</w:t>
      </w:r>
      <w:r w:rsidRPr="002F5B9E">
        <w:rPr>
          <w:sz w:val="8"/>
        </w:rPr>
        <w:t xml:space="preserve">. Secondly, that </w:t>
      </w:r>
      <w:r w:rsidRPr="002F5B9E">
        <w:rPr>
          <w:rStyle w:val="StyleUnderline"/>
        </w:rPr>
        <w:t xml:space="preserve">even this does not make us masters of our own destiny. We can make visionary choices, but the future can still surprise us. </w:t>
      </w:r>
      <w:r w:rsidRPr="002F5B9E">
        <w:rPr>
          <w:sz w:val="8"/>
        </w:rPr>
        <w:t xml:space="preserve">This is a humbling realization. Because </w:t>
      </w:r>
      <w:r w:rsidRPr="00BD5E9E">
        <w:rPr>
          <w:rStyle w:val="Emphasis"/>
          <w:highlight w:val="cyan"/>
        </w:rPr>
        <w:t>faced with an uncertain future, the only wise thing we can do is prepare</w:t>
      </w:r>
      <w:r w:rsidRPr="002F5B9E">
        <w:rPr>
          <w:sz w:val="8"/>
        </w:rPr>
        <w:t xml:space="preserve"> for possibilities. Standing at the launch pad of the Fourth Industrial Revolution, </w:t>
      </w:r>
      <w:r w:rsidRPr="002F5B9E">
        <w:rPr>
          <w:rStyle w:val="StyleUnderline"/>
        </w:rPr>
        <w:t>the possibilities seem endless. They range from</w:t>
      </w:r>
      <w:r w:rsidRPr="002F5B9E">
        <w:rPr>
          <w:sz w:val="8"/>
        </w:rPr>
        <w:t xml:space="preserve"> an era of </w:t>
      </w:r>
      <w:r w:rsidRPr="002F5B9E">
        <w:rPr>
          <w:rStyle w:val="StyleUnderline"/>
        </w:rPr>
        <w:t>abundance to the end of humanity</w:t>
      </w:r>
      <w:r w:rsidRPr="002F5B9E">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5B9E">
        <w:rPr>
          <w:rStyle w:val="StyleUnderline"/>
        </w:rPr>
        <w:t>Among the infinite future possibilities</w:t>
      </w:r>
      <w:r w:rsidRPr="002F5B9E">
        <w:rPr>
          <w:rStyle w:val="Emphasis"/>
        </w:rPr>
        <w:t xml:space="preserve">, </w:t>
      </w:r>
      <w:r w:rsidRPr="00BD5E9E">
        <w:rPr>
          <w:rStyle w:val="Emphasis"/>
          <w:highlight w:val="cyan"/>
        </w:rPr>
        <w:t>only one outcome is truly irreversible: extinction</w:t>
      </w:r>
      <w:r w:rsidRPr="00BD5E9E">
        <w:rPr>
          <w:sz w:val="8"/>
          <w:highlight w:val="cyan"/>
        </w:rPr>
        <w:t xml:space="preserve">. </w:t>
      </w:r>
      <w:r w:rsidRPr="00BD5E9E">
        <w:rPr>
          <w:rStyle w:val="StyleUnderline"/>
          <w:highlight w:val="cyan"/>
        </w:rPr>
        <w:t>Concerns</w:t>
      </w:r>
      <w:r w:rsidRPr="002F5B9E">
        <w:rPr>
          <w:sz w:val="8"/>
        </w:rPr>
        <w:t xml:space="preserve"> about extinction </w:t>
      </w:r>
      <w:r w:rsidRPr="00BD5E9E">
        <w:rPr>
          <w:rStyle w:val="StyleUnderline"/>
          <w:highlight w:val="cyan"/>
        </w:rPr>
        <w:t>are</w:t>
      </w:r>
      <w:r w:rsidRPr="002F5B9E">
        <w:rPr>
          <w:sz w:val="8"/>
        </w:rPr>
        <w:t xml:space="preserve"> often </w:t>
      </w:r>
      <w:r w:rsidRPr="00BD5E9E">
        <w:rPr>
          <w:rStyle w:val="StyleUnderline"/>
          <w:highlight w:val="cyan"/>
        </w:rPr>
        <w:t>dismissed</w:t>
      </w:r>
      <w:r w:rsidRPr="002F5B9E">
        <w:rPr>
          <w:rStyle w:val="StyleUnderline"/>
        </w:rPr>
        <w:t xml:space="preserve"> as </w:t>
      </w:r>
      <w:r w:rsidRPr="002F5B9E">
        <w:rPr>
          <w:rStyle w:val="Emphasis"/>
        </w:rPr>
        <w:t>apocalyptic alarmism</w:t>
      </w:r>
      <w:r w:rsidRPr="002F5B9E">
        <w:rPr>
          <w:sz w:val="8"/>
        </w:rPr>
        <w:t xml:space="preserve">. Sometimes, they are. But </w:t>
      </w:r>
      <w:r w:rsidRPr="002F5B9E">
        <w:rPr>
          <w:rStyle w:val="StyleUnderline"/>
        </w:rPr>
        <w:t xml:space="preserve">repeating that mankind is still here after 70 years of existential warning about nuclear warfare is a </w:t>
      </w:r>
      <w:r w:rsidRPr="002F5B9E">
        <w:rPr>
          <w:rStyle w:val="Emphasis"/>
        </w:rPr>
        <w:t>straw man argument</w:t>
      </w:r>
      <w:r w:rsidRPr="002F5B9E">
        <w:rPr>
          <w:rStyle w:val="StyleUnderline"/>
        </w:rPr>
        <w:t>.</w:t>
      </w:r>
      <w:r w:rsidRPr="002F5B9E">
        <w:rPr>
          <w:sz w:val="8"/>
        </w:rPr>
        <w:t xml:space="preserve"> </w:t>
      </w:r>
      <w:r w:rsidRPr="002F5B9E">
        <w:rPr>
          <w:rStyle w:val="Emphasis"/>
        </w:rPr>
        <w:t>The fact that a 1000-year flood has not happened does not negate its possibility</w:t>
      </w:r>
      <w:r w:rsidRPr="002F5B9E">
        <w:rPr>
          <w:sz w:val="8"/>
        </w:rPr>
        <w:t xml:space="preserve">. And </w:t>
      </w:r>
      <w:r w:rsidRPr="00BD5E9E">
        <w:rPr>
          <w:rStyle w:val="StyleUnderline"/>
          <w:highlight w:val="cyan"/>
        </w:rPr>
        <w:t xml:space="preserve">there have been </w:t>
      </w:r>
      <w:r w:rsidRPr="00BD5E9E">
        <w:rPr>
          <w:rStyle w:val="Emphasis"/>
          <w:highlight w:val="cyan"/>
        </w:rPr>
        <w:t>far too many nuclear near-misses to rest easy.</w:t>
      </w:r>
      <w:r w:rsidRPr="002F5B9E">
        <w:rPr>
          <w:rStyle w:val="Emphasis"/>
        </w:rPr>
        <w:t xml:space="preserve"> </w:t>
      </w:r>
      <w:r w:rsidRPr="002F5B9E">
        <w:rPr>
          <w:sz w:val="8"/>
        </w:rPr>
        <w:t xml:space="preserve">As the World Economic Forum’s Annual Meeting in </w:t>
      </w:r>
      <w:r w:rsidRPr="002F5B9E">
        <w:rPr>
          <w:rStyle w:val="StyleUnderline"/>
        </w:rPr>
        <w:t>Davos discusses</w:t>
      </w:r>
      <w:r w:rsidRPr="002F5B9E">
        <w:rPr>
          <w:sz w:val="8"/>
        </w:rPr>
        <w:t xml:space="preserve"> how to create a shared future in a fractured world, here are </w:t>
      </w:r>
      <w:r w:rsidRPr="002F5B9E">
        <w:rPr>
          <w:rStyle w:val="StyleUnderline"/>
        </w:rPr>
        <w:t xml:space="preserve">five reasons why the possibility of existential risks should raise the stakes of conversation: </w:t>
      </w:r>
      <w:r w:rsidRPr="002F5B9E">
        <w:rPr>
          <w:sz w:val="8"/>
        </w:rPr>
        <w:t xml:space="preserve">1. </w:t>
      </w:r>
      <w:r w:rsidRPr="00BD5E9E">
        <w:rPr>
          <w:rStyle w:val="Emphasis"/>
          <w:highlight w:val="cyan"/>
        </w:rPr>
        <w:t>Extinction is the rule</w:t>
      </w:r>
      <w:r w:rsidRPr="002F5B9E">
        <w:rPr>
          <w:rStyle w:val="Emphasis"/>
        </w:rPr>
        <w:t>, not the exception</w:t>
      </w:r>
      <w:r w:rsidRPr="002F5B9E">
        <w:rPr>
          <w:sz w:val="8"/>
        </w:rPr>
        <w:t xml:space="preserve"> More than </w:t>
      </w:r>
      <w:r w:rsidRPr="00BD5E9E">
        <w:rPr>
          <w:rStyle w:val="StyleUnderline"/>
          <w:highlight w:val="cyan"/>
        </w:rPr>
        <w:t>99.9% of all the species that ever existed are gone</w:t>
      </w:r>
      <w:r w:rsidRPr="00BD5E9E">
        <w:rPr>
          <w:sz w:val="8"/>
          <w:highlight w:val="cyan"/>
        </w:rPr>
        <w:t xml:space="preserve">. </w:t>
      </w:r>
      <w:r w:rsidRPr="00BD5E9E">
        <w:rPr>
          <w:rStyle w:val="Emphasis"/>
          <w:highlight w:val="cyan"/>
        </w:rPr>
        <w:t>Deep time is unfathomable</w:t>
      </w:r>
      <w:r w:rsidRPr="002F5B9E">
        <w:rPr>
          <w:sz w:val="8"/>
        </w:rPr>
        <w:t xml:space="preserve"> to the human brain. But </w:t>
      </w:r>
      <w:r w:rsidRPr="002F5B9E">
        <w:rPr>
          <w:rStyle w:val="StyleUnderline"/>
        </w:rPr>
        <w:t xml:space="preserve">if one cares to take a tour of the billions of years of life’s history, we find a litany of forgotten species. </w:t>
      </w:r>
      <w:r w:rsidRPr="002F5B9E">
        <w:rPr>
          <w:sz w:val="8"/>
        </w:rPr>
        <w:t xml:space="preserve">And we have only discovered a mere fraction of the extinct species that once roamed the planet. In the speck of time since the first humans evolved, more than </w:t>
      </w:r>
      <w:r w:rsidRPr="002F5B9E">
        <w:rPr>
          <w:rStyle w:val="StyleUnderline"/>
        </w:rPr>
        <w:t>99.9% of all</w:t>
      </w:r>
      <w:r w:rsidRPr="002F5B9E">
        <w:rPr>
          <w:sz w:val="8"/>
        </w:rPr>
        <w:t xml:space="preserve"> the distinct </w:t>
      </w:r>
      <w:r w:rsidRPr="002F5B9E">
        <w:rPr>
          <w:rStyle w:val="StyleUnderline"/>
        </w:rPr>
        <w:t>human cultures that have ever existed are extinct.</w:t>
      </w:r>
      <w:r w:rsidRPr="002F5B9E">
        <w:rPr>
          <w:sz w:val="8"/>
        </w:rPr>
        <w:t xml:space="preserve"> Each hunter-gatherer tribe had its own mythologies, </w:t>
      </w:r>
      <w:proofErr w:type="gramStart"/>
      <w:r w:rsidRPr="002F5B9E">
        <w:rPr>
          <w:sz w:val="8"/>
        </w:rPr>
        <w:t>traditions</w:t>
      </w:r>
      <w:proofErr w:type="gramEnd"/>
      <w:r w:rsidRPr="002F5B9E">
        <w:rPr>
          <w:sz w:val="8"/>
        </w:rPr>
        <w:t xml:space="preserve"> and norms. They wiped each other </w:t>
      </w:r>
      <w:proofErr w:type="gramStart"/>
      <w:r w:rsidRPr="002F5B9E">
        <w:rPr>
          <w:sz w:val="8"/>
        </w:rPr>
        <w:t>out, or</w:t>
      </w:r>
      <w:proofErr w:type="gramEnd"/>
      <w:r w:rsidRPr="002F5B9E">
        <w:rPr>
          <w:sz w:val="8"/>
        </w:rPr>
        <w:t xml:space="preserve"> coalesced into larger formations following the agricultural revolution. However, as major civilizations emerged, even those that reached incredible heights, such as the Egyptians and the Romans, eventually collapsed. </w:t>
      </w:r>
      <w:r w:rsidRPr="002F5B9E">
        <w:rPr>
          <w:rStyle w:val="StyleUnderline"/>
        </w:rPr>
        <w:t>It is only in the very recent past that we became a truly global civilization</w:t>
      </w:r>
      <w:r w:rsidRPr="002F5B9E">
        <w:rPr>
          <w:sz w:val="8"/>
        </w:rPr>
        <w:t xml:space="preserve">. Our interconnectedness continues to grow rapidly. “Stand or fall, we are the last civilization”, as </w:t>
      </w:r>
      <w:proofErr w:type="spellStart"/>
      <w:r w:rsidRPr="002F5B9E">
        <w:rPr>
          <w:sz w:val="8"/>
        </w:rPr>
        <w:t>Ricken</w:t>
      </w:r>
      <w:proofErr w:type="spellEnd"/>
      <w:r w:rsidRPr="002F5B9E">
        <w:rPr>
          <w:sz w:val="8"/>
        </w:rPr>
        <w:t xml:space="preserve"> Patel, the founder of the global civic movement Avaaz, put it. 2. Environmental pressures can drive extinction More than </w:t>
      </w:r>
      <w:r w:rsidRPr="002F5B9E">
        <w:rPr>
          <w:rStyle w:val="StyleUnderline"/>
        </w:rPr>
        <w:t>15,000 scientists just issued a ‘warning to humanity’</w:t>
      </w:r>
      <w:r w:rsidRPr="002F5B9E">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5B9E">
        <w:rPr>
          <w:rStyle w:val="StyleUnderline"/>
        </w:rPr>
        <w:t>Diamond charts the history of past societies</w:t>
      </w:r>
      <w:r w:rsidRPr="002F5B9E">
        <w:rPr>
          <w:sz w:val="8"/>
        </w:rPr>
        <w:t xml:space="preserve">. He makes the case that </w:t>
      </w:r>
      <w:r w:rsidRPr="002F5B9E">
        <w:rPr>
          <w:rStyle w:val="StyleUnderline"/>
        </w:rPr>
        <w:t xml:space="preserve">overpopulation and resource use beyond the carrying capacity have often been important, </w:t>
      </w:r>
      <w:r w:rsidRPr="002F5B9E">
        <w:rPr>
          <w:sz w:val="8"/>
        </w:rPr>
        <w:t xml:space="preserve">if not the only, drivers </w:t>
      </w:r>
      <w:r w:rsidRPr="002F5B9E">
        <w:rPr>
          <w:rStyle w:val="StyleUnderline"/>
        </w:rPr>
        <w:t xml:space="preserve">of collapse. </w:t>
      </w:r>
      <w:r w:rsidRPr="002F5B9E">
        <w:rPr>
          <w:sz w:val="8"/>
        </w:rPr>
        <w:t xml:space="preserve">Even though we are making important incremental progress in battles such as climate change, </w:t>
      </w:r>
      <w:r w:rsidRPr="002F5B9E">
        <w:rPr>
          <w:rStyle w:val="StyleUnderline"/>
        </w:rPr>
        <w:t xml:space="preserve">we </w:t>
      </w:r>
      <w:r w:rsidRPr="002F5B9E">
        <w:rPr>
          <w:rStyle w:val="StyleUnderline"/>
        </w:rPr>
        <w:lastRenderedPageBreak/>
        <w:t>must</w:t>
      </w:r>
      <w:r w:rsidRPr="002F5B9E">
        <w:rPr>
          <w:sz w:val="8"/>
        </w:rPr>
        <w:t xml:space="preserve"> still </w:t>
      </w:r>
      <w:r w:rsidRPr="002F5B9E">
        <w:rPr>
          <w:rStyle w:val="StyleUnderline"/>
        </w:rPr>
        <w:t xml:space="preserve">achieve tremendous </w:t>
      </w:r>
      <w:r w:rsidRPr="002F5B9E">
        <w:rPr>
          <w:sz w:val="8"/>
        </w:rPr>
        <w:t xml:space="preserve">step </w:t>
      </w:r>
      <w:r w:rsidRPr="002F5B9E">
        <w:rPr>
          <w:rStyle w:val="StyleUnderline"/>
        </w:rPr>
        <w:t>changes in our response to several major environmental crises.</w:t>
      </w:r>
      <w:r w:rsidRPr="002F5B9E">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F5B9E">
        <w:rPr>
          <w:sz w:val="8"/>
        </w:rPr>
        <w:t>superintelligent</w:t>
      </w:r>
      <w:proofErr w:type="spellEnd"/>
      <w:r w:rsidRPr="002F5B9E">
        <w:rPr>
          <w:sz w:val="8"/>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F5B9E">
        <w:rPr>
          <w:rStyle w:val="Emphasis"/>
        </w:rPr>
        <w:t>Bostrom cites a survey of industry experts that projected a 50% chance of the development of artificial superintelligence by 2050</w:t>
      </w:r>
      <w:r w:rsidRPr="002F5B9E">
        <w:rPr>
          <w:sz w:val="8"/>
        </w:rPr>
        <w:t xml:space="preserve">, </w:t>
      </w:r>
      <w:r w:rsidRPr="002F5B9E">
        <w:rPr>
          <w:rStyle w:val="Emphasis"/>
        </w:rPr>
        <w:t>and a 90% chance by 2075</w:t>
      </w:r>
      <w:r w:rsidRPr="002F5B9E">
        <w:rPr>
          <w:sz w:val="8"/>
        </w:rPr>
        <w:t xml:space="preserve">. The latter date is within the life expectancy of many alive today. </w:t>
      </w:r>
      <w:r w:rsidRPr="002F5B9E">
        <w:rPr>
          <w:rStyle w:val="StyleUnderline"/>
        </w:rPr>
        <w:t>Visionaries</w:t>
      </w:r>
      <w:r w:rsidRPr="002F5B9E">
        <w:rPr>
          <w:sz w:val="8"/>
        </w:rPr>
        <w:t xml:space="preserve"> like Stephen Hawking and Elon Musk have </w:t>
      </w:r>
      <w:r w:rsidRPr="002F5B9E">
        <w:rPr>
          <w:rStyle w:val="StyleUnderline"/>
        </w:rPr>
        <w:t xml:space="preserve">warned of the existential risks from artificial superintelligence. </w:t>
      </w:r>
      <w:r w:rsidRPr="002F5B9E">
        <w:rPr>
          <w:sz w:val="8"/>
        </w:rPr>
        <w:t xml:space="preserve">Their opposite camp includes Larry Page and Mark Zuckerberg. But on an issue that concerns the future of humanity, is it </w:t>
      </w:r>
      <w:proofErr w:type="gramStart"/>
      <w:r w:rsidRPr="002F5B9E">
        <w:rPr>
          <w:sz w:val="8"/>
        </w:rPr>
        <w:t>really wise</w:t>
      </w:r>
      <w:proofErr w:type="gramEnd"/>
      <w:r w:rsidRPr="002F5B9E">
        <w:rPr>
          <w:sz w:val="8"/>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5B9E">
        <w:rPr>
          <w:rStyle w:val="StyleUnderline"/>
        </w:rPr>
        <w:t>Throughout history, we have rallied against the ‘other’</w:t>
      </w:r>
      <w:r w:rsidRPr="002F5B9E">
        <w:rPr>
          <w:sz w:val="8"/>
        </w:rPr>
        <w:t xml:space="preserve">. </w:t>
      </w:r>
      <w:r w:rsidRPr="002F5B9E">
        <w:rPr>
          <w:rStyle w:val="StyleUnderline"/>
        </w:rPr>
        <w:t>Tribes</w:t>
      </w:r>
      <w:r w:rsidRPr="002F5B9E">
        <w:rPr>
          <w:sz w:val="8"/>
        </w:rPr>
        <w:t xml:space="preserve"> have </w:t>
      </w:r>
      <w:r w:rsidRPr="002F5B9E">
        <w:rPr>
          <w:rStyle w:val="StyleUnderline"/>
        </w:rPr>
        <w:t xml:space="preserve">overpowered </w:t>
      </w:r>
      <w:proofErr w:type="gramStart"/>
      <w:r w:rsidRPr="002F5B9E">
        <w:rPr>
          <w:rStyle w:val="StyleUnderline"/>
        </w:rPr>
        <w:t>tribes,</w:t>
      </w:r>
      <w:proofErr w:type="gramEnd"/>
      <w:r w:rsidRPr="002F5B9E">
        <w:rPr>
          <w:sz w:val="8"/>
        </w:rPr>
        <w:t xml:space="preserve"> </w:t>
      </w:r>
      <w:r w:rsidRPr="002F5B9E">
        <w:rPr>
          <w:rStyle w:val="StyleUnderline"/>
        </w:rPr>
        <w:t>empires have conquered rivals</w:t>
      </w:r>
      <w:r w:rsidRPr="002F5B9E">
        <w:rPr>
          <w:sz w:val="8"/>
        </w:rPr>
        <w:t xml:space="preserve">. Even today, </w:t>
      </w:r>
      <w:r w:rsidRPr="002F5B9E">
        <w:rPr>
          <w:rStyle w:val="StyleUnderline"/>
        </w:rPr>
        <w:t xml:space="preserve">our fiercest </w:t>
      </w:r>
      <w:r w:rsidRPr="00BD5E9E">
        <w:rPr>
          <w:rStyle w:val="StyleUnderline"/>
          <w:highlight w:val="cyan"/>
        </w:rPr>
        <w:t>displays of unity typically happen at wartime.</w:t>
      </w:r>
      <w:r w:rsidRPr="002F5B9E">
        <w:rPr>
          <w:rStyle w:val="StyleUnderline"/>
        </w:rPr>
        <w:t xml:space="preserve"> We</w:t>
      </w:r>
      <w:r w:rsidRPr="002F5B9E">
        <w:rPr>
          <w:sz w:val="8"/>
        </w:rPr>
        <w:t xml:space="preserve"> give our lives for our motherland and defend nationalistic pride like a wounded lion. But like the early </w:t>
      </w:r>
      <w:proofErr w:type="spellStart"/>
      <w:r w:rsidRPr="002F5B9E">
        <w:rPr>
          <w:sz w:val="8"/>
        </w:rPr>
        <w:t>Morioris</w:t>
      </w:r>
      <w:proofErr w:type="spellEnd"/>
      <w:r w:rsidRPr="002F5B9E">
        <w:rPr>
          <w:sz w:val="8"/>
        </w:rPr>
        <w:t xml:space="preserve">, </w:t>
      </w:r>
      <w:r w:rsidRPr="002F5B9E">
        <w:rPr>
          <w:rStyle w:val="StyleUnderline"/>
        </w:rPr>
        <w:t xml:space="preserve">we 21st-century citizens find ourselves on an </w:t>
      </w:r>
      <w:r w:rsidRPr="002F5B9E">
        <w:rPr>
          <w:rStyle w:val="Emphasis"/>
        </w:rPr>
        <w:t>increasingly unstable island</w:t>
      </w:r>
      <w:r w:rsidRPr="002F5B9E">
        <w:rPr>
          <w:rStyle w:val="StyleUnderline"/>
        </w:rPr>
        <w:t>.</w:t>
      </w:r>
      <w:r w:rsidRPr="002F5B9E">
        <w:rPr>
          <w:sz w:val="8"/>
        </w:rPr>
        <w:t xml:space="preserve"> </w:t>
      </w:r>
      <w:r w:rsidRPr="00BD5E9E">
        <w:rPr>
          <w:rStyle w:val="StyleUnderline"/>
          <w:highlight w:val="cyan"/>
        </w:rPr>
        <w:t>We may have a violent past, but</w:t>
      </w:r>
      <w:r w:rsidRPr="002F5B9E">
        <w:rPr>
          <w:rStyle w:val="StyleUnderline"/>
        </w:rPr>
        <w:t xml:space="preserve"> </w:t>
      </w:r>
      <w:r w:rsidRPr="002F5B9E">
        <w:rPr>
          <w:rStyle w:val="Emphasis"/>
        </w:rPr>
        <w:t xml:space="preserve">we have </w:t>
      </w:r>
      <w:r w:rsidRPr="00BD5E9E">
        <w:rPr>
          <w:rStyle w:val="Emphasis"/>
          <w:highlight w:val="cyan"/>
        </w:rPr>
        <w:t>no more dangerous enemy than ourselves</w:t>
      </w:r>
      <w:r w:rsidRPr="002F5B9E">
        <w:rPr>
          <w:sz w:val="8"/>
        </w:rPr>
        <w:t xml:space="preserve">. </w:t>
      </w:r>
      <w:r w:rsidRPr="002F5B9E">
        <w:rPr>
          <w:rStyle w:val="StyleUnderline"/>
        </w:rPr>
        <w:t>Our task is to find</w:t>
      </w:r>
      <w:r w:rsidRPr="002F5B9E">
        <w:rPr>
          <w:sz w:val="8"/>
        </w:rPr>
        <w:t xml:space="preserve"> our own </w:t>
      </w:r>
      <w:proofErr w:type="spellStart"/>
      <w:r w:rsidRPr="002F5B9E">
        <w:rPr>
          <w:sz w:val="8"/>
        </w:rPr>
        <w:t>Nunuku’s</w:t>
      </w:r>
      <w:proofErr w:type="spellEnd"/>
      <w:r w:rsidRPr="002F5B9E">
        <w:rPr>
          <w:sz w:val="8"/>
        </w:rPr>
        <w:t xml:space="preserve"> Law. </w:t>
      </w:r>
      <w:r w:rsidRPr="002F5B9E">
        <w:rPr>
          <w:rStyle w:val="StyleUnderline"/>
        </w:rPr>
        <w:t xml:space="preserve">Our own shared contract, based on </w:t>
      </w:r>
      <w:r w:rsidRPr="00BD5E9E">
        <w:rPr>
          <w:rStyle w:val="StyleUnderline"/>
          <w:highlight w:val="cyan"/>
        </w:rPr>
        <w:t>equity, would help us navigate safely.</w:t>
      </w:r>
      <w:r w:rsidRPr="002F5B9E">
        <w:rPr>
          <w:sz w:val="8"/>
        </w:rPr>
        <w:t xml:space="preserve"> It </w:t>
      </w:r>
      <w:r w:rsidRPr="002F5B9E">
        <w:rPr>
          <w:rStyle w:val="StyleUnderline"/>
        </w:rPr>
        <w:t xml:space="preserve">would ensure </w:t>
      </w:r>
      <w:r w:rsidRPr="00BD5E9E">
        <w:rPr>
          <w:rStyle w:val="StyleUnderline"/>
          <w:highlight w:val="cyan"/>
        </w:rPr>
        <w:t>a future that unleashes the full potential of our</w:t>
      </w:r>
      <w:r w:rsidRPr="002F5B9E">
        <w:rPr>
          <w:rStyle w:val="StyleUnderline"/>
        </w:rPr>
        <w:t xml:space="preserve"> still-budding human </w:t>
      </w:r>
      <w:r w:rsidRPr="00BD5E9E">
        <w:rPr>
          <w:rStyle w:val="StyleUnderline"/>
          <w:highlight w:val="cyan"/>
        </w:rPr>
        <w:t>civilization</w:t>
      </w:r>
      <w:r w:rsidRPr="002F5B9E">
        <w:rPr>
          <w:rStyle w:val="StyleUnderline"/>
        </w:rPr>
        <w:t xml:space="preserve">, in all its diversity. </w:t>
      </w:r>
      <w:r w:rsidRPr="00BD5E9E">
        <w:rPr>
          <w:rStyle w:val="StyleUnderline"/>
          <w:highlight w:val="cyan"/>
        </w:rPr>
        <w:t xml:space="preserve">We cannot do this unless we are </w:t>
      </w:r>
      <w:r w:rsidRPr="00BD5E9E">
        <w:rPr>
          <w:rStyle w:val="Emphasis"/>
          <w:highlight w:val="cyan"/>
        </w:rPr>
        <w:t>humbly grounded in the possibility of our own destruction</w:t>
      </w:r>
      <w:r w:rsidRPr="00BD5E9E">
        <w:rPr>
          <w:sz w:val="8"/>
          <w:highlight w:val="cyan"/>
        </w:rPr>
        <w:t xml:space="preserve">. </w:t>
      </w:r>
      <w:r w:rsidRPr="00BD5E9E">
        <w:rPr>
          <w:rStyle w:val="Emphasis"/>
          <w:highlight w:val="cyan"/>
        </w:rPr>
        <w:t>Survival is life’s primal instinct</w:t>
      </w:r>
      <w:r w:rsidRPr="00BD5E9E">
        <w:rPr>
          <w:sz w:val="8"/>
          <w:highlight w:val="cyan"/>
        </w:rPr>
        <w:t xml:space="preserve">. </w:t>
      </w:r>
      <w:r w:rsidRPr="00BD5E9E">
        <w:rPr>
          <w:rStyle w:val="StyleUnderline"/>
          <w:highlight w:val="cyan"/>
        </w:rPr>
        <w:t>In the absence of a common enemy, we must find common cause in survival.</w:t>
      </w:r>
      <w:r w:rsidRPr="002F5B9E">
        <w:rPr>
          <w:rStyle w:val="StyleUnderline"/>
        </w:rPr>
        <w:t xml:space="preserve"> Our future may depend on whether we realize this.</w:t>
      </w:r>
    </w:p>
    <w:p w14:paraId="43792275" w14:textId="77777777" w:rsidR="00EF1B3E" w:rsidRPr="00537196" w:rsidRDefault="00EF1B3E" w:rsidP="00EF1B3E">
      <w:pPr>
        <w:pStyle w:val="Heading4"/>
        <w:rPr>
          <w:rFonts w:cs="Calibri"/>
        </w:rPr>
      </w:pPr>
      <w:r w:rsidRPr="008A282C">
        <w:rPr>
          <w:rFonts w:cstheme="minorHAnsi"/>
        </w:rPr>
        <w:t>2</w:t>
      </w:r>
      <w:r>
        <w:rPr>
          <w:rFonts w:cstheme="minorHAnsi"/>
        </w:rPr>
        <w:t>]</w:t>
      </w:r>
      <w:r w:rsidRPr="008A282C">
        <w:rPr>
          <w:rFonts w:cstheme="minorHAnsi"/>
        </w:rPr>
        <w:t xml:space="preserve"> </w:t>
      </w:r>
      <w:r>
        <w:rPr>
          <w:rFonts w:cstheme="minorHAnsi"/>
        </w:rPr>
        <w:t>Actor-specificity</w:t>
      </w:r>
    </w:p>
    <w:p w14:paraId="192BAE7C" w14:textId="77777777" w:rsidR="00EF1B3E" w:rsidRPr="00DA51BE" w:rsidRDefault="00EF1B3E" w:rsidP="00EF1B3E">
      <w:pPr>
        <w:rPr>
          <w:rStyle w:val="Style13ptBold"/>
          <w:b w:val="0"/>
          <w:bCs/>
        </w:rPr>
      </w:pPr>
      <w:r>
        <w:rPr>
          <w:rStyle w:val="Style13ptBold"/>
        </w:rPr>
        <w:t>Mack 4</w:t>
      </w:r>
      <w:r w:rsidRPr="00031F69">
        <w:t xml:space="preserve"> [</w:t>
      </w:r>
      <w:r>
        <w:t xml:space="preserve">(Peter, </w:t>
      </w:r>
      <w:r w:rsidRPr="002C79AA">
        <w:t>MBBS, FRCS(Ed), FRCS (</w:t>
      </w:r>
      <w:proofErr w:type="spellStart"/>
      <w:r w:rsidRPr="002C79AA">
        <w:t>Glasg</w:t>
      </w:r>
      <w:proofErr w:type="spellEnd"/>
      <w:r w:rsidRPr="002C79AA">
        <w:t xml:space="preserve">), PhD, MBA, </w:t>
      </w:r>
      <w:proofErr w:type="spellStart"/>
      <w:r w:rsidRPr="002C79AA">
        <w:t>MHlthEcon</w:t>
      </w:r>
      <w:proofErr w:type="spellEnd"/>
      <w:r>
        <w:t xml:space="preserve">) </w:t>
      </w:r>
      <w:r w:rsidRPr="00031F69">
        <w:t xml:space="preserve">“Utilitarian Ethics in Healthcare.” International Journal of the Computer, the Internet, and Management Vol. 12, No.3. 2004. Department of Surgery. Singapore General Hospital.] </w:t>
      </w:r>
      <w:r>
        <w:t>SJDI</w:t>
      </w:r>
    </w:p>
    <w:p w14:paraId="3BD18591" w14:textId="77777777" w:rsidR="00EF1B3E" w:rsidRPr="00537196" w:rsidRDefault="00EF1B3E" w:rsidP="00EF1B3E">
      <w:pPr>
        <w:rPr>
          <w:u w:val="single"/>
        </w:rPr>
      </w:pPr>
      <w:r w:rsidRPr="000A43B7">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0A43B7">
        <w:t>things, and</w:t>
      </w:r>
      <w:proofErr w:type="gramEnd"/>
      <w:r w:rsidRPr="000A43B7">
        <w:t xml:space="preserve"> perform ever more expensive interventions for their patients so long as any of their patients’ health needs remain unfulfilled. </w:t>
      </w:r>
      <w:r w:rsidRPr="000A43B7">
        <w:rPr>
          <w:rStyle w:val="StyleUnderline"/>
        </w:rPr>
        <w:t xml:space="preserve">The traditional stance </w:t>
      </w:r>
      <w:r w:rsidRPr="004965FF">
        <w:t>of the physician</w:t>
      </w:r>
      <w:r w:rsidRPr="000A43B7">
        <w:rPr>
          <w:rStyle w:val="StyleUnderline"/>
        </w:rPr>
        <w:t xml:space="preserve"> is that each patient is an isolated universe. </w:t>
      </w:r>
      <w:r w:rsidRPr="004965FF">
        <w:t>When confronted with a situation in which his duty involves a competition for scarce medications or treatments, he would plead the patient’s cause by all methods, short of</w:t>
      </w:r>
      <w:r w:rsidRPr="000A43B7">
        <w:t xml:space="preserve"> deceit. However, </w:t>
      </w:r>
      <w:r w:rsidRPr="00840929">
        <w:rPr>
          <w:rStyle w:val="StyleUnderline"/>
          <w:highlight w:val="green"/>
        </w:rPr>
        <w:t>when the</w:t>
      </w:r>
      <w:r w:rsidRPr="000A43B7">
        <w:rPr>
          <w:rStyle w:val="StyleUnderline"/>
        </w:rPr>
        <w:t xml:space="preserve"> </w:t>
      </w:r>
      <w:r w:rsidRPr="004965FF">
        <w:t>physician’s</w:t>
      </w:r>
      <w:r w:rsidRPr="000A43B7">
        <w:rPr>
          <w:rStyle w:val="StyleUnderline"/>
        </w:rPr>
        <w:t xml:space="preserve"> </w:t>
      </w:r>
      <w:r w:rsidRPr="00840929">
        <w:rPr>
          <w:rStyle w:val="StyleUnderline"/>
          <w:highlight w:val="green"/>
        </w:rPr>
        <w:t>decision involves more</w:t>
      </w:r>
      <w:r w:rsidRPr="000A43B7">
        <w:rPr>
          <w:rStyle w:val="StyleUnderline"/>
        </w:rPr>
        <w:t xml:space="preserve"> than just his own patient</w:t>
      </w:r>
      <w:r w:rsidRPr="004965FF">
        <w:t>, or has some commitment to public health,</w:t>
      </w:r>
      <w:r w:rsidRPr="000A43B7">
        <w:rPr>
          <w:rStyle w:val="StyleUnderline"/>
        </w:rPr>
        <w:t xml:space="preserve"> </w:t>
      </w:r>
      <w:r w:rsidRPr="00840929">
        <w:rPr>
          <w:rStyle w:val="StyleUnderline"/>
          <w:highlight w:val="green"/>
        </w:rPr>
        <w:t xml:space="preserve">other issues </w:t>
      </w:r>
      <w:proofErr w:type="gramStart"/>
      <w:r w:rsidRPr="00840929">
        <w:rPr>
          <w:rStyle w:val="StyleUnderline"/>
          <w:highlight w:val="green"/>
        </w:rPr>
        <w:t>have to</w:t>
      </w:r>
      <w:proofErr w:type="gramEnd"/>
      <w:r w:rsidRPr="00840929">
        <w:rPr>
          <w:rStyle w:val="StyleUnderline"/>
          <w:highlight w:val="green"/>
        </w:rPr>
        <w:t xml:space="preserve"> be considered.</w:t>
      </w:r>
      <w:r w:rsidRPr="000A43B7">
        <w:rPr>
          <w:rStyle w:val="StyleUnderline"/>
        </w:rPr>
        <w:t xml:space="preserve"> </w:t>
      </w:r>
      <w:r w:rsidRPr="004965FF">
        <w:t xml:space="preserve">He then </w:t>
      </w:r>
      <w:proofErr w:type="gramStart"/>
      <w:r w:rsidRPr="004965FF">
        <w:t>has to</w:t>
      </w:r>
      <w:proofErr w:type="gramEnd"/>
      <w:r w:rsidRPr="004965FF">
        <w:t xml:space="preserve"> </w:t>
      </w:r>
      <w:proofErr w:type="spellStart"/>
      <w:r w:rsidRPr="004965FF">
        <w:t>recognise</w:t>
      </w:r>
      <w:proofErr w:type="spellEnd"/>
      <w:r w:rsidRPr="004965FF">
        <w:t xml:space="preserve"> that the</w:t>
      </w:r>
      <w:r w:rsidRPr="000A43B7">
        <w:rPr>
          <w:rStyle w:val="StyleUnderline"/>
        </w:rPr>
        <w:t xml:space="preserve"> </w:t>
      </w:r>
      <w:r w:rsidRPr="00840929">
        <w:rPr>
          <w:rStyle w:val="StyleUnderline"/>
          <w:highlight w:val="green"/>
        </w:rPr>
        <w:t>unbridled advocacy</w:t>
      </w:r>
      <w:r w:rsidRPr="000A43B7">
        <w:rPr>
          <w:rStyle w:val="StyleUnderline"/>
        </w:rPr>
        <w:t xml:space="preserve"> of the patient </w:t>
      </w:r>
      <w:r w:rsidRPr="00840929">
        <w:rPr>
          <w:rStyle w:val="StyleUnderline"/>
          <w:highlight w:val="green"/>
        </w:rPr>
        <w:t>may not square with</w:t>
      </w:r>
      <w:r w:rsidRPr="000A43B7">
        <w:t xml:space="preserve"> what the economist perceives to be </w:t>
      </w:r>
      <w:r w:rsidRPr="00840929">
        <w:rPr>
          <w:rStyle w:val="StyleUnderline"/>
          <w:highlight w:val="green"/>
        </w:rPr>
        <w:t>the most advantageous policy to society</w:t>
      </w:r>
      <w:r w:rsidRPr="000A43B7">
        <w:rPr>
          <w:rStyle w:val="StyleUnderline"/>
        </w:rPr>
        <w:t xml:space="preserve"> as a whole.</w:t>
      </w:r>
      <w:r w:rsidRPr="000A43B7">
        <w:t xml:space="preserve"> Medical professionals characteristically deplore scarcities. Many of them are simply not prepared to modify their intransigent principle of unwavering duty to their patients’ individual interest. However, </w:t>
      </w:r>
      <w:r w:rsidRPr="000A43B7">
        <w:rPr>
          <w:rStyle w:val="StyleUnderline"/>
        </w:rPr>
        <w:t>in decisions involving multiple patients</w:t>
      </w:r>
      <w:r w:rsidRPr="000A43B7">
        <w:t xml:space="preserve">, making available </w:t>
      </w:r>
      <w:r w:rsidRPr="00840929">
        <w:rPr>
          <w:rStyle w:val="StyleUnderline"/>
          <w:highlight w:val="green"/>
        </w:rPr>
        <w:t>more</w:t>
      </w:r>
      <w:r w:rsidRPr="000A43B7">
        <w:rPr>
          <w:rStyle w:val="StyleUnderline"/>
        </w:rPr>
        <w:t xml:space="preserve"> </w:t>
      </w:r>
      <w:r w:rsidRPr="000A43B7">
        <w:t xml:space="preserve">medication, </w:t>
      </w:r>
      <w:proofErr w:type="spellStart"/>
      <w:proofErr w:type="gramStart"/>
      <w:r w:rsidRPr="000A43B7">
        <w:t>labour</w:t>
      </w:r>
      <w:proofErr w:type="spellEnd"/>
      <w:proofErr w:type="gramEnd"/>
      <w:r w:rsidRPr="000A43B7">
        <w:t xml:space="preserve"> or </w:t>
      </w:r>
      <w:r w:rsidRPr="00840929">
        <w:rPr>
          <w:rStyle w:val="StyleUnderline"/>
          <w:highlight w:val="green"/>
        </w:rPr>
        <w:t>expenses for one</w:t>
      </w:r>
      <w:r w:rsidRPr="000A43B7">
        <w:rPr>
          <w:rStyle w:val="StyleUnderline"/>
        </w:rPr>
        <w:t xml:space="preserve"> </w:t>
      </w:r>
      <w:r w:rsidRPr="000A43B7">
        <w:t xml:space="preserve">patient </w:t>
      </w:r>
      <w:r w:rsidRPr="000A43B7">
        <w:rPr>
          <w:rStyle w:val="StyleUnderline"/>
        </w:rPr>
        <w:t xml:space="preserve">will </w:t>
      </w:r>
      <w:r w:rsidRPr="00840929">
        <w:rPr>
          <w:rStyle w:val="StyleUnderline"/>
          <w:highlight w:val="green"/>
        </w:rPr>
        <w:t>mean</w:t>
      </w:r>
      <w:r w:rsidRPr="000A43B7">
        <w:rPr>
          <w:rStyle w:val="StyleUnderline"/>
        </w:rPr>
        <w:t xml:space="preserve"> </w:t>
      </w:r>
      <w:r w:rsidRPr="000A43B7">
        <w:t xml:space="preserve">leaving </w:t>
      </w:r>
      <w:r w:rsidRPr="00840929">
        <w:rPr>
          <w:rStyle w:val="StyleUnderline"/>
          <w:highlight w:val="green"/>
        </w:rPr>
        <w:t>less for another.</w:t>
      </w:r>
      <w:r w:rsidRPr="000A43B7">
        <w:rPr>
          <w:rStyle w:val="StyleUnderline"/>
        </w:rPr>
        <w:t xml:space="preserve"> The physician is</w:t>
      </w:r>
      <w:r w:rsidRPr="000A43B7">
        <w:t xml:space="preserve"> then </w:t>
      </w:r>
      <w:r w:rsidRPr="000A43B7">
        <w:rPr>
          <w:rStyle w:val="StyleUnderline"/>
        </w:rPr>
        <w:t>compelled</w:t>
      </w:r>
      <w:r w:rsidRPr="000A43B7">
        <w:t xml:space="preserve"> by his competing loyalties </w:t>
      </w:r>
      <w:r w:rsidRPr="000A43B7">
        <w:rPr>
          <w:rStyle w:val="StyleUnderline"/>
        </w:rPr>
        <w:t xml:space="preserve">to </w:t>
      </w:r>
      <w:proofErr w:type="gramStart"/>
      <w:r w:rsidRPr="000A43B7">
        <w:rPr>
          <w:rStyle w:val="StyleUnderline"/>
        </w:rPr>
        <w:t>enter into</w:t>
      </w:r>
      <w:proofErr w:type="gramEnd"/>
      <w:r w:rsidRPr="000A43B7">
        <w:rPr>
          <w:rStyle w:val="StyleUnderline"/>
        </w:rPr>
        <w:t xml:space="preserve"> a decision mode of one versus many, where the underlying constraint is</w:t>
      </w:r>
      <w:r w:rsidRPr="000A43B7">
        <w:t xml:space="preserve"> one of </w:t>
      </w:r>
      <w:r w:rsidRPr="000A43B7">
        <w:rPr>
          <w:rStyle w:val="StyleUnderline"/>
        </w:rPr>
        <w:t>finiteness of the commodities.</w:t>
      </w:r>
      <w:r w:rsidRPr="000A43B7">
        <w:t xml:space="preserve"> Although the medical treatment may be simple and inexpensive in many instances, there are situations such as in renal dialysis, where </w:t>
      </w:r>
      <w:proofErr w:type="spellStart"/>
      <w:r w:rsidRPr="000A43B7">
        <w:t>prioritisation</w:t>
      </w:r>
      <w:proofErr w:type="spellEnd"/>
      <w:r w:rsidRPr="000A43B7">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w:t>
      </w:r>
      <w:r w:rsidRPr="000A43B7">
        <w:lastRenderedPageBreak/>
        <w:t xml:space="preserve">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A43B7">
        <w:rPr>
          <w:rStyle w:val="StyleUnderline"/>
        </w:rPr>
        <w:t>ethics is identified with the investigation of rationally justifiable bases for resolving conflict among persons with divergent aims</w:t>
      </w:r>
      <w:r w:rsidRPr="000A43B7">
        <w:t xml:space="preserve"> and who share a common world. </w:t>
      </w:r>
      <w:r w:rsidRPr="00840929">
        <w:rPr>
          <w:rStyle w:val="StyleUnderline"/>
          <w:highlight w:val="green"/>
        </w:rPr>
        <w:t>Because of the scarcity of resources</w:t>
      </w:r>
      <w:r w:rsidRPr="000A43B7">
        <w:rPr>
          <w:rStyle w:val="StyleUnderline"/>
        </w:rPr>
        <w:t xml:space="preserve">, one’s success is another person’s failure. </w:t>
      </w:r>
      <w:proofErr w:type="gramStart"/>
      <w:r w:rsidRPr="000A43B7">
        <w:rPr>
          <w:rStyle w:val="StyleUnderline"/>
        </w:rPr>
        <w:t>Therefore</w:t>
      </w:r>
      <w:proofErr w:type="gramEnd"/>
      <w:r w:rsidRPr="000A43B7">
        <w:rPr>
          <w:rStyle w:val="StyleUnderline"/>
        </w:rPr>
        <w:t xml:space="preserve"> </w:t>
      </w:r>
      <w:r w:rsidRPr="00840929">
        <w:rPr>
          <w:rStyle w:val="StyleUnderline"/>
          <w:highlight w:val="green"/>
        </w:rPr>
        <w:t>ethics search for rationally justifiable standards for the resolution of interpersonal conflict.</w:t>
      </w:r>
      <w:r w:rsidRPr="000A43B7">
        <w:t xml:space="preserve"> </w:t>
      </w:r>
      <w:r w:rsidRPr="004965FF">
        <w:rPr>
          <w:rStyle w:val="StyleUnderline"/>
        </w:rPr>
        <w:t>While the realities of human life have given rise to the concepts of property, justice and scarcity, the management of scarcity requires the exercise of choice</w:t>
      </w:r>
      <w:r w:rsidRPr="000A43B7">
        <w:t xml:space="preserve">, since having more of some goods means having less of others. </w:t>
      </w:r>
      <w:r w:rsidRPr="004965FF">
        <w:rPr>
          <w:rStyle w:val="StyleUnderline"/>
        </w:rPr>
        <w:t xml:space="preserve">Exercising choice in turn involves </w:t>
      </w:r>
      <w:r w:rsidRPr="000A43B7">
        <w:t xml:space="preserve">comparisons, and </w:t>
      </w:r>
      <w:r w:rsidRPr="004965FF">
        <w:rPr>
          <w:rStyle w:val="StyleUnderline"/>
        </w:rPr>
        <w:t xml:space="preserve">comparisons </w:t>
      </w:r>
      <w:r w:rsidRPr="000A43B7">
        <w:t xml:space="preserve">are </w:t>
      </w:r>
      <w:r w:rsidRPr="004965FF">
        <w:rPr>
          <w:rStyle w:val="StyleUnderline"/>
        </w:rPr>
        <w:t xml:space="preserve">based on principles. </w:t>
      </w:r>
      <w:r w:rsidRPr="000A43B7">
        <w:t xml:space="preserve">As ethicists, </w:t>
      </w:r>
      <w:r w:rsidRPr="004965FF">
        <w:rPr>
          <w:rStyle w:val="StyleUnderline"/>
        </w:rPr>
        <w:t>the meaning of these principles must be sought in the moral basis that implementing them would require.</w:t>
      </w:r>
      <w:r w:rsidRPr="000A43B7">
        <w:t xml:space="preserve"> For instance, if the implementation of distributive justice in healthcare is founded </w:t>
      </w:r>
      <w:proofErr w:type="gramStart"/>
      <w:r w:rsidRPr="000A43B7">
        <w:t>on the basis of</w:t>
      </w:r>
      <w:proofErr w:type="gramEnd"/>
      <w:r w:rsidRPr="000A43B7">
        <w:t xml:space="preserve"> welfare-based principles, as opposed to say resource-based principles, it means that the health system is motivated by the idea that what is of primary moral importance is the level of welfare of the people. This means that </w:t>
      </w:r>
      <w:r w:rsidRPr="004965FF">
        <w:rPr>
          <w:rStyle w:val="StyleUnderline"/>
        </w:rPr>
        <w:t xml:space="preserve">all </w:t>
      </w:r>
      <w:r w:rsidRPr="00840929">
        <w:rPr>
          <w:rStyle w:val="StyleUnderline"/>
          <w:highlight w:val="green"/>
        </w:rPr>
        <w:t xml:space="preserve">distributive questions should </w:t>
      </w:r>
      <w:r w:rsidRPr="00E60274">
        <w:rPr>
          <w:rStyle w:val="StyleUnderline"/>
        </w:rPr>
        <w:t>be settled according to which</w:t>
      </w:r>
      <w:r w:rsidRPr="00DA0C88">
        <w:rPr>
          <w:rStyle w:val="StyleUnderline"/>
        </w:rPr>
        <w:t xml:space="preserve"> </w:t>
      </w:r>
      <w:r w:rsidRPr="00E60274">
        <w:rPr>
          <w:rStyle w:val="StyleUnderline"/>
        </w:rPr>
        <w:t xml:space="preserve">distribution </w:t>
      </w:r>
      <w:proofErr w:type="spellStart"/>
      <w:r w:rsidRPr="00840929">
        <w:rPr>
          <w:rStyle w:val="StyleUnderline"/>
          <w:highlight w:val="green"/>
        </w:rPr>
        <w:t>maximise</w:t>
      </w:r>
      <w:r w:rsidRPr="00E60274">
        <w:rPr>
          <w:rStyle w:val="StyleUnderline"/>
        </w:rPr>
        <w:t>s</w:t>
      </w:r>
      <w:proofErr w:type="spellEnd"/>
      <w:r w:rsidRPr="00840929">
        <w:rPr>
          <w:rStyle w:val="StyleUnderline"/>
          <w:highlight w:val="green"/>
        </w:rPr>
        <w:t xml:space="preserve"> welfare.</w:t>
      </w:r>
      <w:r w:rsidRPr="000A43B7">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0A43B7">
        <w:t>maximisation</w:t>
      </w:r>
      <w:proofErr w:type="spellEnd"/>
      <w:r w:rsidRPr="000A43B7">
        <w:t xml:space="preserve">, consumer sovereignty, consequentialism and welfarism. Utility </w:t>
      </w:r>
      <w:proofErr w:type="spellStart"/>
      <w:r w:rsidRPr="000A43B7">
        <w:t>maximisation</w:t>
      </w:r>
      <w:proofErr w:type="spellEnd"/>
      <w:r w:rsidRPr="000A43B7">
        <w:t xml:space="preserve"> embodies the </w:t>
      </w:r>
      <w:proofErr w:type="spellStart"/>
      <w:r w:rsidRPr="000A43B7">
        <w:t>behavioural</w:t>
      </w:r>
      <w:proofErr w:type="spellEnd"/>
      <w:r w:rsidRPr="000A43B7">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965FF">
        <w:rPr>
          <w:rStyle w:val="StyleUnderline"/>
        </w:rPr>
        <w:t>these</w:t>
      </w:r>
      <w:r w:rsidRPr="000A43B7">
        <w:t xml:space="preserve"> four </w:t>
      </w:r>
      <w:r w:rsidRPr="004965FF">
        <w:rPr>
          <w:rStyle w:val="StyleUnderline"/>
        </w:rPr>
        <w:t xml:space="preserve">tenets require that a </w:t>
      </w:r>
      <w:r w:rsidRPr="00840929">
        <w:rPr>
          <w:rStyle w:val="StyleUnderline"/>
          <w:highlight w:val="green"/>
        </w:rPr>
        <w:t>policy be judged solely in terms of the resulting utilities</w:t>
      </w:r>
      <w:r w:rsidRPr="004965FF">
        <w:rPr>
          <w:rStyle w:val="StyleUnderline"/>
        </w:rPr>
        <w:t xml:space="preserve"> achieved by individuals as assessed by the individuals themselves. Issues of who receives the utility, the source of the utility and any non-utility aspects of the situation are ignored.</w:t>
      </w:r>
    </w:p>
    <w:p w14:paraId="798EB3CE" w14:textId="77777777" w:rsidR="00EF1B3E" w:rsidRDefault="00EF1B3E" w:rsidP="00EF1B3E">
      <w:pPr>
        <w:pStyle w:val="Heading4"/>
      </w:pPr>
      <w:r>
        <w:t xml:space="preserve">3] </w:t>
      </w:r>
      <w:r w:rsidRPr="008A282C">
        <w:t xml:space="preserve">only </w:t>
      </w:r>
      <w:r>
        <w:t>util</w:t>
      </w:r>
      <w:r w:rsidRPr="008A282C">
        <w:t xml:space="preserve"> can explain degrees of wrongness</w:t>
      </w:r>
      <w:r>
        <w:t xml:space="preserve"> – </w:t>
      </w:r>
      <w:r w:rsidRPr="008A282C">
        <w:t xml:space="preserve">it is worse to </w:t>
      </w:r>
      <w:r>
        <w:t>lie about taking a dying friend to the hospital than it is to lie about how someone looks –</w:t>
      </w:r>
      <w:r w:rsidRPr="008A282C">
        <w:t xml:space="preserve"> either ethical theories cannot explain comparative badness, or </w:t>
      </w:r>
      <w:r>
        <w:t>they</w:t>
      </w:r>
      <w:r w:rsidRPr="008A282C">
        <w:t xml:space="preserve"> collapse</w:t>
      </w:r>
      <w:r>
        <w:t xml:space="preserve"> to util</w:t>
      </w:r>
    </w:p>
    <w:p w14:paraId="7294D759" w14:textId="77777777" w:rsidR="00EF1B3E" w:rsidRPr="00B35DA5" w:rsidRDefault="00EF1B3E" w:rsidP="00EF1B3E">
      <w:pPr>
        <w:pStyle w:val="Heading4"/>
      </w:pPr>
      <w:r>
        <w:t xml:space="preserve">4] Non util ethics are impossible </w:t>
      </w:r>
    </w:p>
    <w:p w14:paraId="531678BA" w14:textId="77777777" w:rsidR="00EF1B3E" w:rsidRPr="00B35DA5" w:rsidRDefault="00EF1B3E" w:rsidP="00EF1B3E">
      <w:r w:rsidRPr="00C648B7">
        <w:rPr>
          <w:rStyle w:val="Style13ptBold"/>
        </w:rPr>
        <w:t>Greene 10</w:t>
      </w:r>
      <w:r w:rsidRPr="00B35DA5">
        <w:t xml:space="preserve"> – Joshua, Associate Professor of Social science in the Department of Psychology at Harvard University </w:t>
      </w:r>
    </w:p>
    <w:p w14:paraId="20225A1A" w14:textId="77777777" w:rsidR="00EF1B3E" w:rsidRPr="00B35DA5" w:rsidRDefault="00EF1B3E" w:rsidP="00EF1B3E">
      <w:r w:rsidRPr="00B35DA5">
        <w:t>(The Secret Joke of Kant’s Soul published in Moral Psychology: Historical and Contemporary Readings, accessed: www.fed.cuhk.edu.hk/~lchang/material/Evolutionary/Developmental/Greene-KantSoul.pdf)</w:t>
      </w:r>
    </w:p>
    <w:p w14:paraId="3E328BC5" w14:textId="77777777" w:rsidR="00D80A57" w:rsidRDefault="00EF1B3E" w:rsidP="00EF1B3E">
      <w:pPr>
        <w:rPr>
          <w:b/>
          <w:iCs/>
          <w:u w:val="single"/>
          <w:bdr w:val="single" w:sz="8" w:space="0" w:color="auto"/>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lastRenderedPageBreak/>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about taking humanity seriously</w:t>
      </w:r>
      <w:r w:rsidRPr="00013C22">
        <w:rPr>
          <w:sz w:val="16"/>
        </w:rPr>
        <w:t>. Above all else, it's about respect for persons. It's about treating others as fellow rational creatures rather than as mere objects, about acting for reasons rational beings can share. And so on (</w:t>
      </w:r>
      <w:proofErr w:type="spellStart"/>
      <w:r w:rsidRPr="00013C22">
        <w:rPr>
          <w:sz w:val="16"/>
        </w:rPr>
        <w:t>Korsgaard</w:t>
      </w:r>
      <w:proofErr w:type="spellEnd"/>
      <w:r w:rsidRPr="00013C22">
        <w:rPr>
          <w:sz w:val="16"/>
        </w:rPr>
        <w:t xml:space="preserve">, 1996a; </w:t>
      </w:r>
      <w:proofErr w:type="spellStart"/>
      <w:r w:rsidRPr="00013C22">
        <w:rPr>
          <w:sz w:val="16"/>
        </w:rPr>
        <w:t>Korsgaard</w:t>
      </w:r>
      <w:proofErr w:type="spellEnd"/>
      <w:r w:rsidRPr="00013C22">
        <w:rPr>
          <w:sz w:val="16"/>
        </w:rPr>
        <w:t xml:space="preserve">,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the standard deontological/Kantian self-</w:t>
      </w:r>
      <w:proofErr w:type="spellStart"/>
      <w:r w:rsidRPr="00013C22">
        <w:rPr>
          <w:b/>
          <w:u w:val="single"/>
        </w:rPr>
        <w:t>characterizatons</w:t>
      </w:r>
      <w:proofErr w:type="spellEnd"/>
      <w:r w:rsidRPr="00013C22">
        <w:rPr>
          <w:b/>
          <w:u w:val="single"/>
        </w:rPr>
        <w:t xml:space="preserve">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 xml:space="preserve">A </w:t>
      </w:r>
      <w:proofErr w:type="gramStart"/>
      <w:r w:rsidRPr="000B2C23">
        <w:rPr>
          <w:b/>
          <w:u w:val="single"/>
        </w:rPr>
        <w:t>consequentialist</w:t>
      </w:r>
      <w:r w:rsidRPr="00B35DA5">
        <w:rPr>
          <w:b/>
          <w:u w:val="single"/>
        </w:rPr>
        <w:t xml:space="preserve"> respects other persons</w:t>
      </w:r>
      <w:proofErr w:type="gramEnd"/>
      <w:r w:rsidRPr="00B35DA5">
        <w:rPr>
          <w:b/>
          <w:u w:val="single"/>
        </w:rPr>
        <w:t xml:space="preserve">,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p>
    <w:p w14:paraId="1C036ED2" w14:textId="77777777" w:rsidR="00D80A57" w:rsidRDefault="00D80A57" w:rsidP="00EF1B3E">
      <w:pPr>
        <w:rPr>
          <w:b/>
          <w:iCs/>
          <w:u w:val="single"/>
          <w:bdr w:val="single" w:sz="8" w:space="0" w:color="auto"/>
        </w:rPr>
      </w:pPr>
    </w:p>
    <w:p w14:paraId="2589FF52" w14:textId="77777777" w:rsidR="00D80A57" w:rsidRDefault="00D80A57" w:rsidP="00EF1B3E">
      <w:pPr>
        <w:rPr>
          <w:b/>
          <w:iCs/>
          <w:u w:val="single"/>
          <w:bdr w:val="single" w:sz="8" w:space="0" w:color="auto"/>
        </w:rPr>
      </w:pPr>
    </w:p>
    <w:p w14:paraId="60E76BD0" w14:textId="4ABF3CBD" w:rsidR="00EF1B3E" w:rsidRPr="00006648" w:rsidRDefault="00EF1B3E" w:rsidP="00EF1B3E">
      <w:pPr>
        <w:rPr>
          <w:sz w:val="16"/>
        </w:rPr>
      </w:pPr>
      <w:r w:rsidRPr="00B11307">
        <w:rPr>
          <w:b/>
          <w:u w:val="single"/>
        </w:rPr>
        <w:t xml:space="preserve">, </w:t>
      </w:r>
      <w:proofErr w:type="gramStart"/>
      <w:r w:rsidRPr="00B11307">
        <w:rPr>
          <w:b/>
          <w:u w:val="single"/>
        </w:rPr>
        <w:t>i.e.</w:t>
      </w:r>
      <w:proofErr w:type="gramEnd"/>
      <w:r w:rsidRPr="00B11307">
        <w:rPr>
          <w:b/>
          <w:u w:val="single"/>
        </w:rPr>
        <w:t xml:space="preserv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lastRenderedPageBreak/>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p>
    <w:p w14:paraId="23C60938" w14:textId="77777777" w:rsidR="00B616CD" w:rsidRPr="00B616CD" w:rsidRDefault="00B616CD" w:rsidP="00B616CD"/>
    <w:sectPr w:rsidR="00B616CD" w:rsidRPr="00B616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IJGCNM+Arial">
    <w:altName w:val="Arial"/>
    <w:panose1 w:val="020B0604020202020204"/>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KDPE C+ Utopia">
    <w:altName w:val="Cambria"/>
    <w:panose1 w:val="020B0604020202020204"/>
    <w:charset w:val="00"/>
    <w:family w:val="roman"/>
    <w:notTrueType/>
    <w:pitch w:val="default"/>
    <w:sig w:usb0="00000003" w:usb1="00000000" w:usb2="00000000" w:usb3="00000000" w:csb0="00000001"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Courier">
    <w:panose1 w:val="00000000000000000000"/>
    <w:charset w:val="00"/>
    <w:family w:val="auto"/>
    <w:notTrueType/>
    <w:pitch w:val="variable"/>
    <w:sig w:usb0="00000003"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ヒラギノ角ゴ Pro W3">
    <w:altName w:val="Yu Gothic"/>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notTrueType/>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B7A073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7B7F54"/>
    <w:multiLevelType w:val="hybridMultilevel"/>
    <w:tmpl w:val="230E4B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2D19BB"/>
    <w:multiLevelType w:val="hybridMultilevel"/>
    <w:tmpl w:val="B300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7677EF"/>
    <w:multiLevelType w:val="hybridMultilevel"/>
    <w:tmpl w:val="D06EB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5B6312"/>
    <w:multiLevelType w:val="hybridMultilevel"/>
    <w:tmpl w:val="EF426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B95B9D"/>
    <w:multiLevelType w:val="multilevel"/>
    <w:tmpl w:val="D32C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EF2267"/>
    <w:multiLevelType w:val="hybridMultilevel"/>
    <w:tmpl w:val="F468F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8214BF"/>
    <w:multiLevelType w:val="hybridMultilevel"/>
    <w:tmpl w:val="7B363936"/>
    <w:lvl w:ilvl="0" w:tplc="A1D8519C">
      <w:start w:val="2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DF766E"/>
    <w:multiLevelType w:val="multilevel"/>
    <w:tmpl w:val="7818B6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C43CCA"/>
    <w:multiLevelType w:val="hybridMultilevel"/>
    <w:tmpl w:val="303CD8BE"/>
    <w:lvl w:ilvl="0" w:tplc="C7E4F602">
      <w:start w:val="2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D3A20"/>
    <w:multiLevelType w:val="hybridMultilevel"/>
    <w:tmpl w:val="DB169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3A6D78"/>
    <w:multiLevelType w:val="hybridMultilevel"/>
    <w:tmpl w:val="BEF2D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084B2D"/>
    <w:multiLevelType w:val="multilevel"/>
    <w:tmpl w:val="8834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AA0C76"/>
    <w:multiLevelType w:val="hybridMultilevel"/>
    <w:tmpl w:val="C0E47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11593D"/>
    <w:multiLevelType w:val="hybridMultilevel"/>
    <w:tmpl w:val="556EC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D550B8"/>
    <w:multiLevelType w:val="multilevel"/>
    <w:tmpl w:val="E816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3200D6"/>
    <w:multiLevelType w:val="hybridMultilevel"/>
    <w:tmpl w:val="6B3AE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E54D1A"/>
    <w:multiLevelType w:val="hybridMultilevel"/>
    <w:tmpl w:val="A8DEFFBE"/>
    <w:lvl w:ilvl="0" w:tplc="DA581E3E">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A91AD9"/>
    <w:multiLevelType w:val="hybridMultilevel"/>
    <w:tmpl w:val="DD849A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9B0B1C"/>
    <w:multiLevelType w:val="hybridMultilevel"/>
    <w:tmpl w:val="6FE62DD0"/>
    <w:lvl w:ilvl="0" w:tplc="FCCCB3C0">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1F098B"/>
    <w:multiLevelType w:val="multilevel"/>
    <w:tmpl w:val="9F087B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55102E"/>
    <w:multiLevelType w:val="hybridMultilevel"/>
    <w:tmpl w:val="EE1899F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411CF1"/>
    <w:multiLevelType w:val="hybridMultilevel"/>
    <w:tmpl w:val="9C48FDAA"/>
    <w:lvl w:ilvl="0" w:tplc="EC2853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21"/>
  </w:num>
  <w:num w:numId="14">
    <w:abstractNumId w:val="19"/>
  </w:num>
  <w:num w:numId="15">
    <w:abstractNumId w:val="27"/>
  </w:num>
  <w:num w:numId="16">
    <w:abstractNumId w:val="32"/>
  </w:num>
  <w:num w:numId="17">
    <w:abstractNumId w:val="18"/>
  </w:num>
  <w:num w:numId="18">
    <w:abstractNumId w:val="15"/>
  </w:num>
  <w:num w:numId="19">
    <w:abstractNumId w:val="26"/>
  </w:num>
  <w:num w:numId="20">
    <w:abstractNumId w:val="23"/>
  </w:num>
  <w:num w:numId="21">
    <w:abstractNumId w:val="14"/>
  </w:num>
  <w:num w:numId="22">
    <w:abstractNumId w:val="29"/>
  </w:num>
  <w:num w:numId="23">
    <w:abstractNumId w:val="31"/>
  </w:num>
  <w:num w:numId="24">
    <w:abstractNumId w:val="12"/>
  </w:num>
  <w:num w:numId="25">
    <w:abstractNumId w:val="24"/>
  </w:num>
  <w:num w:numId="26">
    <w:abstractNumId w:val="25"/>
  </w:num>
  <w:num w:numId="27">
    <w:abstractNumId w:val="17"/>
  </w:num>
  <w:num w:numId="28">
    <w:abstractNumId w:val="16"/>
  </w:num>
  <w:num w:numId="29">
    <w:abstractNumId w:val="30"/>
  </w:num>
  <w:num w:numId="30">
    <w:abstractNumId w:val="13"/>
  </w:num>
  <w:num w:numId="31">
    <w:abstractNumId w:val="22"/>
  </w:num>
  <w:num w:numId="32">
    <w:abstractNumId w:val="34"/>
  </w:num>
  <w:num w:numId="33">
    <w:abstractNumId w:val="33"/>
  </w:num>
  <w:num w:numId="34">
    <w:abstractNumId w:val="11"/>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3C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D9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6C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29C"/>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C83"/>
    <w:rsid w:val="00D15E30"/>
    <w:rsid w:val="00D16129"/>
    <w:rsid w:val="00D25DBD"/>
    <w:rsid w:val="00D26929"/>
    <w:rsid w:val="00D30CBD"/>
    <w:rsid w:val="00D30D9E"/>
    <w:rsid w:val="00D333FA"/>
    <w:rsid w:val="00D33908"/>
    <w:rsid w:val="00D354F2"/>
    <w:rsid w:val="00D36C30"/>
    <w:rsid w:val="00D37C90"/>
    <w:rsid w:val="00D43A8C"/>
    <w:rsid w:val="00D53072"/>
    <w:rsid w:val="00D61A4E"/>
    <w:rsid w:val="00D634EA"/>
    <w:rsid w:val="00D713A1"/>
    <w:rsid w:val="00D77956"/>
    <w:rsid w:val="00D80A57"/>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E11"/>
    <w:rsid w:val="00EA1115"/>
    <w:rsid w:val="00EA39EB"/>
    <w:rsid w:val="00EA58CE"/>
    <w:rsid w:val="00EB33FF"/>
    <w:rsid w:val="00EB3D1A"/>
    <w:rsid w:val="00EC2759"/>
    <w:rsid w:val="00EC7106"/>
    <w:rsid w:val="00ED0120"/>
    <w:rsid w:val="00ED3BBA"/>
    <w:rsid w:val="00ED4E12"/>
    <w:rsid w:val="00EE051B"/>
    <w:rsid w:val="00EE54B4"/>
    <w:rsid w:val="00EF1AD8"/>
    <w:rsid w:val="00EF1B3E"/>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F2A35E"/>
  <w14:defaultImageDpi w14:val="300"/>
  <w15:docId w15:val="{83F6A367-2A37-DE4F-B55B-06B66DECD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3C83"/>
    <w:pPr>
      <w:spacing w:after="160" w:line="259" w:lineRule="auto"/>
    </w:pPr>
    <w:rPr>
      <w:rFonts w:ascii="Calibri" w:hAnsi="Calibri" w:cs="Calibri"/>
      <w:sz w:val="22"/>
    </w:rPr>
  </w:style>
  <w:style w:type="paragraph" w:styleId="Heading1">
    <w:name w:val="heading 1"/>
    <w:aliases w:val="Pocket,ALEX,Heading,Heading 1 Char Char Char Char,Heading 1 Char Char Char Char Char,Heading 1 Char Char,Header Char Char Char,Header Char Char Char Char Char,Header Char Char Char Char Char Char Char,Brief - Heading 1,AHeading 1,Block Name"/>
    <w:basedOn w:val="Normal"/>
    <w:next w:val="Normal"/>
    <w:link w:val="Heading1Char"/>
    <w:uiPriority w:val="9"/>
    <w:qFormat/>
    <w:rsid w:val="00D13C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 Char Char Char Char Char Char,Heading 2 Char1 Char1,Heading 2 Char Char Char1,Super Script,TagStyle,Heading 2 Char Char,Tag&amp;Cite,HEADING 2,Heading 2 Char2,Char2,Char Char Char Char1,BlockText"/>
    <w:basedOn w:val="Normal"/>
    <w:next w:val="Normal"/>
    <w:link w:val="Heading2Char"/>
    <w:uiPriority w:val="9"/>
    <w:unhideWhenUsed/>
    <w:qFormat/>
    <w:rsid w:val="00D13C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
    <w:basedOn w:val="Normal"/>
    <w:next w:val="Normal"/>
    <w:link w:val="Heading3Char"/>
    <w:uiPriority w:val="9"/>
    <w:unhideWhenUsed/>
    <w:qFormat/>
    <w:rsid w:val="00D13C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D13C83"/>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unhideWhenUsed/>
    <w:qFormat/>
    <w:rsid w:val="00D13C83"/>
    <w:pPr>
      <w:spacing w:before="240" w:after="60"/>
      <w:outlineLvl w:val="4"/>
    </w:pPr>
    <w:rPr>
      <w:rFonts w:ascii="Cambria" w:eastAsia="Times New Roman" w:hAnsi="Cambria" w:cs="Times New Roman"/>
      <w:b/>
      <w:bCs/>
      <w:i/>
      <w:iCs/>
      <w:sz w:val="26"/>
      <w:szCs w:val="26"/>
    </w:rPr>
  </w:style>
  <w:style w:type="paragraph" w:styleId="Heading6">
    <w:name w:val="heading 6"/>
    <w:basedOn w:val="Normal"/>
    <w:next w:val="Normal"/>
    <w:link w:val="Heading6Char"/>
    <w:uiPriority w:val="9"/>
    <w:unhideWhenUsed/>
    <w:qFormat/>
    <w:rsid w:val="00D13C83"/>
    <w:pPr>
      <w:keepNext/>
      <w:outlineLvl w:val="5"/>
    </w:pPr>
    <w:rPr>
      <w:rFonts w:eastAsia="Times New Roman" w:cs="Times New Roman"/>
      <w:b/>
      <w:bCs/>
      <w:color w:val="000000"/>
      <w:sz w:val="16"/>
    </w:rPr>
  </w:style>
  <w:style w:type="paragraph" w:styleId="Heading7">
    <w:name w:val="heading 7"/>
    <w:basedOn w:val="Normal"/>
    <w:next w:val="Normal"/>
    <w:link w:val="Heading7Char"/>
    <w:unhideWhenUsed/>
    <w:qFormat/>
    <w:rsid w:val="00D13C83"/>
    <w:pPr>
      <w:keepNext/>
      <w:keepLines/>
      <w:spacing w:before="40"/>
      <w:outlineLvl w:val="6"/>
    </w:pPr>
    <w:rPr>
      <w:rFonts w:asciiTheme="majorHAnsi" w:eastAsiaTheme="majorEastAsia" w:hAnsiTheme="majorHAnsi" w:cstheme="majorBidi"/>
      <w:i/>
      <w:iCs/>
      <w:color w:val="243F60" w:themeColor="accent1" w:themeShade="7F"/>
      <w:sz w:val="16"/>
    </w:rPr>
  </w:style>
  <w:style w:type="paragraph" w:styleId="Heading8">
    <w:name w:val="heading 8"/>
    <w:basedOn w:val="Normal"/>
    <w:next w:val="Normal"/>
    <w:link w:val="Heading8Char"/>
    <w:unhideWhenUsed/>
    <w:qFormat/>
    <w:rsid w:val="00D13C8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D13C8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D13C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3C83"/>
  </w:style>
  <w:style w:type="character" w:customStyle="1" w:styleId="Heading1Char">
    <w:name w:val="Heading 1 Char"/>
    <w:aliases w:val="Pocket Char,ALEX Char1,Heading Char,Heading 1 Char Char Char Char Char2,Heading 1 Char Char Char Char Char Char,Heading 1 Char Char Char1,Header Char Char Char Char1,Header Char Char Char Char Char Char1,Brief - Heading 1 Char"/>
    <w:basedOn w:val="DefaultParagraphFont"/>
    <w:link w:val="Heading1"/>
    <w:uiPriority w:val="9"/>
    <w:rsid w:val="00D13C83"/>
    <w:rPr>
      <w:rFonts w:ascii="Calibri" w:eastAsiaTheme="majorEastAsia" w:hAnsi="Calibri" w:cstheme="majorBidi"/>
      <w:b/>
      <w:bCs/>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Tag&amp;Cite Char,HEADING 2 Char"/>
    <w:basedOn w:val="DefaultParagraphFont"/>
    <w:link w:val="Heading2"/>
    <w:uiPriority w:val="9"/>
    <w:rsid w:val="00D13C8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1"/>
    <w:basedOn w:val="DefaultParagraphFont"/>
    <w:link w:val="Heading3"/>
    <w:uiPriority w:val="9"/>
    <w:rsid w:val="00D13C8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13C8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13C8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D13C8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D13C83"/>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D13C8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D13C83"/>
    <w:rPr>
      <w:color w:val="auto"/>
      <w:u w:val="none"/>
    </w:rPr>
  </w:style>
  <w:style w:type="paragraph" w:styleId="DocumentMap">
    <w:name w:val="Document Map"/>
    <w:basedOn w:val="Normal"/>
    <w:link w:val="DocumentMapChar"/>
    <w:uiPriority w:val="99"/>
    <w:unhideWhenUsed/>
    <w:rsid w:val="00D13C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13C83"/>
    <w:rPr>
      <w:rFonts w:ascii="Lucida Grande" w:hAnsi="Lucida Grande" w:cs="Lucida Grande"/>
    </w:rPr>
  </w:style>
  <w:style w:type="character" w:customStyle="1" w:styleId="Heading5Char">
    <w:name w:val="Heading 5 Char"/>
    <w:aliases w:val="Text Char"/>
    <w:basedOn w:val="DefaultParagraphFont"/>
    <w:link w:val="Heading5"/>
    <w:uiPriority w:val="99"/>
    <w:rsid w:val="00D13C83"/>
    <w:rPr>
      <w:rFonts w:ascii="Cambria" w:eastAsia="Times New Roman" w:hAnsi="Cambria" w:cs="Times New Roman"/>
      <w:b/>
      <w:bCs/>
      <w:i/>
      <w:iCs/>
      <w:sz w:val="26"/>
      <w:szCs w:val="26"/>
    </w:rPr>
  </w:style>
  <w:style w:type="character" w:customStyle="1" w:styleId="Heading6Char">
    <w:name w:val="Heading 6 Char"/>
    <w:basedOn w:val="DefaultParagraphFont"/>
    <w:link w:val="Heading6"/>
    <w:uiPriority w:val="9"/>
    <w:rsid w:val="00D13C83"/>
    <w:rPr>
      <w:rFonts w:ascii="Calibri" w:eastAsia="Times New Roman" w:hAnsi="Calibri" w:cs="Times New Roman"/>
      <w:b/>
      <w:bCs/>
      <w:color w:val="000000"/>
      <w:sz w:val="16"/>
    </w:rPr>
  </w:style>
  <w:style w:type="character" w:customStyle="1" w:styleId="Heading7Char">
    <w:name w:val="Heading 7 Char"/>
    <w:basedOn w:val="DefaultParagraphFont"/>
    <w:link w:val="Heading7"/>
    <w:rsid w:val="00D13C83"/>
    <w:rPr>
      <w:rFonts w:asciiTheme="majorHAnsi" w:eastAsiaTheme="majorEastAsia" w:hAnsiTheme="majorHAnsi" w:cstheme="majorBidi"/>
      <w:i/>
      <w:iCs/>
      <w:color w:val="243F60" w:themeColor="accent1" w:themeShade="7F"/>
      <w:sz w:val="16"/>
    </w:rPr>
  </w:style>
  <w:style w:type="character" w:customStyle="1" w:styleId="Heading8Char">
    <w:name w:val="Heading 8 Char"/>
    <w:basedOn w:val="DefaultParagraphFont"/>
    <w:link w:val="Heading8"/>
    <w:rsid w:val="00D13C8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D13C83"/>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autoRedefine/>
    <w:uiPriority w:val="20"/>
    <w:qFormat/>
    <w:rsid w:val="00D13C83"/>
    <w:rPr>
      <w:b/>
      <w:iCs/>
      <w:u w:val="single"/>
    </w:rPr>
  </w:style>
  <w:style w:type="paragraph" w:customStyle="1" w:styleId="Emphasis1">
    <w:name w:val="Emphasis1"/>
    <w:basedOn w:val="Normal"/>
    <w:autoRedefine/>
    <w:uiPriority w:val="20"/>
    <w:qFormat/>
    <w:rsid w:val="00D13C8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D13C83"/>
    <w:rPr>
      <w:color w:val="605E5C"/>
      <w:shd w:val="clear" w:color="auto" w:fill="E1DFDD"/>
    </w:rPr>
  </w:style>
  <w:style w:type="character" w:customStyle="1" w:styleId="underline">
    <w:name w:val="underline"/>
    <w:basedOn w:val="DefaultParagraphFont"/>
    <w:qFormat/>
    <w:rsid w:val="00D13C83"/>
    <w:rPr>
      <w:u w:val="single"/>
    </w:rPr>
  </w:style>
  <w:style w:type="paragraph" w:customStyle="1" w:styleId="UnderlinePara">
    <w:name w:val="Underline Para"/>
    <w:basedOn w:val="Normal"/>
    <w:uiPriority w:val="6"/>
    <w:qFormat/>
    <w:rsid w:val="00D13C83"/>
    <w:pPr>
      <w:widowControl w:val="0"/>
      <w:suppressAutoHyphens/>
      <w:spacing w:after="200" w:line="256" w:lineRule="auto"/>
      <w:contextualSpacing/>
    </w:pPr>
    <w:rPr>
      <w:rFonts w:asciiTheme="minorHAnsi" w:hAnsiTheme="minorHAnsi" w:cstheme="minorBidi"/>
      <w:sz w:val="16"/>
      <w:u w:val="single"/>
    </w:rPr>
  </w:style>
  <w:style w:type="paragraph" w:styleId="ListParagraph">
    <w:name w:val="List Paragraph"/>
    <w:aliases w:val="6 font"/>
    <w:basedOn w:val="Normal"/>
    <w:uiPriority w:val="99"/>
    <w:qFormat/>
    <w:rsid w:val="00D13C83"/>
    <w:pPr>
      <w:ind w:left="720"/>
      <w:contextualSpacing/>
    </w:pPr>
    <w:rPr>
      <w:sz w:val="16"/>
    </w:rPr>
  </w:style>
  <w:style w:type="character" w:customStyle="1" w:styleId="UnresolvedMention1">
    <w:name w:val="Unresolved Mention1"/>
    <w:basedOn w:val="DefaultParagraphFont"/>
    <w:uiPriority w:val="99"/>
    <w:unhideWhenUsed/>
    <w:rsid w:val="00D13C83"/>
    <w:rPr>
      <w:color w:val="605E5C"/>
      <w:shd w:val="clear" w:color="auto" w:fill="E1DFDD"/>
    </w:rPr>
  </w:style>
  <w:style w:type="character" w:customStyle="1" w:styleId="tl8wme">
    <w:name w:val="tl8wme"/>
    <w:basedOn w:val="DefaultParagraphFont"/>
    <w:rsid w:val="00D13C83"/>
  </w:style>
  <w:style w:type="character" w:customStyle="1" w:styleId="Heading1Char1">
    <w:name w:val="Heading 1 Char1"/>
    <w:aliases w:val="Pocket Char1"/>
    <w:basedOn w:val="DefaultParagraphFont"/>
    <w:rsid w:val="00D13C83"/>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TAG Char Char,Heading 2 Char1 Char Char Char Char,Heading 2 Char2 Char Char2,Heading 2 Char1 Char Char11,Heading 2 Char Char Char Char11,Heading 2 Char11,Tags Ch,Hat Char2,Char Char Char Char1 Char3,Heading 2 Cha Char1"/>
    <w:basedOn w:val="DefaultParagraphFont"/>
    <w:uiPriority w:val="1"/>
    <w:qFormat/>
    <w:rsid w:val="00D13C83"/>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Block Char2"/>
    <w:basedOn w:val="DefaultParagraphFont"/>
    <w:uiPriority w:val="9"/>
    <w:semiHidden/>
    <w:rsid w:val="00D13C83"/>
    <w:rPr>
      <w:rFonts w:asciiTheme="majorHAnsi" w:eastAsiaTheme="majorEastAsia" w:hAnsiTheme="majorHAnsi" w:cstheme="majorBidi"/>
      <w:color w:val="243F60" w:themeColor="accent1" w:themeShade="7F"/>
    </w:rPr>
  </w:style>
  <w:style w:type="character" w:customStyle="1" w:styleId="Heading4Char1">
    <w:name w:val="Heading 4 Char1"/>
    <w:aliases w:val="Tag Char1,Big card Char1,body Char1,small text Char1,Normal Tag Char1,heading 2 Char1,Ch Char1,Heading 2 Char2 Char Char1,Heading 2 Char1 Char Char Char1,TAG Char1,no read Char1,No Spacing211 Char1,No Spacing12 Char1,No Spacing2111 Char1"/>
    <w:basedOn w:val="DefaultParagraphFont"/>
    <w:uiPriority w:val="3"/>
    <w:qFormat/>
    <w:rsid w:val="00D13C83"/>
    <w:rPr>
      <w:rFonts w:asciiTheme="majorHAnsi" w:eastAsiaTheme="majorEastAsia" w:hAnsiTheme="majorHAnsi" w:cstheme="majorBidi"/>
      <w:i/>
      <w:iCs/>
      <w:color w:val="365F91" w:themeColor="accent1" w:themeShade="BF"/>
      <w:sz w:val="22"/>
    </w:rPr>
  </w:style>
  <w:style w:type="paragraph" w:customStyle="1" w:styleId="msonormal0">
    <w:name w:val="msonormal"/>
    <w:basedOn w:val="Normal"/>
    <w:rsid w:val="00D13C83"/>
    <w:pPr>
      <w:spacing w:before="100" w:beforeAutospacing="1" w:after="100" w:afterAutospacing="1"/>
    </w:pPr>
    <w:rPr>
      <w:rFonts w:ascii="Times New Roman" w:eastAsia="Times New Roman" w:hAnsi="Times New Roman" w:cs="Times New Roman"/>
      <w:sz w:val="24"/>
    </w:rPr>
  </w:style>
  <w:style w:type="character" w:customStyle="1" w:styleId="m7113523068278247331gmail-style13ptbold">
    <w:name w:val="m_7113523068278247331gmail-style13ptbold"/>
    <w:basedOn w:val="DefaultParagraphFont"/>
    <w:rsid w:val="00D13C83"/>
  </w:style>
  <w:style w:type="character" w:customStyle="1" w:styleId="m7113523068278247331gmail-underline">
    <w:name w:val="m_7113523068278247331gmail-underline"/>
    <w:basedOn w:val="DefaultParagraphFont"/>
    <w:rsid w:val="00D13C83"/>
  </w:style>
  <w:style w:type="character" w:customStyle="1" w:styleId="m7113523068278247331gmail-styleunderline">
    <w:name w:val="m_7113523068278247331gmail-styleunderline"/>
    <w:basedOn w:val="DefaultParagraphFont"/>
    <w:rsid w:val="00D13C83"/>
  </w:style>
  <w:style w:type="paragraph" w:styleId="Header">
    <w:name w:val="header"/>
    <w:basedOn w:val="Normal"/>
    <w:link w:val="HeaderChar"/>
    <w:uiPriority w:val="99"/>
    <w:unhideWhenUsed/>
    <w:qFormat/>
    <w:rsid w:val="00D13C83"/>
    <w:pPr>
      <w:tabs>
        <w:tab w:val="center" w:pos="4680"/>
        <w:tab w:val="right" w:pos="9360"/>
      </w:tabs>
    </w:pPr>
    <w:rPr>
      <w:sz w:val="16"/>
    </w:rPr>
  </w:style>
  <w:style w:type="character" w:customStyle="1" w:styleId="HeaderChar">
    <w:name w:val="Header Char"/>
    <w:basedOn w:val="DefaultParagraphFont"/>
    <w:link w:val="Header"/>
    <w:uiPriority w:val="99"/>
    <w:rsid w:val="00D13C83"/>
    <w:rPr>
      <w:rFonts w:ascii="Calibri" w:hAnsi="Calibri" w:cs="Calibri"/>
      <w:sz w:val="16"/>
    </w:rPr>
  </w:style>
  <w:style w:type="paragraph" w:styleId="Footer">
    <w:name w:val="footer"/>
    <w:basedOn w:val="Normal"/>
    <w:link w:val="FooterChar"/>
    <w:uiPriority w:val="99"/>
    <w:unhideWhenUsed/>
    <w:rsid w:val="00D13C83"/>
    <w:pPr>
      <w:tabs>
        <w:tab w:val="center" w:pos="4680"/>
        <w:tab w:val="right" w:pos="9360"/>
      </w:tabs>
    </w:pPr>
    <w:rPr>
      <w:sz w:val="16"/>
    </w:rPr>
  </w:style>
  <w:style w:type="character" w:customStyle="1" w:styleId="FooterChar">
    <w:name w:val="Footer Char"/>
    <w:basedOn w:val="DefaultParagraphFont"/>
    <w:link w:val="Footer"/>
    <w:uiPriority w:val="99"/>
    <w:rsid w:val="00D13C83"/>
    <w:rPr>
      <w:rFonts w:ascii="Calibri" w:hAnsi="Calibri" w:cs="Calibri"/>
      <w:sz w:val="16"/>
    </w:rPr>
  </w:style>
  <w:style w:type="character" w:styleId="IntenseEmphasis">
    <w:name w:val="Intense Emphasis"/>
    <w:aliases w:val="Citation Char Char Char,9.5 p,Block Heading Char,Intense Emphasi,Box Out,Intense Emphasis5,Char Char Char1,Sty,cite,Style Underli,Minimized Char,Char Char2,cites Char Char,Underlined Text Char,Underline Char,Title Char1,title Char"/>
    <w:basedOn w:val="DefaultParagraphFont"/>
    <w:uiPriority w:val="6"/>
    <w:qFormat/>
    <w:rsid w:val="00D13C83"/>
    <w:rPr>
      <w:rFonts w:ascii="Arial" w:hAnsi="Arial" w:cs="Arial" w:hint="default"/>
      <w:b w:val="0"/>
      <w:bCs w:val="0"/>
      <w:sz w:val="22"/>
      <w:u w:val="single"/>
    </w:rPr>
  </w:style>
  <w:style w:type="paragraph" w:customStyle="1" w:styleId="p">
    <w:name w:val="p"/>
    <w:basedOn w:val="Normal"/>
    <w:rsid w:val="00D13C83"/>
    <w:pPr>
      <w:spacing w:before="100" w:beforeAutospacing="1" w:after="100" w:afterAutospacing="1"/>
    </w:pPr>
    <w:rPr>
      <w:rFonts w:ascii="Times New Roman" w:eastAsia="Times New Roman" w:hAnsi="Times New Roman" w:cs="Times New Roman"/>
      <w:sz w:val="24"/>
    </w:rPr>
  </w:style>
  <w:style w:type="paragraph" w:customStyle="1" w:styleId="Analytic">
    <w:name w:val="Analytic"/>
    <w:basedOn w:val="Normal"/>
    <w:link w:val="AnalyticChar"/>
    <w:autoRedefine/>
    <w:qFormat/>
    <w:rsid w:val="00D13C83"/>
    <w:rPr>
      <w:rFonts w:cstheme="minorBidi"/>
      <w:b/>
      <w:sz w:val="24"/>
    </w:rPr>
  </w:style>
  <w:style w:type="character" w:customStyle="1" w:styleId="AnalyticChar">
    <w:name w:val="Analytic Char"/>
    <w:basedOn w:val="DefaultParagraphFont"/>
    <w:link w:val="Analytic"/>
    <w:rsid w:val="00D13C83"/>
    <w:rPr>
      <w:rFonts w:ascii="Calibri" w:hAnsi="Calibri"/>
      <w:b/>
    </w:rPr>
  </w:style>
  <w:style w:type="paragraph" w:customStyle="1" w:styleId="Emphasize">
    <w:name w:val="Emphasize"/>
    <w:basedOn w:val="Normal"/>
    <w:uiPriority w:val="7"/>
    <w:qFormat/>
    <w:rsid w:val="00D13C83"/>
    <w:pPr>
      <w:pBdr>
        <w:top w:val="single" w:sz="18" w:space="0" w:color="auto"/>
        <w:left w:val="single" w:sz="18" w:space="0" w:color="auto"/>
        <w:bottom w:val="single" w:sz="18" w:space="0" w:color="auto"/>
        <w:right w:val="single" w:sz="18" w:space="0" w:color="auto"/>
      </w:pBdr>
      <w:spacing w:line="252" w:lineRule="auto"/>
      <w:ind w:left="720"/>
      <w:jc w:val="both"/>
    </w:pPr>
    <w:rPr>
      <w:rFonts w:cstheme="minorBidi"/>
      <w:b/>
      <w:iCs/>
      <w:sz w:val="16"/>
      <w:u w:val="single"/>
    </w:rPr>
  </w:style>
  <w:style w:type="paragraph" w:customStyle="1" w:styleId="BreakTag">
    <w:name w:val="Break Tag"/>
    <w:basedOn w:val="Normal"/>
    <w:autoRedefine/>
    <w:uiPriority w:val="4"/>
    <w:qFormat/>
    <w:rsid w:val="00D13C83"/>
    <w:pPr>
      <w:spacing w:before="240"/>
    </w:pPr>
    <w:rPr>
      <w:rFonts w:cstheme="minorBidi"/>
      <w:b/>
      <w:sz w:val="26"/>
    </w:rPr>
  </w:style>
  <w:style w:type="paragraph" w:customStyle="1" w:styleId="BreakBlock">
    <w:name w:val="Break Block"/>
    <w:basedOn w:val="Normal"/>
    <w:link w:val="BreakBlockChar"/>
    <w:autoRedefine/>
    <w:qFormat/>
    <w:rsid w:val="00D13C83"/>
    <w:pPr>
      <w:spacing w:before="240"/>
      <w:jc w:val="center"/>
    </w:pPr>
    <w:rPr>
      <w:rFonts w:ascii="Arial Bold" w:hAnsi="Arial Bold" w:cstheme="minorBidi"/>
      <w:b/>
      <w:caps/>
      <w:sz w:val="32"/>
      <w:u w:val="single"/>
    </w:rPr>
  </w:style>
  <w:style w:type="character" w:customStyle="1" w:styleId="BreakBlockChar">
    <w:name w:val="Break Block Char"/>
    <w:basedOn w:val="DefaultParagraphFont"/>
    <w:link w:val="BreakBlock"/>
    <w:rsid w:val="00D13C83"/>
    <w:rPr>
      <w:rFonts w:ascii="Arial Bold" w:hAnsi="Arial Bold"/>
      <w:b/>
      <w:caps/>
      <w:sz w:val="32"/>
      <w:u w:val="single"/>
    </w:rPr>
  </w:style>
  <w:style w:type="paragraph" w:styleId="BalloonText">
    <w:name w:val="Balloon Text"/>
    <w:basedOn w:val="Normal"/>
    <w:link w:val="BalloonTextChar"/>
    <w:uiPriority w:val="99"/>
    <w:unhideWhenUsed/>
    <w:rsid w:val="00D13C83"/>
    <w:rPr>
      <w:rFonts w:ascii="Tahoma" w:hAnsi="Tahoma" w:cs="Tahoma"/>
      <w:sz w:val="16"/>
      <w:szCs w:val="16"/>
    </w:rPr>
  </w:style>
  <w:style w:type="character" w:customStyle="1" w:styleId="BalloonTextChar">
    <w:name w:val="Balloon Text Char"/>
    <w:basedOn w:val="DefaultParagraphFont"/>
    <w:link w:val="BalloonText"/>
    <w:uiPriority w:val="99"/>
    <w:rsid w:val="00D13C83"/>
    <w:rPr>
      <w:rFonts w:ascii="Tahoma" w:hAnsi="Tahoma" w:cs="Tahoma"/>
      <w:sz w:val="16"/>
      <w:szCs w:val="16"/>
    </w:rPr>
  </w:style>
  <w:style w:type="character" w:customStyle="1" w:styleId="Mention1">
    <w:name w:val="Mention1"/>
    <w:basedOn w:val="DefaultParagraphFont"/>
    <w:uiPriority w:val="99"/>
    <w:semiHidden/>
    <w:unhideWhenUsed/>
    <w:rsid w:val="00D13C83"/>
    <w:rPr>
      <w:color w:val="2B579A"/>
      <w:shd w:val="clear" w:color="auto" w:fill="E6E6E6"/>
    </w:rPr>
  </w:style>
  <w:style w:type="character" w:customStyle="1" w:styleId="m4841727538114946087gmail-styleunderline">
    <w:name w:val="m_4841727538114946087gmail-styleunderline"/>
    <w:basedOn w:val="DefaultParagraphFont"/>
    <w:rsid w:val="00D13C83"/>
  </w:style>
  <w:style w:type="character" w:customStyle="1" w:styleId="Heading1Char2">
    <w:name w:val="Heading 1 Char2"/>
    <w:aliases w:val="Pocket Char2,ALEX Char,Heading Char1,Heading 1 Char Char Char Char Char1,Heading 1 Char Char Char Char Char Char1,Heading 1 Char Char Char,Header Char Char Char Char,Header Char Char Char Char Char Char,Brief - Heading 1 Char1"/>
    <w:uiPriority w:val="99"/>
    <w:rsid w:val="00D13C83"/>
    <w:rPr>
      <w:rFonts w:ascii="Arial" w:hAnsi="Arial" w:cs="Arial" w:hint="default"/>
      <w:b/>
      <w:bCs w:val="0"/>
      <w:caps/>
      <w:kern w:val="32"/>
      <w:sz w:val="28"/>
      <w:szCs w:val="32"/>
      <w:lang w:val="en-US" w:eastAsia="en-US" w:bidi="ar-SA"/>
    </w:rPr>
  </w:style>
  <w:style w:type="character" w:customStyle="1" w:styleId="HTMLPreformattedChar">
    <w:name w:val="HTML Preformatted Char"/>
    <w:basedOn w:val="DefaultParagraphFont"/>
    <w:link w:val="HTMLPreformatted"/>
    <w:uiPriority w:val="99"/>
    <w:rsid w:val="00D13C83"/>
    <w:rPr>
      <w:rFonts w:ascii="Courier New" w:eastAsia="Times New Roman" w:hAnsi="Courier New"/>
      <w:szCs w:val="20"/>
    </w:rPr>
  </w:style>
  <w:style w:type="paragraph" w:styleId="HTMLPreformatted">
    <w:name w:val="HTML Preformatted"/>
    <w:basedOn w:val="Normal"/>
    <w:link w:val="HTMLPreformattedChar"/>
    <w:uiPriority w:val="99"/>
    <w:unhideWhenUsed/>
    <w:rsid w:val="00D13C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heme="minorBidi"/>
      <w:sz w:val="24"/>
      <w:szCs w:val="20"/>
    </w:rPr>
  </w:style>
  <w:style w:type="character" w:customStyle="1" w:styleId="HTMLPreformattedChar1">
    <w:name w:val="HTML Preformatted Char1"/>
    <w:basedOn w:val="DefaultParagraphFont"/>
    <w:uiPriority w:val="99"/>
    <w:semiHidden/>
    <w:rsid w:val="00D13C83"/>
    <w:rPr>
      <w:rFonts w:ascii="Consolas" w:hAnsi="Consolas" w:cs="Consolas"/>
      <w:sz w:val="20"/>
      <w:szCs w:val="20"/>
    </w:rPr>
  </w:style>
  <w:style w:type="character" w:styleId="Strong">
    <w:name w:val="Strong"/>
    <w:aliases w:val="8 pt font,Citation Char Char1 Char Char Char Char Char,Cut,Small 1"/>
    <w:uiPriority w:val="22"/>
    <w:qFormat/>
    <w:rsid w:val="00D13C83"/>
    <w:rPr>
      <w:bCs w:val="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D13C83"/>
    <w:rPr>
      <w:rFonts w:ascii="Georgia" w:eastAsia="Times New Roman" w:hAnsi="Georgi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D13C83"/>
    <w:pPr>
      <w:spacing w:line="276" w:lineRule="auto"/>
      <w:jc w:val="left"/>
      <w:outlineLvl w:val="9"/>
    </w:pPr>
    <w:rPr>
      <w:rFonts w:ascii="Georgia" w:eastAsia="Times New Roman" w:hAnsi="Georgia" w:cstheme="minorBidi"/>
      <w:b w:val="0"/>
      <w:bCs w:val="0"/>
      <w:sz w:val="24"/>
      <w:szCs w:val="24"/>
    </w:rPr>
  </w:style>
  <w:style w:type="character" w:customStyle="1" w:styleId="FootnoteTextChar">
    <w:name w:val="Footnote Text Char"/>
    <w:basedOn w:val="DefaultParagraphFont"/>
    <w:link w:val="FootnoteText"/>
    <w:locked/>
    <w:rsid w:val="00D13C83"/>
    <w:rPr>
      <w:rFonts w:ascii="Times" w:eastAsia="Times" w:hAnsi="Times" w:cs="Times"/>
      <w:szCs w:val="20"/>
    </w:rPr>
  </w:style>
  <w:style w:type="paragraph" w:styleId="FootnoteText">
    <w:name w:val="footnote text"/>
    <w:basedOn w:val="Normal"/>
    <w:link w:val="FootnoteTextChar"/>
    <w:unhideWhenUsed/>
    <w:rsid w:val="00D13C83"/>
    <w:rPr>
      <w:rFonts w:ascii="Times" w:eastAsia="Times" w:hAnsi="Times" w:cs="Times"/>
      <w:sz w:val="24"/>
      <w:szCs w:val="20"/>
    </w:rPr>
  </w:style>
  <w:style w:type="character" w:customStyle="1" w:styleId="FootnoteTextChar1">
    <w:name w:val="Footnote Text Char1"/>
    <w:basedOn w:val="DefaultParagraphFont"/>
    <w:uiPriority w:val="99"/>
    <w:semiHidden/>
    <w:rsid w:val="00D13C83"/>
    <w:rPr>
      <w:rFonts w:ascii="Calibri" w:hAnsi="Calibri" w:cs="Calibri"/>
      <w:sz w:val="20"/>
      <w:szCs w:val="20"/>
    </w:rPr>
  </w:style>
  <w:style w:type="character" w:customStyle="1" w:styleId="CommentTextChar">
    <w:name w:val="Comment Text Char"/>
    <w:basedOn w:val="DefaultParagraphFont"/>
    <w:link w:val="CommentText"/>
    <w:uiPriority w:val="99"/>
    <w:locked/>
    <w:rsid w:val="00D13C83"/>
    <w:rPr>
      <w:rFonts w:ascii="Georgia" w:hAnsi="Georgia"/>
      <w:szCs w:val="20"/>
    </w:rPr>
  </w:style>
  <w:style w:type="paragraph" w:styleId="CommentText">
    <w:name w:val="annotation text"/>
    <w:basedOn w:val="Normal"/>
    <w:link w:val="CommentTextChar"/>
    <w:uiPriority w:val="99"/>
    <w:unhideWhenUsed/>
    <w:rsid w:val="00D13C83"/>
    <w:rPr>
      <w:rFonts w:ascii="Georgia" w:hAnsi="Georgia" w:cstheme="minorBidi"/>
      <w:sz w:val="24"/>
      <w:szCs w:val="20"/>
    </w:rPr>
  </w:style>
  <w:style w:type="character" w:customStyle="1" w:styleId="CommentTextChar1">
    <w:name w:val="Comment Text Char1"/>
    <w:basedOn w:val="DefaultParagraphFont"/>
    <w:uiPriority w:val="99"/>
    <w:rsid w:val="00D13C83"/>
    <w:rPr>
      <w:rFonts w:ascii="Calibri" w:hAnsi="Calibri" w:cs="Calibri"/>
      <w:sz w:val="20"/>
      <w:szCs w:val="20"/>
    </w:rPr>
  </w:style>
  <w:style w:type="paragraph" w:customStyle="1" w:styleId="Header1">
    <w:name w:val="Header1"/>
    <w:aliases w:val="Header Char Char,Heading 1 Char Char Char Char Char Char Char,Header Char Char Char Char Char Char Char Cha,Header Char2,Header Char1 Char,Char Char Char Cha"/>
    <w:basedOn w:val="Normal"/>
    <w:qFormat/>
    <w:rsid w:val="00D13C83"/>
    <w:pPr>
      <w:tabs>
        <w:tab w:val="center" w:pos="4680"/>
        <w:tab w:val="right" w:pos="9360"/>
      </w:tabs>
    </w:pPr>
    <w:rPr>
      <w:rFonts w:cstheme="minorBidi"/>
      <w:sz w:val="16"/>
    </w:rPr>
  </w:style>
  <w:style w:type="character" w:customStyle="1" w:styleId="FooterChar1">
    <w:name w:val="Footer Char1"/>
    <w:basedOn w:val="DefaultParagraphFont"/>
    <w:uiPriority w:val="99"/>
    <w:semiHidden/>
    <w:rsid w:val="00D13C83"/>
    <w:rPr>
      <w:rFonts w:ascii="Calibri" w:hAnsi="Calibri"/>
    </w:rPr>
  </w:style>
  <w:style w:type="character" w:customStyle="1" w:styleId="EndnoteTextChar">
    <w:name w:val="Endnote Text Char"/>
    <w:basedOn w:val="DefaultParagraphFont"/>
    <w:link w:val="EndnoteText"/>
    <w:locked/>
    <w:rsid w:val="00D13C83"/>
    <w:rPr>
      <w:rFonts w:ascii="Georgia" w:eastAsia="Times New Roman" w:hAnsi="Georgia"/>
      <w:szCs w:val="20"/>
    </w:rPr>
  </w:style>
  <w:style w:type="paragraph" w:styleId="EndnoteText">
    <w:name w:val="endnote text"/>
    <w:basedOn w:val="Normal"/>
    <w:link w:val="EndnoteTextChar"/>
    <w:unhideWhenUsed/>
    <w:rsid w:val="00D13C83"/>
    <w:rPr>
      <w:rFonts w:ascii="Georgia" w:eastAsia="Times New Roman" w:hAnsi="Georgia" w:cstheme="minorBidi"/>
      <w:sz w:val="24"/>
      <w:szCs w:val="20"/>
    </w:rPr>
  </w:style>
  <w:style w:type="character" w:customStyle="1" w:styleId="EndnoteTextChar1">
    <w:name w:val="Endnote Text Char1"/>
    <w:basedOn w:val="DefaultParagraphFont"/>
    <w:semiHidden/>
    <w:rsid w:val="00D13C83"/>
    <w:rPr>
      <w:rFonts w:ascii="Calibri" w:hAnsi="Calibri" w:cs="Calibri"/>
      <w:sz w:val="20"/>
      <w:szCs w:val="20"/>
    </w:rPr>
  </w:style>
  <w:style w:type="paragraph" w:styleId="Title">
    <w:name w:val="Title"/>
    <w:aliases w:val="Cites and Cards,UNDERLINE,Bold Underlined,title,Block Heading,Read This,Non Read Text"/>
    <w:basedOn w:val="Normal"/>
    <w:next w:val="Normal"/>
    <w:link w:val="TitleChar"/>
    <w:uiPriority w:val="6"/>
    <w:qFormat/>
    <w:rsid w:val="00D13C83"/>
    <w:pPr>
      <w:pBdr>
        <w:bottom w:val="single" w:sz="8" w:space="4" w:color="4F81BD"/>
      </w:pBdr>
      <w:spacing w:after="300"/>
      <w:contextualSpacing/>
    </w:pPr>
    <w:rPr>
      <w:rFonts w:asciiTheme="minorHAnsi" w:hAnsiTheme="minorHAnsi" w:cstheme="minorBidi"/>
      <w:sz w:val="20"/>
      <w:u w:val="single"/>
    </w:rPr>
  </w:style>
  <w:style w:type="character" w:customStyle="1" w:styleId="TitleChar">
    <w:name w:val="Title Char"/>
    <w:aliases w:val="Cites and Cards Char,UNDERLINE Char,Bold Underlined Char,title Char1,Block Heading Char1,Read This Char,Non Read Text Char"/>
    <w:basedOn w:val="DefaultParagraphFont"/>
    <w:link w:val="Title"/>
    <w:uiPriority w:val="6"/>
    <w:qFormat/>
    <w:rsid w:val="00D13C83"/>
    <w:rPr>
      <w:sz w:val="20"/>
      <w:u w:val="single"/>
    </w:rPr>
  </w:style>
  <w:style w:type="character" w:customStyle="1" w:styleId="BodyTextIndentChar">
    <w:name w:val="Body Text Indent Char"/>
    <w:basedOn w:val="DefaultParagraphFont"/>
    <w:link w:val="BodyTextIndent"/>
    <w:uiPriority w:val="99"/>
    <w:locked/>
    <w:rsid w:val="00D13C83"/>
    <w:rPr>
      <w:rFonts w:ascii="Georgia" w:eastAsia="Calibri" w:hAnsi="Georgia"/>
    </w:rPr>
  </w:style>
  <w:style w:type="paragraph" w:styleId="BodyTextIndent">
    <w:name w:val="Body Text Indent"/>
    <w:basedOn w:val="Normal"/>
    <w:link w:val="BodyTextIndentChar"/>
    <w:uiPriority w:val="99"/>
    <w:unhideWhenUsed/>
    <w:rsid w:val="00D13C83"/>
    <w:pPr>
      <w:spacing w:after="120"/>
      <w:ind w:left="360"/>
    </w:pPr>
    <w:rPr>
      <w:rFonts w:ascii="Georgia" w:eastAsia="Calibri" w:hAnsi="Georgia" w:cstheme="minorBidi"/>
      <w:sz w:val="24"/>
    </w:rPr>
  </w:style>
  <w:style w:type="character" w:customStyle="1" w:styleId="BodyTextIndentChar1">
    <w:name w:val="Body Text Indent Char1"/>
    <w:basedOn w:val="DefaultParagraphFont"/>
    <w:uiPriority w:val="99"/>
    <w:semiHidden/>
    <w:rsid w:val="00D13C83"/>
    <w:rPr>
      <w:rFonts w:ascii="Calibri" w:hAnsi="Calibri" w:cs="Calibri"/>
      <w:sz w:val="22"/>
    </w:rPr>
  </w:style>
  <w:style w:type="character" w:customStyle="1" w:styleId="SubtitleChar">
    <w:name w:val="Subtitle Char"/>
    <w:aliases w:val="Underlined card text Char"/>
    <w:basedOn w:val="DefaultParagraphFont"/>
    <w:link w:val="Subtitle"/>
    <w:uiPriority w:val="11"/>
    <w:locked/>
    <w:rsid w:val="00D13C83"/>
    <w:rPr>
      <w:rFonts w:ascii="Times New Roman" w:hAnsi="Times New Roman" w:cs="Times New Roman"/>
      <w:color w:val="5A5A5A" w:themeColor="text1" w:themeTint="A5"/>
      <w:spacing w:val="15"/>
    </w:rPr>
  </w:style>
  <w:style w:type="paragraph" w:styleId="Subtitle">
    <w:name w:val="Subtitle"/>
    <w:aliases w:val="Underlined card text"/>
    <w:basedOn w:val="Normal"/>
    <w:next w:val="Normal"/>
    <w:link w:val="SubtitleChar"/>
    <w:uiPriority w:val="11"/>
    <w:qFormat/>
    <w:rsid w:val="00D13C83"/>
    <w:rPr>
      <w:rFonts w:ascii="Times New Roman" w:hAnsi="Times New Roman" w:cs="Times New Roman"/>
      <w:color w:val="5A5A5A" w:themeColor="text1" w:themeTint="A5"/>
      <w:spacing w:val="15"/>
      <w:sz w:val="24"/>
    </w:rPr>
  </w:style>
  <w:style w:type="character" w:customStyle="1" w:styleId="SubtitleChar1">
    <w:name w:val="Subtitle Char1"/>
    <w:aliases w:val="Underlined card text Char1"/>
    <w:basedOn w:val="DefaultParagraphFont"/>
    <w:uiPriority w:val="11"/>
    <w:rsid w:val="00D13C83"/>
    <w:rPr>
      <w:color w:val="5A5A5A" w:themeColor="text1" w:themeTint="A5"/>
      <w:spacing w:val="15"/>
      <w:sz w:val="22"/>
      <w:szCs w:val="22"/>
    </w:rPr>
  </w:style>
  <w:style w:type="character" w:customStyle="1" w:styleId="DateChar">
    <w:name w:val="Date Char"/>
    <w:aliases w:val="date Char"/>
    <w:basedOn w:val="DefaultParagraphFont"/>
    <w:link w:val="Date"/>
    <w:uiPriority w:val="99"/>
    <w:locked/>
    <w:rsid w:val="00D13C83"/>
    <w:rPr>
      <w:rFonts w:ascii="Georgia" w:eastAsia="Times New Roman" w:hAnsi="Georgia"/>
    </w:rPr>
  </w:style>
  <w:style w:type="paragraph" w:styleId="Date">
    <w:name w:val="Date"/>
    <w:aliases w:val="date"/>
    <w:basedOn w:val="Normal"/>
    <w:next w:val="Normal"/>
    <w:link w:val="DateChar"/>
    <w:uiPriority w:val="99"/>
    <w:unhideWhenUsed/>
    <w:rsid w:val="00D13C83"/>
    <w:rPr>
      <w:rFonts w:ascii="Georgia" w:eastAsia="Times New Roman" w:hAnsi="Georgia" w:cstheme="minorBidi"/>
      <w:sz w:val="24"/>
    </w:rPr>
  </w:style>
  <w:style w:type="character" w:customStyle="1" w:styleId="DateChar1">
    <w:name w:val="Date Char1"/>
    <w:basedOn w:val="DefaultParagraphFont"/>
    <w:uiPriority w:val="99"/>
    <w:semiHidden/>
    <w:rsid w:val="00D13C83"/>
    <w:rPr>
      <w:rFonts w:ascii="Calibri" w:hAnsi="Calibri" w:cs="Calibri"/>
      <w:sz w:val="22"/>
    </w:rPr>
  </w:style>
  <w:style w:type="paragraph" w:styleId="BodyText">
    <w:name w:val="Body Text"/>
    <w:basedOn w:val="Normal"/>
    <w:link w:val="BodyTextChar"/>
    <w:uiPriority w:val="99"/>
    <w:unhideWhenUsed/>
    <w:qFormat/>
    <w:rsid w:val="00D13C83"/>
    <w:pPr>
      <w:spacing w:after="120"/>
    </w:pPr>
    <w:rPr>
      <w:rFonts w:cstheme="minorBidi"/>
      <w:sz w:val="16"/>
    </w:rPr>
  </w:style>
  <w:style w:type="character" w:customStyle="1" w:styleId="BodyTextChar">
    <w:name w:val="Body Text Char"/>
    <w:basedOn w:val="DefaultParagraphFont"/>
    <w:link w:val="BodyText"/>
    <w:uiPriority w:val="99"/>
    <w:rsid w:val="00D13C83"/>
    <w:rPr>
      <w:rFonts w:ascii="Calibri" w:hAnsi="Calibri"/>
      <w:sz w:val="16"/>
    </w:rPr>
  </w:style>
  <w:style w:type="character" w:customStyle="1" w:styleId="BodyTextFirstIndentChar">
    <w:name w:val="Body Text First Indent Char"/>
    <w:basedOn w:val="BodyTextChar"/>
    <w:link w:val="BodyTextFirstIndent"/>
    <w:locked/>
    <w:rsid w:val="00D13C83"/>
    <w:rPr>
      <w:rFonts w:ascii="Times New Roman" w:eastAsia="Times New Roman" w:hAnsi="Times New Roman" w:cs="Times New Roman"/>
      <w:spacing w:val="-8"/>
      <w:sz w:val="16"/>
    </w:rPr>
  </w:style>
  <w:style w:type="paragraph" w:styleId="BodyTextFirstIndent">
    <w:name w:val="Body Text First Indent"/>
    <w:basedOn w:val="BodyText"/>
    <w:link w:val="BodyTextFirstIndentChar"/>
    <w:unhideWhenUsed/>
    <w:rsid w:val="00D13C83"/>
    <w:pPr>
      <w:spacing w:after="0"/>
      <w:ind w:firstLine="360"/>
    </w:pPr>
    <w:rPr>
      <w:rFonts w:ascii="Times New Roman" w:eastAsia="Times New Roman" w:hAnsi="Times New Roman" w:cs="Times New Roman"/>
      <w:spacing w:val="-8"/>
    </w:rPr>
  </w:style>
  <w:style w:type="character" w:customStyle="1" w:styleId="BodyTextFirstIndentChar1">
    <w:name w:val="Body Text First Indent Char1"/>
    <w:basedOn w:val="BodyTextChar"/>
    <w:semiHidden/>
    <w:rsid w:val="00D13C83"/>
    <w:rPr>
      <w:rFonts w:ascii="Calibri" w:hAnsi="Calibri"/>
      <w:sz w:val="16"/>
    </w:rPr>
  </w:style>
  <w:style w:type="character" w:customStyle="1" w:styleId="BodyText2Char">
    <w:name w:val="Body Text 2 Char"/>
    <w:basedOn w:val="DefaultParagraphFont"/>
    <w:link w:val="BodyText2"/>
    <w:locked/>
    <w:rsid w:val="00D13C83"/>
    <w:rPr>
      <w:rFonts w:ascii="Times" w:eastAsia="Times New Roman" w:hAnsi="Times" w:cs="Times"/>
      <w:b/>
      <w:color w:val="000000"/>
      <w:szCs w:val="20"/>
    </w:rPr>
  </w:style>
  <w:style w:type="paragraph" w:styleId="BodyText2">
    <w:name w:val="Body Text 2"/>
    <w:basedOn w:val="Normal"/>
    <w:link w:val="BodyText2Char"/>
    <w:unhideWhenUsed/>
    <w:rsid w:val="00D13C83"/>
    <w:pPr>
      <w:spacing w:after="120" w:line="480" w:lineRule="auto"/>
    </w:pPr>
    <w:rPr>
      <w:rFonts w:ascii="Times" w:eastAsia="Times New Roman" w:hAnsi="Times" w:cs="Times"/>
      <w:b/>
      <w:color w:val="000000"/>
      <w:sz w:val="24"/>
      <w:szCs w:val="20"/>
    </w:rPr>
  </w:style>
  <w:style w:type="character" w:customStyle="1" w:styleId="BodyText2Char1">
    <w:name w:val="Body Text 2 Char1"/>
    <w:basedOn w:val="DefaultParagraphFont"/>
    <w:uiPriority w:val="99"/>
    <w:semiHidden/>
    <w:rsid w:val="00D13C83"/>
    <w:rPr>
      <w:rFonts w:ascii="Calibri" w:hAnsi="Calibri" w:cs="Calibri"/>
      <w:sz w:val="22"/>
    </w:rPr>
  </w:style>
  <w:style w:type="character" w:customStyle="1" w:styleId="BodyText3Char">
    <w:name w:val="Body Text 3 Char"/>
    <w:basedOn w:val="DefaultParagraphFont"/>
    <w:link w:val="BodyText3"/>
    <w:locked/>
    <w:rsid w:val="00D13C83"/>
    <w:rPr>
      <w:rFonts w:ascii="Times" w:eastAsia="Times" w:hAnsi="Times" w:cs="Times"/>
      <w:color w:val="000000"/>
      <w:sz w:val="18"/>
      <w:szCs w:val="20"/>
    </w:rPr>
  </w:style>
  <w:style w:type="paragraph" w:styleId="BodyText3">
    <w:name w:val="Body Text 3"/>
    <w:basedOn w:val="Normal"/>
    <w:link w:val="BodyText3Char"/>
    <w:unhideWhenUsed/>
    <w:rsid w:val="00D13C83"/>
    <w:pPr>
      <w:spacing w:after="120"/>
    </w:pPr>
    <w:rPr>
      <w:rFonts w:ascii="Times" w:eastAsia="Times" w:hAnsi="Times" w:cs="Times"/>
      <w:color w:val="000000"/>
      <w:sz w:val="18"/>
      <w:szCs w:val="20"/>
    </w:rPr>
  </w:style>
  <w:style w:type="character" w:customStyle="1" w:styleId="BodyText3Char1">
    <w:name w:val="Body Text 3 Char1"/>
    <w:basedOn w:val="DefaultParagraphFont"/>
    <w:semiHidden/>
    <w:rsid w:val="00D13C83"/>
    <w:rPr>
      <w:rFonts w:ascii="Calibri" w:hAnsi="Calibri" w:cs="Calibri"/>
      <w:sz w:val="16"/>
      <w:szCs w:val="16"/>
    </w:rPr>
  </w:style>
  <w:style w:type="character" w:customStyle="1" w:styleId="BodyTextIndent2Char">
    <w:name w:val="Body Text Indent 2 Char"/>
    <w:basedOn w:val="DefaultParagraphFont"/>
    <w:link w:val="BodyTextIndent2"/>
    <w:locked/>
    <w:rsid w:val="00D13C83"/>
    <w:rPr>
      <w:rFonts w:ascii="Georgia" w:eastAsia="Times New Roman" w:hAnsi="Georgia"/>
    </w:rPr>
  </w:style>
  <w:style w:type="paragraph" w:styleId="BodyTextIndent2">
    <w:name w:val="Body Text Indent 2"/>
    <w:basedOn w:val="Normal"/>
    <w:link w:val="BodyTextIndent2Char"/>
    <w:unhideWhenUsed/>
    <w:rsid w:val="00D13C83"/>
    <w:pPr>
      <w:spacing w:after="120" w:line="480" w:lineRule="auto"/>
      <w:ind w:left="360"/>
    </w:pPr>
    <w:rPr>
      <w:rFonts w:ascii="Georgia" w:eastAsia="Times New Roman" w:hAnsi="Georgia" w:cstheme="minorBidi"/>
      <w:sz w:val="24"/>
    </w:rPr>
  </w:style>
  <w:style w:type="character" w:customStyle="1" w:styleId="BodyTextIndent2Char1">
    <w:name w:val="Body Text Indent 2 Char1"/>
    <w:basedOn w:val="DefaultParagraphFont"/>
    <w:semiHidden/>
    <w:rsid w:val="00D13C83"/>
    <w:rPr>
      <w:rFonts w:ascii="Calibri" w:hAnsi="Calibri" w:cs="Calibri"/>
      <w:sz w:val="22"/>
    </w:rPr>
  </w:style>
  <w:style w:type="character" w:customStyle="1" w:styleId="BodyTextIndent3Char">
    <w:name w:val="Body Text Indent 3 Char"/>
    <w:basedOn w:val="DefaultParagraphFont"/>
    <w:link w:val="BodyTextIndent3"/>
    <w:uiPriority w:val="99"/>
    <w:semiHidden/>
    <w:locked/>
    <w:rsid w:val="00D13C83"/>
    <w:rPr>
      <w:rFonts w:ascii="Times New Roman" w:hAnsi="Times New Roman" w:cs="Times New Roman"/>
      <w:sz w:val="16"/>
      <w:szCs w:val="16"/>
    </w:rPr>
  </w:style>
  <w:style w:type="paragraph" w:styleId="BodyTextIndent3">
    <w:name w:val="Body Text Indent 3"/>
    <w:basedOn w:val="Normal"/>
    <w:link w:val="BodyTextIndent3Char"/>
    <w:uiPriority w:val="99"/>
    <w:semiHidden/>
    <w:unhideWhenUsed/>
    <w:rsid w:val="00D13C83"/>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semiHidden/>
    <w:rsid w:val="00D13C83"/>
    <w:rPr>
      <w:rFonts w:ascii="Calibri" w:hAnsi="Calibri" w:cs="Calibri"/>
      <w:sz w:val="16"/>
      <w:szCs w:val="16"/>
    </w:rPr>
  </w:style>
  <w:style w:type="character" w:customStyle="1" w:styleId="DocumentMapChar1">
    <w:name w:val="Document Map Char1"/>
    <w:basedOn w:val="DefaultParagraphFont"/>
    <w:uiPriority w:val="99"/>
    <w:rsid w:val="00D13C83"/>
    <w:rPr>
      <w:rFonts w:ascii="Segoe UI" w:hAnsi="Segoe UI" w:cs="Segoe UI"/>
      <w:sz w:val="16"/>
      <w:szCs w:val="16"/>
    </w:rPr>
  </w:style>
  <w:style w:type="character" w:customStyle="1" w:styleId="PlainTextChar">
    <w:name w:val="Plain Text Char"/>
    <w:basedOn w:val="DefaultParagraphFont"/>
    <w:link w:val="PlainText"/>
    <w:locked/>
    <w:rsid w:val="00D13C83"/>
    <w:rPr>
      <w:rFonts w:ascii="IJGCNM+Arial" w:eastAsia="Times New Roman" w:hAnsi="IJGCNM+Arial"/>
    </w:rPr>
  </w:style>
  <w:style w:type="paragraph" w:styleId="PlainText">
    <w:name w:val="Plain Text"/>
    <w:basedOn w:val="Normal"/>
    <w:link w:val="PlainTextChar"/>
    <w:unhideWhenUsed/>
    <w:rsid w:val="00D13C83"/>
    <w:rPr>
      <w:rFonts w:ascii="IJGCNM+Arial" w:eastAsia="Times New Roman" w:hAnsi="IJGCNM+Arial" w:cstheme="minorBidi"/>
      <w:sz w:val="24"/>
    </w:rPr>
  </w:style>
  <w:style w:type="character" w:customStyle="1" w:styleId="PlainTextChar1">
    <w:name w:val="Plain Text Char1"/>
    <w:basedOn w:val="DefaultParagraphFont"/>
    <w:semiHidden/>
    <w:rsid w:val="00D13C83"/>
    <w:rPr>
      <w:rFonts w:ascii="Consolas" w:hAnsi="Consolas" w:cs="Consolas"/>
      <w:sz w:val="21"/>
      <w:szCs w:val="21"/>
    </w:rPr>
  </w:style>
  <w:style w:type="character" w:customStyle="1" w:styleId="CommentSubjectChar">
    <w:name w:val="Comment Subject Char"/>
    <w:basedOn w:val="CommentTextChar"/>
    <w:link w:val="CommentSubject"/>
    <w:uiPriority w:val="99"/>
    <w:locked/>
    <w:rsid w:val="00D13C83"/>
    <w:rPr>
      <w:rFonts w:ascii="Georgia" w:hAnsi="Georgia"/>
      <w:b/>
      <w:bCs/>
      <w:szCs w:val="20"/>
    </w:rPr>
  </w:style>
  <w:style w:type="paragraph" w:styleId="CommentSubject">
    <w:name w:val="annotation subject"/>
    <w:basedOn w:val="CommentText"/>
    <w:next w:val="CommentText"/>
    <w:link w:val="CommentSubjectChar"/>
    <w:uiPriority w:val="99"/>
    <w:unhideWhenUsed/>
    <w:rsid w:val="00D13C83"/>
    <w:rPr>
      <w:b/>
      <w:bCs/>
    </w:rPr>
  </w:style>
  <w:style w:type="character" w:customStyle="1" w:styleId="CommentSubjectChar1">
    <w:name w:val="Comment Subject Char1"/>
    <w:basedOn w:val="CommentTextChar1"/>
    <w:uiPriority w:val="99"/>
    <w:semiHidden/>
    <w:rsid w:val="00D13C83"/>
    <w:rPr>
      <w:rFonts w:ascii="Calibri" w:hAnsi="Calibri" w:cs="Calibri"/>
      <w:b/>
      <w:bCs/>
      <w:sz w:val="20"/>
      <w:szCs w:val="20"/>
    </w:rPr>
  </w:style>
  <w:style w:type="character" w:customStyle="1" w:styleId="BalloonTextChar1">
    <w:name w:val="Balloon Text Char1"/>
    <w:basedOn w:val="DefaultParagraphFont"/>
    <w:uiPriority w:val="99"/>
    <w:rsid w:val="00D13C83"/>
    <w:rPr>
      <w:rFonts w:ascii="Tahoma" w:hAnsi="Tahoma" w:cs="Tahoma"/>
      <w:sz w:val="16"/>
      <w:szCs w:val="16"/>
    </w:rPr>
  </w:style>
  <w:style w:type="character" w:customStyle="1" w:styleId="NoSpacingChar">
    <w:name w:val="No Spacing Char"/>
    <w:aliases w:val="Tag and Cite Char1,ClearFormatting Char1,Clear Char,DDI Tag Char,Tag Title Char,No Spacing51 Char,CD - Cite Char,No Spacing6 Char,No Spacing7 Char,Very Small Text Char,No Spacing8 Char,Dont u Char,No Spacing311 Char,Card Char2,Tags Char3"/>
    <w:link w:val="NoSpacing"/>
    <w:qFormat/>
    <w:locked/>
    <w:rsid w:val="00D13C83"/>
    <w:rPr>
      <w:rFonts w:ascii="Times New Roman" w:hAnsi="Times New Roman" w:cs="Times New Roman"/>
    </w:rPr>
  </w:style>
  <w:style w:type="paragraph" w:styleId="NoSpacing">
    <w:name w:val="No Spacing"/>
    <w:aliases w:val="Tag and Cite,ClearFormatting,Clear,DDI Tag,Tag Title,No Spacing51,CD - Cite,No Spacing6,No Spacing7,Very Small Text,No Spacing8,Dont u,No Spacing311,Card,Tags,No Spacing41,No Spacing111112,Note Level 2,card,Debate Text,No Spacing31"/>
    <w:link w:val="NoSpacingChar"/>
    <w:qFormat/>
    <w:rsid w:val="00D13C83"/>
    <w:rPr>
      <w:rFonts w:ascii="Times New Roman" w:hAnsi="Times New Roman" w:cs="Times New Roman"/>
    </w:rPr>
  </w:style>
  <w:style w:type="paragraph" w:customStyle="1" w:styleId="msolistparagraphcxspfirst">
    <w:name w:val="msolistparagraphcxspfirst"/>
    <w:basedOn w:val="Normal"/>
    <w:uiPriority w:val="99"/>
    <w:qFormat/>
    <w:rsid w:val="00D13C83"/>
    <w:pPr>
      <w:spacing w:before="100" w:beforeAutospacing="1" w:after="100" w:afterAutospacing="1"/>
    </w:pPr>
    <w:rPr>
      <w:rFonts w:eastAsia="Times New Roman" w:cstheme="minorBidi"/>
      <w:sz w:val="24"/>
    </w:rPr>
  </w:style>
  <w:style w:type="paragraph" w:customStyle="1" w:styleId="msolistparagraphcxsplast">
    <w:name w:val="msolistparagraphcxsplast"/>
    <w:basedOn w:val="Normal"/>
    <w:uiPriority w:val="99"/>
    <w:qFormat/>
    <w:rsid w:val="00D13C83"/>
    <w:pPr>
      <w:spacing w:before="100" w:beforeAutospacing="1" w:after="100" w:afterAutospacing="1"/>
    </w:pPr>
    <w:rPr>
      <w:rFonts w:eastAsia="Times New Roman" w:cstheme="minorBidi"/>
      <w:sz w:val="24"/>
    </w:rPr>
  </w:style>
  <w:style w:type="character" w:customStyle="1" w:styleId="QuoteChar">
    <w:name w:val="Quote Char"/>
    <w:basedOn w:val="DefaultParagraphFont"/>
    <w:link w:val="Quote"/>
    <w:uiPriority w:val="29"/>
    <w:locked/>
    <w:rsid w:val="00D13C83"/>
    <w:rPr>
      <w:rFonts w:ascii="Georgia" w:eastAsia="Times New Roman" w:hAnsi="Georgia"/>
      <w:iCs/>
      <w:color w:val="000000"/>
      <w:sz w:val="16"/>
      <w:lang w:bidi="en-US"/>
    </w:rPr>
  </w:style>
  <w:style w:type="paragraph" w:styleId="Quote">
    <w:name w:val="Quote"/>
    <w:basedOn w:val="Normal"/>
    <w:next w:val="Normal"/>
    <w:link w:val="QuoteChar"/>
    <w:uiPriority w:val="29"/>
    <w:qFormat/>
    <w:rsid w:val="00D13C83"/>
    <w:pPr>
      <w:spacing w:before="200"/>
      <w:ind w:left="864" w:right="864"/>
      <w:jc w:val="center"/>
    </w:pPr>
    <w:rPr>
      <w:rFonts w:ascii="Georgia" w:eastAsia="Times New Roman" w:hAnsi="Georgia" w:cstheme="minorBidi"/>
      <w:iCs/>
      <w:color w:val="000000"/>
      <w:sz w:val="16"/>
      <w:lang w:bidi="en-US"/>
    </w:rPr>
  </w:style>
  <w:style w:type="character" w:customStyle="1" w:styleId="QuoteChar1">
    <w:name w:val="Quote Char1"/>
    <w:basedOn w:val="DefaultParagraphFont"/>
    <w:uiPriority w:val="29"/>
    <w:rsid w:val="00D13C83"/>
    <w:rPr>
      <w:rFonts w:ascii="Calibri" w:hAnsi="Calibri" w:cs="Calibri"/>
      <w:i/>
      <w:iCs/>
      <w:color w:val="404040" w:themeColor="text1" w:themeTint="BF"/>
      <w:sz w:val="22"/>
    </w:rPr>
  </w:style>
  <w:style w:type="paragraph" w:customStyle="1" w:styleId="CiteSpacing">
    <w:name w:val="Cite Spacing"/>
    <w:basedOn w:val="Normal"/>
    <w:uiPriority w:val="4"/>
    <w:qFormat/>
    <w:rsid w:val="00D13C83"/>
    <w:pPr>
      <w:spacing w:before="60" w:after="60"/>
      <w:contextualSpacing/>
    </w:pPr>
    <w:rPr>
      <w:rFonts w:ascii="Arial Narrow" w:hAnsi="Arial Narrow" w:cstheme="minorBidi"/>
      <w:sz w:val="16"/>
    </w:rPr>
  </w:style>
  <w:style w:type="character" w:customStyle="1" w:styleId="cardChar">
    <w:name w:val="card Char"/>
    <w:aliases w:val="Bold Cite Char Char,Speed Cite Char"/>
    <w:uiPriority w:val="6"/>
    <w:locked/>
    <w:rsid w:val="00D13C83"/>
    <w:rPr>
      <w:b/>
      <w:u w:val="single"/>
    </w:rPr>
  </w:style>
  <w:style w:type="paragraph" w:customStyle="1" w:styleId="Tag2">
    <w:name w:val="Tag2"/>
    <w:basedOn w:val="Normal"/>
    <w:autoRedefine/>
    <w:qFormat/>
    <w:rsid w:val="00D13C83"/>
    <w:rPr>
      <w:rFonts w:cstheme="minorBidi"/>
      <w:sz w:val="24"/>
    </w:rPr>
  </w:style>
  <w:style w:type="character" w:customStyle="1" w:styleId="cardtextChar">
    <w:name w:val="card text Char"/>
    <w:basedOn w:val="DefaultParagraphFont"/>
    <w:link w:val="cardtext"/>
    <w:locked/>
    <w:rsid w:val="00D13C83"/>
    <w:rPr>
      <w:rFonts w:ascii="Georgia" w:hAnsi="Georgia"/>
    </w:rPr>
  </w:style>
  <w:style w:type="paragraph" w:customStyle="1" w:styleId="cardtext">
    <w:name w:val="card text"/>
    <w:basedOn w:val="Normal"/>
    <w:link w:val="cardtextChar"/>
    <w:qFormat/>
    <w:rsid w:val="00D13C83"/>
    <w:pPr>
      <w:ind w:left="288" w:right="288"/>
    </w:pPr>
    <w:rPr>
      <w:rFonts w:ascii="Georgia" w:hAnsi="Georgia" w:cstheme="minorBidi"/>
      <w:sz w:val="24"/>
    </w:rPr>
  </w:style>
  <w:style w:type="character" w:customStyle="1" w:styleId="CardsChar">
    <w:name w:val="Cards Char"/>
    <w:basedOn w:val="DefaultParagraphFont"/>
    <w:link w:val="Cards"/>
    <w:locked/>
    <w:rsid w:val="00D13C83"/>
    <w:rPr>
      <w:rFonts w:ascii="Times New Roman" w:eastAsia="Calibri" w:hAnsi="Times New Roman" w:cs="Times New Roman"/>
      <w:sz w:val="20"/>
      <w:szCs w:val="20"/>
    </w:rPr>
  </w:style>
  <w:style w:type="paragraph" w:customStyle="1" w:styleId="Cards">
    <w:name w:val="Cards"/>
    <w:next w:val="Normal"/>
    <w:link w:val="CardsChar"/>
    <w:qFormat/>
    <w:rsid w:val="00D13C83"/>
    <w:pPr>
      <w:jc w:val="both"/>
    </w:pPr>
    <w:rPr>
      <w:rFonts w:ascii="Times New Roman" w:eastAsia="Calibri" w:hAnsi="Times New Roman" w:cs="Times New Roman"/>
      <w:sz w:val="20"/>
      <w:szCs w:val="20"/>
    </w:rPr>
  </w:style>
  <w:style w:type="paragraph" w:customStyle="1" w:styleId="TagCite">
    <w:name w:val="TagCite"/>
    <w:basedOn w:val="Normal"/>
    <w:uiPriority w:val="99"/>
    <w:qFormat/>
    <w:rsid w:val="00D13C83"/>
    <w:rPr>
      <w:rFonts w:ascii="Garamond" w:eastAsia="Times New Roman" w:hAnsi="Garamond" w:cstheme="minorBidi"/>
      <w:b/>
      <w:sz w:val="24"/>
    </w:rPr>
  </w:style>
  <w:style w:type="character" w:customStyle="1" w:styleId="UnderliningChar">
    <w:name w:val="Underlining Char"/>
    <w:link w:val="Underlining"/>
    <w:uiPriority w:val="99"/>
    <w:locked/>
    <w:rsid w:val="00D13C83"/>
    <w:rPr>
      <w:rFonts w:ascii="Arial Narrow" w:eastAsia="Times New Roman" w:hAnsi="Arial Narrow"/>
      <w:szCs w:val="20"/>
      <w:u w:val="single"/>
      <w:lang w:val="x-none" w:eastAsia="x-none"/>
    </w:rPr>
  </w:style>
  <w:style w:type="paragraph" w:customStyle="1" w:styleId="Underlining">
    <w:name w:val="Underlining"/>
    <w:basedOn w:val="Normal"/>
    <w:next w:val="Normal"/>
    <w:link w:val="UnderliningChar"/>
    <w:uiPriority w:val="99"/>
    <w:qFormat/>
    <w:rsid w:val="00D13C83"/>
    <w:rPr>
      <w:rFonts w:ascii="Arial Narrow" w:eastAsia="Times New Roman" w:hAnsi="Arial Narrow" w:cstheme="minorBidi"/>
      <w:sz w:val="24"/>
      <w:szCs w:val="20"/>
      <w:u w:val="single"/>
      <w:lang w:val="x-none" w:eastAsia="x-none"/>
    </w:rPr>
  </w:style>
  <w:style w:type="character" w:customStyle="1" w:styleId="CardIndentedChar">
    <w:name w:val="Card (Indented) Char"/>
    <w:link w:val="CardIndented"/>
    <w:locked/>
    <w:rsid w:val="00D13C83"/>
    <w:rPr>
      <w:rFonts w:ascii="Georgia" w:eastAsia="Calibri" w:hAnsi="Georgia"/>
    </w:rPr>
  </w:style>
  <w:style w:type="paragraph" w:customStyle="1" w:styleId="CardIndented">
    <w:name w:val="Card (Indented)"/>
    <w:basedOn w:val="Normal"/>
    <w:link w:val="CardIndentedChar"/>
    <w:qFormat/>
    <w:rsid w:val="00D13C83"/>
    <w:pPr>
      <w:ind w:left="288"/>
    </w:pPr>
    <w:rPr>
      <w:rFonts w:ascii="Georgia" w:eastAsia="Calibri" w:hAnsi="Georgia" w:cstheme="minorBidi"/>
      <w:sz w:val="24"/>
    </w:rPr>
  </w:style>
  <w:style w:type="paragraph" w:customStyle="1" w:styleId="BlockTitle2">
    <w:name w:val="Block Title2"/>
    <w:basedOn w:val="Normal"/>
    <w:next w:val="Normal"/>
    <w:uiPriority w:val="99"/>
    <w:qFormat/>
    <w:rsid w:val="00D13C83"/>
    <w:pPr>
      <w:spacing w:after="240"/>
      <w:jc w:val="center"/>
    </w:pPr>
    <w:rPr>
      <w:rFonts w:eastAsia="Times New Roman" w:cstheme="minorBidi"/>
      <w:b/>
      <w:sz w:val="28"/>
      <w:szCs w:val="20"/>
      <w:u w:val="single"/>
    </w:rPr>
  </w:style>
  <w:style w:type="paragraph" w:customStyle="1" w:styleId="BlockTitle">
    <w:name w:val="Block Title"/>
    <w:basedOn w:val="Heading1"/>
    <w:next w:val="Normal"/>
    <w:uiPriority w:val="99"/>
    <w:qFormat/>
    <w:rsid w:val="00D13C83"/>
    <w:pPr>
      <w:keepLines w:val="0"/>
      <w:pBdr>
        <w:top w:val="none" w:sz="0" w:space="0" w:color="auto"/>
        <w:left w:val="none" w:sz="0" w:space="0" w:color="auto"/>
        <w:bottom w:val="none" w:sz="0" w:space="0" w:color="auto"/>
        <w:right w:val="none" w:sz="0" w:space="0" w:color="auto"/>
      </w:pBdr>
      <w:spacing w:before="0" w:after="240"/>
      <w:outlineLvl w:val="1"/>
    </w:pPr>
    <w:rPr>
      <w:rFonts w:eastAsia="Times New Roman" w:cs="Arial"/>
      <w:bCs w:val="0"/>
      <w:kern w:val="32"/>
      <w:sz w:val="28"/>
      <w:u w:val="single"/>
    </w:rPr>
  </w:style>
  <w:style w:type="character" w:customStyle="1" w:styleId="hatChar">
    <w:name w:val="hat Char"/>
    <w:link w:val="hat"/>
    <w:locked/>
    <w:rsid w:val="00D13C83"/>
    <w:rPr>
      <w:rFonts w:ascii="Georgia" w:eastAsia="Times New Roman" w:hAnsi="Georgia"/>
      <w:b/>
      <w:bCs/>
      <w:sz w:val="32"/>
      <w:u w:val="single"/>
    </w:rPr>
  </w:style>
  <w:style w:type="paragraph" w:customStyle="1" w:styleId="hat">
    <w:name w:val="hat"/>
    <w:basedOn w:val="Normal"/>
    <w:next w:val="Normal"/>
    <w:link w:val="hatChar"/>
    <w:qFormat/>
    <w:rsid w:val="00D13C83"/>
    <w:pPr>
      <w:spacing w:before="240" w:after="240"/>
      <w:jc w:val="center"/>
      <w:outlineLvl w:val="0"/>
    </w:pPr>
    <w:rPr>
      <w:rFonts w:ascii="Georgia" w:eastAsia="Times New Roman" w:hAnsi="Georgia" w:cstheme="minorBidi"/>
      <w:b/>
      <w:bCs/>
      <w:sz w:val="32"/>
      <w:u w:val="single"/>
    </w:rPr>
  </w:style>
  <w:style w:type="character" w:customStyle="1" w:styleId="citenon-boldChar">
    <w:name w:val="cite non-bold Char"/>
    <w:link w:val="citenon-bold"/>
    <w:locked/>
    <w:rsid w:val="00D13C83"/>
    <w:rPr>
      <w:rFonts w:ascii="Georgia" w:eastAsia="Times New Roman" w:hAnsi="Georgia"/>
      <w:sz w:val="16"/>
      <w:szCs w:val="20"/>
      <w:lang w:val="x-none" w:eastAsia="x-none"/>
    </w:rPr>
  </w:style>
  <w:style w:type="paragraph" w:customStyle="1" w:styleId="citenon-bold">
    <w:name w:val="cite non-bold"/>
    <w:basedOn w:val="Normal"/>
    <w:link w:val="citenon-boldChar"/>
    <w:qFormat/>
    <w:rsid w:val="00D13C83"/>
    <w:rPr>
      <w:rFonts w:ascii="Georgia" w:eastAsia="Times New Roman" w:hAnsi="Georgia" w:cstheme="minorBidi"/>
      <w:sz w:val="16"/>
      <w:szCs w:val="20"/>
      <w:lang w:val="x-none" w:eastAsia="x-none"/>
    </w:rPr>
  </w:style>
  <w:style w:type="character" w:customStyle="1" w:styleId="underlinedChar">
    <w:name w:val="underlined Char"/>
    <w:link w:val="underlined"/>
    <w:locked/>
    <w:rsid w:val="00D13C83"/>
    <w:rPr>
      <w:sz w:val="21"/>
      <w:u w:val="single"/>
    </w:rPr>
  </w:style>
  <w:style w:type="paragraph" w:customStyle="1" w:styleId="underlined">
    <w:name w:val="underlined"/>
    <w:next w:val="Normal"/>
    <w:link w:val="underlinedChar"/>
    <w:autoRedefine/>
    <w:qFormat/>
    <w:rsid w:val="00D13C83"/>
    <w:pPr>
      <w:contextualSpacing/>
    </w:pPr>
    <w:rPr>
      <w:sz w:val="21"/>
      <w:u w:val="single"/>
    </w:rPr>
  </w:style>
  <w:style w:type="paragraph" w:customStyle="1" w:styleId="Heading2-NotBold">
    <w:name w:val="Heading 2 - Not Bold"/>
    <w:basedOn w:val="Heading2"/>
    <w:autoRedefine/>
    <w:uiPriority w:val="99"/>
    <w:qFormat/>
    <w:rsid w:val="00D13C83"/>
    <w:pPr>
      <w:keepNext w:val="0"/>
      <w:keepLines w:val="0"/>
      <w:pageBreakBefore w:val="0"/>
      <w:jc w:val="left"/>
    </w:pPr>
    <w:rPr>
      <w:rFonts w:ascii="Garamond" w:eastAsia="Calibri" w:hAnsi="Garamond" w:cs="Times New Roman"/>
      <w:b w:val="0"/>
      <w:sz w:val="22"/>
      <w:u w:val="none"/>
    </w:rPr>
  </w:style>
  <w:style w:type="paragraph" w:customStyle="1" w:styleId="Default">
    <w:name w:val="Default"/>
    <w:basedOn w:val="Normal"/>
    <w:uiPriority w:val="99"/>
    <w:qFormat/>
    <w:rsid w:val="00D13C83"/>
    <w:pPr>
      <w:autoSpaceDE w:val="0"/>
      <w:autoSpaceDN w:val="0"/>
      <w:adjustRightInd w:val="0"/>
      <w:spacing w:after="200" w:line="276" w:lineRule="auto"/>
    </w:pPr>
    <w:rPr>
      <w:rFonts w:ascii="Garamond" w:eastAsia="Calibri" w:hAnsi="Garamond" w:cs="AKDPE C+ Utopia"/>
      <w:sz w:val="18"/>
    </w:rPr>
  </w:style>
  <w:style w:type="paragraph" w:customStyle="1" w:styleId="PageHeaderLine1">
    <w:name w:val="PageHeaderLine1"/>
    <w:basedOn w:val="Normal"/>
    <w:uiPriority w:val="99"/>
    <w:qFormat/>
    <w:rsid w:val="00D13C83"/>
    <w:pPr>
      <w:tabs>
        <w:tab w:val="right" w:pos="10800"/>
      </w:tabs>
    </w:pPr>
    <w:rPr>
      <w:rFonts w:ascii="Garamond" w:eastAsia="Calibri" w:hAnsi="Garamond" w:cstheme="minorBidi"/>
      <w:b/>
      <w:sz w:val="18"/>
    </w:rPr>
  </w:style>
  <w:style w:type="character" w:customStyle="1" w:styleId="PageHeaderLine2Char">
    <w:name w:val="PageHeaderLine2 Char"/>
    <w:link w:val="PageHeaderLine2"/>
    <w:locked/>
    <w:rsid w:val="00D13C83"/>
    <w:rPr>
      <w:rFonts w:ascii="Garamond" w:eastAsia="Calibri" w:hAnsi="Garamond"/>
      <w:b/>
      <w:sz w:val="18"/>
    </w:rPr>
  </w:style>
  <w:style w:type="paragraph" w:customStyle="1" w:styleId="PageHeaderLine2">
    <w:name w:val="PageHeaderLine2"/>
    <w:basedOn w:val="Normal"/>
    <w:next w:val="Normal"/>
    <w:link w:val="PageHeaderLine2Char"/>
    <w:qFormat/>
    <w:rsid w:val="00D13C83"/>
    <w:pPr>
      <w:tabs>
        <w:tab w:val="right" w:pos="10800"/>
      </w:tabs>
      <w:spacing w:line="480" w:lineRule="auto"/>
    </w:pPr>
    <w:rPr>
      <w:rFonts w:ascii="Garamond" w:eastAsia="Calibri" w:hAnsi="Garamond" w:cstheme="minorBidi"/>
      <w:b/>
      <w:sz w:val="18"/>
    </w:rPr>
  </w:style>
  <w:style w:type="paragraph" w:customStyle="1" w:styleId="Heading2-Bold">
    <w:name w:val="Heading 2 - Bold"/>
    <w:basedOn w:val="Normal"/>
    <w:autoRedefine/>
    <w:uiPriority w:val="99"/>
    <w:qFormat/>
    <w:rsid w:val="00D13C83"/>
    <w:rPr>
      <w:rFonts w:ascii="Garamond" w:eastAsia="Calibri" w:hAnsi="Garamond" w:cstheme="minorBidi"/>
      <w:b/>
      <w:sz w:val="16"/>
    </w:rPr>
  </w:style>
  <w:style w:type="character" w:customStyle="1" w:styleId="MicrotextChar">
    <w:name w:val="Microtext Char"/>
    <w:link w:val="Microtext"/>
    <w:locked/>
    <w:rsid w:val="00D13C83"/>
    <w:rPr>
      <w:rFonts w:ascii="Georgia" w:eastAsia="Calibri" w:hAnsi="Georgia"/>
      <w:sz w:val="12"/>
      <w:lang w:val="x-none" w:eastAsia="x-none"/>
    </w:rPr>
  </w:style>
  <w:style w:type="paragraph" w:customStyle="1" w:styleId="Microtext">
    <w:name w:val="Microtext"/>
    <w:basedOn w:val="Normal"/>
    <w:next w:val="Normal"/>
    <w:link w:val="MicrotextChar"/>
    <w:qFormat/>
    <w:rsid w:val="00D13C83"/>
    <w:rPr>
      <w:rFonts w:ascii="Georgia" w:eastAsia="Calibri" w:hAnsi="Georgia" w:cstheme="minorBidi"/>
      <w:sz w:val="12"/>
      <w:lang w:val="x-none" w:eastAsia="x-none"/>
    </w:rPr>
  </w:style>
  <w:style w:type="paragraph" w:customStyle="1" w:styleId="tag">
    <w:name w:val="%tag"/>
    <w:basedOn w:val="Normal"/>
    <w:next w:val="Normal"/>
    <w:uiPriority w:val="99"/>
    <w:qFormat/>
    <w:rsid w:val="00D13C83"/>
    <w:rPr>
      <w:rFonts w:ascii="Garamond" w:eastAsia="Calibri" w:hAnsi="Garamond" w:cstheme="minorBidi"/>
      <w:bCs/>
      <w:sz w:val="18"/>
    </w:rPr>
  </w:style>
  <w:style w:type="character" w:customStyle="1" w:styleId="Style2Char">
    <w:name w:val="Style 2 Char"/>
    <w:link w:val="Style2"/>
    <w:uiPriority w:val="99"/>
    <w:locked/>
    <w:rsid w:val="00D13C83"/>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D13C83"/>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D13C8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13C83"/>
    <w:rPr>
      <w:rFonts w:ascii="Garamond" w:eastAsia="Times New Roman" w:hAnsi="Garamond" w:cstheme="minorBidi"/>
      <w:sz w:val="24"/>
      <w:szCs w:val="20"/>
      <w:u w:val="single"/>
      <w:lang w:val="x-none" w:eastAsia="x-none"/>
    </w:rPr>
  </w:style>
  <w:style w:type="character" w:customStyle="1" w:styleId="textsmallChar">
    <w:name w:val="textsmall Char"/>
    <w:link w:val="textsmall"/>
    <w:locked/>
    <w:rsid w:val="00D13C83"/>
    <w:rPr>
      <w:rFonts w:ascii="Georgia" w:eastAsia="Times New Roman" w:hAnsi="Georgia"/>
      <w:sz w:val="18"/>
      <w:szCs w:val="20"/>
      <w:lang w:val="x-none" w:eastAsia="x-none"/>
    </w:rPr>
  </w:style>
  <w:style w:type="paragraph" w:customStyle="1" w:styleId="textsmall">
    <w:name w:val="textsmall"/>
    <w:basedOn w:val="Normal"/>
    <w:link w:val="textsmallChar"/>
    <w:qFormat/>
    <w:rsid w:val="00D13C83"/>
    <w:rPr>
      <w:rFonts w:ascii="Georgia" w:eastAsia="Times New Roman" w:hAnsi="Georgia" w:cstheme="minorBidi"/>
      <w:sz w:val="18"/>
      <w:szCs w:val="20"/>
      <w:lang w:val="x-none" w:eastAsia="x-none"/>
    </w:rPr>
  </w:style>
  <w:style w:type="character" w:customStyle="1" w:styleId="cardtextChar0">
    <w:name w:val="cardtext Char"/>
    <w:link w:val="cardtext0"/>
    <w:locked/>
    <w:rsid w:val="00D13C83"/>
    <w:rPr>
      <w:rFonts w:ascii="Arial" w:eastAsia="Times New Roman" w:hAnsi="Arial" w:cs="Arial"/>
      <w:szCs w:val="20"/>
      <w:u w:val="single"/>
      <w:lang w:val="x-none" w:eastAsia="x-none"/>
    </w:rPr>
  </w:style>
  <w:style w:type="paragraph" w:customStyle="1" w:styleId="cardtext0">
    <w:name w:val="cardtext"/>
    <w:basedOn w:val="Normal"/>
    <w:link w:val="cardtextChar0"/>
    <w:qFormat/>
    <w:rsid w:val="00D13C83"/>
    <w:rPr>
      <w:rFonts w:ascii="Arial" w:eastAsia="Times New Roman" w:hAnsi="Arial" w:cs="Arial"/>
      <w:sz w:val="24"/>
      <w:szCs w:val="20"/>
      <w:u w:val="single"/>
      <w:lang w:val="x-none" w:eastAsia="x-none"/>
    </w:rPr>
  </w:style>
  <w:style w:type="character" w:customStyle="1" w:styleId="cardtextemphasisChar">
    <w:name w:val="card text emphasis Char"/>
    <w:link w:val="cardtextemphasis"/>
    <w:locked/>
    <w:rsid w:val="00D13C8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13C83"/>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D13C83"/>
    <w:rPr>
      <w:rFonts w:ascii="Arial" w:eastAsia="Times New Roman" w:hAnsi="Arial" w:cs="Arial"/>
      <w:sz w:val="12"/>
    </w:rPr>
  </w:style>
  <w:style w:type="paragraph" w:customStyle="1" w:styleId="Micro">
    <w:name w:val="Micro"/>
    <w:basedOn w:val="Normal"/>
    <w:next w:val="Normal"/>
    <w:link w:val="MicroChar"/>
    <w:qFormat/>
    <w:rsid w:val="00D13C83"/>
    <w:rPr>
      <w:rFonts w:ascii="Arial" w:eastAsia="Times New Roman" w:hAnsi="Arial" w:cs="Arial"/>
      <w:sz w:val="12"/>
    </w:rPr>
  </w:style>
  <w:style w:type="character" w:customStyle="1" w:styleId="CardNotUnderlinedChar1">
    <w:name w:val="Card Not Underlined Char1"/>
    <w:link w:val="CardNotUnderlined"/>
    <w:locked/>
    <w:rsid w:val="00D13C83"/>
    <w:rPr>
      <w:rFonts w:ascii="Bell MT" w:eastAsia="Calibri" w:hAnsi="Bell MT"/>
      <w:szCs w:val="20"/>
    </w:rPr>
  </w:style>
  <w:style w:type="paragraph" w:customStyle="1" w:styleId="CardNotUnderlined">
    <w:name w:val="Card Not Underlined"/>
    <w:basedOn w:val="Normal"/>
    <w:link w:val="CardNotUnderlinedChar1"/>
    <w:autoRedefine/>
    <w:qFormat/>
    <w:rsid w:val="00D13C83"/>
    <w:rPr>
      <w:rFonts w:ascii="Bell MT" w:eastAsia="Calibri" w:hAnsi="Bell MT" w:cstheme="minorBidi"/>
      <w:sz w:val="24"/>
      <w:szCs w:val="20"/>
    </w:rPr>
  </w:style>
  <w:style w:type="paragraph" w:customStyle="1" w:styleId="h-lead">
    <w:name w:val="h-lead"/>
    <w:basedOn w:val="Normal"/>
    <w:uiPriority w:val="99"/>
    <w:qFormat/>
    <w:rsid w:val="00D13C83"/>
    <w:pPr>
      <w:spacing w:before="100" w:beforeAutospacing="1" w:after="100" w:afterAutospacing="1"/>
    </w:pPr>
    <w:rPr>
      <w:rFonts w:eastAsia="Times New Roman" w:cstheme="minorBidi"/>
      <w:sz w:val="24"/>
    </w:rPr>
  </w:style>
  <w:style w:type="paragraph" w:customStyle="1" w:styleId="intro">
    <w:name w:val="intro"/>
    <w:basedOn w:val="Normal"/>
    <w:uiPriority w:val="99"/>
    <w:qFormat/>
    <w:rsid w:val="00D13C83"/>
    <w:pPr>
      <w:spacing w:before="100" w:beforeAutospacing="1" w:after="100" w:afterAutospacing="1"/>
    </w:pPr>
    <w:rPr>
      <w:rFonts w:eastAsia="Times New Roman" w:cstheme="minorBidi"/>
      <w:sz w:val="24"/>
    </w:rPr>
  </w:style>
  <w:style w:type="paragraph" w:customStyle="1" w:styleId="body-paragraph">
    <w:name w:val="body-paragraph"/>
    <w:basedOn w:val="Normal"/>
    <w:uiPriority w:val="99"/>
    <w:qFormat/>
    <w:rsid w:val="00D13C83"/>
    <w:pPr>
      <w:spacing w:before="100" w:beforeAutospacing="1" w:after="100" w:afterAutospacing="1"/>
    </w:pPr>
    <w:rPr>
      <w:rFonts w:eastAsia="Times New Roman" w:cstheme="minorBidi"/>
      <w:sz w:val="24"/>
    </w:rPr>
  </w:style>
  <w:style w:type="character" w:customStyle="1" w:styleId="StyleHeading2TagHEADING2TagCite11ptChar">
    <w:name w:val="Style Heading 2TagHEADING 2Tag&amp;Cite + 11 pt Char"/>
    <w:link w:val="StyleHeading2TagHEADING2TagCite11pt"/>
    <w:locked/>
    <w:rsid w:val="00D13C8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13C8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D13C83"/>
    <w:rPr>
      <w:rFonts w:eastAsia="Calibri" w:cstheme="minorBidi"/>
      <w:sz w:val="16"/>
    </w:rPr>
  </w:style>
  <w:style w:type="paragraph" w:customStyle="1" w:styleId="F3-TagAuthor">
    <w:name w:val="F3 - Tag/Author"/>
    <w:basedOn w:val="Normal"/>
    <w:uiPriority w:val="99"/>
    <w:qFormat/>
    <w:rsid w:val="00D13C83"/>
    <w:rPr>
      <w:rFonts w:eastAsia="Times New Roman" w:cstheme="minorBidi"/>
      <w:b/>
      <w:sz w:val="16"/>
    </w:rPr>
  </w:style>
  <w:style w:type="paragraph" w:customStyle="1" w:styleId="F5-UnderlineNormal">
    <w:name w:val="F5 - Underline Normal"/>
    <w:basedOn w:val="Normal"/>
    <w:uiPriority w:val="99"/>
    <w:qFormat/>
    <w:rsid w:val="00D13C83"/>
    <w:rPr>
      <w:rFonts w:eastAsia="Calibri" w:cstheme="minorBidi"/>
      <w:sz w:val="16"/>
      <w:u w:val="single"/>
    </w:rPr>
  </w:style>
  <w:style w:type="paragraph" w:customStyle="1" w:styleId="Brief-PrimarySource">
    <w:name w:val="Brief - Primary Source"/>
    <w:basedOn w:val="Normal"/>
    <w:uiPriority w:val="99"/>
    <w:qFormat/>
    <w:rsid w:val="00D13C83"/>
    <w:rPr>
      <w:rFonts w:eastAsia="Times New Roman" w:cstheme="minorBidi"/>
      <w:b/>
      <w:sz w:val="24"/>
      <w:u w:val="single"/>
    </w:rPr>
  </w:style>
  <w:style w:type="paragraph" w:customStyle="1" w:styleId="Brief-Underline">
    <w:name w:val="Brief - Underline"/>
    <w:basedOn w:val="Normal"/>
    <w:uiPriority w:val="99"/>
    <w:qFormat/>
    <w:rsid w:val="00D13C83"/>
    <w:rPr>
      <w:rFonts w:eastAsia="Times New Roman" w:cstheme="minorBidi"/>
      <w:sz w:val="16"/>
      <w:u w:val="single"/>
    </w:rPr>
  </w:style>
  <w:style w:type="paragraph" w:customStyle="1" w:styleId="Brief">
    <w:name w:val="Brief"/>
    <w:basedOn w:val="Brief-PrimarySource"/>
    <w:uiPriority w:val="99"/>
    <w:qFormat/>
    <w:rsid w:val="00D13C83"/>
    <w:rPr>
      <w:b w:val="0"/>
    </w:rPr>
  </w:style>
  <w:style w:type="paragraph" w:customStyle="1" w:styleId="CM2">
    <w:name w:val="CM2"/>
    <w:basedOn w:val="Normal"/>
    <w:next w:val="Normal"/>
    <w:uiPriority w:val="99"/>
    <w:qFormat/>
    <w:rsid w:val="00D13C83"/>
    <w:pPr>
      <w:widowControl w:val="0"/>
      <w:autoSpaceDE w:val="0"/>
      <w:autoSpaceDN w:val="0"/>
      <w:adjustRightInd w:val="0"/>
      <w:spacing w:line="553" w:lineRule="atLeast"/>
    </w:pPr>
    <w:rPr>
      <w:rFonts w:eastAsia="Times New Roman" w:cstheme="minorBidi"/>
      <w:sz w:val="24"/>
    </w:rPr>
  </w:style>
  <w:style w:type="paragraph" w:customStyle="1" w:styleId="CM9">
    <w:name w:val="CM9"/>
    <w:basedOn w:val="Normal"/>
    <w:next w:val="Normal"/>
    <w:uiPriority w:val="99"/>
    <w:qFormat/>
    <w:rsid w:val="00D13C83"/>
    <w:pPr>
      <w:widowControl w:val="0"/>
      <w:autoSpaceDE w:val="0"/>
      <w:autoSpaceDN w:val="0"/>
      <w:adjustRightInd w:val="0"/>
      <w:spacing w:line="553" w:lineRule="atLeast"/>
    </w:pPr>
    <w:rPr>
      <w:rFonts w:eastAsia="Times New Roman" w:cstheme="minorBidi"/>
      <w:sz w:val="24"/>
    </w:rPr>
  </w:style>
  <w:style w:type="paragraph" w:customStyle="1" w:styleId="CM4">
    <w:name w:val="CM4"/>
    <w:basedOn w:val="Normal"/>
    <w:next w:val="Normal"/>
    <w:uiPriority w:val="99"/>
    <w:qFormat/>
    <w:rsid w:val="00D13C83"/>
    <w:pPr>
      <w:widowControl w:val="0"/>
      <w:autoSpaceDE w:val="0"/>
      <w:autoSpaceDN w:val="0"/>
      <w:adjustRightInd w:val="0"/>
      <w:spacing w:line="553" w:lineRule="atLeast"/>
    </w:pPr>
    <w:rPr>
      <w:rFonts w:eastAsia="Times New Roman" w:cstheme="minorBidi"/>
      <w:sz w:val="24"/>
    </w:rPr>
  </w:style>
  <w:style w:type="paragraph" w:customStyle="1" w:styleId="CM11">
    <w:name w:val="CM11"/>
    <w:basedOn w:val="Normal"/>
    <w:next w:val="Normal"/>
    <w:uiPriority w:val="99"/>
    <w:qFormat/>
    <w:rsid w:val="00D13C83"/>
    <w:pPr>
      <w:widowControl w:val="0"/>
      <w:autoSpaceDE w:val="0"/>
      <w:autoSpaceDN w:val="0"/>
      <w:adjustRightInd w:val="0"/>
      <w:spacing w:line="553" w:lineRule="atLeast"/>
    </w:pPr>
    <w:rPr>
      <w:rFonts w:eastAsia="Times New Roman" w:cstheme="minorBidi"/>
      <w:sz w:val="24"/>
    </w:rPr>
  </w:style>
  <w:style w:type="paragraph" w:customStyle="1" w:styleId="CM16">
    <w:name w:val="CM16"/>
    <w:basedOn w:val="Normal"/>
    <w:next w:val="Normal"/>
    <w:uiPriority w:val="99"/>
    <w:qFormat/>
    <w:rsid w:val="00D13C83"/>
    <w:pPr>
      <w:widowControl w:val="0"/>
      <w:autoSpaceDE w:val="0"/>
      <w:autoSpaceDN w:val="0"/>
      <w:adjustRightInd w:val="0"/>
      <w:spacing w:line="553" w:lineRule="atLeast"/>
    </w:pPr>
    <w:rPr>
      <w:rFonts w:eastAsia="Times New Roman" w:cstheme="minorBidi"/>
      <w:sz w:val="24"/>
    </w:rPr>
  </w:style>
  <w:style w:type="paragraph" w:customStyle="1" w:styleId="CM19">
    <w:name w:val="CM19"/>
    <w:basedOn w:val="Default"/>
    <w:next w:val="Default"/>
    <w:uiPriority w:val="99"/>
    <w:qFormat/>
    <w:rsid w:val="00D13C83"/>
    <w:pPr>
      <w:widowControl w:val="0"/>
      <w:spacing w:after="0" w:line="276" w:lineRule="atLeast"/>
    </w:pPr>
    <w:rPr>
      <w:rFonts w:ascii="Times New Roman" w:eastAsia="Times New Roman" w:hAnsi="Times New Roman" w:cs="Times New Roman"/>
      <w:sz w:val="24"/>
    </w:rPr>
  </w:style>
  <w:style w:type="paragraph" w:customStyle="1" w:styleId="CM34">
    <w:name w:val="CM34"/>
    <w:basedOn w:val="Default"/>
    <w:next w:val="Default"/>
    <w:uiPriority w:val="99"/>
    <w:qFormat/>
    <w:rsid w:val="00D13C83"/>
    <w:pPr>
      <w:widowControl w:val="0"/>
      <w:spacing w:after="0" w:line="240" w:lineRule="auto"/>
    </w:pPr>
    <w:rPr>
      <w:rFonts w:ascii="Times New Roman" w:eastAsia="Times New Roman" w:hAnsi="Times New Roman" w:cs="Times New Roman"/>
      <w:sz w:val="24"/>
    </w:rPr>
  </w:style>
  <w:style w:type="paragraph" w:customStyle="1" w:styleId="CM56">
    <w:name w:val="CM56"/>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CM58">
    <w:name w:val="CM58"/>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CM57">
    <w:name w:val="CM57"/>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CM1">
    <w:name w:val="CM1"/>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CM49">
    <w:name w:val="CM49"/>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CM41">
    <w:name w:val="CM41"/>
    <w:basedOn w:val="Default"/>
    <w:next w:val="Default"/>
    <w:uiPriority w:val="99"/>
    <w:qFormat/>
    <w:rsid w:val="00D13C83"/>
    <w:pPr>
      <w:widowControl w:val="0"/>
      <w:spacing w:after="0" w:line="240" w:lineRule="auto"/>
    </w:pPr>
    <w:rPr>
      <w:rFonts w:ascii="Times New Roman" w:hAnsi="Times New Roman" w:cs="Times New Roman"/>
      <w:sz w:val="24"/>
    </w:rPr>
  </w:style>
  <w:style w:type="character" w:customStyle="1" w:styleId="SmalltextChar">
    <w:name w:val="Small text Char"/>
    <w:aliases w:val="Quote1 Char1"/>
    <w:link w:val="Quote1"/>
    <w:locked/>
    <w:rsid w:val="00D13C83"/>
    <w:rPr>
      <w:rFonts w:ascii="Times New Roman" w:eastAsia="Calibri" w:hAnsi="Times New Roman" w:cs="Times New Roman"/>
    </w:rPr>
  </w:style>
  <w:style w:type="paragraph" w:customStyle="1" w:styleId="Quote1">
    <w:name w:val="Quote1"/>
    <w:aliases w:val="Small text,Quote11"/>
    <w:basedOn w:val="Default"/>
    <w:next w:val="Default"/>
    <w:link w:val="SmalltextChar"/>
    <w:qFormat/>
    <w:rsid w:val="00D13C83"/>
    <w:pPr>
      <w:widowControl w:val="0"/>
      <w:spacing w:after="0" w:line="240" w:lineRule="auto"/>
    </w:pPr>
    <w:rPr>
      <w:rFonts w:ascii="Times New Roman" w:hAnsi="Times New Roman" w:cs="Times New Roman"/>
      <w:sz w:val="24"/>
    </w:rPr>
  </w:style>
  <w:style w:type="paragraph" w:customStyle="1" w:styleId="3rdOrderPara">
    <w:name w:val="3rd Order Para"/>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2ndOrderPara">
    <w:name w:val="2nd Order Para"/>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Normal-SIGN2">
    <w:name w:val="Normal-SIGN2"/>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Normal-SIGN1">
    <w:name w:val="Normal-SIGN1"/>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CM3">
    <w:name w:val="CM3"/>
    <w:basedOn w:val="Default"/>
    <w:next w:val="Default"/>
    <w:uiPriority w:val="99"/>
    <w:qFormat/>
    <w:rsid w:val="00D13C83"/>
    <w:pPr>
      <w:widowControl w:val="0"/>
      <w:spacing w:after="0" w:line="553" w:lineRule="atLeast"/>
    </w:pPr>
    <w:rPr>
      <w:rFonts w:ascii="Times New Roman" w:hAnsi="Times New Roman" w:cs="Times New Roman"/>
      <w:sz w:val="24"/>
    </w:rPr>
  </w:style>
  <w:style w:type="paragraph" w:customStyle="1" w:styleId="CM33">
    <w:name w:val="CM33"/>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CM37">
    <w:name w:val="CM37"/>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CM7">
    <w:name w:val="CM7"/>
    <w:basedOn w:val="Default"/>
    <w:next w:val="Default"/>
    <w:uiPriority w:val="99"/>
    <w:qFormat/>
    <w:rsid w:val="00D13C83"/>
    <w:pPr>
      <w:widowControl w:val="0"/>
      <w:spacing w:after="0" w:line="553" w:lineRule="atLeast"/>
    </w:pPr>
    <w:rPr>
      <w:rFonts w:ascii="Times New Roman" w:hAnsi="Times New Roman" w:cs="Times New Roman"/>
      <w:sz w:val="24"/>
    </w:rPr>
  </w:style>
  <w:style w:type="paragraph" w:customStyle="1" w:styleId="Brief-SecondarySource">
    <w:name w:val="Brief - Secondary Source"/>
    <w:basedOn w:val="Normal"/>
    <w:uiPriority w:val="99"/>
    <w:qFormat/>
    <w:rsid w:val="00D13C83"/>
    <w:rPr>
      <w:rFonts w:eastAsia="Times New Roman" w:cstheme="minorBidi"/>
      <w:sz w:val="14"/>
      <w:szCs w:val="20"/>
    </w:rPr>
  </w:style>
  <w:style w:type="paragraph" w:customStyle="1" w:styleId="Brief-Card">
    <w:name w:val="Brief - Card"/>
    <w:basedOn w:val="Normal"/>
    <w:uiPriority w:val="99"/>
    <w:qFormat/>
    <w:rsid w:val="00D13C83"/>
    <w:rPr>
      <w:rFonts w:eastAsia="Times New Roman" w:cstheme="minorBidi"/>
      <w:sz w:val="16"/>
    </w:rPr>
  </w:style>
  <w:style w:type="paragraph" w:customStyle="1" w:styleId="Pa2">
    <w:name w:val="Pa2"/>
    <w:basedOn w:val="Default"/>
    <w:next w:val="Default"/>
    <w:uiPriority w:val="99"/>
    <w:qFormat/>
    <w:rsid w:val="00D13C83"/>
    <w:pPr>
      <w:widowControl w:val="0"/>
      <w:spacing w:after="0" w:line="201" w:lineRule="atLeast"/>
    </w:pPr>
    <w:rPr>
      <w:rFonts w:ascii="Futura Book" w:eastAsia="Times New Roman" w:hAnsi="Futura Book" w:cs="Times New Roman"/>
      <w:sz w:val="24"/>
    </w:rPr>
  </w:style>
  <w:style w:type="paragraph" w:customStyle="1" w:styleId="Normal3">
    <w:name w:val="Normal+3"/>
    <w:basedOn w:val="Normal"/>
    <w:next w:val="Normal"/>
    <w:uiPriority w:val="99"/>
    <w:qFormat/>
    <w:rsid w:val="00D13C83"/>
    <w:pPr>
      <w:widowControl w:val="0"/>
      <w:autoSpaceDE w:val="0"/>
      <w:autoSpaceDN w:val="0"/>
      <w:adjustRightInd w:val="0"/>
    </w:pPr>
    <w:rPr>
      <w:rFonts w:eastAsia="Times New Roman" w:cstheme="minorBidi"/>
      <w:sz w:val="24"/>
    </w:rPr>
  </w:style>
  <w:style w:type="paragraph" w:customStyle="1" w:styleId="Normal1">
    <w:name w:val="Normal+1"/>
    <w:basedOn w:val="Normal"/>
    <w:next w:val="Normal"/>
    <w:uiPriority w:val="99"/>
    <w:qFormat/>
    <w:rsid w:val="00D13C83"/>
    <w:pPr>
      <w:widowControl w:val="0"/>
      <w:autoSpaceDE w:val="0"/>
      <w:autoSpaceDN w:val="0"/>
      <w:adjustRightInd w:val="0"/>
    </w:pPr>
    <w:rPr>
      <w:rFonts w:eastAsia="Times New Roman" w:cstheme="minorBidi"/>
      <w:sz w:val="24"/>
    </w:rPr>
  </w:style>
  <w:style w:type="paragraph" w:customStyle="1" w:styleId="Heading23">
    <w:name w:val="Heading 2+3"/>
    <w:basedOn w:val="Normal"/>
    <w:next w:val="Normal"/>
    <w:uiPriority w:val="99"/>
    <w:qFormat/>
    <w:rsid w:val="00D13C83"/>
    <w:pPr>
      <w:widowControl w:val="0"/>
      <w:autoSpaceDE w:val="0"/>
      <w:autoSpaceDN w:val="0"/>
      <w:adjustRightInd w:val="0"/>
    </w:pPr>
    <w:rPr>
      <w:rFonts w:eastAsia="Times New Roman" w:cstheme="minorBidi"/>
      <w:sz w:val="24"/>
    </w:rPr>
  </w:style>
  <w:style w:type="paragraph" w:customStyle="1" w:styleId="Normal5">
    <w:name w:val="Normal+5"/>
    <w:basedOn w:val="Default"/>
    <w:next w:val="Default"/>
    <w:uiPriority w:val="99"/>
    <w:qFormat/>
    <w:rsid w:val="00D13C83"/>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D13C83"/>
    <w:pPr>
      <w:widowControl w:val="0"/>
      <w:autoSpaceDE w:val="0"/>
      <w:autoSpaceDN w:val="0"/>
      <w:adjustRightInd w:val="0"/>
    </w:pPr>
    <w:rPr>
      <w:rFonts w:eastAsia="Times New Roman" w:cstheme="minorBidi"/>
      <w:sz w:val="24"/>
    </w:rPr>
  </w:style>
  <w:style w:type="paragraph" w:customStyle="1" w:styleId="Cover2">
    <w:name w:val="Cover 2"/>
    <w:basedOn w:val="Normal"/>
    <w:next w:val="Normal"/>
    <w:uiPriority w:val="99"/>
    <w:qFormat/>
    <w:rsid w:val="00D13C83"/>
    <w:pPr>
      <w:widowControl w:val="0"/>
      <w:autoSpaceDE w:val="0"/>
      <w:autoSpaceDN w:val="0"/>
      <w:adjustRightInd w:val="0"/>
    </w:pPr>
    <w:rPr>
      <w:rFonts w:eastAsia="Times New Roman" w:cstheme="minorBidi"/>
      <w:sz w:val="24"/>
    </w:rPr>
  </w:style>
  <w:style w:type="paragraph" w:customStyle="1" w:styleId="ReportDate">
    <w:name w:val="ReportDate"/>
    <w:basedOn w:val="Default"/>
    <w:next w:val="Default"/>
    <w:uiPriority w:val="99"/>
    <w:qFormat/>
    <w:rsid w:val="00D13C83"/>
    <w:pPr>
      <w:widowControl w:val="0"/>
      <w:spacing w:after="0" w:line="240" w:lineRule="auto"/>
    </w:pPr>
    <w:rPr>
      <w:rFonts w:ascii="Times New Roman" w:eastAsia="Times New Roman" w:hAnsi="Times New Roman" w:cs="Times New Roman"/>
      <w:sz w:val="24"/>
    </w:rPr>
  </w:style>
  <w:style w:type="paragraph" w:customStyle="1" w:styleId="Pa11">
    <w:name w:val="Pa11"/>
    <w:basedOn w:val="Normal"/>
    <w:next w:val="Normal"/>
    <w:uiPriority w:val="99"/>
    <w:qFormat/>
    <w:rsid w:val="00D13C83"/>
    <w:pPr>
      <w:widowControl w:val="0"/>
      <w:autoSpaceDE w:val="0"/>
      <w:autoSpaceDN w:val="0"/>
      <w:adjustRightInd w:val="0"/>
      <w:spacing w:line="211" w:lineRule="atLeast"/>
    </w:pPr>
    <w:rPr>
      <w:rFonts w:ascii="Janson Text LT Std" w:eastAsia="Times New Roman" w:hAnsi="Janson Text LT Std" w:cstheme="minorBidi"/>
      <w:sz w:val="24"/>
    </w:rPr>
  </w:style>
  <w:style w:type="paragraph" w:customStyle="1" w:styleId="Pa3">
    <w:name w:val="Pa3"/>
    <w:basedOn w:val="Normal"/>
    <w:next w:val="Normal"/>
    <w:uiPriority w:val="99"/>
    <w:qFormat/>
    <w:rsid w:val="00D13C83"/>
    <w:pPr>
      <w:widowControl w:val="0"/>
      <w:autoSpaceDE w:val="0"/>
      <w:autoSpaceDN w:val="0"/>
      <w:adjustRightInd w:val="0"/>
      <w:spacing w:line="241" w:lineRule="atLeast"/>
    </w:pPr>
    <w:rPr>
      <w:rFonts w:ascii="Frutiger LT Std 55 Roman" w:eastAsia="Times New Roman" w:hAnsi="Frutiger LT Std 55 Roman" w:cstheme="minorBidi"/>
      <w:sz w:val="24"/>
    </w:rPr>
  </w:style>
  <w:style w:type="paragraph" w:customStyle="1" w:styleId="BriefTitle">
    <w:name w:val="Brief Title"/>
    <w:basedOn w:val="Heading1"/>
    <w:qFormat/>
    <w:rsid w:val="00D13C8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Small">
    <w:name w:val="Small"/>
    <w:basedOn w:val="Normal"/>
    <w:uiPriority w:val="99"/>
    <w:qFormat/>
    <w:rsid w:val="00D13C83"/>
    <w:rPr>
      <w:rFonts w:eastAsia="Times New Roman" w:cstheme="minorBidi"/>
      <w:sz w:val="16"/>
    </w:rPr>
  </w:style>
  <w:style w:type="paragraph" w:customStyle="1" w:styleId="CM30">
    <w:name w:val="CM30"/>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CM5">
    <w:name w:val="CM5"/>
    <w:basedOn w:val="Default"/>
    <w:next w:val="Default"/>
    <w:uiPriority w:val="99"/>
    <w:qFormat/>
    <w:rsid w:val="00D13C83"/>
    <w:pPr>
      <w:widowControl w:val="0"/>
      <w:spacing w:after="0" w:line="553" w:lineRule="atLeast"/>
    </w:pPr>
    <w:rPr>
      <w:rFonts w:ascii="Times New Roman" w:hAnsi="Times New Roman" w:cs="Times New Roman"/>
      <w:sz w:val="24"/>
    </w:rPr>
  </w:style>
  <w:style w:type="paragraph" w:customStyle="1" w:styleId="CM28">
    <w:name w:val="CM28"/>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CM8">
    <w:name w:val="CM8"/>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CM6">
    <w:name w:val="CM6"/>
    <w:basedOn w:val="Default"/>
    <w:next w:val="Default"/>
    <w:uiPriority w:val="99"/>
    <w:qFormat/>
    <w:rsid w:val="00D13C83"/>
    <w:pPr>
      <w:widowControl w:val="0"/>
      <w:spacing w:after="0" w:line="553" w:lineRule="atLeast"/>
    </w:pPr>
    <w:rPr>
      <w:rFonts w:ascii="Times New Roman" w:hAnsi="Times New Roman" w:cs="Times New Roman"/>
      <w:sz w:val="24"/>
    </w:rPr>
  </w:style>
  <w:style w:type="paragraph" w:customStyle="1" w:styleId="CM22">
    <w:name w:val="CM22"/>
    <w:basedOn w:val="Default"/>
    <w:next w:val="Default"/>
    <w:uiPriority w:val="99"/>
    <w:qFormat/>
    <w:rsid w:val="00D13C83"/>
    <w:pPr>
      <w:widowControl w:val="0"/>
      <w:spacing w:after="0" w:line="240" w:lineRule="auto"/>
    </w:pPr>
    <w:rPr>
      <w:rFonts w:ascii="Times New Roman" w:hAnsi="Times New Roman" w:cs="Times New Roman"/>
      <w:sz w:val="24"/>
    </w:rPr>
  </w:style>
  <w:style w:type="paragraph" w:customStyle="1" w:styleId="loose">
    <w:name w:val="loose"/>
    <w:basedOn w:val="Normal"/>
    <w:qFormat/>
    <w:rsid w:val="00D13C83"/>
    <w:pPr>
      <w:spacing w:before="100" w:beforeAutospacing="1" w:after="100" w:afterAutospacing="1"/>
    </w:pPr>
    <w:rPr>
      <w:rFonts w:eastAsia="Times New Roman" w:cstheme="minorBidi"/>
      <w:sz w:val="24"/>
    </w:rPr>
  </w:style>
  <w:style w:type="paragraph" w:customStyle="1" w:styleId="DoubleUnderlined">
    <w:name w:val="Double Underlined"/>
    <w:basedOn w:val="Heading2"/>
    <w:autoRedefine/>
    <w:uiPriority w:val="99"/>
    <w:qFormat/>
    <w:rsid w:val="00D13C8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D13C8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D13C83"/>
    <w:pPr>
      <w:widowControl w:val="0"/>
      <w:suppressAutoHyphens/>
      <w:contextualSpacing/>
    </w:pPr>
    <w:rPr>
      <w:rFonts w:ascii="Garamond" w:eastAsia="Times New Roman" w:hAnsi="Garamond" w:cstheme="minorBidi"/>
      <w:sz w:val="18"/>
      <w:szCs w:val="18"/>
    </w:rPr>
  </w:style>
  <w:style w:type="paragraph" w:customStyle="1" w:styleId="StyleLeft025Right025TopSinglesolidlineAuto">
    <w:name w:val="Style Left:  0.25&quot; Right:  0.25&quot; Top: (Single solid line Auto  ..."/>
    <w:basedOn w:val="Normal"/>
    <w:uiPriority w:val="99"/>
    <w:qFormat/>
    <w:rsid w:val="00D13C83"/>
    <w:pPr>
      <w:pBdr>
        <w:top w:val="single" w:sz="4" w:space="1" w:color="auto"/>
        <w:left w:val="single" w:sz="4" w:space="0" w:color="auto"/>
        <w:bottom w:val="single" w:sz="4" w:space="1" w:color="auto"/>
        <w:right w:val="single" w:sz="4" w:space="4" w:color="auto"/>
      </w:pBdr>
      <w:ind w:left="360" w:right="360"/>
    </w:pPr>
    <w:rPr>
      <w:rFonts w:eastAsia="Times New Roman" w:cstheme="minorBidi"/>
      <w:sz w:val="24"/>
      <w:szCs w:val="20"/>
    </w:rPr>
  </w:style>
  <w:style w:type="paragraph" w:customStyle="1" w:styleId="UnderlinedCard">
    <w:name w:val="Underlined Card"/>
    <w:basedOn w:val="Normal"/>
    <w:uiPriority w:val="99"/>
    <w:qFormat/>
    <w:rsid w:val="00D13C83"/>
    <w:pPr>
      <w:ind w:left="720" w:right="720"/>
    </w:pPr>
    <w:rPr>
      <w:rFonts w:ascii="Palatino Linotype" w:eastAsia="Times New Roman" w:hAnsi="Palatino Linotype" w:cstheme="minorBidi"/>
      <w:sz w:val="16"/>
      <w:szCs w:val="20"/>
      <w:u w:val="single"/>
    </w:rPr>
  </w:style>
  <w:style w:type="paragraph" w:customStyle="1" w:styleId="CardFormat">
    <w:name w:val="Card Format"/>
    <w:basedOn w:val="Normal"/>
    <w:autoRedefine/>
    <w:uiPriority w:val="99"/>
    <w:qFormat/>
    <w:rsid w:val="00D13C83"/>
    <w:pPr>
      <w:widowControl w:val="0"/>
      <w:autoSpaceDE w:val="0"/>
      <w:autoSpaceDN w:val="0"/>
      <w:adjustRightInd w:val="0"/>
    </w:pPr>
    <w:rPr>
      <w:rFonts w:ascii="Bookman Old Style" w:eastAsia="Times New Roman" w:hAnsi="Bookman Old Style" w:cstheme="minorBidi"/>
      <w:sz w:val="16"/>
      <w:szCs w:val="18"/>
    </w:rPr>
  </w:style>
  <w:style w:type="paragraph" w:customStyle="1" w:styleId="PageHeader-Underline18pt">
    <w:name w:val="Page Header - Underline 18 pt"/>
    <w:uiPriority w:val="99"/>
    <w:qFormat/>
    <w:rsid w:val="00D13C8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13C83"/>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D13C83"/>
    <w:pPr>
      <w:spacing w:after="120" w:line="225" w:lineRule="atLeast"/>
      <w:ind w:right="180"/>
    </w:pPr>
    <w:rPr>
      <w:rFonts w:eastAsia="Times New Roman" w:cstheme="minorBidi"/>
      <w:color w:val="5177C5"/>
      <w:sz w:val="16"/>
      <w:szCs w:val="20"/>
    </w:rPr>
  </w:style>
  <w:style w:type="paragraph" w:customStyle="1" w:styleId="TxBrp1">
    <w:name w:val="TxBr_p1"/>
    <w:basedOn w:val="Normal"/>
    <w:uiPriority w:val="99"/>
    <w:qFormat/>
    <w:rsid w:val="00D13C83"/>
    <w:pPr>
      <w:tabs>
        <w:tab w:val="left" w:pos="204"/>
      </w:tabs>
      <w:autoSpaceDE w:val="0"/>
      <w:autoSpaceDN w:val="0"/>
      <w:adjustRightInd w:val="0"/>
      <w:spacing w:line="272" w:lineRule="atLeast"/>
    </w:pPr>
    <w:rPr>
      <w:rFonts w:eastAsia="Times New Roman" w:cstheme="minorBidi"/>
      <w:sz w:val="24"/>
    </w:rPr>
  </w:style>
  <w:style w:type="paragraph" w:customStyle="1" w:styleId="StyleHeading110pt">
    <w:name w:val="Style Heading 1 + 10 pt"/>
    <w:basedOn w:val="Heading1"/>
    <w:uiPriority w:val="99"/>
    <w:qFormat/>
    <w:rsid w:val="00D13C8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D13C83"/>
  </w:style>
  <w:style w:type="paragraph" w:customStyle="1" w:styleId="StyleUnderliningTimesNewRomanBoldNounderlineKernat16">
    <w:name w:val="Style Underlining + Times New Roman Bold No underline Kern at 16..."/>
    <w:basedOn w:val="Normal"/>
    <w:uiPriority w:val="99"/>
    <w:qFormat/>
    <w:rsid w:val="00D13C83"/>
    <w:rPr>
      <w:rFonts w:eastAsia="Times New Roman" w:cstheme="minorBid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13C83"/>
    <w:rPr>
      <w:rFonts w:eastAsia="Times New Roman" w:cstheme="minorBidi"/>
      <w:b/>
      <w:bCs/>
      <w:kern w:val="32"/>
      <w:sz w:val="32"/>
      <w:szCs w:val="32"/>
    </w:rPr>
  </w:style>
  <w:style w:type="paragraph" w:customStyle="1" w:styleId="BoldUnderlining">
    <w:name w:val="Bold Underlining"/>
    <w:basedOn w:val="Underlining"/>
    <w:uiPriority w:val="99"/>
    <w:qFormat/>
    <w:rsid w:val="00D13C83"/>
    <w:pPr>
      <w:widowControl w:val="0"/>
      <w:tabs>
        <w:tab w:val="left" w:pos="8820"/>
      </w:tabs>
      <w:autoSpaceDE w:val="0"/>
      <w:autoSpaceDN w:val="0"/>
      <w:spacing w:before="100" w:after="100"/>
    </w:pPr>
    <w:rPr>
      <w:rFonts w:ascii="Times New Roman" w:hAnsi="Times New Roman"/>
      <w:b/>
      <w:lang w:val="en-GB"/>
    </w:rPr>
  </w:style>
  <w:style w:type="paragraph" w:customStyle="1" w:styleId="MicroText0">
    <w:name w:val="MicroText"/>
    <w:basedOn w:val="Normal"/>
    <w:next w:val="Normal"/>
    <w:qFormat/>
    <w:rsid w:val="00D13C83"/>
    <w:pPr>
      <w:widowControl w:val="0"/>
      <w:tabs>
        <w:tab w:val="left" w:pos="8820"/>
      </w:tabs>
      <w:autoSpaceDE w:val="0"/>
      <w:autoSpaceDN w:val="0"/>
      <w:spacing w:before="100" w:after="100"/>
    </w:pPr>
    <w:rPr>
      <w:rFonts w:eastAsia="Times New Roman" w:cstheme="minorBidi"/>
      <w:sz w:val="12"/>
      <w:szCs w:val="20"/>
      <w:lang w:val="en-GB"/>
    </w:rPr>
  </w:style>
  <w:style w:type="paragraph" w:customStyle="1" w:styleId="StyleBoldUnderliningKernat16pt">
    <w:name w:val="Style Bold Underlining + Kern at 16 pt"/>
    <w:basedOn w:val="BoldUnderlining"/>
    <w:uiPriority w:val="99"/>
    <w:qFormat/>
    <w:rsid w:val="00D13C83"/>
    <w:rPr>
      <w:bCs/>
      <w:kern w:val="32"/>
      <w:sz w:val="32"/>
      <w:szCs w:val="32"/>
    </w:rPr>
  </w:style>
  <w:style w:type="paragraph" w:customStyle="1" w:styleId="boldy">
    <w:name w:val="boldy"/>
    <w:basedOn w:val="Heading2"/>
    <w:uiPriority w:val="99"/>
    <w:qFormat/>
    <w:rsid w:val="00D13C83"/>
    <w:pPr>
      <w:keepLines w:val="0"/>
      <w:pageBreakBefore w:val="0"/>
      <w:suppressAutoHyphens/>
      <w:contextualSpacing/>
      <w:jc w:val="left"/>
    </w:pPr>
    <w:rPr>
      <w:rFonts w:eastAsia="Times New Roman" w:cs="Arial"/>
      <w:bCs w:val="0"/>
      <w:iCs/>
      <w:sz w:val="22"/>
      <w:szCs w:val="20"/>
      <w:u w:val="none"/>
    </w:rPr>
  </w:style>
  <w:style w:type="character" w:customStyle="1" w:styleId="CitesChar2">
    <w:name w:val="Cites Char2"/>
    <w:link w:val="Cites"/>
    <w:locked/>
    <w:rsid w:val="00D13C83"/>
    <w:rPr>
      <w:rFonts w:ascii="Georgia" w:eastAsia="Times New Roman" w:hAnsi="Georgia"/>
      <w:b/>
      <w:bCs/>
    </w:rPr>
  </w:style>
  <w:style w:type="paragraph" w:customStyle="1" w:styleId="Cites">
    <w:name w:val="Cites"/>
    <w:basedOn w:val="Normal"/>
    <w:link w:val="CitesChar2"/>
    <w:autoRedefine/>
    <w:qFormat/>
    <w:rsid w:val="00D13C83"/>
    <w:pPr>
      <w:widowControl w:val="0"/>
      <w:autoSpaceDE w:val="0"/>
      <w:autoSpaceDN w:val="0"/>
      <w:adjustRightInd w:val="0"/>
      <w:outlineLvl w:val="2"/>
    </w:pPr>
    <w:rPr>
      <w:rFonts w:ascii="Georgia" w:eastAsia="Times New Roman" w:hAnsi="Georgia" w:cstheme="minorBidi"/>
      <w:b/>
      <w:bCs/>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Cards"/>
    <w:autoRedefine/>
    <w:uiPriority w:val="6"/>
    <w:qFormat/>
    <w:rsid w:val="00D13C83"/>
    <w:pPr>
      <w:autoSpaceDE w:val="0"/>
      <w:autoSpaceDN w:val="0"/>
      <w:adjustRightInd w:val="0"/>
      <w:spacing w:after="160" w:line="256" w:lineRule="auto"/>
      <w:ind w:left="432" w:right="432"/>
    </w:pPr>
    <w:rPr>
      <w:rFonts w:eastAsia="Times New Roman"/>
      <w:sz w:val="24"/>
      <w:szCs w:val="24"/>
      <w:u w:val="thick"/>
    </w:rPr>
  </w:style>
  <w:style w:type="paragraph" w:customStyle="1" w:styleId="CardsFont6pt">
    <w:name w:val="Cards + Font: 6 pt"/>
    <w:basedOn w:val="Cards"/>
    <w:link w:val="CardsFont6ptChar1"/>
    <w:autoRedefine/>
    <w:uiPriority w:val="99"/>
    <w:qFormat/>
    <w:rsid w:val="00D13C83"/>
    <w:pPr>
      <w:autoSpaceDE w:val="0"/>
      <w:autoSpaceDN w:val="0"/>
      <w:adjustRightInd w:val="0"/>
      <w:spacing w:after="160" w:line="256" w:lineRule="auto"/>
      <w:jc w:val="left"/>
    </w:pPr>
    <w:rPr>
      <w:rFonts w:eastAsia="Times New Roman"/>
      <w:sz w:val="12"/>
    </w:rPr>
  </w:style>
  <w:style w:type="paragraph" w:customStyle="1" w:styleId="Nothing">
    <w:name w:val="Nothing"/>
    <w:basedOn w:val="Normal"/>
    <w:autoRedefine/>
    <w:qFormat/>
    <w:rsid w:val="00D13C83"/>
    <w:pPr>
      <w:autoSpaceDE w:val="0"/>
      <w:autoSpaceDN w:val="0"/>
      <w:adjustRightInd w:val="0"/>
    </w:pPr>
    <w:rPr>
      <w:rFonts w:eastAsia="Times New Roman" w:cstheme="minorBidi"/>
      <w:sz w:val="16"/>
      <w:szCs w:val="20"/>
    </w:rPr>
  </w:style>
  <w:style w:type="paragraph" w:customStyle="1" w:styleId="TxBr6p1">
    <w:name w:val="TxBr_6p1"/>
    <w:basedOn w:val="Normal"/>
    <w:uiPriority w:val="99"/>
    <w:qFormat/>
    <w:rsid w:val="00D13C83"/>
    <w:pPr>
      <w:tabs>
        <w:tab w:val="left" w:pos="204"/>
      </w:tabs>
      <w:autoSpaceDE w:val="0"/>
      <w:autoSpaceDN w:val="0"/>
      <w:adjustRightInd w:val="0"/>
      <w:spacing w:line="238" w:lineRule="atLeast"/>
      <w:ind w:firstLine="204"/>
    </w:pPr>
    <w:rPr>
      <w:rFonts w:eastAsia="Times New Roman" w:cstheme="minorBid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13C83"/>
    <w:pPr>
      <w:ind w:left="400"/>
    </w:pPr>
    <w:rPr>
      <w:rFonts w:eastAsia="Times New Roman" w:cstheme="minorBidi"/>
      <w:sz w:val="16"/>
      <w:szCs w:val="20"/>
    </w:rPr>
  </w:style>
  <w:style w:type="paragraph" w:customStyle="1" w:styleId="Paste">
    <w:name w:val="Paste"/>
    <w:basedOn w:val="Normal"/>
    <w:uiPriority w:val="99"/>
    <w:qFormat/>
    <w:rsid w:val="00D13C83"/>
    <w:rPr>
      <w:rFonts w:ascii="Arial Narrow" w:eastAsia="Times New Roman" w:hAnsi="Arial Narrow" w:cstheme="minorBidi"/>
      <w:sz w:val="16"/>
      <w:szCs w:val="20"/>
      <w:lang w:val="x-none" w:eastAsia="x-none"/>
    </w:rPr>
  </w:style>
  <w:style w:type="character" w:customStyle="1" w:styleId="UnderlineStyleChar">
    <w:name w:val="Underline Style Char"/>
    <w:link w:val="UnderlineStyle"/>
    <w:locked/>
    <w:rsid w:val="00D13C83"/>
    <w:rPr>
      <w:rFonts w:ascii="Georgia" w:eastAsia="Times New Roman" w:hAnsi="Georgia"/>
      <w:b/>
      <w:u w:val="single"/>
    </w:rPr>
  </w:style>
  <w:style w:type="paragraph" w:customStyle="1" w:styleId="UnderlineStyle">
    <w:name w:val="Underline Style"/>
    <w:basedOn w:val="Normal"/>
    <w:link w:val="UnderlineStyleChar"/>
    <w:qFormat/>
    <w:rsid w:val="00D13C83"/>
    <w:rPr>
      <w:rFonts w:ascii="Georgia" w:eastAsia="Times New Roman" w:hAnsi="Georgia" w:cstheme="minorBidi"/>
      <w:b/>
      <w:sz w:val="24"/>
      <w:u w:val="single"/>
    </w:rPr>
  </w:style>
  <w:style w:type="paragraph" w:customStyle="1" w:styleId="Normalization">
    <w:name w:val="Normalization"/>
    <w:basedOn w:val="Normal"/>
    <w:uiPriority w:val="99"/>
    <w:qFormat/>
    <w:rsid w:val="00D13C83"/>
    <w:rPr>
      <w:rFonts w:eastAsia="Times New Roman" w:cstheme="minorBidi"/>
      <w:sz w:val="18"/>
    </w:rPr>
  </w:style>
  <w:style w:type="paragraph" w:customStyle="1" w:styleId="BreifTitle">
    <w:name w:val="Breif Title"/>
    <w:basedOn w:val="Normal"/>
    <w:autoRedefine/>
    <w:uiPriority w:val="99"/>
    <w:qFormat/>
    <w:rsid w:val="00D13C83"/>
    <w:pPr>
      <w:widowControl w:val="0"/>
      <w:autoSpaceDE w:val="0"/>
      <w:autoSpaceDN w:val="0"/>
      <w:adjustRightInd w:val="0"/>
      <w:jc w:val="center"/>
      <w:outlineLvl w:val="0"/>
    </w:pPr>
    <w:rPr>
      <w:rFonts w:eastAsia="Times New Roman" w:cstheme="minorBidi"/>
      <w:b/>
      <w:caps/>
      <w:sz w:val="24"/>
    </w:rPr>
  </w:style>
  <w:style w:type="paragraph" w:customStyle="1" w:styleId="DebateCiteCharChar">
    <w:name w:val="Debate Cite Char Char"/>
    <w:basedOn w:val="Normal"/>
    <w:autoRedefine/>
    <w:uiPriority w:val="99"/>
    <w:qFormat/>
    <w:rsid w:val="00D13C8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theme="minorBidi"/>
      <w:b/>
      <w:sz w:val="32"/>
      <w:szCs w:val="32"/>
    </w:rPr>
  </w:style>
  <w:style w:type="paragraph" w:customStyle="1" w:styleId="TagCite0">
    <w:name w:val="Tag/Cite"/>
    <w:basedOn w:val="Normal"/>
    <w:uiPriority w:val="99"/>
    <w:qFormat/>
    <w:rsid w:val="00D13C83"/>
    <w:pPr>
      <w:widowControl w:val="0"/>
      <w:autoSpaceDE w:val="0"/>
      <w:autoSpaceDN w:val="0"/>
      <w:adjustRightInd w:val="0"/>
    </w:pPr>
    <w:rPr>
      <w:rFonts w:eastAsia="Times New Roman" w:cstheme="minorBidi"/>
      <w:b/>
      <w:sz w:val="16"/>
      <w:szCs w:val="20"/>
    </w:rPr>
  </w:style>
  <w:style w:type="paragraph" w:styleId="TOC1">
    <w:name w:val="toc 1"/>
    <w:basedOn w:val="Normal"/>
    <w:next w:val="Normal"/>
    <w:autoRedefine/>
    <w:uiPriority w:val="39"/>
    <w:unhideWhenUsed/>
    <w:rsid w:val="00D13C83"/>
    <w:pPr>
      <w:spacing w:after="100"/>
    </w:pPr>
    <w:rPr>
      <w:rFonts w:cstheme="minorBidi"/>
      <w:sz w:val="16"/>
    </w:rPr>
  </w:style>
  <w:style w:type="paragraph" w:customStyle="1" w:styleId="DebateHeader">
    <w:name w:val="Debate Header"/>
    <w:basedOn w:val="TOC1"/>
    <w:autoRedefine/>
    <w:uiPriority w:val="99"/>
    <w:qFormat/>
    <w:rsid w:val="00D13C83"/>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D13C83"/>
    <w:rPr>
      <w:rFonts w:eastAsia="Times New Roman" w:cstheme="minorBidi"/>
      <w:color w:val="333333"/>
      <w:sz w:val="16"/>
    </w:rPr>
  </w:style>
  <w:style w:type="paragraph" w:customStyle="1" w:styleId="StyleTagandCiteFranklinGothicDemi">
    <w:name w:val="Style Tag and Cite + Franklin Gothic Demi"/>
    <w:basedOn w:val="Normal"/>
    <w:autoRedefine/>
    <w:uiPriority w:val="99"/>
    <w:qFormat/>
    <w:rsid w:val="00D13C83"/>
    <w:rPr>
      <w:rFonts w:ascii="Franklin Gothic Demi" w:eastAsia="Times New Roman" w:hAnsi="Franklin Gothic Demi" w:cstheme="minorBid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13C83"/>
    <w:rPr>
      <w:bCs/>
    </w:rPr>
  </w:style>
  <w:style w:type="paragraph" w:customStyle="1" w:styleId="CiteCard">
    <w:name w:val="Cite/Card"/>
    <w:basedOn w:val="Normal"/>
    <w:uiPriority w:val="99"/>
    <w:qFormat/>
    <w:rsid w:val="00D13C83"/>
    <w:pPr>
      <w:overflowPunct w:val="0"/>
      <w:autoSpaceDE w:val="0"/>
      <w:autoSpaceDN w:val="0"/>
      <w:adjustRightInd w:val="0"/>
    </w:pPr>
    <w:rPr>
      <w:rFonts w:ascii="Palatino Linotype" w:eastAsia="Times New Roman" w:hAnsi="Palatino Linotype" w:cstheme="minorBidi"/>
      <w:color w:val="000000"/>
      <w:sz w:val="16"/>
      <w:szCs w:val="20"/>
    </w:rPr>
  </w:style>
  <w:style w:type="paragraph" w:customStyle="1" w:styleId="tagCharCharCharCharCharCharChar">
    <w:name w:val="tag Char Char Char Char Char Char Char"/>
    <w:basedOn w:val="Normal"/>
    <w:uiPriority w:val="99"/>
    <w:qFormat/>
    <w:rsid w:val="00D13C83"/>
    <w:rPr>
      <w:rFonts w:eastAsia="Times New Roman" w:cstheme="minorBidi"/>
      <w:b/>
      <w:sz w:val="24"/>
      <w:szCs w:val="20"/>
    </w:rPr>
  </w:style>
  <w:style w:type="paragraph" w:customStyle="1" w:styleId="title-bold-medium">
    <w:name w:val="title-bold-medium"/>
    <w:basedOn w:val="Normal"/>
    <w:uiPriority w:val="99"/>
    <w:qFormat/>
    <w:rsid w:val="00D13C83"/>
    <w:pPr>
      <w:spacing w:before="100" w:beforeAutospacing="1" w:after="100" w:afterAutospacing="1"/>
    </w:pPr>
    <w:rPr>
      <w:rFonts w:eastAsia="Arial Unicode MS" w:cstheme="minorBidi"/>
      <w:b/>
      <w:bCs/>
      <w:color w:val="000000"/>
      <w:sz w:val="16"/>
      <w:szCs w:val="20"/>
    </w:rPr>
  </w:style>
  <w:style w:type="paragraph" w:customStyle="1" w:styleId="lact">
    <w:name w:val="lact"/>
    <w:basedOn w:val="Normal"/>
    <w:uiPriority w:val="99"/>
    <w:qFormat/>
    <w:rsid w:val="00D13C83"/>
    <w:pPr>
      <w:spacing w:before="100" w:beforeAutospacing="1" w:after="100" w:afterAutospacing="1"/>
    </w:pPr>
    <w:rPr>
      <w:rFonts w:eastAsia="Arial Unicode MS" w:cstheme="minorBidi"/>
      <w:b/>
      <w:bCs/>
      <w:color w:val="000000"/>
      <w:sz w:val="16"/>
      <w:szCs w:val="20"/>
    </w:rPr>
  </w:style>
  <w:style w:type="paragraph" w:customStyle="1" w:styleId="CardTag">
    <w:name w:val="Card Tag"/>
    <w:basedOn w:val="Normal"/>
    <w:autoRedefine/>
    <w:uiPriority w:val="99"/>
    <w:qFormat/>
    <w:rsid w:val="00D13C83"/>
    <w:rPr>
      <w:rFonts w:ascii="Arial Narrow" w:eastAsia="Times New Roman" w:hAnsi="Arial Narrow" w:cstheme="minorBidi"/>
      <w:b/>
      <w:sz w:val="24"/>
    </w:rPr>
  </w:style>
  <w:style w:type="paragraph" w:customStyle="1" w:styleId="BLOCKTITLE0">
    <w:name w:val="BLOCK TITLE"/>
    <w:basedOn w:val="Heading1"/>
    <w:uiPriority w:val="99"/>
    <w:qFormat/>
    <w:rsid w:val="00D13C8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0"/>
    <w:uiPriority w:val="99"/>
    <w:qFormat/>
    <w:rsid w:val="00D13C83"/>
    <w:rPr>
      <w:sz w:val="24"/>
    </w:rPr>
  </w:style>
  <w:style w:type="paragraph" w:customStyle="1" w:styleId="BriefTitle1">
    <w:name w:val="Brief Title 1"/>
    <w:basedOn w:val="Normal"/>
    <w:uiPriority w:val="99"/>
    <w:qFormat/>
    <w:rsid w:val="00D13C83"/>
    <w:pPr>
      <w:widowControl w:val="0"/>
      <w:autoSpaceDE w:val="0"/>
      <w:autoSpaceDN w:val="0"/>
      <w:adjustRightInd w:val="0"/>
      <w:jc w:val="center"/>
      <w:outlineLvl w:val="0"/>
    </w:pPr>
    <w:rPr>
      <w:rFonts w:eastAsia="Times New Roman" w:cstheme="minorBidi"/>
      <w:b/>
      <w:sz w:val="16"/>
      <w:szCs w:val="20"/>
      <w:u w:val="single"/>
    </w:rPr>
  </w:style>
  <w:style w:type="paragraph" w:customStyle="1" w:styleId="TagCiteChar">
    <w:name w:val="Tag/Cite Char"/>
    <w:basedOn w:val="Normal"/>
    <w:uiPriority w:val="99"/>
    <w:qFormat/>
    <w:rsid w:val="00D13C83"/>
    <w:pPr>
      <w:widowControl w:val="0"/>
      <w:autoSpaceDE w:val="0"/>
      <w:autoSpaceDN w:val="0"/>
      <w:adjustRightInd w:val="0"/>
    </w:pPr>
    <w:rPr>
      <w:rFonts w:eastAsia="Times New Roman" w:cstheme="minorBidi"/>
      <w:b/>
      <w:sz w:val="16"/>
      <w:szCs w:val="20"/>
    </w:rPr>
  </w:style>
  <w:style w:type="paragraph" w:customStyle="1" w:styleId="CardChar0">
    <w:name w:val="Card Char"/>
    <w:basedOn w:val="Normal"/>
    <w:uiPriority w:val="99"/>
    <w:qFormat/>
    <w:rsid w:val="00D13C83"/>
    <w:pPr>
      <w:widowControl w:val="0"/>
      <w:autoSpaceDE w:val="0"/>
      <w:autoSpaceDN w:val="0"/>
      <w:adjustRightInd w:val="0"/>
    </w:pPr>
    <w:rPr>
      <w:rFonts w:eastAsia="Times New Roman" w:cstheme="minorBidi"/>
      <w:sz w:val="16"/>
      <w:szCs w:val="20"/>
    </w:rPr>
  </w:style>
  <w:style w:type="paragraph" w:customStyle="1" w:styleId="ShellTitles">
    <w:name w:val="ShellTitles"/>
    <w:basedOn w:val="Normal"/>
    <w:uiPriority w:val="99"/>
    <w:qFormat/>
    <w:rsid w:val="00D13C83"/>
    <w:pPr>
      <w:widowControl w:val="0"/>
      <w:autoSpaceDE w:val="0"/>
      <w:autoSpaceDN w:val="0"/>
      <w:adjustRightInd w:val="0"/>
    </w:pPr>
    <w:rPr>
      <w:rFonts w:eastAsia="Times New Roman" w:cstheme="minorBidi"/>
      <w:b/>
      <w:sz w:val="16"/>
      <w:szCs w:val="20"/>
    </w:rPr>
  </w:style>
  <w:style w:type="paragraph" w:customStyle="1" w:styleId="maintext">
    <w:name w:val="maintext"/>
    <w:basedOn w:val="Normal"/>
    <w:uiPriority w:val="99"/>
    <w:qFormat/>
    <w:rsid w:val="00D13C83"/>
    <w:pPr>
      <w:widowControl w:val="0"/>
      <w:autoSpaceDE w:val="0"/>
      <w:autoSpaceDN w:val="0"/>
      <w:adjustRightInd w:val="0"/>
      <w:spacing w:before="100" w:beforeAutospacing="1" w:after="100" w:afterAutospacing="1"/>
    </w:pPr>
    <w:rPr>
      <w:rFonts w:eastAsia="Times New Roman" w:cstheme="minorBidi"/>
      <w:sz w:val="16"/>
      <w:szCs w:val="20"/>
    </w:rPr>
  </w:style>
  <w:style w:type="paragraph" w:customStyle="1" w:styleId="noindent">
    <w:name w:val="noindent"/>
    <w:basedOn w:val="Normal"/>
    <w:uiPriority w:val="99"/>
    <w:qFormat/>
    <w:rsid w:val="00D13C83"/>
    <w:pPr>
      <w:spacing w:before="100" w:beforeAutospacing="1" w:after="100" w:afterAutospacing="1"/>
    </w:pPr>
    <w:rPr>
      <w:rFonts w:eastAsia="Times New Roman" w:cstheme="minorBidi"/>
      <w:sz w:val="16"/>
    </w:rPr>
  </w:style>
  <w:style w:type="paragraph" w:customStyle="1" w:styleId="BoldUnderline">
    <w:name w:val="BoldUnderline"/>
    <w:basedOn w:val="Normal"/>
    <w:uiPriority w:val="99"/>
    <w:qFormat/>
    <w:rsid w:val="00D13C83"/>
    <w:rPr>
      <w:rFonts w:eastAsia="Times New Roman" w:cstheme="minorBidi"/>
      <w:b/>
      <w:sz w:val="16"/>
      <w:u w:val="single"/>
    </w:rPr>
  </w:style>
  <w:style w:type="paragraph" w:customStyle="1" w:styleId="ToRead">
    <w:name w:val="To Read"/>
    <w:basedOn w:val="Normal"/>
    <w:uiPriority w:val="99"/>
    <w:qFormat/>
    <w:rsid w:val="00D13C83"/>
    <w:pPr>
      <w:ind w:left="720"/>
    </w:pPr>
    <w:rPr>
      <w:rFonts w:ascii="Verdana" w:eastAsia="Times New Roman" w:hAnsi="Verdana" w:cstheme="minorBidi"/>
      <w:b/>
      <w:sz w:val="16"/>
      <w:u w:val="single"/>
    </w:rPr>
  </w:style>
  <w:style w:type="paragraph" w:customStyle="1" w:styleId="Style1">
    <w:name w:val="Style 1"/>
    <w:basedOn w:val="Normal"/>
    <w:uiPriority w:val="99"/>
    <w:qFormat/>
    <w:rsid w:val="00D13C83"/>
    <w:pPr>
      <w:widowControl w:val="0"/>
      <w:ind w:firstLine="216"/>
    </w:pPr>
    <w:rPr>
      <w:rFonts w:eastAsia="Times New Roman" w:cstheme="minorBidi"/>
      <w:noProof/>
      <w:color w:val="000000"/>
      <w:sz w:val="16"/>
      <w:szCs w:val="20"/>
    </w:rPr>
  </w:style>
  <w:style w:type="paragraph" w:customStyle="1" w:styleId="Style4">
    <w:name w:val="Style 4"/>
    <w:basedOn w:val="Normal"/>
    <w:uiPriority w:val="99"/>
    <w:qFormat/>
    <w:rsid w:val="00D13C83"/>
    <w:pPr>
      <w:widowControl w:val="0"/>
      <w:tabs>
        <w:tab w:val="left" w:pos="6876"/>
      </w:tabs>
      <w:ind w:left="3744"/>
    </w:pPr>
    <w:rPr>
      <w:rFonts w:eastAsia="Times New Roman" w:cstheme="minorBidi"/>
      <w:noProof/>
      <w:color w:val="000000"/>
      <w:sz w:val="16"/>
      <w:szCs w:val="20"/>
    </w:rPr>
  </w:style>
  <w:style w:type="paragraph" w:customStyle="1" w:styleId="listlevel1">
    <w:name w:val="list level 1"/>
    <w:basedOn w:val="Normal"/>
    <w:uiPriority w:val="99"/>
    <w:qFormat/>
    <w:rsid w:val="00D13C83"/>
    <w:pPr>
      <w:overflowPunct w:val="0"/>
      <w:autoSpaceDE w:val="0"/>
      <w:autoSpaceDN w:val="0"/>
      <w:adjustRightInd w:val="0"/>
      <w:ind w:left="560" w:hanging="567"/>
    </w:pPr>
    <w:rPr>
      <w:rFonts w:eastAsia="Times New Roman" w:cstheme="minorBidi"/>
      <w:color w:val="000000"/>
      <w:sz w:val="24"/>
      <w:szCs w:val="20"/>
    </w:rPr>
  </w:style>
  <w:style w:type="paragraph" w:customStyle="1" w:styleId="listlevel2">
    <w:name w:val="list level 2"/>
    <w:basedOn w:val="Normal"/>
    <w:uiPriority w:val="99"/>
    <w:qFormat/>
    <w:rsid w:val="00D13C83"/>
    <w:pPr>
      <w:overflowPunct w:val="0"/>
      <w:autoSpaceDE w:val="0"/>
      <w:autoSpaceDN w:val="0"/>
      <w:adjustRightInd w:val="0"/>
      <w:ind w:left="1120" w:hanging="560"/>
    </w:pPr>
    <w:rPr>
      <w:rFonts w:eastAsia="Times New Roman" w:cstheme="minorBidi"/>
      <w:color w:val="000000"/>
      <w:sz w:val="24"/>
      <w:szCs w:val="20"/>
    </w:rPr>
  </w:style>
  <w:style w:type="paragraph" w:customStyle="1" w:styleId="listlevel3">
    <w:name w:val="list level 3"/>
    <w:basedOn w:val="listlevel2"/>
    <w:uiPriority w:val="99"/>
    <w:qFormat/>
    <w:rsid w:val="00D13C83"/>
    <w:pPr>
      <w:ind w:left="1660"/>
    </w:pPr>
  </w:style>
  <w:style w:type="paragraph" w:customStyle="1" w:styleId="PageNumber1">
    <w:name w:val="Page Number1"/>
    <w:basedOn w:val="Normal"/>
    <w:next w:val="Normal"/>
    <w:uiPriority w:val="99"/>
    <w:qFormat/>
    <w:rsid w:val="00D13C83"/>
    <w:rPr>
      <w:rFonts w:eastAsia="Times New Roman" w:cstheme="minorBidi"/>
      <w:sz w:val="16"/>
    </w:rPr>
  </w:style>
  <w:style w:type="paragraph" w:customStyle="1" w:styleId="Cite1">
    <w:name w:val="Cite1"/>
    <w:uiPriority w:val="99"/>
    <w:qFormat/>
    <w:rsid w:val="00D13C83"/>
    <w:rPr>
      <w:rFonts w:ascii="Palatino Linotype" w:eastAsia="Times New Roman" w:hAnsi="Palatino Linotype" w:cs="Times New Roman"/>
      <w:bCs/>
      <w:sz w:val="20"/>
      <w:szCs w:val="20"/>
      <w:lang w:val="en-AU"/>
    </w:rPr>
  </w:style>
  <w:style w:type="paragraph" w:customStyle="1" w:styleId="Card1">
    <w:name w:val="Card1"/>
    <w:uiPriority w:val="99"/>
    <w:qFormat/>
    <w:rsid w:val="00D13C83"/>
    <w:pPr>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D13C8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D13C83"/>
    <w:pPr>
      <w:ind w:left="288" w:right="288"/>
    </w:pPr>
    <w:rPr>
      <w:rFonts w:eastAsia="Times New Roman" w:cstheme="minorBidi"/>
      <w:sz w:val="16"/>
    </w:rPr>
  </w:style>
  <w:style w:type="paragraph" w:customStyle="1" w:styleId="cite20">
    <w:name w:val="cite2"/>
    <w:uiPriority w:val="99"/>
    <w:qFormat/>
    <w:rsid w:val="00D13C83"/>
    <w:rPr>
      <w:rFonts w:ascii="Times New Roman" w:eastAsia="Times New Roman" w:hAnsi="Times New Roman" w:cs="Times New Roman"/>
      <w:color w:val="000000"/>
      <w:sz w:val="20"/>
    </w:rPr>
  </w:style>
  <w:style w:type="paragraph" w:customStyle="1" w:styleId="articletext">
    <w:name w:val="articletext"/>
    <w:basedOn w:val="Normal"/>
    <w:uiPriority w:val="99"/>
    <w:qFormat/>
    <w:rsid w:val="00D13C83"/>
    <w:pPr>
      <w:spacing w:before="100" w:beforeAutospacing="1" w:after="100" w:afterAutospacing="1"/>
    </w:pPr>
    <w:rPr>
      <w:rFonts w:ascii="Verdana" w:eastAsia="Times New Roman" w:hAnsi="Verdana" w:cstheme="minorBidi"/>
      <w:color w:val="2A2A2A"/>
      <w:sz w:val="21"/>
      <w:szCs w:val="21"/>
    </w:rPr>
  </w:style>
  <w:style w:type="paragraph" w:customStyle="1" w:styleId="cardtextsmall">
    <w:name w:val="card text small"/>
    <w:basedOn w:val="Normal"/>
    <w:uiPriority w:val="99"/>
    <w:qFormat/>
    <w:rsid w:val="00D13C83"/>
    <w:rPr>
      <w:rFonts w:ascii="Arial Narrow" w:eastAsia="Times New Roman" w:hAnsi="Arial Narrow" w:cstheme="minorBidi"/>
      <w:sz w:val="16"/>
    </w:rPr>
  </w:style>
  <w:style w:type="paragraph" w:customStyle="1" w:styleId="CaseListNormal">
    <w:name w:val="Case List Normal"/>
    <w:basedOn w:val="Normal"/>
    <w:uiPriority w:val="99"/>
    <w:qFormat/>
    <w:rsid w:val="00D13C83"/>
    <w:rPr>
      <w:rFonts w:ascii="Times" w:eastAsia="Times New Roman" w:hAnsi="Times" w:cstheme="minorBidi"/>
      <w:sz w:val="16"/>
      <w:szCs w:val="26"/>
    </w:rPr>
  </w:style>
  <w:style w:type="paragraph" w:customStyle="1" w:styleId="Body">
    <w:name w:val="Body"/>
    <w:basedOn w:val="Normal"/>
    <w:uiPriority w:val="99"/>
    <w:qFormat/>
    <w:rsid w:val="00D13C83"/>
    <w:pPr>
      <w:outlineLvl w:val="3"/>
    </w:pPr>
    <w:rPr>
      <w:rFonts w:eastAsia="Times New Roman" w:cstheme="minorBidi"/>
      <w:sz w:val="16"/>
      <w:szCs w:val="20"/>
    </w:rPr>
  </w:style>
  <w:style w:type="paragraph" w:customStyle="1" w:styleId="3text">
    <w:name w:val="3text"/>
    <w:basedOn w:val="Normal"/>
    <w:uiPriority w:val="99"/>
    <w:qFormat/>
    <w:rsid w:val="00D13C83"/>
    <w:pPr>
      <w:spacing w:before="100" w:beforeAutospacing="1" w:after="100" w:afterAutospacing="1"/>
    </w:pPr>
    <w:rPr>
      <w:rFonts w:eastAsia="Times New Roman" w:cstheme="minorBidi"/>
      <w:sz w:val="24"/>
    </w:rPr>
  </w:style>
  <w:style w:type="paragraph" w:customStyle="1" w:styleId="TimesNewRoman12">
    <w:name w:val="TimesNewRoman12"/>
    <w:uiPriority w:val="99"/>
    <w:qFormat/>
    <w:rsid w:val="00D13C8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D13C83"/>
    <w:pPr>
      <w:spacing w:before="100" w:beforeAutospacing="1" w:after="100" w:afterAutospacing="1"/>
    </w:pPr>
    <w:rPr>
      <w:rFonts w:eastAsia="Times New Roman" w:cstheme="minorBidi"/>
      <w:sz w:val="24"/>
    </w:rPr>
  </w:style>
  <w:style w:type="paragraph" w:customStyle="1" w:styleId="medium-normal">
    <w:name w:val="medium-normal"/>
    <w:basedOn w:val="Normal"/>
    <w:uiPriority w:val="99"/>
    <w:qFormat/>
    <w:rsid w:val="00D13C83"/>
    <w:pPr>
      <w:spacing w:before="100" w:beforeAutospacing="1" w:after="100" w:afterAutospacing="1"/>
    </w:pPr>
    <w:rPr>
      <w:rFonts w:eastAsia="Times New Roman" w:cstheme="minorBidi"/>
      <w:sz w:val="24"/>
    </w:rPr>
  </w:style>
  <w:style w:type="paragraph" w:customStyle="1" w:styleId="text">
    <w:name w:val="text"/>
    <w:basedOn w:val="Normal"/>
    <w:autoRedefine/>
    <w:uiPriority w:val="99"/>
    <w:qFormat/>
    <w:rsid w:val="00D13C83"/>
    <w:rPr>
      <w:rFonts w:eastAsia="Times New Roman" w:cstheme="minorBidi"/>
      <w:sz w:val="18"/>
    </w:rPr>
  </w:style>
  <w:style w:type="paragraph" w:customStyle="1" w:styleId="textChar">
    <w:name w:val="text Char"/>
    <w:basedOn w:val="Normal"/>
    <w:autoRedefine/>
    <w:uiPriority w:val="99"/>
    <w:qFormat/>
    <w:rsid w:val="00D13C83"/>
    <w:rPr>
      <w:rFonts w:eastAsia="Times New Roman" w:cstheme="minorBidi"/>
      <w:color w:val="000000"/>
      <w:sz w:val="18"/>
    </w:rPr>
  </w:style>
  <w:style w:type="paragraph" w:customStyle="1" w:styleId="text1">
    <w:name w:val="text1"/>
    <w:basedOn w:val="Normal"/>
    <w:autoRedefine/>
    <w:uiPriority w:val="99"/>
    <w:qFormat/>
    <w:rsid w:val="00D13C83"/>
    <w:rPr>
      <w:rFonts w:eastAsia="Times New Roman" w:cstheme="minorBidi"/>
      <w:sz w:val="16"/>
      <w:szCs w:val="20"/>
    </w:rPr>
  </w:style>
  <w:style w:type="paragraph" w:customStyle="1" w:styleId="RepeatBlockHeading">
    <w:name w:val="Repeat Block Heading"/>
    <w:basedOn w:val="Normal"/>
    <w:autoRedefine/>
    <w:uiPriority w:val="99"/>
    <w:qFormat/>
    <w:rsid w:val="00D13C83"/>
    <w:pPr>
      <w:jc w:val="center"/>
    </w:pPr>
    <w:rPr>
      <w:rFonts w:eastAsia="Times New Roman" w:cstheme="minorBidi"/>
      <w:b/>
      <w:smallCaps/>
      <w:color w:val="000000"/>
      <w:sz w:val="24"/>
      <w:u w:val="thick"/>
    </w:rPr>
  </w:style>
  <w:style w:type="paragraph" w:customStyle="1" w:styleId="story-headline">
    <w:name w:val="story-headline"/>
    <w:basedOn w:val="Normal"/>
    <w:uiPriority w:val="99"/>
    <w:qFormat/>
    <w:rsid w:val="00D13C83"/>
    <w:pPr>
      <w:spacing w:before="72" w:after="72"/>
    </w:pPr>
    <w:rPr>
      <w:rFonts w:eastAsia="Times New Roman" w:cstheme="minorBidi"/>
      <w:b/>
      <w:bCs/>
      <w:sz w:val="26"/>
      <w:szCs w:val="26"/>
    </w:rPr>
  </w:style>
  <w:style w:type="paragraph" w:customStyle="1" w:styleId="story-body">
    <w:name w:val="story-body"/>
    <w:basedOn w:val="Normal"/>
    <w:uiPriority w:val="99"/>
    <w:qFormat/>
    <w:rsid w:val="00D13C83"/>
    <w:pPr>
      <w:spacing w:before="100" w:beforeAutospacing="1" w:after="100" w:afterAutospacing="1"/>
    </w:pPr>
    <w:rPr>
      <w:rFonts w:eastAsia="Times New Roman" w:cstheme="minorBidi"/>
      <w:sz w:val="16"/>
    </w:rPr>
  </w:style>
  <w:style w:type="paragraph" w:customStyle="1" w:styleId="story-dateline">
    <w:name w:val="story-dateline"/>
    <w:basedOn w:val="Normal"/>
    <w:uiPriority w:val="99"/>
    <w:qFormat/>
    <w:rsid w:val="00D13C83"/>
    <w:rPr>
      <w:rFonts w:eastAsia="Times New Roman" w:cstheme="minorBidi"/>
      <w:b/>
      <w:bCs/>
      <w:sz w:val="16"/>
    </w:rPr>
  </w:style>
  <w:style w:type="paragraph" w:customStyle="1" w:styleId="TextofCards">
    <w:name w:val="Text of Cards"/>
    <w:basedOn w:val="Normal"/>
    <w:uiPriority w:val="99"/>
    <w:qFormat/>
    <w:rsid w:val="00D13C83"/>
    <w:rPr>
      <w:rFonts w:eastAsia="Times New Roman" w:cstheme="minorBidi"/>
      <w:color w:val="000000"/>
      <w:spacing w:val="6"/>
      <w:sz w:val="16"/>
      <w:szCs w:val="23"/>
    </w:rPr>
  </w:style>
  <w:style w:type="paragraph" w:customStyle="1" w:styleId="Corpotesto">
    <w:name w:val="Corpo testo"/>
    <w:basedOn w:val="Normal"/>
    <w:uiPriority w:val="99"/>
    <w:qFormat/>
    <w:rsid w:val="00D13C83"/>
    <w:pPr>
      <w:widowControl w:val="0"/>
      <w:adjustRightInd w:val="0"/>
      <w:spacing w:after="283"/>
    </w:pPr>
    <w:rPr>
      <w:rFonts w:ascii="Times" w:eastAsia="Times New Roman" w:hAnsi="Times" w:cstheme="minorBidi"/>
      <w:sz w:val="16"/>
    </w:rPr>
  </w:style>
  <w:style w:type="paragraph" w:customStyle="1" w:styleId="PageHeading">
    <w:name w:val="Page Heading"/>
    <w:basedOn w:val="Heading2"/>
    <w:uiPriority w:val="99"/>
    <w:qFormat/>
    <w:rsid w:val="00D13C83"/>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basedOn w:val="CardChar0"/>
    <w:uiPriority w:val="99"/>
    <w:qFormat/>
    <w:rsid w:val="00D13C83"/>
    <w:pPr>
      <w:widowControl/>
      <w:autoSpaceDE/>
      <w:autoSpaceDN/>
      <w:adjustRightInd/>
    </w:pPr>
    <w:rPr>
      <w:b/>
      <w:bCs/>
      <w:sz w:val="24"/>
      <w:szCs w:val="24"/>
    </w:rPr>
  </w:style>
  <w:style w:type="paragraph" w:customStyle="1" w:styleId="inside-copy">
    <w:name w:val="inside-copy"/>
    <w:basedOn w:val="Normal"/>
    <w:uiPriority w:val="99"/>
    <w:qFormat/>
    <w:rsid w:val="00D13C83"/>
    <w:pPr>
      <w:spacing w:before="100" w:beforeAutospacing="1" w:after="100" w:afterAutospacing="1" w:line="225" w:lineRule="atLeast"/>
    </w:pPr>
    <w:rPr>
      <w:rFonts w:eastAsia="Times New Roman" w:cstheme="minorBidi"/>
      <w:color w:val="000000"/>
      <w:sz w:val="18"/>
      <w:szCs w:val="18"/>
    </w:rPr>
  </w:style>
  <w:style w:type="paragraph" w:customStyle="1" w:styleId="Style3">
    <w:name w:val="Style3"/>
    <w:basedOn w:val="Normal"/>
    <w:uiPriority w:val="99"/>
    <w:qFormat/>
    <w:rsid w:val="00D13C83"/>
    <w:rPr>
      <w:rFonts w:ascii="Arial Narrow" w:eastAsia="Times New Roman" w:hAnsi="Arial Narrow" w:cstheme="minorBidi"/>
      <w:b/>
      <w:sz w:val="16"/>
    </w:rPr>
  </w:style>
  <w:style w:type="paragraph" w:customStyle="1" w:styleId="OmniPage1">
    <w:name w:val="OmniPage #1"/>
    <w:basedOn w:val="Normal"/>
    <w:uiPriority w:val="99"/>
    <w:qFormat/>
    <w:rsid w:val="00D13C83"/>
    <w:pPr>
      <w:widowControl w:val="0"/>
      <w:autoSpaceDE w:val="0"/>
      <w:autoSpaceDN w:val="0"/>
      <w:adjustRightInd w:val="0"/>
      <w:spacing w:line="240" w:lineRule="atLeast"/>
    </w:pPr>
    <w:rPr>
      <w:rFonts w:ascii="Times" w:eastAsia="Times New Roman" w:hAnsi="Times" w:cstheme="minorBidi"/>
      <w:sz w:val="24"/>
    </w:rPr>
  </w:style>
  <w:style w:type="paragraph" w:customStyle="1" w:styleId="TitlePageCenter">
    <w:name w:val="Title Page Center"/>
    <w:basedOn w:val="Normal"/>
    <w:autoRedefine/>
    <w:uiPriority w:val="99"/>
    <w:qFormat/>
    <w:rsid w:val="00D13C83"/>
    <w:pPr>
      <w:jc w:val="center"/>
    </w:pPr>
    <w:rPr>
      <w:rFonts w:ascii="Arial Narrow" w:eastAsia="Times New Roman" w:hAnsi="Arial Narrow" w:cstheme="minorBidi"/>
      <w:b/>
      <w:caps/>
      <w:sz w:val="24"/>
      <w:szCs w:val="20"/>
    </w:rPr>
  </w:style>
  <w:style w:type="paragraph" w:customStyle="1" w:styleId="TitlePageBy">
    <w:name w:val="Title Page By"/>
    <w:basedOn w:val="TitlePageCenter"/>
    <w:next w:val="Normal"/>
    <w:autoRedefine/>
    <w:uiPriority w:val="99"/>
    <w:qFormat/>
    <w:rsid w:val="00D13C83"/>
    <w:rPr>
      <w:rFonts w:ascii="Arial" w:hAnsi="Arial"/>
      <w:b w:val="0"/>
      <w:caps w:val="0"/>
      <w:sz w:val="20"/>
    </w:rPr>
  </w:style>
  <w:style w:type="paragraph" w:customStyle="1" w:styleId="ProjectTitleLine">
    <w:name w:val="Project Title Line"/>
    <w:basedOn w:val="Normal"/>
    <w:next w:val="Normal"/>
    <w:autoRedefine/>
    <w:uiPriority w:val="99"/>
    <w:qFormat/>
    <w:rsid w:val="00D13C83"/>
    <w:pPr>
      <w:jc w:val="center"/>
    </w:pPr>
    <w:rPr>
      <w:rFonts w:eastAsia="Times New Roman" w:cstheme="minorBidi"/>
      <w:caps/>
      <w:sz w:val="16"/>
      <w:szCs w:val="20"/>
    </w:rPr>
  </w:style>
  <w:style w:type="paragraph" w:customStyle="1" w:styleId="LanguageStrike">
    <w:name w:val="Language Strike"/>
    <w:basedOn w:val="Normal"/>
    <w:next w:val="Normal"/>
    <w:uiPriority w:val="99"/>
    <w:qFormat/>
    <w:rsid w:val="00D13C83"/>
    <w:rPr>
      <w:rFonts w:ascii="Arial Narrow" w:eastAsia="Times New Roman" w:hAnsi="Arial Narrow" w:cstheme="minorBidi"/>
      <w:strike/>
      <w:sz w:val="16"/>
    </w:rPr>
  </w:style>
  <w:style w:type="paragraph" w:customStyle="1" w:styleId="NormalVerdana">
    <w:name w:val="Normal + Verdana"/>
    <w:aliases w:val="10 pt,White,Normal + Arial"/>
    <w:basedOn w:val="Normal"/>
    <w:uiPriority w:val="99"/>
    <w:qFormat/>
    <w:rsid w:val="00D13C83"/>
    <w:rPr>
      <w:rFonts w:eastAsia="Times New Roman" w:cstheme="minorBidi"/>
      <w:sz w:val="16"/>
      <w:szCs w:val="20"/>
      <w:u w:val="single"/>
    </w:rPr>
  </w:style>
  <w:style w:type="paragraph" w:customStyle="1" w:styleId="Normal10pt">
    <w:name w:val="Normal + 10 pt"/>
    <w:basedOn w:val="Normal"/>
    <w:uiPriority w:val="99"/>
    <w:qFormat/>
    <w:rsid w:val="00D13C83"/>
    <w:rPr>
      <w:rFonts w:eastAsia="Times New Roman" w:cstheme="minorBidi"/>
      <w:sz w:val="16"/>
      <w:szCs w:val="20"/>
    </w:rPr>
  </w:style>
  <w:style w:type="paragraph" w:customStyle="1" w:styleId="cardChar1Char">
    <w:name w:val="card Char1 Char"/>
    <w:basedOn w:val="Normal"/>
    <w:uiPriority w:val="99"/>
    <w:qFormat/>
    <w:rsid w:val="00D13C83"/>
    <w:pPr>
      <w:ind w:left="288" w:right="288"/>
    </w:pPr>
    <w:rPr>
      <w:rFonts w:eastAsia="Times New Roman" w:cstheme="minorBidi"/>
      <w:sz w:val="16"/>
      <w:szCs w:val="20"/>
    </w:rPr>
  </w:style>
  <w:style w:type="paragraph" w:customStyle="1" w:styleId="CM12">
    <w:name w:val="CM12"/>
    <w:basedOn w:val="Default"/>
    <w:next w:val="Default"/>
    <w:uiPriority w:val="99"/>
    <w:qFormat/>
    <w:rsid w:val="00D13C83"/>
    <w:pPr>
      <w:widowControl w:val="0"/>
      <w:spacing w:after="0" w:line="320" w:lineRule="atLeast"/>
    </w:pPr>
    <w:rPr>
      <w:rFonts w:ascii="Granjon LT Std" w:eastAsia="Times New Roman" w:hAnsi="Granjon LT Std" w:cs="Times New Roman"/>
      <w:sz w:val="24"/>
    </w:rPr>
  </w:style>
  <w:style w:type="paragraph" w:customStyle="1" w:styleId="CM44">
    <w:name w:val="CM44"/>
    <w:basedOn w:val="Default"/>
    <w:next w:val="Default"/>
    <w:uiPriority w:val="99"/>
    <w:qFormat/>
    <w:rsid w:val="00D13C83"/>
    <w:pPr>
      <w:widowControl w:val="0"/>
      <w:spacing w:after="480" w:line="240" w:lineRule="auto"/>
    </w:pPr>
    <w:rPr>
      <w:rFonts w:ascii="Granjon LT Std" w:eastAsia="Times New Roman" w:hAnsi="Granjon LT Std" w:cs="Times New Roman"/>
      <w:sz w:val="24"/>
    </w:rPr>
  </w:style>
  <w:style w:type="paragraph" w:customStyle="1" w:styleId="CM10">
    <w:name w:val="CM10"/>
    <w:basedOn w:val="Default"/>
    <w:next w:val="Default"/>
    <w:uiPriority w:val="99"/>
    <w:qFormat/>
    <w:rsid w:val="00D13C83"/>
    <w:pPr>
      <w:widowControl w:val="0"/>
      <w:spacing w:after="0" w:line="320" w:lineRule="atLeast"/>
    </w:pPr>
    <w:rPr>
      <w:rFonts w:ascii="Granjon LT Std" w:eastAsia="Times New Roman" w:hAnsi="Granjon LT Std" w:cs="Times New Roman"/>
      <w:sz w:val="24"/>
    </w:rPr>
  </w:style>
  <w:style w:type="paragraph" w:customStyle="1" w:styleId="bold">
    <w:name w:val="bold"/>
    <w:basedOn w:val="Normal"/>
    <w:uiPriority w:val="99"/>
    <w:qFormat/>
    <w:rsid w:val="00D13C83"/>
    <w:pPr>
      <w:spacing w:before="100" w:beforeAutospacing="1" w:after="100" w:afterAutospacing="1"/>
    </w:pPr>
    <w:rPr>
      <w:rFonts w:eastAsia="Times New Roman" w:cstheme="minorBidi"/>
      <w:b/>
      <w:bCs/>
      <w:sz w:val="24"/>
    </w:rPr>
  </w:style>
  <w:style w:type="paragraph" w:customStyle="1" w:styleId="StrikeThrough">
    <w:name w:val="Strike Through"/>
    <w:basedOn w:val="Normal"/>
    <w:next w:val="Normal"/>
    <w:uiPriority w:val="99"/>
    <w:qFormat/>
    <w:rsid w:val="00D13C83"/>
    <w:rPr>
      <w:rFonts w:ascii="Arial Narrow" w:eastAsia="Times New Roman" w:hAnsi="Arial Narrow" w:cstheme="minorBidi"/>
      <w:strike/>
      <w:sz w:val="16"/>
      <w:szCs w:val="20"/>
    </w:rPr>
  </w:style>
  <w:style w:type="paragraph" w:customStyle="1" w:styleId="textbodyblack">
    <w:name w:val="textbodyblack"/>
    <w:basedOn w:val="Normal"/>
    <w:uiPriority w:val="99"/>
    <w:qFormat/>
    <w:rsid w:val="00D13C83"/>
    <w:pPr>
      <w:spacing w:before="100" w:beforeAutospacing="1" w:after="100" w:afterAutospacing="1"/>
    </w:pPr>
    <w:rPr>
      <w:rFonts w:eastAsia="Times New Roman" w:cstheme="minorBidi"/>
      <w:sz w:val="24"/>
    </w:rPr>
  </w:style>
  <w:style w:type="paragraph" w:customStyle="1" w:styleId="BlockHeading1">
    <w:name w:val="Block Heading 1"/>
    <w:basedOn w:val="Normal"/>
    <w:uiPriority w:val="99"/>
    <w:qFormat/>
    <w:rsid w:val="00D13C8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theme="minorBid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D13C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theme="minorBidi"/>
      <w:b/>
      <w:sz w:val="26"/>
    </w:rPr>
  </w:style>
  <w:style w:type="paragraph" w:customStyle="1" w:styleId="CardText1">
    <w:name w:val="Card Text 1"/>
    <w:basedOn w:val="Normal"/>
    <w:qFormat/>
    <w:rsid w:val="00D13C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theme="minorBidi"/>
      <w:color w:val="000000"/>
      <w:sz w:val="24"/>
      <w:u w:val="single"/>
    </w:rPr>
  </w:style>
  <w:style w:type="paragraph" w:customStyle="1" w:styleId="SmallCard">
    <w:name w:val="Small Card"/>
    <w:basedOn w:val="Normal"/>
    <w:uiPriority w:val="99"/>
    <w:qFormat/>
    <w:rsid w:val="00D13C83"/>
    <w:pPr>
      <w:spacing w:line="288" w:lineRule="auto"/>
      <w:ind w:left="720" w:right="720"/>
    </w:pPr>
    <w:rPr>
      <w:rFonts w:ascii="Bookman Old Style" w:eastAsia="Times New Roman" w:hAnsi="Bookman Old Style" w:cstheme="minorBidi"/>
      <w:sz w:val="12"/>
    </w:rPr>
  </w:style>
  <w:style w:type="character" w:customStyle="1" w:styleId="CiteCorrectedChar">
    <w:name w:val="Cite Corrected Char"/>
    <w:link w:val="CiteCorrected"/>
    <w:locked/>
    <w:rsid w:val="00D13C83"/>
    <w:rPr>
      <w:rFonts w:ascii="Georgia" w:eastAsia="Times New Roman" w:hAnsi="Georgia"/>
      <w:b/>
      <w:bCs/>
      <w:szCs w:val="16"/>
      <w:u w:val="single"/>
    </w:rPr>
  </w:style>
  <w:style w:type="paragraph" w:customStyle="1" w:styleId="CiteCorrected">
    <w:name w:val="Cite Corrected"/>
    <w:basedOn w:val="Normal"/>
    <w:link w:val="CiteCorrectedChar"/>
    <w:qFormat/>
    <w:rsid w:val="00D13C83"/>
    <w:rPr>
      <w:rFonts w:ascii="Georgia" w:eastAsia="Times New Roman" w:hAnsi="Georgia" w:cstheme="minorBidi"/>
      <w:b/>
      <w:bCs/>
      <w:sz w:val="24"/>
      <w:szCs w:val="16"/>
      <w:u w:val="single"/>
    </w:rPr>
  </w:style>
  <w:style w:type="character" w:customStyle="1" w:styleId="CardText2Char">
    <w:name w:val="Card Text 2 Char"/>
    <w:link w:val="CardText2"/>
    <w:locked/>
    <w:rsid w:val="00D13C83"/>
    <w:rPr>
      <w:rFonts w:ascii="Arial Narrow" w:hAnsi="Arial Narrow"/>
      <w:b/>
      <w:color w:val="000000"/>
      <w:u w:val="single"/>
    </w:rPr>
  </w:style>
  <w:style w:type="paragraph" w:customStyle="1" w:styleId="CardText2">
    <w:name w:val="Card Text 2"/>
    <w:basedOn w:val="CardText1"/>
    <w:link w:val="CardText2Char"/>
    <w:qFormat/>
    <w:rsid w:val="00D13C8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rPr>
  </w:style>
  <w:style w:type="paragraph" w:customStyle="1" w:styleId="StyleLeft02">
    <w:name w:val="Style Left:  0.2&quot;"/>
    <w:basedOn w:val="Normal"/>
    <w:uiPriority w:val="99"/>
    <w:qFormat/>
    <w:rsid w:val="00D13C83"/>
    <w:pPr>
      <w:ind w:left="288"/>
    </w:pPr>
    <w:rPr>
      <w:rFonts w:eastAsia="SimSun" w:cstheme="minorBidi"/>
      <w:sz w:val="16"/>
      <w:szCs w:val="20"/>
      <w:lang w:eastAsia="zh-CN"/>
    </w:rPr>
  </w:style>
  <w:style w:type="character" w:customStyle="1" w:styleId="NormalTextChar">
    <w:name w:val="Normal Text Char"/>
    <w:link w:val="NormalText"/>
    <w:locked/>
    <w:rsid w:val="00D13C83"/>
    <w:rPr>
      <w:rFonts w:ascii="Georgia" w:eastAsia="Times New Roman" w:hAnsi="Georgia"/>
      <w:szCs w:val="26"/>
    </w:rPr>
  </w:style>
  <w:style w:type="paragraph" w:customStyle="1" w:styleId="NormalText">
    <w:name w:val="Normal Text"/>
    <w:basedOn w:val="Normal"/>
    <w:link w:val="NormalTextChar"/>
    <w:autoRedefine/>
    <w:qFormat/>
    <w:rsid w:val="00D13C83"/>
    <w:rPr>
      <w:rFonts w:ascii="Georgia" w:eastAsia="Times New Roman" w:hAnsi="Georgia" w:cstheme="minorBidi"/>
      <w:sz w:val="24"/>
      <w:szCs w:val="26"/>
    </w:rPr>
  </w:style>
  <w:style w:type="character" w:customStyle="1" w:styleId="Heading1Char3">
    <w:name w:val="Heading 1 Char3"/>
    <w:aliases w:val="cites Char"/>
    <w:basedOn w:val="DefaultParagraphFont"/>
    <w:link w:val="cites0"/>
    <w:locked/>
    <w:rsid w:val="00D13C83"/>
    <w:rPr>
      <w:rFonts w:ascii="Times New Roman" w:eastAsia="Malgun Gothic" w:hAnsi="Times New Roman" w:cs="Times New Roman"/>
      <w:b/>
      <w:u w:val="single"/>
    </w:rPr>
  </w:style>
  <w:style w:type="paragraph" w:customStyle="1" w:styleId="cites0">
    <w:name w:val="cites"/>
    <w:next w:val="Normal"/>
    <w:link w:val="Heading1Char3"/>
    <w:autoRedefine/>
    <w:qFormat/>
    <w:rsid w:val="00D13C83"/>
    <w:pPr>
      <w:contextualSpacing/>
    </w:pPr>
    <w:rPr>
      <w:rFonts w:ascii="Times New Roman" w:eastAsia="Malgun Gothic" w:hAnsi="Times New Roman" w:cs="Times New Roman"/>
      <w:b/>
      <w:u w:val="single"/>
    </w:rPr>
  </w:style>
  <w:style w:type="character" w:customStyle="1" w:styleId="tinyChar">
    <w:name w:val="tiny Char"/>
    <w:link w:val="tiny"/>
    <w:locked/>
    <w:rsid w:val="00D13C83"/>
    <w:rPr>
      <w:rFonts w:ascii="Times New Roman" w:eastAsia="Malgun Gothic" w:hAnsi="Times New Roman" w:cs="Times New Roman"/>
      <w:sz w:val="12"/>
    </w:rPr>
  </w:style>
  <w:style w:type="paragraph" w:customStyle="1" w:styleId="tiny">
    <w:name w:val="tiny"/>
    <w:next w:val="Normal"/>
    <w:link w:val="tinyChar"/>
    <w:autoRedefine/>
    <w:qFormat/>
    <w:rsid w:val="00D13C83"/>
    <w:pPr>
      <w:contextualSpacing/>
    </w:pPr>
    <w:rPr>
      <w:rFonts w:ascii="Times New Roman" w:eastAsia="Malgun Gothic" w:hAnsi="Times New Roman" w:cs="Times New Roman"/>
      <w:sz w:val="12"/>
    </w:rPr>
  </w:style>
  <w:style w:type="paragraph" w:customStyle="1" w:styleId="story-body-text">
    <w:name w:val="story-body-text"/>
    <w:basedOn w:val="Normal"/>
    <w:uiPriority w:val="99"/>
    <w:qFormat/>
    <w:rsid w:val="00D13C83"/>
    <w:pPr>
      <w:spacing w:before="100" w:beforeAutospacing="1" w:after="100" w:afterAutospacing="1"/>
    </w:pPr>
    <w:rPr>
      <w:rFonts w:eastAsia="Times New Roman" w:cstheme="minorBidi"/>
      <w:sz w:val="24"/>
    </w:rPr>
  </w:style>
  <w:style w:type="paragraph" w:customStyle="1" w:styleId="BriefTitle2">
    <w:name w:val="Brief Title 2"/>
    <w:basedOn w:val="BriefTitle"/>
    <w:uiPriority w:val="99"/>
    <w:qFormat/>
    <w:rsid w:val="00D13C83"/>
    <w:pPr>
      <w:widowControl/>
      <w:spacing w:before="0" w:after="160"/>
      <w:jc w:val="center"/>
      <w:outlineLvl w:val="9"/>
    </w:pPr>
    <w:rPr>
      <w:rFonts w:eastAsia="Times New Roman"/>
      <w:bCs w:val="0"/>
      <w:kern w:val="0"/>
      <w:sz w:val="24"/>
      <w:szCs w:val="24"/>
    </w:rPr>
  </w:style>
  <w:style w:type="paragraph" w:customStyle="1" w:styleId="cards0">
    <w:name w:val="cards"/>
    <w:basedOn w:val="Normal"/>
    <w:uiPriority w:val="99"/>
    <w:qFormat/>
    <w:rsid w:val="00D13C83"/>
    <w:rPr>
      <w:rFonts w:eastAsia="Calibri" w:cstheme="minorBidi"/>
      <w:sz w:val="16"/>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D13C83"/>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D13C83"/>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Style411ptChar">
    <w:name w:val="Style Style4 + 11 pt Char"/>
    <w:basedOn w:val="DefaultParagraphFont"/>
    <w:link w:val="StyleStyle411pt"/>
    <w:locked/>
    <w:rsid w:val="00D13C83"/>
    <w:rPr>
      <w:rFonts w:ascii="Georgia" w:eastAsia="Times New Roman" w:hAnsi="Georgia"/>
      <w:u w:val="single"/>
    </w:rPr>
  </w:style>
  <w:style w:type="paragraph" w:customStyle="1" w:styleId="StyleStyle411pt">
    <w:name w:val="Style Style4 + 11 pt"/>
    <w:basedOn w:val="Normal"/>
    <w:link w:val="StyleStyle411ptChar"/>
    <w:qFormat/>
    <w:rsid w:val="00D13C83"/>
    <w:rPr>
      <w:rFonts w:ascii="Georgia" w:eastAsia="Times New Roman" w:hAnsi="Georgia" w:cstheme="minorBidi"/>
      <w:sz w:val="24"/>
      <w:u w:val="single"/>
    </w:rPr>
  </w:style>
  <w:style w:type="character" w:customStyle="1" w:styleId="Style4Char">
    <w:name w:val="Style4 Char"/>
    <w:link w:val="Style40"/>
    <w:locked/>
    <w:rsid w:val="00D13C83"/>
    <w:rPr>
      <w:rFonts w:ascii="Arial Narrow" w:hAnsi="Arial Narrow"/>
      <w:u w:val="single"/>
    </w:rPr>
  </w:style>
  <w:style w:type="paragraph" w:customStyle="1" w:styleId="Style40">
    <w:name w:val="Style4"/>
    <w:basedOn w:val="Normal"/>
    <w:link w:val="Style4Char"/>
    <w:qFormat/>
    <w:rsid w:val="00D13C83"/>
    <w:rPr>
      <w:rFonts w:ascii="Arial Narrow" w:hAnsi="Arial Narrow" w:cstheme="minorBidi"/>
      <w:sz w:val="24"/>
      <w:u w:val="single"/>
    </w:rPr>
  </w:style>
  <w:style w:type="character" w:customStyle="1" w:styleId="StyleCardText11ptUnderlineChar">
    <w:name w:val="Style Card Text + 11 pt Underline Char"/>
    <w:link w:val="StyleCardText11ptUnderline"/>
    <w:locked/>
    <w:rsid w:val="00D13C83"/>
    <w:rPr>
      <w:u w:val="single"/>
    </w:rPr>
  </w:style>
  <w:style w:type="paragraph" w:customStyle="1" w:styleId="StyleCardText11ptUnderline">
    <w:name w:val="Style Card Text + 11 pt Underline"/>
    <w:link w:val="StyleCardText11ptUnderlineChar"/>
    <w:qFormat/>
    <w:rsid w:val="00D13C8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D13C83"/>
    <w:rPr>
      <w:rFonts w:ascii="Georgia" w:hAnsi="Georgia"/>
      <w:sz w:val="16"/>
    </w:rPr>
  </w:style>
  <w:style w:type="paragraph" w:customStyle="1" w:styleId="StyleMinimizedText11pt">
    <w:name w:val="Style Minimized Text + 11 pt"/>
    <w:basedOn w:val="Normal"/>
    <w:link w:val="StyleMinimizedText11ptChar"/>
    <w:qFormat/>
    <w:rsid w:val="00D13C83"/>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D13C83"/>
    <w:rPr>
      <w:rFonts w:ascii="Georgia" w:hAnsi="Georgia"/>
      <w:sz w:val="16"/>
    </w:rPr>
  </w:style>
  <w:style w:type="paragraph" w:customStyle="1" w:styleId="StyleMinimizedText11pt1">
    <w:name w:val="Style Minimized Text + 11 pt1"/>
    <w:basedOn w:val="Normal"/>
    <w:link w:val="StyleMinimizedText11pt1Char"/>
    <w:qFormat/>
    <w:rsid w:val="00D13C83"/>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D13C83"/>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D13C83"/>
    <w:rPr>
      <w:rFonts w:ascii="Georgia" w:eastAsia="SimSun" w:hAnsi="Georgia" w:cstheme="minorBid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D13C83"/>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13C83"/>
    <w:rPr>
      <w:rFonts w:ascii="Georgia" w:eastAsia="SimSun" w:hAnsi="Georgia" w:cstheme="minorBidi"/>
      <w:b/>
      <w:bCs/>
      <w:sz w:val="24"/>
      <w:u w:val="single"/>
    </w:rPr>
  </w:style>
  <w:style w:type="character" w:customStyle="1" w:styleId="Debate-CardSmalltextF2Char">
    <w:name w:val="Debate- Card Small text F2 Char"/>
    <w:link w:val="Debate-CardSmalltextF2"/>
    <w:locked/>
    <w:rsid w:val="00D13C83"/>
    <w:rPr>
      <w:rFonts w:ascii="Arial Narrow" w:hAnsi="Arial Narrow"/>
      <w:sz w:val="16"/>
    </w:rPr>
  </w:style>
  <w:style w:type="paragraph" w:customStyle="1" w:styleId="Debate-CardSmalltextF2">
    <w:name w:val="Debate- Card Small text F2"/>
    <w:basedOn w:val="Normal"/>
    <w:next w:val="Normal"/>
    <w:link w:val="Debate-CardSmalltextF2Char"/>
    <w:qFormat/>
    <w:rsid w:val="00D13C83"/>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D13C83"/>
    <w:rPr>
      <w:rFonts w:ascii="Arial Narrow" w:hAnsi="Arial Narrow"/>
      <w:b/>
      <w:sz w:val="18"/>
      <w:u w:val="single"/>
    </w:rPr>
  </w:style>
  <w:style w:type="paragraph" w:customStyle="1" w:styleId="Debate-EmphasizedText-F5">
    <w:name w:val="Debate- Emphasized Text- F5"/>
    <w:basedOn w:val="Normal"/>
    <w:link w:val="Debate-EmphasizedText-F5Char"/>
    <w:qFormat/>
    <w:rsid w:val="00D13C83"/>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D13C8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13C83"/>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D13C8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13C83"/>
    <w:rPr>
      <w:rFonts w:ascii="Times New Roman" w:eastAsia="Times New Roman" w:hAnsi="Times New Roman"/>
      <w:sz w:val="16"/>
    </w:rPr>
  </w:style>
  <w:style w:type="character" w:customStyle="1" w:styleId="StyleStyle411ptBoldChar">
    <w:name w:val="Style Style4 + 11 pt Bold Char"/>
    <w:basedOn w:val="DefaultParagraphFont"/>
    <w:link w:val="StyleStyle411ptBold"/>
    <w:locked/>
    <w:rsid w:val="00D13C83"/>
    <w:rPr>
      <w:rFonts w:ascii="Georgia" w:eastAsia="Times New Roman" w:hAnsi="Georgia"/>
      <w:b/>
      <w:bCs/>
      <w:u w:val="single"/>
    </w:rPr>
  </w:style>
  <w:style w:type="paragraph" w:customStyle="1" w:styleId="StyleStyle411ptBold">
    <w:name w:val="Style Style4 + 11 pt Bold"/>
    <w:basedOn w:val="Normal"/>
    <w:link w:val="StyleStyle411ptBoldChar"/>
    <w:qFormat/>
    <w:rsid w:val="00D13C83"/>
    <w:rPr>
      <w:rFonts w:ascii="Georgia" w:eastAsia="Times New Roman" w:hAnsi="Georgia" w:cstheme="minorBidi"/>
      <w:b/>
      <w:bCs/>
      <w:sz w:val="24"/>
      <w:u w:val="single"/>
    </w:rPr>
  </w:style>
  <w:style w:type="character" w:customStyle="1" w:styleId="StyleStyle411ptBoldBorderSinglesolidlineAuto0Char">
    <w:name w:val="Style Style4 + 11 pt Bold Border: : (Single solid line Auto  0.... Char"/>
    <w:link w:val="StyleStyle411ptBoldBorderSinglesolidlineAuto0"/>
    <w:locked/>
    <w:rsid w:val="00D13C83"/>
    <w:rPr>
      <w:rFonts w:ascii="Georgia" w:eastAsia="Times New Roman" w:hAnsi="Georgia"/>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D13C83"/>
    <w:pPr>
      <w:pBdr>
        <w:top w:val="single" w:sz="4" w:space="0" w:color="auto"/>
        <w:left w:val="single" w:sz="4" w:space="0" w:color="auto"/>
        <w:bottom w:val="single" w:sz="4" w:space="0" w:color="auto"/>
        <w:right w:val="single" w:sz="4" w:space="0" w:color="auto"/>
      </w:pBdr>
    </w:pPr>
    <w:rPr>
      <w:rFonts w:ascii="Georgia" w:eastAsia="Times New Roman" w:hAnsi="Georgia" w:cstheme="minorBidi"/>
      <w:b/>
      <w:bCs/>
      <w:sz w:val="24"/>
      <w:u w:val="single"/>
      <w:bdr w:val="single" w:sz="4" w:space="0" w:color="auto" w:frame="1"/>
    </w:rPr>
  </w:style>
  <w:style w:type="character" w:customStyle="1" w:styleId="StyleUnderlineChar11ptChar">
    <w:name w:val="Style Underline Char + 11 pt Char"/>
    <w:basedOn w:val="DefaultParagraphFont"/>
    <w:link w:val="StyleUnderlineChar11pt"/>
    <w:locked/>
    <w:rsid w:val="00D13C83"/>
    <w:rPr>
      <w:rFonts w:ascii="Georgia" w:eastAsia="Times New Roman" w:hAnsi="Georgia"/>
      <w:u w:val="single"/>
    </w:rPr>
  </w:style>
  <w:style w:type="paragraph" w:customStyle="1" w:styleId="StyleUnderlineChar11pt">
    <w:name w:val="Style Underline Char + 11 pt"/>
    <w:basedOn w:val="Normal"/>
    <w:link w:val="StyleUnderlineChar11ptChar"/>
    <w:qFormat/>
    <w:rsid w:val="00D13C83"/>
    <w:rPr>
      <w:rFonts w:ascii="Georgia" w:eastAsia="Times New Roman" w:hAnsi="Georgia" w:cstheme="minorBidi"/>
      <w:sz w:val="24"/>
      <w:u w:val="single"/>
    </w:rPr>
  </w:style>
  <w:style w:type="character" w:customStyle="1" w:styleId="StyleUnderlineChar11ptBoldChar">
    <w:name w:val="Style Underline Char + 11 pt Bold Char"/>
    <w:basedOn w:val="DefaultParagraphFont"/>
    <w:link w:val="StyleUnderlineChar11ptBold"/>
    <w:locked/>
    <w:rsid w:val="00D13C83"/>
    <w:rPr>
      <w:rFonts w:ascii="Georgia" w:eastAsia="Times New Roman" w:hAnsi="Georgia"/>
      <w:b/>
      <w:bCs/>
      <w:u w:val="single"/>
    </w:rPr>
  </w:style>
  <w:style w:type="paragraph" w:customStyle="1" w:styleId="StyleUnderlineChar11ptBold">
    <w:name w:val="Style Underline Char + 11 pt Bold"/>
    <w:basedOn w:val="Normal"/>
    <w:link w:val="StyleUnderlineChar11ptBoldChar"/>
    <w:qFormat/>
    <w:rsid w:val="00D13C83"/>
    <w:rPr>
      <w:rFonts w:ascii="Georgia" w:eastAsia="Times New Roman" w:hAnsi="Georgia" w:cstheme="minorBidi"/>
      <w:b/>
      <w:bCs/>
      <w:sz w:val="24"/>
      <w:u w:val="single"/>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D13C83"/>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D13C83"/>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112ptChar">
    <w:name w:val="Style Style1 + 12 pt Char"/>
    <w:basedOn w:val="DefaultParagraphFont"/>
    <w:link w:val="StyleStyle112pt"/>
    <w:locked/>
    <w:rsid w:val="00D13C83"/>
    <w:rPr>
      <w:rFonts w:ascii="Georgia" w:eastAsia="SimSun" w:hAnsi="Georgia"/>
      <w:u w:val="single"/>
      <w:lang w:eastAsia="zh-CN"/>
    </w:rPr>
  </w:style>
  <w:style w:type="paragraph" w:customStyle="1" w:styleId="StyleStyle112pt">
    <w:name w:val="Style Style1 + 12 pt"/>
    <w:basedOn w:val="Normal"/>
    <w:link w:val="StyleStyle112ptChar"/>
    <w:qFormat/>
    <w:rsid w:val="00D13C83"/>
    <w:rPr>
      <w:rFonts w:ascii="Georgia" w:eastAsia="SimSun" w:hAnsi="Georgia" w:cstheme="minorBidi"/>
      <w:sz w:val="24"/>
      <w:u w:val="single"/>
      <w:lang w:eastAsia="zh-CN"/>
    </w:rPr>
  </w:style>
  <w:style w:type="character" w:customStyle="1" w:styleId="MinimizedTextChar">
    <w:name w:val="Minimized Text Char"/>
    <w:basedOn w:val="DefaultParagraphFont"/>
    <w:link w:val="MinimizedText"/>
    <w:locked/>
    <w:rsid w:val="00D13C83"/>
    <w:rPr>
      <w:rFonts w:ascii="Georgia" w:eastAsia="Times New Roman" w:hAnsi="Georgia"/>
      <w:sz w:val="16"/>
    </w:rPr>
  </w:style>
  <w:style w:type="paragraph" w:customStyle="1" w:styleId="MinimizedText">
    <w:name w:val="Minimized Text"/>
    <w:basedOn w:val="Normal"/>
    <w:link w:val="MinimizedTextChar"/>
    <w:qFormat/>
    <w:rsid w:val="00D13C83"/>
    <w:rPr>
      <w:rFonts w:ascii="Georgia" w:eastAsia="Times New Roman" w:hAnsi="Georgia" w:cstheme="minorBidi"/>
      <w:sz w:val="16"/>
    </w:rPr>
  </w:style>
  <w:style w:type="character" w:customStyle="1" w:styleId="StyleMinimizedTextArialNarrow10ptChar">
    <w:name w:val="Style Minimized Text + Arial Narrow 10 pt Char"/>
    <w:basedOn w:val="MinimizedTextChar"/>
    <w:link w:val="StyleMinimizedTextArialNarrow10pt"/>
    <w:locked/>
    <w:rsid w:val="00D13C83"/>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D13C83"/>
    <w:rPr>
      <w:sz w:val="20"/>
    </w:rPr>
  </w:style>
  <w:style w:type="character" w:customStyle="1" w:styleId="StyleUnderlineChar11ptBorderSinglesolidlineAutoChar">
    <w:name w:val="Style Underline Char + 11 pt Border: : (Single solid line Auto  ... Char"/>
    <w:link w:val="StyleUnderlineChar11ptBorderSinglesolidlineAuto"/>
    <w:locked/>
    <w:rsid w:val="00D13C83"/>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D13C83"/>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49pt3Char">
    <w:name w:val="Style Style4 + 9 pt3 Char"/>
    <w:basedOn w:val="Style4Char"/>
    <w:link w:val="StyleStyle49pt3"/>
    <w:locked/>
    <w:rsid w:val="00D13C83"/>
    <w:rPr>
      <w:rFonts w:ascii="Times New Roman" w:eastAsia="Times New Roman" w:hAnsi="Times New Roman" w:cs="Times New Roman"/>
      <w:sz w:val="20"/>
      <w:u w:val="single"/>
    </w:rPr>
  </w:style>
  <w:style w:type="paragraph" w:customStyle="1" w:styleId="StyleStyle49pt3">
    <w:name w:val="Style Style4 + 9 pt3"/>
    <w:basedOn w:val="Style40"/>
    <w:link w:val="StyleStyle49pt3Char"/>
    <w:qFormat/>
    <w:rsid w:val="00D13C83"/>
    <w:rPr>
      <w:rFonts w:ascii="Times New Roman" w:eastAsia="Times New Roman" w:hAnsi="Times New Roman" w:cs="Times New Roman"/>
      <w:sz w:val="20"/>
    </w:rPr>
  </w:style>
  <w:style w:type="character" w:customStyle="1" w:styleId="StyleStyle4BoldChar">
    <w:name w:val="Style Style4 + Bold Char"/>
    <w:basedOn w:val="Style4Char"/>
    <w:link w:val="StyleStyle4Bold"/>
    <w:locked/>
    <w:rsid w:val="00D13C83"/>
    <w:rPr>
      <w:rFonts w:ascii="Times New Roman" w:eastAsia="Times New Roman" w:hAnsi="Times New Roman" w:cs="Times New Roman"/>
      <w:b/>
      <w:bCs/>
      <w:sz w:val="20"/>
      <w:u w:val="single"/>
    </w:rPr>
  </w:style>
  <w:style w:type="paragraph" w:customStyle="1" w:styleId="StyleStyle4Bold">
    <w:name w:val="Style Style4 + Bold"/>
    <w:basedOn w:val="Style40"/>
    <w:link w:val="StyleStyle4BoldChar"/>
    <w:qFormat/>
    <w:rsid w:val="00D13C83"/>
    <w:rPr>
      <w:rFonts w:ascii="Times New Roman" w:eastAsia="Times New Roman" w:hAnsi="Times New Roman" w:cs="Times New Roman"/>
      <w:b/>
      <w:bCs/>
      <w:sz w:val="20"/>
    </w:rPr>
  </w:style>
  <w:style w:type="character" w:customStyle="1" w:styleId="CircledChar">
    <w:name w:val="Circled Char"/>
    <w:basedOn w:val="CardTextChar1"/>
    <w:link w:val="Circled"/>
    <w:locked/>
    <w:rsid w:val="00D13C83"/>
    <w:rPr>
      <w:rFonts w:ascii="MS Mincho" w:eastAsia="MS Mincho" w:hAnsi="Garamond" w:hint="default"/>
      <w:b/>
      <w:sz w:val="18"/>
      <w:szCs w:val="20"/>
      <w:u w:val="single"/>
      <w:lang w:val="x-none" w:eastAsia="ja-JP"/>
    </w:rPr>
  </w:style>
  <w:style w:type="character" w:customStyle="1" w:styleId="CardTextChar1">
    <w:name w:val="Card Text Char"/>
    <w:locked/>
    <w:rsid w:val="00D13C83"/>
    <w:rPr>
      <w:rFonts w:ascii="Garamond" w:eastAsia="Calibri" w:hAnsi="Garamond" w:hint="default"/>
      <w:sz w:val="18"/>
      <w:szCs w:val="22"/>
      <w:lang w:val="x-none" w:eastAsia="x-none"/>
    </w:rPr>
  </w:style>
  <w:style w:type="paragraph" w:customStyle="1" w:styleId="Circled">
    <w:name w:val="Circled"/>
    <w:link w:val="CircledChar"/>
    <w:qFormat/>
    <w:rsid w:val="00D13C83"/>
    <w:pPr>
      <w:spacing w:after="200" w:line="276" w:lineRule="auto"/>
    </w:pPr>
    <w:rPr>
      <w:rFonts w:ascii="MS Mincho" w:eastAsia="MS Mincho" w:hAnsi="Garamond"/>
      <w:b/>
      <w:sz w:val="18"/>
      <w:szCs w:val="20"/>
      <w:u w:val="single"/>
      <w:lang w:val="x-none" w:eastAsia="ja-JP"/>
    </w:rPr>
  </w:style>
  <w:style w:type="character" w:customStyle="1" w:styleId="StyleStyle411pt1Char">
    <w:name w:val="Style Style4 + 11 pt1 Char"/>
    <w:basedOn w:val="Style4Char"/>
    <w:link w:val="StyleStyle411pt1"/>
    <w:locked/>
    <w:rsid w:val="00D13C83"/>
    <w:rPr>
      <w:rFonts w:ascii="Times New Roman" w:eastAsia="Times New Roman" w:hAnsi="Times New Roman" w:cs="Times New Roman"/>
      <w:sz w:val="20"/>
      <w:u w:val="single"/>
    </w:rPr>
  </w:style>
  <w:style w:type="paragraph" w:customStyle="1" w:styleId="StyleStyle411pt1">
    <w:name w:val="Style Style4 + 11 pt1"/>
    <w:basedOn w:val="Style40"/>
    <w:link w:val="StyleStyle411pt1Char"/>
    <w:qFormat/>
    <w:rsid w:val="00D13C83"/>
    <w:rPr>
      <w:rFonts w:ascii="Times New Roman" w:eastAsia="Times New Roman" w:hAnsi="Times New Roman" w:cs="Times New Roman"/>
      <w:sz w:val="20"/>
    </w:rPr>
  </w:style>
  <w:style w:type="character" w:customStyle="1" w:styleId="StyleBoldandUnderlineChar11ptChar">
    <w:name w:val="Style Bold and Underline Char + 11 pt Char"/>
    <w:basedOn w:val="DefaultParagraphFont"/>
    <w:link w:val="StyleBoldandUnderlineChar11pt"/>
    <w:rsid w:val="00D13C83"/>
  </w:style>
  <w:style w:type="paragraph" w:customStyle="1" w:styleId="StyleBoldandUnderlineChar11pt">
    <w:name w:val="Style Bold and Underline Char + 11 pt"/>
    <w:link w:val="StyleBoldandUnderlineChar11ptChar"/>
    <w:qFormat/>
    <w:rsid w:val="00D13C83"/>
    <w:pPr>
      <w:spacing w:after="200" w:line="276" w:lineRule="auto"/>
    </w:pPr>
  </w:style>
  <w:style w:type="character" w:customStyle="1" w:styleId="StyleMinimizedTextArialNarrow9ptChar">
    <w:name w:val="Style Minimized Text + Arial Narrow 9 pt Char"/>
    <w:basedOn w:val="DefaultParagraphFont"/>
    <w:link w:val="StyleMinimizedTextArialNarrow9pt"/>
    <w:locked/>
    <w:rsid w:val="00D13C83"/>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D13C83"/>
    <w:rPr>
      <w:rFonts w:ascii="Georgia" w:eastAsia="Times New Roman" w:hAnsi="Georgia"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D13C83"/>
    <w:rPr>
      <w:rFonts w:ascii="Times New Roman" w:eastAsia="Times New Roman" w:hAnsi="Times New Roman" w:cs="Times New Roman"/>
      <w:b w:val="0"/>
      <w:bCs w:val="0"/>
      <w:szCs w:val="20"/>
      <w:u w:val="single"/>
      <w:lang w:val="en-US" w:eastAsia="en-US" w:bidi="ar-SA"/>
    </w:rPr>
  </w:style>
  <w:style w:type="character" w:customStyle="1" w:styleId="BoldandUnderlineCharChar2">
    <w:name w:val="Bold and Underline Char Char2"/>
    <w:basedOn w:val="DefaultParagraphFont"/>
    <w:rsid w:val="00D13C83"/>
    <w:rPr>
      <w:b/>
      <w:bCs w:val="0"/>
      <w:u w:val="single"/>
      <w:lang w:val="en-US" w:eastAsia="en-US" w:bidi="ar-SA"/>
    </w:rPr>
  </w:style>
  <w:style w:type="paragraph" w:customStyle="1" w:styleId="StyleBoldandUnderlineChar11ptNotBold">
    <w:name w:val="Style Bold and Underline Char + 11 pt Not Bold"/>
    <w:link w:val="StyleBoldandUnderlineChar11ptNotBoldChar"/>
    <w:qFormat/>
    <w:rsid w:val="00D13C83"/>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D13C83"/>
    <w:rPr>
      <w:rFonts w:ascii="Times New Roman" w:eastAsia="SimSun" w:hAnsi="Times New Roman" w:cs="Times New Roman" w:hint="default"/>
      <w:b/>
      <w:bCs/>
      <w:sz w:val="20"/>
      <w:szCs w:val="24"/>
      <w:u w:val="single"/>
      <w:lang w:eastAsia="zh-CN"/>
    </w:rPr>
  </w:style>
  <w:style w:type="character" w:customStyle="1" w:styleId="Style1Char">
    <w:name w:val="Style1 Char"/>
    <w:locked/>
    <w:rsid w:val="00D13C83"/>
    <w:rPr>
      <w:rFonts w:ascii="Georgia" w:eastAsia="SimSun" w:hAnsi="Georgia" w:hint="default"/>
      <w:szCs w:val="24"/>
      <w:u w:val="single"/>
      <w:lang w:eastAsia="zh-CN"/>
    </w:rPr>
  </w:style>
  <w:style w:type="paragraph" w:customStyle="1" w:styleId="StyleStyle1Bold">
    <w:name w:val="Style Style1 + Bold"/>
    <w:link w:val="StyleStyle1BoldChar"/>
    <w:qFormat/>
    <w:rsid w:val="00D13C83"/>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UnderlineCharChar"/>
    <w:link w:val="StyleUnderlineChar11pt2"/>
    <w:locked/>
    <w:rsid w:val="00D13C83"/>
    <w:rPr>
      <w:rFonts w:ascii="Times New Roman" w:eastAsia="Times New Roman" w:hAnsi="Times New Roman" w:cs="Times New Roman" w:hint="default"/>
      <w:sz w:val="20"/>
      <w:szCs w:val="20"/>
      <w:u w:val="single"/>
      <w:lang w:val="en-US" w:eastAsia="ja-JP" w:bidi="ar-SA"/>
    </w:rPr>
  </w:style>
  <w:style w:type="character" w:customStyle="1" w:styleId="UnderlineCharChar">
    <w:name w:val="Underline Char Char"/>
    <w:basedOn w:val="DefaultParagraphFont"/>
    <w:rsid w:val="00D13C83"/>
    <w:rPr>
      <w:rFonts w:ascii="Arial Narrow" w:hAnsi="Arial Narrow" w:hint="default"/>
      <w:szCs w:val="24"/>
      <w:u w:val="single"/>
      <w:lang w:val="en-US" w:eastAsia="en-US" w:bidi="ar-SA"/>
    </w:rPr>
  </w:style>
  <w:style w:type="paragraph" w:customStyle="1" w:styleId="StyleUnderlineChar11pt2">
    <w:name w:val="Style Underline Char + 11 pt2"/>
    <w:link w:val="StyleUnderlineChar11pt2Char"/>
    <w:qFormat/>
    <w:rsid w:val="00D13C83"/>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D13C83"/>
    <w:rPr>
      <w:rFonts w:ascii="Georgia" w:eastAsia="Times New Roman" w:hAnsi="Georgia"/>
      <w:szCs w:val="20"/>
    </w:rPr>
  </w:style>
  <w:style w:type="paragraph" w:customStyle="1" w:styleId="cardCharChar">
    <w:name w:val="card Char Char"/>
    <w:basedOn w:val="Normal"/>
    <w:link w:val="cardCharCharChar"/>
    <w:qFormat/>
    <w:rsid w:val="00D13C83"/>
    <w:pPr>
      <w:ind w:left="288" w:right="288"/>
    </w:pPr>
    <w:rPr>
      <w:rFonts w:ascii="Georgia" w:eastAsia="Times New Roman" w:hAnsi="Georgia" w:cstheme="minorBidi"/>
      <w:sz w:val="24"/>
      <w:szCs w:val="20"/>
    </w:rPr>
  </w:style>
  <w:style w:type="character" w:customStyle="1" w:styleId="StylecardCharCharArialNarrow9ptChar">
    <w:name w:val="Style card Char Char + Arial Narrow 9 pt Char"/>
    <w:basedOn w:val="cardCharCharChar"/>
    <w:link w:val="StylecardCharCharArialNarrow9pt"/>
    <w:locked/>
    <w:rsid w:val="00D13C83"/>
    <w:rPr>
      <w:rFonts w:ascii="Georgia" w:eastAsia="Times New Roman" w:hAnsi="Georgia"/>
      <w:szCs w:val="20"/>
    </w:rPr>
  </w:style>
  <w:style w:type="paragraph" w:customStyle="1" w:styleId="StylecardCharCharArialNarrow9pt">
    <w:name w:val="Style card Char Char + Arial Narrow 9 pt"/>
    <w:basedOn w:val="cardCharChar"/>
    <w:link w:val="StylecardCharCharArialNarrow9ptChar"/>
    <w:qFormat/>
    <w:rsid w:val="00D13C83"/>
  </w:style>
  <w:style w:type="character" w:customStyle="1" w:styleId="StyleCardTextArialNarrow9ptChar">
    <w:name w:val="Style Card Text + Arial Narrow 9 pt Char"/>
    <w:basedOn w:val="DefaultParagraphFont"/>
    <w:link w:val="StyleCardTextArialNarrow9pt"/>
    <w:rsid w:val="00D13C83"/>
  </w:style>
  <w:style w:type="paragraph" w:customStyle="1" w:styleId="StyleCardTextArialNarrow9pt">
    <w:name w:val="Style Card Text + Arial Narrow 9 pt"/>
    <w:link w:val="StyleCardTextArialNarrow9ptChar"/>
    <w:qFormat/>
    <w:rsid w:val="00D13C83"/>
    <w:pPr>
      <w:spacing w:after="200" w:line="276" w:lineRule="auto"/>
    </w:pPr>
  </w:style>
  <w:style w:type="character" w:customStyle="1" w:styleId="StyleCardTextArialNarrow8ptChar">
    <w:name w:val="Style Card Text + Arial Narrow 8 pt Char"/>
    <w:basedOn w:val="CardTextChar10"/>
    <w:link w:val="StyleCardTextArialNarrow8pt"/>
    <w:locked/>
    <w:rsid w:val="00D13C83"/>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D13C83"/>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D13C83"/>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D13C83"/>
    <w:rPr>
      <w:rFonts w:ascii="Georgia" w:eastAsia="Times New Roman" w:hAnsi="Georgia"/>
      <w:sz w:val="16"/>
    </w:rPr>
  </w:style>
  <w:style w:type="paragraph" w:customStyle="1" w:styleId="Textsmall0">
    <w:name w:val="Textsmall"/>
    <w:basedOn w:val="Normal"/>
    <w:next w:val="Normal"/>
    <w:link w:val="TextsmallChar0"/>
    <w:qFormat/>
    <w:rsid w:val="00D13C83"/>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D13C83"/>
    <w:rPr>
      <w:rFonts w:ascii="Times New Roman" w:eastAsia="Times New Roman" w:hAnsi="Times New Roman" w:cs="Times New Roman"/>
      <w:sz w:val="20"/>
      <w:u w:val="single"/>
    </w:rPr>
  </w:style>
  <w:style w:type="paragraph" w:customStyle="1" w:styleId="StyleStyle49pt10">
    <w:name w:val="Style Style4 + 9 pt10"/>
    <w:basedOn w:val="Style40"/>
    <w:link w:val="StyleStyle49pt10Char"/>
    <w:qFormat/>
    <w:rsid w:val="00D13C83"/>
    <w:rPr>
      <w:rFonts w:ascii="Times New Roman" w:eastAsia="Times New Roman" w:hAnsi="Times New Roman" w:cs="Times New Roman"/>
      <w:sz w:val="20"/>
    </w:rPr>
  </w:style>
  <w:style w:type="character" w:customStyle="1" w:styleId="StyleStyle49ptBold7Char">
    <w:name w:val="Style Style4 + 9 pt Bold7 Char"/>
    <w:link w:val="StyleStyle49ptBold7"/>
    <w:locked/>
    <w:rsid w:val="00D13C83"/>
    <w:rPr>
      <w:rFonts w:ascii="Times New Roman" w:eastAsia="Times New Roman" w:hAnsi="Times New Roman" w:cs="Times New Roman"/>
      <w:b/>
      <w:bCs/>
      <w:u w:val="single"/>
    </w:rPr>
  </w:style>
  <w:style w:type="paragraph" w:customStyle="1" w:styleId="StyleStyle49ptBold7">
    <w:name w:val="Style Style4 + 9 pt Bold7"/>
    <w:basedOn w:val="Style40"/>
    <w:link w:val="StyleStyle49ptBold7Char"/>
    <w:qFormat/>
    <w:rsid w:val="00D13C83"/>
    <w:rPr>
      <w:rFonts w:ascii="Times New Roman" w:eastAsia="Times New Roman" w:hAnsi="Times New Roman" w:cs="Times New Roman"/>
      <w:b/>
      <w:bCs/>
    </w:rPr>
  </w:style>
  <w:style w:type="character" w:customStyle="1" w:styleId="NormalUnderlineChar">
    <w:name w:val="Normal Underline Char"/>
    <w:link w:val="NormalUnderline"/>
    <w:locked/>
    <w:rsid w:val="00D13C83"/>
    <w:rPr>
      <w:rFonts w:ascii="Georgia" w:eastAsia="Times New Roman" w:hAnsi="Georgia"/>
      <w:u w:val="single"/>
    </w:rPr>
  </w:style>
  <w:style w:type="paragraph" w:customStyle="1" w:styleId="NormalUnderline">
    <w:name w:val="Normal Underline"/>
    <w:basedOn w:val="Normal"/>
    <w:link w:val="NormalUnderlineChar"/>
    <w:qFormat/>
    <w:rsid w:val="00D13C83"/>
    <w:pPr>
      <w:ind w:left="288"/>
    </w:pPr>
    <w:rPr>
      <w:rFonts w:ascii="Georgia" w:eastAsia="Times New Roman" w:hAnsi="Georgia" w:cstheme="minorBidi"/>
      <w:sz w:val="24"/>
      <w:u w:val="single"/>
    </w:rPr>
  </w:style>
  <w:style w:type="paragraph" w:customStyle="1" w:styleId="Underlinestyle0">
    <w:name w:val="Underline style"/>
    <w:basedOn w:val="Normal"/>
    <w:uiPriority w:val="99"/>
    <w:qFormat/>
    <w:rsid w:val="00D13C83"/>
    <w:rPr>
      <w:rFonts w:eastAsia="Times New Roman" w:cstheme="minorBidi"/>
      <w:sz w:val="16"/>
      <w:u w:val="single"/>
    </w:rPr>
  </w:style>
  <w:style w:type="paragraph" w:customStyle="1" w:styleId="WW-Default1">
    <w:name w:val="WW-Default1"/>
    <w:basedOn w:val="Normal"/>
    <w:uiPriority w:val="99"/>
    <w:qFormat/>
    <w:rsid w:val="00D13C83"/>
    <w:pPr>
      <w:suppressAutoHyphens/>
    </w:pPr>
    <w:rPr>
      <w:rFonts w:eastAsia="Times New Roman" w:cstheme="minorBidi"/>
      <w:b/>
      <w:bCs/>
      <w:sz w:val="16"/>
      <w:szCs w:val="20"/>
      <w:lang w:eastAsia="ar-SA"/>
    </w:rPr>
  </w:style>
  <w:style w:type="character" w:customStyle="1" w:styleId="CardStyleChar">
    <w:name w:val="Card Style Char"/>
    <w:link w:val="CardStyle"/>
    <w:locked/>
    <w:rsid w:val="00D13C83"/>
    <w:rPr>
      <w:rFonts w:ascii="Georgia" w:eastAsia="Times New Roman" w:hAnsi="Georgia"/>
    </w:rPr>
  </w:style>
  <w:style w:type="paragraph" w:customStyle="1" w:styleId="CardStyle">
    <w:name w:val="Card Style"/>
    <w:basedOn w:val="Normal"/>
    <w:link w:val="CardStyleChar"/>
    <w:qFormat/>
    <w:rsid w:val="00D13C83"/>
    <w:rPr>
      <w:rFonts w:ascii="Georgia" w:eastAsia="Times New Roman" w:hAnsi="Georgia" w:cstheme="minorBidi"/>
      <w:sz w:val="24"/>
    </w:rPr>
  </w:style>
  <w:style w:type="character" w:customStyle="1" w:styleId="Stylecard11ptChar">
    <w:name w:val="Style card + 11 pt Char"/>
    <w:link w:val="Stylecard11pt"/>
    <w:locked/>
    <w:rsid w:val="00D13C83"/>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D13C83"/>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D13C83"/>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D13C83"/>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D13C83"/>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13C83"/>
    <w:pPr>
      <w:keepLines w:val="0"/>
      <w:pageBreakBefore w:val="0"/>
      <w:spacing w:before="240" w:after="60"/>
      <w:jc w:val="left"/>
    </w:pPr>
    <w:rPr>
      <w:rFonts w:ascii="Georgia" w:eastAsia="Times New Roman" w:hAnsi="Georgia" w:cs="Arial"/>
      <w:bCs w:val="0"/>
      <w:sz w:val="24"/>
      <w:szCs w:val="28"/>
      <w:u w:val="none"/>
    </w:rPr>
  </w:style>
  <w:style w:type="paragraph" w:customStyle="1" w:styleId="Style23">
    <w:name w:val="Style23"/>
    <w:basedOn w:val="Normal"/>
    <w:uiPriority w:val="99"/>
    <w:qFormat/>
    <w:rsid w:val="00D13C83"/>
    <w:pPr>
      <w:widowControl w:val="0"/>
      <w:autoSpaceDE w:val="0"/>
      <w:autoSpaceDN w:val="0"/>
      <w:adjustRightInd w:val="0"/>
      <w:spacing w:line="209" w:lineRule="exact"/>
    </w:pPr>
    <w:rPr>
      <w:rFonts w:eastAsia="SimSun" w:cstheme="minorBidi"/>
      <w:sz w:val="24"/>
    </w:rPr>
  </w:style>
  <w:style w:type="character" w:customStyle="1" w:styleId="TagtemplateChar">
    <w:name w:val="Tagtemplate Char"/>
    <w:basedOn w:val="DefaultParagraphFont"/>
    <w:link w:val="Tagtemplate"/>
    <w:locked/>
    <w:rsid w:val="00D13C83"/>
    <w:rPr>
      <w:rFonts w:ascii="Arial" w:eastAsia="Calibri" w:hAnsi="Arial" w:cs="Arial"/>
      <w:b/>
    </w:rPr>
  </w:style>
  <w:style w:type="paragraph" w:customStyle="1" w:styleId="Tagtemplate">
    <w:name w:val="Tagtemplate"/>
    <w:basedOn w:val="Normal"/>
    <w:link w:val="TagtemplateChar"/>
    <w:autoRedefine/>
    <w:qFormat/>
    <w:rsid w:val="00D13C83"/>
    <w:pPr>
      <w:keepNext/>
      <w:keepLines/>
    </w:pPr>
    <w:rPr>
      <w:rFonts w:ascii="Arial" w:eastAsia="Calibri" w:hAnsi="Arial" w:cs="Arial"/>
      <w:b/>
      <w:sz w:val="24"/>
    </w:rPr>
  </w:style>
  <w:style w:type="paragraph" w:customStyle="1" w:styleId="Citation-FirstLine">
    <w:name w:val="Citation - First Line"/>
    <w:basedOn w:val="Normal"/>
    <w:next w:val="Normal"/>
    <w:autoRedefine/>
    <w:uiPriority w:val="99"/>
    <w:qFormat/>
    <w:rsid w:val="00D13C83"/>
    <w:pPr>
      <w:spacing w:line="240" w:lineRule="atLeast"/>
    </w:pPr>
    <w:rPr>
      <w:rFonts w:ascii="Book Antiqua" w:eastAsia="Times New Roman" w:hAnsi="Book Antiqua" w:cstheme="minorBidi"/>
      <w:sz w:val="16"/>
    </w:rPr>
  </w:style>
  <w:style w:type="character" w:customStyle="1" w:styleId="Citation-CompleteChar">
    <w:name w:val="Citation - Complete Char"/>
    <w:basedOn w:val="DefaultParagraphFont"/>
    <w:link w:val="Citation-Complete"/>
    <w:locked/>
    <w:rsid w:val="00D13C83"/>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D13C83"/>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D13C83"/>
    <w:rPr>
      <w:b/>
      <w:u w:val="single"/>
    </w:rPr>
  </w:style>
  <w:style w:type="paragraph" w:customStyle="1" w:styleId="BoldandUnderline">
    <w:name w:val="Bold and Underline"/>
    <w:basedOn w:val="Normal"/>
    <w:link w:val="BoldandUnderlineChar"/>
    <w:qFormat/>
    <w:rsid w:val="00D13C83"/>
    <w:rPr>
      <w:rFonts w:asciiTheme="minorHAnsi" w:hAnsiTheme="minorHAnsi" w:cstheme="minorBidi"/>
      <w:b/>
      <w:sz w:val="24"/>
      <w:u w:val="single"/>
    </w:rPr>
  </w:style>
  <w:style w:type="character" w:customStyle="1" w:styleId="StyleStyle49ptBold3Char">
    <w:name w:val="Style Style4 + 9 pt Bold3 Char"/>
    <w:basedOn w:val="Style4Char"/>
    <w:link w:val="StyleStyle49ptBold3"/>
    <w:locked/>
    <w:rsid w:val="00D13C83"/>
    <w:rPr>
      <w:rFonts w:ascii="Times New Roman" w:eastAsia="Times New Roman" w:hAnsi="Times New Roman" w:cs="Times New Roman"/>
      <w:b/>
      <w:bCs/>
      <w:sz w:val="20"/>
      <w:u w:val="single"/>
    </w:rPr>
  </w:style>
  <w:style w:type="paragraph" w:customStyle="1" w:styleId="StyleStyle49ptBold3">
    <w:name w:val="Style Style4 + 9 pt Bold3"/>
    <w:basedOn w:val="Style40"/>
    <w:link w:val="StyleStyle49ptBold3Char"/>
    <w:qFormat/>
    <w:rsid w:val="00D13C83"/>
    <w:rPr>
      <w:rFonts w:ascii="Times New Roman" w:eastAsia="Times New Roman" w:hAnsi="Times New Roman" w:cs="Times New Roman"/>
      <w:b/>
      <w:bCs/>
      <w:sz w:val="20"/>
    </w:rPr>
  </w:style>
  <w:style w:type="paragraph" w:customStyle="1" w:styleId="TagText">
    <w:name w:val="TagText"/>
    <w:basedOn w:val="Normal"/>
    <w:uiPriority w:val="99"/>
    <w:qFormat/>
    <w:rsid w:val="00D13C83"/>
    <w:rPr>
      <w:rFonts w:cstheme="minorBidi"/>
      <w:b/>
      <w:sz w:val="24"/>
    </w:rPr>
  </w:style>
  <w:style w:type="character" w:customStyle="1" w:styleId="StyleUnderlining11ptChar">
    <w:name w:val="Style Underlining + 11 pt Char"/>
    <w:basedOn w:val="UnderliningChar"/>
    <w:link w:val="StyleUnderlining11pt"/>
    <w:locked/>
    <w:rsid w:val="00D13C83"/>
    <w:rPr>
      <w:rFonts w:ascii="Times New Roman" w:eastAsia="Times New Roman" w:hAnsi="Times New Roman" w:cs="Times New Roman"/>
      <w:sz w:val="20"/>
      <w:szCs w:val="20"/>
      <w:u w:val="single"/>
      <w:lang w:val="en-GB" w:eastAsia="x-none"/>
    </w:rPr>
  </w:style>
  <w:style w:type="paragraph" w:customStyle="1" w:styleId="StyleUnderlining11pt">
    <w:name w:val="Style Underlining + 11 pt"/>
    <w:basedOn w:val="Underlining"/>
    <w:link w:val="StyleUnderlining11ptChar"/>
    <w:qFormat/>
    <w:rsid w:val="00D13C83"/>
    <w:rPr>
      <w:rFonts w:ascii="Times New Roman" w:hAnsi="Times New Roman" w:cs="Times New Roman"/>
      <w:sz w:val="20"/>
      <w:lang w:val="en-GB"/>
    </w:rPr>
  </w:style>
  <w:style w:type="character" w:customStyle="1" w:styleId="StyleStyleMicroText7ptArialNarrow10ptChar">
    <w:name w:val="Style Style MicroText + 7 pt + Arial Narrow 10 pt Char"/>
    <w:basedOn w:val="DefaultParagraphFont"/>
    <w:link w:val="StyleStyleMicroText7ptArialNarrow10pt"/>
    <w:locked/>
    <w:rsid w:val="00D13C83"/>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D13C83"/>
    <w:rPr>
      <w:rFonts w:ascii="Georgia" w:eastAsia="Times New Roman" w:hAnsi="Georgia" w:cstheme="minorBidi"/>
      <w:sz w:val="24"/>
    </w:rPr>
  </w:style>
  <w:style w:type="character" w:customStyle="1" w:styleId="Stylecard11ptBoldUnderlineChar">
    <w:name w:val="Style card + 11 pt Bold Underline Char"/>
    <w:basedOn w:val="cardChar"/>
    <w:link w:val="Stylecard11ptBoldUnderline"/>
    <w:locked/>
    <w:rsid w:val="00D13C83"/>
    <w:rPr>
      <w:rFonts w:ascii="Times New Roman" w:eastAsia="SimSun" w:hAnsi="Times New Roman" w:cs="Times New Roman"/>
      <w:b w:val="0"/>
      <w:bCs/>
      <w:u w:val="single"/>
      <w:lang w:eastAsia="zh-CN"/>
    </w:rPr>
  </w:style>
  <w:style w:type="paragraph" w:customStyle="1" w:styleId="Stylecard11ptBoldUnderline">
    <w:name w:val="Style card + 11 pt Bold Underline"/>
    <w:basedOn w:val="Normal"/>
    <w:link w:val="Stylecard11ptBoldUnderlineChar"/>
    <w:qFormat/>
    <w:rsid w:val="00D13C83"/>
    <w:pPr>
      <w:ind w:left="288" w:right="288"/>
    </w:pPr>
    <w:rPr>
      <w:rFonts w:ascii="Times New Roman" w:eastAsia="SimSun" w:hAnsi="Times New Roman" w:cs="Times New Roman"/>
      <w:bCs/>
      <w:sz w:val="24"/>
      <w:u w:val="single"/>
      <w:lang w:eastAsia="zh-CN"/>
    </w:rPr>
  </w:style>
  <w:style w:type="character" w:customStyle="1" w:styleId="Cards1Char">
    <w:name w:val="Cards1 Char"/>
    <w:basedOn w:val="DefaultParagraphFont"/>
    <w:link w:val="Cards1"/>
    <w:locked/>
    <w:rsid w:val="00D13C83"/>
    <w:rPr>
      <w:rFonts w:ascii="Georgia" w:eastAsia="Times New Roman" w:hAnsi="Georgia"/>
      <w:u w:val="single"/>
    </w:rPr>
  </w:style>
  <w:style w:type="paragraph" w:customStyle="1" w:styleId="Cards1">
    <w:name w:val="Cards1"/>
    <w:basedOn w:val="Normal"/>
    <w:link w:val="Cards1Char"/>
    <w:qFormat/>
    <w:rsid w:val="00D13C83"/>
    <w:pPr>
      <w:ind w:left="288"/>
    </w:pPr>
    <w:rPr>
      <w:rFonts w:ascii="Georgia" w:eastAsia="Times New Roman" w:hAnsi="Georgia" w:cstheme="minorBidi"/>
      <w:sz w:val="24"/>
      <w:u w:val="single"/>
    </w:rPr>
  </w:style>
  <w:style w:type="character" w:customStyle="1" w:styleId="StyleCardTextTimesNewRoman11ptUnderlineChar">
    <w:name w:val="Style Card Text + Times New Roman 11 pt Underline Char"/>
    <w:link w:val="StyleCardTextTimesNewRoman11ptUnderline"/>
    <w:locked/>
    <w:rsid w:val="00D13C83"/>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D13C83"/>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D13C83"/>
    <w:rPr>
      <w:rFonts w:ascii="Times New Roman" w:eastAsia="Times New Roman" w:hAnsi="Times New Roman" w:cs="Times New Roman"/>
      <w:b/>
      <w:u w:val="single"/>
      <w:lang w:eastAsia="ar-SA"/>
    </w:rPr>
  </w:style>
  <w:style w:type="paragraph" w:customStyle="1" w:styleId="Stylecard8pt">
    <w:name w:val="Style card + 8 pt"/>
    <w:basedOn w:val="Normal"/>
    <w:link w:val="Stylecard8ptChar"/>
    <w:qFormat/>
    <w:rsid w:val="00D13C83"/>
    <w:pPr>
      <w:ind w:left="288" w:right="288"/>
    </w:pPr>
    <w:rPr>
      <w:rFonts w:ascii="Times New Roman" w:eastAsia="Times New Roman" w:hAnsi="Times New Roman" w:cs="Times New Roman"/>
      <w:b/>
      <w:sz w:val="24"/>
      <w:u w:val="single"/>
      <w:lang w:eastAsia="ar-SA"/>
    </w:rPr>
  </w:style>
  <w:style w:type="paragraph" w:customStyle="1" w:styleId="emactive">
    <w:name w:val="emactive"/>
    <w:basedOn w:val="Normal"/>
    <w:uiPriority w:val="99"/>
    <w:qFormat/>
    <w:rsid w:val="00D13C83"/>
    <w:pPr>
      <w:spacing w:before="100" w:beforeAutospacing="1" w:after="100" w:afterAutospacing="1"/>
    </w:pPr>
    <w:rPr>
      <w:rFonts w:eastAsia="Times New Roman" w:cstheme="minorBidi"/>
      <w:sz w:val="24"/>
    </w:rPr>
  </w:style>
  <w:style w:type="paragraph" w:customStyle="1" w:styleId="emready">
    <w:name w:val="emready"/>
    <w:basedOn w:val="Normal"/>
    <w:uiPriority w:val="99"/>
    <w:qFormat/>
    <w:rsid w:val="00D13C83"/>
    <w:pPr>
      <w:spacing w:before="100" w:beforeAutospacing="1" w:after="100" w:afterAutospacing="1"/>
    </w:pPr>
    <w:rPr>
      <w:rFonts w:eastAsia="Times New Roman" w:cstheme="minorBidi"/>
      <w:sz w:val="24"/>
    </w:rPr>
  </w:style>
  <w:style w:type="character" w:customStyle="1" w:styleId="evidencetextChar1">
    <w:name w:val="evidence text Char1"/>
    <w:link w:val="evidencetext"/>
    <w:locked/>
    <w:rsid w:val="00D13C83"/>
    <w:rPr>
      <w:rFonts w:ascii="Arial" w:hAnsi="Arial" w:cs="Arial"/>
      <w:color w:val="000000"/>
      <w:sz w:val="16"/>
    </w:rPr>
  </w:style>
  <w:style w:type="paragraph" w:customStyle="1" w:styleId="evidencetext">
    <w:name w:val="evidence text"/>
    <w:basedOn w:val="Normal"/>
    <w:link w:val="evidencetextChar1"/>
    <w:qFormat/>
    <w:rsid w:val="00D13C83"/>
    <w:pPr>
      <w:ind w:left="1008" w:right="720"/>
    </w:pPr>
    <w:rPr>
      <w:rFonts w:ascii="Arial" w:hAnsi="Arial" w:cs="Arial"/>
      <w:color w:val="000000"/>
      <w:sz w:val="16"/>
    </w:rPr>
  </w:style>
  <w:style w:type="character" w:customStyle="1" w:styleId="UnderlinedCardTextChar">
    <w:name w:val="Underlined Card Text Char"/>
    <w:link w:val="UnderlinedCardText"/>
    <w:locked/>
    <w:rsid w:val="00D13C83"/>
    <w:rPr>
      <w:rFonts w:ascii="Times New Roman" w:hAnsi="Times New Roman" w:cs="Times New Roman"/>
      <w:u w:val="single"/>
    </w:rPr>
  </w:style>
  <w:style w:type="paragraph" w:customStyle="1" w:styleId="UnderlinedCardText">
    <w:name w:val="Underlined Card Text"/>
    <w:basedOn w:val="Normal"/>
    <w:link w:val="UnderlinedCardTextChar"/>
    <w:qFormat/>
    <w:rsid w:val="00D13C83"/>
    <w:pPr>
      <w:spacing w:after="200"/>
      <w:contextualSpacing/>
    </w:pPr>
    <w:rPr>
      <w:rFonts w:ascii="Times New Roman" w:hAnsi="Times New Roman" w:cs="Times New Roman"/>
      <w:sz w:val="24"/>
      <w:u w:val="single"/>
    </w:rPr>
  </w:style>
  <w:style w:type="character" w:customStyle="1" w:styleId="ShrinkChar">
    <w:name w:val="Shrink Char"/>
    <w:link w:val="Shrink"/>
    <w:locked/>
    <w:rsid w:val="00D13C83"/>
    <w:rPr>
      <w:rFonts w:ascii="Courier" w:hAnsi="Courier" w:cs="Courier"/>
      <w:bCs/>
      <w:sz w:val="16"/>
      <w:szCs w:val="16"/>
    </w:rPr>
  </w:style>
  <w:style w:type="paragraph" w:customStyle="1" w:styleId="Shrink">
    <w:name w:val="Shrink"/>
    <w:link w:val="ShrinkChar"/>
    <w:qFormat/>
    <w:rsid w:val="00D13C83"/>
    <w:pPr>
      <w:ind w:left="288" w:right="288"/>
    </w:pPr>
    <w:rPr>
      <w:rFonts w:ascii="Courier" w:hAnsi="Courier" w:cs="Courier"/>
      <w:bCs/>
      <w:sz w:val="16"/>
      <w:szCs w:val="16"/>
    </w:rPr>
  </w:style>
  <w:style w:type="character" w:customStyle="1" w:styleId="MinimizeChar">
    <w:name w:val="Minimize Char"/>
    <w:basedOn w:val="cardChar"/>
    <w:link w:val="Minimize"/>
    <w:locked/>
    <w:rsid w:val="00D13C83"/>
    <w:rPr>
      <w:rFonts w:ascii="Times New Roman" w:hAnsi="Times New Roman" w:cs="Times New Roman"/>
      <w:b w:val="0"/>
      <w:kern w:val="32"/>
      <w:sz w:val="12"/>
      <w:u w:val="single"/>
    </w:rPr>
  </w:style>
  <w:style w:type="paragraph" w:customStyle="1" w:styleId="Minimize">
    <w:name w:val="Minimize"/>
    <w:basedOn w:val="Normal"/>
    <w:next w:val="Normal"/>
    <w:link w:val="MinimizeChar"/>
    <w:qFormat/>
    <w:rsid w:val="00D13C83"/>
    <w:pPr>
      <w:widowControl w:val="0"/>
      <w:autoSpaceDE w:val="0"/>
      <w:autoSpaceDN w:val="0"/>
      <w:adjustRightInd w:val="0"/>
      <w:ind w:left="288" w:right="288"/>
    </w:pPr>
    <w:rPr>
      <w:rFonts w:ascii="Times New Roman" w:hAnsi="Times New Roman" w:cs="Times New Roman"/>
      <w:kern w:val="32"/>
      <w:sz w:val="12"/>
      <w:u w:val="single"/>
    </w:rPr>
  </w:style>
  <w:style w:type="character" w:customStyle="1" w:styleId="StyleStyle49ptChar">
    <w:name w:val="Style Style4 + 9 pt Char"/>
    <w:link w:val="StyleStyle49pt"/>
    <w:locked/>
    <w:rsid w:val="00D13C83"/>
    <w:rPr>
      <w:rFonts w:ascii="Georgia" w:eastAsia="Times New Roman" w:hAnsi="Georgia" w:cs="Times New Roman"/>
      <w:u w:val="single"/>
    </w:rPr>
  </w:style>
  <w:style w:type="paragraph" w:customStyle="1" w:styleId="StyleStyle49pt">
    <w:name w:val="Style Style4 + 9 pt"/>
    <w:basedOn w:val="Normal"/>
    <w:link w:val="StyleStyle49ptChar"/>
    <w:qFormat/>
    <w:rsid w:val="00D13C83"/>
    <w:rPr>
      <w:rFonts w:ascii="Georgia" w:eastAsia="Times New Roman" w:hAnsi="Georgia" w:cs="Times New Roman"/>
      <w:sz w:val="24"/>
      <w:u w:val="single"/>
    </w:rPr>
  </w:style>
  <w:style w:type="character" w:customStyle="1" w:styleId="BoldandUnderlineCharCharCharCharCharChar">
    <w:name w:val="Bold and Underline Char Char Char Char Char Char"/>
    <w:link w:val="BoldandUnderlineCharCharCharCharChar"/>
    <w:locked/>
    <w:rsid w:val="00D13C8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13C83"/>
    <w:rPr>
      <w:rFonts w:ascii="Georgia" w:eastAsia="Times New Roman" w:hAnsi="Georgia" w:cs="Times New Roman"/>
      <w:b/>
      <w:sz w:val="24"/>
      <w:u w:val="single"/>
    </w:rPr>
  </w:style>
  <w:style w:type="paragraph" w:customStyle="1" w:styleId="Cite21">
    <w:name w:val="Cite 2"/>
    <w:basedOn w:val="Normal"/>
    <w:uiPriority w:val="99"/>
    <w:qFormat/>
    <w:rsid w:val="00D13C83"/>
    <w:rPr>
      <w:rFonts w:eastAsia="MS Mincho" w:cstheme="minorBidi"/>
      <w:b/>
      <w:sz w:val="24"/>
      <w:u w:val="single"/>
    </w:rPr>
  </w:style>
  <w:style w:type="character" w:customStyle="1" w:styleId="HeadingsBaseChar">
    <w:name w:val="Headings Base Char"/>
    <w:link w:val="HeadingsBase"/>
    <w:locked/>
    <w:rsid w:val="00D13C83"/>
    <w:rPr>
      <w:rFonts w:ascii="Georgia" w:eastAsia="Times New Roman" w:hAnsi="Georgia" w:cs="Times New Roman"/>
      <w:b/>
      <w:kern w:val="32"/>
      <w:sz w:val="32"/>
      <w:szCs w:val="20"/>
    </w:rPr>
  </w:style>
  <w:style w:type="paragraph" w:customStyle="1" w:styleId="HeadingsBase">
    <w:name w:val="Headings Base"/>
    <w:basedOn w:val="Normal"/>
    <w:link w:val="HeadingsBaseChar"/>
    <w:qFormat/>
    <w:rsid w:val="00D13C83"/>
    <w:pPr>
      <w:keepNext/>
      <w:keepLines/>
      <w:suppressAutoHyphens/>
      <w:spacing w:before="20" w:after="120"/>
      <w:jc w:val="center"/>
    </w:pPr>
    <w:rPr>
      <w:rFonts w:ascii="Georgia" w:eastAsia="Times New Roman" w:hAnsi="Georgia" w:cs="Times New Roman"/>
      <w:b/>
      <w:kern w:val="32"/>
      <w:sz w:val="32"/>
      <w:szCs w:val="20"/>
    </w:rPr>
  </w:style>
  <w:style w:type="paragraph" w:customStyle="1" w:styleId="HeadingFake">
    <w:name w:val="Heading Fake"/>
    <w:basedOn w:val="Heading3"/>
    <w:uiPriority w:val="99"/>
    <w:qFormat/>
    <w:rsid w:val="00D13C83"/>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D13C83"/>
    <w:pPr>
      <w:spacing w:line="480" w:lineRule="auto"/>
      <w:ind w:firstLine="720"/>
    </w:pPr>
    <w:rPr>
      <w:rFonts w:eastAsia="Times New Roman" w:cstheme="minorBidi"/>
      <w:kern w:val="32"/>
      <w:sz w:val="16"/>
      <w:szCs w:val="20"/>
    </w:rPr>
  </w:style>
  <w:style w:type="paragraph" w:customStyle="1" w:styleId="SchoolBlockQuote">
    <w:name w:val="School Block Quote"/>
    <w:basedOn w:val="SchoolPaper"/>
    <w:uiPriority w:val="99"/>
    <w:qFormat/>
    <w:rsid w:val="00D13C83"/>
  </w:style>
  <w:style w:type="paragraph" w:customStyle="1" w:styleId="SchoolWorksCited">
    <w:name w:val="School Works Cited"/>
    <w:basedOn w:val="SchoolPaper"/>
    <w:uiPriority w:val="99"/>
    <w:qFormat/>
    <w:rsid w:val="00D13C83"/>
  </w:style>
  <w:style w:type="paragraph" w:customStyle="1" w:styleId="BlockQuote">
    <w:name w:val="Block Quote"/>
    <w:basedOn w:val="Normal"/>
    <w:uiPriority w:val="99"/>
    <w:qFormat/>
    <w:rsid w:val="00D13C83"/>
    <w:pPr>
      <w:ind w:left="720" w:right="720"/>
    </w:pPr>
    <w:rPr>
      <w:rFonts w:eastAsia="Times New Roman" w:cstheme="minorBidi"/>
      <w:kern w:val="32"/>
      <w:sz w:val="24"/>
      <w:szCs w:val="20"/>
    </w:rPr>
  </w:style>
  <w:style w:type="paragraph" w:customStyle="1" w:styleId="PaperBody">
    <w:name w:val="Paper Body"/>
    <w:basedOn w:val="Normal"/>
    <w:uiPriority w:val="99"/>
    <w:qFormat/>
    <w:rsid w:val="00D13C83"/>
    <w:pPr>
      <w:spacing w:line="480" w:lineRule="auto"/>
      <w:ind w:firstLine="720"/>
    </w:pPr>
    <w:rPr>
      <w:rFonts w:eastAsia="Times New Roman" w:cstheme="minorBidi"/>
      <w:kern w:val="32"/>
      <w:sz w:val="16"/>
    </w:rPr>
  </w:style>
  <w:style w:type="paragraph" w:customStyle="1" w:styleId="PaperCitation">
    <w:name w:val="Paper Citation"/>
    <w:basedOn w:val="Normal"/>
    <w:uiPriority w:val="99"/>
    <w:qFormat/>
    <w:rsid w:val="00D13C83"/>
    <w:pPr>
      <w:spacing w:line="480" w:lineRule="auto"/>
      <w:ind w:left="720" w:hanging="720"/>
    </w:pPr>
    <w:rPr>
      <w:rFonts w:eastAsia="Times New Roman" w:cstheme="minorBidi"/>
      <w:kern w:val="32"/>
      <w:sz w:val="16"/>
      <w:szCs w:val="20"/>
    </w:rPr>
  </w:style>
  <w:style w:type="paragraph" w:customStyle="1" w:styleId="WW-Default">
    <w:name w:val="WW-Default"/>
    <w:uiPriority w:val="99"/>
    <w:qFormat/>
    <w:rsid w:val="00D13C83"/>
    <w:pPr>
      <w:suppressAutoHyphens/>
    </w:pPr>
    <w:rPr>
      <w:rFonts w:ascii="Georgia" w:eastAsia="Calibri" w:hAnsi="Georgia" w:cs="Calibri"/>
      <w:sz w:val="22"/>
      <w:szCs w:val="22"/>
      <w:lang w:eastAsia="ar-SA"/>
    </w:rPr>
  </w:style>
  <w:style w:type="paragraph" w:customStyle="1" w:styleId="Standard">
    <w:name w:val="Standard"/>
    <w:uiPriority w:val="99"/>
    <w:qFormat/>
    <w:rsid w:val="00D13C83"/>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uiPriority w:val="99"/>
    <w:qFormat/>
    <w:rsid w:val="00D13C83"/>
    <w:pPr>
      <w:keepNext/>
      <w:widowControl w:val="0"/>
      <w:tabs>
        <w:tab w:val="num" w:pos="0"/>
      </w:tabs>
      <w:suppressAutoHyphens/>
    </w:pPr>
    <w:rPr>
      <w:rFonts w:ascii="Garamond" w:eastAsia="MS Gothic" w:hAnsi="Garamond" w:cs="Times New Roman"/>
      <w:b/>
      <w:lang w:eastAsia="ar-SA"/>
    </w:rPr>
  </w:style>
  <w:style w:type="paragraph" w:customStyle="1" w:styleId="UnderlinedText">
    <w:name w:val="Underlined Text"/>
    <w:basedOn w:val="Normal"/>
    <w:autoRedefine/>
    <w:uiPriority w:val="99"/>
    <w:qFormat/>
    <w:rsid w:val="00D13C83"/>
    <w:rPr>
      <w:rFonts w:eastAsia="Calibri" w:cstheme="minorBidi"/>
      <w:b/>
      <w:sz w:val="24"/>
    </w:rPr>
  </w:style>
  <w:style w:type="paragraph" w:customStyle="1" w:styleId="HotRoute">
    <w:name w:val="Hot Route!"/>
    <w:basedOn w:val="Normal"/>
    <w:uiPriority w:val="99"/>
    <w:qFormat/>
    <w:rsid w:val="00D13C83"/>
    <w:pPr>
      <w:ind w:left="144"/>
    </w:pPr>
    <w:rPr>
      <w:rFonts w:eastAsia="Times New Roman" w:cstheme="minorBidi"/>
      <w:sz w:val="16"/>
    </w:rPr>
  </w:style>
  <w:style w:type="character" w:customStyle="1" w:styleId="CardHighlightChar">
    <w:name w:val="Card Highlight Char"/>
    <w:link w:val="CardHighlight"/>
    <w:locked/>
    <w:rsid w:val="00D13C8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13C83"/>
    <w:pPr>
      <w:shd w:val="clear" w:color="auto" w:fill="66FFFF"/>
    </w:pPr>
    <w:rPr>
      <w:rFonts w:eastAsia="Calibri"/>
      <w:sz w:val="24"/>
      <w:u w:val="single"/>
    </w:rPr>
  </w:style>
  <w:style w:type="character" w:customStyle="1" w:styleId="BlockHeaderHiddenChar">
    <w:name w:val="Block Header Hidden Char"/>
    <w:link w:val="BlockHeaderHidden"/>
    <w:locked/>
    <w:rsid w:val="00D13C8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13C8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13C83"/>
    <w:pPr>
      <w:spacing w:before="100" w:beforeAutospacing="1" w:after="100" w:afterAutospacing="1"/>
    </w:pPr>
    <w:rPr>
      <w:rFonts w:eastAsia="Times New Roman" w:cstheme="minorBidi"/>
      <w:sz w:val="24"/>
    </w:rPr>
  </w:style>
  <w:style w:type="paragraph" w:customStyle="1" w:styleId="norma">
    <w:name w:val="norma"/>
    <w:basedOn w:val="Heading3"/>
    <w:uiPriority w:val="99"/>
    <w:qFormat/>
    <w:rsid w:val="00D13C83"/>
    <w:rPr>
      <w:rFonts w:eastAsia="MS Gothic" w:cs="Arial"/>
      <w:bCs w:val="0"/>
      <w:sz w:val="24"/>
    </w:rPr>
  </w:style>
  <w:style w:type="character" w:customStyle="1" w:styleId="NormaltagChar">
    <w:name w:val="Normal tag Char"/>
    <w:link w:val="Normaltag"/>
    <w:locked/>
    <w:rsid w:val="00D13C83"/>
    <w:rPr>
      <w:rFonts w:ascii="Georgia" w:hAnsi="Georgia"/>
      <w:b/>
    </w:rPr>
  </w:style>
  <w:style w:type="paragraph" w:customStyle="1" w:styleId="Normaltag">
    <w:name w:val="Normal tag"/>
    <w:basedOn w:val="Normal"/>
    <w:link w:val="NormaltagChar"/>
    <w:qFormat/>
    <w:rsid w:val="00D13C83"/>
    <w:rPr>
      <w:rFonts w:ascii="Georgia" w:hAnsi="Georgia" w:cstheme="minorBidi"/>
      <w:b/>
      <w:sz w:val="24"/>
    </w:rPr>
  </w:style>
  <w:style w:type="paragraph" w:customStyle="1" w:styleId="nromal">
    <w:name w:val="nromal"/>
    <w:basedOn w:val="Normal"/>
    <w:uiPriority w:val="99"/>
    <w:qFormat/>
    <w:rsid w:val="00D13C83"/>
    <w:pPr>
      <w:keepNext/>
      <w:keepLines/>
      <w:spacing w:before="200"/>
      <w:outlineLvl w:val="3"/>
    </w:pPr>
    <w:rPr>
      <w:rFonts w:eastAsia="Times New Roman" w:cs="Cambria"/>
      <w:b/>
      <w:iCs/>
      <w:sz w:val="16"/>
    </w:rPr>
  </w:style>
  <w:style w:type="paragraph" w:customStyle="1" w:styleId="natural">
    <w:name w:val="natural"/>
    <w:basedOn w:val="Normal"/>
    <w:uiPriority w:val="99"/>
    <w:qFormat/>
    <w:rsid w:val="00D13C83"/>
    <w:pPr>
      <w:keepNext/>
      <w:keepLines/>
      <w:spacing w:before="200"/>
      <w:outlineLvl w:val="3"/>
    </w:pPr>
    <w:rPr>
      <w:rFonts w:eastAsia="Times New Roman" w:cstheme="minorBidi"/>
      <w:b/>
      <w:iCs/>
      <w:sz w:val="16"/>
    </w:rPr>
  </w:style>
  <w:style w:type="paragraph" w:customStyle="1" w:styleId="nroaml">
    <w:name w:val="nroaml"/>
    <w:basedOn w:val="Normal"/>
    <w:uiPriority w:val="99"/>
    <w:qFormat/>
    <w:rsid w:val="00D13C83"/>
    <w:pPr>
      <w:keepNext/>
      <w:keepLines/>
      <w:spacing w:before="200"/>
      <w:outlineLvl w:val="3"/>
    </w:pPr>
    <w:rPr>
      <w:rFonts w:eastAsia="Times New Roman" w:cstheme="minorBidi"/>
      <w:b/>
      <w:iCs/>
      <w:sz w:val="16"/>
    </w:rPr>
  </w:style>
  <w:style w:type="paragraph" w:customStyle="1" w:styleId="noraml">
    <w:name w:val="noraml"/>
    <w:basedOn w:val="Normal"/>
    <w:uiPriority w:val="99"/>
    <w:qFormat/>
    <w:rsid w:val="00D13C83"/>
    <w:pPr>
      <w:keepNext/>
      <w:keepLines/>
      <w:spacing w:before="200"/>
      <w:outlineLvl w:val="3"/>
    </w:pPr>
    <w:rPr>
      <w:rFonts w:eastAsia="Times New Roman" w:cstheme="minorBidi"/>
      <w:b/>
      <w:iCs/>
      <w:sz w:val="24"/>
    </w:rPr>
  </w:style>
  <w:style w:type="character" w:customStyle="1" w:styleId="SmallSizeParagraphChar">
    <w:name w:val="Small Size Paragraph Char"/>
    <w:link w:val="SmallSizeParagraph"/>
    <w:locked/>
    <w:rsid w:val="00D13C83"/>
    <w:rPr>
      <w:rFonts w:ascii="Georgia" w:eastAsia="Calibri" w:hAnsi="Georgia"/>
      <w:sz w:val="16"/>
      <w:szCs w:val="16"/>
    </w:rPr>
  </w:style>
  <w:style w:type="paragraph" w:customStyle="1" w:styleId="SmallSizeParagraph">
    <w:name w:val="Small Size Paragraph"/>
    <w:basedOn w:val="Normal"/>
    <w:link w:val="SmallSizeParagraphChar"/>
    <w:qFormat/>
    <w:rsid w:val="00D13C83"/>
    <w:rPr>
      <w:rFonts w:ascii="Georgia" w:eastAsia="Calibri" w:hAnsi="Georgia" w:cstheme="minorBidi"/>
      <w:sz w:val="16"/>
      <w:szCs w:val="16"/>
    </w:rPr>
  </w:style>
  <w:style w:type="character" w:customStyle="1" w:styleId="StyleStyle49ptBoldChar">
    <w:name w:val="Style Style4 + 9 pt Bold Char"/>
    <w:basedOn w:val="Style4Char"/>
    <w:link w:val="StyleStyle49ptBold"/>
    <w:locked/>
    <w:rsid w:val="00D13C83"/>
    <w:rPr>
      <w:rFonts w:ascii="Georgia" w:hAnsi="Georgia"/>
      <w:b/>
      <w:bCs/>
      <w:u w:val="single"/>
    </w:rPr>
  </w:style>
  <w:style w:type="paragraph" w:customStyle="1" w:styleId="StyleStyle49ptBold">
    <w:name w:val="Style Style4 + 9 pt Bold"/>
    <w:basedOn w:val="Style40"/>
    <w:link w:val="StyleStyle49ptBoldChar"/>
    <w:qFormat/>
    <w:rsid w:val="00D13C83"/>
    <w:rPr>
      <w:rFonts w:ascii="Georgia" w:hAnsi="Georgia"/>
      <w:b/>
      <w:bCs/>
    </w:rPr>
  </w:style>
  <w:style w:type="character" w:customStyle="1" w:styleId="UnderlineChar2CharCharChar">
    <w:name w:val="Underline Char2 Char Char Char"/>
    <w:link w:val="UnderlineChar2CharChar"/>
    <w:locked/>
    <w:rsid w:val="00D13C83"/>
    <w:rPr>
      <w:rFonts w:ascii="Georgia" w:eastAsia="MS Mincho" w:hAnsi="Georgia"/>
      <w:szCs w:val="20"/>
      <w:u w:val="single"/>
    </w:rPr>
  </w:style>
  <w:style w:type="paragraph" w:customStyle="1" w:styleId="UnderlineChar2CharChar">
    <w:name w:val="Underline Char2 Char Char"/>
    <w:basedOn w:val="Normal"/>
    <w:link w:val="UnderlineChar2CharCharChar"/>
    <w:qFormat/>
    <w:rsid w:val="00D13C83"/>
    <w:rPr>
      <w:rFonts w:ascii="Georgia" w:eastAsia="MS Mincho" w:hAnsi="Georgia" w:cstheme="minorBidi"/>
      <w:sz w:val="24"/>
      <w:szCs w:val="20"/>
      <w:u w:val="single"/>
    </w:rPr>
  </w:style>
  <w:style w:type="character" w:customStyle="1" w:styleId="StylecardLatinVerdana-BoldUnderlineChar">
    <w:name w:val="Style card + (Latin) Verdana-Bold Underline Char"/>
    <w:basedOn w:val="cardChar"/>
    <w:link w:val="StylecardLatinVerdana-BoldUnderline"/>
    <w:locked/>
    <w:rsid w:val="00D13C83"/>
    <w:rPr>
      <w:rFonts w:eastAsia="SimSun"/>
      <w:b/>
      <w:kern w:val="32"/>
      <w:u w:val="single"/>
      <w:lang w:eastAsia="zh-CN"/>
    </w:rPr>
  </w:style>
  <w:style w:type="paragraph" w:customStyle="1" w:styleId="StylecardLatinVerdana-BoldUnderline">
    <w:name w:val="Style card + (Latin) Verdana-Bold Underline"/>
    <w:basedOn w:val="Normal"/>
    <w:link w:val="StylecardLatinVerdana-BoldUnderlineChar"/>
    <w:qFormat/>
    <w:rsid w:val="00D13C83"/>
    <w:pPr>
      <w:ind w:left="288" w:right="288"/>
    </w:pPr>
    <w:rPr>
      <w:rFonts w:asciiTheme="minorHAnsi" w:eastAsia="SimSun" w:hAnsiTheme="minorHAnsi" w:cstheme="minorBidi"/>
      <w:b/>
      <w:kern w:val="32"/>
      <w:sz w:val="24"/>
      <w:u w:val="single"/>
      <w:lang w:eastAsia="zh-CN"/>
    </w:rPr>
  </w:style>
  <w:style w:type="character" w:customStyle="1" w:styleId="StyleCardText9ptChar">
    <w:name w:val="Style Card Text + 9 pt Char"/>
    <w:basedOn w:val="DefaultParagraphFont"/>
    <w:link w:val="StyleCardText9pt"/>
    <w:locked/>
    <w:rsid w:val="00D13C83"/>
    <w:rPr>
      <w:rFonts w:ascii="Georgia" w:eastAsia="Calibri" w:hAnsi="Georgia"/>
    </w:rPr>
  </w:style>
  <w:style w:type="paragraph" w:customStyle="1" w:styleId="StyleCardText9pt">
    <w:name w:val="Style Card Text + 9 pt"/>
    <w:basedOn w:val="Normal"/>
    <w:link w:val="StyleCardText9ptChar"/>
    <w:qFormat/>
    <w:rsid w:val="00D13C83"/>
    <w:pPr>
      <w:spacing w:after="200"/>
      <w:contextualSpacing/>
    </w:pPr>
    <w:rPr>
      <w:rFonts w:ascii="Georgia" w:eastAsia="Calibri" w:hAnsi="Georgia" w:cstheme="minorBidi"/>
      <w:sz w:val="24"/>
    </w:rPr>
  </w:style>
  <w:style w:type="character" w:customStyle="1" w:styleId="StyleStyle49ptBoldBorderSinglesolidlineAuto05Char">
    <w:name w:val="Style Style4 + 9 pt Bold Border: : (Single solid line Auto  0.5... Char"/>
    <w:link w:val="StyleStyle49ptBoldBorderSinglesolidlineAuto05"/>
    <w:locked/>
    <w:rsid w:val="00D13C8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0"/>
    <w:link w:val="StyleStyle49ptBoldBorderSinglesolidlineAuto05Char"/>
    <w:qFormat/>
    <w:rsid w:val="00D13C83"/>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AuthorDateChar">
    <w:name w:val="AuthorDate Char"/>
    <w:link w:val="AuthorDate"/>
    <w:locked/>
    <w:rsid w:val="00D13C83"/>
    <w:rPr>
      <w:rFonts w:ascii="Times New Roman" w:eastAsia="Calibri" w:hAnsi="Times New Roman" w:cs="Times New Roman"/>
      <w:b/>
      <w:szCs w:val="20"/>
      <w:u w:val="single"/>
    </w:rPr>
  </w:style>
  <w:style w:type="paragraph" w:customStyle="1" w:styleId="AuthorDate">
    <w:name w:val="AuthorDate"/>
    <w:next w:val="Normal"/>
    <w:link w:val="AuthorDateChar"/>
    <w:qFormat/>
    <w:rsid w:val="00D13C83"/>
    <w:pPr>
      <w:widowControl w:val="0"/>
      <w:outlineLvl w:val="2"/>
    </w:pPr>
    <w:rPr>
      <w:rFonts w:ascii="Times New Roman" w:eastAsia="Calibri" w:hAnsi="Times New Roman" w:cs="Times New Roman"/>
      <w:b/>
      <w:szCs w:val="20"/>
      <w:u w:val="single"/>
    </w:rPr>
  </w:style>
  <w:style w:type="paragraph" w:customStyle="1" w:styleId="Tag12">
    <w:name w:val="Tag12"/>
    <w:basedOn w:val="Normal"/>
    <w:uiPriority w:val="99"/>
    <w:qFormat/>
    <w:rsid w:val="00D13C83"/>
    <w:pPr>
      <w:contextualSpacing/>
    </w:pPr>
    <w:rPr>
      <w:rFonts w:eastAsia="Cambria" w:cstheme="minorBidi"/>
      <w:b/>
      <w:sz w:val="24"/>
    </w:rPr>
  </w:style>
  <w:style w:type="paragraph" w:customStyle="1" w:styleId="Shrink8">
    <w:name w:val="Shrink8"/>
    <w:basedOn w:val="Normal"/>
    <w:uiPriority w:val="99"/>
    <w:qFormat/>
    <w:rsid w:val="00D13C83"/>
    <w:rPr>
      <w:rFonts w:eastAsia="Cambria" w:cstheme="minorBidi"/>
      <w:sz w:val="16"/>
    </w:rPr>
  </w:style>
  <w:style w:type="character" w:customStyle="1" w:styleId="UnderlineTextChar">
    <w:name w:val="Underline Text Char"/>
    <w:link w:val="UnderlineText"/>
    <w:locked/>
    <w:rsid w:val="00D13C83"/>
    <w:rPr>
      <w:u w:val="single"/>
    </w:rPr>
  </w:style>
  <w:style w:type="paragraph" w:customStyle="1" w:styleId="UnderlineText">
    <w:name w:val="Underline Text"/>
    <w:basedOn w:val="Normal"/>
    <w:link w:val="UnderlineTextChar"/>
    <w:qFormat/>
    <w:rsid w:val="00D13C83"/>
    <w:pPr>
      <w:ind w:left="288"/>
    </w:pPr>
    <w:rPr>
      <w:rFonts w:asciiTheme="minorHAnsi" w:hAnsiTheme="minorHAnsi" w:cstheme="minorBidi"/>
      <w:sz w:val="24"/>
      <w:u w:val="single"/>
    </w:rPr>
  </w:style>
  <w:style w:type="character" w:customStyle="1" w:styleId="SmallFontChar">
    <w:name w:val="Small Font Char"/>
    <w:basedOn w:val="DefaultParagraphFont"/>
    <w:link w:val="SmallFont"/>
    <w:locked/>
    <w:rsid w:val="00D13C83"/>
    <w:rPr>
      <w:rFonts w:ascii="Georgia" w:eastAsia="Times New Roman" w:hAnsi="Georgia"/>
      <w:sz w:val="14"/>
      <w:szCs w:val="18"/>
    </w:rPr>
  </w:style>
  <w:style w:type="paragraph" w:customStyle="1" w:styleId="SmallFont">
    <w:name w:val="Small Font"/>
    <w:basedOn w:val="Normal"/>
    <w:link w:val="SmallFontChar"/>
    <w:qFormat/>
    <w:rsid w:val="00D13C83"/>
    <w:pPr>
      <w:spacing w:after="200"/>
      <w:contextualSpacing/>
    </w:pPr>
    <w:rPr>
      <w:rFonts w:ascii="Georgia" w:eastAsia="Times New Roman" w:hAnsi="Georgia" w:cstheme="minorBidi"/>
      <w:sz w:val="14"/>
      <w:szCs w:val="18"/>
    </w:rPr>
  </w:style>
  <w:style w:type="character" w:customStyle="1" w:styleId="HotRouteChar">
    <w:name w:val="Hot Route Char"/>
    <w:link w:val="HotRoute0"/>
    <w:locked/>
    <w:rsid w:val="00D13C83"/>
    <w:rPr>
      <w:rFonts w:ascii="Georgia" w:eastAsia="Cambria" w:hAnsi="Georgia"/>
      <w:iCs/>
      <w:color w:val="000000"/>
      <w:sz w:val="18"/>
    </w:rPr>
  </w:style>
  <w:style w:type="paragraph" w:customStyle="1" w:styleId="HotRoute0">
    <w:name w:val="Hot Route"/>
    <w:basedOn w:val="Normal"/>
    <w:link w:val="HotRouteChar"/>
    <w:qFormat/>
    <w:rsid w:val="00D13C83"/>
    <w:pPr>
      <w:ind w:left="288"/>
    </w:pPr>
    <w:rPr>
      <w:rFonts w:ascii="Georgia" w:eastAsia="Cambria" w:hAnsi="Georgia" w:cstheme="minorBidi"/>
      <w:iCs/>
      <w:color w:val="000000"/>
      <w:sz w:val="18"/>
    </w:rPr>
  </w:style>
  <w:style w:type="paragraph" w:customStyle="1" w:styleId="Heading42">
    <w:name w:val="Heading 42"/>
    <w:basedOn w:val="Normal"/>
    <w:uiPriority w:val="99"/>
    <w:qFormat/>
    <w:rsid w:val="00D13C83"/>
    <w:rPr>
      <w:rFonts w:eastAsia="Times New Roman" w:cstheme="minorBidi"/>
      <w:sz w:val="16"/>
    </w:rPr>
  </w:style>
  <w:style w:type="character" w:customStyle="1" w:styleId="DebateNormalChar">
    <w:name w:val="DebateNormal Char"/>
    <w:basedOn w:val="DefaultParagraphFont"/>
    <w:link w:val="DebateNormal"/>
    <w:locked/>
    <w:rsid w:val="00D13C83"/>
    <w:rPr>
      <w:rFonts w:ascii="Georgia" w:eastAsia="Calibri" w:hAnsi="Georgia"/>
      <w:szCs w:val="20"/>
    </w:rPr>
  </w:style>
  <w:style w:type="paragraph" w:customStyle="1" w:styleId="DebateNormal">
    <w:name w:val="DebateNormal"/>
    <w:basedOn w:val="Normal"/>
    <w:link w:val="DebateNormalChar"/>
    <w:qFormat/>
    <w:rsid w:val="00D13C83"/>
    <w:pPr>
      <w:spacing w:line="276" w:lineRule="auto"/>
    </w:pPr>
    <w:rPr>
      <w:rFonts w:ascii="Georgia" w:eastAsia="Calibri" w:hAnsi="Georgia" w:cstheme="minorBidi"/>
      <w:sz w:val="24"/>
      <w:szCs w:val="20"/>
    </w:rPr>
  </w:style>
  <w:style w:type="character" w:customStyle="1" w:styleId="DebateEmphasisChar">
    <w:name w:val="DebateEmphasis Char"/>
    <w:basedOn w:val="DefaultParagraphFont"/>
    <w:link w:val="DebateEmphasis"/>
    <w:locked/>
    <w:rsid w:val="00D13C83"/>
    <w:rPr>
      <w:rFonts w:ascii="Georgia" w:eastAsia="Calibri" w:hAnsi="Georgia"/>
      <w:b/>
      <w:szCs w:val="20"/>
      <w:u w:val="single"/>
    </w:rPr>
  </w:style>
  <w:style w:type="paragraph" w:customStyle="1" w:styleId="DebateEmphasis">
    <w:name w:val="DebateEmphasis"/>
    <w:basedOn w:val="Normal"/>
    <w:link w:val="DebateEmphasisChar"/>
    <w:qFormat/>
    <w:rsid w:val="00D13C83"/>
    <w:pPr>
      <w:spacing w:line="276" w:lineRule="auto"/>
    </w:pPr>
    <w:rPr>
      <w:rFonts w:ascii="Georgia" w:eastAsia="Calibri" w:hAnsi="Georgia" w:cstheme="minorBidi"/>
      <w:b/>
      <w:sz w:val="24"/>
      <w:szCs w:val="20"/>
      <w:u w:val="single"/>
    </w:rPr>
  </w:style>
  <w:style w:type="character" w:customStyle="1" w:styleId="NormalCiteChar">
    <w:name w:val="NormalCite Char"/>
    <w:basedOn w:val="DefaultParagraphFont"/>
    <w:link w:val="NormalCite"/>
    <w:locked/>
    <w:rsid w:val="00D13C83"/>
    <w:rPr>
      <w:rFonts w:ascii="Times New Roman" w:hAnsi="Times New Roman" w:cs="Times New Roman"/>
      <w:sz w:val="18"/>
    </w:rPr>
  </w:style>
  <w:style w:type="paragraph" w:customStyle="1" w:styleId="NormalCite">
    <w:name w:val="NormalCite"/>
    <w:link w:val="NormalCiteChar"/>
    <w:qFormat/>
    <w:rsid w:val="00D13C83"/>
    <w:rPr>
      <w:rFonts w:ascii="Times New Roman" w:hAnsi="Times New Roman" w:cs="Times New Roman"/>
      <w:sz w:val="18"/>
    </w:rPr>
  </w:style>
  <w:style w:type="character" w:customStyle="1" w:styleId="StyleUnderlineChar11pt3Char">
    <w:name w:val="Style Underline Char + 11 pt3 Char"/>
    <w:basedOn w:val="UnderlineCharChar"/>
    <w:link w:val="StyleUnderlineChar11pt3"/>
    <w:locked/>
    <w:rsid w:val="00D13C83"/>
    <w:rPr>
      <w:rFonts w:ascii="Arial Narrow" w:eastAsia="Times New Roman" w:hAnsi="Arial Narrow" w:hint="default"/>
      <w:szCs w:val="24"/>
      <w:u w:val="single"/>
      <w:lang w:val="en-US" w:eastAsia="en-US" w:bidi="ar-SA"/>
    </w:rPr>
  </w:style>
  <w:style w:type="paragraph" w:customStyle="1" w:styleId="StyleUnderlineChar11pt3">
    <w:name w:val="Style Underline Char + 11 pt3"/>
    <w:link w:val="StyleUnderlineChar11pt3Char"/>
    <w:qFormat/>
    <w:rsid w:val="00D13C83"/>
    <w:pPr>
      <w:spacing w:after="160" w:line="256" w:lineRule="auto"/>
    </w:pPr>
    <w:rPr>
      <w:rFonts w:ascii="Arial Narrow" w:eastAsia="Times New Roman" w:hAnsi="Arial Narrow"/>
      <w:u w:val="single"/>
    </w:rPr>
  </w:style>
  <w:style w:type="character" w:customStyle="1" w:styleId="UnderlineChar4Char">
    <w:name w:val="Underline Char4 Char"/>
    <w:basedOn w:val="DefaultParagraphFont"/>
    <w:link w:val="UnderlineChar4"/>
    <w:locked/>
    <w:rsid w:val="00D13C83"/>
    <w:rPr>
      <w:u w:val="single"/>
    </w:rPr>
  </w:style>
  <w:style w:type="paragraph" w:customStyle="1" w:styleId="UnderlineChar4">
    <w:name w:val="Underline Char4"/>
    <w:basedOn w:val="Normal"/>
    <w:link w:val="UnderlineChar4Char"/>
    <w:qFormat/>
    <w:rsid w:val="00D13C83"/>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D13C83"/>
    <w:rPr>
      <w:b/>
      <w:u w:val="single"/>
    </w:rPr>
  </w:style>
  <w:style w:type="paragraph" w:customStyle="1" w:styleId="BoldandUnderlineChar3">
    <w:name w:val="Bold and Underline Char3"/>
    <w:basedOn w:val="Normal"/>
    <w:link w:val="BoldandUnderlineChar3Char2"/>
    <w:qFormat/>
    <w:rsid w:val="00D13C83"/>
    <w:rPr>
      <w:rFonts w:asciiTheme="minorHAnsi" w:hAnsiTheme="minorHAnsi" w:cstheme="minorBidi"/>
      <w:b/>
      <w:sz w:val="24"/>
      <w:u w:val="single"/>
    </w:rPr>
  </w:style>
  <w:style w:type="character" w:customStyle="1" w:styleId="LanguageChar">
    <w:name w:val="Language Char"/>
    <w:basedOn w:val="DefaultParagraphFont"/>
    <w:link w:val="Language"/>
    <w:locked/>
    <w:rsid w:val="00D13C83"/>
    <w:rPr>
      <w:rFonts w:ascii="Georgia" w:eastAsia="Times New Roman" w:hAnsi="Georgia"/>
      <w:strike/>
      <w:szCs w:val="20"/>
    </w:rPr>
  </w:style>
  <w:style w:type="paragraph" w:customStyle="1" w:styleId="Language">
    <w:name w:val="Language"/>
    <w:basedOn w:val="Normal"/>
    <w:link w:val="LanguageChar"/>
    <w:qFormat/>
    <w:rsid w:val="00D13C83"/>
    <w:rPr>
      <w:rFonts w:ascii="Georgia" w:eastAsia="Times New Roman" w:hAnsi="Georgia" w:cstheme="minorBidi"/>
      <w:strike/>
      <w:sz w:val="24"/>
      <w:szCs w:val="20"/>
    </w:rPr>
  </w:style>
  <w:style w:type="character" w:customStyle="1" w:styleId="UnderlineChar3Char">
    <w:name w:val="Underline Char3 Char"/>
    <w:basedOn w:val="DefaultParagraphFont"/>
    <w:link w:val="UnderlineChar3"/>
    <w:locked/>
    <w:rsid w:val="00D13C83"/>
    <w:rPr>
      <w:rFonts w:ascii="Georgia" w:eastAsia="Times New Roman" w:hAnsi="Georgia"/>
      <w:u w:val="single"/>
    </w:rPr>
  </w:style>
  <w:style w:type="paragraph" w:customStyle="1" w:styleId="UnderlineChar3">
    <w:name w:val="Underline Char3"/>
    <w:basedOn w:val="Normal"/>
    <w:link w:val="UnderlineChar3Char"/>
    <w:qFormat/>
    <w:rsid w:val="00D13C83"/>
    <w:rPr>
      <w:rFonts w:ascii="Georgia" w:eastAsia="Times New Roman" w:hAnsi="Georgia" w:cstheme="minorBidi"/>
      <w:sz w:val="24"/>
      <w:u w:val="single"/>
    </w:rPr>
  </w:style>
  <w:style w:type="character" w:customStyle="1" w:styleId="BoldandUnderlineChar3CharChar">
    <w:name w:val="Bold and Underline Char3 Char Char"/>
    <w:basedOn w:val="DefaultParagraphFont"/>
    <w:link w:val="BoldandUnderlineChar3Char"/>
    <w:locked/>
    <w:rsid w:val="00D13C83"/>
    <w:rPr>
      <w:rFonts w:ascii="Georgia" w:eastAsia="Times New Roman" w:hAnsi="Georgia"/>
      <w:b/>
      <w:u w:val="single"/>
    </w:rPr>
  </w:style>
  <w:style w:type="paragraph" w:customStyle="1" w:styleId="BoldandUnderlineChar3Char">
    <w:name w:val="Bold and Underline Char3 Char"/>
    <w:basedOn w:val="Normal"/>
    <w:link w:val="BoldandUnderlineChar3CharChar"/>
    <w:qFormat/>
    <w:rsid w:val="00D13C83"/>
    <w:rPr>
      <w:rFonts w:ascii="Georgia" w:eastAsia="Times New Roman" w:hAnsi="Georgia" w:cstheme="minorBidi"/>
      <w:b/>
      <w:sz w:val="24"/>
      <w:u w:val="single"/>
    </w:rPr>
  </w:style>
  <w:style w:type="character" w:customStyle="1" w:styleId="StyleStyle49ptBoldItalicChar">
    <w:name w:val="Style Style4 + 9 pt Bold Italic Char"/>
    <w:basedOn w:val="DefaultParagraphFont"/>
    <w:link w:val="StyleStyle49ptBoldItalic"/>
    <w:locked/>
    <w:rsid w:val="00D13C83"/>
    <w:rPr>
      <w:rFonts w:ascii="Georgia" w:eastAsia="Times New Roman" w:hAnsi="Georgia"/>
      <w:b/>
      <w:bCs/>
      <w:i/>
      <w:iCs/>
      <w:u w:val="single"/>
    </w:rPr>
  </w:style>
  <w:style w:type="paragraph" w:customStyle="1" w:styleId="StyleStyle49ptBoldItalic">
    <w:name w:val="Style Style4 + 9 pt Bold Italic"/>
    <w:basedOn w:val="Normal"/>
    <w:link w:val="StyleStyle49ptBoldItalicChar"/>
    <w:qFormat/>
    <w:rsid w:val="00D13C83"/>
    <w:rPr>
      <w:rFonts w:ascii="Georgia" w:eastAsia="Times New Roman" w:hAnsi="Georgia" w:cstheme="minorBidi"/>
      <w:b/>
      <w:bCs/>
      <w:i/>
      <w:iCs/>
      <w:sz w:val="24"/>
      <w:u w:val="single"/>
    </w:rPr>
  </w:style>
  <w:style w:type="character" w:customStyle="1" w:styleId="LanguageEditingChar">
    <w:name w:val="Language Editing Char"/>
    <w:link w:val="LanguageEditing"/>
    <w:locked/>
    <w:rsid w:val="00D13C8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13C83"/>
    <w:rPr>
      <w:rFonts w:ascii="Times New Roman" w:eastAsia="Times New Roman" w:hAnsi="Times New Roman" w:cs="Times New Roman"/>
      <w:strike/>
      <w:sz w:val="20"/>
    </w:rPr>
  </w:style>
  <w:style w:type="character" w:customStyle="1" w:styleId="CardT1Char">
    <w:name w:val="CardT1 Char"/>
    <w:link w:val="CardT1"/>
    <w:locked/>
    <w:rsid w:val="00D13C83"/>
    <w:rPr>
      <w:rFonts w:ascii="Arial" w:eastAsia="Calibri" w:hAnsi="Arial" w:cs="Arial"/>
      <w:kern w:val="2"/>
      <w:sz w:val="14"/>
      <w:szCs w:val="14"/>
      <w:lang w:eastAsia="zh-TW"/>
    </w:rPr>
  </w:style>
  <w:style w:type="paragraph" w:customStyle="1" w:styleId="CardT1">
    <w:name w:val="CardT1"/>
    <w:basedOn w:val="Normal"/>
    <w:link w:val="CardT1Char"/>
    <w:qFormat/>
    <w:rsid w:val="00D13C8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13C8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13C83"/>
    <w:pPr>
      <w:spacing w:after="160"/>
    </w:pPr>
    <w:rPr>
      <w:rFonts w:ascii="Times New Roman" w:eastAsia="Times New Roman" w:hAnsi="Times New Roman" w:cs="Times New Roman"/>
      <w:b/>
      <w:bCs/>
      <w:u w:val="single"/>
    </w:rPr>
  </w:style>
  <w:style w:type="character" w:customStyle="1" w:styleId="Underline2Char">
    <w:name w:val="Underline2 Char"/>
    <w:link w:val="Underline2"/>
    <w:uiPriority w:val="4"/>
    <w:locked/>
    <w:rsid w:val="00D13C83"/>
    <w:rPr>
      <w:rFonts w:ascii="Arial" w:eastAsia="Calibri" w:hAnsi="Arial" w:cs="Arial"/>
      <w:u w:val="single"/>
    </w:rPr>
  </w:style>
  <w:style w:type="paragraph" w:customStyle="1" w:styleId="Underline2">
    <w:name w:val="Underline2"/>
    <w:basedOn w:val="Normal"/>
    <w:link w:val="Underline2Char"/>
    <w:uiPriority w:val="4"/>
    <w:qFormat/>
    <w:rsid w:val="00D13C83"/>
    <w:rPr>
      <w:rFonts w:ascii="Arial" w:eastAsia="Calibri" w:hAnsi="Arial" w:cs="Arial"/>
      <w:sz w:val="24"/>
      <w:u w:val="single"/>
    </w:rPr>
  </w:style>
  <w:style w:type="character" w:customStyle="1" w:styleId="CARDChar1">
    <w:name w:val="CARD Char"/>
    <w:basedOn w:val="DefaultParagraphFont"/>
    <w:link w:val="CARD"/>
    <w:locked/>
    <w:rsid w:val="00D13C83"/>
    <w:rPr>
      <w:rFonts w:ascii="Georgia" w:hAnsi="Georgia"/>
      <w:szCs w:val="20"/>
    </w:rPr>
  </w:style>
  <w:style w:type="paragraph" w:customStyle="1" w:styleId="CARD">
    <w:name w:val="CARD"/>
    <w:basedOn w:val="Normal"/>
    <w:link w:val="CARDChar1"/>
    <w:autoRedefine/>
    <w:qFormat/>
    <w:rsid w:val="00D13C83"/>
    <w:rPr>
      <w:rFonts w:ascii="Georgia" w:hAnsi="Georgia" w:cstheme="minorBidi"/>
      <w:sz w:val="24"/>
      <w:szCs w:val="20"/>
    </w:rPr>
  </w:style>
  <w:style w:type="paragraph" w:customStyle="1" w:styleId="p0">
    <w:name w:val="p0"/>
    <w:basedOn w:val="Normal"/>
    <w:uiPriority w:val="99"/>
    <w:qFormat/>
    <w:rsid w:val="00D13C83"/>
    <w:pPr>
      <w:spacing w:before="100" w:beforeAutospacing="1" w:after="100" w:afterAutospacing="1"/>
    </w:pPr>
    <w:rPr>
      <w:rFonts w:eastAsia="Times New Roman" w:cstheme="minorBidi"/>
      <w:sz w:val="24"/>
    </w:rPr>
  </w:style>
  <w:style w:type="paragraph" w:customStyle="1" w:styleId="CiteReal">
    <w:name w:val="Cite Real"/>
    <w:basedOn w:val="Normal"/>
    <w:next w:val="Normal"/>
    <w:uiPriority w:val="99"/>
    <w:qFormat/>
    <w:rsid w:val="00D13C83"/>
    <w:rPr>
      <w:rFonts w:eastAsia="MS Mincho" w:cstheme="minorBidi"/>
      <w:b/>
      <w:sz w:val="24"/>
      <w:u w:val="single"/>
    </w:rPr>
  </w:style>
  <w:style w:type="paragraph" w:customStyle="1" w:styleId="2909F619802848F09E01365C32F34654">
    <w:name w:val="2909F619802848F09E01365C32F34654"/>
    <w:uiPriority w:val="99"/>
    <w:qFormat/>
    <w:rsid w:val="00D13C8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D13C83"/>
    <w:rPr>
      <w:rFonts w:ascii="Georgia" w:eastAsia="Calibri" w:hAnsi="Georgia"/>
      <w:u w:val="single"/>
      <w:lang w:val="x-none" w:eastAsia="zh-CN"/>
    </w:rPr>
  </w:style>
  <w:style w:type="paragraph" w:customStyle="1" w:styleId="UnderlineS">
    <w:name w:val="Underline S"/>
    <w:basedOn w:val="Normal"/>
    <w:link w:val="UnderlineSChar"/>
    <w:qFormat/>
    <w:rsid w:val="00D13C83"/>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D13C83"/>
    <w:rPr>
      <w:rFonts w:ascii="Georgia" w:eastAsia="SimSun" w:hAnsi="Georgia"/>
      <w:sz w:val="12"/>
    </w:rPr>
  </w:style>
  <w:style w:type="paragraph" w:customStyle="1" w:styleId="Ununderlined">
    <w:name w:val="Ununderlined"/>
    <w:basedOn w:val="Normal"/>
    <w:link w:val="UnunderlinedChar"/>
    <w:qFormat/>
    <w:rsid w:val="00D13C83"/>
    <w:rPr>
      <w:rFonts w:ascii="Georgia" w:eastAsia="SimSun" w:hAnsi="Georgia" w:cstheme="minorBidi"/>
      <w:sz w:val="12"/>
    </w:rPr>
  </w:style>
  <w:style w:type="character" w:customStyle="1" w:styleId="HighlightingChar">
    <w:name w:val="Highlighting Char"/>
    <w:link w:val="Highlighting"/>
    <w:locked/>
    <w:rsid w:val="00D13C83"/>
    <w:rPr>
      <w:rFonts w:ascii="Georgia" w:eastAsia="SimSun" w:hAnsi="Georgia"/>
      <w:u w:val="thick"/>
    </w:rPr>
  </w:style>
  <w:style w:type="paragraph" w:customStyle="1" w:styleId="Highlighting">
    <w:name w:val="Highlighting"/>
    <w:basedOn w:val="Normal"/>
    <w:link w:val="HighlightingChar"/>
    <w:autoRedefine/>
    <w:qFormat/>
    <w:rsid w:val="00D13C83"/>
    <w:rPr>
      <w:rFonts w:ascii="Georgia" w:eastAsia="SimSun" w:hAnsi="Georgia" w:cstheme="minorBidi"/>
      <w:sz w:val="24"/>
      <w:u w:val="thick"/>
    </w:rPr>
  </w:style>
  <w:style w:type="character" w:customStyle="1" w:styleId="CITEChar">
    <w:name w:val="CITE Char"/>
    <w:link w:val="CITE"/>
    <w:locked/>
    <w:rsid w:val="00D13C83"/>
    <w:rPr>
      <w:rFonts w:ascii="Arial" w:eastAsia="Times New Roman" w:hAnsi="Arial" w:cs="Arial"/>
      <w:iCs/>
      <w:smallCaps/>
      <w:sz w:val="20"/>
      <w:szCs w:val="20"/>
      <w:u w:val="double"/>
    </w:rPr>
  </w:style>
  <w:style w:type="paragraph" w:customStyle="1" w:styleId="CITE">
    <w:name w:val="CITE"/>
    <w:basedOn w:val="Heading2"/>
    <w:link w:val="CITEChar"/>
    <w:autoRedefine/>
    <w:qFormat/>
    <w:rsid w:val="00D13C83"/>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D13C83"/>
    <w:pPr>
      <w:spacing w:before="100" w:beforeAutospacing="1" w:after="100" w:afterAutospacing="1"/>
    </w:pPr>
    <w:rPr>
      <w:rFonts w:eastAsia="Times New Roman" w:cstheme="minorBidi"/>
      <w:sz w:val="24"/>
      <w:lang w:eastAsia="zh-CN"/>
    </w:rPr>
  </w:style>
  <w:style w:type="character" w:customStyle="1" w:styleId="Cardnon-underlinedChar">
    <w:name w:val="Card non-underlined Char"/>
    <w:link w:val="Cardnon-underlined"/>
    <w:locked/>
    <w:rsid w:val="00D13C83"/>
    <w:rPr>
      <w:rFonts w:ascii="Georgia" w:eastAsia="Times New Roman" w:hAnsi="Georgia"/>
      <w:szCs w:val="20"/>
    </w:rPr>
  </w:style>
  <w:style w:type="paragraph" w:customStyle="1" w:styleId="Cardnon-underlined">
    <w:name w:val="Card non-underlined"/>
    <w:basedOn w:val="Normal"/>
    <w:link w:val="Cardnon-underlinedChar"/>
    <w:autoRedefine/>
    <w:qFormat/>
    <w:rsid w:val="00D13C83"/>
    <w:rPr>
      <w:rFonts w:ascii="Georgia" w:eastAsia="Times New Roman" w:hAnsi="Georgia" w:cstheme="minorBidi"/>
      <w:sz w:val="24"/>
      <w:szCs w:val="20"/>
    </w:rPr>
  </w:style>
  <w:style w:type="paragraph" w:customStyle="1" w:styleId="fullstory">
    <w:name w:val="fullstory"/>
    <w:basedOn w:val="Normal"/>
    <w:uiPriority w:val="99"/>
    <w:qFormat/>
    <w:rsid w:val="00D13C83"/>
    <w:pPr>
      <w:spacing w:before="100" w:beforeAutospacing="1" w:after="100" w:afterAutospacing="1"/>
    </w:pPr>
    <w:rPr>
      <w:rFonts w:eastAsia="Times New Roman" w:cstheme="minorBidi"/>
      <w:sz w:val="24"/>
    </w:rPr>
  </w:style>
  <w:style w:type="paragraph" w:customStyle="1" w:styleId="Carding">
    <w:name w:val="Carding"/>
    <w:basedOn w:val="Normal"/>
    <w:uiPriority w:val="99"/>
    <w:qFormat/>
    <w:rsid w:val="00D13C83"/>
    <w:rPr>
      <w:rFonts w:eastAsia="Times New Roman" w:cstheme="minorBidi"/>
      <w:sz w:val="18"/>
    </w:rPr>
  </w:style>
  <w:style w:type="character" w:customStyle="1" w:styleId="CardsHighlightedChar">
    <w:name w:val="Cards Highlighted Char"/>
    <w:link w:val="CardsHighlighted"/>
    <w:locked/>
    <w:rsid w:val="00D13C83"/>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D13C83"/>
    <w:pPr>
      <w:shd w:val="clear" w:color="auto" w:fill="00FFFF"/>
    </w:pPr>
    <w:rPr>
      <w:rFonts w:ascii="Times New Roman" w:eastAsia="Calibri" w:hAnsi="Times New Roman" w:cs="Times New Roman"/>
      <w:szCs w:val="20"/>
      <w:u w:val="single"/>
    </w:rPr>
  </w:style>
  <w:style w:type="character" w:customStyle="1" w:styleId="StyleUnderline9ptChar">
    <w:name w:val="Style Underline + 9 pt Char"/>
    <w:link w:val="StyleUnderline9pt"/>
    <w:locked/>
    <w:rsid w:val="00D13C83"/>
    <w:rPr>
      <w:rFonts w:ascii="Calibri" w:eastAsia="Times New Roman" w:hAnsi="Calibri" w:cs="Times New Roman"/>
      <w:szCs w:val="20"/>
      <w:u w:val="single"/>
    </w:rPr>
  </w:style>
  <w:style w:type="paragraph" w:customStyle="1" w:styleId="StyleUnderline9pt">
    <w:name w:val="Style Underline + 9 pt"/>
    <w:link w:val="StyleUnderline9ptChar"/>
    <w:qFormat/>
    <w:rsid w:val="00D13C83"/>
    <w:pPr>
      <w:spacing w:after="200" w:line="276" w:lineRule="auto"/>
    </w:pPr>
    <w:rPr>
      <w:rFonts w:ascii="Calibri" w:eastAsia="Times New Roman" w:hAnsi="Calibri" w:cs="Times New Roman"/>
      <w:szCs w:val="20"/>
      <w:u w:val="single"/>
    </w:rPr>
  </w:style>
  <w:style w:type="character" w:customStyle="1" w:styleId="Stylecard9ptChar">
    <w:name w:val="Style card + 9 pt Char"/>
    <w:link w:val="Stylecard9pt"/>
    <w:locked/>
    <w:rsid w:val="00D13C83"/>
    <w:rPr>
      <w:rFonts w:ascii="Arial Narrow" w:eastAsia="Times New Roman" w:hAnsi="Arial Narrow"/>
      <w:kern w:val="32"/>
      <w:szCs w:val="20"/>
    </w:rPr>
  </w:style>
  <w:style w:type="paragraph" w:customStyle="1" w:styleId="Stylecard9pt">
    <w:name w:val="Style card + 9 pt"/>
    <w:basedOn w:val="Normal"/>
    <w:link w:val="Stylecard9ptChar"/>
    <w:qFormat/>
    <w:rsid w:val="00D13C83"/>
    <w:pPr>
      <w:widowControl w:val="0"/>
      <w:ind w:left="288" w:right="288"/>
    </w:pPr>
    <w:rPr>
      <w:rFonts w:ascii="Arial Narrow" w:eastAsia="Times New Roman" w:hAnsi="Arial Narrow" w:cstheme="minorBidi"/>
      <w:kern w:val="32"/>
      <w:sz w:val="24"/>
      <w:szCs w:val="20"/>
    </w:rPr>
  </w:style>
  <w:style w:type="paragraph" w:customStyle="1" w:styleId="TagsCharChar">
    <w:name w:val="Tags Char Char"/>
    <w:basedOn w:val="Normal"/>
    <w:uiPriority w:val="99"/>
    <w:qFormat/>
    <w:rsid w:val="00D13C83"/>
    <w:rPr>
      <w:rFonts w:ascii="Times" w:eastAsia="Times" w:hAnsi="Times" w:cstheme="minorBidi"/>
      <w:b/>
      <w:sz w:val="24"/>
    </w:rPr>
  </w:style>
  <w:style w:type="paragraph" w:customStyle="1" w:styleId="NormalWeb8">
    <w:name w:val="Normal (Web)8"/>
    <w:basedOn w:val="Normal"/>
    <w:uiPriority w:val="99"/>
    <w:qFormat/>
    <w:rsid w:val="00D13C83"/>
    <w:pPr>
      <w:spacing w:before="100" w:beforeAutospacing="1" w:after="100" w:afterAutospacing="1"/>
    </w:pPr>
    <w:rPr>
      <w:rFonts w:eastAsia="Times New Roman" w:cstheme="minorBid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D13C83"/>
    <w:rPr>
      <w:rFonts w:ascii="Georgia" w:eastAsia="Times New Roman" w:hAnsi="Georgia" w:cs="Arial"/>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13C83"/>
    <w:pPr>
      <w:pBdr>
        <w:top w:val="single" w:sz="4" w:space="0" w:color="auto"/>
        <w:left w:val="single" w:sz="4" w:space="0" w:color="auto"/>
        <w:bottom w:val="single" w:sz="4" w:space="0" w:color="auto"/>
        <w:right w:val="single" w:sz="4" w:space="0" w:color="auto"/>
      </w:pBdr>
      <w:ind w:left="-1080" w:right="1728"/>
    </w:pPr>
    <w:rPr>
      <w:rFonts w:ascii="Georgia" w:eastAsia="Times New Roman" w:hAnsi="Georgia"/>
      <w:color w:val="auto"/>
      <w:sz w:val="24"/>
      <w:szCs w:val="20"/>
      <w:u w:val="thick"/>
      <w:bdr w:val="single" w:sz="4" w:space="0" w:color="auto" w:frame="1"/>
    </w:rPr>
  </w:style>
  <w:style w:type="paragraph" w:customStyle="1" w:styleId="author-name">
    <w:name w:val="author-name"/>
    <w:basedOn w:val="Normal"/>
    <w:uiPriority w:val="99"/>
    <w:qFormat/>
    <w:rsid w:val="00D13C83"/>
    <w:pPr>
      <w:spacing w:before="100" w:beforeAutospacing="1" w:after="100" w:afterAutospacing="1"/>
    </w:pPr>
    <w:rPr>
      <w:rFonts w:eastAsia="Times New Roman" w:cstheme="minorBidi"/>
      <w:sz w:val="24"/>
    </w:rPr>
  </w:style>
  <w:style w:type="paragraph" w:customStyle="1" w:styleId="author-credentials">
    <w:name w:val="author-credentials"/>
    <w:basedOn w:val="Normal"/>
    <w:uiPriority w:val="99"/>
    <w:qFormat/>
    <w:rsid w:val="00D13C83"/>
    <w:pPr>
      <w:spacing w:before="100" w:beforeAutospacing="1" w:after="100" w:afterAutospacing="1"/>
    </w:pPr>
    <w:rPr>
      <w:rFonts w:eastAsia="Times New Roman" w:cstheme="minorBidi"/>
      <w:sz w:val="24"/>
    </w:rPr>
  </w:style>
  <w:style w:type="character" w:customStyle="1" w:styleId="StyleUnderlined11ptBoldChar">
    <w:name w:val="Style Underlined + 11 pt Bold Char"/>
    <w:link w:val="StyleUnderlined11ptBold"/>
    <w:locked/>
    <w:rsid w:val="00D13C83"/>
    <w:rPr>
      <w:b/>
      <w:bCs/>
      <w:u w:val="single"/>
    </w:rPr>
  </w:style>
  <w:style w:type="paragraph" w:customStyle="1" w:styleId="StyleUnderlined11ptBold">
    <w:name w:val="Style Underlined + 11 pt Bold"/>
    <w:basedOn w:val="underlined"/>
    <w:link w:val="StyleUnderlined11ptBoldChar"/>
    <w:qFormat/>
    <w:rsid w:val="00D13C83"/>
    <w:pPr>
      <w:contextualSpacing w:val="0"/>
    </w:pPr>
    <w:rPr>
      <w:b/>
      <w:bCs/>
      <w:sz w:val="24"/>
    </w:rPr>
  </w:style>
  <w:style w:type="character" w:customStyle="1" w:styleId="StyleUnderlined11ptChar">
    <w:name w:val="Style Underlined + 11 pt Char"/>
    <w:link w:val="StyleUnderlined11pt"/>
    <w:locked/>
    <w:rsid w:val="00D13C83"/>
    <w:rPr>
      <w:u w:val="single"/>
    </w:rPr>
  </w:style>
  <w:style w:type="paragraph" w:customStyle="1" w:styleId="StyleUnderlined11pt">
    <w:name w:val="Style Underlined + 11 pt"/>
    <w:basedOn w:val="underlined"/>
    <w:link w:val="StyleUnderlined11ptChar"/>
    <w:qFormat/>
    <w:rsid w:val="00D13C83"/>
    <w:pPr>
      <w:contextualSpacing w:val="0"/>
    </w:pPr>
    <w:rPr>
      <w:sz w:val="24"/>
    </w:rPr>
  </w:style>
  <w:style w:type="character" w:customStyle="1" w:styleId="CardTextChar2">
    <w:name w:val="CardText Char"/>
    <w:link w:val="CardText3"/>
    <w:locked/>
    <w:rsid w:val="00D13C83"/>
    <w:rPr>
      <w:rFonts w:ascii="Georgia" w:eastAsia="Calibri" w:hAnsi="Georgia"/>
    </w:rPr>
  </w:style>
  <w:style w:type="paragraph" w:customStyle="1" w:styleId="CardText3">
    <w:name w:val="CardText"/>
    <w:basedOn w:val="Normal"/>
    <w:link w:val="CardTextChar2"/>
    <w:qFormat/>
    <w:rsid w:val="00D13C83"/>
    <w:pPr>
      <w:ind w:left="288"/>
    </w:pPr>
    <w:rPr>
      <w:rFonts w:ascii="Georgia" w:eastAsia="Calibri" w:hAnsi="Georgia" w:cstheme="minorBidi"/>
      <w:sz w:val="24"/>
    </w:rPr>
  </w:style>
  <w:style w:type="paragraph" w:customStyle="1" w:styleId="Analytics">
    <w:name w:val="Analytics"/>
    <w:basedOn w:val="Normal"/>
    <w:link w:val="AnalyticsChar"/>
    <w:uiPriority w:val="4"/>
    <w:qFormat/>
    <w:rsid w:val="00D13C83"/>
    <w:rPr>
      <w:rFonts w:eastAsia="Calibri" w:cstheme="minorBidi"/>
      <w:b/>
      <w:sz w:val="24"/>
    </w:rPr>
  </w:style>
  <w:style w:type="paragraph" w:customStyle="1" w:styleId="D345FF3D873148C5AE3FBF3267827368">
    <w:name w:val="D345FF3D873148C5AE3FBF3267827368"/>
    <w:uiPriority w:val="99"/>
    <w:qFormat/>
    <w:rsid w:val="00D13C8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D13C8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13C83"/>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D13C8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13C83"/>
    <w:rPr>
      <w:b/>
      <w:sz w:val="28"/>
    </w:rPr>
  </w:style>
  <w:style w:type="character" w:customStyle="1" w:styleId="SourcenameChar">
    <w:name w:val="Source name Char"/>
    <w:link w:val="Sourcename"/>
    <w:locked/>
    <w:rsid w:val="00D13C8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13C83"/>
    <w:rPr>
      <w:b/>
      <w:bCs/>
      <w:sz w:val="20"/>
    </w:rPr>
  </w:style>
  <w:style w:type="character" w:customStyle="1" w:styleId="underlinedcardChar">
    <w:name w:val="underlined card Char"/>
    <w:link w:val="underlinedcard0"/>
    <w:locked/>
    <w:rsid w:val="00D13C8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13C83"/>
    <w:rPr>
      <w:sz w:val="24"/>
      <w:u w:val="single"/>
    </w:rPr>
  </w:style>
  <w:style w:type="paragraph" w:customStyle="1" w:styleId="FullText">
    <w:name w:val="Full Text"/>
    <w:basedOn w:val="Normal"/>
    <w:uiPriority w:val="99"/>
    <w:qFormat/>
    <w:rsid w:val="00D13C83"/>
    <w:rPr>
      <w:rFonts w:eastAsia="Times New Roman" w:cstheme="minorBidi"/>
      <w:sz w:val="16"/>
    </w:rPr>
  </w:style>
  <w:style w:type="character" w:customStyle="1" w:styleId="TextUnderlineChar">
    <w:name w:val="Text Underline Char"/>
    <w:link w:val="TextUnderline"/>
    <w:locked/>
    <w:rsid w:val="00D13C8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13C83"/>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D13C8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13C83"/>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D13C8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13C83"/>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D13C83"/>
    <w:pPr>
      <w:spacing w:before="240"/>
      <w:outlineLvl w:val="2"/>
    </w:pPr>
    <w:rPr>
      <w:rFonts w:eastAsia="Times New Roman" w:cstheme="minorBidi"/>
      <w:b/>
      <w:sz w:val="16"/>
    </w:rPr>
  </w:style>
  <w:style w:type="character" w:customStyle="1" w:styleId="CiteCardChar">
    <w:name w:val="Cite_Card Char"/>
    <w:link w:val="CiteCard0"/>
    <w:locked/>
    <w:rsid w:val="00D13C83"/>
    <w:rPr>
      <w:rFonts w:ascii="Times New Roman" w:eastAsia="Times New Roman" w:hAnsi="Times New Roman" w:cs="Arial"/>
      <w:bCs/>
      <w:sz w:val="20"/>
      <w:szCs w:val="20"/>
    </w:rPr>
  </w:style>
  <w:style w:type="paragraph" w:customStyle="1" w:styleId="CiteCard0">
    <w:name w:val="Cite_Card"/>
    <w:link w:val="CiteCardChar"/>
    <w:qFormat/>
    <w:rsid w:val="00D13C8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13C83"/>
    <w:pPr>
      <w:widowControl w:val="0"/>
      <w:spacing w:after="0" w:line="240" w:lineRule="auto"/>
    </w:pPr>
    <w:rPr>
      <w:rFonts w:ascii="Times New Roman" w:eastAsia="MS Mincho" w:hAnsi="Times New Roman" w:cs="Times New Roman"/>
      <w:sz w:val="24"/>
    </w:rPr>
  </w:style>
  <w:style w:type="paragraph" w:customStyle="1" w:styleId="dropcap">
    <w:name w:val="dropcap"/>
    <w:basedOn w:val="Normal"/>
    <w:uiPriority w:val="99"/>
    <w:qFormat/>
    <w:rsid w:val="00D13C83"/>
    <w:pPr>
      <w:spacing w:before="100" w:beforeAutospacing="1" w:after="100" w:afterAutospacing="1"/>
    </w:pPr>
    <w:rPr>
      <w:rFonts w:eastAsia="Times New Roman" w:cstheme="minorBidi"/>
      <w:sz w:val="24"/>
    </w:rPr>
  </w:style>
  <w:style w:type="character" w:customStyle="1" w:styleId="StyleStyle49pt6Char">
    <w:name w:val="Style Style4 + 9 pt6 Char"/>
    <w:basedOn w:val="Style4Char"/>
    <w:link w:val="StyleStyle49pt6"/>
    <w:locked/>
    <w:rsid w:val="00D13C83"/>
    <w:rPr>
      <w:rFonts w:ascii="Georgia" w:hAnsi="Georgia"/>
      <w:u w:val="single"/>
    </w:rPr>
  </w:style>
  <w:style w:type="paragraph" w:customStyle="1" w:styleId="StyleStyle49pt6">
    <w:name w:val="Style Style4 + 9 pt6"/>
    <w:basedOn w:val="Style40"/>
    <w:link w:val="StyleStyle49pt6Char"/>
    <w:qFormat/>
    <w:rsid w:val="00D13C83"/>
    <w:rPr>
      <w:rFonts w:ascii="Georgia" w:hAnsi="Georgia"/>
    </w:rPr>
  </w:style>
  <w:style w:type="character" w:customStyle="1" w:styleId="UnderlineCharCharCharCharChar">
    <w:name w:val="Underline Char Char Char Char Char"/>
    <w:link w:val="UnderlineCharCharCharChar"/>
    <w:locked/>
    <w:rsid w:val="00D13C8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13C83"/>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D13C8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13C83"/>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13C8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13C83"/>
    <w:rPr>
      <w:rFonts w:ascii="Georgia" w:hAnsi="Georgia"/>
      <w:b/>
      <w:bCs/>
      <w:sz w:val="24"/>
      <w:u w:val="single"/>
    </w:rPr>
  </w:style>
  <w:style w:type="character" w:customStyle="1" w:styleId="DebatenoramlChar">
    <w:name w:val="Debatenoraml Char"/>
    <w:link w:val="Debatenoraml"/>
    <w:locked/>
    <w:rsid w:val="00D13C83"/>
    <w:rPr>
      <w:rFonts w:ascii="Times New Roman" w:hAnsi="Times New Roman" w:cs="Times New Roman"/>
    </w:rPr>
  </w:style>
  <w:style w:type="paragraph" w:customStyle="1" w:styleId="Debatenoraml">
    <w:name w:val="Debatenoraml"/>
    <w:basedOn w:val="NoSpacing"/>
    <w:link w:val="DebatenoramlChar"/>
    <w:qFormat/>
    <w:rsid w:val="00D13C83"/>
  </w:style>
  <w:style w:type="paragraph" w:customStyle="1" w:styleId="SynergyTag">
    <w:name w:val="SynergyTag"/>
    <w:basedOn w:val="Normal"/>
    <w:uiPriority w:val="99"/>
    <w:qFormat/>
    <w:rsid w:val="00D13C83"/>
    <w:rPr>
      <w:rFonts w:eastAsia="Calibri" w:cstheme="minorBidi"/>
      <w:b/>
      <w:sz w:val="16"/>
    </w:rPr>
  </w:style>
  <w:style w:type="character" w:customStyle="1" w:styleId="QualsChar">
    <w:name w:val="Quals Char"/>
    <w:link w:val="Quals"/>
    <w:locked/>
    <w:rsid w:val="00D13C83"/>
    <w:rPr>
      <w:rFonts w:ascii="Georgia" w:eastAsia="Calibri" w:hAnsi="Georgia"/>
      <w:sz w:val="18"/>
    </w:rPr>
  </w:style>
  <w:style w:type="paragraph" w:customStyle="1" w:styleId="Quals">
    <w:name w:val="Quals"/>
    <w:basedOn w:val="Normal"/>
    <w:link w:val="QualsChar"/>
    <w:qFormat/>
    <w:rsid w:val="00D13C83"/>
    <w:rPr>
      <w:rFonts w:ascii="Georgia" w:eastAsia="Calibri" w:hAnsi="Georgia" w:cstheme="minorBidi"/>
      <w:sz w:val="18"/>
    </w:rPr>
  </w:style>
  <w:style w:type="paragraph" w:customStyle="1" w:styleId="times">
    <w:name w:val="times"/>
    <w:basedOn w:val="Normal"/>
    <w:uiPriority w:val="99"/>
    <w:qFormat/>
    <w:rsid w:val="00D13C83"/>
    <w:pPr>
      <w:spacing w:before="100" w:beforeAutospacing="1" w:after="100" w:afterAutospacing="1"/>
    </w:pPr>
    <w:rPr>
      <w:rFonts w:eastAsia="Times New Roman" w:cstheme="minorBidi"/>
      <w:sz w:val="24"/>
    </w:rPr>
  </w:style>
  <w:style w:type="paragraph" w:customStyle="1" w:styleId="BodyA">
    <w:name w:val="Body A"/>
    <w:uiPriority w:val="99"/>
    <w:qFormat/>
    <w:rsid w:val="00D13C83"/>
    <w:rPr>
      <w:rFonts w:ascii="Helvetica" w:eastAsia="ヒラギノ角ゴ Pro W3" w:hAnsi="Helvetica" w:cs="Times New Roman"/>
      <w:color w:val="000000"/>
      <w:szCs w:val="20"/>
    </w:rPr>
  </w:style>
  <w:style w:type="character" w:customStyle="1" w:styleId="StarredChar">
    <w:name w:val="Starred Char"/>
    <w:link w:val="Starred"/>
    <w:locked/>
    <w:rsid w:val="00D13C83"/>
    <w:rPr>
      <w:rFonts w:ascii="Georgia" w:eastAsia="Times New Roman" w:hAnsi="Georgia"/>
      <w:b/>
      <w:caps/>
      <w:szCs w:val="28"/>
      <w:u w:val="single"/>
    </w:rPr>
  </w:style>
  <w:style w:type="paragraph" w:customStyle="1" w:styleId="Starred">
    <w:name w:val="Starred"/>
    <w:basedOn w:val="Normal"/>
    <w:link w:val="StarredChar"/>
    <w:qFormat/>
    <w:rsid w:val="00D13C83"/>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D13C83"/>
    <w:rPr>
      <w:rFonts w:ascii="Georgia" w:eastAsia="Times New Roman" w:hAnsi="Georgia"/>
      <w:b/>
      <w:caps/>
      <w:szCs w:val="28"/>
      <w:u w:val="single"/>
    </w:rPr>
  </w:style>
  <w:style w:type="paragraph" w:customStyle="1" w:styleId="NotStarred">
    <w:name w:val="NotStarred"/>
    <w:basedOn w:val="Normal"/>
    <w:link w:val="NotStarredChar"/>
    <w:qFormat/>
    <w:rsid w:val="00D13C83"/>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ink w:val="tagCharChar"/>
    <w:locked/>
    <w:rsid w:val="00D13C83"/>
    <w:rPr>
      <w:rFonts w:ascii="Arial" w:eastAsia="Times New Roman" w:hAnsi="Arial" w:cs="Arial"/>
      <w:b/>
    </w:rPr>
  </w:style>
  <w:style w:type="paragraph" w:customStyle="1" w:styleId="tagCharChar">
    <w:name w:val="tag Char Char"/>
    <w:basedOn w:val="Normal"/>
    <w:link w:val="tagCharCharChar"/>
    <w:qFormat/>
    <w:rsid w:val="00D13C83"/>
    <w:pPr>
      <w:spacing w:after="200" w:line="276" w:lineRule="auto"/>
    </w:pPr>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13C8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0"/>
    <w:link w:val="StyleStyle49ptBorderSinglesolidlineAuto05ptLiChar"/>
    <w:qFormat/>
    <w:rsid w:val="00D13C83"/>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D13C83"/>
    <w:rPr>
      <w:rFonts w:ascii="Georgia" w:eastAsia="Calibri" w:hAnsi="Georgia"/>
      <w:b/>
    </w:rPr>
  </w:style>
  <w:style w:type="paragraph" w:customStyle="1" w:styleId="H4Tag">
    <w:name w:val="H4 (Tag)"/>
    <w:basedOn w:val="Normal"/>
    <w:link w:val="H4TagChar1"/>
    <w:qFormat/>
    <w:rsid w:val="00D13C83"/>
    <w:rPr>
      <w:rFonts w:ascii="Georgia" w:eastAsia="Calibri" w:hAnsi="Georgia" w:cstheme="minorBidi"/>
      <w:b/>
      <w:sz w:val="24"/>
    </w:rPr>
  </w:style>
  <w:style w:type="paragraph" w:customStyle="1" w:styleId="CM25">
    <w:name w:val="CM25"/>
    <w:basedOn w:val="Default"/>
    <w:next w:val="Default"/>
    <w:uiPriority w:val="99"/>
    <w:qFormat/>
    <w:rsid w:val="00D13C83"/>
    <w:pPr>
      <w:spacing w:after="233"/>
    </w:pPr>
    <w:rPr>
      <w:rFonts w:ascii="Georgia" w:hAnsi="Georgia" w:cs="Times New Roman"/>
      <w:sz w:val="22"/>
    </w:rPr>
  </w:style>
  <w:style w:type="character" w:customStyle="1" w:styleId="Debate-CardTagandCite-F6Char">
    <w:name w:val="Debate- Card Tag and Cite- F6 Char"/>
    <w:link w:val="Debate-CardTagandCite-F6"/>
    <w:locked/>
    <w:rsid w:val="00D13C83"/>
    <w:rPr>
      <w:rFonts w:ascii="Georgia" w:hAnsi="Georgia"/>
      <w:b/>
    </w:rPr>
  </w:style>
  <w:style w:type="paragraph" w:customStyle="1" w:styleId="Debate-CardTagandCite-F6">
    <w:name w:val="Debate- Card Tag and Cite- F6"/>
    <w:basedOn w:val="Normal"/>
    <w:link w:val="Debate-CardTagandCite-F6Char"/>
    <w:qFormat/>
    <w:rsid w:val="00D13C83"/>
    <w:pPr>
      <w:contextualSpacing/>
    </w:pPr>
    <w:rPr>
      <w:rFonts w:ascii="Georgia" w:hAnsi="Georgia" w:cstheme="minorBidi"/>
      <w:b/>
      <w:sz w:val="24"/>
    </w:rPr>
  </w:style>
  <w:style w:type="character" w:customStyle="1" w:styleId="CardtextChar3">
    <w:name w:val="Card text Char"/>
    <w:link w:val="Cardtext4"/>
    <w:locked/>
    <w:rsid w:val="00D13C83"/>
    <w:rPr>
      <w:rFonts w:ascii="Arial Narrow" w:hAnsi="Arial Narrow"/>
      <w:u w:val="single"/>
    </w:rPr>
  </w:style>
  <w:style w:type="paragraph" w:customStyle="1" w:styleId="Cardtext4">
    <w:name w:val="Card text"/>
    <w:link w:val="CardtextChar3"/>
    <w:qFormat/>
    <w:rsid w:val="00D13C83"/>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D13C83"/>
    <w:rPr>
      <w:rFonts w:ascii="Georgia" w:eastAsia="Times New Roman" w:hAnsi="Georgia"/>
      <w:b/>
      <w:szCs w:val="28"/>
      <w:u w:val="single"/>
    </w:rPr>
  </w:style>
  <w:style w:type="paragraph" w:customStyle="1" w:styleId="NewHeading2">
    <w:name w:val="NewHeading2"/>
    <w:basedOn w:val="Normal"/>
    <w:link w:val="NewHeading2Char"/>
    <w:qFormat/>
    <w:rsid w:val="00D13C83"/>
    <w:pPr>
      <w:spacing w:before="240" w:after="60"/>
    </w:pPr>
    <w:rPr>
      <w:rFonts w:ascii="Georgia" w:eastAsia="Times New Roman" w:hAnsi="Georgia" w:cstheme="minorBidi"/>
      <w:b/>
      <w:sz w:val="24"/>
      <w:szCs w:val="28"/>
      <w:u w:val="single"/>
    </w:rPr>
  </w:style>
  <w:style w:type="paragraph" w:customStyle="1" w:styleId="TagGA11">
    <w:name w:val="Tag GA 11"/>
    <w:basedOn w:val="TOC1"/>
    <w:uiPriority w:val="99"/>
    <w:qFormat/>
    <w:rsid w:val="00D13C83"/>
    <w:pPr>
      <w:spacing w:after="0"/>
    </w:pPr>
    <w:rPr>
      <w:rFonts w:eastAsia="Calibri"/>
      <w:b/>
      <w:sz w:val="20"/>
      <w:szCs w:val="20"/>
    </w:rPr>
  </w:style>
  <w:style w:type="paragraph" w:customStyle="1" w:styleId="CM32">
    <w:name w:val="CM3+2"/>
    <w:basedOn w:val="Normal"/>
    <w:next w:val="Normal"/>
    <w:uiPriority w:val="99"/>
    <w:qFormat/>
    <w:rsid w:val="00D13C83"/>
    <w:pPr>
      <w:autoSpaceDE w:val="0"/>
      <w:autoSpaceDN w:val="0"/>
      <w:adjustRightInd w:val="0"/>
      <w:spacing w:line="240" w:lineRule="atLeast"/>
    </w:pPr>
    <w:rPr>
      <w:rFonts w:eastAsia="Calibri" w:cstheme="minorBidi"/>
      <w:sz w:val="24"/>
    </w:rPr>
  </w:style>
  <w:style w:type="paragraph" w:customStyle="1" w:styleId="msolistparagraph0">
    <w:name w:val="msolistparagraph"/>
    <w:basedOn w:val="Normal"/>
    <w:uiPriority w:val="99"/>
    <w:qFormat/>
    <w:rsid w:val="00D13C83"/>
    <w:rPr>
      <w:rFonts w:eastAsia="Calibri" w:cstheme="minorBidi"/>
      <w:sz w:val="16"/>
    </w:rPr>
  </w:style>
  <w:style w:type="paragraph" w:customStyle="1" w:styleId="TagLine">
    <w:name w:val="Tag Line"/>
    <w:basedOn w:val="Normal"/>
    <w:next w:val="FullText"/>
    <w:uiPriority w:val="99"/>
    <w:qFormat/>
    <w:rsid w:val="00D13C83"/>
    <w:rPr>
      <w:rFonts w:ascii="Arial Narrow" w:eastAsia="Times New Roman" w:hAnsi="Arial Narrow" w:cstheme="minorBidi"/>
      <w:b/>
      <w:sz w:val="28"/>
    </w:rPr>
  </w:style>
  <w:style w:type="paragraph" w:customStyle="1" w:styleId="Card6pt">
    <w:name w:val="Card 6pt"/>
    <w:basedOn w:val="Normal"/>
    <w:uiPriority w:val="99"/>
    <w:qFormat/>
    <w:rsid w:val="00D13C83"/>
    <w:pPr>
      <w:ind w:left="288" w:right="288"/>
    </w:pPr>
    <w:rPr>
      <w:rFonts w:ascii="Georgia" w:eastAsia="Calibri" w:hAnsi="Georgia" w:cstheme="minorBidi"/>
      <w:color w:val="000000"/>
      <w:sz w:val="12"/>
      <w:szCs w:val="20"/>
    </w:rPr>
  </w:style>
  <w:style w:type="character" w:customStyle="1" w:styleId="FullCiteChar">
    <w:name w:val="Full Cite Char"/>
    <w:link w:val="FullCite"/>
    <w:locked/>
    <w:rsid w:val="00D13C83"/>
    <w:rPr>
      <w:rFonts w:ascii="Garamond" w:eastAsia="Calibri" w:hAnsi="Garamond"/>
    </w:rPr>
  </w:style>
  <w:style w:type="paragraph" w:customStyle="1" w:styleId="FullCite">
    <w:name w:val="Full Cite"/>
    <w:basedOn w:val="Normal"/>
    <w:next w:val="Normal"/>
    <w:link w:val="FullCiteChar"/>
    <w:qFormat/>
    <w:rsid w:val="00D13C83"/>
    <w:rPr>
      <w:rFonts w:ascii="Garamond" w:eastAsia="Calibri" w:hAnsi="Garamond" w:cstheme="minorBidi"/>
      <w:sz w:val="24"/>
    </w:rPr>
  </w:style>
  <w:style w:type="character" w:customStyle="1" w:styleId="StyleNormalWeb11ptUnderlineChar">
    <w:name w:val="Style Normal (Web) + 11 pt Underline Char"/>
    <w:link w:val="StyleNormalWeb11ptUnderline"/>
    <w:locked/>
    <w:rsid w:val="00D13C83"/>
    <w:rPr>
      <w:rFonts w:ascii="Georgia" w:eastAsia="Times New Roman" w:hAnsi="Georgia"/>
    </w:rPr>
  </w:style>
  <w:style w:type="paragraph" w:customStyle="1" w:styleId="StyleNormalWeb11ptUnderline">
    <w:name w:val="Style Normal (Web) + 11 pt Underline"/>
    <w:basedOn w:val="NormalWeb"/>
    <w:link w:val="StyleNormalWeb11ptUnderlineChar"/>
    <w:qFormat/>
    <w:rsid w:val="00D13C83"/>
  </w:style>
  <w:style w:type="character" w:customStyle="1" w:styleId="StyleCardStyleBlackUnderlineChar">
    <w:name w:val="Style Card Style + Black Underline Char"/>
    <w:link w:val="StyleCardStyleBlackUnderline"/>
    <w:locked/>
    <w:rsid w:val="00D13C8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13C83"/>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D13C83"/>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D13C83"/>
    <w:rPr>
      <w:rFonts w:ascii="Century Gothic" w:eastAsia="Times New Roman" w:hAnsi="Century Gothic" w:cstheme="minorBidi"/>
      <w:sz w:val="16"/>
    </w:rPr>
  </w:style>
  <w:style w:type="character" w:customStyle="1" w:styleId="StylecardThickunderlineChar">
    <w:name w:val="Style card + Thick underline Char"/>
    <w:link w:val="StylecardThickunderline"/>
    <w:locked/>
    <w:rsid w:val="00D13C83"/>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D13C83"/>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D13C83"/>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D13C83"/>
    <w:pPr>
      <w:ind w:left="288" w:right="288"/>
    </w:pPr>
    <w:rPr>
      <w:rFonts w:ascii="Georgia" w:eastAsia="SimSun" w:hAnsi="Georgia" w:cstheme="minorBidi"/>
      <w:b/>
      <w:bCs/>
      <w:sz w:val="24"/>
      <w:u w:val="single"/>
      <w:lang w:eastAsia="zh-CN"/>
    </w:rPr>
  </w:style>
  <w:style w:type="character" w:customStyle="1" w:styleId="BlockHeadingsChar">
    <w:name w:val="Block Headings Char"/>
    <w:link w:val="BlockHeadings"/>
    <w:locked/>
    <w:rsid w:val="00D13C83"/>
    <w:rPr>
      <w:rFonts w:ascii="Times New Roman" w:eastAsia="Times New Roman" w:hAnsi="Times New Roman" w:cs="Times New Roman"/>
      <w:b/>
      <w:sz w:val="36"/>
      <w:u w:val="single"/>
    </w:rPr>
  </w:style>
  <w:style w:type="paragraph" w:customStyle="1" w:styleId="BlockHeadings">
    <w:name w:val="Block Headings"/>
    <w:next w:val="Normal"/>
    <w:link w:val="BlockHeadingsChar"/>
    <w:qFormat/>
    <w:rsid w:val="00D13C83"/>
    <w:pPr>
      <w:widowControl w:val="0"/>
      <w:jc w:val="center"/>
      <w:outlineLvl w:val="0"/>
    </w:pPr>
    <w:rPr>
      <w:rFonts w:ascii="Times New Roman" w:eastAsia="Times New Roman" w:hAnsi="Times New Roman" w:cs="Times New Roman"/>
      <w:b/>
      <w:sz w:val="36"/>
      <w:u w:val="single"/>
    </w:rPr>
  </w:style>
  <w:style w:type="paragraph" w:customStyle="1" w:styleId="CM27">
    <w:name w:val="CM27"/>
    <w:basedOn w:val="Default"/>
    <w:next w:val="Default"/>
    <w:uiPriority w:val="99"/>
    <w:qFormat/>
    <w:rsid w:val="00D13C83"/>
    <w:rPr>
      <w:rFonts w:ascii="Times New Roman" w:hAnsi="Times New Roman" w:cs="Times New Roman"/>
      <w:sz w:val="22"/>
    </w:rPr>
  </w:style>
  <w:style w:type="paragraph" w:customStyle="1" w:styleId="font-null">
    <w:name w:val="font-null"/>
    <w:basedOn w:val="Normal"/>
    <w:uiPriority w:val="99"/>
    <w:qFormat/>
    <w:rsid w:val="00D13C83"/>
    <w:pPr>
      <w:spacing w:before="100" w:beforeAutospacing="1" w:after="100" w:afterAutospacing="1"/>
    </w:pPr>
    <w:rPr>
      <w:rFonts w:eastAsia="Times New Roman" w:cstheme="minorBidi"/>
      <w:sz w:val="24"/>
    </w:rPr>
  </w:style>
  <w:style w:type="paragraph" w:customStyle="1" w:styleId="rteindent1">
    <w:name w:val="rteindent1"/>
    <w:basedOn w:val="Normal"/>
    <w:uiPriority w:val="99"/>
    <w:qFormat/>
    <w:rsid w:val="00D13C83"/>
    <w:pPr>
      <w:spacing w:before="100" w:beforeAutospacing="1" w:after="100" w:afterAutospacing="1"/>
    </w:pPr>
    <w:rPr>
      <w:rFonts w:eastAsia="Times New Roman" w:cstheme="minorBidi"/>
      <w:sz w:val="24"/>
    </w:rPr>
  </w:style>
  <w:style w:type="paragraph" w:customStyle="1" w:styleId="Pa12">
    <w:name w:val="Pa12"/>
    <w:basedOn w:val="Default"/>
    <w:next w:val="Default"/>
    <w:uiPriority w:val="99"/>
    <w:qFormat/>
    <w:rsid w:val="00D13C83"/>
    <w:pPr>
      <w:spacing w:line="191" w:lineRule="atLeast"/>
    </w:pPr>
    <w:rPr>
      <w:rFonts w:ascii="Scala" w:hAnsi="Scala" w:cs="Times New Roman"/>
      <w:sz w:val="22"/>
    </w:rPr>
  </w:style>
  <w:style w:type="paragraph" w:customStyle="1" w:styleId="introduction">
    <w:name w:val="introduction"/>
    <w:basedOn w:val="Normal"/>
    <w:uiPriority w:val="99"/>
    <w:qFormat/>
    <w:rsid w:val="00D13C83"/>
    <w:pPr>
      <w:spacing w:before="100" w:beforeAutospacing="1" w:after="100" w:afterAutospacing="1"/>
    </w:pPr>
    <w:rPr>
      <w:rFonts w:eastAsia="Times New Roman" w:cstheme="minorBidi"/>
      <w:sz w:val="24"/>
    </w:rPr>
  </w:style>
  <w:style w:type="paragraph" w:customStyle="1" w:styleId="featuretitle">
    <w:name w:val="feature_title"/>
    <w:basedOn w:val="Normal"/>
    <w:uiPriority w:val="99"/>
    <w:qFormat/>
    <w:rsid w:val="00D13C83"/>
    <w:pPr>
      <w:spacing w:before="100" w:beforeAutospacing="1" w:after="100" w:afterAutospacing="1"/>
    </w:pPr>
    <w:rPr>
      <w:rFonts w:eastAsia="Times New Roman" w:cstheme="minorBidi"/>
      <w:sz w:val="24"/>
    </w:rPr>
  </w:style>
  <w:style w:type="paragraph" w:customStyle="1" w:styleId="translatedivgrey-image">
    <w:name w:val="translatedivgrey-image"/>
    <w:basedOn w:val="Normal"/>
    <w:uiPriority w:val="99"/>
    <w:qFormat/>
    <w:rsid w:val="00D13C83"/>
    <w:pPr>
      <w:spacing w:before="100" w:beforeAutospacing="1" w:after="100" w:afterAutospacing="1"/>
    </w:pPr>
    <w:rPr>
      <w:rFonts w:eastAsia="Times New Roman" w:cstheme="minorBidi"/>
      <w:sz w:val="24"/>
    </w:rPr>
  </w:style>
  <w:style w:type="paragraph" w:customStyle="1" w:styleId="translatedivblue-image">
    <w:name w:val="translatedivblue-image"/>
    <w:basedOn w:val="Normal"/>
    <w:uiPriority w:val="99"/>
    <w:qFormat/>
    <w:rsid w:val="00D13C83"/>
    <w:pPr>
      <w:spacing w:before="100" w:beforeAutospacing="1" w:after="100" w:afterAutospacing="1"/>
    </w:pPr>
    <w:rPr>
      <w:rFonts w:eastAsia="Times New Roman" w:cstheme="minorBidi"/>
      <w:sz w:val="24"/>
    </w:rPr>
  </w:style>
  <w:style w:type="paragraph" w:customStyle="1" w:styleId="class">
    <w:name w:val="class"/>
    <w:basedOn w:val="Normal"/>
    <w:uiPriority w:val="99"/>
    <w:qFormat/>
    <w:rsid w:val="00D13C83"/>
    <w:pPr>
      <w:spacing w:before="100" w:beforeAutospacing="1" w:after="100" w:afterAutospacing="1"/>
    </w:pPr>
    <w:rPr>
      <w:rFonts w:eastAsia="Times New Roman" w:cstheme="minorBidi"/>
      <w:sz w:val="24"/>
    </w:rPr>
  </w:style>
  <w:style w:type="character" w:customStyle="1" w:styleId="blocktitleChar">
    <w:name w:val="block title Char"/>
    <w:link w:val="blocktitle1"/>
    <w:locked/>
    <w:rsid w:val="00D13C83"/>
    <w:rPr>
      <w:rFonts w:ascii="Garamond" w:eastAsia="Calibri" w:hAnsi="Garamond"/>
      <w:b/>
      <w:caps/>
      <w:sz w:val="28"/>
      <w:lang w:val="x-none" w:eastAsia="x-none"/>
    </w:rPr>
  </w:style>
  <w:style w:type="paragraph" w:customStyle="1" w:styleId="blocktitle1">
    <w:name w:val="block title"/>
    <w:basedOn w:val="Normal"/>
    <w:link w:val="blocktitleChar"/>
    <w:qFormat/>
    <w:rsid w:val="00D13C83"/>
    <w:pPr>
      <w:spacing w:after="240"/>
      <w:jc w:val="center"/>
      <w:outlineLvl w:val="0"/>
    </w:pPr>
    <w:rPr>
      <w:rFonts w:ascii="Garamond" w:eastAsia="Calibri" w:hAnsi="Garamond" w:cstheme="minorBidi"/>
      <w:b/>
      <w:caps/>
      <w:sz w:val="28"/>
      <w:lang w:val="x-none" w:eastAsia="x-none"/>
    </w:rPr>
  </w:style>
  <w:style w:type="paragraph" w:customStyle="1" w:styleId="Pa6">
    <w:name w:val="Pa6"/>
    <w:basedOn w:val="Normal"/>
    <w:next w:val="Normal"/>
    <w:uiPriority w:val="99"/>
    <w:qFormat/>
    <w:rsid w:val="00D13C83"/>
    <w:pPr>
      <w:autoSpaceDE w:val="0"/>
      <w:autoSpaceDN w:val="0"/>
      <w:adjustRightInd w:val="0"/>
      <w:spacing w:line="221" w:lineRule="atLeast"/>
    </w:pPr>
    <w:rPr>
      <w:rFonts w:eastAsia="Times New Roman" w:cstheme="minorBidi"/>
      <w:sz w:val="24"/>
    </w:rPr>
  </w:style>
  <w:style w:type="paragraph" w:customStyle="1" w:styleId="Pa4">
    <w:name w:val="Pa4"/>
    <w:basedOn w:val="Normal"/>
    <w:next w:val="Normal"/>
    <w:uiPriority w:val="99"/>
    <w:qFormat/>
    <w:rsid w:val="00D13C83"/>
    <w:pPr>
      <w:autoSpaceDE w:val="0"/>
      <w:autoSpaceDN w:val="0"/>
      <w:adjustRightInd w:val="0"/>
      <w:spacing w:line="181" w:lineRule="atLeast"/>
    </w:pPr>
    <w:rPr>
      <w:rFonts w:eastAsia="Times New Roman" w:cstheme="minorBidi"/>
      <w:sz w:val="24"/>
    </w:rPr>
  </w:style>
  <w:style w:type="paragraph" w:customStyle="1" w:styleId="Pa5">
    <w:name w:val="Pa5"/>
    <w:basedOn w:val="Normal"/>
    <w:next w:val="Normal"/>
    <w:uiPriority w:val="99"/>
    <w:qFormat/>
    <w:rsid w:val="00D13C83"/>
    <w:pPr>
      <w:autoSpaceDE w:val="0"/>
      <w:autoSpaceDN w:val="0"/>
      <w:adjustRightInd w:val="0"/>
      <w:spacing w:line="321" w:lineRule="atLeast"/>
    </w:pPr>
    <w:rPr>
      <w:rFonts w:eastAsia="Times New Roman" w:cstheme="minorBidi"/>
      <w:sz w:val="24"/>
    </w:rPr>
  </w:style>
  <w:style w:type="paragraph" w:customStyle="1" w:styleId="attribution">
    <w:name w:val="attribution"/>
    <w:basedOn w:val="Normal"/>
    <w:uiPriority w:val="99"/>
    <w:qFormat/>
    <w:rsid w:val="00D13C83"/>
    <w:pPr>
      <w:spacing w:before="100" w:beforeAutospacing="1" w:after="100" w:afterAutospacing="1"/>
    </w:pPr>
    <w:rPr>
      <w:rFonts w:eastAsia="Times New Roman" w:cstheme="minorBidi"/>
      <w:sz w:val="24"/>
    </w:rPr>
  </w:style>
  <w:style w:type="paragraph" w:customStyle="1" w:styleId="text-textbodyhoustontexttext-dateline">
    <w:name w:val="text-textbody houstontext text-dateline"/>
    <w:basedOn w:val="Normal"/>
    <w:uiPriority w:val="99"/>
    <w:qFormat/>
    <w:rsid w:val="00D13C83"/>
    <w:pPr>
      <w:spacing w:before="100" w:beforeAutospacing="1" w:after="100" w:afterAutospacing="1"/>
    </w:pPr>
    <w:rPr>
      <w:rFonts w:eastAsia="Times New Roman" w:cstheme="minorBidi"/>
      <w:sz w:val="24"/>
    </w:rPr>
  </w:style>
  <w:style w:type="paragraph" w:customStyle="1" w:styleId="text-textbodyhoustontext">
    <w:name w:val="text-textbody houstontext"/>
    <w:basedOn w:val="Normal"/>
    <w:uiPriority w:val="99"/>
    <w:qFormat/>
    <w:rsid w:val="00D13C83"/>
    <w:pPr>
      <w:spacing w:before="100" w:beforeAutospacing="1" w:after="100" w:afterAutospacing="1"/>
    </w:pPr>
    <w:rPr>
      <w:rFonts w:eastAsia="Times New Roman" w:cstheme="minorBidi"/>
      <w:sz w:val="24"/>
    </w:rPr>
  </w:style>
  <w:style w:type="character" w:customStyle="1" w:styleId="StyleStyle4LatinTimesNewRomanAsianSimSunBoldChar">
    <w:name w:val="Style Style4 + (Latin) Times New Roman (Asian) SimSun Bold Char"/>
    <w:link w:val="StyleStyle4LatinTimesNewRomanAsianSimSunBold"/>
    <w:locked/>
    <w:rsid w:val="00D13C83"/>
    <w:rPr>
      <w:rFonts w:ascii="Georgia" w:eastAsia="SimSun" w:hAnsi="Georgia"/>
      <w:b/>
      <w:bCs/>
      <w:u w:val="single"/>
    </w:rPr>
  </w:style>
  <w:style w:type="paragraph" w:customStyle="1" w:styleId="StyleStyle4LatinTimesNewRomanAsianSimSunBold">
    <w:name w:val="Style Style4 + (Latin) Times New Roman (Asian) SimSun Bold"/>
    <w:basedOn w:val="Style40"/>
    <w:link w:val="StyleStyle4LatinTimesNewRomanAsianSimSunBoldChar"/>
    <w:qFormat/>
    <w:rsid w:val="00D13C83"/>
    <w:rPr>
      <w:rFonts w:ascii="Georgia" w:eastAsia="SimSun" w:hAnsi="Georgia"/>
      <w:b/>
      <w:bCs/>
    </w:rPr>
  </w:style>
  <w:style w:type="paragraph" w:customStyle="1" w:styleId="summary">
    <w:name w:val="summary"/>
    <w:basedOn w:val="Normal"/>
    <w:uiPriority w:val="99"/>
    <w:qFormat/>
    <w:rsid w:val="00D13C83"/>
    <w:pPr>
      <w:spacing w:before="100" w:beforeAutospacing="1" w:after="100" w:afterAutospacing="1"/>
    </w:pPr>
    <w:rPr>
      <w:rFonts w:eastAsia="Times New Roman" w:cstheme="minorBidi"/>
      <w:sz w:val="24"/>
    </w:rPr>
  </w:style>
  <w:style w:type="paragraph" w:customStyle="1" w:styleId="Caption2">
    <w:name w:val="Caption2"/>
    <w:basedOn w:val="Normal"/>
    <w:uiPriority w:val="99"/>
    <w:qFormat/>
    <w:rsid w:val="00D13C83"/>
    <w:pPr>
      <w:spacing w:before="100" w:beforeAutospacing="1" w:after="100" w:afterAutospacing="1"/>
    </w:pPr>
    <w:rPr>
      <w:rFonts w:eastAsia="Times New Roman" w:cstheme="minorBidi"/>
      <w:sz w:val="24"/>
    </w:rPr>
  </w:style>
  <w:style w:type="character" w:customStyle="1" w:styleId="MTDisplayEquationChar">
    <w:name w:val="MTDisplayEquation Char"/>
    <w:link w:val="MTDisplayEquation"/>
    <w:locked/>
    <w:rsid w:val="00D13C8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13C83"/>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D13C83"/>
    <w:pPr>
      <w:jc w:val="center"/>
    </w:pPr>
    <w:rPr>
      <w:rFonts w:ascii="Book Antiqua" w:eastAsia="Times New Roman" w:hAnsi="Book Antiqua" w:cstheme="minorBidi"/>
      <w:b/>
      <w:sz w:val="28"/>
    </w:rPr>
  </w:style>
  <w:style w:type="paragraph" w:customStyle="1" w:styleId="NoteLevel21">
    <w:name w:val="Note Level 21"/>
    <w:basedOn w:val="Normal"/>
    <w:next w:val="Normal"/>
    <w:uiPriority w:val="99"/>
    <w:qFormat/>
    <w:rsid w:val="00D13C83"/>
    <w:pPr>
      <w:keepNext/>
      <w:ind w:left="288" w:right="288"/>
    </w:pPr>
    <w:rPr>
      <w:rFonts w:ascii="Georgia" w:eastAsia="MS Gothic" w:hAnsi="Georgia" w:cstheme="minorBidi"/>
      <w:szCs w:val="20"/>
    </w:rPr>
  </w:style>
  <w:style w:type="paragraph" w:customStyle="1" w:styleId="Little">
    <w:name w:val="Little"/>
    <w:basedOn w:val="Normal"/>
    <w:next w:val="Normal"/>
    <w:link w:val="LittleChar"/>
    <w:uiPriority w:val="99"/>
    <w:qFormat/>
    <w:rsid w:val="00D13C83"/>
    <w:pPr>
      <w:ind w:left="288"/>
    </w:pPr>
    <w:rPr>
      <w:rFonts w:ascii="Garamond" w:eastAsia="Times New Roman" w:hAnsi="Garamond" w:cstheme="minorBidi"/>
      <w:sz w:val="16"/>
    </w:rPr>
  </w:style>
  <w:style w:type="paragraph" w:customStyle="1" w:styleId="AAAcard">
    <w:name w:val="AAAcard"/>
    <w:basedOn w:val="Normal"/>
    <w:uiPriority w:val="99"/>
    <w:qFormat/>
    <w:rsid w:val="00D13C83"/>
    <w:pPr>
      <w:ind w:left="288" w:right="288"/>
    </w:pPr>
    <w:rPr>
      <w:rFonts w:eastAsia="Times New Roman" w:cstheme="minorBidi"/>
      <w:sz w:val="16"/>
    </w:rPr>
  </w:style>
  <w:style w:type="paragraph" w:customStyle="1" w:styleId="Caption3">
    <w:name w:val="Caption3"/>
    <w:basedOn w:val="Normal"/>
    <w:uiPriority w:val="99"/>
    <w:qFormat/>
    <w:rsid w:val="00D13C83"/>
    <w:pPr>
      <w:spacing w:before="100" w:beforeAutospacing="1" w:after="100" w:afterAutospacing="1"/>
    </w:pPr>
    <w:rPr>
      <w:rFonts w:eastAsia="Times New Roman" w:cstheme="minorBidi"/>
      <w:sz w:val="24"/>
    </w:rPr>
  </w:style>
  <w:style w:type="paragraph" w:customStyle="1" w:styleId="body-12-5">
    <w:name w:val="body-12-5"/>
    <w:basedOn w:val="Normal"/>
    <w:uiPriority w:val="99"/>
    <w:qFormat/>
    <w:rsid w:val="00D13C83"/>
    <w:pPr>
      <w:spacing w:before="100" w:beforeAutospacing="1" w:after="100" w:afterAutospacing="1"/>
    </w:pPr>
    <w:rPr>
      <w:rFonts w:eastAsia="Times New Roman" w:cstheme="minorBidi"/>
      <w:sz w:val="24"/>
    </w:rPr>
  </w:style>
  <w:style w:type="paragraph" w:customStyle="1" w:styleId="infuse">
    <w:name w:val="infuse"/>
    <w:basedOn w:val="Normal"/>
    <w:uiPriority w:val="99"/>
    <w:qFormat/>
    <w:rsid w:val="00D13C83"/>
    <w:pPr>
      <w:spacing w:before="100" w:beforeAutospacing="1" w:after="100" w:afterAutospacing="1"/>
    </w:pPr>
    <w:rPr>
      <w:rFonts w:eastAsia="Times New Roman" w:cstheme="minorBidi"/>
      <w:sz w:val="24"/>
    </w:rPr>
  </w:style>
  <w:style w:type="paragraph" w:customStyle="1" w:styleId="fontreg">
    <w:name w:val="font_reg"/>
    <w:basedOn w:val="Normal"/>
    <w:uiPriority w:val="99"/>
    <w:qFormat/>
    <w:rsid w:val="00D13C83"/>
    <w:pPr>
      <w:spacing w:before="100" w:beforeAutospacing="1" w:after="100" w:afterAutospacing="1"/>
    </w:pPr>
    <w:rPr>
      <w:rFonts w:eastAsia="Times New Roman" w:cstheme="minorBidi"/>
      <w:sz w:val="24"/>
    </w:rPr>
  </w:style>
  <w:style w:type="paragraph" w:customStyle="1" w:styleId="CITEF3">
    <w:name w:val="CITE F3"/>
    <w:uiPriority w:val="99"/>
    <w:qFormat/>
    <w:rsid w:val="00D13C8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D13C8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13C8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13C8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13C83"/>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D13C83"/>
    <w:pPr>
      <w:ind w:left="144"/>
    </w:pPr>
    <w:rPr>
      <w:rFonts w:ascii="Cambria" w:eastAsia="Calibri" w:hAnsi="Cambria" w:cstheme="minorBidi"/>
      <w:sz w:val="24"/>
    </w:rPr>
  </w:style>
  <w:style w:type="paragraph" w:customStyle="1" w:styleId="FreeFormA">
    <w:name w:val="Free Form A"/>
    <w:autoRedefine/>
    <w:uiPriority w:val="99"/>
    <w:qFormat/>
    <w:rsid w:val="00D13C8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D13C83"/>
    <w:pPr>
      <w:spacing w:before="100" w:beforeAutospacing="1" w:after="100" w:afterAutospacing="1"/>
    </w:pPr>
    <w:rPr>
      <w:rFonts w:eastAsia="Times New Roman" w:cstheme="minorBidi"/>
      <w:sz w:val="24"/>
    </w:rPr>
  </w:style>
  <w:style w:type="character" w:customStyle="1" w:styleId="ReallyfuckingsmallChar">
    <w:name w:val="Really fucking small Char"/>
    <w:link w:val="Reallyfuckingsmall"/>
    <w:locked/>
    <w:rsid w:val="00D13C83"/>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D13C83"/>
    <w:rPr>
      <w:rFonts w:ascii="Times New Roman" w:eastAsia="Times New Roman" w:hAnsi="Times New Roman" w:cs="Times New Roman"/>
      <w:sz w:val="10"/>
    </w:rPr>
  </w:style>
  <w:style w:type="paragraph" w:customStyle="1" w:styleId="subheader">
    <w:name w:val="subheader"/>
    <w:basedOn w:val="Normal"/>
    <w:uiPriority w:val="99"/>
    <w:qFormat/>
    <w:rsid w:val="00D13C83"/>
    <w:pPr>
      <w:spacing w:before="100" w:beforeAutospacing="1" w:after="100" w:afterAutospacing="1"/>
    </w:pPr>
    <w:rPr>
      <w:rFonts w:eastAsia="Times New Roman" w:cstheme="minorBidi"/>
      <w:sz w:val="24"/>
    </w:rPr>
  </w:style>
  <w:style w:type="paragraph" w:customStyle="1" w:styleId="firstletter">
    <w:name w:val="firstletter"/>
    <w:basedOn w:val="Normal"/>
    <w:uiPriority w:val="99"/>
    <w:qFormat/>
    <w:rsid w:val="00D13C83"/>
    <w:pPr>
      <w:spacing w:before="100" w:beforeAutospacing="1" w:after="100" w:afterAutospacing="1"/>
    </w:pPr>
    <w:rPr>
      <w:rFonts w:eastAsia="Times New Roman" w:cstheme="minorBidi"/>
      <w:sz w:val="24"/>
    </w:rPr>
  </w:style>
  <w:style w:type="paragraph" w:customStyle="1" w:styleId="more">
    <w:name w:val="more"/>
    <w:basedOn w:val="Normal"/>
    <w:uiPriority w:val="99"/>
    <w:qFormat/>
    <w:rsid w:val="00D13C83"/>
    <w:pPr>
      <w:spacing w:before="100" w:beforeAutospacing="1" w:after="100" w:afterAutospacing="1"/>
    </w:pPr>
    <w:rPr>
      <w:rFonts w:eastAsia="Times New Roman" w:cstheme="minorBidi"/>
      <w:sz w:val="24"/>
    </w:rPr>
  </w:style>
  <w:style w:type="paragraph" w:customStyle="1" w:styleId="story">
    <w:name w:val="story"/>
    <w:basedOn w:val="Normal"/>
    <w:uiPriority w:val="99"/>
    <w:qFormat/>
    <w:rsid w:val="00D13C83"/>
    <w:pPr>
      <w:spacing w:before="100" w:beforeAutospacing="1" w:after="100" w:afterAutospacing="1"/>
    </w:pPr>
    <w:rPr>
      <w:rFonts w:eastAsia="Times New Roman" w:cstheme="minorBidi"/>
      <w:sz w:val="24"/>
    </w:rPr>
  </w:style>
  <w:style w:type="paragraph" w:customStyle="1" w:styleId="H1numbered">
    <w:name w:val="H1 numbered"/>
    <w:basedOn w:val="Normal"/>
    <w:uiPriority w:val="99"/>
    <w:qFormat/>
    <w:rsid w:val="00D13C83"/>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D13C83"/>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sz w:val="16"/>
      <w:lang w:val="en-GB" w:bidi="en-US"/>
    </w:rPr>
  </w:style>
  <w:style w:type="paragraph" w:customStyle="1" w:styleId="in">
    <w:name w:val="in"/>
    <w:basedOn w:val="Normal"/>
    <w:uiPriority w:val="99"/>
    <w:qFormat/>
    <w:rsid w:val="00D13C83"/>
    <w:pPr>
      <w:spacing w:before="100" w:beforeAutospacing="1" w:after="100" w:afterAutospacing="1"/>
    </w:pPr>
    <w:rPr>
      <w:rFonts w:eastAsia="Times New Roman" w:cstheme="minorBidi"/>
      <w:sz w:val="24"/>
    </w:rPr>
  </w:style>
  <w:style w:type="paragraph" w:customStyle="1" w:styleId="image-caption">
    <w:name w:val="image-caption"/>
    <w:basedOn w:val="Normal"/>
    <w:uiPriority w:val="99"/>
    <w:qFormat/>
    <w:rsid w:val="00D13C83"/>
    <w:pPr>
      <w:spacing w:before="100" w:beforeAutospacing="1" w:after="100" w:afterAutospacing="1"/>
    </w:pPr>
    <w:rPr>
      <w:rFonts w:eastAsia="Times New Roman" w:cstheme="minorBidi"/>
      <w:sz w:val="24"/>
    </w:rPr>
  </w:style>
  <w:style w:type="paragraph" w:customStyle="1" w:styleId="imagecontain">
    <w:name w:val="imagecontain"/>
    <w:basedOn w:val="Normal"/>
    <w:uiPriority w:val="99"/>
    <w:qFormat/>
    <w:rsid w:val="00D13C83"/>
    <w:pPr>
      <w:spacing w:before="100" w:beforeAutospacing="1" w:after="100" w:afterAutospacing="1"/>
    </w:pPr>
    <w:rPr>
      <w:rFonts w:eastAsia="Times New Roman" w:cstheme="minorBidi"/>
      <w:sz w:val="24"/>
    </w:rPr>
  </w:style>
  <w:style w:type="paragraph" w:customStyle="1" w:styleId="CM62">
    <w:name w:val="CM62"/>
    <w:basedOn w:val="Normal"/>
    <w:next w:val="Normal"/>
    <w:uiPriority w:val="99"/>
    <w:qFormat/>
    <w:rsid w:val="00D13C83"/>
    <w:pPr>
      <w:widowControl w:val="0"/>
      <w:autoSpaceDE w:val="0"/>
      <w:autoSpaceDN w:val="0"/>
      <w:adjustRightInd w:val="0"/>
      <w:spacing w:after="248"/>
    </w:pPr>
    <w:rPr>
      <w:rFonts w:ascii="Showcard Gothic" w:eastAsia="Times New Roman" w:hAnsi="Showcard Gothic" w:cstheme="minorBidi"/>
      <w:sz w:val="24"/>
    </w:rPr>
  </w:style>
  <w:style w:type="paragraph" w:customStyle="1" w:styleId="CM63">
    <w:name w:val="CM63"/>
    <w:basedOn w:val="Normal"/>
    <w:next w:val="Normal"/>
    <w:uiPriority w:val="99"/>
    <w:qFormat/>
    <w:rsid w:val="00D13C83"/>
    <w:pPr>
      <w:widowControl w:val="0"/>
      <w:autoSpaceDE w:val="0"/>
      <w:autoSpaceDN w:val="0"/>
      <w:adjustRightInd w:val="0"/>
      <w:spacing w:after="323"/>
    </w:pPr>
    <w:rPr>
      <w:rFonts w:ascii="Showcard Gothic" w:eastAsia="Times New Roman" w:hAnsi="Showcard Gothic" w:cstheme="minorBidi"/>
      <w:sz w:val="24"/>
    </w:rPr>
  </w:style>
  <w:style w:type="paragraph" w:customStyle="1" w:styleId="CM23">
    <w:name w:val="CM23"/>
    <w:basedOn w:val="Default"/>
    <w:next w:val="Default"/>
    <w:uiPriority w:val="99"/>
    <w:qFormat/>
    <w:rsid w:val="00D13C83"/>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D13C83"/>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D13C83"/>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D13C8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13C8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13C8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13C83"/>
    <w:pPr>
      <w:autoSpaceDE w:val="0"/>
      <w:autoSpaceDN w:val="0"/>
      <w:adjustRightInd w:val="0"/>
      <w:ind w:left="432" w:right="432"/>
    </w:pPr>
    <w:rPr>
      <w:rFonts w:ascii="Georgia" w:eastAsia="Times New Roman" w:hAnsi="Georgia"/>
      <w:sz w:val="24"/>
      <w:szCs w:val="24"/>
      <w:lang w:val="x-none" w:eastAsia="x-none"/>
    </w:rPr>
  </w:style>
  <w:style w:type="character" w:customStyle="1" w:styleId="StyleCards11ptUnderlineChar">
    <w:name w:val="Style Cards + 11 pt Underline Char"/>
    <w:link w:val="StyleCards11ptUnderline"/>
    <w:locked/>
    <w:rsid w:val="00D13C8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13C83"/>
    <w:pPr>
      <w:autoSpaceDE w:val="0"/>
      <w:autoSpaceDN w:val="0"/>
      <w:adjustRightInd w:val="0"/>
      <w:ind w:left="432" w:right="432"/>
    </w:pPr>
    <w:rPr>
      <w:rFonts w:ascii="Georgia" w:eastAsia="Times New Roman" w:hAnsi="Georgia"/>
      <w:sz w:val="24"/>
      <w:u w:val="single"/>
      <w:lang w:val="x-none" w:eastAsia="x-none"/>
    </w:rPr>
  </w:style>
  <w:style w:type="character" w:customStyle="1" w:styleId="StyleCards11ptBoldUnderlineChar">
    <w:name w:val="Style Cards + 11 pt Bold Underline Char"/>
    <w:link w:val="StyleCards11ptBoldUnderline"/>
    <w:locked/>
    <w:rsid w:val="00D13C8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13C83"/>
    <w:pPr>
      <w:autoSpaceDE w:val="0"/>
      <w:autoSpaceDN w:val="0"/>
      <w:adjustRightInd w:val="0"/>
      <w:ind w:left="432" w:right="432"/>
    </w:pPr>
    <w:rPr>
      <w:rFonts w:ascii="Georgia" w:eastAsia="Times New Roman"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13C8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13C83"/>
    <w:pPr>
      <w:pBdr>
        <w:top w:val="single" w:sz="4" w:space="0" w:color="auto"/>
        <w:left w:val="single" w:sz="4" w:space="0" w:color="auto"/>
        <w:bottom w:val="single" w:sz="4" w:space="0" w:color="auto"/>
        <w:right w:val="single" w:sz="4" w:space="0" w:color="auto"/>
      </w:pBdr>
      <w:autoSpaceDE w:val="0"/>
      <w:autoSpaceDN w:val="0"/>
      <w:adjustRightInd w:val="0"/>
      <w:ind w:left="432" w:right="432"/>
    </w:pPr>
    <w:rPr>
      <w:rFonts w:ascii="Georgia" w:eastAsia="Times New Roman"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D13C8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13C83"/>
    <w:rPr>
      <w:lang w:val="x-none" w:eastAsia="x-none"/>
    </w:rPr>
  </w:style>
  <w:style w:type="character" w:customStyle="1" w:styleId="NormalFontChar">
    <w:name w:val="Normal Font Char"/>
    <w:link w:val="NormalFont"/>
    <w:locked/>
    <w:rsid w:val="00D13C83"/>
    <w:rPr>
      <w:rFonts w:ascii="Times New Roman" w:eastAsia="Times New Roman" w:hAnsi="Times New Roman" w:cs="Times New Roman"/>
      <w:sz w:val="20"/>
      <w:szCs w:val="20"/>
    </w:rPr>
  </w:style>
  <w:style w:type="paragraph" w:customStyle="1" w:styleId="NormalFont">
    <w:name w:val="Normal Font"/>
    <w:link w:val="NormalFontChar"/>
    <w:qFormat/>
    <w:rsid w:val="00D13C83"/>
    <w:rPr>
      <w:rFonts w:ascii="Times New Roman" w:eastAsia="Times New Roman" w:hAnsi="Times New Roman" w:cs="Times New Roman"/>
      <w:sz w:val="20"/>
      <w:szCs w:val="20"/>
    </w:rPr>
  </w:style>
  <w:style w:type="paragraph" w:customStyle="1" w:styleId="StyleSmall11pt">
    <w:name w:val="Style Small + 11 pt"/>
    <w:uiPriority w:val="99"/>
    <w:qFormat/>
    <w:rsid w:val="00D13C8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D13C8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13C83"/>
    <w:rPr>
      <w:u w:val="single"/>
      <w:lang w:val="x-none" w:eastAsia="x-none"/>
    </w:rPr>
  </w:style>
  <w:style w:type="character" w:customStyle="1" w:styleId="StyleNormalFont11ptBoldUnderlineChar">
    <w:name w:val="Style Normal Font + 11 pt Bold Underline Char"/>
    <w:link w:val="StyleNormalFont11ptBoldUnderline"/>
    <w:locked/>
    <w:rsid w:val="00D13C8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13C83"/>
    <w:rPr>
      <w:b/>
      <w:bCs/>
      <w:u w:val="single"/>
      <w:lang w:val="x-none" w:eastAsia="x-none"/>
    </w:rPr>
  </w:style>
  <w:style w:type="paragraph" w:customStyle="1" w:styleId="Smallfont0">
    <w:name w:val="Smallfont"/>
    <w:basedOn w:val="Normal"/>
    <w:uiPriority w:val="99"/>
    <w:qFormat/>
    <w:rsid w:val="00D13C83"/>
    <w:rPr>
      <w:rFonts w:eastAsia="Times New Roman" w:cstheme="minorBidi"/>
      <w:sz w:val="15"/>
    </w:rPr>
  </w:style>
  <w:style w:type="paragraph" w:customStyle="1" w:styleId="formatvorlage2">
    <w:name w:val="formatvorlage2"/>
    <w:basedOn w:val="Normal"/>
    <w:uiPriority w:val="99"/>
    <w:qFormat/>
    <w:rsid w:val="00D13C83"/>
    <w:pPr>
      <w:spacing w:before="100" w:beforeAutospacing="1" w:after="100" w:afterAutospacing="1"/>
    </w:pPr>
    <w:rPr>
      <w:rFonts w:eastAsia="Calibri" w:cstheme="minorBidi"/>
      <w:sz w:val="24"/>
    </w:rPr>
  </w:style>
  <w:style w:type="character" w:customStyle="1" w:styleId="StyleTitle11ptNotBoldChar">
    <w:name w:val="Style Title + 11 pt Not Bold Char"/>
    <w:link w:val="StyleTitle11ptNotBold"/>
    <w:locked/>
    <w:rsid w:val="00D13C8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13C83"/>
    <w:pPr>
      <w:pBdr>
        <w:bottom w:val="none" w:sz="0" w:space="0" w:color="auto"/>
      </w:pBdr>
      <w:spacing w:after="0"/>
      <w:contextualSpacing w:val="0"/>
      <w:jc w:val="center"/>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D13C8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13C83"/>
    <w:pPr>
      <w:pBdr>
        <w:bottom w:val="none" w:sz="0" w:space="0" w:color="auto"/>
      </w:pBdr>
      <w:spacing w:after="0"/>
      <w:contextualSpacing w:val="0"/>
      <w:jc w:val="center"/>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D13C8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13C83"/>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D13C83"/>
    <w:pPr>
      <w:spacing w:before="100" w:beforeAutospacing="1" w:after="100" w:afterAutospacing="1"/>
    </w:pPr>
    <w:rPr>
      <w:rFonts w:eastAsia="Times New Roman" w:cstheme="minorBidi"/>
      <w:sz w:val="24"/>
    </w:rPr>
  </w:style>
  <w:style w:type="paragraph" w:customStyle="1" w:styleId="i1">
    <w:name w:val="i1"/>
    <w:basedOn w:val="Normal"/>
    <w:uiPriority w:val="99"/>
    <w:qFormat/>
    <w:rsid w:val="00D13C83"/>
    <w:pPr>
      <w:spacing w:before="100" w:beforeAutospacing="1" w:after="100" w:afterAutospacing="1"/>
    </w:pPr>
    <w:rPr>
      <w:rFonts w:eastAsia="Times New Roman" w:cstheme="minorBidi"/>
      <w:sz w:val="24"/>
    </w:rPr>
  </w:style>
  <w:style w:type="paragraph" w:customStyle="1" w:styleId="question">
    <w:name w:val="question"/>
    <w:basedOn w:val="Normal"/>
    <w:uiPriority w:val="99"/>
    <w:qFormat/>
    <w:rsid w:val="00D13C83"/>
    <w:pPr>
      <w:spacing w:before="100" w:beforeAutospacing="1" w:after="100" w:afterAutospacing="1"/>
    </w:pPr>
    <w:rPr>
      <w:rFonts w:eastAsia="Times New Roman" w:cstheme="minorBidi"/>
      <w:sz w:val="24"/>
    </w:rPr>
  </w:style>
  <w:style w:type="paragraph" w:customStyle="1" w:styleId="bodycopy">
    <w:name w:val="bodycopy"/>
    <w:basedOn w:val="Normal"/>
    <w:uiPriority w:val="99"/>
    <w:qFormat/>
    <w:rsid w:val="00D13C83"/>
    <w:pPr>
      <w:spacing w:before="100" w:beforeAutospacing="1" w:after="100" w:afterAutospacing="1"/>
    </w:pPr>
    <w:rPr>
      <w:rFonts w:eastAsia="Times New Roman" w:cstheme="minorBidi"/>
      <w:sz w:val="24"/>
    </w:rPr>
  </w:style>
  <w:style w:type="paragraph" w:customStyle="1" w:styleId="Fifth">
    <w:name w:val="Fifth"/>
    <w:basedOn w:val="Normal"/>
    <w:link w:val="FifthChar"/>
    <w:uiPriority w:val="99"/>
    <w:qFormat/>
    <w:rsid w:val="00D13C83"/>
    <w:rPr>
      <w:rFonts w:eastAsia="Calibri" w:cstheme="minorBidi"/>
      <w:sz w:val="16"/>
    </w:rPr>
  </w:style>
  <w:style w:type="paragraph" w:customStyle="1" w:styleId="NoteLevel22">
    <w:name w:val="Note Level 22"/>
    <w:basedOn w:val="Normal"/>
    <w:next w:val="Normal"/>
    <w:uiPriority w:val="99"/>
    <w:qFormat/>
    <w:rsid w:val="00D13C83"/>
    <w:pPr>
      <w:keepNext/>
      <w:ind w:left="288" w:right="288"/>
    </w:pPr>
    <w:rPr>
      <w:rFonts w:ascii="Georgia" w:eastAsia="MS Gothic" w:hAnsi="Georgia" w:cstheme="minorBidi"/>
      <w:szCs w:val="20"/>
    </w:rPr>
  </w:style>
  <w:style w:type="paragraph" w:customStyle="1" w:styleId="wp-caption-text">
    <w:name w:val="wp-caption-text"/>
    <w:basedOn w:val="Normal"/>
    <w:qFormat/>
    <w:rsid w:val="00D13C83"/>
    <w:pPr>
      <w:spacing w:before="100" w:beforeAutospacing="1" w:after="100" w:afterAutospacing="1"/>
    </w:pPr>
    <w:rPr>
      <w:rFonts w:eastAsia="Times New Roman" w:cstheme="minorBidi"/>
      <w:sz w:val="24"/>
    </w:rPr>
  </w:style>
  <w:style w:type="paragraph" w:customStyle="1" w:styleId="svarticle">
    <w:name w:val="svarticle"/>
    <w:basedOn w:val="Normal"/>
    <w:uiPriority w:val="99"/>
    <w:qFormat/>
    <w:rsid w:val="00D13C83"/>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D13C83"/>
    <w:pPr>
      <w:spacing w:before="100" w:beforeAutospacing="1" w:after="100" w:afterAutospacing="1"/>
    </w:pPr>
    <w:rPr>
      <w:rFonts w:ascii="Times New Roman" w:hAnsi="Times New Roman" w:cs="Times New Roman"/>
      <w:sz w:val="24"/>
    </w:rPr>
  </w:style>
  <w:style w:type="paragraph" w:customStyle="1" w:styleId="tweet-text">
    <w:name w:val="tweet-text"/>
    <w:basedOn w:val="Normal"/>
    <w:qFormat/>
    <w:rsid w:val="00D13C83"/>
    <w:pPr>
      <w:spacing w:before="100" w:beforeAutospacing="1" w:after="100" w:afterAutospacing="1"/>
    </w:pPr>
    <w:rPr>
      <w:rFonts w:cstheme="minorBidi"/>
      <w:sz w:val="16"/>
    </w:rPr>
  </w:style>
  <w:style w:type="paragraph" w:customStyle="1" w:styleId="description">
    <w:name w:val="description"/>
    <w:basedOn w:val="Normal"/>
    <w:uiPriority w:val="99"/>
    <w:qFormat/>
    <w:rsid w:val="00D13C83"/>
    <w:pPr>
      <w:spacing w:before="100" w:beforeAutospacing="1" w:after="100" w:afterAutospacing="1"/>
    </w:pPr>
    <w:rPr>
      <w:rFonts w:cstheme="minorBidi"/>
      <w:sz w:val="16"/>
    </w:rPr>
  </w:style>
  <w:style w:type="paragraph" w:customStyle="1" w:styleId="graf">
    <w:name w:val="graf"/>
    <w:basedOn w:val="Normal"/>
    <w:uiPriority w:val="99"/>
    <w:qFormat/>
    <w:rsid w:val="00D13C83"/>
    <w:pPr>
      <w:spacing w:before="100" w:beforeAutospacing="1" w:after="100" w:afterAutospacing="1"/>
    </w:pPr>
    <w:rPr>
      <w:rFonts w:cstheme="minorBidi"/>
      <w:sz w:val="16"/>
    </w:rPr>
  </w:style>
  <w:style w:type="paragraph" w:customStyle="1" w:styleId="column">
    <w:name w:val="column"/>
    <w:basedOn w:val="Normal"/>
    <w:uiPriority w:val="99"/>
    <w:qFormat/>
    <w:rsid w:val="00D13C83"/>
    <w:pPr>
      <w:spacing w:before="100" w:beforeAutospacing="1" w:after="100" w:afterAutospacing="1"/>
    </w:pPr>
    <w:rPr>
      <w:rFonts w:cstheme="minorBidi"/>
      <w:sz w:val="16"/>
    </w:rPr>
  </w:style>
  <w:style w:type="paragraph" w:customStyle="1" w:styleId="recirc-container">
    <w:name w:val="recirc-container"/>
    <w:basedOn w:val="Normal"/>
    <w:uiPriority w:val="99"/>
    <w:qFormat/>
    <w:rsid w:val="00D13C83"/>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D13C83"/>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D13C83"/>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D13C83"/>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D13C83"/>
    <w:rPr>
      <w:rFonts w:ascii="Georgia" w:hAnsi="Georgia" w:hint="default"/>
      <w:i/>
      <w:iCs/>
      <w:color w:val="808080"/>
    </w:rPr>
  </w:style>
  <w:style w:type="character" w:customStyle="1" w:styleId="apple-converted-space">
    <w:name w:val="apple-converted-space"/>
    <w:basedOn w:val="DefaultParagraphFont"/>
    <w:rsid w:val="00D13C83"/>
  </w:style>
  <w:style w:type="character" w:customStyle="1" w:styleId="Style11pt">
    <w:name w:val="Style 11 pt"/>
    <w:basedOn w:val="DefaultParagraphFont"/>
    <w:rsid w:val="00D13C83"/>
    <w:rPr>
      <w:sz w:val="20"/>
    </w:rPr>
  </w:style>
  <w:style w:type="character" w:customStyle="1" w:styleId="Style11ptUnderline">
    <w:name w:val="Style 11 pt Underline"/>
    <w:rsid w:val="00D13C83"/>
    <w:rPr>
      <w:sz w:val="20"/>
      <w:u w:val="single"/>
    </w:rPr>
  </w:style>
  <w:style w:type="character" w:customStyle="1" w:styleId="StyleStyleUnderline311pt">
    <w:name w:val="Style Style Underline3 + 11 pt"/>
    <w:basedOn w:val="DefaultParagraphFont"/>
    <w:rsid w:val="00D13C83"/>
    <w:rPr>
      <w:sz w:val="20"/>
      <w:u w:val="single"/>
    </w:rPr>
  </w:style>
  <w:style w:type="character" w:customStyle="1" w:styleId="StyleStyleUnderline311ptBold">
    <w:name w:val="Style Style Underline3 + 11 pt Bold"/>
    <w:basedOn w:val="DefaultParagraphFont"/>
    <w:rsid w:val="00D13C83"/>
    <w:rPr>
      <w:b/>
      <w:bCs/>
      <w:sz w:val="20"/>
      <w:u w:val="single"/>
    </w:rPr>
  </w:style>
  <w:style w:type="character" w:customStyle="1" w:styleId="StyleStyleUnderline411pt">
    <w:name w:val="Style Style Underline4 + 11 pt"/>
    <w:basedOn w:val="DefaultParagraphFont"/>
    <w:rsid w:val="00D13C83"/>
    <w:rPr>
      <w:sz w:val="20"/>
      <w:u w:val="single"/>
    </w:rPr>
  </w:style>
  <w:style w:type="character" w:customStyle="1" w:styleId="BoldUnderlineChar">
    <w:name w:val="Bold Underline Char"/>
    <w:locked/>
    <w:rsid w:val="00D13C83"/>
    <w:rPr>
      <w:rFonts w:ascii="Times New Roman" w:eastAsia="Times New Roman" w:hAnsi="Times New Roman" w:cs="Times New Roman" w:hint="default"/>
      <w:b/>
      <w:bCs/>
      <w:sz w:val="20"/>
      <w:szCs w:val="24"/>
      <w:u w:val="single"/>
    </w:rPr>
  </w:style>
  <w:style w:type="character" w:customStyle="1" w:styleId="CharacterStyle1">
    <w:name w:val="Character Style 1"/>
    <w:rsid w:val="00D13C83"/>
    <w:rPr>
      <w:sz w:val="22"/>
      <w:szCs w:val="22"/>
    </w:rPr>
  </w:style>
  <w:style w:type="character" w:customStyle="1" w:styleId="Emph">
    <w:name w:val="Emph"/>
    <w:basedOn w:val="DefaultParagraphFont"/>
    <w:uiPriority w:val="1"/>
    <w:qFormat/>
    <w:rsid w:val="00D13C83"/>
    <w:rPr>
      <w:rFonts w:ascii="Arial" w:hAnsi="Arial" w:cs="Arial" w:hint="default"/>
      <w:b/>
      <w:bCs w:val="0"/>
      <w:sz w:val="20"/>
      <w:u w:val="single"/>
      <w:bdr w:val="single" w:sz="8" w:space="0" w:color="auto" w:frame="1"/>
    </w:rPr>
  </w:style>
  <w:style w:type="character" w:customStyle="1" w:styleId="DebateUnderline">
    <w:name w:val="Debate Underline"/>
    <w:qFormat/>
    <w:rsid w:val="00D13C83"/>
    <w:rPr>
      <w:rFonts w:ascii="Times New Roman" w:hAnsi="Times New Roman" w:cs="Times New Roman" w:hint="default"/>
      <w:sz w:val="24"/>
      <w:u w:val="thick"/>
    </w:rPr>
  </w:style>
  <w:style w:type="character" w:customStyle="1" w:styleId="apple-style-span">
    <w:name w:val="apple-style-span"/>
    <w:rsid w:val="00D13C83"/>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uiPriority w:val="99"/>
    <w:rsid w:val="00D13C83"/>
    <w:rPr>
      <w:rFonts w:ascii="Georgia" w:eastAsia="Times New Roman" w:hAnsi="Georgia" w:hint="default"/>
    </w:rPr>
  </w:style>
  <w:style w:type="character" w:customStyle="1" w:styleId="tagChar2">
    <w:name w:val="tag Char2"/>
    <w:uiPriority w:val="9"/>
    <w:qFormat/>
    <w:rsid w:val="00D13C83"/>
    <w:rPr>
      <w:rFonts w:ascii="Georgia" w:eastAsia="Times New Roman" w:hAnsi="Georgia" w:cs="Times New Roman" w:hint="default"/>
      <w:b/>
      <w:bCs w:val="0"/>
      <w:sz w:val="24"/>
      <w:szCs w:val="20"/>
      <w:lang w:val="x-none" w:eastAsia="x-none"/>
    </w:rPr>
  </w:style>
  <w:style w:type="character" w:customStyle="1" w:styleId="EmphasizeThis">
    <w:name w:val="EmphasizeThis"/>
    <w:rsid w:val="00D13C83"/>
    <w:rPr>
      <w:rFonts w:ascii="Georgia" w:hAnsi="Georgia" w:hint="default"/>
      <w:b/>
      <w:bCs w:val="0"/>
      <w:iCs/>
      <w:sz w:val="24"/>
      <w:u w:val="thick"/>
    </w:rPr>
  </w:style>
  <w:style w:type="character" w:customStyle="1" w:styleId="cardchar00">
    <w:name w:val="cardchar0"/>
    <w:basedOn w:val="DefaultParagraphFont"/>
    <w:rsid w:val="00D13C83"/>
  </w:style>
  <w:style w:type="character" w:customStyle="1" w:styleId="UnderlineBold">
    <w:name w:val="Underline + Bold"/>
    <w:uiPriority w:val="1"/>
    <w:qFormat/>
    <w:rsid w:val="00D13C83"/>
    <w:rPr>
      <w:b/>
      <w:bCs w:val="0"/>
      <w:sz w:val="20"/>
      <w:u w:val="single"/>
    </w:rPr>
  </w:style>
  <w:style w:type="character" w:customStyle="1" w:styleId="UnderlineNon-bold">
    <w:name w:val="Underline Non - bold"/>
    <w:rsid w:val="00D13C83"/>
    <w:rPr>
      <w:rFonts w:ascii="Times New Roman" w:hAnsi="Times New Roman" w:cs="Times New Roman" w:hint="default"/>
      <w:iCs/>
      <w:sz w:val="22"/>
      <w:u w:val="single"/>
    </w:rPr>
  </w:style>
  <w:style w:type="character" w:customStyle="1" w:styleId="UnderlineBold0">
    <w:name w:val="Underline Bold"/>
    <w:qFormat/>
    <w:rsid w:val="00D13C83"/>
    <w:rPr>
      <w:rFonts w:ascii="Times New Roman" w:hAnsi="Times New Roman" w:cs="Times New Roman" w:hint="default"/>
      <w:b/>
      <w:bCs w:val="0"/>
      <w:sz w:val="22"/>
      <w:u w:val="single"/>
    </w:rPr>
  </w:style>
  <w:style w:type="paragraph" w:customStyle="1" w:styleId="StyleHeading4UnderlinedsmalltextGaramond">
    <w:name w:val="Style Heading 4Underlinedsmall text + Garamond"/>
    <w:basedOn w:val="Normal"/>
    <w:link w:val="StyleHeading4UnderlinedsmalltextGaramondChar"/>
    <w:qFormat/>
    <w:rsid w:val="00D13C83"/>
    <w:rPr>
      <w:rFonts w:cstheme="minorBidi"/>
      <w:sz w:val="16"/>
    </w:rPr>
  </w:style>
  <w:style w:type="character" w:customStyle="1" w:styleId="StyleHeading4UnderlinedsmalltextGaramondChar">
    <w:name w:val="Style Heading 4Underlinedsmall text + Garamond Char"/>
    <w:link w:val="StyleHeading4UnderlinedsmalltextGaramond"/>
    <w:locked/>
    <w:rsid w:val="00D13C83"/>
    <w:rPr>
      <w:rFonts w:ascii="Calibri" w:hAnsi="Calibri"/>
      <w:sz w:val="16"/>
    </w:rPr>
  </w:style>
  <w:style w:type="character" w:customStyle="1" w:styleId="Heading5Char2">
    <w:name w:val="Heading 5 Char2"/>
    <w:rsid w:val="00D13C83"/>
    <w:rPr>
      <w:rFonts w:ascii="Bell MT" w:eastAsia="Times New Roman" w:hAnsi="Bell MT" w:hint="default"/>
      <w:bCs/>
      <w:iCs/>
      <w:sz w:val="10"/>
      <w:szCs w:val="26"/>
    </w:rPr>
  </w:style>
  <w:style w:type="character" w:customStyle="1" w:styleId="Boxed">
    <w:name w:val="Boxed"/>
    <w:qFormat/>
    <w:rsid w:val="00D13C83"/>
    <w:rPr>
      <w:rFonts w:ascii="Garamond" w:hAnsi="Garamond" w:hint="default"/>
      <w:b/>
      <w:bCs w:val="0"/>
      <w:sz w:val="22"/>
      <w:bdr w:val="single" w:sz="6" w:space="0" w:color="auto" w:frame="1"/>
    </w:rPr>
  </w:style>
  <w:style w:type="character" w:customStyle="1" w:styleId="z-TopofFormChar">
    <w:name w:val="z-Top of Form Char"/>
    <w:basedOn w:val="DefaultParagraphFont"/>
    <w:link w:val="z-TopofForm"/>
    <w:uiPriority w:val="99"/>
    <w:rsid w:val="00D13C83"/>
    <w:rPr>
      <w:rFonts w:ascii="Arial" w:hAnsi="Arial" w:cs="Arial"/>
      <w:vanish/>
      <w:sz w:val="16"/>
      <w:szCs w:val="16"/>
    </w:rPr>
  </w:style>
  <w:style w:type="paragraph" w:styleId="z-TopofForm">
    <w:name w:val="HTML Top of Form"/>
    <w:basedOn w:val="Normal"/>
    <w:next w:val="Normal"/>
    <w:link w:val="z-TopofFormChar"/>
    <w:hidden/>
    <w:uiPriority w:val="99"/>
    <w:unhideWhenUsed/>
    <w:rsid w:val="00D13C8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13C83"/>
    <w:rPr>
      <w:rFonts w:ascii="Arial" w:hAnsi="Arial" w:cs="Arial"/>
      <w:vanish/>
      <w:sz w:val="16"/>
      <w:szCs w:val="16"/>
    </w:rPr>
  </w:style>
  <w:style w:type="character" w:customStyle="1" w:styleId="z-BottomofFormChar">
    <w:name w:val="z-Bottom of Form Char"/>
    <w:basedOn w:val="DefaultParagraphFont"/>
    <w:link w:val="z-BottomofForm"/>
    <w:uiPriority w:val="99"/>
    <w:rsid w:val="00D13C8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13C8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13C83"/>
    <w:rPr>
      <w:rFonts w:ascii="Arial" w:hAnsi="Arial" w:cs="Arial"/>
      <w:vanish/>
      <w:sz w:val="16"/>
      <w:szCs w:val="16"/>
    </w:rPr>
  </w:style>
  <w:style w:type="character" w:customStyle="1" w:styleId="Style2CharChar">
    <w:name w:val="Style2 Char Char"/>
    <w:rsid w:val="00D13C83"/>
    <w:rPr>
      <w:u w:val="thick"/>
      <w:lang w:val="en-US" w:eastAsia="en-US" w:bidi="ar-SA"/>
    </w:rPr>
  </w:style>
  <w:style w:type="character" w:customStyle="1" w:styleId="underlinechar">
    <w:name w:val="underlinechar"/>
    <w:rsid w:val="00D13C83"/>
  </w:style>
  <w:style w:type="character" w:customStyle="1" w:styleId="authordate0">
    <w:name w:val="authordate"/>
    <w:rsid w:val="00D13C83"/>
  </w:style>
  <w:style w:type="character" w:customStyle="1" w:styleId="underline0">
    <w:name w:val="%underline"/>
    <w:qFormat/>
    <w:rsid w:val="00D13C83"/>
    <w:rPr>
      <w:rFonts w:ascii="Times New Roman" w:hAnsi="Times New Roman" w:cs="Times New Roman" w:hint="default"/>
      <w:strike w:val="0"/>
      <w:dstrike w:val="0"/>
      <w:sz w:val="16"/>
      <w:u w:val="none"/>
      <w:effect w:val="none"/>
    </w:rPr>
  </w:style>
  <w:style w:type="character" w:customStyle="1" w:styleId="AUNDERLINE">
    <w:name w:val="AUNDERLINE"/>
    <w:qFormat/>
    <w:rsid w:val="00D13C83"/>
    <w:rPr>
      <w:rFonts w:ascii="Times New Roman" w:hAnsi="Times New Roman" w:cs="Times New Roman" w:hint="default"/>
      <w:sz w:val="20"/>
      <w:u w:val="single"/>
    </w:rPr>
  </w:style>
  <w:style w:type="character" w:customStyle="1" w:styleId="verdana">
    <w:name w:val="verdana"/>
    <w:basedOn w:val="DefaultParagraphFont"/>
    <w:rsid w:val="00D13C83"/>
  </w:style>
  <w:style w:type="character" w:customStyle="1" w:styleId="UnderlinedCharChar">
    <w:name w:val="Underlined Char Char"/>
    <w:rsid w:val="00D13C83"/>
    <w:rPr>
      <w:rFonts w:ascii="Garamond" w:hAnsi="Garamond" w:hint="default"/>
      <w:szCs w:val="28"/>
      <w:u w:val="single"/>
      <w:lang w:val="en-US" w:eastAsia="en-US" w:bidi="ar-SA"/>
    </w:rPr>
  </w:style>
  <w:style w:type="character" w:customStyle="1" w:styleId="ssl0">
    <w:name w:val="ss_l0"/>
    <w:basedOn w:val="DefaultParagraphFont"/>
    <w:rsid w:val="00D13C83"/>
  </w:style>
  <w:style w:type="character" w:customStyle="1" w:styleId="slug-doi">
    <w:name w:val="slug-doi"/>
    <w:basedOn w:val="DefaultParagraphFont"/>
    <w:rsid w:val="00D13C83"/>
  </w:style>
  <w:style w:type="character" w:customStyle="1" w:styleId="slug-pub-date">
    <w:name w:val="slug-pub-date"/>
    <w:basedOn w:val="DefaultParagraphFont"/>
    <w:rsid w:val="00D13C83"/>
  </w:style>
  <w:style w:type="character" w:customStyle="1" w:styleId="slug-vol">
    <w:name w:val="slug-vol"/>
    <w:basedOn w:val="DefaultParagraphFont"/>
    <w:rsid w:val="00D13C83"/>
  </w:style>
  <w:style w:type="character" w:customStyle="1" w:styleId="slug-issue">
    <w:name w:val="slug-issue"/>
    <w:basedOn w:val="DefaultParagraphFont"/>
    <w:rsid w:val="00D13C83"/>
  </w:style>
  <w:style w:type="character" w:customStyle="1" w:styleId="slug-pages">
    <w:name w:val="slug-pages"/>
    <w:basedOn w:val="DefaultParagraphFont"/>
    <w:rsid w:val="00D13C83"/>
  </w:style>
  <w:style w:type="character" w:customStyle="1" w:styleId="af">
    <w:name w:val="af"/>
    <w:basedOn w:val="DefaultParagraphFont"/>
    <w:rsid w:val="00D13C83"/>
  </w:style>
  <w:style w:type="character" w:customStyle="1" w:styleId="ab">
    <w:name w:val="ab"/>
    <w:basedOn w:val="DefaultParagraphFont"/>
    <w:rsid w:val="00D13C83"/>
  </w:style>
  <w:style w:type="character" w:customStyle="1" w:styleId="em">
    <w:name w:val="em"/>
    <w:basedOn w:val="DefaultParagraphFont"/>
    <w:rsid w:val="00D13C83"/>
  </w:style>
  <w:style w:type="character" w:customStyle="1" w:styleId="au">
    <w:name w:val="au"/>
    <w:basedOn w:val="DefaultParagraphFont"/>
    <w:rsid w:val="00D13C83"/>
  </w:style>
  <w:style w:type="character" w:customStyle="1" w:styleId="ti">
    <w:name w:val="ti"/>
    <w:basedOn w:val="DefaultParagraphFont"/>
    <w:rsid w:val="00D13C83"/>
  </w:style>
  <w:style w:type="character" w:customStyle="1" w:styleId="subheadblue">
    <w:name w:val="subhead_blue"/>
    <w:basedOn w:val="DefaultParagraphFont"/>
    <w:rsid w:val="00D13C83"/>
  </w:style>
  <w:style w:type="character" w:customStyle="1" w:styleId="affiliation">
    <w:name w:val="affiliation"/>
    <w:basedOn w:val="DefaultParagraphFont"/>
    <w:rsid w:val="00D13C83"/>
  </w:style>
  <w:style w:type="character" w:customStyle="1" w:styleId="slug-doi-wrapper">
    <w:name w:val="slug-doi-wrapper"/>
    <w:basedOn w:val="DefaultParagraphFont"/>
    <w:rsid w:val="00D13C83"/>
  </w:style>
  <w:style w:type="character" w:customStyle="1" w:styleId="slug-metadata-noteahead-of-print">
    <w:name w:val="slug-metadata-note ahead-of-print"/>
    <w:basedOn w:val="DefaultParagraphFont"/>
    <w:rsid w:val="00D13C83"/>
  </w:style>
  <w:style w:type="character" w:customStyle="1" w:styleId="slug-ahead-of-print-date">
    <w:name w:val="slug-ahead-of-print-date"/>
    <w:basedOn w:val="DefaultParagraphFont"/>
    <w:rsid w:val="00D13C83"/>
  </w:style>
  <w:style w:type="character" w:customStyle="1" w:styleId="medium-bold">
    <w:name w:val="medium-bold"/>
    <w:basedOn w:val="DefaultParagraphFont"/>
    <w:rsid w:val="00D13C83"/>
  </w:style>
  <w:style w:type="character" w:customStyle="1" w:styleId="updated-short-citation">
    <w:name w:val="updated-short-citation"/>
    <w:basedOn w:val="DefaultParagraphFont"/>
    <w:rsid w:val="00D13C83"/>
  </w:style>
  <w:style w:type="character" w:customStyle="1" w:styleId="goohl0">
    <w:name w:val="goohl0"/>
    <w:basedOn w:val="DefaultParagraphFont"/>
    <w:rsid w:val="00D13C83"/>
  </w:style>
  <w:style w:type="character" w:customStyle="1" w:styleId="CharChar6">
    <w:name w:val="Char Char6"/>
    <w:rsid w:val="00D13C83"/>
    <w:rPr>
      <w:rFonts w:ascii="Arial" w:hAnsi="Arial" w:cs="Arial" w:hint="default"/>
      <w:bCs/>
      <w:sz w:val="16"/>
      <w:szCs w:val="26"/>
      <w:lang w:val="en-US" w:eastAsia="en-US" w:bidi="ar-SA"/>
    </w:rPr>
  </w:style>
  <w:style w:type="character" w:customStyle="1" w:styleId="CharChar3">
    <w:name w:val="Char Char3"/>
    <w:rsid w:val="00D13C83"/>
    <w:rPr>
      <w:szCs w:val="24"/>
    </w:rPr>
  </w:style>
  <w:style w:type="character" w:customStyle="1" w:styleId="TagCharChar1">
    <w:name w:val="Tag Char Char1"/>
    <w:rsid w:val="00D13C83"/>
    <w:rPr>
      <w:b/>
      <w:bCs w:val="0"/>
      <w:sz w:val="24"/>
      <w:szCs w:val="24"/>
      <w:lang w:val="en-US" w:eastAsia="en-US" w:bidi="ar-SA"/>
    </w:rPr>
  </w:style>
  <w:style w:type="character" w:customStyle="1" w:styleId="7TimesNewRoman">
    <w:name w:val="7 Times New Roman"/>
    <w:rsid w:val="00D13C83"/>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D13C8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13C8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13C83"/>
    <w:rPr>
      <w:rFonts w:ascii="Times New Roman" w:hAnsi="Times New Roman" w:cs="Times New Roman" w:hint="default"/>
      <w:strike w:val="0"/>
      <w:dstrike w:val="0"/>
      <w:sz w:val="14"/>
      <w:u w:val="none"/>
      <w:effect w:val="none"/>
    </w:rPr>
  </w:style>
  <w:style w:type="character" w:customStyle="1" w:styleId="F8-UnderlineBold">
    <w:name w:val="F8 - Underline/Bold"/>
    <w:rsid w:val="00D13C83"/>
    <w:rPr>
      <w:rFonts w:ascii="Times New Roman" w:hAnsi="Times New Roman" w:cs="Times New Roman" w:hint="default"/>
      <w:b/>
      <w:bCs w:val="0"/>
      <w:sz w:val="20"/>
      <w:u w:val="single"/>
    </w:rPr>
  </w:style>
  <w:style w:type="character" w:customStyle="1" w:styleId="F7-SmallFont">
    <w:name w:val="F7 - Small Font"/>
    <w:rsid w:val="00D13C83"/>
    <w:rPr>
      <w:rFonts w:ascii="Times New Roman" w:hAnsi="Times New Roman" w:cs="Times New Roman" w:hint="default"/>
      <w:sz w:val="14"/>
    </w:rPr>
  </w:style>
  <w:style w:type="character" w:customStyle="1" w:styleId="Brief-Bold">
    <w:name w:val="Brief - Bold"/>
    <w:rsid w:val="00D13C83"/>
    <w:rPr>
      <w:rFonts w:ascii="Times New Roman" w:hAnsi="Times New Roman" w:cs="Times New Roman" w:hint="default"/>
      <w:b/>
      <w:bCs w:val="0"/>
    </w:rPr>
  </w:style>
  <w:style w:type="character" w:customStyle="1" w:styleId="Card-Underline">
    <w:name w:val="Card - Underline"/>
    <w:rsid w:val="00D13C83"/>
    <w:rPr>
      <w:rFonts w:ascii="Times New Roman" w:hAnsi="Times New Roman" w:cs="Times New Roman" w:hint="default"/>
      <w:u w:val="single"/>
    </w:rPr>
  </w:style>
  <w:style w:type="character" w:customStyle="1" w:styleId="beriefunderline">
    <w:name w:val="berief = underline"/>
    <w:rsid w:val="00D13C83"/>
    <w:rPr>
      <w:rFonts w:ascii="Times New Roman" w:eastAsia="Times New Roman" w:hAnsi="Times New Roman" w:cs="Times New Roman" w:hint="default"/>
      <w:sz w:val="20"/>
      <w:u w:val="single"/>
    </w:rPr>
  </w:style>
  <w:style w:type="character" w:customStyle="1" w:styleId="BoldText10pt">
    <w:name w:val="Bold Text 10 pt"/>
    <w:rsid w:val="00D13C8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
    <w:name w:val="Italic"/>
    <w:aliases w:val="Body text + 9.5 pt,Spacing -1 pt,Body text + Georgia,8 pt,Spacing 0 pt,7 pt,Scale 66%"/>
    <w:rsid w:val="00D13C83"/>
    <w:rPr>
      <w:i/>
      <w:iCs w:val="0"/>
    </w:rPr>
  </w:style>
  <w:style w:type="character" w:customStyle="1" w:styleId="eoeaheader">
    <w:name w:val="eoea_header"/>
    <w:basedOn w:val="DefaultParagraphFont"/>
    <w:rsid w:val="00D13C83"/>
  </w:style>
  <w:style w:type="character" w:customStyle="1" w:styleId="SC4208902">
    <w:name w:val="SC.4.208902"/>
    <w:rsid w:val="00D13C83"/>
    <w:rPr>
      <w:rFonts w:ascii="Century" w:hAnsi="Century" w:cs="Century" w:hint="default"/>
      <w:color w:val="000000"/>
      <w:sz w:val="22"/>
      <w:szCs w:val="22"/>
    </w:rPr>
  </w:style>
  <w:style w:type="character" w:customStyle="1" w:styleId="SC4208915">
    <w:name w:val="SC.4.208915"/>
    <w:rsid w:val="00D13C83"/>
    <w:rPr>
      <w:rFonts w:ascii="Century" w:hAnsi="Century" w:cs="Century" w:hint="default"/>
      <w:color w:val="000000"/>
      <w:sz w:val="13"/>
      <w:szCs w:val="13"/>
    </w:rPr>
  </w:style>
  <w:style w:type="character" w:customStyle="1" w:styleId="SC273764">
    <w:name w:val="SC.2.73764"/>
    <w:rsid w:val="00D13C83"/>
    <w:rPr>
      <w:rFonts w:ascii="Century" w:hAnsi="Century" w:cs="Century" w:hint="default"/>
      <w:color w:val="000000"/>
      <w:sz w:val="72"/>
      <w:szCs w:val="72"/>
    </w:rPr>
  </w:style>
  <w:style w:type="character" w:customStyle="1" w:styleId="SC273779">
    <w:name w:val="SC.2.73779"/>
    <w:rsid w:val="00D13C83"/>
    <w:rPr>
      <w:rFonts w:ascii="Century" w:hAnsi="Century" w:cs="Century" w:hint="default"/>
      <w:color w:val="000000"/>
      <w:sz w:val="40"/>
      <w:szCs w:val="40"/>
    </w:rPr>
  </w:style>
  <w:style w:type="character" w:customStyle="1" w:styleId="SC273763">
    <w:name w:val="SC.2.73763"/>
    <w:rsid w:val="00D13C83"/>
    <w:rPr>
      <w:rFonts w:ascii="Century" w:hAnsi="Century" w:cs="Century" w:hint="default"/>
      <w:b/>
      <w:bCs/>
      <w:color w:val="000000"/>
    </w:rPr>
  </w:style>
  <w:style w:type="character" w:customStyle="1" w:styleId="SC4208910">
    <w:name w:val="SC.4.208910"/>
    <w:rsid w:val="00D13C83"/>
    <w:rPr>
      <w:rFonts w:ascii="Century" w:hAnsi="Century" w:cs="Century" w:hint="default"/>
      <w:color w:val="000000"/>
      <w:sz w:val="28"/>
      <w:szCs w:val="28"/>
    </w:rPr>
  </w:style>
  <w:style w:type="character" w:customStyle="1" w:styleId="SC4208911">
    <w:name w:val="SC.4.208911"/>
    <w:rsid w:val="00D13C83"/>
    <w:rPr>
      <w:rFonts w:ascii="Century" w:hAnsi="Century" w:cs="Century" w:hint="default"/>
      <w:color w:val="000000"/>
    </w:rPr>
  </w:style>
  <w:style w:type="character" w:customStyle="1" w:styleId="articlesubtitle">
    <w:name w:val="article_sub_title"/>
    <w:basedOn w:val="DefaultParagraphFont"/>
    <w:rsid w:val="00D13C83"/>
  </w:style>
  <w:style w:type="character" w:customStyle="1" w:styleId="newsdate2">
    <w:name w:val="news_date2"/>
    <w:basedOn w:val="DefaultParagraphFont"/>
    <w:rsid w:val="00D13C83"/>
  </w:style>
  <w:style w:type="character" w:customStyle="1" w:styleId="readarticleheader">
    <w:name w:val="readarticleheader"/>
    <w:basedOn w:val="DefaultParagraphFont"/>
    <w:rsid w:val="00D13C83"/>
  </w:style>
  <w:style w:type="character" w:customStyle="1" w:styleId="hit">
    <w:name w:val="hit"/>
    <w:basedOn w:val="DefaultParagraphFont"/>
    <w:rsid w:val="00D13C83"/>
  </w:style>
  <w:style w:type="character" w:customStyle="1" w:styleId="UnderlineChar2">
    <w:name w:val="Underline Char2"/>
    <w:rsid w:val="00D13C83"/>
    <w:rPr>
      <w:rFonts w:ascii="Trebuchet MS" w:hAnsi="Trebuchet MS" w:hint="default"/>
      <w:u w:val="thick"/>
      <w:lang w:val="en-US" w:eastAsia="zh-CN" w:bidi="ar-SA"/>
    </w:rPr>
  </w:style>
  <w:style w:type="character" w:customStyle="1" w:styleId="BoldUnderliningChar">
    <w:name w:val="Bold Underlining Char"/>
    <w:rsid w:val="00D13C83"/>
    <w:rPr>
      <w:rFonts w:ascii="Arial Narrow" w:eastAsia="Times New Roman" w:hAnsi="Arial Narrow" w:hint="default"/>
      <w:b/>
      <w:bCs w:val="0"/>
      <w:szCs w:val="24"/>
      <w:u w:val="single"/>
      <w:lang w:val="en-GB" w:eastAsia="en-US" w:bidi="ar-SA"/>
    </w:rPr>
  </w:style>
  <w:style w:type="character" w:customStyle="1" w:styleId="medium-normal1">
    <w:name w:val="medium-normal1"/>
    <w:rsid w:val="00D13C83"/>
    <w:rPr>
      <w:rFonts w:ascii="Arial" w:hAnsi="Arial" w:cs="Arial" w:hint="default"/>
      <w:b w:val="0"/>
      <w:bCs w:val="0"/>
      <w:i w:val="0"/>
      <w:iCs w:val="0"/>
      <w:sz w:val="20"/>
      <w:szCs w:val="20"/>
    </w:rPr>
  </w:style>
  <w:style w:type="character" w:customStyle="1" w:styleId="UnderlinedCardChar0">
    <w:name w:val="Underlined Card Char"/>
    <w:rsid w:val="00D13C83"/>
    <w:rPr>
      <w:rFonts w:ascii="Palatino Linotype" w:hAnsi="Palatino Linotype" w:hint="default"/>
      <w:u w:val="single"/>
      <w:lang w:val="en-US" w:eastAsia="en-US" w:bidi="ar-SA"/>
    </w:rPr>
  </w:style>
  <w:style w:type="character" w:customStyle="1" w:styleId="BoldText12pt">
    <w:name w:val="Bold Text 12 pt"/>
    <w:autoRedefine/>
    <w:rsid w:val="00D13C8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uthor">
    <w:name w:val="Author"/>
    <w:aliases w:val="Style Date"/>
    <w:qFormat/>
    <w:rsid w:val="00D13C83"/>
    <w:rPr>
      <w:b/>
      <w:bCs w:val="0"/>
      <w:sz w:val="24"/>
    </w:rPr>
  </w:style>
  <w:style w:type="character" w:customStyle="1" w:styleId="Style10ptUnderline">
    <w:name w:val="Style 10 pt Underline"/>
    <w:rsid w:val="00D13C83"/>
    <w:rPr>
      <w:sz w:val="20"/>
      <w:u w:val="single"/>
    </w:rPr>
  </w:style>
  <w:style w:type="character" w:customStyle="1" w:styleId="char">
    <w:name w:val="char"/>
    <w:basedOn w:val="DefaultParagraphFont"/>
    <w:rsid w:val="00D13C83"/>
  </w:style>
  <w:style w:type="character" w:customStyle="1" w:styleId="UnderlineCharCharCharCharCharChar">
    <w:name w:val="Underline Char Char Char Char Char Char"/>
    <w:rsid w:val="00D13C83"/>
    <w:rPr>
      <w:rFonts w:ascii="Arial Narrow" w:hAnsi="Arial Narrow" w:hint="default"/>
      <w:szCs w:val="24"/>
      <w:u w:val="single"/>
      <w:lang w:val="en-US" w:eastAsia="en-US" w:bidi="ar-SA"/>
    </w:rPr>
  </w:style>
  <w:style w:type="character" w:customStyle="1" w:styleId="klink">
    <w:name w:val="klink"/>
    <w:basedOn w:val="DefaultParagraphFont"/>
    <w:rsid w:val="00D13C83"/>
  </w:style>
  <w:style w:type="character" w:customStyle="1" w:styleId="hdr">
    <w:name w:val="hdr"/>
    <w:basedOn w:val="DefaultParagraphFont"/>
    <w:rsid w:val="00D13C83"/>
  </w:style>
  <w:style w:type="character" w:customStyle="1" w:styleId="date1">
    <w:name w:val="date1"/>
    <w:basedOn w:val="DefaultParagraphFont"/>
    <w:rsid w:val="00D13C83"/>
  </w:style>
  <w:style w:type="character" w:customStyle="1" w:styleId="bolding1">
    <w:name w:val="bolding1"/>
    <w:rsid w:val="00D13C83"/>
    <w:rPr>
      <w:b/>
      <w:bCs/>
    </w:rPr>
  </w:style>
  <w:style w:type="character" w:customStyle="1" w:styleId="bookoptions1">
    <w:name w:val="book_options1"/>
    <w:rsid w:val="00D13C83"/>
    <w:rPr>
      <w:b/>
      <w:bCs/>
      <w:color w:val="333366"/>
    </w:rPr>
  </w:style>
  <w:style w:type="character" w:customStyle="1" w:styleId="descriptionblock">
    <w:name w:val="description block"/>
    <w:basedOn w:val="DefaultParagraphFont"/>
    <w:rsid w:val="00D13C83"/>
  </w:style>
  <w:style w:type="character" w:customStyle="1" w:styleId="detailsboxblock">
    <w:name w:val="detailsbox block"/>
    <w:basedOn w:val="DefaultParagraphFont"/>
    <w:rsid w:val="00D13C83"/>
  </w:style>
  <w:style w:type="character" w:customStyle="1" w:styleId="Char3">
    <w:name w:val="Char3"/>
    <w:rsid w:val="00D13C83"/>
    <w:rPr>
      <w:rFonts w:ascii="Arial" w:hAnsi="Arial" w:cs="Arial" w:hint="default"/>
      <w:bCs/>
      <w:u w:val="thick"/>
      <w:lang w:val="en-US" w:eastAsia="en-US" w:bidi="ar-SA"/>
    </w:rPr>
  </w:style>
  <w:style w:type="character" w:customStyle="1" w:styleId="MicroTextChar0">
    <w:name w:val="MicroText Char"/>
    <w:rsid w:val="00D13C83"/>
    <w:rPr>
      <w:sz w:val="12"/>
      <w:lang w:val="en-GB" w:eastAsia="en-US" w:bidi="ar-SA"/>
    </w:rPr>
  </w:style>
  <w:style w:type="character" w:customStyle="1" w:styleId="CardsFont6ptChar">
    <w:name w:val="Cards + Font: 6 pt Char"/>
    <w:rsid w:val="00D13C83"/>
    <w:rPr>
      <w:sz w:val="12"/>
      <w:szCs w:val="24"/>
      <w:lang w:val="en-US" w:eastAsia="en-US" w:bidi="ar-SA"/>
    </w:rPr>
  </w:style>
  <w:style w:type="character" w:customStyle="1" w:styleId="CitesChar">
    <w:name w:val="Cites Char"/>
    <w:rsid w:val="00D13C83"/>
    <w:rPr>
      <w:b/>
      <w:bCs/>
      <w:szCs w:val="24"/>
      <w:lang w:val="en-US" w:eastAsia="en-US" w:bidi="ar-SA"/>
    </w:rPr>
  </w:style>
  <w:style w:type="character" w:customStyle="1" w:styleId="NothingChar">
    <w:name w:val="Nothing Char"/>
    <w:rsid w:val="00D13C83"/>
    <w:rPr>
      <w:lang w:val="en-US" w:eastAsia="en-US" w:bidi="ar-SA"/>
    </w:rPr>
  </w:style>
  <w:style w:type="character" w:customStyle="1" w:styleId="texto11">
    <w:name w:val="texto11"/>
    <w:rsid w:val="00D13C83"/>
    <w:rPr>
      <w:rFonts w:ascii="Arial" w:hAnsi="Arial" w:cs="Arial" w:hint="default"/>
      <w:b w:val="0"/>
      <w:bCs w:val="0"/>
      <w:i w:val="0"/>
      <w:iCs w:val="0"/>
      <w:caps w:val="0"/>
      <w:color w:val="000000"/>
      <w:sz w:val="26"/>
      <w:szCs w:val="26"/>
    </w:rPr>
  </w:style>
  <w:style w:type="character" w:customStyle="1" w:styleId="CardTagChar">
    <w:name w:val="Card Tag Char"/>
    <w:rsid w:val="00D13C83"/>
    <w:rPr>
      <w:rFonts w:ascii="Arial Narrow" w:hAnsi="Arial Narrow" w:hint="default"/>
      <w:b/>
      <w:bCs w:val="0"/>
      <w:sz w:val="24"/>
      <w:szCs w:val="24"/>
      <w:lang w:val="en-US" w:eastAsia="en-US" w:bidi="ar-SA"/>
    </w:rPr>
  </w:style>
  <w:style w:type="character" w:customStyle="1" w:styleId="term1">
    <w:name w:val="term1"/>
    <w:rsid w:val="00D13C83"/>
    <w:rPr>
      <w:b/>
      <w:bCs/>
    </w:rPr>
  </w:style>
  <w:style w:type="character" w:customStyle="1" w:styleId="DebateCiteCharCharChar">
    <w:name w:val="Debate Cite Char Char Char"/>
    <w:rsid w:val="00D13C83"/>
    <w:rPr>
      <w:b/>
      <w:bCs w:val="0"/>
      <w:sz w:val="32"/>
      <w:szCs w:val="32"/>
      <w:lang w:val="en-US" w:eastAsia="en-US" w:bidi="ar-SA"/>
    </w:rPr>
  </w:style>
  <w:style w:type="character" w:customStyle="1" w:styleId="term">
    <w:name w:val="term"/>
    <w:basedOn w:val="DefaultParagraphFont"/>
    <w:rsid w:val="00D13C83"/>
  </w:style>
  <w:style w:type="character" w:customStyle="1" w:styleId="TagChar3">
    <w:name w:val="Tag Char3"/>
    <w:rsid w:val="00D13C83"/>
    <w:rPr>
      <w:rFonts w:ascii="Palatino Linotype" w:hAnsi="Palatino Linotype" w:hint="default"/>
      <w:b/>
      <w:bCs w:val="0"/>
      <w:sz w:val="24"/>
      <w:szCs w:val="24"/>
      <w:lang w:val="en-US" w:eastAsia="en-US" w:bidi="ar-SA"/>
    </w:rPr>
  </w:style>
  <w:style w:type="character" w:customStyle="1" w:styleId="TagandCiteChar">
    <w:name w:val="Tag and Cite Char"/>
    <w:rsid w:val="00D13C83"/>
    <w:rPr>
      <w:color w:val="333333"/>
      <w:sz w:val="22"/>
      <w:szCs w:val="22"/>
      <w:lang w:val="en-US" w:eastAsia="en-US" w:bidi="ar-SA"/>
    </w:rPr>
  </w:style>
  <w:style w:type="character" w:customStyle="1" w:styleId="Style10ptBold">
    <w:name w:val="Style 10 pt Bold"/>
    <w:rsid w:val="00D13C83"/>
    <w:rPr>
      <w:b/>
      <w:bCs/>
      <w:sz w:val="20"/>
    </w:rPr>
  </w:style>
  <w:style w:type="character" w:customStyle="1" w:styleId="text9">
    <w:name w:val="text9"/>
    <w:basedOn w:val="DefaultParagraphFont"/>
    <w:rsid w:val="00D13C83"/>
  </w:style>
  <w:style w:type="character" w:customStyle="1" w:styleId="text21">
    <w:name w:val="text21"/>
    <w:basedOn w:val="DefaultParagraphFont"/>
    <w:rsid w:val="00D13C83"/>
  </w:style>
  <w:style w:type="character" w:customStyle="1" w:styleId="text19">
    <w:name w:val="text19"/>
    <w:basedOn w:val="DefaultParagraphFont"/>
    <w:rsid w:val="00D13C83"/>
  </w:style>
  <w:style w:type="character" w:customStyle="1" w:styleId="pmterms11">
    <w:name w:val="pmterms11"/>
    <w:rsid w:val="00D13C83"/>
    <w:rPr>
      <w:b/>
      <w:bCs/>
      <w:i w:val="0"/>
      <w:iCs w:val="0"/>
      <w:color w:val="000000"/>
    </w:rPr>
  </w:style>
  <w:style w:type="character" w:customStyle="1" w:styleId="term2">
    <w:name w:val="term2"/>
    <w:rsid w:val="00D13C83"/>
    <w:rPr>
      <w:b/>
      <w:bCs/>
    </w:rPr>
  </w:style>
  <w:style w:type="character" w:customStyle="1" w:styleId="pmterms12">
    <w:name w:val="pmterms12"/>
    <w:rsid w:val="00D13C83"/>
    <w:rPr>
      <w:b/>
      <w:bCs/>
      <w:i w:val="0"/>
      <w:iCs w:val="0"/>
      <w:color w:val="000000"/>
    </w:rPr>
  </w:style>
  <w:style w:type="character" w:customStyle="1" w:styleId="ToReadChar">
    <w:name w:val="To Read Char"/>
    <w:rsid w:val="00D13C83"/>
    <w:rPr>
      <w:rFonts w:ascii="Verdana" w:hAnsi="Verdana" w:hint="default"/>
      <w:b/>
      <w:bCs w:val="0"/>
      <w:szCs w:val="24"/>
      <w:u w:val="single"/>
      <w:lang w:val="en-US" w:eastAsia="en-US" w:bidi="ar-SA"/>
    </w:rPr>
  </w:style>
  <w:style w:type="character" w:customStyle="1" w:styleId="ToReadCharChar">
    <w:name w:val="To Read Char Char"/>
    <w:rsid w:val="00D13C83"/>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D13C83"/>
    <w:rPr>
      <w:b/>
      <w:bCs w:val="0"/>
      <w:szCs w:val="24"/>
      <w:u w:val="single"/>
      <w:lang w:val="en-US" w:eastAsia="en-US" w:bidi="ar-SA"/>
    </w:rPr>
  </w:style>
  <w:style w:type="character" w:customStyle="1" w:styleId="UnderlineChar1">
    <w:name w:val="Underline Char1"/>
    <w:rsid w:val="00D13C83"/>
    <w:rPr>
      <w:szCs w:val="24"/>
      <w:u w:val="single"/>
      <w:lang w:val="en-US" w:eastAsia="en-US" w:bidi="ar-SA"/>
    </w:rPr>
  </w:style>
  <w:style w:type="character" w:customStyle="1" w:styleId="pmterms1">
    <w:name w:val="pmterms1"/>
    <w:basedOn w:val="DefaultParagraphFont"/>
    <w:rsid w:val="00D13C83"/>
  </w:style>
  <w:style w:type="character" w:customStyle="1" w:styleId="title1">
    <w:name w:val="title1"/>
    <w:basedOn w:val="DefaultParagraphFont"/>
    <w:rsid w:val="00D13C83"/>
  </w:style>
  <w:style w:type="character" w:customStyle="1" w:styleId="author0">
    <w:name w:val="author"/>
    <w:basedOn w:val="DefaultParagraphFont"/>
    <w:rsid w:val="00D13C83"/>
  </w:style>
  <w:style w:type="character" w:customStyle="1" w:styleId="bio">
    <w:name w:val="bio"/>
    <w:basedOn w:val="DefaultParagraphFont"/>
    <w:rsid w:val="00D13C83"/>
  </w:style>
  <w:style w:type="character" w:customStyle="1" w:styleId="storytextstyle">
    <w:name w:val="storytextstyle"/>
    <w:basedOn w:val="DefaultParagraphFont"/>
    <w:rsid w:val="00D13C83"/>
  </w:style>
  <w:style w:type="character" w:customStyle="1" w:styleId="cardunderlinedCharChar">
    <w:name w:val="card underlined Char Char"/>
    <w:rsid w:val="00D13C83"/>
    <w:rPr>
      <w:rFonts w:ascii="Arial" w:hAnsi="Arial" w:cs="Arial" w:hint="default"/>
      <w:sz w:val="22"/>
      <w:szCs w:val="24"/>
      <w:u w:val="single"/>
      <w:lang w:val="en-US" w:eastAsia="en-US" w:bidi="ar-SA"/>
    </w:rPr>
  </w:style>
  <w:style w:type="character" w:customStyle="1" w:styleId="Style2Char0">
    <w:name w:val="Style2 Char"/>
    <w:rsid w:val="00D13C83"/>
    <w:rPr>
      <w:rFonts w:ascii="Book Antiqua" w:hAnsi="Book Antiqua" w:hint="default"/>
      <w:u w:val="thick"/>
      <w:lang w:val="en-US" w:eastAsia="en-US" w:bidi="ar-SA"/>
    </w:rPr>
  </w:style>
  <w:style w:type="character" w:customStyle="1" w:styleId="SmallChar">
    <w:name w:val="Small Char"/>
    <w:aliases w:val="ClearFormatting Char,No Spacing1 Char1,Debate Text Char1,No Spacing2 Char1,No Spacing11 Char1,Dont use Char"/>
    <w:uiPriority w:val="99"/>
    <w:qFormat/>
    <w:rsid w:val="00D13C83"/>
    <w:rPr>
      <w:rFonts w:ascii="Book Antiqua" w:hAnsi="Book Antiqua" w:hint="default"/>
      <w:sz w:val="16"/>
      <w:szCs w:val="24"/>
      <w:lang w:val="en-US" w:eastAsia="en-US" w:bidi="ar-SA"/>
    </w:rPr>
  </w:style>
  <w:style w:type="character" w:customStyle="1" w:styleId="Style2Char1">
    <w:name w:val="Style2 Char1"/>
    <w:rsid w:val="00D13C83"/>
    <w:rPr>
      <w:rFonts w:ascii="Book Antiqua" w:hAnsi="Book Antiqua" w:hint="default"/>
      <w:szCs w:val="24"/>
      <w:u w:val="thick"/>
      <w:lang w:val="en-US" w:eastAsia="en-US" w:bidi="ar-SA"/>
    </w:rPr>
  </w:style>
  <w:style w:type="character" w:customStyle="1" w:styleId="Style1Char1">
    <w:name w:val="Style1 Char1"/>
    <w:rsid w:val="00D13C83"/>
    <w:rPr>
      <w:rFonts w:ascii="Book Antiqua" w:hAnsi="Book Antiqua" w:hint="default"/>
      <w:sz w:val="16"/>
      <w:szCs w:val="16"/>
      <w:lang w:val="en-US" w:eastAsia="en-US" w:bidi="ar-SA"/>
    </w:rPr>
  </w:style>
  <w:style w:type="character" w:customStyle="1" w:styleId="articlehead21">
    <w:name w:val="articlehead21"/>
    <w:rsid w:val="00D13C83"/>
    <w:rPr>
      <w:rFonts w:ascii="Arial" w:hAnsi="Arial" w:cs="Arial" w:hint="default"/>
      <w:b/>
      <w:bCs/>
      <w:color w:val="660000"/>
      <w:sz w:val="20"/>
      <w:szCs w:val="20"/>
    </w:rPr>
  </w:style>
  <w:style w:type="character" w:customStyle="1" w:styleId="BoldandUnderlineChar2Char1">
    <w:name w:val="Bold and Underline Char2 Char1"/>
    <w:rsid w:val="00D13C83"/>
    <w:rPr>
      <w:b/>
      <w:bCs w:val="0"/>
      <w:szCs w:val="24"/>
      <w:u w:val="single"/>
      <w:lang w:val="en-US" w:eastAsia="en-US" w:bidi="ar-SA"/>
    </w:rPr>
  </w:style>
  <w:style w:type="character" w:customStyle="1" w:styleId="BoldUnderlineChar0">
    <w:name w:val="BoldUnderline Char"/>
    <w:rsid w:val="00D13C83"/>
    <w:rPr>
      <w:b/>
      <w:bCs w:val="0"/>
      <w:szCs w:val="24"/>
      <w:u w:val="single"/>
      <w:lang w:val="en-US" w:eastAsia="en-US" w:bidi="ar-SA"/>
    </w:rPr>
  </w:style>
  <w:style w:type="character" w:customStyle="1" w:styleId="TagCiteChar1">
    <w:name w:val="Tag/Cite Char1"/>
    <w:rsid w:val="00D13C83"/>
    <w:rPr>
      <w:b/>
      <w:bCs w:val="0"/>
      <w:lang w:val="en-US" w:eastAsia="en-US" w:bidi="ar-SA"/>
    </w:rPr>
  </w:style>
  <w:style w:type="character" w:customStyle="1" w:styleId="goohl2">
    <w:name w:val="goohl2"/>
    <w:basedOn w:val="DefaultParagraphFont"/>
    <w:rsid w:val="00D13C83"/>
  </w:style>
  <w:style w:type="character" w:customStyle="1" w:styleId="Normal10">
    <w:name w:val="Normal1"/>
    <w:basedOn w:val="DefaultParagraphFont"/>
    <w:rsid w:val="00D13C83"/>
  </w:style>
  <w:style w:type="character" w:customStyle="1" w:styleId="CardCharChar0">
    <w:name w:val="Card Char Char"/>
    <w:rsid w:val="00D13C83"/>
    <w:rPr>
      <w:lang w:val="en-US" w:eastAsia="en-US" w:bidi="ar-SA"/>
    </w:rPr>
  </w:style>
  <w:style w:type="character" w:customStyle="1" w:styleId="BriefTitle1Char">
    <w:name w:val="Brief Title 1 Char"/>
    <w:rsid w:val="00D13C83"/>
    <w:rPr>
      <w:b/>
      <w:bCs w:val="0"/>
      <w:u w:val="single"/>
      <w:lang w:val="en-US" w:eastAsia="en-US" w:bidi="ar-SA"/>
    </w:rPr>
  </w:style>
  <w:style w:type="character" w:customStyle="1" w:styleId="TagCiteCharChar">
    <w:name w:val="Tag/Cite Char Char"/>
    <w:rsid w:val="00D13C83"/>
    <w:rPr>
      <w:b/>
      <w:bCs w:val="0"/>
      <w:lang w:val="en-US" w:eastAsia="en-US" w:bidi="ar-SA"/>
    </w:rPr>
  </w:style>
  <w:style w:type="character" w:customStyle="1" w:styleId="btx">
    <w:name w:val="btx"/>
    <w:basedOn w:val="DefaultParagraphFont"/>
    <w:rsid w:val="00D13C83"/>
  </w:style>
  <w:style w:type="character" w:customStyle="1" w:styleId="CardChar10">
    <w:name w:val="Card Char1"/>
    <w:rsid w:val="00D13C83"/>
    <w:rPr>
      <w:lang w:val="en-US" w:eastAsia="en-US" w:bidi="ar-SA"/>
    </w:rPr>
  </w:style>
  <w:style w:type="character" w:customStyle="1" w:styleId="prodgeneral1">
    <w:name w:val="prodgeneral1"/>
    <w:rsid w:val="00D13C83"/>
    <w:rPr>
      <w:rFonts w:ascii="Verdana" w:hAnsi="Verdana" w:hint="default"/>
      <w:b w:val="0"/>
      <w:bCs w:val="0"/>
      <w:caps w:val="0"/>
      <w:color w:val="000000"/>
      <w:spacing w:val="0"/>
      <w:sz w:val="16"/>
      <w:szCs w:val="16"/>
    </w:rPr>
  </w:style>
  <w:style w:type="character" w:customStyle="1" w:styleId="standardcontent">
    <w:name w:val="standardcontent"/>
    <w:basedOn w:val="DefaultParagraphFont"/>
    <w:rsid w:val="00D13C83"/>
  </w:style>
  <w:style w:type="character" w:customStyle="1" w:styleId="summary1">
    <w:name w:val="summary1"/>
    <w:rsid w:val="00D13C83"/>
    <w:rPr>
      <w:rFonts w:ascii="Arial" w:hAnsi="Arial" w:cs="Arial" w:hint="default"/>
      <w:sz w:val="18"/>
      <w:szCs w:val="18"/>
    </w:rPr>
  </w:style>
  <w:style w:type="character" w:customStyle="1" w:styleId="text3">
    <w:name w:val="text3"/>
    <w:basedOn w:val="DefaultParagraphFont"/>
    <w:rsid w:val="00D13C83"/>
  </w:style>
  <w:style w:type="character" w:customStyle="1" w:styleId="underline1">
    <w:name w:val="underline1"/>
    <w:rsid w:val="00D13C83"/>
    <w:rPr>
      <w:rFonts w:ascii="Times New Roman" w:hAnsi="Times New Roman" w:cs="Times New Roman" w:hint="default"/>
      <w:sz w:val="20"/>
      <w:u w:val="single"/>
      <w:lang w:eastAsia="en-US"/>
    </w:rPr>
  </w:style>
  <w:style w:type="character" w:customStyle="1" w:styleId="CardTextUnderlinedChar">
    <w:name w:val="Card Text Underlined Char"/>
    <w:rsid w:val="00D13C83"/>
    <w:rPr>
      <w:rFonts w:ascii="Arial Narrow" w:hAnsi="Arial Narrow" w:hint="default"/>
      <w:sz w:val="24"/>
      <w:szCs w:val="24"/>
      <w:u w:val="single"/>
      <w:lang w:val="en-US" w:eastAsia="en-US" w:bidi="ar-SA"/>
    </w:rPr>
  </w:style>
  <w:style w:type="character" w:customStyle="1" w:styleId="cardtextsmallChar">
    <w:name w:val="card text small Char"/>
    <w:rsid w:val="00D13C83"/>
    <w:rPr>
      <w:rFonts w:ascii="Arial Narrow" w:hAnsi="Arial Narrow" w:hint="default"/>
      <w:sz w:val="16"/>
      <w:szCs w:val="24"/>
      <w:lang w:val="en-US" w:eastAsia="en-US" w:bidi="ar-SA"/>
    </w:rPr>
  </w:style>
  <w:style w:type="character" w:customStyle="1" w:styleId="countrytitle1">
    <w:name w:val="countrytitle1"/>
    <w:rsid w:val="00D13C83"/>
    <w:rPr>
      <w:rFonts w:ascii="Verdana" w:hAnsi="Verdana" w:hint="default"/>
      <w:b/>
      <w:bCs/>
      <w:color w:val="293643"/>
      <w:sz w:val="24"/>
      <w:szCs w:val="24"/>
    </w:rPr>
  </w:style>
  <w:style w:type="character" w:customStyle="1" w:styleId="storyheader1">
    <w:name w:val="storyheader1"/>
    <w:rsid w:val="00D13C83"/>
    <w:rPr>
      <w:rFonts w:ascii="Verdana" w:hAnsi="Verdana" w:hint="default"/>
      <w:b/>
      <w:bCs/>
      <w:color w:val="000000"/>
      <w:sz w:val="21"/>
      <w:szCs w:val="21"/>
    </w:rPr>
  </w:style>
  <w:style w:type="character" w:customStyle="1" w:styleId="cardunderlinedChar">
    <w:name w:val="card underlined Char"/>
    <w:rsid w:val="00D13C83"/>
    <w:rPr>
      <w:rFonts w:ascii="Arial" w:hAnsi="Arial" w:cs="Arial" w:hint="default"/>
      <w:sz w:val="22"/>
      <w:szCs w:val="24"/>
      <w:u w:val="single"/>
      <w:lang w:val="en-US" w:eastAsia="en-US" w:bidi="ar-SA"/>
    </w:rPr>
  </w:style>
  <w:style w:type="character" w:customStyle="1" w:styleId="Style8pt">
    <w:name w:val="Style 8 pt"/>
    <w:rsid w:val="00D13C83"/>
    <w:rPr>
      <w:sz w:val="16"/>
    </w:rPr>
  </w:style>
  <w:style w:type="character" w:customStyle="1" w:styleId="article1">
    <w:name w:val="article1"/>
    <w:rsid w:val="00D13C83"/>
    <w:rPr>
      <w:rFonts w:ascii="Verdana" w:hAnsi="Verdana" w:hint="default"/>
      <w:color w:val="333333"/>
      <w:sz w:val="16"/>
      <w:szCs w:val="16"/>
    </w:rPr>
  </w:style>
  <w:style w:type="character" w:customStyle="1" w:styleId="Hyperlink6">
    <w:name w:val="Hyperlink6"/>
    <w:rsid w:val="00D13C83"/>
    <w:rPr>
      <w:color w:val="3300CC"/>
      <w:u w:val="single"/>
    </w:rPr>
  </w:style>
  <w:style w:type="character" w:customStyle="1" w:styleId="story-posted-date1">
    <w:name w:val="story-posted-date1"/>
    <w:rsid w:val="00D13C8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13C8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13C83"/>
  </w:style>
  <w:style w:type="character" w:customStyle="1" w:styleId="textmedium">
    <w:name w:val="textmedium"/>
    <w:basedOn w:val="DefaultParagraphFont"/>
    <w:rsid w:val="00D13C83"/>
  </w:style>
  <w:style w:type="character" w:customStyle="1" w:styleId="citation1">
    <w:name w:val="citation1"/>
    <w:rsid w:val="00D13C83"/>
    <w:rPr>
      <w:rFonts w:ascii="Verdana" w:hAnsi="Verdana" w:hint="default"/>
      <w:sz w:val="17"/>
      <w:szCs w:val="17"/>
    </w:rPr>
  </w:style>
  <w:style w:type="character" w:customStyle="1" w:styleId="hithighlite">
    <w:name w:val="hithighlite"/>
    <w:basedOn w:val="DefaultParagraphFont"/>
    <w:rsid w:val="00D13C83"/>
  </w:style>
  <w:style w:type="character" w:customStyle="1" w:styleId="articlecontent">
    <w:name w:val="articlecontent"/>
    <w:basedOn w:val="DefaultParagraphFont"/>
    <w:rsid w:val="00D13C83"/>
  </w:style>
  <w:style w:type="character" w:customStyle="1" w:styleId="fource1">
    <w:name w:val="fource1"/>
    <w:rsid w:val="00D13C83"/>
    <w:rPr>
      <w:sz w:val="34"/>
      <w:szCs w:val="34"/>
    </w:rPr>
  </w:style>
  <w:style w:type="character" w:customStyle="1" w:styleId="Style3Char">
    <w:name w:val="Style3 Char"/>
    <w:uiPriority w:val="99"/>
    <w:rsid w:val="00D13C83"/>
    <w:rPr>
      <w:rFonts w:ascii="Arial Narrow" w:hAnsi="Arial Narrow" w:hint="default"/>
      <w:b/>
      <w:bCs w:val="0"/>
      <w:sz w:val="22"/>
      <w:szCs w:val="24"/>
      <w:lang w:val="en-US" w:eastAsia="en-US" w:bidi="ar-SA"/>
    </w:rPr>
  </w:style>
  <w:style w:type="character" w:customStyle="1" w:styleId="LanguageStrikeChar">
    <w:name w:val="Language Strike Char"/>
    <w:rsid w:val="00D13C83"/>
    <w:rPr>
      <w:rFonts w:ascii="Arial Narrow" w:hAnsi="Arial Narrow" w:hint="default"/>
      <w:strike/>
      <w:szCs w:val="24"/>
      <w:lang w:val="en-US" w:eastAsia="en-US" w:bidi="ar-SA"/>
    </w:rPr>
  </w:style>
  <w:style w:type="character" w:customStyle="1" w:styleId="normal11">
    <w:name w:val="normal1"/>
    <w:basedOn w:val="DefaultParagraphFont"/>
    <w:rsid w:val="00D13C83"/>
  </w:style>
  <w:style w:type="character" w:customStyle="1" w:styleId="ds">
    <w:name w:val="ds"/>
    <w:basedOn w:val="DefaultParagraphFont"/>
    <w:rsid w:val="00D13C83"/>
  </w:style>
  <w:style w:type="character" w:customStyle="1" w:styleId="caps">
    <w:name w:val="caps"/>
    <w:basedOn w:val="DefaultParagraphFont"/>
    <w:rsid w:val="00D13C83"/>
  </w:style>
  <w:style w:type="character" w:customStyle="1" w:styleId="UnderliningChar1">
    <w:name w:val="Underlining Char1"/>
    <w:rsid w:val="00D13C83"/>
    <w:rPr>
      <w:rFonts w:ascii="Arial Narrow" w:hAnsi="Arial Narrow" w:hint="default"/>
      <w:szCs w:val="24"/>
      <w:u w:val="single"/>
      <w:lang w:val="en-US" w:eastAsia="en-US" w:bidi="ar-SA"/>
    </w:rPr>
  </w:style>
  <w:style w:type="character" w:customStyle="1" w:styleId="UnderliningChar2">
    <w:name w:val="Underlining Char2"/>
    <w:rsid w:val="00D13C83"/>
    <w:rPr>
      <w:rFonts w:ascii="Arial Narrow" w:hAnsi="Arial Narrow" w:hint="default"/>
      <w:szCs w:val="24"/>
      <w:u w:val="single"/>
      <w:lang w:val="en-US" w:eastAsia="en-US" w:bidi="ar-SA"/>
    </w:rPr>
  </w:style>
  <w:style w:type="character" w:customStyle="1" w:styleId="MicroTextChar1">
    <w:name w:val="MicroText Char1"/>
    <w:rsid w:val="00D13C83"/>
    <w:rPr>
      <w:rFonts w:ascii="Arial Narrow" w:hAnsi="Arial Narrow" w:hint="default"/>
      <w:sz w:val="12"/>
      <w:szCs w:val="24"/>
      <w:lang w:val="en-US" w:eastAsia="en-US" w:bidi="ar-SA"/>
    </w:rPr>
  </w:style>
  <w:style w:type="character" w:customStyle="1" w:styleId="DefaultPara">
    <w:name w:val="Default Para"/>
    <w:rsid w:val="00D13C83"/>
    <w:rPr>
      <w:sz w:val="20"/>
    </w:rPr>
  </w:style>
  <w:style w:type="character" w:customStyle="1" w:styleId="SYSHYPERTEXT">
    <w:name w:val="SYS_HYPERTEXT"/>
    <w:rsid w:val="00D13C83"/>
    <w:rPr>
      <w:color w:val="0000FF"/>
      <w:u w:val="single"/>
    </w:rPr>
  </w:style>
  <w:style w:type="character" w:customStyle="1" w:styleId="Hyperlink1">
    <w:name w:val="Hyperlink1"/>
    <w:rsid w:val="00D13C8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13C8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13C83"/>
    <w:rPr>
      <w:rFonts w:ascii="Arial Narrow" w:hAnsi="Arial Narrow" w:hint="default"/>
      <w:noProof w:val="0"/>
      <w:szCs w:val="24"/>
      <w:u w:val="single"/>
      <w:lang w:val="en-US" w:eastAsia="en-US" w:bidi="ar-SA"/>
    </w:rPr>
  </w:style>
  <w:style w:type="character" w:customStyle="1" w:styleId="BlockHeading1Char">
    <w:name w:val="Block Heading 1 Char"/>
    <w:rsid w:val="00D13C8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ardTagandCiteChar">
    <w:name w:val="Card Tag and Cite Char"/>
    <w:rsid w:val="00D13C83"/>
    <w:rPr>
      <w:rFonts w:ascii="Arial Narrow" w:hAnsi="Arial Narrow" w:hint="default"/>
      <w:b/>
      <w:bCs w:val="0"/>
      <w:sz w:val="26"/>
      <w:szCs w:val="24"/>
      <w:lang w:val="en-US" w:eastAsia="en-US" w:bidi="ar-SA"/>
    </w:rPr>
  </w:style>
  <w:style w:type="character" w:customStyle="1" w:styleId="CardText1Char">
    <w:name w:val="Card Text 1 Char"/>
    <w:rsid w:val="00D13C83"/>
    <w:rPr>
      <w:rFonts w:ascii="Arial Narrow" w:hAnsi="Arial Narrow" w:hint="default"/>
      <w:color w:val="000000"/>
      <w:sz w:val="24"/>
      <w:szCs w:val="22"/>
      <w:u w:val="single"/>
      <w:lang w:val="en-US" w:eastAsia="en-US" w:bidi="ar-SA"/>
    </w:rPr>
  </w:style>
  <w:style w:type="character" w:customStyle="1" w:styleId="citationunderlineChar">
    <w:name w:val="citation/underline Char"/>
    <w:rsid w:val="00D13C83"/>
    <w:rPr>
      <w:b/>
      <w:bCs w:val="0"/>
      <w:sz w:val="24"/>
      <w:szCs w:val="24"/>
      <w:u w:val="single"/>
      <w:lang w:val="en-US" w:eastAsia="en-US" w:bidi="ar-SA"/>
    </w:rPr>
  </w:style>
  <w:style w:type="character" w:customStyle="1" w:styleId="StyleTagTimesNewRomanChar">
    <w:name w:val="Style Tag + Times New Roman Char"/>
    <w:rsid w:val="00D13C8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13C83"/>
    <w:rPr>
      <w:rFonts w:ascii="Arial Narrow" w:hAnsi="Arial Narrow" w:cs="Arial" w:hint="default"/>
      <w:b/>
      <w:bCs/>
      <w:iCs/>
      <w:sz w:val="24"/>
      <w:szCs w:val="28"/>
      <w:lang w:val="en-US" w:eastAsia="en-US" w:bidi="ar-SA"/>
    </w:rPr>
  </w:style>
  <w:style w:type="character" w:customStyle="1" w:styleId="UnderliningCharChar">
    <w:name w:val="Underlining Char Char"/>
    <w:rsid w:val="00D13C83"/>
    <w:rPr>
      <w:rFonts w:ascii="Arial Narrow" w:hAnsi="Arial Narrow" w:hint="default"/>
      <w:szCs w:val="24"/>
      <w:u w:val="single"/>
      <w:lang w:val="en-US" w:eastAsia="en-US" w:bidi="ar-SA"/>
    </w:rPr>
  </w:style>
  <w:style w:type="character" w:customStyle="1" w:styleId="StyleArialNarrow12ptBold">
    <w:name w:val="Style Arial Narrow 12 pt Bold"/>
    <w:rsid w:val="00D13C83"/>
    <w:rPr>
      <w:rFonts w:ascii="Arial Narrow" w:hAnsi="Arial Narrow" w:hint="default"/>
      <w:b/>
      <w:bCs/>
      <w:sz w:val="24"/>
    </w:rPr>
  </w:style>
  <w:style w:type="character" w:customStyle="1" w:styleId="8pointChar">
    <w:name w:val="8 point Char"/>
    <w:rsid w:val="00D13C83"/>
    <w:rPr>
      <w:sz w:val="16"/>
      <w:szCs w:val="24"/>
      <w:lang w:val="en-US" w:eastAsia="en-US" w:bidi="ar-SA"/>
    </w:rPr>
  </w:style>
  <w:style w:type="character" w:customStyle="1" w:styleId="Style1CharChar">
    <w:name w:val="Style1 Char Char"/>
    <w:rsid w:val="00D13C83"/>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D13C8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13C83"/>
    <w:rPr>
      <w:noProof w:val="0"/>
      <w:u w:val="single"/>
      <w:lang w:val="en-US" w:eastAsia="en-US" w:bidi="ar-SA"/>
    </w:rPr>
  </w:style>
  <w:style w:type="character" w:customStyle="1" w:styleId="UnderlinedCharChar1">
    <w:name w:val="Underlined Char Char1"/>
    <w:rsid w:val="00D13C83"/>
    <w:rPr>
      <w:rFonts w:ascii="Bell MT" w:eastAsia="Times New Roman" w:hAnsi="Bell MT" w:hint="default"/>
      <w:bCs/>
      <w:iCs/>
      <w:sz w:val="22"/>
      <w:u w:val="single"/>
    </w:rPr>
  </w:style>
  <w:style w:type="character" w:customStyle="1" w:styleId="Heading2CharChar2">
    <w:name w:val="Heading 2 Char Char2"/>
    <w:rsid w:val="00D13C83"/>
    <w:rPr>
      <w:rFonts w:ascii="Arial" w:hAnsi="Arial" w:cs="Arial" w:hint="default"/>
      <w:b/>
      <w:bCs/>
      <w:iCs/>
      <w:sz w:val="22"/>
      <w:szCs w:val="28"/>
      <w:lang w:val="en-US" w:eastAsia="en-US" w:bidi="ar-SA"/>
    </w:rPr>
  </w:style>
  <w:style w:type="character" w:customStyle="1" w:styleId="doctitle">
    <w:name w:val="doctitle"/>
    <w:rsid w:val="00D13C83"/>
  </w:style>
  <w:style w:type="character" w:customStyle="1" w:styleId="cardtext-underlined">
    <w:name w:val="card text- underlined"/>
    <w:rsid w:val="00D13C83"/>
    <w:rPr>
      <w:rFonts w:ascii="Garamond" w:hAnsi="Garamond" w:hint="default"/>
      <w:u w:val="single"/>
    </w:rPr>
  </w:style>
  <w:style w:type="character" w:customStyle="1" w:styleId="stylestylebold12pt">
    <w:name w:val="stylestylebold12pt"/>
    <w:basedOn w:val="DefaultParagraphFont"/>
    <w:rsid w:val="00D13C83"/>
  </w:style>
  <w:style w:type="character" w:customStyle="1" w:styleId="styleboldunderline">
    <w:name w:val="styleboldunderline"/>
    <w:basedOn w:val="DefaultParagraphFont"/>
    <w:rsid w:val="00D13C83"/>
  </w:style>
  <w:style w:type="character" w:customStyle="1" w:styleId="CardsFont12pt0">
    <w:name w:val="Cards + Font 12pt"/>
    <w:basedOn w:val="CardsChar"/>
    <w:uiPriority w:val="1"/>
    <w:rsid w:val="00D13C83"/>
    <w:rPr>
      <w:rFonts w:ascii="Times New Roman" w:eastAsia="Calibri" w:hAnsi="Times New Roman" w:cs="Times New Roman"/>
      <w:sz w:val="24"/>
      <w:szCs w:val="24"/>
      <w:u w:val="single"/>
      <w:lang w:val="en-US" w:eastAsia="en-US" w:bidi="ar-SA"/>
    </w:rPr>
  </w:style>
  <w:style w:type="character" w:customStyle="1" w:styleId="BodyText1">
    <w:name w:val="Body Text1"/>
    <w:basedOn w:val="DefaultParagraphFont"/>
    <w:rsid w:val="00D13C83"/>
    <w:rPr>
      <w:rFonts w:ascii="Georgia" w:eastAsia="Georgia" w:hAnsi="Georgia" w:cs="Georgia" w:hint="default"/>
      <w:color w:val="000000"/>
      <w:spacing w:val="0"/>
      <w:w w:val="100"/>
      <w:position w:val="0"/>
      <w:sz w:val="21"/>
      <w:szCs w:val="21"/>
      <w:shd w:val="clear" w:color="auto" w:fill="FFFFFF"/>
      <w:lang w:val="en-US"/>
    </w:rPr>
  </w:style>
  <w:style w:type="character" w:customStyle="1" w:styleId="Styleunderline11pt">
    <w:name w:val="Style underline + 11 pt"/>
    <w:rsid w:val="00D13C83"/>
    <w:rPr>
      <w:rFonts w:ascii="Times New Roman" w:hAnsi="Times New Roman" w:cs="Times New Roman" w:hint="default"/>
      <w:b w:val="0"/>
      <w:bCs w:val="0"/>
      <w:sz w:val="20"/>
      <w:u w:val="single"/>
    </w:rPr>
  </w:style>
  <w:style w:type="character" w:customStyle="1" w:styleId="Styleunderline11ptBold">
    <w:name w:val="Style underline + 11 pt Bold"/>
    <w:rsid w:val="00D13C83"/>
    <w:rPr>
      <w:rFonts w:ascii="Times New Roman" w:hAnsi="Times New Roman" w:cs="Times New Roman" w:hint="default"/>
      <w:b/>
      <w:bCs w:val="0"/>
      <w:sz w:val="20"/>
      <w:u w:val="single"/>
    </w:rPr>
  </w:style>
  <w:style w:type="character" w:customStyle="1" w:styleId="st">
    <w:name w:val="st"/>
    <w:basedOn w:val="DefaultParagraphFont"/>
    <w:rsid w:val="00D13C83"/>
  </w:style>
  <w:style w:type="character" w:customStyle="1" w:styleId="-newsgate-macro-cci-bullet-">
    <w:name w:val="-newsgate-macro-cci-bullet-"/>
    <w:basedOn w:val="DefaultParagraphFont"/>
    <w:rsid w:val="00D13C83"/>
  </w:style>
  <w:style w:type="character" w:customStyle="1" w:styleId="BriefTitleChar">
    <w:name w:val="Brief Title Char"/>
    <w:basedOn w:val="DefaultParagraphFont"/>
    <w:rsid w:val="00D13C83"/>
    <w:rPr>
      <w:b/>
      <w:bCs w:val="0"/>
      <w:sz w:val="24"/>
      <w:szCs w:val="24"/>
      <w:u w:val="single"/>
      <w:lang w:val="en-US" w:eastAsia="en-US" w:bidi="ar-SA"/>
    </w:rPr>
  </w:style>
  <w:style w:type="character" w:customStyle="1" w:styleId="BriefTitle2Char">
    <w:name w:val="Brief Title 2 Char"/>
    <w:basedOn w:val="BriefTitleChar"/>
    <w:rsid w:val="00D13C8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13C83"/>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D13C83"/>
    <w:rPr>
      <w:rFonts w:ascii="Georgia" w:hAnsi="Georgia" w:hint="default"/>
      <w:b/>
      <w:bCs w:val="0"/>
      <w:sz w:val="24"/>
    </w:rPr>
  </w:style>
  <w:style w:type="character" w:customStyle="1" w:styleId="Heading3CharCharCharChar2">
    <w:name w:val="Heading 3 Char Char Char Char2"/>
    <w:basedOn w:val="DefaultParagraphFont"/>
    <w:rsid w:val="00D13C83"/>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D13C83"/>
    <w:rPr>
      <w:b/>
      <w:bCs/>
      <w:sz w:val="20"/>
      <w:u w:val="single"/>
    </w:rPr>
  </w:style>
  <w:style w:type="character" w:customStyle="1" w:styleId="StyleUnderline3">
    <w:name w:val="Style Underline3"/>
    <w:basedOn w:val="DefaultParagraphFont"/>
    <w:rsid w:val="00D13C83"/>
    <w:rPr>
      <w:u w:val="single"/>
    </w:rPr>
  </w:style>
  <w:style w:type="character" w:customStyle="1" w:styleId="Style9ptUnderline2">
    <w:name w:val="Style 9 pt Underline2"/>
    <w:rsid w:val="00D13C83"/>
    <w:rPr>
      <w:sz w:val="20"/>
      <w:u w:val="single"/>
    </w:rPr>
  </w:style>
  <w:style w:type="character" w:customStyle="1" w:styleId="Style9ptBoldUnderline">
    <w:name w:val="Style 9 pt Bold Underline"/>
    <w:rsid w:val="00D13C83"/>
    <w:rPr>
      <w:b/>
      <w:bCs/>
      <w:sz w:val="20"/>
      <w:u w:val="single"/>
    </w:rPr>
  </w:style>
  <w:style w:type="character" w:customStyle="1" w:styleId="BodyTextChar1">
    <w:name w:val="Body Text Char1"/>
    <w:aliases w:val="Very Small Text Char1"/>
    <w:basedOn w:val="DefaultParagraphFont"/>
    <w:rsid w:val="00D13C83"/>
    <w:rPr>
      <w:rFonts w:ascii="Georgia" w:hAnsi="Georgia" w:hint="default"/>
    </w:rPr>
  </w:style>
  <w:style w:type="character" w:customStyle="1" w:styleId="Author-Date">
    <w:name w:val="Author-Date"/>
    <w:qFormat/>
    <w:rsid w:val="00D13C83"/>
    <w:rPr>
      <w:b/>
      <w:bCs w:val="0"/>
      <w:sz w:val="24"/>
    </w:rPr>
  </w:style>
  <w:style w:type="character" w:customStyle="1" w:styleId="Emphasis2">
    <w:name w:val="Emphasis 2"/>
    <w:uiPriority w:val="1"/>
    <w:qFormat/>
    <w:rsid w:val="00D13C83"/>
    <w:rPr>
      <w:rFonts w:ascii="Times New Roman" w:hAnsi="Times New Roman" w:cs="Times New Roman" w:hint="default"/>
      <w:b/>
      <w:bCs w:val="0"/>
      <w:i w:val="0"/>
      <w:iCs/>
      <w:sz w:val="22"/>
      <w:u w:val="single"/>
      <w:bdr w:val="single" w:sz="2" w:space="0" w:color="auto" w:frame="1"/>
    </w:rPr>
  </w:style>
  <w:style w:type="character" w:customStyle="1" w:styleId="CardsHighlight">
    <w:name w:val="Cards Highlight"/>
    <w:uiPriority w:val="1"/>
    <w:rsid w:val="00D13C83"/>
    <w:rPr>
      <w:rFonts w:ascii="Times New Roman" w:hAnsi="Times New Roman" w:cs="Times New Roman" w:hint="default"/>
      <w:sz w:val="24"/>
      <w:u w:val="single"/>
      <w:bdr w:val="none" w:sz="0" w:space="0" w:color="auto" w:frame="1"/>
      <w:shd w:val="clear" w:color="auto" w:fill="00FFFF"/>
    </w:rPr>
  </w:style>
  <w:style w:type="character" w:customStyle="1" w:styleId="A6">
    <w:name w:val="A6"/>
    <w:uiPriority w:val="99"/>
    <w:rsid w:val="00D13C83"/>
    <w:rPr>
      <w:rFonts w:ascii="AGaramond" w:hAnsi="AGaramond" w:cs="AGaramond" w:hint="default"/>
      <w:color w:val="211D1E"/>
      <w:sz w:val="14"/>
      <w:szCs w:val="14"/>
    </w:rPr>
  </w:style>
  <w:style w:type="character" w:customStyle="1" w:styleId="aqj">
    <w:name w:val="aqj"/>
    <w:basedOn w:val="DefaultParagraphFont"/>
    <w:rsid w:val="00D13C83"/>
  </w:style>
  <w:style w:type="character" w:customStyle="1" w:styleId="CharacterStyle2">
    <w:name w:val="Character Style 2"/>
    <w:uiPriority w:val="99"/>
    <w:rsid w:val="00D13C83"/>
    <w:rPr>
      <w:sz w:val="20"/>
      <w:szCs w:val="20"/>
    </w:rPr>
  </w:style>
  <w:style w:type="character" w:customStyle="1" w:styleId="addmd">
    <w:name w:val="addmd"/>
    <w:basedOn w:val="DefaultParagraphFont"/>
    <w:rsid w:val="00D13C83"/>
  </w:style>
  <w:style w:type="character" w:customStyle="1" w:styleId="Style11ptBoldUnderline">
    <w:name w:val="Style 11 pt Bold Underline"/>
    <w:basedOn w:val="DefaultParagraphFont"/>
    <w:rsid w:val="00D13C83"/>
    <w:rPr>
      <w:b/>
      <w:bCs/>
      <w:sz w:val="20"/>
      <w:u w:val="single"/>
    </w:rPr>
  </w:style>
  <w:style w:type="character" w:customStyle="1" w:styleId="Heading3CharCharChar3">
    <w:name w:val="Heading 3 Char Char Char3"/>
    <w:aliases w:val="Char Char Char3,Heading 3 Char Char Char2,Char Char Char2, Char Char Char3, Char Char Char2"/>
    <w:basedOn w:val="DefaultParagraphFont"/>
    <w:rsid w:val="00D13C83"/>
    <w:rPr>
      <w:rFonts w:ascii="Arial" w:hAnsi="Arial" w:cs="Arial" w:hint="default"/>
      <w:bCs/>
      <w:szCs w:val="26"/>
      <w:u w:val="single"/>
      <w:lang w:val="en-US" w:eastAsia="en-US" w:bidi="ar-SA"/>
    </w:rPr>
  </w:style>
  <w:style w:type="character" w:customStyle="1" w:styleId="qlabel">
    <w:name w:val="q_label"/>
    <w:basedOn w:val="DefaultParagraphFont"/>
    <w:rsid w:val="00D13C83"/>
  </w:style>
  <w:style w:type="character" w:customStyle="1" w:styleId="alabel">
    <w:name w:val="a_label"/>
    <w:basedOn w:val="DefaultParagraphFont"/>
    <w:rsid w:val="00D13C83"/>
  </w:style>
  <w:style w:type="character" w:customStyle="1" w:styleId="Styleunderline9pt0">
    <w:name w:val="Style underline + 9 pt"/>
    <w:basedOn w:val="underline"/>
    <w:rsid w:val="00D13C83"/>
    <w:rPr>
      <w:rFonts w:ascii="Georgia" w:hAnsi="Georgia" w:hint="default"/>
      <w:b/>
      <w:bCs w:val="0"/>
      <w:iCs w:val="0"/>
      <w:u w:val="single"/>
      <w:bdr w:val="single" w:sz="8" w:space="0" w:color="auto" w:frame="1"/>
    </w:rPr>
  </w:style>
  <w:style w:type="character" w:customStyle="1" w:styleId="StyleTimesNewRoman9pt">
    <w:name w:val="Style Times New Roman 9 pt"/>
    <w:basedOn w:val="DefaultParagraphFont"/>
    <w:rsid w:val="00D13C83"/>
    <w:rPr>
      <w:rFonts w:ascii="Times New Roman" w:hAnsi="Times New Roman" w:cs="Times New Roman" w:hint="default"/>
      <w:sz w:val="20"/>
    </w:rPr>
  </w:style>
  <w:style w:type="character" w:customStyle="1" w:styleId="Styleunderline9pt1">
    <w:name w:val="Style underline + 9 pt1"/>
    <w:basedOn w:val="underline"/>
    <w:rsid w:val="00D13C83"/>
    <w:rPr>
      <w:rFonts w:ascii="Georgia" w:hAnsi="Georgia" w:hint="default"/>
      <w:b/>
      <w:bCs w:val="0"/>
      <w:iCs w:val="0"/>
      <w:u w:val="single"/>
      <w:bdr w:val="single" w:sz="8" w:space="0" w:color="auto" w:frame="1"/>
    </w:rPr>
  </w:style>
  <w:style w:type="character" w:customStyle="1" w:styleId="StyleUnderlineChar9pt">
    <w:name w:val="Style Underline Char + 9 pt"/>
    <w:basedOn w:val="DefaultParagraphFont"/>
    <w:rsid w:val="00D13C83"/>
    <w:rPr>
      <w:b w:val="0"/>
      <w:bCs/>
      <w:sz w:val="20"/>
      <w:u w:val="single"/>
      <w:lang w:val="en-US" w:eastAsia="en-US" w:bidi="ar-SA"/>
    </w:rPr>
  </w:style>
  <w:style w:type="character" w:customStyle="1" w:styleId="Hyperlink23">
    <w:name w:val="Hyperlink23"/>
    <w:basedOn w:val="DefaultParagraphFont"/>
    <w:rsid w:val="00D13C83"/>
    <w:rPr>
      <w:color w:val="3300CC"/>
      <w:u w:val="single"/>
    </w:rPr>
  </w:style>
  <w:style w:type="character" w:customStyle="1" w:styleId="body-text">
    <w:name w:val="body-text"/>
    <w:basedOn w:val="DefaultParagraphFont"/>
    <w:rsid w:val="00D13C83"/>
  </w:style>
  <w:style w:type="character" w:customStyle="1" w:styleId="globalcontentbody">
    <w:name w:val="globalcontentbody"/>
    <w:basedOn w:val="DefaultParagraphFont"/>
    <w:rsid w:val="00D13C83"/>
  </w:style>
  <w:style w:type="character" w:customStyle="1" w:styleId="Style11ptUnderlineBorderSinglesolidlineAuto05pt">
    <w:name w:val="Style 11 pt Underline Border: : (Single solid line Auto  0.5 pt..."/>
    <w:rsid w:val="00D13C83"/>
    <w:rPr>
      <w:sz w:val="20"/>
      <w:u w:val="single"/>
      <w:bdr w:val="single" w:sz="4" w:space="0" w:color="auto" w:frame="1"/>
    </w:rPr>
  </w:style>
  <w:style w:type="character" w:customStyle="1" w:styleId="Styleterm111ptUnderline">
    <w:name w:val="Style term1 + 11 pt Underline"/>
    <w:basedOn w:val="term1"/>
    <w:rsid w:val="00D13C83"/>
    <w:rPr>
      <w:b/>
      <w:bCs/>
      <w:sz w:val="20"/>
      <w:u w:val="single"/>
    </w:rPr>
  </w:style>
  <w:style w:type="character" w:customStyle="1" w:styleId="Style9pt">
    <w:name w:val="Style 9 pt"/>
    <w:basedOn w:val="DefaultParagraphFont"/>
    <w:rsid w:val="00D13C83"/>
    <w:rPr>
      <w:rFonts w:ascii="Times New Roman" w:hAnsi="Times New Roman" w:cs="Times New Roman" w:hint="default"/>
      <w:sz w:val="20"/>
    </w:rPr>
  </w:style>
  <w:style w:type="character" w:customStyle="1" w:styleId="CharChar11">
    <w:name w:val="Char Char11"/>
    <w:basedOn w:val="DefaultParagraphFont"/>
    <w:rsid w:val="00D13C83"/>
    <w:rPr>
      <w:rFonts w:ascii="Arial" w:hAnsi="Arial" w:cs="Arial" w:hint="default"/>
      <w:bCs/>
      <w:szCs w:val="26"/>
      <w:u w:val="single"/>
      <w:lang w:val="en-US" w:eastAsia="en-US" w:bidi="ar-SA"/>
    </w:rPr>
  </w:style>
  <w:style w:type="character" w:customStyle="1" w:styleId="authorbio">
    <w:name w:val="authorbio"/>
    <w:basedOn w:val="DefaultParagraphFont"/>
    <w:rsid w:val="00D13C83"/>
  </w:style>
  <w:style w:type="character" w:customStyle="1" w:styleId="a">
    <w:name w:val="a"/>
    <w:basedOn w:val="DefaultParagraphFont"/>
    <w:rsid w:val="00D13C83"/>
  </w:style>
  <w:style w:type="character" w:customStyle="1" w:styleId="StyleUnderline4">
    <w:name w:val="Style Underline4"/>
    <w:basedOn w:val="DefaultParagraphFont"/>
    <w:rsid w:val="00D13C83"/>
    <w:rPr>
      <w:u w:val="single"/>
    </w:rPr>
  </w:style>
  <w:style w:type="character" w:customStyle="1" w:styleId="Emphasis20">
    <w:name w:val="Emphasis2"/>
    <w:rsid w:val="00D13C83"/>
    <w:rPr>
      <w:rFonts w:ascii="Franklin Gothic Heavy" w:hAnsi="Franklin Gothic Heavy" w:hint="default"/>
      <w:iCs/>
      <w:u w:val="single"/>
    </w:rPr>
  </w:style>
  <w:style w:type="character" w:customStyle="1" w:styleId="UnderlinedChar0">
    <w:name w:val="Underlined Char"/>
    <w:basedOn w:val="CardTextChar1"/>
    <w:rsid w:val="00D13C83"/>
    <w:rPr>
      <w:rFonts w:ascii="MS Mincho" w:eastAsia="MS Mincho" w:hAnsi="Garamond" w:hint="eastAsia"/>
      <w:sz w:val="18"/>
      <w:szCs w:val="24"/>
      <w:u w:val="single"/>
      <w:lang w:val="en-US" w:eastAsia="ja-JP" w:bidi="ar-SA"/>
    </w:rPr>
  </w:style>
  <w:style w:type="character" w:customStyle="1" w:styleId="underlineChar0">
    <w:name w:val="underline Char"/>
    <w:basedOn w:val="DefaultParagraphFont"/>
    <w:rsid w:val="00D13C83"/>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D13C83"/>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D13C83"/>
    <w:rPr>
      <w:sz w:val="20"/>
      <w:u w:val="single"/>
    </w:rPr>
  </w:style>
  <w:style w:type="character" w:customStyle="1" w:styleId="base">
    <w:name w:val="base"/>
    <w:basedOn w:val="DefaultParagraphFont"/>
    <w:rsid w:val="00D13C83"/>
  </w:style>
  <w:style w:type="character" w:customStyle="1" w:styleId="part-of-speech">
    <w:name w:val="part-of-speech"/>
    <w:basedOn w:val="DefaultParagraphFont"/>
    <w:rsid w:val="00D13C83"/>
  </w:style>
  <w:style w:type="character" w:customStyle="1" w:styleId="sep">
    <w:name w:val="sep"/>
    <w:basedOn w:val="DefaultParagraphFont"/>
    <w:rsid w:val="00D13C83"/>
  </w:style>
  <w:style w:type="character" w:customStyle="1" w:styleId="pron">
    <w:name w:val="pron"/>
    <w:basedOn w:val="DefaultParagraphFont"/>
    <w:rsid w:val="00D13C83"/>
  </w:style>
  <w:style w:type="character" w:customStyle="1" w:styleId="UnderlineCharChar1">
    <w:name w:val="Underline Char Char1"/>
    <w:basedOn w:val="DefaultParagraphFont"/>
    <w:rsid w:val="00D13C83"/>
    <w:rPr>
      <w:u w:val="single"/>
      <w:lang w:val="en-US" w:eastAsia="en-US" w:bidi="ar-SA"/>
    </w:rPr>
  </w:style>
  <w:style w:type="character" w:customStyle="1" w:styleId="StyleUnderlineCharChar111pt">
    <w:name w:val="Style Underline Char Char1 + 11 pt"/>
    <w:basedOn w:val="UnderlineCharChar1"/>
    <w:rsid w:val="00D13C83"/>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D13C83"/>
    <w:rPr>
      <w:sz w:val="22"/>
      <w:u w:val="single"/>
    </w:rPr>
  </w:style>
  <w:style w:type="character" w:customStyle="1" w:styleId="StyleUnderlineCharChar111ptBorderSinglesolidlineA">
    <w:name w:val="Style Underline Char Char1 + 11 pt Border: : (Single solid line A..."/>
    <w:basedOn w:val="UnderlineCharChar1"/>
    <w:rsid w:val="00D13C83"/>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D13C83"/>
    <w:rPr>
      <w:b/>
      <w:bCs/>
      <w:noProof w:val="0"/>
      <w:sz w:val="20"/>
      <w:u w:val="single"/>
      <w:lang w:val="en-US" w:eastAsia="en-US" w:bidi="ar-SA"/>
    </w:rPr>
  </w:style>
  <w:style w:type="character" w:customStyle="1" w:styleId="StyleunderlineArialNarrow9ptBold">
    <w:name w:val="Style underline + Arial Narrow 9 pt Bold"/>
    <w:basedOn w:val="underline"/>
    <w:rsid w:val="00D13C83"/>
    <w:rPr>
      <w:rFonts w:ascii="Georgia" w:hAnsi="Georgia" w:hint="default"/>
      <w:b/>
      <w:bCs/>
      <w:iCs w:val="0"/>
      <w:u w:val="single"/>
      <w:bdr w:val="single" w:sz="8" w:space="0" w:color="auto" w:frame="1"/>
    </w:rPr>
  </w:style>
  <w:style w:type="character" w:customStyle="1" w:styleId="StyleBoldandUnderlineCharCharCharChar9pt">
    <w:name w:val="Style Bold and Underline Char Char Char Char + 9 pt"/>
    <w:basedOn w:val="DefaultParagraphFont"/>
    <w:rsid w:val="00D13C83"/>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D13C83"/>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D13C83"/>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D13C83"/>
    <w:rPr>
      <w:rFonts w:ascii="Arial" w:hAnsi="Arial" w:cs="Arial" w:hint="default"/>
      <w:color w:val="000000"/>
      <w:sz w:val="10"/>
      <w:szCs w:val="22"/>
    </w:rPr>
  </w:style>
  <w:style w:type="character" w:customStyle="1" w:styleId="CharChar111">
    <w:name w:val="Char Char111"/>
    <w:basedOn w:val="DefaultParagraphFont"/>
    <w:rsid w:val="00D13C83"/>
    <w:rPr>
      <w:rFonts w:ascii="Arial" w:hAnsi="Arial" w:cs="Arial" w:hint="default"/>
      <w:bCs/>
      <w:szCs w:val="26"/>
      <w:u w:val="single"/>
      <w:lang w:val="en-US" w:eastAsia="en-US" w:bidi="ar-SA"/>
    </w:rPr>
  </w:style>
  <w:style w:type="character" w:customStyle="1" w:styleId="AUnterdline">
    <w:name w:val="AUnterdline"/>
    <w:qFormat/>
    <w:rsid w:val="00D13C83"/>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D13C83"/>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D13C83"/>
  </w:style>
  <w:style w:type="character" w:customStyle="1" w:styleId="StyleUnderline1">
    <w:name w:val="Style Underline1"/>
    <w:basedOn w:val="DefaultParagraphFont"/>
    <w:rsid w:val="00D13C83"/>
    <w:rPr>
      <w:rFonts w:ascii="Times New Roman" w:hAnsi="Times New Roman" w:cs="Times New Roman" w:hint="default"/>
      <w:sz w:val="20"/>
      <w:u w:val="single"/>
    </w:rPr>
  </w:style>
  <w:style w:type="character" w:customStyle="1" w:styleId="DontRead">
    <w:name w:val="Don't Read"/>
    <w:qFormat/>
    <w:rsid w:val="00D13C83"/>
    <w:rPr>
      <w:rFonts w:ascii="Times New Roman" w:hAnsi="Times New Roman" w:cs="Times New Roman" w:hint="default"/>
      <w:sz w:val="16"/>
    </w:rPr>
  </w:style>
  <w:style w:type="character" w:customStyle="1" w:styleId="Style11ptUnderline3">
    <w:name w:val="Style 11 pt Underline3"/>
    <w:rsid w:val="00D13C83"/>
    <w:rPr>
      <w:sz w:val="20"/>
      <w:u w:val="single"/>
    </w:rPr>
  </w:style>
  <w:style w:type="character" w:customStyle="1" w:styleId="27">
    <w:name w:val="27"/>
    <w:rsid w:val="00D13C83"/>
    <w:rPr>
      <w:rFonts w:ascii="Arial" w:hAnsi="Arial" w:cs="Arial" w:hint="default"/>
      <w:bCs/>
      <w:sz w:val="20"/>
      <w:u w:val="single"/>
      <w:lang w:val="en-US" w:eastAsia="en-US" w:bidi="ar-SA"/>
    </w:rPr>
  </w:style>
  <w:style w:type="character" w:customStyle="1" w:styleId="2">
    <w:name w:val="2"/>
    <w:rsid w:val="00D13C83"/>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D13C83"/>
    <w:rPr>
      <w:sz w:val="20"/>
      <w:u w:val="single"/>
    </w:rPr>
  </w:style>
  <w:style w:type="character" w:customStyle="1" w:styleId="Style9ptBoldUnderline5">
    <w:name w:val="Style 9 pt Bold Underline5"/>
    <w:basedOn w:val="DefaultParagraphFont"/>
    <w:rsid w:val="00D13C83"/>
    <w:rPr>
      <w:b/>
      <w:bCs/>
      <w:sz w:val="20"/>
      <w:u w:val="single"/>
    </w:rPr>
  </w:style>
  <w:style w:type="character" w:customStyle="1" w:styleId="CharChar114">
    <w:name w:val="Char Char114"/>
    <w:basedOn w:val="DefaultParagraphFont"/>
    <w:rsid w:val="00D13C83"/>
    <w:rPr>
      <w:rFonts w:ascii="Arial" w:hAnsi="Arial" w:cs="Arial" w:hint="default"/>
      <w:bCs/>
      <w:szCs w:val="26"/>
      <w:u w:val="single"/>
      <w:lang w:val="en-US" w:eastAsia="en-US" w:bidi="ar-SA"/>
    </w:rPr>
  </w:style>
  <w:style w:type="character" w:customStyle="1" w:styleId="CharChar113">
    <w:name w:val="Char Char113"/>
    <w:basedOn w:val="DefaultParagraphFont"/>
    <w:rsid w:val="00D13C83"/>
    <w:rPr>
      <w:rFonts w:ascii="Arial" w:hAnsi="Arial" w:cs="Arial" w:hint="default"/>
      <w:bCs/>
      <w:szCs w:val="26"/>
      <w:u w:val="single"/>
      <w:lang w:val="en-US" w:eastAsia="en-US" w:bidi="ar-SA"/>
    </w:rPr>
  </w:style>
  <w:style w:type="character" w:customStyle="1" w:styleId="CharChar112">
    <w:name w:val="Char Char112"/>
    <w:basedOn w:val="DefaultParagraphFont"/>
    <w:rsid w:val="00D13C83"/>
    <w:rPr>
      <w:rFonts w:ascii="Arial" w:hAnsi="Arial" w:cs="Arial" w:hint="default"/>
      <w:bCs/>
      <w:szCs w:val="26"/>
      <w:u w:val="single"/>
      <w:lang w:val="en-US" w:eastAsia="en-US" w:bidi="ar-SA"/>
    </w:rPr>
  </w:style>
  <w:style w:type="character" w:customStyle="1" w:styleId="zoomme">
    <w:name w:val="zoomme"/>
    <w:basedOn w:val="DefaultParagraphFont"/>
    <w:rsid w:val="00D13C83"/>
  </w:style>
  <w:style w:type="character" w:customStyle="1" w:styleId="Date10">
    <w:name w:val="Date1"/>
    <w:basedOn w:val="DefaultParagraphFont"/>
    <w:rsid w:val="00D13C83"/>
  </w:style>
  <w:style w:type="character" w:customStyle="1" w:styleId="classauthor">
    <w:name w:val="class=&quot;author&quot;"/>
    <w:basedOn w:val="DefaultParagraphFont"/>
    <w:rsid w:val="00D13C83"/>
  </w:style>
  <w:style w:type="character" w:customStyle="1" w:styleId="CharCharChar">
    <w:name w:val="Char Char Char"/>
    <w:basedOn w:val="DefaultParagraphFont"/>
    <w:rsid w:val="00D13C83"/>
    <w:rPr>
      <w:rFonts w:ascii="Arial" w:hAnsi="Arial" w:cs="Arial" w:hint="default"/>
      <w:bCs/>
      <w:szCs w:val="26"/>
      <w:u w:val="single"/>
      <w:lang w:val="en-US" w:eastAsia="en-US" w:bidi="ar-SA"/>
    </w:rPr>
  </w:style>
  <w:style w:type="character" w:customStyle="1" w:styleId="texto1">
    <w:name w:val="texto1"/>
    <w:rsid w:val="00D13C83"/>
  </w:style>
  <w:style w:type="character" w:customStyle="1" w:styleId="officialstitle-">
    <w:name w:val="official_s_title-"/>
    <w:basedOn w:val="DefaultParagraphFont"/>
    <w:rsid w:val="00D13C83"/>
  </w:style>
  <w:style w:type="character" w:customStyle="1" w:styleId="officialsbureau">
    <w:name w:val="official_s_bureau"/>
    <w:basedOn w:val="DefaultParagraphFont"/>
    <w:rsid w:val="00D13C83"/>
  </w:style>
  <w:style w:type="character" w:customStyle="1" w:styleId="CardsChar1">
    <w:name w:val="Cards Char1"/>
    <w:rsid w:val="00D13C83"/>
    <w:rPr>
      <w:lang w:val="en-US" w:eastAsia="en-US" w:bidi="ar-SA"/>
    </w:rPr>
  </w:style>
  <w:style w:type="character" w:customStyle="1" w:styleId="gray">
    <w:name w:val="gray"/>
    <w:basedOn w:val="DefaultParagraphFont"/>
    <w:rsid w:val="00D13C83"/>
  </w:style>
  <w:style w:type="character" w:customStyle="1" w:styleId="Styleunderline11ptBorderSinglesolidlineAuto05p">
    <w:name w:val="Style underline + 11 pt Border: : (Single solid line Auto  0.5 p..."/>
    <w:rsid w:val="00D13C83"/>
    <w:rPr>
      <w:sz w:val="20"/>
      <w:u w:val="single"/>
      <w:bdr w:val="single" w:sz="4" w:space="0" w:color="auto" w:frame="1"/>
    </w:rPr>
  </w:style>
  <w:style w:type="character" w:customStyle="1" w:styleId="CardText-Underlined0">
    <w:name w:val="Card Text - Underlined"/>
    <w:rsid w:val="00D13C83"/>
    <w:rPr>
      <w:b/>
      <w:bCs w:val="0"/>
      <w:sz w:val="20"/>
      <w:u w:val="single"/>
    </w:rPr>
  </w:style>
  <w:style w:type="character" w:customStyle="1" w:styleId="Style11ptItalicUnderline">
    <w:name w:val="Style 11 pt Italic Underline"/>
    <w:basedOn w:val="DefaultParagraphFont"/>
    <w:rsid w:val="00D13C83"/>
    <w:rPr>
      <w:i/>
      <w:iCs/>
      <w:sz w:val="20"/>
      <w:u w:val="single"/>
    </w:rPr>
  </w:style>
  <w:style w:type="character" w:customStyle="1" w:styleId="Style11ptItalic">
    <w:name w:val="Style 11 pt Italic"/>
    <w:basedOn w:val="DefaultParagraphFont"/>
    <w:rsid w:val="00D13C83"/>
    <w:rPr>
      <w:rFonts w:ascii="Times New Roman" w:hAnsi="Times New Roman" w:cs="Times New Roman" w:hint="default"/>
      <w:i/>
      <w:iCs/>
      <w:sz w:val="20"/>
    </w:rPr>
  </w:style>
  <w:style w:type="character" w:customStyle="1" w:styleId="Style9ptUnderline6">
    <w:name w:val="Style 9 pt Underline6"/>
    <w:basedOn w:val="DefaultParagraphFont"/>
    <w:rsid w:val="00D13C83"/>
    <w:rPr>
      <w:sz w:val="20"/>
      <w:u w:val="single"/>
    </w:rPr>
  </w:style>
  <w:style w:type="character" w:customStyle="1" w:styleId="ct-with-fmlt">
    <w:name w:val="ct-with-fmlt"/>
    <w:basedOn w:val="DefaultParagraphFont"/>
    <w:rsid w:val="00D13C83"/>
  </w:style>
  <w:style w:type="character" w:customStyle="1" w:styleId="ital-inline">
    <w:name w:val="ital-inline"/>
    <w:basedOn w:val="DefaultParagraphFont"/>
    <w:rsid w:val="00D13C83"/>
  </w:style>
  <w:style w:type="character" w:customStyle="1" w:styleId="cross-head">
    <w:name w:val="cross-head"/>
    <w:rsid w:val="00D13C83"/>
  </w:style>
  <w:style w:type="character" w:customStyle="1" w:styleId="blue">
    <w:name w:val="blue"/>
    <w:rsid w:val="00D13C83"/>
  </w:style>
  <w:style w:type="character" w:customStyle="1" w:styleId="dateline">
    <w:name w:val="dateline"/>
    <w:rsid w:val="00D13C83"/>
  </w:style>
  <w:style w:type="character" w:customStyle="1" w:styleId="fn">
    <w:name w:val="fn"/>
    <w:rsid w:val="00D13C83"/>
  </w:style>
  <w:style w:type="character" w:customStyle="1" w:styleId="Subtitle1">
    <w:name w:val="Subtitle1"/>
    <w:rsid w:val="00D13C83"/>
  </w:style>
  <w:style w:type="character" w:customStyle="1" w:styleId="metaorigin">
    <w:name w:val="meta_origin"/>
    <w:rsid w:val="00D13C83"/>
  </w:style>
  <w:style w:type="character" w:customStyle="1" w:styleId="mandelbrotrefrag">
    <w:name w:val="mandelbrot_refrag"/>
    <w:rsid w:val="00D13C83"/>
  </w:style>
  <w:style w:type="character" w:customStyle="1" w:styleId="eminfo">
    <w:name w:val="eminfo"/>
    <w:rsid w:val="00D13C83"/>
  </w:style>
  <w:style w:type="character" w:customStyle="1" w:styleId="emhighlight">
    <w:name w:val="emhighlight"/>
    <w:rsid w:val="00D13C83"/>
  </w:style>
  <w:style w:type="character" w:customStyle="1" w:styleId="at">
    <w:name w:val="at"/>
    <w:rsid w:val="00D13C83"/>
  </w:style>
  <w:style w:type="character" w:customStyle="1" w:styleId="itxtrst">
    <w:name w:val="itxtrst"/>
    <w:rsid w:val="00D13C83"/>
  </w:style>
  <w:style w:type="character" w:customStyle="1" w:styleId="name">
    <w:name w:val="name"/>
    <w:rsid w:val="00D13C83"/>
  </w:style>
  <w:style w:type="character" w:customStyle="1" w:styleId="tkrname">
    <w:name w:val="tkrname"/>
    <w:rsid w:val="00D13C83"/>
  </w:style>
  <w:style w:type="character" w:customStyle="1" w:styleId="tkrchange">
    <w:name w:val="tkrchange"/>
    <w:rsid w:val="00D13C83"/>
  </w:style>
  <w:style w:type="character" w:customStyle="1" w:styleId="ilad">
    <w:name w:val="il_ad"/>
    <w:rsid w:val="00D13C83"/>
  </w:style>
  <w:style w:type="character" w:customStyle="1" w:styleId="source-org">
    <w:name w:val="source-org"/>
    <w:rsid w:val="00D13C83"/>
  </w:style>
  <w:style w:type="character" w:customStyle="1" w:styleId="updated">
    <w:name w:val="updated"/>
    <w:rsid w:val="00D13C83"/>
  </w:style>
  <w:style w:type="character" w:customStyle="1" w:styleId="last">
    <w:name w:val="last"/>
    <w:rsid w:val="00D13C83"/>
  </w:style>
  <w:style w:type="character" w:customStyle="1" w:styleId="institution">
    <w:name w:val="institution"/>
    <w:rsid w:val="00D13C83"/>
  </w:style>
  <w:style w:type="character" w:customStyle="1" w:styleId="StyleUnderlinePatternClearYellow">
    <w:name w:val="Style Underline Pattern: Clear (Yellow)"/>
    <w:rsid w:val="00D13C83"/>
    <w:rPr>
      <w:u w:val="single"/>
      <w:shd w:val="clear" w:color="auto" w:fill="00FF00"/>
    </w:rPr>
  </w:style>
  <w:style w:type="character" w:customStyle="1" w:styleId="wikiexternallink">
    <w:name w:val="wikiexternallink"/>
    <w:basedOn w:val="DefaultParagraphFont"/>
    <w:rsid w:val="00D13C83"/>
  </w:style>
  <w:style w:type="character" w:customStyle="1" w:styleId="wikigeneratedlinkcontent">
    <w:name w:val="wikigeneratedlinkcontent"/>
    <w:basedOn w:val="DefaultParagraphFont"/>
    <w:rsid w:val="00D13C83"/>
  </w:style>
  <w:style w:type="character" w:customStyle="1" w:styleId="CharChar5">
    <w:name w:val="Char Char5"/>
    <w:rsid w:val="00D13C83"/>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D13C83"/>
  </w:style>
  <w:style w:type="character" w:customStyle="1" w:styleId="Style11ptBoldUnderline1">
    <w:name w:val="Style 11 pt Bold Underline1"/>
    <w:rsid w:val="00D13C83"/>
    <w:rPr>
      <w:b/>
      <w:bCs/>
      <w:sz w:val="20"/>
      <w:u w:val="single"/>
    </w:rPr>
  </w:style>
  <w:style w:type="character" w:customStyle="1" w:styleId="StyleStyleunderlineBold11pt">
    <w:name w:val="Style Style underline + Bold + 11 pt"/>
    <w:rsid w:val="00D13C83"/>
    <w:rPr>
      <w:bCs/>
      <w:sz w:val="20"/>
      <w:u w:val="single"/>
    </w:rPr>
  </w:style>
  <w:style w:type="character" w:customStyle="1" w:styleId="StyleunderlineAsianTimesNewRomanBold">
    <w:name w:val="Style underline + (Asian) Times New Roman Bold"/>
    <w:rsid w:val="00D13C83"/>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D13C83"/>
    <w:rPr>
      <w:b/>
      <w:bCs/>
      <w:sz w:val="20"/>
      <w:u w:val="single"/>
      <w:bdr w:val="single" w:sz="4" w:space="0" w:color="auto" w:frame="1"/>
    </w:rPr>
  </w:style>
  <w:style w:type="character" w:customStyle="1" w:styleId="underline20">
    <w:name w:val="underline2"/>
    <w:rsid w:val="00D13C83"/>
    <w:rPr>
      <w:u w:val="single"/>
    </w:rPr>
  </w:style>
  <w:style w:type="character" w:customStyle="1" w:styleId="Style9ptBoldUnderline1">
    <w:name w:val="Style 9 pt Bold Underline1"/>
    <w:rsid w:val="00D13C83"/>
    <w:rPr>
      <w:bCs/>
      <w:sz w:val="22"/>
      <w:u w:val="single"/>
    </w:rPr>
  </w:style>
  <w:style w:type="character" w:customStyle="1" w:styleId="CardUnderlinedChar0">
    <w:name w:val="Card Underlined Char"/>
    <w:rsid w:val="00D13C83"/>
    <w:rPr>
      <w:rFonts w:ascii="Arial Narrow" w:hAnsi="Arial Narrow" w:hint="default"/>
      <w:sz w:val="22"/>
      <w:szCs w:val="24"/>
      <w:u w:val="single"/>
      <w:lang w:val="en-US" w:eastAsia="en-US" w:bidi="ar-SA"/>
    </w:rPr>
  </w:style>
  <w:style w:type="character" w:customStyle="1" w:styleId="Style11ptBoldUnderlineBorderSinglesolidlineAuto1">
    <w:name w:val="Style 11 pt Bold Underline Border: : (Single solid line Auto  ...1"/>
    <w:rsid w:val="00D13C83"/>
    <w:rPr>
      <w:b/>
      <w:bCs/>
      <w:sz w:val="20"/>
      <w:u w:val="single"/>
      <w:bdr w:val="single" w:sz="4" w:space="0" w:color="auto" w:frame="1"/>
    </w:rPr>
  </w:style>
  <w:style w:type="character" w:customStyle="1" w:styleId="DebateHighlighted">
    <w:name w:val="Debate Highlighted"/>
    <w:qFormat/>
    <w:rsid w:val="00D13C83"/>
    <w:rPr>
      <w:rFonts w:ascii="Times New Roman" w:hAnsi="Times New Roman" w:cs="Times New Roman" w:hint="default"/>
      <w:sz w:val="20"/>
      <w:u w:val="thick"/>
      <w:bdr w:val="none" w:sz="0" w:space="0" w:color="auto" w:frame="1"/>
      <w:shd w:val="clear" w:color="auto" w:fill="00FFFF"/>
    </w:rPr>
  </w:style>
  <w:style w:type="character" w:customStyle="1" w:styleId="A5">
    <w:name w:val="A5"/>
    <w:uiPriority w:val="99"/>
    <w:rsid w:val="00D13C83"/>
    <w:rPr>
      <w:rFonts w:ascii="Times New Roman" w:hAnsi="Times New Roman" w:cs="Times New Roman" w:hint="default"/>
      <w:color w:val="000000"/>
      <w:sz w:val="13"/>
      <w:szCs w:val="13"/>
    </w:rPr>
  </w:style>
  <w:style w:type="character" w:customStyle="1" w:styleId="smallChar0">
    <w:name w:val="small Char"/>
    <w:rsid w:val="00D13C83"/>
    <w:rPr>
      <w:rFonts w:ascii="Calibri" w:eastAsia="Calibri" w:hAnsi="Calibri" w:cs="Calibri" w:hint="default"/>
      <w:sz w:val="16"/>
      <w:szCs w:val="22"/>
      <w:lang w:val="en-US" w:eastAsia="en-US" w:bidi="ar-SA"/>
    </w:rPr>
  </w:style>
  <w:style w:type="character" w:customStyle="1" w:styleId="StyleUnderlineBold">
    <w:name w:val="Style Underline + Bold"/>
    <w:rsid w:val="00D13C83"/>
    <w:rPr>
      <w:b/>
      <w:bCs/>
      <w:u w:val="single"/>
    </w:rPr>
  </w:style>
  <w:style w:type="character" w:customStyle="1" w:styleId="Underline-Highlighted">
    <w:name w:val="Underline-Highlighted"/>
    <w:uiPriority w:val="1"/>
    <w:qFormat/>
    <w:rsid w:val="00D13C83"/>
    <w:rPr>
      <w:rFonts w:ascii="Cambria" w:hAnsi="Cambria" w:hint="default"/>
      <w:sz w:val="24"/>
      <w:u w:val="single"/>
      <w:bdr w:val="none" w:sz="0" w:space="0" w:color="auto" w:frame="1"/>
      <w:shd w:val="clear" w:color="auto" w:fill="99FF66"/>
    </w:rPr>
  </w:style>
  <w:style w:type="character" w:customStyle="1" w:styleId="SmallText">
    <w:name w:val="SmallText"/>
    <w:rsid w:val="00D13C83"/>
    <w:rPr>
      <w:color w:val="000000"/>
    </w:rPr>
  </w:style>
  <w:style w:type="character" w:customStyle="1" w:styleId="CitesChar1">
    <w:name w:val="Cites Char1"/>
    <w:rsid w:val="00D13C83"/>
    <w:rPr>
      <w:b/>
      <w:bCs w:val="0"/>
      <w:szCs w:val="24"/>
      <w:u w:val="single"/>
      <w:lang w:val="en-US" w:eastAsia="en-US" w:bidi="ar-SA"/>
    </w:rPr>
  </w:style>
  <w:style w:type="character" w:customStyle="1" w:styleId="underline3">
    <w:name w:val="underline3"/>
    <w:rsid w:val="00D13C83"/>
    <w:rPr>
      <w:u w:val="single"/>
      <w:bdr w:val="none" w:sz="0" w:space="0" w:color="auto" w:frame="1"/>
      <w:shd w:val="clear" w:color="auto" w:fill="FFFF00"/>
    </w:rPr>
  </w:style>
  <w:style w:type="character" w:customStyle="1" w:styleId="menu">
    <w:name w:val="menu"/>
    <w:basedOn w:val="DefaultParagraphFont"/>
    <w:rsid w:val="00D13C83"/>
  </w:style>
  <w:style w:type="character" w:customStyle="1" w:styleId="storyby">
    <w:name w:val="storyby"/>
    <w:basedOn w:val="DefaultParagraphFont"/>
    <w:rsid w:val="00D13C83"/>
  </w:style>
  <w:style w:type="character" w:customStyle="1" w:styleId="A-Underlining">
    <w:name w:val="A-Underlining"/>
    <w:rsid w:val="00D13C83"/>
    <w:rPr>
      <w:rFonts w:ascii="Garamond" w:hAnsi="Garamond" w:hint="default"/>
      <w:color w:val="auto"/>
      <w:sz w:val="24"/>
      <w:u w:val="single"/>
    </w:rPr>
  </w:style>
  <w:style w:type="character" w:customStyle="1" w:styleId="AuthorChar">
    <w:name w:val="Author Char"/>
    <w:rsid w:val="00D13C83"/>
    <w:rPr>
      <w:b/>
      <w:bCs w:val="0"/>
      <w:noProof w:val="0"/>
      <w:sz w:val="22"/>
      <w:lang w:val="en-US" w:eastAsia="en-US" w:bidi="ar-SA"/>
    </w:rPr>
  </w:style>
  <w:style w:type="character" w:customStyle="1" w:styleId="newsmain">
    <w:name w:val="news_main"/>
    <w:basedOn w:val="DefaultParagraphFont"/>
    <w:rsid w:val="00D13C83"/>
  </w:style>
  <w:style w:type="character" w:customStyle="1" w:styleId="tagChar1">
    <w:name w:val="tag Char1"/>
    <w:rsid w:val="00D13C83"/>
    <w:rPr>
      <w:rFonts w:ascii="Times New Roman" w:eastAsia="Times New Roman" w:hAnsi="Times New Roman" w:cs="Times New Roman" w:hint="default"/>
      <w:b/>
      <w:bCs w:val="0"/>
      <w:kern w:val="32"/>
      <w:sz w:val="24"/>
      <w:szCs w:val="20"/>
    </w:rPr>
  </w:style>
  <w:style w:type="character" w:customStyle="1" w:styleId="vitstoryheadline">
    <w:name w:val="vitstoryheadline"/>
    <w:rsid w:val="00D13C83"/>
  </w:style>
  <w:style w:type="character" w:customStyle="1" w:styleId="AuthorDate1">
    <w:name w:val="Author Date"/>
    <w:rsid w:val="00D13C83"/>
    <w:rPr>
      <w:b/>
      <w:bCs w:val="0"/>
      <w:sz w:val="24"/>
      <w:u w:val="thick"/>
    </w:rPr>
  </w:style>
  <w:style w:type="character" w:customStyle="1" w:styleId="UnderlinedTextCharChar">
    <w:name w:val="Underlined Text Char Char"/>
    <w:rsid w:val="00D13C83"/>
    <w:rPr>
      <w:rFonts w:ascii="Arial" w:hAnsi="Arial" w:cs="Arial" w:hint="default"/>
      <w:bCs/>
      <w:noProof w:val="0"/>
      <w:szCs w:val="26"/>
      <w:u w:val="single"/>
      <w:lang w:val="en-US" w:eastAsia="en-US" w:bidi="ar-SA"/>
    </w:rPr>
  </w:style>
  <w:style w:type="character" w:customStyle="1" w:styleId="il">
    <w:name w:val="il"/>
    <w:rsid w:val="00D13C83"/>
  </w:style>
  <w:style w:type="character" w:customStyle="1" w:styleId="pnumber">
    <w:name w:val="pnumber"/>
    <w:rsid w:val="00D13C83"/>
  </w:style>
  <w:style w:type="character" w:customStyle="1" w:styleId="ital">
    <w:name w:val="ital"/>
    <w:rsid w:val="00D13C83"/>
  </w:style>
  <w:style w:type="character" w:customStyle="1" w:styleId="orgdiv">
    <w:name w:val="orgdiv"/>
    <w:rsid w:val="00D13C83"/>
  </w:style>
  <w:style w:type="character" w:customStyle="1" w:styleId="orgname">
    <w:name w:val="orgname"/>
    <w:rsid w:val="00D13C83"/>
  </w:style>
  <w:style w:type="character" w:customStyle="1" w:styleId="city">
    <w:name w:val="city"/>
    <w:rsid w:val="00D13C83"/>
  </w:style>
  <w:style w:type="character" w:customStyle="1" w:styleId="state">
    <w:name w:val="state"/>
    <w:rsid w:val="00D13C83"/>
  </w:style>
  <w:style w:type="character" w:customStyle="1" w:styleId="country">
    <w:name w:val="country"/>
    <w:rsid w:val="00D13C83"/>
  </w:style>
  <w:style w:type="character" w:customStyle="1" w:styleId="articletitle">
    <w:name w:val="articletitle"/>
    <w:rsid w:val="00D13C83"/>
    <w:rPr>
      <w:rFonts w:ascii="Times New Roman" w:hAnsi="Times New Roman" w:cs="Times New Roman" w:hint="default"/>
    </w:rPr>
  </w:style>
  <w:style w:type="character" w:customStyle="1" w:styleId="6pointChar">
    <w:name w:val="6 point Char"/>
    <w:rsid w:val="00D13C83"/>
    <w:rPr>
      <w:rFonts w:ascii="Times New Roman" w:hAnsi="Times New Roman" w:cs="Times New Roman" w:hint="default"/>
      <w:sz w:val="12"/>
      <w:lang w:val="en-US" w:eastAsia="en-US"/>
    </w:rPr>
  </w:style>
  <w:style w:type="character" w:customStyle="1" w:styleId="StyleThickunderline">
    <w:name w:val="Style Thick underline"/>
    <w:qFormat/>
    <w:rsid w:val="00D13C83"/>
    <w:rPr>
      <w:u w:val="thick"/>
    </w:rPr>
  </w:style>
  <w:style w:type="character" w:customStyle="1" w:styleId="Box">
    <w:name w:val="Box!"/>
    <w:uiPriority w:val="1"/>
    <w:rsid w:val="00D13C83"/>
    <w:rPr>
      <w:rFonts w:ascii="Garamond" w:hAnsi="Garamond" w:hint="default"/>
      <w:sz w:val="24"/>
      <w:u w:val="single"/>
      <w:bdr w:val="single" w:sz="4" w:space="0" w:color="auto" w:frame="1"/>
    </w:rPr>
  </w:style>
  <w:style w:type="character" w:customStyle="1" w:styleId="citechar0">
    <w:name w:val="citechar"/>
    <w:basedOn w:val="DefaultParagraphFont"/>
    <w:rsid w:val="00D13C83"/>
  </w:style>
  <w:style w:type="character" w:customStyle="1" w:styleId="CardUnderlineChar">
    <w:name w:val="Card Underline Char"/>
    <w:rsid w:val="00D13C83"/>
    <w:rPr>
      <w:szCs w:val="24"/>
      <w:u w:val="single"/>
      <w:lang w:val="en-US" w:eastAsia="en-US" w:bidi="ar-SA"/>
    </w:rPr>
  </w:style>
  <w:style w:type="character" w:customStyle="1" w:styleId="TitleChar2">
    <w:name w:val="Title Char2"/>
    <w:uiPriority w:val="1"/>
    <w:qFormat/>
    <w:locked/>
    <w:rsid w:val="00D13C83"/>
    <w:rPr>
      <w:bCs/>
      <w:u w:val="single"/>
    </w:rPr>
  </w:style>
  <w:style w:type="character" w:customStyle="1" w:styleId="tagciteChar0">
    <w:name w:val="tag/cite Char"/>
    <w:rsid w:val="00D13C83"/>
    <w:rPr>
      <w:b/>
      <w:bCs w:val="0"/>
      <w:sz w:val="24"/>
      <w:lang w:val="en-US" w:eastAsia="en-US" w:bidi="ar-SA"/>
    </w:rPr>
  </w:style>
  <w:style w:type="character" w:customStyle="1" w:styleId="person-name">
    <w:name w:val="person-name"/>
    <w:basedOn w:val="DefaultParagraphFont"/>
    <w:rsid w:val="00D13C83"/>
  </w:style>
  <w:style w:type="character" w:customStyle="1" w:styleId="quotepeekbase">
    <w:name w:val="quotepeekbase"/>
    <w:rsid w:val="00D13C83"/>
  </w:style>
  <w:style w:type="character" w:customStyle="1" w:styleId="highlight2">
    <w:name w:val="highlight2"/>
    <w:rsid w:val="00D13C83"/>
    <w:rPr>
      <w:rFonts w:ascii="Arial" w:hAnsi="Arial" w:cs="Arial" w:hint="default"/>
      <w:b/>
      <w:bCs w:val="0"/>
      <w:sz w:val="19"/>
      <w:u w:val="thick"/>
      <w:bdr w:val="none" w:sz="0" w:space="0" w:color="auto" w:frame="1"/>
    </w:rPr>
  </w:style>
  <w:style w:type="character" w:customStyle="1" w:styleId="cardChar11">
    <w:name w:val="card Char1"/>
    <w:rsid w:val="00D13C83"/>
    <w:rPr>
      <w:rFonts w:ascii="Calibri" w:eastAsia="Calibri" w:hAnsi="Calibri" w:cs="Calibri" w:hint="default"/>
      <w:sz w:val="24"/>
      <w:szCs w:val="22"/>
      <w:lang w:val="x-none" w:eastAsia="x-none"/>
    </w:rPr>
  </w:style>
  <w:style w:type="character" w:customStyle="1" w:styleId="NormalCard">
    <w:name w:val="Normal Card"/>
    <w:uiPriority w:val="1"/>
    <w:qFormat/>
    <w:rsid w:val="00D13C83"/>
    <w:rPr>
      <w:rFonts w:ascii="Times New Roman" w:hAnsi="Times New Roman" w:cs="Times New Roman" w:hint="default"/>
      <w:sz w:val="24"/>
    </w:rPr>
  </w:style>
  <w:style w:type="character" w:customStyle="1" w:styleId="HighlightedUnderline">
    <w:name w:val="Highlighted Underline"/>
    <w:uiPriority w:val="1"/>
    <w:qFormat/>
    <w:rsid w:val="00D13C8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1">
    <w:name w:val="Font Style11"/>
    <w:rsid w:val="00D13C83"/>
    <w:rPr>
      <w:rFonts w:ascii="Times New Roman" w:hAnsi="Times New Roman" w:cs="Times New Roman" w:hint="default"/>
      <w:sz w:val="20"/>
      <w:szCs w:val="20"/>
    </w:rPr>
  </w:style>
  <w:style w:type="character" w:customStyle="1" w:styleId="FontStyle12">
    <w:name w:val="Font Style12"/>
    <w:uiPriority w:val="99"/>
    <w:rsid w:val="00D13C83"/>
    <w:rPr>
      <w:rFonts w:ascii="Times New Roman" w:hAnsi="Times New Roman" w:cs="Times New Roman" w:hint="default"/>
      <w:sz w:val="16"/>
      <w:szCs w:val="16"/>
    </w:rPr>
  </w:style>
  <w:style w:type="character" w:customStyle="1" w:styleId="timebox">
    <w:name w:val="timebox"/>
    <w:rsid w:val="00D13C83"/>
  </w:style>
  <w:style w:type="character" w:customStyle="1" w:styleId="Heading2Subtext">
    <w:name w:val="Heading 2 Subtext"/>
    <w:rsid w:val="00D13C83"/>
    <w:rPr>
      <w:rFonts w:ascii="Times New Roman" w:hAnsi="Times New Roman" w:cs="Times New Roman" w:hint="default"/>
      <w:sz w:val="16"/>
    </w:rPr>
  </w:style>
  <w:style w:type="character" w:customStyle="1" w:styleId="italic0">
    <w:name w:val="italic"/>
    <w:rsid w:val="00D13C83"/>
  </w:style>
  <w:style w:type="character" w:customStyle="1" w:styleId="-SmallText-">
    <w:name w:val="-Small Text-"/>
    <w:rsid w:val="00D13C83"/>
    <w:rPr>
      <w:rFonts w:ascii="Garamond" w:hAnsi="Garamond" w:hint="default"/>
      <w:sz w:val="16"/>
    </w:rPr>
  </w:style>
  <w:style w:type="character" w:customStyle="1" w:styleId="TagsChar2">
    <w:name w:val="Tags Char2"/>
    <w:uiPriority w:val="99"/>
    <w:rsid w:val="00D13C83"/>
    <w:rPr>
      <w:b/>
      <w:bCs w:val="0"/>
      <w:sz w:val="24"/>
      <w:lang w:val="en-US" w:eastAsia="en-US" w:bidi="ar-SA"/>
    </w:rPr>
  </w:style>
  <w:style w:type="character" w:customStyle="1" w:styleId="citation">
    <w:name w:val="citation"/>
    <w:rsid w:val="00D13C83"/>
  </w:style>
  <w:style w:type="character" w:customStyle="1" w:styleId="tagchar">
    <w:name w:val="tagchar"/>
    <w:basedOn w:val="DefaultParagraphFont"/>
    <w:rsid w:val="00D13C83"/>
  </w:style>
  <w:style w:type="character" w:customStyle="1" w:styleId="StyleBoldUnderline1">
    <w:name w:val="Style Bold Underline1"/>
    <w:basedOn w:val="DefaultParagraphFont"/>
    <w:rsid w:val="00D13C83"/>
    <w:rPr>
      <w:b w:val="0"/>
      <w:bCs/>
      <w:u w:val="single"/>
    </w:rPr>
  </w:style>
  <w:style w:type="character" w:customStyle="1" w:styleId="label">
    <w:name w:val="label"/>
    <w:rsid w:val="00D13C83"/>
  </w:style>
  <w:style w:type="character" w:customStyle="1" w:styleId="BoldUnderlineCharChar">
    <w:name w:val="BoldUnderline Char Char"/>
    <w:rsid w:val="00D13C8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13C83"/>
  </w:style>
  <w:style w:type="character" w:customStyle="1" w:styleId="StyleStyle11ptBoldUnderlineBorderSinglesolidlineAuto">
    <w:name w:val="Style Style 11 pt Bold Underline Border: : (Single solid line Auto ..."/>
    <w:basedOn w:val="DefaultParagraphFont"/>
    <w:rsid w:val="00D13C83"/>
    <w:rPr>
      <w:rFonts w:ascii="Times New Roman" w:hAnsi="Times New Roman" w:cs="Times New Roman" w:hint="default"/>
      <w:b/>
      <w:bCs/>
      <w:strike w:val="0"/>
      <w:dstrike w:val="0"/>
      <w:sz w:val="20"/>
      <w:u w:val="none"/>
      <w:effect w:val="none"/>
      <w:bdr w:val="none" w:sz="0" w:space="0" w:color="auto" w:frame="1"/>
    </w:rPr>
  </w:style>
  <w:style w:type="character" w:customStyle="1" w:styleId="UnderlinedChar1">
    <w:name w:val="Underlined Char1"/>
    <w:basedOn w:val="DefaultParagraphFont"/>
    <w:qFormat/>
    <w:rsid w:val="00D13C83"/>
    <w:rPr>
      <w:rFonts w:ascii="Century Gothic" w:hAnsi="Century Gothic" w:hint="default"/>
      <w:sz w:val="24"/>
      <w:u w:val="thick"/>
    </w:rPr>
  </w:style>
  <w:style w:type="character" w:customStyle="1" w:styleId="StyleTimesNewRoman12ptBold">
    <w:name w:val="Style Times New Roman 12 pt Bold"/>
    <w:rsid w:val="00D13C83"/>
    <w:rPr>
      <w:b/>
      <w:bCs/>
      <w:sz w:val="24"/>
    </w:rPr>
  </w:style>
  <w:style w:type="character" w:customStyle="1" w:styleId="Intemphasis">
    <w:name w:val="Intemphasis"/>
    <w:uiPriority w:val="1"/>
    <w:qFormat/>
    <w:rsid w:val="00D13C83"/>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D13C83"/>
    <w:rPr>
      <w:rFonts w:ascii="Times New Roman" w:eastAsia="Times New Roman" w:hAnsi="Times New Roman" w:cs="Times New Roman" w:hint="default"/>
      <w:b/>
      <w:bCs w:val="0"/>
      <w:sz w:val="20"/>
      <w:szCs w:val="24"/>
      <w:u w:val="single"/>
    </w:rPr>
  </w:style>
  <w:style w:type="character" w:customStyle="1" w:styleId="commentstext">
    <w:name w:val="comments_text"/>
    <w:uiPriority w:val="99"/>
    <w:rsid w:val="00D13C83"/>
    <w:rPr>
      <w:rFonts w:ascii="Times New Roman" w:hAnsi="Times New Roman" w:cs="Times New Roman" w:hint="default"/>
    </w:rPr>
  </w:style>
  <w:style w:type="character" w:customStyle="1" w:styleId="date-display-single">
    <w:name w:val="date-display-single"/>
    <w:basedOn w:val="DefaultParagraphFont"/>
    <w:rsid w:val="00D13C83"/>
  </w:style>
  <w:style w:type="character" w:customStyle="1" w:styleId="StyleunderlineBold0">
    <w:name w:val="Style underline + Bold"/>
    <w:basedOn w:val="underline"/>
    <w:rsid w:val="00D13C83"/>
    <w:rPr>
      <w:rFonts w:ascii="Georgia" w:hAnsi="Georgia" w:hint="default"/>
      <w:b w:val="0"/>
      <w:bCs/>
      <w:iCs w:val="0"/>
      <w:u w:val="single"/>
      <w:bdr w:val="single" w:sz="8" w:space="0" w:color="auto" w:frame="1"/>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D13C83"/>
    <w:rPr>
      <w:b/>
      <w:bCs/>
      <w:strike w:val="0"/>
      <w:dstrike w:val="0"/>
      <w:sz w:val="24"/>
      <w:u w:val="none"/>
      <w:effect w:val="none"/>
    </w:rPr>
  </w:style>
  <w:style w:type="character" w:customStyle="1" w:styleId="StyleUnderlineChar9ptBold">
    <w:name w:val="Style Underline Char + 9 pt Bold"/>
    <w:basedOn w:val="DefaultParagraphFont"/>
    <w:rsid w:val="00D13C83"/>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D13C83"/>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13C83"/>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13C83"/>
    <w:rPr>
      <w:szCs w:val="24"/>
      <w:u w:val="single"/>
      <w:lang w:val="en-US" w:eastAsia="en-US" w:bidi="ar-SA"/>
    </w:rPr>
  </w:style>
  <w:style w:type="character" w:customStyle="1" w:styleId="FontStyle477">
    <w:name w:val="Font Style477"/>
    <w:basedOn w:val="DefaultParagraphFont"/>
    <w:uiPriority w:val="99"/>
    <w:rsid w:val="00D13C83"/>
    <w:rPr>
      <w:rFonts w:ascii="Times New Roman" w:hAnsi="Times New Roman" w:cs="Times New Roman" w:hint="default"/>
      <w:sz w:val="18"/>
      <w:szCs w:val="18"/>
    </w:rPr>
  </w:style>
  <w:style w:type="character" w:customStyle="1" w:styleId="FontStyle505">
    <w:name w:val="Font Style505"/>
    <w:basedOn w:val="DefaultParagraphFont"/>
    <w:uiPriority w:val="99"/>
    <w:rsid w:val="00D13C83"/>
    <w:rPr>
      <w:rFonts w:ascii="Times New Roman" w:hAnsi="Times New Roman" w:cs="Times New Roman" w:hint="default"/>
      <w:sz w:val="18"/>
      <w:szCs w:val="18"/>
    </w:rPr>
  </w:style>
  <w:style w:type="character" w:customStyle="1" w:styleId="FontStyle514">
    <w:name w:val="Font Style514"/>
    <w:basedOn w:val="DefaultParagraphFont"/>
    <w:uiPriority w:val="99"/>
    <w:rsid w:val="00D13C83"/>
    <w:rPr>
      <w:rFonts w:ascii="Times New Roman" w:hAnsi="Times New Roman" w:cs="Times New Roman" w:hint="default"/>
      <w:sz w:val="14"/>
      <w:szCs w:val="14"/>
    </w:rPr>
  </w:style>
  <w:style w:type="character" w:customStyle="1" w:styleId="FontStyle500">
    <w:name w:val="Font Style500"/>
    <w:basedOn w:val="DefaultParagraphFont"/>
    <w:uiPriority w:val="99"/>
    <w:rsid w:val="00D13C83"/>
    <w:rPr>
      <w:rFonts w:ascii="Times New Roman" w:hAnsi="Times New Roman" w:cs="Times New Roman" w:hint="default"/>
      <w:b/>
      <w:bCs/>
      <w:sz w:val="16"/>
      <w:szCs w:val="16"/>
    </w:rPr>
  </w:style>
  <w:style w:type="character" w:customStyle="1" w:styleId="BoldandUnderlineCharChar">
    <w:name w:val="Bold and Underline Char Char"/>
    <w:basedOn w:val="DefaultParagraphFont"/>
    <w:rsid w:val="00D13C83"/>
    <w:rPr>
      <w:rFonts w:ascii="Times New Roman" w:eastAsia="Times New Roman" w:hAnsi="Times New Roman" w:cs="Times New Roman" w:hint="default"/>
      <w:b/>
      <w:bCs w:val="0"/>
      <w:szCs w:val="24"/>
      <w:u w:val="single"/>
    </w:rPr>
  </w:style>
  <w:style w:type="character" w:customStyle="1" w:styleId="CardCite1">
    <w:name w:val="CardCite1"/>
    <w:qFormat/>
    <w:rsid w:val="00D13C83"/>
    <w:rPr>
      <w:rFonts w:ascii="Times New Roman" w:hAnsi="Times New Roman" w:cs="Times New Roman" w:hint="default"/>
      <w:b/>
      <w:bCs w:val="0"/>
      <w:sz w:val="22"/>
      <w:szCs w:val="22"/>
      <w:u w:val="single"/>
      <w:lang w:val="en-US" w:eastAsia="en-US" w:bidi="ar-SA"/>
    </w:rPr>
  </w:style>
  <w:style w:type="character" w:customStyle="1" w:styleId="FontStyle291">
    <w:name w:val="Font Style291"/>
    <w:basedOn w:val="DefaultParagraphFont"/>
    <w:uiPriority w:val="99"/>
    <w:rsid w:val="00D13C83"/>
    <w:rPr>
      <w:rFonts w:ascii="Times New Roman" w:hAnsi="Times New Roman" w:cs="Times New Roman" w:hint="default"/>
      <w:sz w:val="14"/>
      <w:szCs w:val="14"/>
    </w:rPr>
  </w:style>
  <w:style w:type="character" w:customStyle="1" w:styleId="FontStyle212">
    <w:name w:val="Font Style212"/>
    <w:basedOn w:val="DefaultParagraphFont"/>
    <w:uiPriority w:val="99"/>
    <w:rsid w:val="00D13C8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13C83"/>
    <w:rPr>
      <w:rFonts w:ascii="Times New Roman" w:hAnsi="Times New Roman" w:cs="Times New Roman" w:hint="default"/>
      <w:b/>
      <w:bCs/>
      <w:sz w:val="22"/>
      <w:szCs w:val="22"/>
    </w:rPr>
  </w:style>
  <w:style w:type="character" w:customStyle="1" w:styleId="CharacterStyle3">
    <w:name w:val="Character Style 3"/>
    <w:uiPriority w:val="99"/>
    <w:rsid w:val="00D13C83"/>
    <w:rPr>
      <w:rFonts w:ascii="Bookman Old Style" w:hAnsi="Bookman Old Style" w:cs="Bookman Old Style" w:hint="default"/>
      <w:spacing w:val="-5"/>
      <w:sz w:val="18"/>
      <w:szCs w:val="18"/>
    </w:rPr>
  </w:style>
  <w:style w:type="character" w:customStyle="1" w:styleId="Style8pt1">
    <w:name w:val="Style 8 pt1"/>
    <w:rsid w:val="00D13C83"/>
    <w:rPr>
      <w:rFonts w:ascii="Georgia" w:hAnsi="Georgia" w:hint="default"/>
      <w:sz w:val="16"/>
    </w:rPr>
  </w:style>
  <w:style w:type="character" w:customStyle="1" w:styleId="box0">
    <w:name w:val="box"/>
    <w:rsid w:val="00D13C83"/>
    <w:rPr>
      <w:rFonts w:ascii="Arial" w:hAnsi="Arial" w:cs="Arial" w:hint="default"/>
      <w:b/>
      <w:bCs w:val="0"/>
      <w:color w:val="000000"/>
      <w:sz w:val="19"/>
      <w:szCs w:val="22"/>
      <w:u w:val="thick"/>
      <w:bdr w:val="single" w:sz="12" w:space="0" w:color="auto" w:frame="1"/>
    </w:rPr>
  </w:style>
  <w:style w:type="character" w:customStyle="1" w:styleId="UnderlineStyleChar7">
    <w:name w:val="Underline Style Char7"/>
    <w:rsid w:val="00D13C83"/>
    <w:rPr>
      <w:rFonts w:ascii="Garamond" w:hAnsi="Garamond" w:hint="default"/>
      <w:sz w:val="22"/>
      <w:szCs w:val="24"/>
      <w:u w:val="single"/>
      <w:lang w:val="en-US" w:eastAsia="en-US" w:bidi="ar-SA"/>
    </w:rPr>
  </w:style>
  <w:style w:type="character" w:customStyle="1" w:styleId="StyleArial6ptBold">
    <w:name w:val="Style Arial 6 pt Bold"/>
    <w:rsid w:val="00D13C83"/>
    <w:rPr>
      <w:rFonts w:ascii="Arial" w:hAnsi="Arial" w:cs="Arial" w:hint="default"/>
      <w:bCs/>
      <w:sz w:val="12"/>
    </w:rPr>
  </w:style>
  <w:style w:type="character" w:customStyle="1" w:styleId="Heading2Char5">
    <w:name w:val="Heading 2 Char5"/>
    <w:rsid w:val="00D13C83"/>
    <w:rPr>
      <w:rFonts w:ascii="Garamond" w:hAnsi="Garamond" w:cs="Arial" w:hint="default"/>
      <w:b/>
      <w:bCs/>
      <w:iCs/>
      <w:sz w:val="24"/>
      <w:szCs w:val="28"/>
      <w:lang w:val="en-US" w:eastAsia="en-US" w:bidi="ar-SA"/>
    </w:rPr>
  </w:style>
  <w:style w:type="character" w:customStyle="1" w:styleId="TagGreg">
    <w:name w:val="TagGreg"/>
    <w:uiPriority w:val="1"/>
    <w:qFormat/>
    <w:rsid w:val="00D13C83"/>
    <w:rPr>
      <w:b/>
      <w:bCs w:val="0"/>
      <w:sz w:val="24"/>
    </w:rPr>
  </w:style>
  <w:style w:type="character" w:customStyle="1" w:styleId="SmallText-New">
    <w:name w:val="Small Text - New"/>
    <w:rsid w:val="00D13C83"/>
    <w:rPr>
      <w:rFonts w:ascii="Arial Narrow" w:hAnsi="Arial Narrow" w:hint="default"/>
      <w:sz w:val="14"/>
    </w:rPr>
  </w:style>
  <w:style w:type="character" w:customStyle="1" w:styleId="Underlined-New">
    <w:name w:val="Underlined - New"/>
    <w:rsid w:val="00D13C83"/>
    <w:rPr>
      <w:rFonts w:ascii="Arial Narrow" w:hAnsi="Arial Narrow" w:hint="default"/>
      <w:sz w:val="16"/>
      <w:u w:val="single"/>
    </w:rPr>
  </w:style>
  <w:style w:type="character" w:customStyle="1" w:styleId="Boxing-New">
    <w:name w:val="Boxing - New"/>
    <w:rsid w:val="00D13C83"/>
    <w:rPr>
      <w:rFonts w:ascii="Arial Narrow" w:hAnsi="Arial Narrow" w:hint="default"/>
      <w:strike w:val="0"/>
      <w:dstrike w:val="0"/>
      <w:sz w:val="16"/>
      <w:u w:val="none"/>
      <w:effect w:val="none"/>
      <w:bdr w:val="single" w:sz="4" w:space="0" w:color="auto" w:frame="1"/>
    </w:rPr>
  </w:style>
  <w:style w:type="character" w:customStyle="1" w:styleId="hilite1">
    <w:name w:val="hilite1"/>
    <w:rsid w:val="00D13C83"/>
    <w:rPr>
      <w:rFonts w:ascii="Arial Narrow" w:hAnsi="Arial Narrow" w:hint="default"/>
      <w:sz w:val="18"/>
      <w:u w:val="single"/>
      <w:bdr w:val="none" w:sz="0" w:space="0" w:color="auto" w:frame="1"/>
      <w:shd w:val="clear" w:color="auto" w:fill="00FF00"/>
    </w:rPr>
  </w:style>
  <w:style w:type="character" w:customStyle="1" w:styleId="f">
    <w:name w:val="f"/>
    <w:rsid w:val="00D13C83"/>
  </w:style>
  <w:style w:type="character" w:customStyle="1" w:styleId="StyleDebateUnderline10pt">
    <w:name w:val="Style Debate Underline + 10 pt"/>
    <w:rsid w:val="00D13C83"/>
    <w:rPr>
      <w:rFonts w:ascii="Times New Roman" w:hAnsi="Times New Roman" w:cs="Times New Roman" w:hint="default"/>
      <w:sz w:val="20"/>
      <w:szCs w:val="20"/>
      <w:u w:val="single"/>
    </w:rPr>
  </w:style>
  <w:style w:type="character" w:customStyle="1" w:styleId="ssl01">
    <w:name w:val="ss_l01"/>
    <w:rsid w:val="00D13C83"/>
    <w:rPr>
      <w:color w:val="000000"/>
      <w:sz w:val="32"/>
      <w:szCs w:val="32"/>
    </w:rPr>
  </w:style>
  <w:style w:type="character" w:customStyle="1" w:styleId="Style11Char">
    <w:name w:val="Style11 Char"/>
    <w:link w:val="Style11"/>
    <w:rsid w:val="00D13C83"/>
    <w:rPr>
      <w:b/>
      <w:u w:val="thick"/>
    </w:rPr>
  </w:style>
  <w:style w:type="character" w:customStyle="1" w:styleId="Style12Char">
    <w:name w:val="Style12 Char"/>
    <w:link w:val="Style12"/>
    <w:rsid w:val="00D13C83"/>
    <w:rPr>
      <w:b/>
      <w:u w:val="thick"/>
    </w:rPr>
  </w:style>
  <w:style w:type="character" w:customStyle="1" w:styleId="allocatoragentsleft">
    <w:name w:val="al_locatoragentsleft"/>
    <w:rsid w:val="00D13C83"/>
  </w:style>
  <w:style w:type="character" w:customStyle="1" w:styleId="grey10">
    <w:name w:val="grey10"/>
    <w:rsid w:val="00D13C83"/>
  </w:style>
  <w:style w:type="character" w:customStyle="1" w:styleId="Style12ptBoldUnderline1">
    <w:name w:val="Style 12 pt Bold Underline1"/>
    <w:rsid w:val="00D13C83"/>
    <w:rPr>
      <w:b/>
      <w:bCs/>
      <w:sz w:val="24"/>
      <w:u w:val="single"/>
    </w:rPr>
  </w:style>
  <w:style w:type="character" w:customStyle="1" w:styleId="UnderlinesCharChar">
    <w:name w:val="Underlines Char Char"/>
    <w:rsid w:val="00D13C83"/>
    <w:rPr>
      <w:rFonts w:ascii="Arial" w:hAnsi="Arial" w:cs="Arial" w:hint="default"/>
      <w:b/>
      <w:bCs/>
      <w:noProof w:val="0"/>
      <w:sz w:val="22"/>
      <w:szCs w:val="26"/>
      <w:u w:val="single"/>
      <w:lang w:val="en-US" w:eastAsia="en-US" w:bidi="ar-SA"/>
    </w:rPr>
  </w:style>
  <w:style w:type="character" w:customStyle="1" w:styleId="aunderline0">
    <w:name w:val="aunderline"/>
    <w:qFormat/>
    <w:rsid w:val="00D13C83"/>
    <w:rPr>
      <w:rFonts w:ascii="Times New Roman" w:hAnsi="Times New Roman" w:cs="Times New Roman" w:hint="default"/>
      <w:sz w:val="20"/>
      <w:szCs w:val="24"/>
      <w:u w:val="thick"/>
    </w:rPr>
  </w:style>
  <w:style w:type="character" w:customStyle="1" w:styleId="Taggin-New">
    <w:name w:val="Taggin - New"/>
    <w:rsid w:val="00D13C83"/>
    <w:rPr>
      <w:rFonts w:ascii="Arial Narrow" w:hAnsi="Arial Narrow" w:hint="default"/>
      <w:b/>
      <w:bCs w:val="0"/>
      <w:sz w:val="22"/>
    </w:rPr>
  </w:style>
  <w:style w:type="character" w:customStyle="1" w:styleId="CardUnderlined">
    <w:name w:val="Card Underlined"/>
    <w:rsid w:val="00D13C83"/>
    <w:rPr>
      <w:rFonts w:ascii="Garamond" w:hAnsi="Garamond" w:hint="default"/>
      <w:sz w:val="22"/>
      <w:szCs w:val="24"/>
      <w:u w:val="single"/>
      <w:lang w:val="en-US" w:eastAsia="en-US" w:bidi="ar-SA"/>
    </w:rPr>
  </w:style>
  <w:style w:type="character" w:customStyle="1" w:styleId="StyleStyle4CharTimesNewRoman11pt">
    <w:name w:val="Style Style4 Char + Times New Roman 11 pt"/>
    <w:rsid w:val="00D13C83"/>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rsid w:val="00D13C83"/>
    <w:rPr>
      <w:rFonts w:ascii="Times New Roman" w:hAnsi="Times New Roman" w:cs="Times New Roman" w:hint="default"/>
      <w:b/>
      <w:bCs/>
      <w:sz w:val="20"/>
      <w:szCs w:val="24"/>
      <w:u w:val="single"/>
      <w:lang w:val="en-US" w:eastAsia="en-US" w:bidi="ar-SA"/>
    </w:rPr>
  </w:style>
  <w:style w:type="character" w:customStyle="1" w:styleId="senselabelstart">
    <w:name w:val="sense_label start"/>
    <w:rsid w:val="00D13C83"/>
  </w:style>
  <w:style w:type="character" w:customStyle="1" w:styleId="sensecontent">
    <w:name w:val="sense_content"/>
    <w:rsid w:val="00D13C83"/>
  </w:style>
  <w:style w:type="character" w:customStyle="1" w:styleId="vi">
    <w:name w:val="vi"/>
    <w:rsid w:val="00D13C83"/>
  </w:style>
  <w:style w:type="character" w:customStyle="1" w:styleId="pagetitle">
    <w:name w:val="pagetitle"/>
    <w:rsid w:val="00D13C83"/>
  </w:style>
  <w:style w:type="character" w:customStyle="1" w:styleId="StyleUnderlineCharChar9ptBold1">
    <w:name w:val="Style Underline Char Char + 9 pt Bold1"/>
    <w:rsid w:val="00D13C83"/>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D13C83"/>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D13C83"/>
    <w:rPr>
      <w:rFonts w:ascii="Times New Roman" w:hAnsi="Times New Roman" w:cs="Times New Roman" w:hint="default"/>
      <w:b/>
      <w:bCs/>
      <w:sz w:val="20"/>
      <w:szCs w:val="24"/>
      <w:u w:val="single"/>
      <w:lang w:val="en-US" w:eastAsia="en-US" w:bidi="ar-SA"/>
    </w:rPr>
  </w:style>
  <w:style w:type="character" w:customStyle="1" w:styleId="TagsCharCharChar">
    <w:name w:val="Tags Char Char Char"/>
    <w:rsid w:val="00D13C83"/>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rsid w:val="00D13C83"/>
    <w:rPr>
      <w:color w:val="000000"/>
      <w:sz w:val="20"/>
      <w:u w:val="single"/>
    </w:rPr>
  </w:style>
  <w:style w:type="character" w:customStyle="1" w:styleId="Style11ptBlack">
    <w:name w:val="Style 11 pt Black"/>
    <w:rsid w:val="00D13C83"/>
    <w:rPr>
      <w:color w:val="000000"/>
      <w:sz w:val="20"/>
    </w:rPr>
  </w:style>
  <w:style w:type="character" w:customStyle="1" w:styleId="Heading2Char1CharCharCharCharCharC">
    <w:name w:val="Heading 2 Char1 Char Char Char Char Char C"/>
    <w:rsid w:val="00D13C83"/>
    <w:rPr>
      <w:rFonts w:ascii="Arial" w:hAnsi="Arial" w:cs="Arial" w:hint="default"/>
      <w:b/>
      <w:bCs/>
      <w:iCs/>
      <w:sz w:val="24"/>
      <w:szCs w:val="28"/>
      <w:lang w:val="en-US" w:eastAsia="en-US" w:bidi="ar-SA"/>
    </w:rPr>
  </w:style>
  <w:style w:type="character" w:customStyle="1" w:styleId="StyleUnderlineCharTimesBold">
    <w:name w:val="Style Underline Char + Times Bold"/>
    <w:rsid w:val="00D13C83"/>
    <w:rPr>
      <w:rFonts w:ascii="Times" w:hAnsi="Times" w:cs="Times" w:hint="default"/>
      <w:b w:val="0"/>
      <w:bCs/>
      <w:sz w:val="20"/>
      <w:u w:val="single"/>
    </w:rPr>
  </w:style>
  <w:style w:type="character" w:customStyle="1" w:styleId="blubigktbiz">
    <w:name w:val="blubigktbiz"/>
    <w:rsid w:val="00D13C83"/>
  </w:style>
  <w:style w:type="character" w:customStyle="1" w:styleId="evidencetextChar">
    <w:name w:val="evidence text Char"/>
    <w:rsid w:val="00D13C83"/>
    <w:rPr>
      <w:rFonts w:ascii="Arial Narrow" w:eastAsia="Times New Roman" w:hAnsi="Arial Narrow" w:cs="Calibri" w:hint="default"/>
      <w:sz w:val="24"/>
      <w:szCs w:val="20"/>
      <w:u w:val="thick"/>
    </w:rPr>
  </w:style>
  <w:style w:type="character" w:customStyle="1" w:styleId="Style4CharChar">
    <w:name w:val="Style4 Char Char"/>
    <w:rsid w:val="00D13C83"/>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D13C83"/>
    <w:rPr>
      <w:rFonts w:ascii="Arial" w:hAnsi="Arial" w:cs="Arial" w:hint="default"/>
      <w:b/>
      <w:bCs/>
      <w:i/>
      <w:iCs/>
      <w:sz w:val="24"/>
    </w:rPr>
  </w:style>
  <w:style w:type="character" w:customStyle="1" w:styleId="super">
    <w:name w:val="super"/>
    <w:rsid w:val="00D13C83"/>
  </w:style>
  <w:style w:type="character" w:customStyle="1" w:styleId="text30">
    <w:name w:val="text30"/>
    <w:rsid w:val="00D13C83"/>
  </w:style>
  <w:style w:type="character" w:customStyle="1" w:styleId="uppercase">
    <w:name w:val="uppercase"/>
    <w:rsid w:val="00D13C83"/>
  </w:style>
  <w:style w:type="character" w:customStyle="1" w:styleId="bodytext0">
    <w:name w:val="bodytext"/>
    <w:rsid w:val="00D13C83"/>
  </w:style>
  <w:style w:type="character" w:customStyle="1" w:styleId="entry-title">
    <w:name w:val="entry-title"/>
    <w:rsid w:val="00D13C83"/>
  </w:style>
  <w:style w:type="character" w:customStyle="1" w:styleId="Style6pt">
    <w:name w:val="Style 6 pt"/>
    <w:qFormat/>
    <w:rsid w:val="00D13C83"/>
    <w:rPr>
      <w:sz w:val="12"/>
    </w:rPr>
  </w:style>
  <w:style w:type="character" w:customStyle="1" w:styleId="CiteCharCharCharCharCharChar">
    <w:name w:val="Cite Char Char Char Char Char Char"/>
    <w:rsid w:val="00D13C83"/>
    <w:rPr>
      <w:b/>
      <w:bCs w:val="0"/>
      <w:noProof w:val="0"/>
      <w:sz w:val="22"/>
      <w:szCs w:val="24"/>
      <w:u w:val="single"/>
      <w:lang w:val="en-US" w:eastAsia="en-US" w:bidi="ar-SA"/>
    </w:rPr>
  </w:style>
  <w:style w:type="character" w:customStyle="1" w:styleId="mainbody1">
    <w:name w:val="mainbody1"/>
    <w:rsid w:val="00D13C83"/>
    <w:rPr>
      <w:rFonts w:ascii="Verdana" w:hAnsi="Verdana" w:hint="default"/>
      <w:color w:val="000000"/>
      <w:sz w:val="22"/>
      <w:szCs w:val="22"/>
    </w:rPr>
  </w:style>
  <w:style w:type="character" w:customStyle="1" w:styleId="underlinedCharChar0">
    <w:name w:val="underlined Char Char"/>
    <w:locked/>
    <w:rsid w:val="00D13C83"/>
    <w:rPr>
      <w:u w:val="single"/>
    </w:rPr>
  </w:style>
  <w:style w:type="character" w:customStyle="1" w:styleId="SourceBold">
    <w:name w:val="Source Bold"/>
    <w:rsid w:val="00D13C83"/>
    <w:rPr>
      <w:rFonts w:ascii="Arial Narrow" w:hAnsi="Arial Narrow" w:hint="default"/>
      <w:b/>
      <w:bCs w:val="0"/>
      <w:strike w:val="0"/>
      <w:dstrike w:val="0"/>
      <w:sz w:val="24"/>
      <w:u w:val="none"/>
      <w:effect w:val="none"/>
    </w:rPr>
  </w:style>
  <w:style w:type="character" w:customStyle="1" w:styleId="2xBoldUnderline">
    <w:name w:val="2x_Bold_Underline"/>
    <w:rsid w:val="00D13C83"/>
    <w:rPr>
      <w:b/>
      <w:bCs/>
      <w:sz w:val="24"/>
      <w:u w:val="thick"/>
    </w:rPr>
  </w:style>
  <w:style w:type="character" w:customStyle="1" w:styleId="Dottedunderline">
    <w:name w:val="Dotted underline"/>
    <w:rsid w:val="00D13C83"/>
    <w:rPr>
      <w:u w:val="dotted"/>
    </w:rPr>
  </w:style>
  <w:style w:type="character" w:customStyle="1" w:styleId="readChar">
    <w:name w:val="read Char"/>
    <w:rsid w:val="00D13C83"/>
    <w:rPr>
      <w:szCs w:val="22"/>
      <w:u w:val="single"/>
      <w:lang w:val="en-US" w:eastAsia="en-US" w:bidi="ar-SA"/>
    </w:rPr>
  </w:style>
  <w:style w:type="character" w:customStyle="1" w:styleId="underlining0">
    <w:name w:val="underlining"/>
    <w:rsid w:val="00D13C83"/>
    <w:rPr>
      <w:u w:val="single"/>
    </w:rPr>
  </w:style>
  <w:style w:type="character" w:customStyle="1" w:styleId="btitle">
    <w:name w:val="btitle"/>
    <w:rsid w:val="00D13C83"/>
  </w:style>
  <w:style w:type="character" w:customStyle="1" w:styleId="green">
    <w:name w:val="green"/>
    <w:rsid w:val="00D13C83"/>
  </w:style>
  <w:style w:type="character" w:customStyle="1" w:styleId="BodyText20">
    <w:name w:val="Body Text2"/>
    <w:rsid w:val="00D13C8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D13C8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13C8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13C8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13C8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13C8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13C8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13C83"/>
    <w:rPr>
      <w:rFonts w:ascii="Sylfaen" w:hAnsi="Sylfaen" w:cs="Sylfaen" w:hint="default"/>
      <w:i/>
      <w:iCs/>
      <w:strike w:val="0"/>
      <w:dstrike w:val="0"/>
      <w:sz w:val="19"/>
      <w:szCs w:val="19"/>
      <w:u w:val="none"/>
      <w:effect w:val="none"/>
      <w:shd w:val="clear" w:color="auto" w:fill="FFFFFF"/>
    </w:rPr>
  </w:style>
  <w:style w:type="character" w:customStyle="1" w:styleId="1">
    <w:name w:val="1"/>
    <w:rsid w:val="00D13C83"/>
    <w:rPr>
      <w:rFonts w:ascii="Arial" w:hAnsi="Arial" w:cs="Arial" w:hint="default"/>
      <w:bCs/>
      <w:sz w:val="20"/>
      <w:u w:val="single"/>
      <w:lang w:val="en-US" w:eastAsia="en-US" w:bidi="ar-SA"/>
    </w:rPr>
  </w:style>
  <w:style w:type="character" w:customStyle="1" w:styleId="CharChar31">
    <w:name w:val="Char Char31"/>
    <w:rsid w:val="00D13C83"/>
    <w:rPr>
      <w:rFonts w:ascii="Arial" w:hAnsi="Arial" w:cs="Arial" w:hint="default"/>
      <w:b/>
      <w:bCs/>
      <w:iCs/>
      <w:lang w:val="en-US" w:eastAsia="en-US" w:bidi="ar-SA"/>
    </w:rPr>
  </w:style>
  <w:style w:type="character" w:customStyle="1" w:styleId="Subtitle2">
    <w:name w:val="Subtitle2"/>
    <w:rsid w:val="00D13C83"/>
  </w:style>
  <w:style w:type="character" w:customStyle="1" w:styleId="drop">
    <w:name w:val="drop"/>
    <w:rsid w:val="00D13C83"/>
  </w:style>
  <w:style w:type="character" w:customStyle="1" w:styleId="bioline">
    <w:name w:val="bioline"/>
    <w:rsid w:val="00D13C83"/>
  </w:style>
  <w:style w:type="character" w:customStyle="1" w:styleId="articletitle0">
    <w:name w:val="article_title"/>
    <w:rsid w:val="00D13C83"/>
  </w:style>
  <w:style w:type="character" w:customStyle="1" w:styleId="A4">
    <w:name w:val="A4"/>
    <w:uiPriority w:val="99"/>
    <w:rsid w:val="00D13C83"/>
    <w:rPr>
      <w:color w:val="000000"/>
    </w:rPr>
  </w:style>
  <w:style w:type="character" w:customStyle="1" w:styleId="s2">
    <w:name w:val="s2"/>
    <w:rsid w:val="00D13C83"/>
  </w:style>
  <w:style w:type="character" w:customStyle="1" w:styleId="s4">
    <w:name w:val="s4"/>
    <w:rsid w:val="00D13C83"/>
  </w:style>
  <w:style w:type="character" w:customStyle="1" w:styleId="s5">
    <w:name w:val="s5"/>
    <w:rsid w:val="00D13C83"/>
  </w:style>
  <w:style w:type="character" w:customStyle="1" w:styleId="cap">
    <w:name w:val="cap"/>
    <w:rsid w:val="00D13C83"/>
  </w:style>
  <w:style w:type="character" w:customStyle="1" w:styleId="rightsnotice">
    <w:name w:val="rightsnotice"/>
    <w:rsid w:val="00D13C83"/>
  </w:style>
  <w:style w:type="character" w:customStyle="1" w:styleId="Caption1">
    <w:name w:val="Caption1"/>
    <w:rsid w:val="00D13C83"/>
  </w:style>
  <w:style w:type="character" w:customStyle="1" w:styleId="credit">
    <w:name w:val="credit"/>
    <w:rsid w:val="00D13C83"/>
  </w:style>
  <w:style w:type="character" w:customStyle="1" w:styleId="scaps">
    <w:name w:val="scaps"/>
    <w:rsid w:val="00D13C83"/>
  </w:style>
  <w:style w:type="character" w:customStyle="1" w:styleId="current-article">
    <w:name w:val="current-article"/>
    <w:rsid w:val="00D13C83"/>
  </w:style>
  <w:style w:type="character" w:customStyle="1" w:styleId="related-current-indicator">
    <w:name w:val="related-current-indicator"/>
    <w:rsid w:val="00D13C83"/>
  </w:style>
  <w:style w:type="character" w:customStyle="1" w:styleId="bylclear">
    <w:name w:val="bylclear"/>
    <w:rsid w:val="00D13C83"/>
  </w:style>
  <w:style w:type="character" w:customStyle="1" w:styleId="timestamp">
    <w:name w:val="timestamp"/>
    <w:rsid w:val="00D13C83"/>
  </w:style>
  <w:style w:type="character" w:customStyle="1" w:styleId="comments">
    <w:name w:val="comments"/>
    <w:rsid w:val="00D13C83"/>
  </w:style>
  <w:style w:type="character" w:customStyle="1" w:styleId="essaytext">
    <w:name w:val="essaytext"/>
    <w:rsid w:val="00D13C83"/>
  </w:style>
  <w:style w:type="character" w:customStyle="1" w:styleId="byline">
    <w:name w:val="byline"/>
    <w:rsid w:val="00D13C83"/>
  </w:style>
  <w:style w:type="character" w:customStyle="1" w:styleId="username">
    <w:name w:val="username"/>
    <w:rsid w:val="00D13C83"/>
  </w:style>
  <w:style w:type="character" w:customStyle="1" w:styleId="toplinks">
    <w:name w:val="toplinks"/>
    <w:rsid w:val="00D13C83"/>
  </w:style>
  <w:style w:type="character" w:customStyle="1" w:styleId="A3">
    <w:name w:val="A3"/>
    <w:rsid w:val="00D13C83"/>
    <w:rPr>
      <w:rFonts w:ascii="Perpetua" w:hAnsi="Perpetua" w:cs="Perpetua" w:hint="default"/>
      <w:color w:val="000000"/>
      <w:sz w:val="15"/>
      <w:szCs w:val="15"/>
    </w:rPr>
  </w:style>
  <w:style w:type="character" w:customStyle="1" w:styleId="see">
    <w:name w:val="see"/>
    <w:rsid w:val="00D13C83"/>
  </w:style>
  <w:style w:type="character" w:customStyle="1" w:styleId="first-letter">
    <w:name w:val="first-letter"/>
    <w:rsid w:val="00D13C83"/>
  </w:style>
  <w:style w:type="character" w:customStyle="1" w:styleId="focusparagraph">
    <w:name w:val="focusparagraph"/>
    <w:rsid w:val="00D13C83"/>
  </w:style>
  <w:style w:type="character" w:customStyle="1" w:styleId="lightblue">
    <w:name w:val="lightblue"/>
    <w:rsid w:val="00D13C83"/>
  </w:style>
  <w:style w:type="character" w:customStyle="1" w:styleId="StyleUnderlineCharChar9pt">
    <w:name w:val="Style Underline Char Char + 9 pt"/>
    <w:rsid w:val="00D13C8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13C83"/>
  </w:style>
  <w:style w:type="character" w:customStyle="1" w:styleId="Title10">
    <w:name w:val="Title1"/>
    <w:rsid w:val="00D13C83"/>
  </w:style>
  <w:style w:type="character" w:customStyle="1" w:styleId="BoldandUnderlineCharCharCharChar">
    <w:name w:val="Bold and Underline Char Char Char Char"/>
    <w:rsid w:val="00D13C83"/>
    <w:rPr>
      <w:b/>
      <w:bCs w:val="0"/>
      <w:noProof w:val="0"/>
      <w:u w:val="single"/>
      <w:lang w:val="en-US" w:eastAsia="en-US" w:bidi="ar-SA"/>
    </w:rPr>
  </w:style>
  <w:style w:type="character" w:customStyle="1" w:styleId="FontStyle29">
    <w:name w:val="Font Style29"/>
    <w:uiPriority w:val="99"/>
    <w:rsid w:val="00D13C83"/>
    <w:rPr>
      <w:rFonts w:ascii="Arial" w:hAnsi="Arial" w:cs="Arial" w:hint="default"/>
      <w:sz w:val="14"/>
      <w:szCs w:val="14"/>
    </w:rPr>
  </w:style>
  <w:style w:type="character" w:customStyle="1" w:styleId="CardsUnderlined">
    <w:name w:val="Cards Underlined"/>
    <w:rsid w:val="00D13C83"/>
    <w:rPr>
      <w:rFonts w:ascii="Helvetica" w:hAnsi="Helvetica" w:cs="Helvetica" w:hint="default"/>
      <w:sz w:val="22"/>
      <w:szCs w:val="24"/>
      <w:u w:val="thick"/>
    </w:rPr>
  </w:style>
  <w:style w:type="character" w:customStyle="1" w:styleId="titles">
    <w:name w:val="titles"/>
    <w:rsid w:val="00D13C83"/>
  </w:style>
  <w:style w:type="character" w:customStyle="1" w:styleId="articletext0">
    <w:name w:val="article_text"/>
    <w:rsid w:val="00D13C83"/>
  </w:style>
  <w:style w:type="character" w:customStyle="1" w:styleId="contentauthor">
    <w:name w:val="contentauthor"/>
    <w:rsid w:val="00D13C83"/>
  </w:style>
  <w:style w:type="character" w:customStyle="1" w:styleId="subarticleheader">
    <w:name w:val="subarticleheader"/>
    <w:rsid w:val="00D13C83"/>
  </w:style>
  <w:style w:type="character" w:customStyle="1" w:styleId="spelle">
    <w:name w:val="spelle"/>
    <w:rsid w:val="00D13C83"/>
  </w:style>
  <w:style w:type="character" w:customStyle="1" w:styleId="grame">
    <w:name w:val="grame"/>
    <w:rsid w:val="00D13C83"/>
  </w:style>
  <w:style w:type="character" w:customStyle="1" w:styleId="newstitle1">
    <w:name w:val="newstitle1"/>
    <w:rsid w:val="00D13C83"/>
  </w:style>
  <w:style w:type="character" w:customStyle="1" w:styleId="copy">
    <w:name w:val="copy"/>
    <w:rsid w:val="00D13C83"/>
  </w:style>
  <w:style w:type="character" w:customStyle="1" w:styleId="topheadline">
    <w:name w:val="topheadline"/>
    <w:rsid w:val="00D13C83"/>
  </w:style>
  <w:style w:type="character" w:customStyle="1" w:styleId="headline">
    <w:name w:val="headline"/>
    <w:rsid w:val="00D13C83"/>
  </w:style>
  <w:style w:type="character" w:customStyle="1" w:styleId="Stylereduce27pt">
    <w:name w:val="Style reduce2 + 7 pt"/>
    <w:rsid w:val="00D13C83"/>
    <w:rPr>
      <w:rFonts w:ascii="Times New Roman" w:hAnsi="Times New Roman" w:cs="Arial" w:hint="default"/>
      <w:color w:val="000000"/>
      <w:sz w:val="14"/>
      <w:szCs w:val="22"/>
    </w:rPr>
  </w:style>
  <w:style w:type="character" w:customStyle="1" w:styleId="ssl4">
    <w:name w:val="ss_l4"/>
    <w:rsid w:val="00D13C83"/>
  </w:style>
  <w:style w:type="character" w:customStyle="1" w:styleId="srtitle">
    <w:name w:val="srtitle"/>
    <w:rsid w:val="00D13C83"/>
  </w:style>
  <w:style w:type="character" w:customStyle="1" w:styleId="st1">
    <w:name w:val="st1"/>
    <w:rsid w:val="00D13C83"/>
  </w:style>
  <w:style w:type="character" w:customStyle="1" w:styleId="caps-label">
    <w:name w:val="caps-label"/>
    <w:rsid w:val="00D13C83"/>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D13C83"/>
    <w:rPr>
      <w:rFonts w:ascii="Garamond" w:hAnsi="Garamond" w:cs="Times New Roman" w:hint="default"/>
      <w:sz w:val="20"/>
    </w:rPr>
  </w:style>
  <w:style w:type="character" w:customStyle="1" w:styleId="quotechar0">
    <w:name w:val="quotechar"/>
    <w:rsid w:val="00D13C83"/>
  </w:style>
  <w:style w:type="character" w:customStyle="1" w:styleId="boldunderline0">
    <w:name w:val="boldunderline"/>
    <w:rsid w:val="00D13C83"/>
  </w:style>
  <w:style w:type="character" w:customStyle="1" w:styleId="A8">
    <w:name w:val="A8"/>
    <w:rsid w:val="00D13C83"/>
    <w:rPr>
      <w:rFonts w:ascii="Scala" w:hAnsi="Scala" w:cs="Scala" w:hint="default"/>
      <w:color w:val="000000"/>
      <w:sz w:val="15"/>
      <w:szCs w:val="15"/>
    </w:rPr>
  </w:style>
  <w:style w:type="character" w:customStyle="1" w:styleId="A0">
    <w:name w:val="A0"/>
    <w:uiPriority w:val="99"/>
    <w:rsid w:val="00D13C83"/>
    <w:rPr>
      <w:rFonts w:ascii="Scala" w:hAnsi="Scala" w:cs="Scala" w:hint="default"/>
      <w:color w:val="000000"/>
      <w:sz w:val="16"/>
      <w:szCs w:val="16"/>
    </w:rPr>
  </w:style>
  <w:style w:type="character" w:customStyle="1" w:styleId="Date11">
    <w:name w:val="Date11"/>
    <w:rsid w:val="00D13C83"/>
  </w:style>
  <w:style w:type="character" w:customStyle="1" w:styleId="Boxout">
    <w:name w:val="Box out"/>
    <w:uiPriority w:val="1"/>
    <w:qFormat/>
    <w:rsid w:val="00D13C83"/>
    <w:rPr>
      <w:rFonts w:ascii="Tahoma" w:hAnsi="Tahoma" w:cs="Tahoma" w:hint="default"/>
      <w:b/>
      <w:bCs w:val="0"/>
      <w:sz w:val="20"/>
      <w:u w:val="single"/>
      <w:bdr w:val="none" w:sz="0" w:space="0" w:color="auto" w:frame="1"/>
      <w:shd w:val="clear" w:color="auto" w:fill="A9E8F5"/>
    </w:rPr>
  </w:style>
  <w:style w:type="character" w:customStyle="1" w:styleId="metad">
    <w:name w:val="metad"/>
    <w:rsid w:val="00D13C83"/>
  </w:style>
  <w:style w:type="character" w:customStyle="1" w:styleId="sifr-alternate">
    <w:name w:val="sifr-alternate"/>
    <w:rsid w:val="00D13C83"/>
  </w:style>
  <w:style w:type="character" w:customStyle="1" w:styleId="justify1">
    <w:name w:val="justify1"/>
    <w:rsid w:val="00D13C83"/>
  </w:style>
  <w:style w:type="character" w:customStyle="1" w:styleId="artbody1">
    <w:name w:val="art_body1"/>
    <w:rsid w:val="00D13C83"/>
    <w:rPr>
      <w:rFonts w:ascii="Arial" w:hAnsi="Arial" w:cs="Arial" w:hint="default"/>
    </w:rPr>
  </w:style>
  <w:style w:type="character" w:customStyle="1" w:styleId="A1">
    <w:name w:val="A1"/>
    <w:uiPriority w:val="99"/>
    <w:rsid w:val="00D13C83"/>
    <w:rPr>
      <w:rFonts w:ascii="Book Antiqua" w:hAnsi="Book Antiqua" w:cs="Book Antiqua" w:hint="default"/>
      <w:color w:val="221E1F"/>
      <w:sz w:val="22"/>
      <w:szCs w:val="22"/>
    </w:rPr>
  </w:style>
  <w:style w:type="character" w:customStyle="1" w:styleId="reality">
    <w:name w:val="reality"/>
    <w:rsid w:val="00D13C83"/>
  </w:style>
  <w:style w:type="character" w:customStyle="1" w:styleId="text2">
    <w:name w:val="text2"/>
    <w:rsid w:val="00D13C83"/>
  </w:style>
  <w:style w:type="character" w:customStyle="1" w:styleId="StyleUnderlineChar2CharChar11pt">
    <w:name w:val="Style Underline Char2 Char Char + 11 pt"/>
    <w:rsid w:val="00D13C83"/>
    <w:rPr>
      <w:rFonts w:ascii="Times New Roman" w:hAnsi="Times New Roman" w:cs="Times New Roman" w:hint="default"/>
      <w:sz w:val="20"/>
      <w:u w:val="single"/>
    </w:rPr>
  </w:style>
  <w:style w:type="character" w:customStyle="1" w:styleId="StyleStyleBoldUnderline11pt">
    <w:name w:val="Style Style Bold Underline + 11 pt"/>
    <w:rsid w:val="00D13C83"/>
    <w:rPr>
      <w:b/>
      <w:bCs/>
      <w:sz w:val="20"/>
      <w:u w:val="single"/>
    </w:rPr>
  </w:style>
  <w:style w:type="character" w:customStyle="1" w:styleId="articlehead2">
    <w:name w:val="articlehead2"/>
    <w:rsid w:val="00D13C83"/>
  </w:style>
  <w:style w:type="character" w:customStyle="1" w:styleId="pronset">
    <w:name w:val="pronset"/>
    <w:rsid w:val="00D13C83"/>
  </w:style>
  <w:style w:type="character" w:customStyle="1" w:styleId="prondelim">
    <w:name w:val="prondelim"/>
    <w:rsid w:val="00D13C83"/>
  </w:style>
  <w:style w:type="character" w:customStyle="1" w:styleId="prontoggle">
    <w:name w:val="pron_toggle"/>
    <w:rsid w:val="00D13C83"/>
  </w:style>
  <w:style w:type="character" w:customStyle="1" w:styleId="boldface">
    <w:name w:val="boldface"/>
    <w:rsid w:val="00D13C83"/>
  </w:style>
  <w:style w:type="character" w:customStyle="1" w:styleId="secondary-bf">
    <w:name w:val="secondary-bf"/>
    <w:rsid w:val="00D13C83"/>
  </w:style>
  <w:style w:type="table" w:styleId="ColorfulGrid-Accent1">
    <w:name w:val="Colorful Grid Accent 1"/>
    <w:basedOn w:val="TableNormal"/>
    <w:link w:val="ColorfulGrid-Accent1Char"/>
    <w:uiPriority w:val="29"/>
    <w:unhideWhenUsed/>
    <w:rsid w:val="00D13C8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13C83"/>
    <w:rPr>
      <w:rFonts w:ascii="Times New Roman" w:hAnsi="Times New Roman" w:cs="Times New Roman" w:hint="default"/>
      <w:iCs/>
      <w:color w:val="000000"/>
      <w:sz w:val="16"/>
    </w:rPr>
  </w:style>
  <w:style w:type="character" w:customStyle="1" w:styleId="Boxout0">
    <w:name w:val="Boxout"/>
    <w:uiPriority w:val="1"/>
    <w:qFormat/>
    <w:rsid w:val="00D13C8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13C83"/>
  </w:style>
  <w:style w:type="character" w:customStyle="1" w:styleId="pg">
    <w:name w:val="pg"/>
    <w:rsid w:val="00D13C83"/>
  </w:style>
  <w:style w:type="character" w:customStyle="1" w:styleId="detailtitle">
    <w:name w:val="detailtitle"/>
    <w:rsid w:val="00D13C83"/>
  </w:style>
  <w:style w:type="character" w:customStyle="1" w:styleId="storydate">
    <w:name w:val="storydate"/>
    <w:rsid w:val="00D13C83"/>
  </w:style>
  <w:style w:type="character" w:customStyle="1" w:styleId="preloadwrap">
    <w:name w:val="preloadwrap"/>
    <w:rsid w:val="00D13C83"/>
  </w:style>
  <w:style w:type="character" w:customStyle="1" w:styleId="creditwrap">
    <w:name w:val="creditwrap"/>
    <w:rsid w:val="00D13C83"/>
  </w:style>
  <w:style w:type="character" w:customStyle="1" w:styleId="DefaultChar1">
    <w:name w:val="Default Char1"/>
    <w:rsid w:val="00D13C83"/>
    <w:rPr>
      <w:noProof w:val="0"/>
      <w:color w:val="000000"/>
      <w:lang w:val="en-US" w:eastAsia="en-US" w:bidi="ar-SA"/>
    </w:rPr>
  </w:style>
  <w:style w:type="character" w:customStyle="1" w:styleId="textunderlineChar0">
    <w:name w:val="text underline Char"/>
    <w:rsid w:val="00D13C83"/>
    <w:rPr>
      <w:sz w:val="24"/>
      <w:szCs w:val="22"/>
      <w:u w:val="thick"/>
      <w:lang w:val="en-US" w:eastAsia="en-US" w:bidi="ar-SA"/>
    </w:rPr>
  </w:style>
  <w:style w:type="character" w:customStyle="1" w:styleId="BoldChar">
    <w:name w:val="Bold Char"/>
    <w:rsid w:val="00D13C83"/>
    <w:rPr>
      <w:rFonts w:ascii="Times New Roman" w:eastAsia="Times New Roman" w:hAnsi="Times New Roman" w:cs="Times New Roman" w:hint="default"/>
      <w:b/>
      <w:bCs w:val="0"/>
      <w:szCs w:val="24"/>
    </w:rPr>
  </w:style>
  <w:style w:type="character" w:customStyle="1" w:styleId="pmterms31">
    <w:name w:val="pmterms31"/>
    <w:rsid w:val="00D13C83"/>
    <w:rPr>
      <w:b/>
      <w:bCs/>
      <w:i w:val="0"/>
      <w:iCs w:val="0"/>
      <w:color w:val="000000"/>
    </w:rPr>
  </w:style>
  <w:style w:type="character" w:customStyle="1" w:styleId="copyrightdescription">
    <w:name w:val="copyrightdescription"/>
    <w:rsid w:val="00D13C83"/>
  </w:style>
  <w:style w:type="character" w:customStyle="1" w:styleId="ft01">
    <w:name w:val="ft01"/>
    <w:rsid w:val="00D13C83"/>
    <w:rPr>
      <w:rFonts w:ascii="Times" w:hAnsi="Times" w:cs="Times" w:hint="default"/>
      <w:color w:val="000000"/>
      <w:sz w:val="14"/>
      <w:szCs w:val="14"/>
    </w:rPr>
  </w:style>
  <w:style w:type="character" w:customStyle="1" w:styleId="ft11">
    <w:name w:val="ft11"/>
    <w:rsid w:val="00D13C83"/>
    <w:rPr>
      <w:rFonts w:ascii="Times" w:hAnsi="Times" w:cs="Times" w:hint="default"/>
      <w:color w:val="000000"/>
      <w:sz w:val="17"/>
      <w:szCs w:val="17"/>
    </w:rPr>
  </w:style>
  <w:style w:type="character" w:customStyle="1" w:styleId="ft21">
    <w:name w:val="ft21"/>
    <w:rsid w:val="00D13C83"/>
    <w:rPr>
      <w:rFonts w:ascii="Times" w:hAnsi="Times" w:cs="Times" w:hint="default"/>
      <w:color w:val="000000"/>
      <w:sz w:val="15"/>
      <w:szCs w:val="15"/>
    </w:rPr>
  </w:style>
  <w:style w:type="character" w:customStyle="1" w:styleId="ft31">
    <w:name w:val="ft31"/>
    <w:rsid w:val="00D13C83"/>
    <w:rPr>
      <w:rFonts w:ascii="Times" w:hAnsi="Times" w:cs="Times" w:hint="default"/>
      <w:color w:val="000000"/>
      <w:sz w:val="15"/>
      <w:szCs w:val="15"/>
    </w:rPr>
  </w:style>
  <w:style w:type="character" w:customStyle="1" w:styleId="dquo">
    <w:name w:val="dquo"/>
    <w:rsid w:val="00D13C83"/>
  </w:style>
  <w:style w:type="character" w:customStyle="1" w:styleId="caps2">
    <w:name w:val="caps2"/>
    <w:rsid w:val="00D13C83"/>
  </w:style>
  <w:style w:type="character" w:customStyle="1" w:styleId="inside-head">
    <w:name w:val="inside-head"/>
    <w:rsid w:val="00D13C83"/>
  </w:style>
  <w:style w:type="character" w:customStyle="1" w:styleId="CardsFont12ptCharCharCharChar">
    <w:name w:val="Cards + Font: 12 pt Char Char Char Char"/>
    <w:rsid w:val="00D13C83"/>
    <w:rPr>
      <w:sz w:val="24"/>
      <w:szCs w:val="24"/>
      <w:u w:val="thick"/>
      <w:lang w:val="en-US" w:eastAsia="en-US" w:bidi="ar-SA"/>
    </w:rPr>
  </w:style>
  <w:style w:type="character" w:customStyle="1" w:styleId="ccs">
    <w:name w:val="c cs"/>
    <w:rsid w:val="00D13C83"/>
  </w:style>
  <w:style w:type="character" w:customStyle="1" w:styleId="UnderlinedEvChar">
    <w:name w:val="Underlined Ev Char"/>
    <w:rsid w:val="00D13C83"/>
    <w:rPr>
      <w:rFonts w:ascii="Times New Roman" w:eastAsia="Times New Roman" w:hAnsi="Times New Roman" w:cs="Times New Roman" w:hint="default"/>
      <w:szCs w:val="24"/>
      <w:u w:val="single"/>
    </w:rPr>
  </w:style>
  <w:style w:type="character" w:customStyle="1" w:styleId="dropshadow">
    <w:name w:val="dropshadow"/>
    <w:rsid w:val="00D13C83"/>
  </w:style>
  <w:style w:type="character" w:customStyle="1" w:styleId="d05ws">
    <w:name w:val="d05ws"/>
    <w:rsid w:val="00D13C83"/>
  </w:style>
  <w:style w:type="character" w:customStyle="1" w:styleId="rzibod">
    <w:name w:val="rzibod"/>
    <w:rsid w:val="00D13C83"/>
  </w:style>
  <w:style w:type="character" w:customStyle="1" w:styleId="StyleBold1">
    <w:name w:val="Style Bold1"/>
    <w:rsid w:val="00D13C83"/>
    <w:rPr>
      <w:rFonts w:ascii="Georgia" w:hAnsi="Georgia" w:hint="default"/>
      <w:b/>
      <w:bCs/>
      <w:sz w:val="22"/>
    </w:rPr>
  </w:style>
  <w:style w:type="character" w:customStyle="1" w:styleId="headertext">
    <w:name w:val="headertext"/>
    <w:rsid w:val="00D13C83"/>
  </w:style>
  <w:style w:type="character" w:customStyle="1" w:styleId="endnote-reference">
    <w:name w:val="endnote-reference"/>
    <w:rsid w:val="00D13C83"/>
  </w:style>
  <w:style w:type="character" w:customStyle="1" w:styleId="officialsname">
    <w:name w:val="official_s_name"/>
    <w:rsid w:val="00D13C83"/>
  </w:style>
  <w:style w:type="character" w:customStyle="1" w:styleId="audience">
    <w:name w:val="audience"/>
    <w:rsid w:val="00D13C83"/>
  </w:style>
  <w:style w:type="character" w:customStyle="1" w:styleId="A7">
    <w:name w:val="A7"/>
    <w:uiPriority w:val="99"/>
    <w:rsid w:val="00D13C83"/>
    <w:rPr>
      <w:rFonts w:ascii="Myriad Pro" w:hAnsi="Myriad Pro" w:cs="Myriad Pro" w:hint="default"/>
      <w:color w:val="0066B1"/>
      <w:sz w:val="22"/>
      <w:szCs w:val="22"/>
    </w:rPr>
  </w:style>
  <w:style w:type="character" w:customStyle="1" w:styleId="normalchar">
    <w:name w:val="normal__char"/>
    <w:rsid w:val="00D13C83"/>
  </w:style>
  <w:style w:type="character" w:customStyle="1" w:styleId="hyperlink002cheading0020100200028block0020title0029char">
    <w:name w:val="hyperlink_002cheading_00201_0020_0028block_0020title_0029__char"/>
    <w:rsid w:val="00D13C83"/>
  </w:style>
  <w:style w:type="character" w:customStyle="1" w:styleId="underline002cstyle0020bold0020underlinechar">
    <w:name w:val="underline_002cstyle_0020bold_0020underline__char"/>
    <w:rsid w:val="00D13C83"/>
  </w:style>
  <w:style w:type="character" w:customStyle="1" w:styleId="copyboldblack">
    <w:name w:val="copyboldblack"/>
    <w:rsid w:val="00D13C83"/>
  </w:style>
  <w:style w:type="character" w:customStyle="1" w:styleId="copybold">
    <w:name w:val="copybold"/>
    <w:rsid w:val="00D13C83"/>
  </w:style>
  <w:style w:type="character" w:customStyle="1" w:styleId="author-date0">
    <w:name w:val="author-date"/>
    <w:rsid w:val="00D13C83"/>
  </w:style>
  <w:style w:type="character" w:customStyle="1" w:styleId="yshortcuts">
    <w:name w:val="yshortcuts"/>
    <w:rsid w:val="00D13C83"/>
  </w:style>
  <w:style w:type="character" w:customStyle="1" w:styleId="hidden">
    <w:name w:val="hidden"/>
    <w:rsid w:val="00D13C83"/>
  </w:style>
  <w:style w:type="character" w:customStyle="1" w:styleId="articlebegin">
    <w:name w:val="articlebegin"/>
    <w:rsid w:val="00D13C83"/>
  </w:style>
  <w:style w:type="character" w:customStyle="1" w:styleId="mediaoverlay">
    <w:name w:val="mediaoverlay"/>
    <w:rsid w:val="00D13C83"/>
  </w:style>
  <w:style w:type="character" w:customStyle="1" w:styleId="blogcaption">
    <w:name w:val="blog_caption"/>
    <w:rsid w:val="00D13C83"/>
  </w:style>
  <w:style w:type="character" w:customStyle="1" w:styleId="commnet-abuzz">
    <w:name w:val="commnet-abuzz"/>
    <w:rsid w:val="00D13C83"/>
  </w:style>
  <w:style w:type="character" w:customStyle="1" w:styleId="fbconnectbuttontext">
    <w:name w:val="fbconnectbutton_text"/>
    <w:rsid w:val="00D13C83"/>
  </w:style>
  <w:style w:type="character" w:customStyle="1" w:styleId="fbsharecountinner">
    <w:name w:val="fb_share_count_inner"/>
    <w:rsid w:val="00D13C83"/>
  </w:style>
  <w:style w:type="character" w:customStyle="1" w:styleId="stbuttontext">
    <w:name w:val="stbuttontext"/>
    <w:rsid w:val="00D13C83"/>
  </w:style>
  <w:style w:type="character" w:customStyle="1" w:styleId="Highlightedunderline0">
    <w:name w:val="Highlighted underline"/>
    <w:rsid w:val="00D13C83"/>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D13C83"/>
  </w:style>
  <w:style w:type="character" w:customStyle="1" w:styleId="Normal2">
    <w:name w:val="Normal2"/>
    <w:rsid w:val="00D13C83"/>
  </w:style>
  <w:style w:type="character" w:customStyle="1" w:styleId="pubdate">
    <w:name w:val="pubdate"/>
    <w:rsid w:val="00D13C83"/>
  </w:style>
  <w:style w:type="character" w:customStyle="1" w:styleId="grey">
    <w:name w:val="grey"/>
    <w:rsid w:val="00D13C83"/>
  </w:style>
  <w:style w:type="character" w:customStyle="1" w:styleId="postby">
    <w:name w:val="post_by"/>
    <w:rsid w:val="00D13C83"/>
  </w:style>
  <w:style w:type="character" w:customStyle="1" w:styleId="postdate">
    <w:name w:val="post_date"/>
    <w:rsid w:val="00D13C83"/>
  </w:style>
  <w:style w:type="character" w:customStyle="1" w:styleId="bdx">
    <w:name w:val="bdx"/>
    <w:rsid w:val="00D13C83"/>
  </w:style>
  <w:style w:type="character" w:customStyle="1" w:styleId="bdl">
    <w:name w:val="bdl"/>
    <w:rsid w:val="00D13C83"/>
  </w:style>
  <w:style w:type="character" w:customStyle="1" w:styleId="bhl">
    <w:name w:val="bhl"/>
    <w:rsid w:val="00D13C83"/>
  </w:style>
  <w:style w:type="character" w:customStyle="1" w:styleId="breadcrumbitemcurrent">
    <w:name w:val="breadcrumbitemcurrent"/>
    <w:rsid w:val="00D13C83"/>
  </w:style>
  <w:style w:type="character" w:customStyle="1" w:styleId="bbl">
    <w:name w:val="bbl"/>
    <w:rsid w:val="00D13C83"/>
  </w:style>
  <w:style w:type="character" w:customStyle="1" w:styleId="Date2">
    <w:name w:val="Date2"/>
    <w:rsid w:val="00D13C83"/>
  </w:style>
  <w:style w:type="character" w:customStyle="1" w:styleId="company">
    <w:name w:val="company"/>
    <w:rsid w:val="00D13C83"/>
  </w:style>
  <w:style w:type="character" w:customStyle="1" w:styleId="itxtnewhookspan">
    <w:name w:val="itxtnewhookspan"/>
    <w:rsid w:val="00D13C83"/>
  </w:style>
  <w:style w:type="character" w:customStyle="1" w:styleId="gstxthlt">
    <w:name w:val="gstxt_hlt"/>
    <w:rsid w:val="00D13C83"/>
  </w:style>
  <w:style w:type="character" w:customStyle="1" w:styleId="SubtleEmphasis1">
    <w:name w:val="Subtle Emphasis1"/>
    <w:uiPriority w:val="19"/>
    <w:qFormat/>
    <w:rsid w:val="00D13C83"/>
    <w:rPr>
      <w:rFonts w:ascii="Times New Roman" w:hAnsi="Times New Roman" w:cs="Times New Roman" w:hint="default"/>
      <w:b/>
      <w:bCs w:val="0"/>
      <w:iCs/>
      <w:color w:val="auto"/>
      <w:sz w:val="22"/>
    </w:rPr>
  </w:style>
  <w:style w:type="character" w:customStyle="1" w:styleId="StyleBoldRed">
    <w:name w:val="Style Bold Red"/>
    <w:rsid w:val="00D13C83"/>
    <w:rPr>
      <w:b/>
      <w:bCs/>
      <w:color w:val="auto"/>
    </w:rPr>
  </w:style>
  <w:style w:type="character" w:customStyle="1" w:styleId="StyleTimesNewRoman8pt">
    <w:name w:val="Style Times New Roman 8 pt"/>
    <w:rsid w:val="00D13C83"/>
    <w:rPr>
      <w:rFonts w:ascii="Georgia" w:hAnsi="Georgia" w:hint="default"/>
      <w:sz w:val="16"/>
    </w:rPr>
  </w:style>
  <w:style w:type="character" w:customStyle="1" w:styleId="StyleStyle7pt8pt">
    <w:name w:val="Style Style 7 pt + 8 pt"/>
    <w:rsid w:val="00D13C83"/>
    <w:rPr>
      <w:sz w:val="16"/>
    </w:rPr>
  </w:style>
  <w:style w:type="character" w:customStyle="1" w:styleId="StyleStyleThickunderlineBold1">
    <w:name w:val="Style Style Thick underline + Bold1"/>
    <w:rsid w:val="00D13C83"/>
    <w:rPr>
      <w:b/>
      <w:bCs/>
      <w:u w:val="thick"/>
    </w:rPr>
  </w:style>
  <w:style w:type="character" w:customStyle="1" w:styleId="StyleUnderline2">
    <w:name w:val="Style Underline2"/>
    <w:rsid w:val="00D13C83"/>
    <w:rPr>
      <w:u w:val="single"/>
    </w:rPr>
  </w:style>
  <w:style w:type="character" w:customStyle="1" w:styleId="ShrinkText">
    <w:name w:val="Shrink Text"/>
    <w:rsid w:val="00D13C83"/>
    <w:rPr>
      <w:sz w:val="16"/>
    </w:rPr>
  </w:style>
  <w:style w:type="character" w:customStyle="1" w:styleId="smallcaps">
    <w:name w:val="smallcaps"/>
    <w:rsid w:val="00D13C83"/>
  </w:style>
  <w:style w:type="character" w:customStyle="1" w:styleId="goldbldtext">
    <w:name w:val="goldbldtext"/>
    <w:rsid w:val="00D13C83"/>
  </w:style>
  <w:style w:type="character" w:customStyle="1" w:styleId="cardshighlight0">
    <w:name w:val="cardshighlight"/>
    <w:rsid w:val="00D13C83"/>
  </w:style>
  <w:style w:type="character" w:customStyle="1" w:styleId="cardsfont12pt1">
    <w:name w:val="cardsfont12pt"/>
    <w:rsid w:val="00D13C83"/>
  </w:style>
  <w:style w:type="character" w:customStyle="1" w:styleId="ft1">
    <w:name w:val="ft1"/>
    <w:rsid w:val="00D13C83"/>
  </w:style>
  <w:style w:type="character" w:customStyle="1" w:styleId="ft6">
    <w:name w:val="ft6"/>
    <w:rsid w:val="00D13C83"/>
  </w:style>
  <w:style w:type="character" w:customStyle="1" w:styleId="kicker">
    <w:name w:val="kicker"/>
    <w:rsid w:val="00D13C83"/>
  </w:style>
  <w:style w:type="character" w:customStyle="1" w:styleId="backcontent">
    <w:name w:val="backcontent"/>
    <w:rsid w:val="00D13C83"/>
  </w:style>
  <w:style w:type="character" w:customStyle="1" w:styleId="daystmp">
    <w:name w:val="daystmp"/>
    <w:rsid w:val="00D13C83"/>
  </w:style>
  <w:style w:type="character" w:customStyle="1" w:styleId="cardsfont12ptchar">
    <w:name w:val="cardsfont12ptchar"/>
    <w:rsid w:val="00D13C83"/>
  </w:style>
  <w:style w:type="character" w:customStyle="1" w:styleId="gal">
    <w:name w:val="gal"/>
    <w:rsid w:val="00D13C83"/>
  </w:style>
  <w:style w:type="character" w:customStyle="1" w:styleId="submitted">
    <w:name w:val="submitted"/>
    <w:rsid w:val="00D13C83"/>
  </w:style>
  <w:style w:type="character" w:customStyle="1" w:styleId="imagedateline">
    <w:name w:val="image_dateline"/>
    <w:rsid w:val="00D13C83"/>
  </w:style>
  <w:style w:type="character" w:customStyle="1" w:styleId="authordatecharchar">
    <w:name w:val="authordatecharchar"/>
    <w:rsid w:val="00D13C83"/>
  </w:style>
  <w:style w:type="character" w:customStyle="1" w:styleId="style1char0">
    <w:name w:val="style1char"/>
    <w:rsid w:val="00D13C83"/>
  </w:style>
  <w:style w:type="character" w:customStyle="1" w:styleId="tagcharchar0">
    <w:name w:val="tagcharchar"/>
    <w:rsid w:val="00D13C83"/>
  </w:style>
  <w:style w:type="character" w:customStyle="1" w:styleId="underlinedcharchar2">
    <w:name w:val="underlinedcharchar"/>
    <w:rsid w:val="00D13C83"/>
  </w:style>
  <w:style w:type="character" w:customStyle="1" w:styleId="BoxedChar">
    <w:name w:val="Boxed Char"/>
    <w:rsid w:val="00D13C83"/>
    <w:rPr>
      <w:rFonts w:ascii="Arial Narrow" w:hAnsi="Arial Narrow" w:hint="default"/>
      <w:b/>
      <w:bCs w:val="0"/>
      <w:sz w:val="18"/>
      <w:bdr w:val="single" w:sz="6" w:space="0" w:color="auto" w:frame="1"/>
    </w:rPr>
  </w:style>
  <w:style w:type="character" w:customStyle="1" w:styleId="Style11ptUnderline2">
    <w:name w:val="Style 11 pt Underline2"/>
    <w:rsid w:val="00D13C83"/>
    <w:rPr>
      <w:sz w:val="20"/>
      <w:u w:val="single"/>
    </w:rPr>
  </w:style>
  <w:style w:type="character" w:customStyle="1" w:styleId="Style11ptBoldUnderline2">
    <w:name w:val="Style 11 pt Bold Underline2"/>
    <w:rsid w:val="00D13C83"/>
    <w:rPr>
      <w:b/>
      <w:bCs/>
      <w:sz w:val="20"/>
      <w:u w:val="single"/>
    </w:rPr>
  </w:style>
  <w:style w:type="character" w:customStyle="1" w:styleId="nw">
    <w:name w:val="nw"/>
    <w:rsid w:val="00D13C83"/>
  </w:style>
  <w:style w:type="character" w:customStyle="1" w:styleId="Styleunderline11ptBoldBorderSinglesolidlineAuto">
    <w:name w:val="Style underline + 11 pt Bold Border: : (Single solid line Auto ..."/>
    <w:rsid w:val="00D13C83"/>
    <w:rPr>
      <w:b/>
      <w:bCs/>
      <w:sz w:val="20"/>
      <w:u w:val="single"/>
      <w:bdr w:val="single" w:sz="4" w:space="0" w:color="auto" w:frame="1"/>
    </w:rPr>
  </w:style>
  <w:style w:type="character" w:customStyle="1" w:styleId="cardCharCharCharChar">
    <w:name w:val="card Char Char Char Char"/>
    <w:rsid w:val="00D13C83"/>
    <w:rPr>
      <w:lang w:val="en-US" w:eastAsia="en-US" w:bidi="ar-SA"/>
    </w:rPr>
  </w:style>
  <w:style w:type="character" w:customStyle="1" w:styleId="cardCharCharChar1">
    <w:name w:val="card Char Char Char1"/>
    <w:rsid w:val="00D13C83"/>
    <w:rPr>
      <w:lang w:val="en-US" w:eastAsia="en-US" w:bidi="ar-SA"/>
    </w:rPr>
  </w:style>
  <w:style w:type="character" w:customStyle="1" w:styleId="Style11ptThickunderline">
    <w:name w:val="Style 11 pt Thick underline"/>
    <w:rsid w:val="00D13C83"/>
    <w:rPr>
      <w:sz w:val="20"/>
      <w:u w:val="thick"/>
    </w:rPr>
  </w:style>
  <w:style w:type="character" w:customStyle="1" w:styleId="Style11ptBoldThickunderline">
    <w:name w:val="Style 11 pt Bold Thick underline"/>
    <w:rsid w:val="00D13C83"/>
    <w:rPr>
      <w:b/>
      <w:bCs/>
      <w:sz w:val="20"/>
      <w:u w:val="thick"/>
    </w:rPr>
  </w:style>
  <w:style w:type="character" w:customStyle="1" w:styleId="authors1">
    <w:name w:val="authors1"/>
    <w:rsid w:val="00D13C83"/>
    <w:rPr>
      <w:rFonts w:ascii="Verdana" w:hAnsi="Verdana" w:hint="default"/>
      <w:b/>
      <w:bCs/>
      <w:color w:val="006699"/>
      <w:sz w:val="20"/>
      <w:szCs w:val="20"/>
    </w:rPr>
  </w:style>
  <w:style w:type="character" w:customStyle="1" w:styleId="headlinesectionlarge">
    <w:name w:val="headline_section_large"/>
    <w:rsid w:val="00D13C83"/>
  </w:style>
  <w:style w:type="character" w:customStyle="1" w:styleId="Styleunderline11ptBlack">
    <w:name w:val="Style underline + 11 pt Black"/>
    <w:rsid w:val="00D13C83"/>
    <w:rPr>
      <w:color w:val="000000"/>
      <w:sz w:val="20"/>
      <w:u w:val="single"/>
    </w:rPr>
  </w:style>
  <w:style w:type="character" w:customStyle="1" w:styleId="Styleunderline11ptBoldBlack">
    <w:name w:val="Style underline + 11 pt Bold Black"/>
    <w:rsid w:val="00D13C83"/>
    <w:rPr>
      <w:b/>
      <w:bCs/>
      <w:color w:val="000000"/>
      <w:sz w:val="20"/>
      <w:u w:val="single"/>
    </w:rPr>
  </w:style>
  <w:style w:type="character" w:customStyle="1" w:styleId="Style11ptBoldBlackUnderline">
    <w:name w:val="Style 11 pt Bold Black Underline"/>
    <w:rsid w:val="00D13C83"/>
    <w:rPr>
      <w:b/>
      <w:bCs/>
      <w:color w:val="000000"/>
      <w:sz w:val="20"/>
      <w:u w:val="single"/>
    </w:rPr>
  </w:style>
  <w:style w:type="character" w:customStyle="1" w:styleId="Style11ptBoldBlackUnderlineBorderSinglesolidline">
    <w:name w:val="Style 11 pt Bold Black Underline Border: : (Single solid line ..."/>
    <w:rsid w:val="00D13C83"/>
    <w:rPr>
      <w:b/>
      <w:bCs/>
      <w:color w:val="000000"/>
      <w:sz w:val="20"/>
      <w:u w:val="single"/>
      <w:bdr w:val="single" w:sz="4" w:space="0" w:color="auto" w:frame="1"/>
    </w:rPr>
  </w:style>
  <w:style w:type="character" w:customStyle="1" w:styleId="StyleLatinMeridien-Italic11ptItalicUnderline">
    <w:name w:val="Style (Latin) Meridien-Italic 11 pt Italic Underline"/>
    <w:rsid w:val="00D13C83"/>
    <w:rPr>
      <w:rFonts w:ascii="Meridien-Italic" w:hAnsi="Meridien-Italic" w:hint="default"/>
      <w:i/>
      <w:iCs/>
      <w:sz w:val="20"/>
      <w:u w:val="single"/>
    </w:rPr>
  </w:style>
  <w:style w:type="character" w:customStyle="1" w:styleId="Citation-AuthorDate">
    <w:name w:val="Citation - Author/Date"/>
    <w:rsid w:val="00D13C83"/>
    <w:rPr>
      <w:b/>
      <w:bCs w:val="0"/>
      <w:smallCaps/>
      <w:sz w:val="24"/>
      <w:u w:val="single"/>
    </w:rPr>
  </w:style>
  <w:style w:type="character" w:customStyle="1" w:styleId="underlinestylechar0">
    <w:name w:val="underlinestylechar"/>
    <w:rsid w:val="00D13C83"/>
  </w:style>
  <w:style w:type="character" w:customStyle="1" w:styleId="highlight">
    <w:name w:val="highlight"/>
    <w:rsid w:val="00D13C83"/>
  </w:style>
  <w:style w:type="character" w:customStyle="1" w:styleId="DottedUnderline0">
    <w:name w:val="Dotted Underline"/>
    <w:rsid w:val="00D13C83"/>
    <w:rPr>
      <w:rFonts w:ascii="Times New Roman" w:hAnsi="Times New Roman" w:cs="Times New Roman" w:hint="default"/>
      <w:sz w:val="20"/>
      <w:u w:val="dottedHeavy"/>
    </w:rPr>
  </w:style>
  <w:style w:type="character" w:customStyle="1" w:styleId="CardsFont6ptCharChar">
    <w:name w:val="Cards + Font: 6 pt Char Char"/>
    <w:rsid w:val="00D13C83"/>
    <w:rPr>
      <w:sz w:val="8"/>
      <w:lang w:val="en-US" w:eastAsia="en-US" w:bidi="ar-SA"/>
    </w:rPr>
  </w:style>
  <w:style w:type="character" w:customStyle="1" w:styleId="titleauthoretc">
    <w:name w:val="titleauthoretc"/>
    <w:rsid w:val="00D13C83"/>
  </w:style>
  <w:style w:type="character" w:customStyle="1" w:styleId="labeltext">
    <w:name w:val="labeltext"/>
    <w:rsid w:val="00D13C83"/>
  </w:style>
  <w:style w:type="character" w:customStyle="1" w:styleId="viewlink">
    <w:name w:val="viewlink"/>
    <w:rsid w:val="00D13C83"/>
  </w:style>
  <w:style w:type="character" w:customStyle="1" w:styleId="share">
    <w:name w:val="share"/>
    <w:rsid w:val="00D13C83"/>
  </w:style>
  <w:style w:type="character" w:customStyle="1" w:styleId="inlinkchart">
    <w:name w:val="inlink_chart"/>
    <w:rsid w:val="00D13C83"/>
  </w:style>
  <w:style w:type="character" w:customStyle="1" w:styleId="underLight">
    <w:name w:val="underLight"/>
    <w:uiPriority w:val="1"/>
    <w:qFormat/>
    <w:rsid w:val="00D13C8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13C83"/>
  </w:style>
  <w:style w:type="character" w:customStyle="1" w:styleId="author-rss">
    <w:name w:val="author-rss"/>
    <w:rsid w:val="00D13C83"/>
  </w:style>
  <w:style w:type="character" w:customStyle="1" w:styleId="fbsharecountwrapper">
    <w:name w:val="fb_share_count_wrapper"/>
    <w:rsid w:val="00D13C83"/>
  </w:style>
  <w:style w:type="character" w:customStyle="1" w:styleId="fbbuttontext">
    <w:name w:val="fb_button_text"/>
    <w:rsid w:val="00D13C83"/>
  </w:style>
  <w:style w:type="character" w:customStyle="1" w:styleId="hw">
    <w:name w:val="hw"/>
    <w:rsid w:val="00D13C83"/>
  </w:style>
  <w:style w:type="character" w:customStyle="1" w:styleId="linktotop">
    <w:name w:val="linktotop"/>
    <w:rsid w:val="00D13C83"/>
  </w:style>
  <w:style w:type="character" w:customStyle="1" w:styleId="maintextbldleft">
    <w:name w:val="maintextbldleft"/>
    <w:rsid w:val="00D13C83"/>
  </w:style>
  <w:style w:type="character" w:customStyle="1" w:styleId="maintextleft">
    <w:name w:val="maintextleft"/>
    <w:rsid w:val="00D13C83"/>
  </w:style>
  <w:style w:type="character" w:customStyle="1" w:styleId="descriptionstyle1block">
    <w:name w:val="description style1 block"/>
    <w:rsid w:val="00D13C83"/>
  </w:style>
  <w:style w:type="character" w:customStyle="1" w:styleId="gutter-right-1">
    <w:name w:val="gutter-right-1"/>
    <w:basedOn w:val="DefaultParagraphFont"/>
    <w:rsid w:val="00D13C83"/>
  </w:style>
  <w:style w:type="character" w:customStyle="1" w:styleId="ssl3">
    <w:name w:val="ss_l3"/>
    <w:rsid w:val="00D13C83"/>
  </w:style>
  <w:style w:type="character" w:customStyle="1" w:styleId="FontStyle39">
    <w:name w:val="Font Style39"/>
    <w:uiPriority w:val="99"/>
    <w:rsid w:val="00D13C83"/>
    <w:rPr>
      <w:rFonts w:ascii="Constantia" w:hAnsi="Constantia" w:cs="Constantia" w:hint="default"/>
      <w:b/>
      <w:bCs/>
      <w:sz w:val="18"/>
      <w:szCs w:val="18"/>
    </w:rPr>
  </w:style>
  <w:style w:type="character" w:customStyle="1" w:styleId="6">
    <w:name w:val="6"/>
    <w:rsid w:val="00D13C83"/>
    <w:rPr>
      <w:rFonts w:ascii="Arial" w:hAnsi="Arial" w:cs="Arial" w:hint="default"/>
      <w:bCs/>
      <w:sz w:val="20"/>
      <w:u w:val="single"/>
      <w:lang w:val="en-US" w:eastAsia="en-US" w:bidi="ar-SA"/>
    </w:rPr>
  </w:style>
  <w:style w:type="character" w:customStyle="1" w:styleId="CharChar4">
    <w:name w:val="Char Char4"/>
    <w:rsid w:val="00D13C83"/>
    <w:rPr>
      <w:szCs w:val="24"/>
      <w:lang w:eastAsia="zh-CN"/>
    </w:rPr>
  </w:style>
  <w:style w:type="character" w:customStyle="1" w:styleId="Header11">
    <w:name w:val="Header11"/>
    <w:rsid w:val="00D13C83"/>
  </w:style>
  <w:style w:type="character" w:customStyle="1" w:styleId="posa">
    <w:name w:val="pos(a)"/>
    <w:basedOn w:val="DefaultParagraphFont"/>
    <w:rsid w:val="00D13C83"/>
  </w:style>
  <w:style w:type="character" w:customStyle="1" w:styleId="u-hiddeninnarrowenv">
    <w:name w:val="u-hiddeninnarrowenv"/>
    <w:basedOn w:val="DefaultParagraphFont"/>
    <w:rsid w:val="00D13C83"/>
  </w:style>
  <w:style w:type="character" w:customStyle="1" w:styleId="followbutton-bird">
    <w:name w:val="followbutton-bird"/>
    <w:basedOn w:val="DefaultParagraphFont"/>
    <w:rsid w:val="00D13C83"/>
  </w:style>
  <w:style w:type="character" w:customStyle="1" w:styleId="tweetauthor-name">
    <w:name w:val="tweetauthor-name"/>
    <w:basedOn w:val="DefaultParagraphFont"/>
    <w:rsid w:val="00D13C83"/>
  </w:style>
  <w:style w:type="character" w:customStyle="1" w:styleId="tweetauthor-verifiedbadge">
    <w:name w:val="tweetauthor-verifiedbadge"/>
    <w:basedOn w:val="DefaultParagraphFont"/>
    <w:rsid w:val="00D13C83"/>
  </w:style>
  <w:style w:type="character" w:customStyle="1" w:styleId="tweetauthor-screenname">
    <w:name w:val="tweetauthor-screenname"/>
    <w:basedOn w:val="DefaultParagraphFont"/>
    <w:rsid w:val="00D13C83"/>
  </w:style>
  <w:style w:type="character" w:customStyle="1" w:styleId="u-hiddenvisually">
    <w:name w:val="u-hiddenvisually"/>
    <w:basedOn w:val="DefaultParagraphFont"/>
    <w:rsid w:val="00D13C83"/>
  </w:style>
  <w:style w:type="character" w:customStyle="1" w:styleId="tweetaction-stat">
    <w:name w:val="tweetaction-stat"/>
    <w:basedOn w:val="DefaultParagraphFont"/>
    <w:rsid w:val="00D13C83"/>
  </w:style>
  <w:style w:type="character" w:customStyle="1" w:styleId="related">
    <w:name w:val="related"/>
    <w:basedOn w:val="DefaultParagraphFont"/>
    <w:rsid w:val="00D13C83"/>
  </w:style>
  <w:style w:type="character" w:customStyle="1" w:styleId="related-content">
    <w:name w:val="related-content"/>
    <w:basedOn w:val="DefaultParagraphFont"/>
    <w:rsid w:val="00D13C83"/>
  </w:style>
  <w:style w:type="character" w:customStyle="1" w:styleId="name-of-author">
    <w:name w:val="name-of-author"/>
    <w:basedOn w:val="DefaultParagraphFont"/>
    <w:rsid w:val="00D13C83"/>
  </w:style>
  <w:style w:type="character" w:customStyle="1" w:styleId="first-name">
    <w:name w:val="first-name"/>
    <w:basedOn w:val="DefaultParagraphFont"/>
    <w:rsid w:val="00D13C83"/>
  </w:style>
  <w:style w:type="character" w:customStyle="1" w:styleId="last-name">
    <w:name w:val="last-name"/>
    <w:basedOn w:val="DefaultParagraphFont"/>
    <w:rsid w:val="00D13C83"/>
  </w:style>
  <w:style w:type="character" w:customStyle="1" w:styleId="caption10">
    <w:name w:val="caption1"/>
    <w:basedOn w:val="DefaultParagraphFont"/>
    <w:rsid w:val="00D13C83"/>
  </w:style>
  <w:style w:type="character" w:customStyle="1" w:styleId="recirc-text">
    <w:name w:val="&quot;recirc-text”"/>
    <w:basedOn w:val="DefaultParagraphFont"/>
    <w:rsid w:val="00D13C83"/>
  </w:style>
  <w:style w:type="character" w:customStyle="1" w:styleId="video-icon">
    <w:name w:val="video-icon"/>
    <w:basedOn w:val="DefaultParagraphFont"/>
    <w:rsid w:val="00D13C83"/>
  </w:style>
  <w:style w:type="character" w:customStyle="1" w:styleId="powa-shot-play-btn-text">
    <w:name w:val="powa-shot-play-btn-text"/>
    <w:basedOn w:val="DefaultParagraphFont"/>
    <w:rsid w:val="00D13C83"/>
  </w:style>
  <w:style w:type="character" w:customStyle="1" w:styleId="powa-shot-click">
    <w:name w:val="powa-shot-click"/>
    <w:basedOn w:val="DefaultParagraphFont"/>
    <w:rsid w:val="00D13C83"/>
  </w:style>
  <w:style w:type="character" w:customStyle="1" w:styleId="wpv-blurb">
    <w:name w:val="wpv-blurb"/>
    <w:basedOn w:val="DefaultParagraphFont"/>
    <w:rsid w:val="00D13C83"/>
  </w:style>
  <w:style w:type="character" w:customStyle="1" w:styleId="pb-caption">
    <w:name w:val="pb-caption"/>
    <w:basedOn w:val="DefaultParagraphFont"/>
    <w:rsid w:val="00D13C83"/>
  </w:style>
  <w:style w:type="table" w:styleId="TableGrid">
    <w:name w:val="Table Grid"/>
    <w:basedOn w:val="TableNormal"/>
    <w:rsid w:val="00D13C83"/>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
    <w:basedOn w:val="Normal"/>
    <w:uiPriority w:val="99"/>
    <w:qFormat/>
    <w:rsid w:val="00D13C83"/>
    <w:pPr>
      <w:keepNext/>
      <w:keepLines/>
      <w:spacing w:before="200"/>
      <w:outlineLvl w:val="3"/>
    </w:pPr>
    <w:rPr>
      <w:rFonts w:eastAsia="Times New Roman" w:cs="Times New Roman"/>
      <w:b/>
      <w:iCs/>
      <w:caps/>
      <w:sz w:val="16"/>
      <w:szCs w:val="20"/>
    </w:rPr>
  </w:style>
  <w:style w:type="character" w:customStyle="1" w:styleId="Heading5Char1">
    <w:name w:val="Heading 5 Char1"/>
    <w:aliases w:val="Text Char1"/>
    <w:basedOn w:val="DefaultParagraphFont"/>
    <w:semiHidden/>
    <w:rsid w:val="00D13C83"/>
    <w:rPr>
      <w:rFonts w:asciiTheme="majorHAnsi" w:eastAsiaTheme="majorEastAsia" w:hAnsiTheme="majorHAnsi" w:cstheme="majorBidi" w:hint="default"/>
      <w:color w:val="365F91" w:themeColor="accent1" w:themeShade="BF"/>
      <w:sz w:val="22"/>
      <w:szCs w:val="22"/>
    </w:rPr>
  </w:style>
  <w:style w:type="character" w:styleId="CommentReference">
    <w:name w:val="annotation reference"/>
    <w:basedOn w:val="DefaultParagraphFont"/>
    <w:uiPriority w:val="99"/>
    <w:unhideWhenUsed/>
    <w:rsid w:val="00D13C83"/>
    <w:rPr>
      <w:sz w:val="16"/>
      <w:szCs w:val="16"/>
    </w:rPr>
  </w:style>
  <w:style w:type="character" w:styleId="EndnoteReference">
    <w:name w:val="endnote reference"/>
    <w:unhideWhenUsed/>
    <w:rsid w:val="00D13C83"/>
    <w:rPr>
      <w:vertAlign w:val="baseline"/>
    </w:rPr>
  </w:style>
  <w:style w:type="character" w:customStyle="1" w:styleId="Heading7Char1">
    <w:name w:val="Heading 7 Char1"/>
    <w:basedOn w:val="DefaultParagraphFont"/>
    <w:semiHidden/>
    <w:rsid w:val="00D13C8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D13C8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13C83"/>
    <w:rPr>
      <w:rFonts w:asciiTheme="majorHAnsi" w:eastAsiaTheme="majorEastAsia" w:hAnsiTheme="majorHAnsi" w:cstheme="majorBidi" w:hint="default"/>
      <w:i/>
      <w:iCs/>
      <w:color w:val="272727" w:themeColor="text1" w:themeTint="D8"/>
      <w:sz w:val="21"/>
      <w:szCs w:val="21"/>
    </w:rPr>
  </w:style>
  <w:style w:type="character" w:customStyle="1" w:styleId="TagsChar1">
    <w:name w:val="Tags Char1"/>
    <w:aliases w:val="Super Script Char1,TagStyle Char1"/>
    <w:uiPriority w:val="1"/>
    <w:rsid w:val="00D13C83"/>
    <w:rPr>
      <w:rFonts w:ascii="Arial Narrow" w:hAnsi="Arial Narrow" w:hint="default"/>
      <w:b/>
      <w:bCs w:val="0"/>
      <w:noProof w:val="0"/>
      <w:sz w:val="22"/>
      <w:szCs w:val="60"/>
      <w:lang w:val="en-US" w:eastAsia="en-US" w:bidi="ar-SA"/>
    </w:rPr>
  </w:style>
  <w:style w:type="character" w:customStyle="1" w:styleId="StyleBold">
    <w:name w:val="Style Bold"/>
    <w:basedOn w:val="DefaultParagraphFont"/>
    <w:uiPriority w:val="9"/>
    <w:semiHidden/>
    <w:rsid w:val="00D13C83"/>
    <w:rPr>
      <w:b/>
      <w:bCs/>
    </w:rPr>
  </w:style>
  <w:style w:type="character" w:customStyle="1" w:styleId="HeaderChar3">
    <w:name w:val="Header Char3"/>
    <w:basedOn w:val="DefaultParagraphFont"/>
    <w:uiPriority w:val="99"/>
    <w:semiHidden/>
    <w:rsid w:val="00D13C83"/>
    <w:rPr>
      <w:rFonts w:ascii="Calibri" w:hAnsi="Calibri"/>
    </w:rPr>
  </w:style>
  <w:style w:type="character" w:styleId="PageNumber">
    <w:name w:val="page number"/>
    <w:aliases w:val="card ununderlined"/>
    <w:basedOn w:val="DefaultParagraphFont"/>
    <w:uiPriority w:val="99"/>
    <w:rsid w:val="00D13C83"/>
  </w:style>
  <w:style w:type="paragraph" w:styleId="TOC2">
    <w:name w:val="toc 2"/>
    <w:basedOn w:val="Normal"/>
    <w:next w:val="Normal"/>
    <w:autoRedefine/>
    <w:uiPriority w:val="39"/>
    <w:rsid w:val="00D13C83"/>
    <w:pPr>
      <w:ind w:left="200"/>
    </w:pPr>
    <w:rPr>
      <w:rFonts w:eastAsia="Times New Roman" w:cstheme="minorBidi"/>
      <w:sz w:val="16"/>
      <w:szCs w:val="20"/>
    </w:rPr>
  </w:style>
  <w:style w:type="paragraph" w:styleId="TOC3">
    <w:name w:val="toc 3"/>
    <w:basedOn w:val="Normal"/>
    <w:next w:val="Normal"/>
    <w:autoRedefine/>
    <w:uiPriority w:val="39"/>
    <w:rsid w:val="00D13C83"/>
    <w:pPr>
      <w:ind w:left="400"/>
    </w:pPr>
    <w:rPr>
      <w:rFonts w:eastAsia="Times New Roman" w:cstheme="minorBidi"/>
      <w:sz w:val="16"/>
      <w:szCs w:val="20"/>
    </w:rPr>
  </w:style>
  <w:style w:type="paragraph" w:styleId="TOC4">
    <w:name w:val="toc 4"/>
    <w:basedOn w:val="Normal"/>
    <w:next w:val="Normal"/>
    <w:autoRedefine/>
    <w:uiPriority w:val="39"/>
    <w:rsid w:val="00D13C83"/>
    <w:pPr>
      <w:ind w:left="600"/>
    </w:pPr>
    <w:rPr>
      <w:rFonts w:eastAsia="Times New Roman" w:cstheme="minorBidi"/>
      <w:sz w:val="16"/>
      <w:szCs w:val="20"/>
    </w:rPr>
  </w:style>
  <w:style w:type="paragraph" w:styleId="TOC5">
    <w:name w:val="toc 5"/>
    <w:basedOn w:val="Normal"/>
    <w:next w:val="Normal"/>
    <w:autoRedefine/>
    <w:uiPriority w:val="39"/>
    <w:rsid w:val="00D13C83"/>
    <w:pPr>
      <w:ind w:left="800"/>
    </w:pPr>
    <w:rPr>
      <w:rFonts w:eastAsia="Times New Roman" w:cstheme="minorBidi"/>
      <w:sz w:val="16"/>
      <w:szCs w:val="20"/>
    </w:rPr>
  </w:style>
  <w:style w:type="paragraph" w:styleId="TOC6">
    <w:name w:val="toc 6"/>
    <w:basedOn w:val="Normal"/>
    <w:next w:val="Normal"/>
    <w:autoRedefine/>
    <w:uiPriority w:val="39"/>
    <w:rsid w:val="00D13C83"/>
    <w:pPr>
      <w:ind w:left="1000"/>
    </w:pPr>
    <w:rPr>
      <w:rFonts w:eastAsia="Times New Roman" w:cstheme="minorBidi"/>
      <w:sz w:val="16"/>
      <w:szCs w:val="20"/>
    </w:rPr>
  </w:style>
  <w:style w:type="paragraph" w:styleId="TOC7">
    <w:name w:val="toc 7"/>
    <w:basedOn w:val="Normal"/>
    <w:next w:val="Normal"/>
    <w:autoRedefine/>
    <w:uiPriority w:val="39"/>
    <w:rsid w:val="00D13C83"/>
    <w:pPr>
      <w:ind w:left="1200"/>
    </w:pPr>
    <w:rPr>
      <w:rFonts w:eastAsia="Times New Roman" w:cstheme="minorBidi"/>
      <w:sz w:val="16"/>
      <w:szCs w:val="20"/>
    </w:rPr>
  </w:style>
  <w:style w:type="paragraph" w:styleId="TOC8">
    <w:name w:val="toc 8"/>
    <w:basedOn w:val="Normal"/>
    <w:next w:val="Normal"/>
    <w:autoRedefine/>
    <w:uiPriority w:val="39"/>
    <w:rsid w:val="00D13C83"/>
    <w:pPr>
      <w:ind w:left="1400"/>
    </w:pPr>
    <w:rPr>
      <w:rFonts w:eastAsia="Times New Roman" w:cstheme="minorBidi"/>
      <w:sz w:val="16"/>
      <w:szCs w:val="20"/>
    </w:rPr>
  </w:style>
  <w:style w:type="paragraph" w:styleId="TOC9">
    <w:name w:val="toc 9"/>
    <w:basedOn w:val="Normal"/>
    <w:next w:val="Normal"/>
    <w:autoRedefine/>
    <w:uiPriority w:val="39"/>
    <w:rsid w:val="00D13C83"/>
    <w:pPr>
      <w:ind w:left="1600"/>
    </w:pPr>
    <w:rPr>
      <w:rFonts w:eastAsia="Times New Roman" w:cstheme="minorBidi"/>
      <w:sz w:val="16"/>
      <w:szCs w:val="20"/>
    </w:rPr>
  </w:style>
  <w:style w:type="paragraph" w:styleId="List">
    <w:name w:val="List"/>
    <w:basedOn w:val="Normal"/>
    <w:uiPriority w:val="99"/>
    <w:unhideWhenUsed/>
    <w:rsid w:val="00D13C83"/>
    <w:pPr>
      <w:contextualSpacing/>
    </w:pPr>
    <w:rPr>
      <w:rFonts w:ascii="Garamond" w:eastAsia="Calibri" w:hAnsi="Garamond" w:cstheme="minorBidi"/>
      <w:sz w:val="18"/>
    </w:rPr>
  </w:style>
  <w:style w:type="character" w:styleId="HTMLCite">
    <w:name w:val="HTML Cite"/>
    <w:rsid w:val="00D13C83"/>
    <w:rPr>
      <w:i/>
      <w:iCs/>
    </w:rPr>
  </w:style>
  <w:style w:type="numbering" w:customStyle="1" w:styleId="NoList1">
    <w:name w:val="No List1"/>
    <w:next w:val="NoList"/>
    <w:uiPriority w:val="99"/>
    <w:semiHidden/>
    <w:unhideWhenUsed/>
    <w:rsid w:val="00D13C83"/>
  </w:style>
  <w:style w:type="numbering" w:customStyle="1" w:styleId="NoList2">
    <w:name w:val="No List2"/>
    <w:next w:val="NoList"/>
    <w:uiPriority w:val="99"/>
    <w:semiHidden/>
    <w:unhideWhenUsed/>
    <w:rsid w:val="00D13C83"/>
  </w:style>
  <w:style w:type="numbering" w:customStyle="1" w:styleId="NoList3">
    <w:name w:val="No List3"/>
    <w:next w:val="NoList"/>
    <w:uiPriority w:val="99"/>
    <w:semiHidden/>
    <w:unhideWhenUsed/>
    <w:rsid w:val="00D13C83"/>
  </w:style>
  <w:style w:type="numbering" w:customStyle="1" w:styleId="NoList4">
    <w:name w:val="No List4"/>
    <w:next w:val="NoList"/>
    <w:uiPriority w:val="99"/>
    <w:semiHidden/>
    <w:unhideWhenUsed/>
    <w:rsid w:val="00D13C83"/>
  </w:style>
  <w:style w:type="numbering" w:customStyle="1" w:styleId="NoList5">
    <w:name w:val="No List5"/>
    <w:next w:val="NoList"/>
    <w:semiHidden/>
    <w:unhideWhenUsed/>
    <w:rsid w:val="00D13C83"/>
  </w:style>
  <w:style w:type="character" w:styleId="FootnoteReference">
    <w:name w:val="footnote reference"/>
    <w:uiPriority w:val="99"/>
    <w:rsid w:val="00D13C83"/>
    <w:rPr>
      <w:color w:val="000000"/>
      <w:sz w:val="18"/>
      <w:szCs w:val="18"/>
    </w:rPr>
  </w:style>
  <w:style w:type="character" w:styleId="HTMLTypewriter">
    <w:name w:val="HTML Typewriter"/>
    <w:rsid w:val="00D13C83"/>
    <w:rPr>
      <w:rFonts w:ascii="Courier New" w:eastAsia="Times New Roman" w:hAnsi="Courier New" w:cs="Courier New"/>
      <w:sz w:val="20"/>
      <w:szCs w:val="20"/>
    </w:rPr>
  </w:style>
  <w:style w:type="paragraph" w:styleId="BlockText">
    <w:name w:val="Block Text"/>
    <w:basedOn w:val="Normal"/>
    <w:rsid w:val="00D13C83"/>
    <w:pPr>
      <w:ind w:left="229" w:right="229"/>
    </w:pPr>
    <w:rPr>
      <w:rFonts w:ascii="Verdana" w:eastAsia="Times New Roman" w:hAnsi="Verdana" w:cstheme="minorBidi"/>
      <w:sz w:val="16"/>
      <w:szCs w:val="20"/>
    </w:rPr>
  </w:style>
  <w:style w:type="paragraph" w:styleId="NormalIndent">
    <w:name w:val="Normal Indent"/>
    <w:basedOn w:val="Normal"/>
    <w:rsid w:val="00D13C83"/>
    <w:pPr>
      <w:ind w:left="720"/>
    </w:pPr>
    <w:rPr>
      <w:rFonts w:eastAsia="Times New Roman" w:cstheme="minorBidi"/>
      <w:sz w:val="16"/>
      <w:szCs w:val="20"/>
    </w:rPr>
  </w:style>
  <w:style w:type="paragraph" w:styleId="EnvelopeReturn">
    <w:name w:val="envelope return"/>
    <w:basedOn w:val="Normal"/>
    <w:rsid w:val="00D13C83"/>
    <w:rPr>
      <w:rFonts w:eastAsia="Times New Roman" w:cstheme="minorBidi"/>
      <w:sz w:val="24"/>
      <w:szCs w:val="20"/>
    </w:rPr>
  </w:style>
  <w:style w:type="paragraph" w:styleId="EnvelopeAddress">
    <w:name w:val="envelope address"/>
    <w:basedOn w:val="Normal"/>
    <w:rsid w:val="00D13C83"/>
    <w:pPr>
      <w:framePr w:w="7920" w:h="1980" w:hRule="exact" w:hSpace="180" w:wrap="auto" w:hAnchor="page" w:xAlign="center" w:yAlign="bottom"/>
      <w:ind w:left="2880"/>
    </w:pPr>
    <w:rPr>
      <w:rFonts w:eastAsia="Times New Roman" w:cstheme="minorBidi"/>
      <w:sz w:val="28"/>
    </w:rPr>
  </w:style>
  <w:style w:type="numbering" w:customStyle="1" w:styleId="NoList6">
    <w:name w:val="No List6"/>
    <w:next w:val="NoList"/>
    <w:uiPriority w:val="99"/>
    <w:semiHidden/>
    <w:unhideWhenUsed/>
    <w:rsid w:val="00D13C83"/>
  </w:style>
  <w:style w:type="numbering" w:customStyle="1" w:styleId="NoList7">
    <w:name w:val="No List7"/>
    <w:next w:val="NoList"/>
    <w:semiHidden/>
    <w:unhideWhenUsed/>
    <w:rsid w:val="00D13C83"/>
  </w:style>
  <w:style w:type="paragraph" w:styleId="ListBullet">
    <w:name w:val="List Bullet"/>
    <w:basedOn w:val="Normal"/>
    <w:link w:val="ListBulletChar"/>
    <w:uiPriority w:val="99"/>
    <w:unhideWhenUsed/>
    <w:rsid w:val="00D13C83"/>
    <w:pPr>
      <w:tabs>
        <w:tab w:val="num" w:pos="360"/>
      </w:tabs>
      <w:ind w:left="360" w:hanging="360"/>
      <w:contextualSpacing/>
    </w:pPr>
    <w:rPr>
      <w:rFonts w:eastAsia="Calibri" w:cstheme="minorBidi"/>
      <w:sz w:val="16"/>
    </w:rPr>
  </w:style>
  <w:style w:type="paragraph" w:styleId="TOCHeading">
    <w:name w:val="TOC Heading"/>
    <w:basedOn w:val="Heading1"/>
    <w:next w:val="Normal"/>
    <w:uiPriority w:val="39"/>
    <w:unhideWhenUsed/>
    <w:qFormat/>
    <w:rsid w:val="00D13C83"/>
    <w:pPr>
      <w:spacing w:line="276" w:lineRule="auto"/>
      <w:jc w:val="left"/>
      <w:outlineLvl w:val="9"/>
    </w:pPr>
    <w:rPr>
      <w:rFonts w:ascii="Cambria" w:eastAsia="Times New Roman" w:hAnsi="Cambria" w:cs="Times New Roman"/>
      <w:bCs w:val="0"/>
      <w:color w:val="365F91"/>
      <w:kern w:val="32"/>
      <w:sz w:val="28"/>
    </w:rPr>
  </w:style>
  <w:style w:type="table" w:styleId="MediumGrid1">
    <w:name w:val="Medium Grid 1"/>
    <w:basedOn w:val="TableNormal"/>
    <w:uiPriority w:val="67"/>
    <w:rsid w:val="00D13C8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D13C83"/>
    <w:rPr>
      <w:rFonts w:ascii="Arial Narrow" w:eastAsia="SimSun" w:hAnsi="Arial Narrow" w:cs="Calibri"/>
      <w:sz w:val="20"/>
      <w:szCs w:val="22"/>
    </w:rPr>
  </w:style>
  <w:style w:type="paragraph" w:styleId="Caption">
    <w:name w:val="caption"/>
    <w:basedOn w:val="Normal"/>
    <w:next w:val="Normal"/>
    <w:qFormat/>
    <w:rsid w:val="00D13C83"/>
    <w:rPr>
      <w:rFonts w:eastAsia="Times New Roman" w:cstheme="minorBidi"/>
      <w:b/>
      <w:bCs/>
      <w:sz w:val="18"/>
      <w:szCs w:val="18"/>
      <w:lang w:bidi="en-US"/>
    </w:rPr>
  </w:style>
  <w:style w:type="numbering" w:customStyle="1" w:styleId="NoList11">
    <w:name w:val="No List11"/>
    <w:next w:val="NoList"/>
    <w:uiPriority w:val="99"/>
    <w:semiHidden/>
    <w:unhideWhenUsed/>
    <w:rsid w:val="00D13C83"/>
  </w:style>
  <w:style w:type="numbering" w:customStyle="1" w:styleId="NoList111">
    <w:name w:val="No List111"/>
    <w:next w:val="NoList"/>
    <w:uiPriority w:val="99"/>
    <w:semiHidden/>
    <w:unhideWhenUsed/>
    <w:rsid w:val="00D13C83"/>
  </w:style>
  <w:style w:type="numbering" w:customStyle="1" w:styleId="NoList1111">
    <w:name w:val="No List1111"/>
    <w:next w:val="NoList"/>
    <w:uiPriority w:val="99"/>
    <w:semiHidden/>
    <w:unhideWhenUsed/>
    <w:rsid w:val="00D13C83"/>
  </w:style>
  <w:style w:type="numbering" w:customStyle="1" w:styleId="NoList11111">
    <w:name w:val="No List11111"/>
    <w:next w:val="NoList"/>
    <w:uiPriority w:val="99"/>
    <w:semiHidden/>
    <w:unhideWhenUsed/>
    <w:rsid w:val="00D13C83"/>
  </w:style>
  <w:style w:type="numbering" w:customStyle="1" w:styleId="NoList111111">
    <w:name w:val="No List111111"/>
    <w:next w:val="NoList"/>
    <w:uiPriority w:val="99"/>
    <w:semiHidden/>
    <w:unhideWhenUsed/>
    <w:rsid w:val="00D13C83"/>
  </w:style>
  <w:style w:type="numbering" w:customStyle="1" w:styleId="NoList1111111">
    <w:name w:val="No List1111111"/>
    <w:next w:val="NoList"/>
    <w:uiPriority w:val="99"/>
    <w:semiHidden/>
    <w:unhideWhenUsed/>
    <w:rsid w:val="00D13C83"/>
  </w:style>
  <w:style w:type="numbering" w:customStyle="1" w:styleId="NoList11111111">
    <w:name w:val="No List11111111"/>
    <w:next w:val="NoList"/>
    <w:uiPriority w:val="99"/>
    <w:semiHidden/>
    <w:unhideWhenUsed/>
    <w:rsid w:val="00D13C83"/>
  </w:style>
  <w:style w:type="numbering" w:customStyle="1" w:styleId="NoList111111111">
    <w:name w:val="No List111111111"/>
    <w:next w:val="NoList"/>
    <w:uiPriority w:val="99"/>
    <w:semiHidden/>
    <w:unhideWhenUsed/>
    <w:rsid w:val="00D13C83"/>
  </w:style>
  <w:style w:type="numbering" w:customStyle="1" w:styleId="NoList1111111111">
    <w:name w:val="No List1111111111"/>
    <w:next w:val="NoList"/>
    <w:uiPriority w:val="99"/>
    <w:semiHidden/>
    <w:unhideWhenUsed/>
    <w:rsid w:val="00D13C83"/>
  </w:style>
  <w:style w:type="numbering" w:customStyle="1" w:styleId="NoList11111111111">
    <w:name w:val="No List11111111111"/>
    <w:next w:val="NoList"/>
    <w:uiPriority w:val="99"/>
    <w:semiHidden/>
    <w:unhideWhenUsed/>
    <w:rsid w:val="00D13C83"/>
  </w:style>
  <w:style w:type="numbering" w:customStyle="1" w:styleId="NoList111111111111">
    <w:name w:val="No List111111111111"/>
    <w:next w:val="NoList"/>
    <w:uiPriority w:val="99"/>
    <w:semiHidden/>
    <w:unhideWhenUsed/>
    <w:rsid w:val="00D13C83"/>
  </w:style>
  <w:style w:type="numbering" w:customStyle="1" w:styleId="NoList1111111111111">
    <w:name w:val="No List1111111111111"/>
    <w:next w:val="NoList"/>
    <w:uiPriority w:val="99"/>
    <w:semiHidden/>
    <w:unhideWhenUsed/>
    <w:rsid w:val="00D13C83"/>
  </w:style>
  <w:style w:type="numbering" w:customStyle="1" w:styleId="NoList11111111111111">
    <w:name w:val="No List11111111111111"/>
    <w:next w:val="NoList"/>
    <w:uiPriority w:val="99"/>
    <w:semiHidden/>
    <w:unhideWhenUsed/>
    <w:rsid w:val="00D13C83"/>
  </w:style>
  <w:style w:type="numbering" w:customStyle="1" w:styleId="NoList111111111111111">
    <w:name w:val="No List111111111111111"/>
    <w:next w:val="NoList"/>
    <w:uiPriority w:val="99"/>
    <w:semiHidden/>
    <w:unhideWhenUsed/>
    <w:rsid w:val="00D13C83"/>
  </w:style>
  <w:style w:type="numbering" w:customStyle="1" w:styleId="NoList1111111111111111">
    <w:name w:val="No List1111111111111111"/>
    <w:next w:val="NoList"/>
    <w:uiPriority w:val="99"/>
    <w:semiHidden/>
    <w:unhideWhenUsed/>
    <w:rsid w:val="00D13C83"/>
  </w:style>
  <w:style w:type="numbering" w:customStyle="1" w:styleId="NoList11111111111111111">
    <w:name w:val="No List11111111111111111"/>
    <w:next w:val="NoList"/>
    <w:uiPriority w:val="99"/>
    <w:semiHidden/>
    <w:unhideWhenUsed/>
    <w:rsid w:val="00D13C83"/>
  </w:style>
  <w:style w:type="paragraph" w:customStyle="1" w:styleId="HotRouteChar0">
    <w:name w:val="Hot Route! Char"/>
    <w:basedOn w:val="Normal"/>
    <w:qFormat/>
    <w:rsid w:val="00D13C83"/>
    <w:pPr>
      <w:ind w:left="144"/>
    </w:pPr>
    <w:rPr>
      <w:rFonts w:eastAsia="Times New Roman" w:cstheme="minorBidi"/>
      <w:sz w:val="20"/>
      <w:lang w:bidi="en-US"/>
    </w:rPr>
  </w:style>
  <w:style w:type="character" w:customStyle="1" w:styleId="CiteCharChar">
    <w:name w:val="Cite Char Char"/>
    <w:basedOn w:val="DefaultParagraphFont"/>
    <w:rsid w:val="00D13C83"/>
    <w:rPr>
      <w:rFonts w:ascii="Cambria" w:hAnsi="Cambria" w:cs="Times New Roman"/>
      <w:b/>
      <w:bCs/>
      <w:sz w:val="26"/>
      <w:szCs w:val="26"/>
    </w:rPr>
  </w:style>
  <w:style w:type="character" w:customStyle="1" w:styleId="CardCharChar1">
    <w:name w:val="Card Char Char1"/>
    <w:basedOn w:val="DefaultParagraphFont"/>
    <w:rsid w:val="00D13C83"/>
    <w:rPr>
      <w:rFonts w:cs="Times New Roman"/>
      <w:b/>
      <w:bCs/>
      <w:sz w:val="28"/>
      <w:szCs w:val="28"/>
    </w:rPr>
  </w:style>
  <w:style w:type="character" w:customStyle="1" w:styleId="CircleChar1">
    <w:name w:val="Circle Char1"/>
    <w:basedOn w:val="DefaultParagraphFont"/>
    <w:rsid w:val="00D13C83"/>
    <w:rPr>
      <w:rFonts w:cs="Times New Roman"/>
      <w:b/>
      <w:i/>
      <w:sz w:val="18"/>
      <w:szCs w:val="18"/>
      <w:u w:val="single"/>
      <w:lang w:val="en-US" w:eastAsia="en-US" w:bidi="ar-SA"/>
    </w:rPr>
  </w:style>
  <w:style w:type="character" w:customStyle="1" w:styleId="hit1">
    <w:name w:val="hit1"/>
    <w:basedOn w:val="DefaultParagraphFont"/>
    <w:rsid w:val="00D13C83"/>
    <w:rPr>
      <w:b/>
      <w:bCs/>
      <w:color w:val="CC0033"/>
    </w:rPr>
  </w:style>
  <w:style w:type="character" w:customStyle="1" w:styleId="upper">
    <w:name w:val="upper"/>
    <w:basedOn w:val="DefaultParagraphFont"/>
    <w:rsid w:val="00D13C83"/>
  </w:style>
  <w:style w:type="character" w:customStyle="1" w:styleId="SmallFont7pt">
    <w:name w:val="Small Font (7 pt)"/>
    <w:basedOn w:val="DefaultParagraphFont"/>
    <w:rsid w:val="00D13C83"/>
    <w:rPr>
      <w:sz w:val="14"/>
    </w:rPr>
  </w:style>
  <w:style w:type="character" w:customStyle="1" w:styleId="Boxing">
    <w:name w:val="Boxing"/>
    <w:basedOn w:val="DefaultParagraphFont"/>
    <w:rsid w:val="00D13C83"/>
    <w:rPr>
      <w:rFonts w:ascii="Arial Narrow" w:hAnsi="Arial Narrow"/>
      <w:dstrike w:val="0"/>
      <w:sz w:val="20"/>
      <w:bdr w:val="single" w:sz="2" w:space="0" w:color="auto"/>
      <w:vertAlign w:val="baseline"/>
    </w:rPr>
  </w:style>
  <w:style w:type="character" w:customStyle="1" w:styleId="style65">
    <w:name w:val="style65"/>
    <w:basedOn w:val="DefaultParagraphFont"/>
    <w:rsid w:val="00D13C83"/>
    <w:rPr>
      <w:rFonts w:cs="Times New Roman"/>
    </w:rPr>
  </w:style>
  <w:style w:type="character" w:customStyle="1" w:styleId="SmallTextChar0">
    <w:name w:val="Small Text Char"/>
    <w:basedOn w:val="CardTextChar1"/>
    <w:rsid w:val="00D13C83"/>
    <w:rPr>
      <w:rFonts w:ascii="Times New Roman" w:eastAsia="MS Mincho" w:hAnsi="Times New Roman" w:cs="Times New Roman" w:hint="default"/>
      <w:sz w:val="15"/>
      <w:szCs w:val="24"/>
      <w:lang w:val="x-none" w:eastAsia="ja-JP"/>
    </w:rPr>
  </w:style>
  <w:style w:type="character" w:customStyle="1" w:styleId="UnderlineCharCharChar">
    <w:name w:val="Underline Char Char Char"/>
    <w:basedOn w:val="DefaultParagraphFont"/>
    <w:rsid w:val="00D13C83"/>
    <w:rPr>
      <w:noProof w:val="0"/>
      <w:u w:val="single"/>
      <w:lang w:val="en-US" w:eastAsia="en-US" w:bidi="ar-SA"/>
    </w:rPr>
  </w:style>
  <w:style w:type="character" w:customStyle="1" w:styleId="newscontent">
    <w:name w:val="newscontent"/>
    <w:rsid w:val="00D13C83"/>
  </w:style>
  <w:style w:type="paragraph" w:customStyle="1" w:styleId="Cardstyle0">
    <w:name w:val="Cardstyle"/>
    <w:basedOn w:val="Normal"/>
    <w:next w:val="Normal"/>
    <w:qFormat/>
    <w:rsid w:val="00D13C83"/>
    <w:rPr>
      <w:rFonts w:eastAsia="Times New Roman" w:cstheme="minorBidi"/>
      <w:sz w:val="16"/>
    </w:rPr>
  </w:style>
  <w:style w:type="character" w:customStyle="1" w:styleId="StyleEmphasisArial12ptBoldNotItalic">
    <w:name w:val="Style Emphasis + Arial 12 pt Bold Not Italic"/>
    <w:basedOn w:val="Emphasis"/>
    <w:rsid w:val="00D13C8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D13C83"/>
    <w:rPr>
      <w:rFonts w:ascii="SimSun" w:eastAsia="SimSun" w:hAnsi="SimSun"/>
      <w:sz w:val="15"/>
      <w:lang w:eastAsia="zh-CN"/>
    </w:rPr>
  </w:style>
  <w:style w:type="paragraph" w:customStyle="1" w:styleId="UnreadText">
    <w:name w:val="Unread Text"/>
    <w:basedOn w:val="Normal"/>
    <w:next w:val="Normal"/>
    <w:link w:val="UnreadTextChar"/>
    <w:autoRedefine/>
    <w:qFormat/>
    <w:rsid w:val="00D13C83"/>
    <w:pPr>
      <w:ind w:left="360"/>
    </w:pPr>
    <w:rPr>
      <w:rFonts w:ascii="SimSun" w:eastAsia="SimSun" w:hAnsi="SimSun" w:cstheme="minorBidi"/>
      <w:sz w:val="15"/>
      <w:lang w:eastAsia="zh-CN"/>
    </w:rPr>
  </w:style>
  <w:style w:type="character" w:customStyle="1" w:styleId="navy13bd">
    <w:name w:val="navy13bd"/>
    <w:basedOn w:val="DefaultParagraphFont"/>
    <w:rsid w:val="00D13C83"/>
  </w:style>
  <w:style w:type="paragraph" w:customStyle="1" w:styleId="UnderlineBoldIndent">
    <w:name w:val="Underline + Bold Indent"/>
    <w:basedOn w:val="Normal"/>
    <w:link w:val="UnderlineBoldIndentCharChar"/>
    <w:qFormat/>
    <w:rsid w:val="00D13C83"/>
    <w:pPr>
      <w:autoSpaceDE w:val="0"/>
      <w:autoSpaceDN w:val="0"/>
      <w:adjustRightInd w:val="0"/>
      <w:spacing w:after="200" w:line="276" w:lineRule="auto"/>
      <w:ind w:left="288" w:right="288"/>
      <w:jc w:val="both"/>
    </w:pPr>
    <w:rPr>
      <w:rFonts w:eastAsia="Times New Roman" w:cstheme="minorBidi"/>
      <w:sz w:val="16"/>
      <w:szCs w:val="20"/>
      <w:u w:val="thick"/>
    </w:rPr>
  </w:style>
  <w:style w:type="character" w:customStyle="1" w:styleId="UnderlineBoldIndentCharChar">
    <w:name w:val="Underline + Bold Indent Char Char"/>
    <w:link w:val="UnderlineBoldIndent"/>
    <w:rsid w:val="00D13C83"/>
    <w:rPr>
      <w:rFonts w:ascii="Calibri" w:eastAsia="Times New Roman" w:hAnsi="Calibri"/>
      <w:sz w:val="16"/>
      <w:szCs w:val="20"/>
      <w:u w:val="thick"/>
    </w:rPr>
  </w:style>
  <w:style w:type="paragraph" w:customStyle="1" w:styleId="StyleUnderlineBoldIndent11pt">
    <w:name w:val="Style Underline + Bold Indent + 11 pt"/>
    <w:basedOn w:val="UnderlineBoldIndent"/>
    <w:link w:val="StyleUnderlineBoldIndent11ptChar"/>
    <w:qFormat/>
    <w:rsid w:val="00D13C83"/>
    <w:rPr>
      <w:u w:val="single"/>
    </w:rPr>
  </w:style>
  <w:style w:type="character" w:customStyle="1" w:styleId="StyleUnderlineBoldIndent11ptChar">
    <w:name w:val="Style Underline + Bold Indent + 11 pt Char"/>
    <w:link w:val="StyleUnderlineBoldIndent11pt"/>
    <w:rsid w:val="00D13C83"/>
    <w:rPr>
      <w:rFonts w:ascii="Calibri" w:eastAsia="Times New Roman" w:hAnsi="Calibri"/>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D13C83"/>
    <w:rPr>
      <w:b/>
      <w:bCs/>
      <w:u w:val="single"/>
    </w:rPr>
  </w:style>
  <w:style w:type="character" w:customStyle="1" w:styleId="StyleUnderlineBoldIndent11ptBoldChar">
    <w:name w:val="Style Underline + Bold Indent + 11 pt Bold Char"/>
    <w:link w:val="StyleUnderlineBoldIndent11ptBold"/>
    <w:rsid w:val="00D13C83"/>
    <w:rPr>
      <w:rFonts w:ascii="Calibri" w:eastAsia="Times New Roman" w:hAnsi="Calibri"/>
      <w:b/>
      <w:bCs/>
      <w:sz w:val="16"/>
      <w:szCs w:val="20"/>
      <w:u w:val="single"/>
    </w:rPr>
  </w:style>
  <w:style w:type="paragraph" w:customStyle="1" w:styleId="Normal20pt">
    <w:name w:val="Normal  + 20 pt"/>
    <w:basedOn w:val="Normal"/>
    <w:uiPriority w:val="6"/>
    <w:qFormat/>
    <w:rsid w:val="00D13C83"/>
    <w:rPr>
      <w:rFonts w:cstheme="minorBidi"/>
      <w:bCs/>
      <w:sz w:val="16"/>
      <w:u w:val="single"/>
    </w:rPr>
  </w:style>
  <w:style w:type="character" w:customStyle="1" w:styleId="StyleStyle4CharTimesNewRoman11ptItalic">
    <w:name w:val="Style Style4 Char + Times New Roman 11 pt Italic"/>
    <w:basedOn w:val="DefaultParagraphFont"/>
    <w:rsid w:val="00D13C83"/>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D13C83"/>
    <w:rPr>
      <w:rFonts w:cstheme="minorBidi"/>
      <w:b/>
      <w:sz w:val="16"/>
    </w:rPr>
  </w:style>
  <w:style w:type="character" w:customStyle="1" w:styleId="Style6Char">
    <w:name w:val="Style6 Char"/>
    <w:basedOn w:val="DefaultParagraphFont"/>
    <w:link w:val="Style6"/>
    <w:rsid w:val="00D13C83"/>
    <w:rPr>
      <w:rFonts w:ascii="Calibri" w:hAnsi="Calibri"/>
      <w:b/>
      <w:sz w:val="16"/>
    </w:rPr>
  </w:style>
  <w:style w:type="paragraph" w:customStyle="1" w:styleId="Style11">
    <w:name w:val="Style11"/>
    <w:basedOn w:val="Normal"/>
    <w:link w:val="Style11Char"/>
    <w:qFormat/>
    <w:rsid w:val="00D13C83"/>
    <w:rPr>
      <w:rFonts w:asciiTheme="minorHAnsi" w:hAnsiTheme="minorHAnsi" w:cstheme="minorBidi"/>
      <w:b/>
      <w:sz w:val="24"/>
      <w:u w:val="thick"/>
    </w:rPr>
  </w:style>
  <w:style w:type="paragraph" w:customStyle="1" w:styleId="Style12">
    <w:name w:val="Style12"/>
    <w:basedOn w:val="Normal"/>
    <w:link w:val="Style12Char"/>
    <w:qFormat/>
    <w:rsid w:val="00D13C83"/>
    <w:rPr>
      <w:rFonts w:asciiTheme="minorHAnsi" w:hAnsiTheme="minorHAnsi" w:cstheme="minorBidi"/>
      <w:b/>
      <w:sz w:val="24"/>
      <w:u w:val="thick"/>
    </w:rPr>
  </w:style>
  <w:style w:type="character" w:customStyle="1" w:styleId="StyleStyleBoldUnderlineIntenseEmphasisUnderlineapple-style-s">
    <w:name w:val="Style Style Bold UnderlineIntense EmphasisUnderlineapple-style-s..."/>
    <w:basedOn w:val="DefaultParagraphFont"/>
    <w:rsid w:val="00D13C83"/>
    <w:rPr>
      <w:b w:val="0"/>
      <w:bCs w:val="0"/>
      <w:sz w:val="22"/>
      <w:u w:val="single"/>
      <w:bdr w:val="none" w:sz="0" w:space="0" w:color="auto"/>
    </w:rPr>
  </w:style>
  <w:style w:type="character" w:customStyle="1" w:styleId="UnderlineCard">
    <w:name w:val="Underline Card"/>
    <w:uiPriority w:val="6"/>
    <w:qFormat/>
    <w:rsid w:val="00D13C83"/>
    <w:rPr>
      <w:rFonts w:ascii="Arial" w:hAnsi="Arial"/>
      <w:b w:val="0"/>
      <w:bCs/>
      <w:sz w:val="20"/>
      <w:u w:val="single"/>
    </w:rPr>
  </w:style>
  <w:style w:type="character" w:customStyle="1" w:styleId="story-author">
    <w:name w:val="story-author"/>
    <w:basedOn w:val="DefaultParagraphFont"/>
    <w:rsid w:val="00D13C83"/>
  </w:style>
  <w:style w:type="paragraph" w:customStyle="1" w:styleId="type">
    <w:name w:val="type"/>
    <w:basedOn w:val="Normal"/>
    <w:qFormat/>
    <w:rsid w:val="00D13C83"/>
    <w:pPr>
      <w:spacing w:before="100" w:beforeAutospacing="1" w:after="100" w:afterAutospacing="1"/>
    </w:pPr>
    <w:rPr>
      <w:rFonts w:eastAsia="Times New Roman" w:cstheme="minorBidi"/>
      <w:sz w:val="16"/>
    </w:rPr>
  </w:style>
  <w:style w:type="character" w:customStyle="1" w:styleId="abodyblack3">
    <w:name w:val="abodyblack3"/>
    <w:basedOn w:val="DefaultParagraphFont"/>
    <w:rsid w:val="00D13C83"/>
  </w:style>
  <w:style w:type="character" w:customStyle="1" w:styleId="FontStyle177">
    <w:name w:val="Font Style177"/>
    <w:basedOn w:val="DefaultParagraphFont"/>
    <w:uiPriority w:val="99"/>
    <w:rsid w:val="00D13C83"/>
    <w:rPr>
      <w:rFonts w:ascii="Times New Roman" w:hAnsi="Times New Roman" w:cs="Times New Roman"/>
      <w:sz w:val="20"/>
      <w:szCs w:val="20"/>
    </w:rPr>
  </w:style>
  <w:style w:type="character" w:customStyle="1" w:styleId="FontStyle173">
    <w:name w:val="Font Style173"/>
    <w:basedOn w:val="DefaultParagraphFont"/>
    <w:uiPriority w:val="99"/>
    <w:rsid w:val="00D13C83"/>
    <w:rPr>
      <w:rFonts w:ascii="Times New Roman" w:hAnsi="Times New Roman" w:cs="Times New Roman"/>
      <w:sz w:val="14"/>
      <w:szCs w:val="14"/>
    </w:rPr>
  </w:style>
  <w:style w:type="character" w:customStyle="1" w:styleId="FontStyle151">
    <w:name w:val="Font Style151"/>
    <w:basedOn w:val="DefaultParagraphFont"/>
    <w:uiPriority w:val="99"/>
    <w:rsid w:val="00D13C83"/>
    <w:rPr>
      <w:rFonts w:ascii="Arial Narrow" w:hAnsi="Arial Narrow" w:cs="Arial Narrow"/>
      <w:b/>
      <w:bCs/>
      <w:sz w:val="12"/>
      <w:szCs w:val="12"/>
    </w:rPr>
  </w:style>
  <w:style w:type="character" w:customStyle="1" w:styleId="FontStyle156">
    <w:name w:val="Font Style156"/>
    <w:basedOn w:val="DefaultParagraphFont"/>
    <w:uiPriority w:val="99"/>
    <w:rsid w:val="00D13C83"/>
    <w:rPr>
      <w:rFonts w:ascii="Arial Narrow" w:hAnsi="Arial Narrow" w:cs="Arial Narrow"/>
      <w:sz w:val="8"/>
      <w:szCs w:val="8"/>
    </w:rPr>
  </w:style>
  <w:style w:type="character" w:customStyle="1" w:styleId="FontStyle160">
    <w:name w:val="Font Style160"/>
    <w:basedOn w:val="DefaultParagraphFont"/>
    <w:uiPriority w:val="99"/>
    <w:rsid w:val="00D13C83"/>
    <w:rPr>
      <w:rFonts w:ascii="Times New Roman" w:hAnsi="Times New Roman" w:cs="Times New Roman"/>
      <w:b/>
      <w:bCs/>
      <w:sz w:val="20"/>
      <w:szCs w:val="20"/>
    </w:rPr>
  </w:style>
  <w:style w:type="character" w:customStyle="1" w:styleId="FontStyle178">
    <w:name w:val="Font Style178"/>
    <w:basedOn w:val="DefaultParagraphFont"/>
    <w:uiPriority w:val="99"/>
    <w:rsid w:val="00D13C83"/>
    <w:rPr>
      <w:rFonts w:ascii="Times New Roman" w:hAnsi="Times New Roman" w:cs="Times New Roman"/>
      <w:sz w:val="18"/>
      <w:szCs w:val="18"/>
    </w:rPr>
  </w:style>
  <w:style w:type="paragraph" w:customStyle="1" w:styleId="Style14">
    <w:name w:val="Style14"/>
    <w:basedOn w:val="Normal"/>
    <w:uiPriority w:val="99"/>
    <w:qFormat/>
    <w:rsid w:val="00D13C83"/>
    <w:pPr>
      <w:widowControl w:val="0"/>
      <w:autoSpaceDE w:val="0"/>
      <w:autoSpaceDN w:val="0"/>
      <w:adjustRightInd w:val="0"/>
      <w:spacing w:line="278" w:lineRule="exact"/>
      <w:jc w:val="both"/>
    </w:pPr>
    <w:rPr>
      <w:rFonts w:eastAsia="Times New Roman" w:cstheme="minorBidi"/>
      <w:sz w:val="16"/>
    </w:rPr>
  </w:style>
  <w:style w:type="paragraph" w:customStyle="1" w:styleId="Style16">
    <w:name w:val="Style16"/>
    <w:basedOn w:val="Normal"/>
    <w:uiPriority w:val="99"/>
    <w:qFormat/>
    <w:rsid w:val="00D13C83"/>
    <w:pPr>
      <w:widowControl w:val="0"/>
      <w:autoSpaceDE w:val="0"/>
      <w:autoSpaceDN w:val="0"/>
      <w:adjustRightInd w:val="0"/>
      <w:spacing w:line="163" w:lineRule="exact"/>
    </w:pPr>
    <w:rPr>
      <w:rFonts w:eastAsia="Times New Roman" w:cstheme="minorBidi"/>
      <w:sz w:val="16"/>
    </w:rPr>
  </w:style>
  <w:style w:type="character" w:customStyle="1" w:styleId="FontStyle168">
    <w:name w:val="Font Style168"/>
    <w:basedOn w:val="DefaultParagraphFont"/>
    <w:uiPriority w:val="99"/>
    <w:rsid w:val="00D13C83"/>
    <w:rPr>
      <w:rFonts w:ascii="Times New Roman" w:hAnsi="Times New Roman" w:cs="Times New Roman"/>
      <w:sz w:val="12"/>
      <w:szCs w:val="12"/>
    </w:rPr>
  </w:style>
  <w:style w:type="paragraph" w:customStyle="1" w:styleId="Style9">
    <w:name w:val="Style9"/>
    <w:basedOn w:val="Normal"/>
    <w:uiPriority w:val="99"/>
    <w:qFormat/>
    <w:rsid w:val="00D13C83"/>
    <w:pPr>
      <w:widowControl w:val="0"/>
      <w:autoSpaceDE w:val="0"/>
      <w:autoSpaceDN w:val="0"/>
      <w:adjustRightInd w:val="0"/>
      <w:spacing w:line="134" w:lineRule="exact"/>
      <w:jc w:val="both"/>
    </w:pPr>
    <w:rPr>
      <w:rFonts w:eastAsia="Times New Roman" w:cstheme="minorBidi"/>
      <w:sz w:val="16"/>
    </w:rPr>
  </w:style>
  <w:style w:type="paragraph" w:customStyle="1" w:styleId="Style44">
    <w:name w:val="Style44"/>
    <w:basedOn w:val="Normal"/>
    <w:uiPriority w:val="99"/>
    <w:qFormat/>
    <w:rsid w:val="00D13C83"/>
    <w:pPr>
      <w:widowControl w:val="0"/>
      <w:autoSpaceDE w:val="0"/>
      <w:autoSpaceDN w:val="0"/>
      <w:adjustRightInd w:val="0"/>
      <w:spacing w:line="216" w:lineRule="exact"/>
      <w:jc w:val="both"/>
    </w:pPr>
    <w:rPr>
      <w:rFonts w:eastAsia="Times New Roman" w:cstheme="minorBidi"/>
      <w:sz w:val="16"/>
    </w:rPr>
  </w:style>
  <w:style w:type="paragraph" w:customStyle="1" w:styleId="Style19">
    <w:name w:val="Style19"/>
    <w:basedOn w:val="Normal"/>
    <w:uiPriority w:val="99"/>
    <w:qFormat/>
    <w:rsid w:val="00D13C83"/>
    <w:pPr>
      <w:widowControl w:val="0"/>
      <w:autoSpaceDE w:val="0"/>
      <w:autoSpaceDN w:val="0"/>
      <w:adjustRightInd w:val="0"/>
      <w:spacing w:line="206" w:lineRule="exact"/>
    </w:pPr>
    <w:rPr>
      <w:rFonts w:eastAsia="Times New Roman" w:cstheme="minorBidi"/>
      <w:sz w:val="16"/>
    </w:rPr>
  </w:style>
  <w:style w:type="character" w:customStyle="1" w:styleId="FontStyle176">
    <w:name w:val="Font Style176"/>
    <w:basedOn w:val="DefaultParagraphFont"/>
    <w:uiPriority w:val="99"/>
    <w:rsid w:val="00D13C83"/>
    <w:rPr>
      <w:rFonts w:ascii="Times New Roman" w:hAnsi="Times New Roman" w:cs="Times New Roman"/>
      <w:sz w:val="16"/>
      <w:szCs w:val="16"/>
    </w:rPr>
  </w:style>
  <w:style w:type="character" w:customStyle="1" w:styleId="FontStyle172">
    <w:name w:val="Font Style172"/>
    <w:basedOn w:val="DefaultParagraphFont"/>
    <w:uiPriority w:val="99"/>
    <w:rsid w:val="00D13C83"/>
    <w:rPr>
      <w:rFonts w:ascii="Times New Roman" w:hAnsi="Times New Roman" w:cs="Times New Roman"/>
      <w:b/>
      <w:bCs/>
      <w:sz w:val="16"/>
      <w:szCs w:val="16"/>
    </w:rPr>
  </w:style>
  <w:style w:type="paragraph" w:customStyle="1" w:styleId="Style18">
    <w:name w:val="Style18"/>
    <w:basedOn w:val="Normal"/>
    <w:uiPriority w:val="99"/>
    <w:qFormat/>
    <w:rsid w:val="00D13C83"/>
    <w:pPr>
      <w:widowControl w:val="0"/>
      <w:autoSpaceDE w:val="0"/>
      <w:autoSpaceDN w:val="0"/>
      <w:adjustRightInd w:val="0"/>
      <w:spacing w:line="269" w:lineRule="exact"/>
    </w:pPr>
    <w:rPr>
      <w:rFonts w:eastAsia="Times New Roman" w:cstheme="minorBidi"/>
      <w:sz w:val="16"/>
    </w:rPr>
  </w:style>
  <w:style w:type="character" w:customStyle="1" w:styleId="FontStyle171">
    <w:name w:val="Font Style171"/>
    <w:basedOn w:val="DefaultParagraphFont"/>
    <w:uiPriority w:val="99"/>
    <w:rsid w:val="00D13C83"/>
    <w:rPr>
      <w:rFonts w:ascii="Times New Roman" w:hAnsi="Times New Roman" w:cs="Times New Roman"/>
      <w:i/>
      <w:iCs/>
      <w:sz w:val="16"/>
      <w:szCs w:val="16"/>
    </w:rPr>
  </w:style>
  <w:style w:type="character" w:customStyle="1" w:styleId="FontStyle162">
    <w:name w:val="Font Style162"/>
    <w:basedOn w:val="DefaultParagraphFont"/>
    <w:uiPriority w:val="99"/>
    <w:rsid w:val="00D13C83"/>
    <w:rPr>
      <w:rFonts w:ascii="Times New Roman" w:hAnsi="Times New Roman" w:cs="Times New Roman"/>
      <w:b/>
      <w:bCs/>
      <w:sz w:val="18"/>
      <w:szCs w:val="18"/>
    </w:rPr>
  </w:style>
  <w:style w:type="character" w:customStyle="1" w:styleId="FontStyle167">
    <w:name w:val="Font Style167"/>
    <w:basedOn w:val="DefaultParagraphFont"/>
    <w:uiPriority w:val="99"/>
    <w:rsid w:val="00D13C83"/>
    <w:rPr>
      <w:rFonts w:ascii="Times New Roman" w:hAnsi="Times New Roman" w:cs="Times New Roman"/>
      <w:sz w:val="10"/>
      <w:szCs w:val="10"/>
    </w:rPr>
  </w:style>
  <w:style w:type="character" w:customStyle="1" w:styleId="FontStyle174">
    <w:name w:val="Font Style174"/>
    <w:basedOn w:val="DefaultParagraphFont"/>
    <w:uiPriority w:val="99"/>
    <w:rsid w:val="00D13C83"/>
    <w:rPr>
      <w:rFonts w:ascii="Arial Narrow" w:hAnsi="Arial Narrow" w:cs="Arial Narrow"/>
      <w:b/>
      <w:bCs/>
      <w:sz w:val="18"/>
      <w:szCs w:val="18"/>
    </w:rPr>
  </w:style>
  <w:style w:type="paragraph" w:customStyle="1" w:styleId="Style47">
    <w:name w:val="Style47"/>
    <w:basedOn w:val="Normal"/>
    <w:uiPriority w:val="99"/>
    <w:qFormat/>
    <w:rsid w:val="00D13C83"/>
    <w:pPr>
      <w:widowControl w:val="0"/>
      <w:autoSpaceDE w:val="0"/>
      <w:autoSpaceDN w:val="0"/>
      <w:adjustRightInd w:val="0"/>
      <w:spacing w:line="490" w:lineRule="exact"/>
    </w:pPr>
    <w:rPr>
      <w:rFonts w:eastAsia="Times New Roman" w:cstheme="minorBidi"/>
      <w:sz w:val="16"/>
    </w:rPr>
  </w:style>
  <w:style w:type="character" w:customStyle="1" w:styleId="FontStyle169">
    <w:name w:val="Font Style169"/>
    <w:basedOn w:val="DefaultParagraphFont"/>
    <w:uiPriority w:val="99"/>
    <w:rsid w:val="00D13C83"/>
    <w:rPr>
      <w:rFonts w:ascii="Times New Roman" w:hAnsi="Times New Roman" w:cs="Times New Roman"/>
      <w:sz w:val="12"/>
      <w:szCs w:val="12"/>
    </w:rPr>
  </w:style>
  <w:style w:type="paragraph" w:customStyle="1" w:styleId="Style24">
    <w:name w:val="Style24"/>
    <w:basedOn w:val="Normal"/>
    <w:uiPriority w:val="99"/>
    <w:qFormat/>
    <w:rsid w:val="00D13C83"/>
    <w:pPr>
      <w:widowControl w:val="0"/>
      <w:autoSpaceDE w:val="0"/>
      <w:autoSpaceDN w:val="0"/>
      <w:adjustRightInd w:val="0"/>
      <w:spacing w:line="276" w:lineRule="exact"/>
    </w:pPr>
    <w:rPr>
      <w:rFonts w:eastAsia="Times New Roman" w:cstheme="minorBidi"/>
      <w:sz w:val="16"/>
    </w:rPr>
  </w:style>
  <w:style w:type="paragraph" w:customStyle="1" w:styleId="Style99">
    <w:name w:val="Style99"/>
    <w:basedOn w:val="Normal"/>
    <w:uiPriority w:val="99"/>
    <w:qFormat/>
    <w:rsid w:val="00D13C83"/>
    <w:pPr>
      <w:widowControl w:val="0"/>
      <w:autoSpaceDE w:val="0"/>
      <w:autoSpaceDN w:val="0"/>
      <w:adjustRightInd w:val="0"/>
      <w:spacing w:line="182" w:lineRule="exact"/>
      <w:jc w:val="both"/>
    </w:pPr>
    <w:rPr>
      <w:rFonts w:eastAsia="Times New Roman" w:cstheme="minorBidi"/>
      <w:sz w:val="16"/>
    </w:rPr>
  </w:style>
  <w:style w:type="paragraph" w:customStyle="1" w:styleId="Style26">
    <w:name w:val="Style26"/>
    <w:basedOn w:val="Normal"/>
    <w:uiPriority w:val="99"/>
    <w:qFormat/>
    <w:rsid w:val="00D13C83"/>
    <w:pPr>
      <w:widowControl w:val="0"/>
      <w:autoSpaceDE w:val="0"/>
      <w:autoSpaceDN w:val="0"/>
      <w:adjustRightInd w:val="0"/>
      <w:spacing w:line="278" w:lineRule="exact"/>
      <w:jc w:val="both"/>
    </w:pPr>
    <w:rPr>
      <w:rFonts w:eastAsia="Times New Roman" w:cstheme="minorBidi"/>
      <w:sz w:val="16"/>
    </w:rPr>
  </w:style>
  <w:style w:type="character" w:customStyle="1" w:styleId="FontStyle139">
    <w:name w:val="Font Style139"/>
    <w:basedOn w:val="DefaultParagraphFont"/>
    <w:uiPriority w:val="99"/>
    <w:rsid w:val="00D13C83"/>
    <w:rPr>
      <w:rFonts w:ascii="Times New Roman" w:hAnsi="Times New Roman" w:cs="Times New Roman"/>
      <w:b/>
      <w:bCs/>
      <w:sz w:val="18"/>
      <w:szCs w:val="18"/>
    </w:rPr>
  </w:style>
  <w:style w:type="paragraph" w:customStyle="1" w:styleId="Style21">
    <w:name w:val="Style21"/>
    <w:basedOn w:val="Normal"/>
    <w:uiPriority w:val="99"/>
    <w:qFormat/>
    <w:rsid w:val="00D13C83"/>
    <w:pPr>
      <w:widowControl w:val="0"/>
      <w:autoSpaceDE w:val="0"/>
      <w:autoSpaceDN w:val="0"/>
      <w:adjustRightInd w:val="0"/>
      <w:spacing w:line="216" w:lineRule="exact"/>
      <w:jc w:val="both"/>
    </w:pPr>
    <w:rPr>
      <w:rFonts w:eastAsia="Times New Roman" w:cstheme="minorBidi"/>
      <w:sz w:val="16"/>
    </w:rPr>
  </w:style>
  <w:style w:type="paragraph" w:customStyle="1" w:styleId="Style50">
    <w:name w:val="Style50"/>
    <w:basedOn w:val="Normal"/>
    <w:uiPriority w:val="99"/>
    <w:qFormat/>
    <w:rsid w:val="00D13C83"/>
    <w:pPr>
      <w:widowControl w:val="0"/>
      <w:autoSpaceDE w:val="0"/>
      <w:autoSpaceDN w:val="0"/>
      <w:adjustRightInd w:val="0"/>
      <w:spacing w:line="198" w:lineRule="exact"/>
    </w:pPr>
    <w:rPr>
      <w:rFonts w:eastAsia="Times New Roman" w:cstheme="minorBidi"/>
      <w:sz w:val="16"/>
    </w:rPr>
  </w:style>
  <w:style w:type="character" w:customStyle="1" w:styleId="cit-first-element">
    <w:name w:val="cit-first-element"/>
    <w:basedOn w:val="DefaultParagraphFont"/>
    <w:rsid w:val="00D13C83"/>
  </w:style>
  <w:style w:type="character" w:customStyle="1" w:styleId="StyleThickunderline1">
    <w:name w:val="Style Thick underline1"/>
    <w:basedOn w:val="DefaultParagraphFont"/>
    <w:rsid w:val="00D13C83"/>
    <w:rPr>
      <w:u w:val="single"/>
    </w:rPr>
  </w:style>
  <w:style w:type="paragraph" w:customStyle="1" w:styleId="TableParagraph">
    <w:name w:val="Table Paragraph"/>
    <w:basedOn w:val="Normal"/>
    <w:uiPriority w:val="1"/>
    <w:qFormat/>
    <w:rsid w:val="00D13C83"/>
    <w:pPr>
      <w:widowControl w:val="0"/>
    </w:pPr>
    <w:rPr>
      <w:rFonts w:cstheme="minorBidi"/>
      <w:sz w:val="16"/>
    </w:rPr>
  </w:style>
  <w:style w:type="character" w:customStyle="1" w:styleId="UnderlineChar5">
    <w:name w:val="UnderlineChar"/>
    <w:rsid w:val="00D13C83"/>
    <w:rPr>
      <w:sz w:val="24"/>
      <w:u w:val="single"/>
      <w:shd w:val="clear" w:color="auto" w:fill="auto"/>
    </w:rPr>
  </w:style>
  <w:style w:type="character" w:customStyle="1" w:styleId="foreground">
    <w:name w:val="foreground"/>
    <w:basedOn w:val="DefaultParagraphFont"/>
    <w:rsid w:val="00D13C83"/>
  </w:style>
  <w:style w:type="paragraph" w:customStyle="1" w:styleId="StyleCircled11pt">
    <w:name w:val="Style Circled + 11 pt"/>
    <w:basedOn w:val="Normal"/>
    <w:link w:val="StyleCircled11ptChar"/>
    <w:qFormat/>
    <w:rsid w:val="00D13C83"/>
    <w:rPr>
      <w:rFonts w:eastAsia="Times New Roman" w:cstheme="minorBidi"/>
      <w:b/>
      <w:bCs/>
      <w:sz w:val="20"/>
      <w:u w:val="single"/>
    </w:rPr>
  </w:style>
  <w:style w:type="character" w:customStyle="1" w:styleId="StyleCircled11ptChar">
    <w:name w:val="Style Circled + 11 pt Char"/>
    <w:link w:val="StyleCircled11pt"/>
    <w:rsid w:val="00D13C83"/>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D13C83"/>
    <w:rPr>
      <w:rFonts w:ascii="Times" w:eastAsia="Times New Roman" w:hAnsi="Times" w:cstheme="minorBidi"/>
      <w:sz w:val="20"/>
      <w:szCs w:val="28"/>
      <w:u w:val="single"/>
    </w:rPr>
  </w:style>
  <w:style w:type="character" w:customStyle="1" w:styleId="StyleUnunderlined10ptThickunderlineChar">
    <w:name w:val="Style Ununderlined + 10 pt Thick underline Char"/>
    <w:link w:val="StyleUnunderlined10ptThickunderline"/>
    <w:rsid w:val="00D13C83"/>
    <w:rPr>
      <w:rFonts w:ascii="Times" w:eastAsia="Times New Roman" w:hAnsi="Times"/>
      <w:sz w:val="20"/>
      <w:szCs w:val="28"/>
      <w:u w:val="single"/>
    </w:rPr>
  </w:style>
  <w:style w:type="character" w:customStyle="1" w:styleId="Style11ptBorderSinglesolidlineAuto05ptLinewidth">
    <w:name w:val="Style 11 pt Border: : (Single solid line Auto  0.5 pt Line width)"/>
    <w:rsid w:val="00D13C83"/>
    <w:rPr>
      <w:sz w:val="20"/>
      <w:bdr w:val="single" w:sz="4" w:space="0" w:color="auto" w:frame="1"/>
    </w:rPr>
  </w:style>
  <w:style w:type="character" w:customStyle="1" w:styleId="StyleUnderlineChar9ptBorderSinglesolidlineAuto0">
    <w:name w:val="Style Underline Char + 9 pt Border: : (Single solid line Auto  0..."/>
    <w:rsid w:val="00D13C8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13C8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13C8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13C8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13C83"/>
    <w:rPr>
      <w:sz w:val="20"/>
      <w:szCs w:val="24"/>
      <w:u w:val="single"/>
      <w:bdr w:val="single" w:sz="4" w:space="0" w:color="auto"/>
      <w:lang w:val="en-US" w:eastAsia="en-US" w:bidi="ar-SA"/>
    </w:rPr>
  </w:style>
  <w:style w:type="character" w:customStyle="1" w:styleId="StyleLatinGaramondUnderline">
    <w:name w:val="Style (Latin) Garamond Underline"/>
    <w:rsid w:val="00D13C83"/>
    <w:rPr>
      <w:rFonts w:ascii="Times New Roman" w:hAnsi="Times New Roman"/>
      <w:sz w:val="20"/>
      <w:u w:val="single"/>
    </w:rPr>
  </w:style>
  <w:style w:type="character" w:customStyle="1" w:styleId="StyleLatinGaramond">
    <w:name w:val="Style (Latin) Garamond"/>
    <w:rsid w:val="00D13C83"/>
    <w:rPr>
      <w:rFonts w:ascii="Times New Roman" w:hAnsi="Times New Roman"/>
      <w:sz w:val="20"/>
    </w:rPr>
  </w:style>
  <w:style w:type="character" w:customStyle="1" w:styleId="styletimesnewroman12ptbold0">
    <w:name w:val="styletimesnewroman12ptbold"/>
    <w:basedOn w:val="DefaultParagraphFont"/>
    <w:rsid w:val="00D13C83"/>
  </w:style>
  <w:style w:type="character" w:customStyle="1" w:styleId="CharCharCharCharChar">
    <w:name w:val="Char Char Char Char Char"/>
    <w:aliases w:val="Char Char Char Char,Char Char Char Char Char Char Char1,Heading 2 Char1 Char Char Char Char Char Char"/>
    <w:basedOn w:val="DefaultParagraphFont"/>
    <w:rsid w:val="00D13C83"/>
    <w:rPr>
      <w:rFonts w:cs="Arial"/>
      <w:b/>
      <w:bCs/>
      <w:iCs/>
      <w:sz w:val="24"/>
      <w:szCs w:val="28"/>
      <w:lang w:val="en-US" w:eastAsia="en-US" w:bidi="ar-SA"/>
    </w:rPr>
  </w:style>
  <w:style w:type="paragraph" w:customStyle="1" w:styleId="BoldandUnderlineChar2CharChar">
    <w:name w:val="Bold and Underline Char2 Char Char"/>
    <w:basedOn w:val="Normal"/>
    <w:link w:val="BoldandUnderlineChar2CharCharChar"/>
    <w:qFormat/>
    <w:rsid w:val="00D13C83"/>
    <w:rPr>
      <w:rFonts w:eastAsia="Times New Roman" w:cstheme="minorBidi"/>
      <w:b/>
      <w:sz w:val="16"/>
      <w:u w:val="single"/>
    </w:rPr>
  </w:style>
  <w:style w:type="character" w:customStyle="1" w:styleId="BoldandUnderlineChar2CharCharChar">
    <w:name w:val="Bold and Underline Char2 Char Char Char"/>
    <w:basedOn w:val="DefaultParagraphFont"/>
    <w:link w:val="BoldandUnderlineChar2CharChar"/>
    <w:rsid w:val="00D13C83"/>
    <w:rPr>
      <w:rFonts w:ascii="Calibri" w:eastAsia="Times New Roman" w:hAnsi="Calibri"/>
      <w:b/>
      <w:sz w:val="16"/>
      <w:u w:val="single"/>
    </w:rPr>
  </w:style>
  <w:style w:type="character" w:customStyle="1" w:styleId="StyleUnderlineChar9ptChar">
    <w:name w:val="Style Underline Char + 9 pt Char"/>
    <w:basedOn w:val="UnderlineCharChar"/>
    <w:rsid w:val="00D13C83"/>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D13C83"/>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D13C83"/>
    <w:rPr>
      <w:sz w:val="16"/>
    </w:rPr>
  </w:style>
  <w:style w:type="paragraph" w:customStyle="1" w:styleId="Reduce8pt">
    <w:name w:val="Reduce 8pt"/>
    <w:basedOn w:val="Normal"/>
    <w:link w:val="Reduce8ptCharChar"/>
    <w:qFormat/>
    <w:rsid w:val="00D13C83"/>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D13C83"/>
    <w:rPr>
      <w:rFonts w:eastAsia="Times New Roman" w:cs="Times New Roman"/>
      <w:b/>
      <w:color w:val="000000"/>
      <w:sz w:val="20"/>
      <w:u w:val="thick" w:color="000000"/>
    </w:rPr>
  </w:style>
  <w:style w:type="paragraph" w:customStyle="1" w:styleId="boldcite">
    <w:name w:val="bold cite"/>
    <w:basedOn w:val="Normal"/>
    <w:link w:val="boldciteChar4"/>
    <w:qFormat/>
    <w:rsid w:val="00D13C83"/>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D13C83"/>
    <w:pPr>
      <w:widowControl w:val="0"/>
      <w:autoSpaceDE w:val="0"/>
      <w:autoSpaceDN w:val="0"/>
      <w:adjustRightInd w:val="0"/>
      <w:spacing w:line="229" w:lineRule="exact"/>
    </w:pPr>
    <w:rPr>
      <w:rFonts w:ascii="Arial Narrow" w:eastAsia="Times New Roman" w:hAnsi="Arial Narrow" w:cstheme="minorBidi"/>
      <w:sz w:val="16"/>
    </w:rPr>
  </w:style>
  <w:style w:type="character" w:customStyle="1" w:styleId="Footnote2Char">
    <w:name w:val="Footnote2 Char"/>
    <w:link w:val="Footnote2"/>
    <w:locked/>
    <w:rsid w:val="00D13C83"/>
  </w:style>
  <w:style w:type="paragraph" w:customStyle="1" w:styleId="Footnote2">
    <w:name w:val="Footnote2"/>
    <w:basedOn w:val="Normal"/>
    <w:next w:val="Normal"/>
    <w:link w:val="Footnote2Char"/>
    <w:autoRedefine/>
    <w:qFormat/>
    <w:rsid w:val="00D13C83"/>
    <w:pPr>
      <w:spacing w:after="120" w:line="480" w:lineRule="auto"/>
    </w:pPr>
    <w:rPr>
      <w:rFonts w:asciiTheme="minorHAnsi" w:hAnsiTheme="minorHAnsi" w:cstheme="minorBidi"/>
      <w:sz w:val="24"/>
    </w:rPr>
  </w:style>
  <w:style w:type="paragraph" w:customStyle="1" w:styleId="indent">
    <w:name w:val="indent"/>
    <w:basedOn w:val="Normal"/>
    <w:qFormat/>
    <w:rsid w:val="00D13C83"/>
    <w:pPr>
      <w:spacing w:before="100" w:beforeAutospacing="1" w:after="100" w:afterAutospacing="1"/>
    </w:pPr>
    <w:rPr>
      <w:rFonts w:eastAsia="Times New Roman" w:cstheme="minorBidi"/>
      <w:sz w:val="16"/>
    </w:rPr>
  </w:style>
  <w:style w:type="character" w:customStyle="1" w:styleId="FontStyle14">
    <w:name w:val="Font Style14"/>
    <w:basedOn w:val="DefaultParagraphFont"/>
    <w:uiPriority w:val="99"/>
    <w:rsid w:val="00D13C8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13C83"/>
    <w:rPr>
      <w:rFonts w:ascii="Arial Narrow" w:hAnsi="Arial Narrow" w:cs="Arial Narrow" w:hint="default"/>
      <w:b/>
      <w:bCs/>
      <w:sz w:val="10"/>
      <w:szCs w:val="10"/>
    </w:rPr>
  </w:style>
  <w:style w:type="character" w:customStyle="1" w:styleId="red">
    <w:name w:val="red"/>
    <w:basedOn w:val="DefaultParagraphFont"/>
    <w:rsid w:val="00D13C83"/>
  </w:style>
  <w:style w:type="character" w:customStyle="1" w:styleId="org">
    <w:name w:val="org"/>
    <w:rsid w:val="00D13C83"/>
  </w:style>
  <w:style w:type="character" w:customStyle="1" w:styleId="Mention11">
    <w:name w:val="Mention11"/>
    <w:basedOn w:val="DefaultParagraphFont"/>
    <w:uiPriority w:val="99"/>
    <w:semiHidden/>
    <w:unhideWhenUsed/>
    <w:rsid w:val="00D13C83"/>
    <w:rPr>
      <w:color w:val="2B579A"/>
      <w:shd w:val="clear" w:color="auto" w:fill="E6E6E6"/>
    </w:rPr>
  </w:style>
  <w:style w:type="character" w:customStyle="1" w:styleId="m6370699461968006786gmail-styleunderline">
    <w:name w:val="m_6370699461968006786gmail-styleunderline"/>
    <w:basedOn w:val="DefaultParagraphFont"/>
    <w:rsid w:val="00D13C83"/>
  </w:style>
  <w:style w:type="character" w:customStyle="1" w:styleId="Heading3Char2">
    <w:name w:val="Heading 3 Char2"/>
    <w:aliases w:val="Heading 3 Char Char Char4, Char Char1, Char Char Char4,Char Char Char Char Char Char Char Char1,Tag Char Char Char1,Cite 1 Char1,Read Char Char1,Heading 3 Char1 Char Char Char1,Heading 3 Char Char1 Char Char Char,no Char"/>
    <w:basedOn w:val="DefaultParagraphFont"/>
    <w:qFormat/>
    <w:rsid w:val="00D13C83"/>
    <w:rPr>
      <w:rFonts w:cs="Arial"/>
      <w:bCs/>
      <w:szCs w:val="26"/>
      <w:u w:val="single"/>
      <w:lang w:val="en-US" w:eastAsia="en-US" w:bidi="ar-SA"/>
    </w:rPr>
  </w:style>
  <w:style w:type="character" w:customStyle="1" w:styleId="Mention2">
    <w:name w:val="Mention2"/>
    <w:basedOn w:val="DefaultParagraphFont"/>
    <w:uiPriority w:val="99"/>
    <w:semiHidden/>
    <w:unhideWhenUsed/>
    <w:rsid w:val="00D13C83"/>
    <w:rPr>
      <w:color w:val="2B579A"/>
      <w:shd w:val="clear" w:color="auto" w:fill="E6E6E6"/>
    </w:rPr>
  </w:style>
  <w:style w:type="paragraph" w:customStyle="1" w:styleId="FlashTag">
    <w:name w:val="FlashTag"/>
    <w:basedOn w:val="Normal"/>
    <w:link w:val="FlashTagChar"/>
    <w:autoRedefine/>
    <w:uiPriority w:val="4"/>
    <w:qFormat/>
    <w:rsid w:val="00D13C83"/>
    <w:rPr>
      <w:rFonts w:asciiTheme="majorHAnsi" w:hAnsiTheme="majorHAnsi" w:cstheme="minorBidi"/>
      <w:b/>
      <w:sz w:val="28"/>
    </w:rPr>
  </w:style>
  <w:style w:type="character" w:customStyle="1" w:styleId="FlashTagChar">
    <w:name w:val="FlashTag Char"/>
    <w:basedOn w:val="DefaultParagraphFont"/>
    <w:link w:val="FlashTag"/>
    <w:uiPriority w:val="4"/>
    <w:rsid w:val="00D13C83"/>
    <w:rPr>
      <w:rFonts w:asciiTheme="majorHAnsi" w:hAnsiTheme="majorHAnsi"/>
      <w:b/>
      <w:sz w:val="28"/>
    </w:rPr>
  </w:style>
  <w:style w:type="paragraph" w:customStyle="1" w:styleId="Warrant">
    <w:name w:val="Warrant"/>
    <w:autoRedefine/>
    <w:uiPriority w:val="4"/>
    <w:qFormat/>
    <w:rsid w:val="00D13C83"/>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D13C83"/>
  </w:style>
  <w:style w:type="character" w:customStyle="1" w:styleId="m3965771245576658108gmail-styleunderline">
    <w:name w:val="m_3965771245576658108gmail-styleunderline"/>
    <w:basedOn w:val="DefaultParagraphFont"/>
    <w:rsid w:val="00D13C83"/>
  </w:style>
  <w:style w:type="character" w:customStyle="1" w:styleId="FontStyle220">
    <w:name w:val="Font Style220"/>
    <w:basedOn w:val="DefaultParagraphFont"/>
    <w:uiPriority w:val="99"/>
    <w:rsid w:val="00D13C83"/>
    <w:rPr>
      <w:rFonts w:ascii="Candara" w:hAnsi="Candara" w:cs="Candara" w:hint="default"/>
      <w:i/>
      <w:iCs/>
      <w:sz w:val="18"/>
      <w:szCs w:val="18"/>
    </w:rPr>
  </w:style>
  <w:style w:type="character" w:customStyle="1" w:styleId="FontStyle290">
    <w:name w:val="Font Style290"/>
    <w:basedOn w:val="DefaultParagraphFont"/>
    <w:uiPriority w:val="99"/>
    <w:rsid w:val="00D13C8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13C83"/>
    <w:rPr>
      <w:rFonts w:ascii="Arial" w:hAnsi="Arial" w:cs="Arial"/>
      <w:b/>
      <w:bCs/>
      <w:sz w:val="16"/>
      <w:szCs w:val="16"/>
    </w:rPr>
  </w:style>
  <w:style w:type="character" w:customStyle="1" w:styleId="UnderlineCharChar3">
    <w:name w:val="Underline Char Char3"/>
    <w:rsid w:val="00D13C83"/>
    <w:rPr>
      <w:szCs w:val="24"/>
      <w:u w:val="single"/>
      <w:lang w:val="en-US" w:eastAsia="en-US" w:bidi="ar-SA"/>
    </w:rPr>
  </w:style>
  <w:style w:type="character" w:customStyle="1" w:styleId="UnresolvedMention2">
    <w:name w:val="Unresolved Mention2"/>
    <w:basedOn w:val="DefaultParagraphFont"/>
    <w:uiPriority w:val="99"/>
    <w:rsid w:val="00D13C83"/>
    <w:rPr>
      <w:color w:val="808080"/>
      <w:shd w:val="clear" w:color="auto" w:fill="E6E6E6"/>
    </w:rPr>
  </w:style>
  <w:style w:type="character" w:customStyle="1" w:styleId="m4385445901877740177gmail-styleunderline">
    <w:name w:val="m_4385445901877740177gmail-styleunderline"/>
    <w:basedOn w:val="DefaultParagraphFont"/>
    <w:rsid w:val="00D13C83"/>
  </w:style>
  <w:style w:type="character" w:customStyle="1" w:styleId="Mention3">
    <w:name w:val="Mention3"/>
    <w:basedOn w:val="DefaultParagraphFont"/>
    <w:uiPriority w:val="99"/>
    <w:semiHidden/>
    <w:unhideWhenUsed/>
    <w:rsid w:val="00D13C83"/>
    <w:rPr>
      <w:color w:val="2B579A"/>
      <w:shd w:val="clear" w:color="auto" w:fill="E6E6E6"/>
    </w:rPr>
  </w:style>
  <w:style w:type="character" w:customStyle="1" w:styleId="UnresolvedMention3">
    <w:name w:val="Unresolved Mention3"/>
    <w:basedOn w:val="DefaultParagraphFont"/>
    <w:uiPriority w:val="99"/>
    <w:unhideWhenUsed/>
    <w:rsid w:val="00D13C83"/>
    <w:rPr>
      <w:color w:val="808080"/>
      <w:shd w:val="clear" w:color="auto" w:fill="E6E6E6"/>
    </w:rPr>
  </w:style>
  <w:style w:type="character" w:customStyle="1" w:styleId="analyticChar0">
    <w:name w:val="analytic Char"/>
    <w:basedOn w:val="DefaultParagraphFont"/>
    <w:link w:val="analytic0"/>
    <w:uiPriority w:val="4"/>
    <w:locked/>
    <w:rsid w:val="00D13C83"/>
    <w:rPr>
      <w:rFonts w:ascii="Arial" w:hAnsi="Arial" w:cs="Arial"/>
      <w:b/>
      <w:sz w:val="20"/>
    </w:rPr>
  </w:style>
  <w:style w:type="paragraph" w:customStyle="1" w:styleId="analytic0">
    <w:name w:val="analytic"/>
    <w:basedOn w:val="Normal"/>
    <w:link w:val="analyticChar0"/>
    <w:uiPriority w:val="4"/>
    <w:qFormat/>
    <w:rsid w:val="00D13C83"/>
    <w:pPr>
      <w:spacing w:before="120"/>
    </w:pPr>
    <w:rPr>
      <w:rFonts w:ascii="Arial" w:hAnsi="Arial" w:cs="Arial"/>
      <w:b/>
      <w:sz w:val="20"/>
    </w:rPr>
  </w:style>
  <w:style w:type="character" w:customStyle="1" w:styleId="m-5251091010484660064gmail-style13ptbold">
    <w:name w:val="m_-5251091010484660064gmail-style13ptbold"/>
    <w:basedOn w:val="DefaultParagraphFont"/>
    <w:rsid w:val="00D13C83"/>
  </w:style>
  <w:style w:type="character" w:customStyle="1" w:styleId="m-5251091010484660064gmail-styleunderline">
    <w:name w:val="m_-5251091010484660064gmail-styleunderline"/>
    <w:basedOn w:val="DefaultParagraphFont"/>
    <w:rsid w:val="00D13C83"/>
  </w:style>
  <w:style w:type="character" w:customStyle="1" w:styleId="tablecaption">
    <w:name w:val="tablecaption"/>
    <w:basedOn w:val="DefaultParagraphFont"/>
    <w:rsid w:val="00D13C83"/>
  </w:style>
  <w:style w:type="character" w:customStyle="1" w:styleId="StyleLatinHelvetica105ptBlack">
    <w:name w:val="Style (Latin) Helvetica 10.5 pt Black"/>
    <w:basedOn w:val="DefaultParagraphFont"/>
    <w:rsid w:val="00D13C83"/>
    <w:rPr>
      <w:rFonts w:ascii="Times New Roman" w:hAnsi="Times New Roman"/>
      <w:color w:val="000000"/>
      <w:sz w:val="21"/>
    </w:rPr>
  </w:style>
  <w:style w:type="character" w:customStyle="1" w:styleId="swauthor">
    <w:name w:val="sw_author"/>
    <w:rsid w:val="00D13C83"/>
  </w:style>
  <w:style w:type="paragraph" w:customStyle="1" w:styleId="Caption4">
    <w:name w:val="Caption4"/>
    <w:basedOn w:val="Normal"/>
    <w:rsid w:val="00D13C83"/>
    <w:pPr>
      <w:spacing w:before="100" w:beforeAutospacing="1" w:after="100" w:afterAutospacing="1"/>
    </w:pPr>
    <w:rPr>
      <w:rFonts w:ascii="Times New Roman" w:eastAsia="Times New Roman" w:hAnsi="Times New Roman" w:cs="Times New Roman"/>
      <w:sz w:val="24"/>
    </w:rPr>
  </w:style>
  <w:style w:type="character" w:customStyle="1" w:styleId="current-selection">
    <w:name w:val="current-selection"/>
    <w:basedOn w:val="DefaultParagraphFont"/>
    <w:rsid w:val="00D13C83"/>
  </w:style>
  <w:style w:type="character" w:customStyle="1" w:styleId="a2">
    <w:name w:val="_"/>
    <w:basedOn w:val="DefaultParagraphFont"/>
    <w:rsid w:val="00D13C83"/>
  </w:style>
  <w:style w:type="character" w:customStyle="1" w:styleId="enhanced-reference">
    <w:name w:val="enhanced-reference"/>
    <w:basedOn w:val="DefaultParagraphFont"/>
    <w:rsid w:val="00D13C83"/>
  </w:style>
  <w:style w:type="character" w:customStyle="1" w:styleId="ff1">
    <w:name w:val="ff1"/>
    <w:basedOn w:val="DefaultParagraphFont"/>
    <w:rsid w:val="00D13C83"/>
  </w:style>
  <w:style w:type="character" w:customStyle="1" w:styleId="ff2">
    <w:name w:val="ff2"/>
    <w:basedOn w:val="DefaultParagraphFont"/>
    <w:rsid w:val="00D13C83"/>
  </w:style>
  <w:style w:type="character" w:customStyle="1" w:styleId="display">
    <w:name w:val="display"/>
    <w:basedOn w:val="DefaultParagraphFont"/>
    <w:rsid w:val="00D13C83"/>
  </w:style>
  <w:style w:type="paragraph" w:customStyle="1" w:styleId="DateTime">
    <w:name w:val="DateTime"/>
    <w:basedOn w:val="Normal"/>
    <w:link w:val="DateTimeChar"/>
    <w:autoRedefine/>
    <w:uiPriority w:val="4"/>
    <w:qFormat/>
    <w:rsid w:val="00D13C83"/>
    <w:rPr>
      <w:rFonts w:cstheme="minorBidi"/>
      <w:sz w:val="16"/>
    </w:rPr>
  </w:style>
  <w:style w:type="character" w:customStyle="1" w:styleId="DateTimeChar">
    <w:name w:val="DateTime Char"/>
    <w:basedOn w:val="DefaultParagraphFont"/>
    <w:link w:val="DateTime"/>
    <w:uiPriority w:val="4"/>
    <w:rsid w:val="00D13C83"/>
    <w:rPr>
      <w:rFonts w:ascii="Calibri" w:hAnsi="Calibri"/>
      <w:sz w:val="16"/>
    </w:rPr>
  </w:style>
  <w:style w:type="paragraph" w:customStyle="1" w:styleId="Lecture">
    <w:name w:val="Lecture"/>
    <w:next w:val="BodyText"/>
    <w:link w:val="LectureChar"/>
    <w:autoRedefine/>
    <w:uiPriority w:val="4"/>
    <w:qFormat/>
    <w:rsid w:val="00D13C83"/>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D13C83"/>
    <w:rPr>
      <w:rFonts w:ascii="Arial" w:eastAsiaTheme="minorHAnsi" w:hAnsi="Arial" w:cs="Arial"/>
      <w:spacing w:val="-10"/>
      <w:sz w:val="16"/>
      <w:szCs w:val="22"/>
    </w:rPr>
  </w:style>
  <w:style w:type="character" w:customStyle="1" w:styleId="TagsChar">
    <w:name w:val="Tags Char"/>
    <w:rsid w:val="00D13C83"/>
    <w:rPr>
      <w:b/>
      <w:sz w:val="24"/>
      <w:szCs w:val="24"/>
      <w:lang w:bidi="ar-SA"/>
    </w:rPr>
  </w:style>
  <w:style w:type="character" w:customStyle="1" w:styleId="m2030095631327626865gmail-style13ptbold">
    <w:name w:val="m_2030095631327626865gmail-style13ptbold"/>
    <w:basedOn w:val="DefaultParagraphFont"/>
    <w:rsid w:val="00D13C83"/>
  </w:style>
  <w:style w:type="character" w:customStyle="1" w:styleId="m2030095631327626865gmail-styleunderline">
    <w:name w:val="m_2030095631327626865gmail-styleunderline"/>
    <w:basedOn w:val="DefaultParagraphFont"/>
    <w:rsid w:val="00D13C83"/>
  </w:style>
  <w:style w:type="character" w:customStyle="1" w:styleId="tagsChar0">
    <w:name w:val="tags Char"/>
    <w:aliases w:val="Heading 2 Char Char Char Char Char Char Char Char Char,Heading 2 Char Char Char Char Char Char,TAG Ch,No Spacing2 Char"/>
    <w:basedOn w:val="DefaultParagraphFont"/>
    <w:locked/>
    <w:rsid w:val="00D13C83"/>
    <w:rPr>
      <w:rFonts w:ascii="Times New Roman" w:eastAsia="Cambria" w:hAnsi="Times New Roman" w:cs="Times New Roman"/>
      <w:sz w:val="20"/>
      <w:szCs w:val="22"/>
    </w:rPr>
  </w:style>
  <w:style w:type="character" w:customStyle="1" w:styleId="m-5498913268213319940gmail-styleunderline">
    <w:name w:val="m_-5498913268213319940gmail-styleunderline"/>
    <w:basedOn w:val="DefaultParagraphFont"/>
    <w:rsid w:val="00D13C83"/>
  </w:style>
  <w:style w:type="paragraph" w:customStyle="1" w:styleId="speakable">
    <w:name w:val="speakable"/>
    <w:basedOn w:val="Normal"/>
    <w:uiPriority w:val="99"/>
    <w:qFormat/>
    <w:rsid w:val="00D13C83"/>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D13C83"/>
  </w:style>
  <w:style w:type="character" w:customStyle="1" w:styleId="copyright">
    <w:name w:val="copyright"/>
    <w:basedOn w:val="DefaultParagraphFont"/>
    <w:rsid w:val="00D13C83"/>
  </w:style>
  <w:style w:type="character" w:customStyle="1" w:styleId="TagCharCharCharChar">
    <w:name w:val="Tag Char Char Char Char"/>
    <w:basedOn w:val="DefaultParagraphFont"/>
    <w:rsid w:val="00D13C83"/>
    <w:rPr>
      <w:rFonts w:ascii="Calibri" w:hAnsi="Calibri" w:cs="Calibri"/>
      <w:b/>
      <w:sz w:val="24"/>
    </w:rPr>
  </w:style>
  <w:style w:type="paragraph" w:customStyle="1" w:styleId="g-body">
    <w:name w:val="g-body"/>
    <w:basedOn w:val="Normal"/>
    <w:uiPriority w:val="99"/>
    <w:qFormat/>
    <w:rsid w:val="00D13C83"/>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D13C83"/>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D13C83"/>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D13C83"/>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D13C83"/>
    <w:pPr>
      <w:spacing w:before="100" w:beforeAutospacing="1" w:after="100" w:afterAutospacing="1"/>
    </w:pPr>
    <w:rPr>
      <w:sz w:val="24"/>
    </w:rPr>
  </w:style>
  <w:style w:type="paragraph" w:customStyle="1" w:styleId="style41">
    <w:name w:val="style4"/>
    <w:basedOn w:val="Normal"/>
    <w:uiPriority w:val="99"/>
    <w:qFormat/>
    <w:rsid w:val="00D13C83"/>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D13C83"/>
    <w:pPr>
      <w:spacing w:before="100" w:beforeAutospacing="1" w:after="100" w:afterAutospacing="1"/>
    </w:pPr>
    <w:rPr>
      <w:rFonts w:ascii="Times New Roman" w:hAnsi="Times New Roman"/>
      <w:sz w:val="24"/>
    </w:rPr>
  </w:style>
  <w:style w:type="character" w:customStyle="1" w:styleId="adtext">
    <w:name w:val="adtext"/>
    <w:basedOn w:val="DefaultParagraphFont"/>
    <w:rsid w:val="00D13C83"/>
  </w:style>
  <w:style w:type="character" w:customStyle="1" w:styleId="UL-Bold">
    <w:name w:val="UL-Bold"/>
    <w:basedOn w:val="DefaultParagraphFont"/>
    <w:rsid w:val="00D13C83"/>
    <w:rPr>
      <w:u w:val="thick"/>
    </w:rPr>
  </w:style>
  <w:style w:type="character" w:customStyle="1" w:styleId="UL-None">
    <w:name w:val="UL-None"/>
    <w:basedOn w:val="DefaultParagraphFont"/>
    <w:rsid w:val="00D13C83"/>
    <w:rPr>
      <w:strike w:val="0"/>
      <w:dstrike w:val="0"/>
      <w:u w:val="none"/>
      <w:effect w:val="none"/>
    </w:rPr>
  </w:style>
  <w:style w:type="character" w:customStyle="1" w:styleId="gl">
    <w:name w:val="gl"/>
    <w:basedOn w:val="DefaultParagraphFont"/>
    <w:rsid w:val="00D13C83"/>
  </w:style>
  <w:style w:type="character" w:customStyle="1" w:styleId="qu730rj69h">
    <w:name w:val="qu730rj69h"/>
    <w:basedOn w:val="DefaultParagraphFont"/>
    <w:rsid w:val="00D13C83"/>
  </w:style>
  <w:style w:type="paragraph" w:customStyle="1" w:styleId="optext">
    <w:name w:val="optext"/>
    <w:basedOn w:val="Normal"/>
    <w:uiPriority w:val="99"/>
    <w:qFormat/>
    <w:rsid w:val="00D13C83"/>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D13C83"/>
  </w:style>
  <w:style w:type="character" w:customStyle="1" w:styleId="icr880">
    <w:name w:val="icr880"/>
    <w:basedOn w:val="DefaultParagraphFont"/>
    <w:rsid w:val="00D13C83"/>
  </w:style>
  <w:style w:type="character" w:customStyle="1" w:styleId="hx23q54">
    <w:name w:val="hx23q54"/>
    <w:basedOn w:val="DefaultParagraphFont"/>
    <w:rsid w:val="00D13C83"/>
  </w:style>
  <w:style w:type="character" w:customStyle="1" w:styleId="m-5348258726587825636gmail-style13ptbold">
    <w:name w:val="m_-5348258726587825636gmail-style13ptbold"/>
    <w:basedOn w:val="DefaultParagraphFont"/>
    <w:rsid w:val="00D13C83"/>
  </w:style>
  <w:style w:type="character" w:customStyle="1" w:styleId="m-5348258726587825636gmail-styleunderline">
    <w:name w:val="m_-5348258726587825636gmail-styleunderline"/>
    <w:basedOn w:val="DefaultParagraphFont"/>
    <w:rsid w:val="00D13C83"/>
  </w:style>
  <w:style w:type="character" w:customStyle="1" w:styleId="CardsFont12ptCharChar">
    <w:name w:val="Cards + Font: 12 pt Char Char"/>
    <w:basedOn w:val="DefaultParagraphFont"/>
    <w:rsid w:val="00D13C83"/>
    <w:rPr>
      <w:sz w:val="24"/>
      <w:szCs w:val="24"/>
      <w:u w:val="thick"/>
      <w:lang w:val="en-US" w:eastAsia="en-US" w:bidi="ar-SA"/>
    </w:rPr>
  </w:style>
  <w:style w:type="character" w:customStyle="1" w:styleId="NothingChar1">
    <w:name w:val="Nothing Char1"/>
    <w:basedOn w:val="DefaultParagraphFont"/>
    <w:rsid w:val="00D13C83"/>
    <w:rPr>
      <w:lang w:val="en-US" w:eastAsia="en-US" w:bidi="ar-SA"/>
    </w:rPr>
  </w:style>
  <w:style w:type="paragraph" w:customStyle="1" w:styleId="useless">
    <w:name w:val="useless"/>
    <w:basedOn w:val="Normal"/>
    <w:uiPriority w:val="99"/>
    <w:qFormat/>
    <w:rsid w:val="00D13C83"/>
    <w:rPr>
      <w:rFonts w:ascii="Times New Roman" w:eastAsia="Times New Roman" w:hAnsi="Times New Roman"/>
      <w:sz w:val="12"/>
    </w:rPr>
  </w:style>
  <w:style w:type="character" w:customStyle="1" w:styleId="DDIUnderline">
    <w:name w:val="DDI Underline"/>
    <w:qFormat/>
    <w:rsid w:val="00D13C83"/>
    <w:rPr>
      <w:rFonts w:ascii="Times New Roman" w:hAnsi="Times New Roman"/>
      <w:sz w:val="24"/>
      <w:u w:val="single"/>
    </w:rPr>
  </w:style>
  <w:style w:type="character" w:customStyle="1" w:styleId="Char1">
    <w:name w:val="Char1"/>
    <w:basedOn w:val="DefaultParagraphFont"/>
    <w:rsid w:val="00D13C83"/>
    <w:rPr>
      <w:rFonts w:cs="Arial"/>
      <w:b/>
      <w:bCs/>
      <w:iCs/>
      <w:sz w:val="24"/>
      <w:szCs w:val="28"/>
      <w:lang w:val="en-US" w:eastAsia="en-US" w:bidi="ar-SA"/>
    </w:rPr>
  </w:style>
  <w:style w:type="paragraph" w:customStyle="1" w:styleId="ALLCAPS">
    <w:name w:val="ALL CAPS"/>
    <w:basedOn w:val="Normal"/>
    <w:link w:val="ALLCAPSChar"/>
    <w:qFormat/>
    <w:rsid w:val="00D13C83"/>
    <w:rPr>
      <w:rFonts w:ascii="Times New Roman" w:eastAsia="Times New Roman" w:hAnsi="Times New Roman"/>
      <w:b/>
      <w:caps/>
      <w:sz w:val="16"/>
    </w:rPr>
  </w:style>
  <w:style w:type="character" w:customStyle="1" w:styleId="ALLCAPSChar">
    <w:name w:val="ALL CAPS Char"/>
    <w:basedOn w:val="DefaultParagraphFont"/>
    <w:link w:val="ALLCAPS"/>
    <w:rsid w:val="00D13C83"/>
    <w:rPr>
      <w:rFonts w:ascii="Times New Roman" w:eastAsia="Times New Roman" w:hAnsi="Times New Roman" w:cs="Calibri"/>
      <w:b/>
      <w:caps/>
      <w:sz w:val="16"/>
    </w:rPr>
  </w:style>
  <w:style w:type="paragraph" w:customStyle="1" w:styleId="TagCharCharCharCharCharCharChar0">
    <w:name w:val="Tag Char Char Char Char Char Char Char"/>
    <w:basedOn w:val="Normal"/>
    <w:link w:val="TagCharCharCharCharCharCharCharChar"/>
    <w:qFormat/>
    <w:rsid w:val="00D13C83"/>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D13C83"/>
    <w:rPr>
      <w:rFonts w:ascii="Times New Roman" w:eastAsia="Times New Roman" w:hAnsi="Times New Roman" w:cs="Calibri"/>
      <w:b/>
    </w:rPr>
  </w:style>
  <w:style w:type="character" w:customStyle="1" w:styleId="10ptnotbold">
    <w:name w:val="10ptnotbold"/>
    <w:basedOn w:val="DefaultParagraphFont"/>
    <w:rsid w:val="00D13C83"/>
    <w:rPr>
      <w:sz w:val="20"/>
    </w:rPr>
  </w:style>
  <w:style w:type="character" w:customStyle="1" w:styleId="Cites-AuthorDate">
    <w:name w:val="Cites-Author/Date"/>
    <w:rsid w:val="00D13C83"/>
    <w:rPr>
      <w:rFonts w:ascii="Helvetica" w:hAnsi="Helvetica"/>
      <w:b/>
      <w:sz w:val="22"/>
      <w:szCs w:val="24"/>
      <w:u w:val="thick"/>
    </w:rPr>
  </w:style>
  <w:style w:type="paragraph" w:customStyle="1" w:styleId="CiteTag">
    <w:name w:val="Cite/Tag"/>
    <w:basedOn w:val="Normal"/>
    <w:uiPriority w:val="99"/>
    <w:qFormat/>
    <w:rsid w:val="00D13C83"/>
    <w:rPr>
      <w:rFonts w:ascii="Times New Roman" w:eastAsia="Cambria" w:hAnsi="Times New Roman"/>
      <w:b/>
      <w:sz w:val="16"/>
    </w:rPr>
  </w:style>
  <w:style w:type="character" w:customStyle="1" w:styleId="CardsFont6ptChar1">
    <w:name w:val="Cards + Font: 6 pt Char1"/>
    <w:basedOn w:val="CardsChar"/>
    <w:link w:val="CardsFont6pt"/>
    <w:uiPriority w:val="99"/>
    <w:rsid w:val="00D13C83"/>
    <w:rPr>
      <w:rFonts w:ascii="Times New Roman" w:eastAsia="Times New Roman" w:hAnsi="Times New Roman" w:cs="Times New Roman"/>
      <w:sz w:val="12"/>
      <w:szCs w:val="20"/>
    </w:rPr>
  </w:style>
  <w:style w:type="character" w:customStyle="1" w:styleId="m489902567989944824gmail-style13ptbold">
    <w:name w:val="m_489902567989944824gmail-style13ptbold"/>
    <w:basedOn w:val="DefaultParagraphFont"/>
    <w:rsid w:val="00D13C83"/>
  </w:style>
  <w:style w:type="character" w:customStyle="1" w:styleId="m489902567989944824gmail-styleunderline">
    <w:name w:val="m_489902567989944824gmail-styleunderline"/>
    <w:basedOn w:val="DefaultParagraphFont"/>
    <w:rsid w:val="00D13C83"/>
  </w:style>
  <w:style w:type="character" w:customStyle="1" w:styleId="m-413333960618644972gmail-style13ptbold">
    <w:name w:val="m_-413333960618644972gmail-style13ptbold"/>
    <w:basedOn w:val="DefaultParagraphFont"/>
    <w:rsid w:val="00D13C83"/>
  </w:style>
  <w:style w:type="character" w:customStyle="1" w:styleId="m-413333960618644972gmail-styleunderline">
    <w:name w:val="m_-413333960618644972gmail-styleunderline"/>
    <w:basedOn w:val="DefaultParagraphFont"/>
    <w:rsid w:val="00D13C83"/>
  </w:style>
  <w:style w:type="character" w:customStyle="1" w:styleId="m8314098763611656848gmail-stylestylebold12pt">
    <w:name w:val="m_8314098763611656848gmail-stylestylebold12pt"/>
    <w:basedOn w:val="DefaultParagraphFont"/>
    <w:rsid w:val="00D13C83"/>
  </w:style>
  <w:style w:type="character" w:customStyle="1" w:styleId="m8314098763611656848gmail-styleboldunderline">
    <w:name w:val="m_8314098763611656848gmail-styleboldunderline"/>
    <w:basedOn w:val="DefaultParagraphFont"/>
    <w:rsid w:val="00D13C83"/>
  </w:style>
  <w:style w:type="paragraph" w:customStyle="1" w:styleId="Spacer">
    <w:name w:val="Spacer"/>
    <w:basedOn w:val="Heading1"/>
    <w:link w:val="SpacerChar"/>
    <w:autoRedefine/>
    <w:uiPriority w:val="4"/>
    <w:qFormat/>
    <w:rsid w:val="00D13C83"/>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D13C83"/>
    <w:rPr>
      <w:rFonts w:ascii="Calibri" w:eastAsiaTheme="majorEastAsia" w:hAnsi="Calibri" w:cstheme="majorBidi"/>
      <w:b/>
      <w:bCs/>
      <w:szCs w:val="32"/>
    </w:rPr>
  </w:style>
  <w:style w:type="paragraph" w:customStyle="1" w:styleId="TxBr41p1">
    <w:name w:val="TxBr_41p1"/>
    <w:basedOn w:val="Normal"/>
    <w:qFormat/>
    <w:rsid w:val="00D13C83"/>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D13C83"/>
    <w:rPr>
      <w:rFonts w:ascii="Georgia" w:eastAsia="Times New Roman" w:hAnsi="Georgia" w:cs="Arial" w:hint="default"/>
      <w:b/>
      <w:bCs/>
      <w:kern w:val="32"/>
      <w:sz w:val="28"/>
      <w:szCs w:val="32"/>
    </w:rPr>
  </w:style>
  <w:style w:type="character" w:customStyle="1" w:styleId="CiteReal0">
    <w:name w:val="CiteReal"/>
    <w:uiPriority w:val="1"/>
    <w:qFormat/>
    <w:rsid w:val="00D13C83"/>
    <w:rPr>
      <w:rFonts w:ascii="Arial" w:hAnsi="Arial"/>
      <w:b/>
      <w:sz w:val="24"/>
      <w:u w:val="single"/>
    </w:rPr>
  </w:style>
  <w:style w:type="character" w:customStyle="1" w:styleId="dropcap1">
    <w:name w:val="dropcap1"/>
    <w:rsid w:val="00D13C83"/>
  </w:style>
  <w:style w:type="paragraph" w:customStyle="1" w:styleId="Style31">
    <w:name w:val="Style31"/>
    <w:basedOn w:val="Normal"/>
    <w:uiPriority w:val="99"/>
    <w:rsid w:val="00D13C83"/>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D13C83"/>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D13C83"/>
    <w:pPr>
      <w:spacing w:line="200" w:lineRule="exact"/>
      <w:jc w:val="both"/>
    </w:pPr>
    <w:rPr>
      <w:rFonts w:ascii="Palatino Linotype" w:hAnsi="Palatino Linotype" w:cs="Palatino Linotype"/>
      <w:sz w:val="16"/>
    </w:rPr>
  </w:style>
  <w:style w:type="character" w:customStyle="1" w:styleId="FontStyle72">
    <w:name w:val="Font Style72"/>
    <w:uiPriority w:val="99"/>
    <w:rsid w:val="00D13C83"/>
    <w:rPr>
      <w:rFonts w:ascii="Cambria" w:hAnsi="Cambria" w:cs="Cambria" w:hint="default"/>
      <w:sz w:val="16"/>
      <w:szCs w:val="16"/>
    </w:rPr>
  </w:style>
  <w:style w:type="character" w:customStyle="1" w:styleId="FontStyle73">
    <w:name w:val="Font Style73"/>
    <w:uiPriority w:val="99"/>
    <w:rsid w:val="00D13C83"/>
    <w:rPr>
      <w:rFonts w:ascii="Cambria" w:hAnsi="Cambria" w:cs="Cambria" w:hint="default"/>
      <w:i/>
      <w:iCs/>
      <w:sz w:val="16"/>
      <w:szCs w:val="16"/>
    </w:rPr>
  </w:style>
  <w:style w:type="character" w:customStyle="1" w:styleId="UnderlinestyleChar2">
    <w:name w:val="Underline style Char2"/>
    <w:rsid w:val="00D13C83"/>
    <w:rPr>
      <w:sz w:val="22"/>
      <w:szCs w:val="24"/>
      <w:u w:val="single"/>
      <w:lang w:val="en-US" w:eastAsia="en-US" w:bidi="ar-SA"/>
    </w:rPr>
  </w:style>
  <w:style w:type="paragraph" w:customStyle="1" w:styleId="CitationCharChar">
    <w:name w:val="Citation Char Char"/>
    <w:basedOn w:val="Normal"/>
    <w:uiPriority w:val="6"/>
    <w:qFormat/>
    <w:rsid w:val="00D13C83"/>
    <w:pPr>
      <w:ind w:left="1440" w:right="1440"/>
    </w:pPr>
    <w:rPr>
      <w:rFonts w:ascii="Cambria" w:eastAsia="Verdana" w:hAnsi="Cambria" w:cs="Cambria"/>
      <w:sz w:val="16"/>
      <w:szCs w:val="20"/>
      <w:u w:val="single"/>
    </w:rPr>
  </w:style>
  <w:style w:type="character" w:customStyle="1" w:styleId="FontStyle49">
    <w:name w:val="Font Style49"/>
    <w:uiPriority w:val="99"/>
    <w:rsid w:val="00D13C83"/>
    <w:rPr>
      <w:rFonts w:ascii="Cambria" w:hAnsi="Cambria" w:cs="Cambria"/>
      <w:sz w:val="20"/>
      <w:szCs w:val="20"/>
    </w:rPr>
  </w:style>
  <w:style w:type="character" w:customStyle="1" w:styleId="FontStyle50">
    <w:name w:val="Font Style50"/>
    <w:uiPriority w:val="99"/>
    <w:rsid w:val="00D13C8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13C83"/>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D13C83"/>
    <w:rPr>
      <w:rFonts w:ascii="Cambria" w:eastAsia="Cambria" w:hAnsi="Cambria" w:cs="Cambria"/>
      <w:spacing w:val="-3"/>
      <w:sz w:val="16"/>
      <w:szCs w:val="20"/>
    </w:rPr>
  </w:style>
  <w:style w:type="character" w:customStyle="1" w:styleId="kn">
    <w:name w:val="kn"/>
    <w:basedOn w:val="DefaultParagraphFont"/>
    <w:rsid w:val="00D13C83"/>
  </w:style>
  <w:style w:type="character" w:customStyle="1" w:styleId="StyleStyleUnderlineUnderlineStyleBoldUnderlineIntenseEmphas">
    <w:name w:val="Style Style UnderlineUnderlineStyle Bold UnderlineIntense Emphas..."/>
    <w:basedOn w:val="DefaultParagraphFont"/>
    <w:rsid w:val="00D13C83"/>
    <w:rPr>
      <w:b/>
      <w:bCs/>
      <w:sz w:val="26"/>
      <w:u w:val="single"/>
    </w:rPr>
  </w:style>
  <w:style w:type="character" w:customStyle="1" w:styleId="articoloinside">
    <w:name w:val="articolo_inside"/>
    <w:rsid w:val="00D13C83"/>
  </w:style>
  <w:style w:type="paragraph" w:customStyle="1" w:styleId="pagetools">
    <w:name w:val="pagetools"/>
    <w:basedOn w:val="Normal"/>
    <w:rsid w:val="00D13C83"/>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D13C83"/>
  </w:style>
  <w:style w:type="character" w:customStyle="1" w:styleId="job">
    <w:name w:val="job"/>
    <w:basedOn w:val="DefaultParagraphFont"/>
    <w:rsid w:val="00D13C83"/>
  </w:style>
  <w:style w:type="character" w:customStyle="1" w:styleId="publisher">
    <w:name w:val="publisher"/>
    <w:basedOn w:val="DefaultParagraphFont"/>
    <w:rsid w:val="00D13C83"/>
  </w:style>
  <w:style w:type="character" w:customStyle="1" w:styleId="pubyear">
    <w:name w:val="pubyear"/>
    <w:basedOn w:val="DefaultParagraphFont"/>
    <w:rsid w:val="00D13C83"/>
  </w:style>
  <w:style w:type="character" w:customStyle="1" w:styleId="pubcity">
    <w:name w:val="pubcity"/>
    <w:basedOn w:val="DefaultParagraphFont"/>
    <w:rsid w:val="00D13C83"/>
  </w:style>
  <w:style w:type="character" w:customStyle="1" w:styleId="bodycontentlink">
    <w:name w:val="bodycontentlink"/>
    <w:basedOn w:val="DefaultParagraphFont"/>
    <w:rsid w:val="00D13C83"/>
  </w:style>
  <w:style w:type="paragraph" w:customStyle="1" w:styleId="C-Text">
    <w:name w:val="C-Text"/>
    <w:basedOn w:val="Normal"/>
    <w:rsid w:val="00D13C83"/>
    <w:pPr>
      <w:tabs>
        <w:tab w:val="num" w:pos="720"/>
      </w:tabs>
      <w:ind w:left="720" w:hanging="360"/>
    </w:pPr>
    <w:rPr>
      <w:rFonts w:ascii="Book Antiqua" w:hAnsi="Book Antiqua" w:cstheme="minorBidi"/>
      <w:sz w:val="24"/>
    </w:rPr>
  </w:style>
  <w:style w:type="character" w:customStyle="1" w:styleId="ecdate">
    <w:name w:val="ec_date"/>
    <w:basedOn w:val="DefaultParagraphFont"/>
    <w:rsid w:val="00D13C83"/>
    <w:rPr>
      <w:rFonts w:ascii="Symbol" w:hAnsi="Symbol" w:hint="default"/>
      <w:sz w:val="20"/>
      <w:szCs w:val="20"/>
      <w:shd w:val="clear" w:color="auto" w:fill="FFFFFF"/>
    </w:rPr>
  </w:style>
  <w:style w:type="paragraph" w:customStyle="1" w:styleId="ecmsonormal">
    <w:name w:val="ec_msonormal"/>
    <w:basedOn w:val="Normal"/>
    <w:rsid w:val="00D13C83"/>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D13C83"/>
  </w:style>
  <w:style w:type="character" w:customStyle="1" w:styleId="articleheadline">
    <w:name w:val="articleheadline"/>
    <w:basedOn w:val="DefaultParagraphFont"/>
    <w:rsid w:val="00D13C83"/>
  </w:style>
  <w:style w:type="paragraph" w:customStyle="1" w:styleId="u-intro">
    <w:name w:val="u-intro"/>
    <w:basedOn w:val="Normal"/>
    <w:rsid w:val="00D13C83"/>
    <w:pPr>
      <w:spacing w:before="100" w:beforeAutospacing="1" w:after="100" w:afterAutospacing="1"/>
    </w:pPr>
    <w:rPr>
      <w:rFonts w:cstheme="minorBidi"/>
      <w:sz w:val="24"/>
    </w:rPr>
  </w:style>
  <w:style w:type="character" w:customStyle="1" w:styleId="u-byline">
    <w:name w:val="u-byline"/>
    <w:basedOn w:val="DefaultParagraphFont"/>
    <w:rsid w:val="00D13C83"/>
  </w:style>
  <w:style w:type="character" w:customStyle="1" w:styleId="articlebya">
    <w:name w:val="articleby_a"/>
    <w:basedOn w:val="DefaultParagraphFont"/>
    <w:rsid w:val="00D13C83"/>
  </w:style>
  <w:style w:type="character" w:customStyle="1" w:styleId="popupwinby">
    <w:name w:val="popupwinby"/>
    <w:basedOn w:val="DefaultParagraphFont"/>
    <w:rsid w:val="00D13C83"/>
  </w:style>
  <w:style w:type="character" w:customStyle="1" w:styleId="storyheader">
    <w:name w:val="storyheader"/>
    <w:basedOn w:val="DefaultParagraphFont"/>
    <w:rsid w:val="00D13C83"/>
  </w:style>
  <w:style w:type="character" w:customStyle="1" w:styleId="marron">
    <w:name w:val="marron"/>
    <w:basedOn w:val="DefaultParagraphFont"/>
    <w:rsid w:val="00D13C83"/>
  </w:style>
  <w:style w:type="paragraph" w:customStyle="1" w:styleId="StyleNormalWeb10pt">
    <w:name w:val="Style Normal (Web) + 10 pt"/>
    <w:basedOn w:val="NormalWeb"/>
    <w:next w:val="Normal"/>
    <w:rsid w:val="00D13C83"/>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line="259" w:lineRule="auto"/>
    </w:pPr>
    <w:rPr>
      <w:rFonts w:ascii="Bookman Old Style" w:eastAsiaTheme="minorHAnsi" w:hAnsi="Bookman Old Style"/>
      <w:sz w:val="20"/>
    </w:rPr>
  </w:style>
  <w:style w:type="character" w:customStyle="1" w:styleId="StyleNormalWeb10ptChar">
    <w:name w:val="Style Normal (Web) + 10 pt Char"/>
    <w:basedOn w:val="DefaultParagraphFont"/>
    <w:rsid w:val="00D13C83"/>
    <w:rPr>
      <w:szCs w:val="24"/>
      <w:lang w:val="en-US" w:eastAsia="en-US" w:bidi="ar-SA"/>
    </w:rPr>
  </w:style>
  <w:style w:type="paragraph" w:customStyle="1" w:styleId="TagCiteShells">
    <w:name w:val="Tag/Cite/Shells"/>
    <w:basedOn w:val="Normal"/>
    <w:rsid w:val="00D13C83"/>
    <w:rPr>
      <w:rFonts w:cstheme="minorBidi"/>
      <w:b/>
      <w:sz w:val="16"/>
    </w:rPr>
  </w:style>
  <w:style w:type="paragraph" w:customStyle="1" w:styleId="DefinitionTerm">
    <w:name w:val="Definition Term"/>
    <w:basedOn w:val="Normal"/>
    <w:next w:val="Normal"/>
    <w:rsid w:val="00D13C83"/>
    <w:rPr>
      <w:rFonts w:cstheme="minorBidi"/>
      <w:snapToGrid w:val="0"/>
      <w:sz w:val="24"/>
    </w:rPr>
  </w:style>
  <w:style w:type="character" w:customStyle="1" w:styleId="Style3CharChar">
    <w:name w:val="Style3 Char Char"/>
    <w:basedOn w:val="DefaultParagraphFont"/>
    <w:rsid w:val="00D13C8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13C83"/>
    <w:pPr>
      <w:spacing w:after="60"/>
    </w:pPr>
    <w:rPr>
      <w:rFonts w:eastAsia="Segoe UI" w:cs="Cambria"/>
      <w:caps/>
      <w:sz w:val="20"/>
      <w:lang w:eastAsia="zh-CN"/>
    </w:rPr>
  </w:style>
  <w:style w:type="character" w:customStyle="1" w:styleId="NormalChar0">
    <w:name w:val="Normal Char"/>
    <w:basedOn w:val="DefaultParagraphFont"/>
    <w:rsid w:val="00D13C83"/>
    <w:rPr>
      <w:lang w:eastAsia="en-US"/>
    </w:rPr>
  </w:style>
  <w:style w:type="character" w:customStyle="1" w:styleId="BoldUnderlineChar2">
    <w:name w:val="Bold + Underline Char"/>
    <w:basedOn w:val="DefaultParagraphFont"/>
    <w:rsid w:val="00D13C83"/>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D13C83"/>
    <w:pPr>
      <w:autoSpaceDE w:val="0"/>
      <w:autoSpaceDN w:val="0"/>
      <w:adjustRightInd w:val="0"/>
      <w:ind w:left="432" w:right="432"/>
      <w:jc w:val="both"/>
    </w:pPr>
    <w:rPr>
      <w:rFonts w:cstheme="minorBidi"/>
      <w:sz w:val="24"/>
      <w:u w:val="thick"/>
    </w:rPr>
  </w:style>
  <w:style w:type="character" w:customStyle="1" w:styleId="citationiacgale">
    <w:name w:val="citation iac gale"/>
    <w:basedOn w:val="DefaultParagraphFont"/>
    <w:rsid w:val="00D13C83"/>
  </w:style>
  <w:style w:type="character" w:customStyle="1" w:styleId="CharacterStyle7">
    <w:name w:val="Character Style 7"/>
    <w:rsid w:val="00D13C83"/>
    <w:rPr>
      <w:rFonts w:ascii="Trebuchet MS" w:hAnsi="Trebuchet MS" w:cs="Trebuchet MS"/>
      <w:sz w:val="20"/>
      <w:szCs w:val="20"/>
      <w:u w:val="single"/>
    </w:rPr>
  </w:style>
  <w:style w:type="character" w:customStyle="1" w:styleId="StyleStyle4Char">
    <w:name w:val="Style Style4 + Char"/>
    <w:basedOn w:val="DefaultParagraphFont"/>
    <w:rsid w:val="00D13C8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13C8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13C83"/>
    <w:rPr>
      <w:rFonts w:ascii="Symbol" w:hAnsi="Symbol" w:cstheme="minorBidi"/>
      <w:sz w:val="21"/>
      <w:szCs w:val="21"/>
      <w:u w:val="thick"/>
    </w:rPr>
  </w:style>
  <w:style w:type="character" w:customStyle="1" w:styleId="UnderlinedEvidenceCharChar">
    <w:name w:val="Underlined Evidence Char Char"/>
    <w:basedOn w:val="DefaultParagraphFont"/>
    <w:rsid w:val="00D13C83"/>
    <w:rPr>
      <w:rFonts w:ascii="Symbol" w:hAnsi="Symbol"/>
      <w:sz w:val="21"/>
      <w:szCs w:val="21"/>
      <w:u w:val="thick"/>
      <w:lang w:val="en-US" w:eastAsia="en-US" w:bidi="ar-SA"/>
    </w:rPr>
  </w:style>
  <w:style w:type="character" w:styleId="PlaceholderText">
    <w:name w:val="Placeholder Text"/>
    <w:basedOn w:val="DefaultParagraphFont"/>
    <w:uiPriority w:val="99"/>
    <w:rsid w:val="00D13C83"/>
    <w:rPr>
      <w:color w:val="808080"/>
    </w:rPr>
  </w:style>
  <w:style w:type="paragraph" w:customStyle="1" w:styleId="Cite8">
    <w:name w:val="Cite8"/>
    <w:basedOn w:val="Normal"/>
    <w:autoRedefine/>
    <w:qFormat/>
    <w:rsid w:val="00D13C83"/>
    <w:rPr>
      <w:rFonts w:ascii="Trebuchet MS" w:eastAsia="Verdana" w:hAnsi="Trebuchet MS" w:cs="Cambria"/>
      <w:sz w:val="16"/>
    </w:rPr>
  </w:style>
  <w:style w:type="paragraph" w:customStyle="1" w:styleId="8font">
    <w:name w:val="8font"/>
    <w:basedOn w:val="Normal"/>
    <w:next w:val="Normal"/>
    <w:autoRedefine/>
    <w:qFormat/>
    <w:rsid w:val="00D13C83"/>
    <w:rPr>
      <w:rFonts w:eastAsia="Cambria Math" w:cs="Cambria"/>
      <w:sz w:val="16"/>
      <w:szCs w:val="16"/>
    </w:rPr>
  </w:style>
  <w:style w:type="character" w:customStyle="1" w:styleId="NoterefInText">
    <w:name w:val="_NoterefInText"/>
    <w:uiPriority w:val="99"/>
    <w:rsid w:val="00D13C83"/>
    <w:rPr>
      <w:rFonts w:cs="AKDPE C+ Utopia"/>
      <w:color w:val="000000"/>
    </w:rPr>
  </w:style>
  <w:style w:type="character" w:customStyle="1" w:styleId="postauthor">
    <w:name w:val="postauthor"/>
    <w:basedOn w:val="DefaultParagraphFont"/>
    <w:rsid w:val="00D13C83"/>
  </w:style>
  <w:style w:type="paragraph" w:customStyle="1" w:styleId="notes-source-hasnotes">
    <w:name w:val="notes-source-hasnotes"/>
    <w:basedOn w:val="Normal"/>
    <w:rsid w:val="00D13C83"/>
    <w:pPr>
      <w:spacing w:before="100" w:beforeAutospacing="1" w:after="100" w:afterAutospacing="1"/>
    </w:pPr>
    <w:rPr>
      <w:rFonts w:ascii="Tahoma" w:hAnsi="Tahoma" w:cstheme="minorBidi"/>
      <w:sz w:val="16"/>
      <w:szCs w:val="20"/>
    </w:rPr>
  </w:style>
  <w:style w:type="character" w:customStyle="1" w:styleId="span">
    <w:name w:val="span"/>
    <w:basedOn w:val="DefaultParagraphFont"/>
    <w:rsid w:val="00D13C83"/>
  </w:style>
  <w:style w:type="character" w:customStyle="1" w:styleId="maintitle">
    <w:name w:val="maintitle"/>
    <w:basedOn w:val="DefaultParagraphFont"/>
    <w:rsid w:val="00D13C83"/>
  </w:style>
  <w:style w:type="character" w:customStyle="1" w:styleId="thirdparty-logo">
    <w:name w:val="thirdparty-logo"/>
    <w:basedOn w:val="DefaultParagraphFont"/>
    <w:rsid w:val="00D13C83"/>
  </w:style>
  <w:style w:type="character" w:customStyle="1" w:styleId="posted">
    <w:name w:val="posted"/>
    <w:basedOn w:val="DefaultParagraphFont"/>
    <w:rsid w:val="00D13C83"/>
  </w:style>
  <w:style w:type="character" w:customStyle="1" w:styleId="ticker">
    <w:name w:val="ticker"/>
    <w:basedOn w:val="DefaultParagraphFont"/>
    <w:rsid w:val="00D13C83"/>
  </w:style>
  <w:style w:type="paragraph" w:customStyle="1" w:styleId="articlemeta">
    <w:name w:val="articlemeta"/>
    <w:basedOn w:val="Normal"/>
    <w:rsid w:val="00D13C83"/>
    <w:pPr>
      <w:spacing w:before="100" w:beforeAutospacing="1" w:after="100" w:afterAutospacing="1"/>
    </w:pPr>
    <w:rPr>
      <w:rFonts w:ascii="Tahoma" w:hAnsi="Tahoma" w:cstheme="minorBidi"/>
      <w:sz w:val="16"/>
      <w:szCs w:val="20"/>
    </w:rPr>
  </w:style>
  <w:style w:type="character" w:customStyle="1" w:styleId="vcard">
    <w:name w:val="vcard"/>
    <w:basedOn w:val="DefaultParagraphFont"/>
    <w:rsid w:val="00D13C83"/>
  </w:style>
  <w:style w:type="character" w:customStyle="1" w:styleId="print-footnote">
    <w:name w:val="print-footnote"/>
    <w:basedOn w:val="DefaultParagraphFont"/>
    <w:rsid w:val="00D13C83"/>
  </w:style>
  <w:style w:type="character" w:customStyle="1" w:styleId="datestring">
    <w:name w:val="datestring"/>
    <w:basedOn w:val="DefaultParagraphFont"/>
    <w:rsid w:val="00D13C83"/>
  </w:style>
  <w:style w:type="paragraph" w:customStyle="1" w:styleId="noindent0">
    <w:name w:val="no_indent"/>
    <w:basedOn w:val="Normal"/>
    <w:rsid w:val="00D13C83"/>
    <w:pPr>
      <w:spacing w:before="100" w:beforeAutospacing="1" w:after="100" w:afterAutospacing="1"/>
    </w:pPr>
    <w:rPr>
      <w:rFonts w:ascii="Tahoma" w:hAnsi="Tahoma" w:cstheme="minorBidi"/>
      <w:sz w:val="16"/>
      <w:szCs w:val="20"/>
    </w:rPr>
  </w:style>
  <w:style w:type="character" w:customStyle="1" w:styleId="email">
    <w:name w:val="email"/>
    <w:basedOn w:val="DefaultParagraphFont"/>
    <w:rsid w:val="00D13C83"/>
  </w:style>
  <w:style w:type="paragraph" w:customStyle="1" w:styleId="left">
    <w:name w:val="left"/>
    <w:basedOn w:val="Normal"/>
    <w:rsid w:val="00D13C83"/>
    <w:pPr>
      <w:spacing w:before="100" w:beforeAutospacing="1" w:after="100" w:afterAutospacing="1"/>
    </w:pPr>
    <w:rPr>
      <w:rFonts w:ascii="Tahoma" w:hAnsi="Tahoma" w:cstheme="minorBidi"/>
      <w:sz w:val="16"/>
      <w:szCs w:val="20"/>
    </w:rPr>
  </w:style>
  <w:style w:type="paragraph" w:customStyle="1" w:styleId="right">
    <w:name w:val="right"/>
    <w:basedOn w:val="Normal"/>
    <w:rsid w:val="00D13C83"/>
    <w:pPr>
      <w:spacing w:before="100" w:beforeAutospacing="1" w:after="100" w:afterAutospacing="1"/>
    </w:pPr>
    <w:rPr>
      <w:rFonts w:ascii="Tahoma" w:hAnsi="Tahoma" w:cstheme="minorBidi"/>
      <w:sz w:val="16"/>
      <w:szCs w:val="20"/>
    </w:rPr>
  </w:style>
  <w:style w:type="character" w:customStyle="1" w:styleId="gptad">
    <w:name w:val="gptad"/>
    <w:basedOn w:val="DefaultParagraphFont"/>
    <w:rsid w:val="00D13C83"/>
  </w:style>
  <w:style w:type="paragraph" w:customStyle="1" w:styleId="creditpostedmodified">
    <w:name w:val="credit_posted_modified"/>
    <w:basedOn w:val="Normal"/>
    <w:rsid w:val="00D13C83"/>
    <w:pPr>
      <w:spacing w:before="100" w:beforeAutospacing="1" w:after="100" w:afterAutospacing="1"/>
    </w:pPr>
    <w:rPr>
      <w:rFonts w:ascii="Tahoma" w:hAnsi="Tahoma" w:cstheme="minorBidi"/>
      <w:sz w:val="16"/>
      <w:szCs w:val="20"/>
    </w:rPr>
  </w:style>
  <w:style w:type="character" w:customStyle="1" w:styleId="creditline">
    <w:name w:val="creditline"/>
    <w:basedOn w:val="DefaultParagraphFont"/>
    <w:rsid w:val="00D13C83"/>
  </w:style>
  <w:style w:type="character" w:customStyle="1" w:styleId="grd">
    <w:name w:val="grd"/>
    <w:basedOn w:val="DefaultParagraphFont"/>
    <w:rsid w:val="00D13C83"/>
  </w:style>
  <w:style w:type="paragraph" w:customStyle="1" w:styleId="hs-text-container">
    <w:name w:val="hs-text-container"/>
    <w:basedOn w:val="Normal"/>
    <w:rsid w:val="00D13C83"/>
    <w:pPr>
      <w:spacing w:before="100" w:beforeAutospacing="1" w:after="100" w:afterAutospacing="1"/>
    </w:pPr>
    <w:rPr>
      <w:rFonts w:ascii="Tahoma" w:hAnsi="Tahoma" w:cstheme="minorBidi"/>
      <w:sz w:val="16"/>
      <w:szCs w:val="20"/>
    </w:rPr>
  </w:style>
  <w:style w:type="character" w:customStyle="1" w:styleId="created">
    <w:name w:val="created"/>
    <w:basedOn w:val="DefaultParagraphFont"/>
    <w:rsid w:val="00D13C83"/>
  </w:style>
  <w:style w:type="character" w:customStyle="1" w:styleId="changed">
    <w:name w:val="changed"/>
    <w:basedOn w:val="DefaultParagraphFont"/>
    <w:rsid w:val="00D13C83"/>
  </w:style>
  <w:style w:type="character" w:customStyle="1" w:styleId="article-author-name">
    <w:name w:val="article-author-name"/>
    <w:basedOn w:val="DefaultParagraphFont"/>
    <w:rsid w:val="00D13C83"/>
  </w:style>
  <w:style w:type="character" w:customStyle="1" w:styleId="bioexcerpt">
    <w:name w:val="bio_excerpt"/>
    <w:basedOn w:val="DefaultParagraphFont"/>
    <w:rsid w:val="00D13C83"/>
  </w:style>
  <w:style w:type="character" w:customStyle="1" w:styleId="commentcount">
    <w:name w:val="comment_count"/>
    <w:basedOn w:val="DefaultParagraphFont"/>
    <w:rsid w:val="00D13C83"/>
  </w:style>
  <w:style w:type="character" w:customStyle="1" w:styleId="searchtermshighlighted">
    <w:name w:val="searchtermshighlighted"/>
    <w:basedOn w:val="DefaultParagraphFont"/>
    <w:rsid w:val="00D13C83"/>
  </w:style>
  <w:style w:type="character" w:customStyle="1" w:styleId="contributornametrigger">
    <w:name w:val="contributornametrigger"/>
    <w:basedOn w:val="DefaultParagraphFont"/>
    <w:rsid w:val="00D13C83"/>
  </w:style>
  <w:style w:type="character" w:customStyle="1" w:styleId="bylinepipe">
    <w:name w:val="bylinepipe"/>
    <w:basedOn w:val="DefaultParagraphFont"/>
    <w:rsid w:val="00D13C83"/>
  </w:style>
  <w:style w:type="character" w:customStyle="1" w:styleId="lucenesearchresulturlb">
    <w:name w:val="lucene_search_result_url_b"/>
    <w:basedOn w:val="DefaultParagraphFont"/>
    <w:rsid w:val="00D13C83"/>
  </w:style>
  <w:style w:type="character" w:customStyle="1" w:styleId="faculty-title">
    <w:name w:val="faculty-title"/>
    <w:basedOn w:val="DefaultParagraphFont"/>
    <w:rsid w:val="00D13C83"/>
  </w:style>
  <w:style w:type="character" w:customStyle="1" w:styleId="count">
    <w:name w:val="count"/>
    <w:basedOn w:val="DefaultParagraphFont"/>
    <w:rsid w:val="00D13C83"/>
  </w:style>
  <w:style w:type="character" w:customStyle="1" w:styleId="volume">
    <w:name w:val="volume"/>
    <w:basedOn w:val="DefaultParagraphFont"/>
    <w:rsid w:val="00D13C83"/>
  </w:style>
  <w:style w:type="character" w:customStyle="1" w:styleId="issue">
    <w:name w:val="issue"/>
    <w:basedOn w:val="DefaultParagraphFont"/>
    <w:rsid w:val="00D13C83"/>
  </w:style>
  <w:style w:type="character" w:customStyle="1" w:styleId="pages">
    <w:name w:val="pages"/>
    <w:basedOn w:val="DefaultParagraphFont"/>
    <w:rsid w:val="00D13C83"/>
  </w:style>
  <w:style w:type="character" w:customStyle="1" w:styleId="field-content">
    <w:name w:val="field-content"/>
    <w:basedOn w:val="DefaultParagraphFont"/>
    <w:rsid w:val="00D13C83"/>
  </w:style>
  <w:style w:type="character" w:customStyle="1" w:styleId="person">
    <w:name w:val="person"/>
    <w:basedOn w:val="DefaultParagraphFont"/>
    <w:rsid w:val="00D13C83"/>
  </w:style>
  <w:style w:type="character" w:customStyle="1" w:styleId="corresponding">
    <w:name w:val="corresponding"/>
    <w:basedOn w:val="DefaultParagraphFont"/>
    <w:rsid w:val="00D13C83"/>
  </w:style>
  <w:style w:type="character" w:customStyle="1" w:styleId="entry-date">
    <w:name w:val="entry-date"/>
    <w:basedOn w:val="DefaultParagraphFont"/>
    <w:rsid w:val="00D13C83"/>
  </w:style>
  <w:style w:type="paragraph" w:customStyle="1" w:styleId="entry-meta">
    <w:name w:val="entry-meta"/>
    <w:basedOn w:val="Normal"/>
    <w:rsid w:val="00D13C83"/>
    <w:pPr>
      <w:spacing w:before="100" w:beforeAutospacing="1" w:after="100" w:afterAutospacing="1"/>
    </w:pPr>
    <w:rPr>
      <w:rFonts w:ascii="Tahoma" w:hAnsi="Tahoma" w:cstheme="minorBidi"/>
      <w:sz w:val="16"/>
      <w:szCs w:val="20"/>
    </w:rPr>
  </w:style>
  <w:style w:type="character" w:customStyle="1" w:styleId="post-time">
    <w:name w:val="post-time"/>
    <w:basedOn w:val="DefaultParagraphFont"/>
    <w:rsid w:val="00D13C83"/>
  </w:style>
  <w:style w:type="character" w:customStyle="1" w:styleId="post-category">
    <w:name w:val="post-category"/>
    <w:basedOn w:val="DefaultParagraphFont"/>
    <w:rsid w:val="00D13C83"/>
  </w:style>
  <w:style w:type="character" w:customStyle="1" w:styleId="post-author">
    <w:name w:val="post-author"/>
    <w:basedOn w:val="DefaultParagraphFont"/>
    <w:rsid w:val="00D13C83"/>
  </w:style>
  <w:style w:type="character" w:customStyle="1" w:styleId="A10">
    <w:name w:val="A10"/>
    <w:uiPriority w:val="99"/>
    <w:rsid w:val="00D13C83"/>
    <w:rPr>
      <w:rFonts w:cs="MS Mincho"/>
      <w:color w:val="000000"/>
      <w:sz w:val="11"/>
      <w:szCs w:val="11"/>
    </w:rPr>
  </w:style>
  <w:style w:type="paragraph" w:customStyle="1" w:styleId="Pa10">
    <w:name w:val="Pa10"/>
    <w:basedOn w:val="Default"/>
    <w:next w:val="Default"/>
    <w:uiPriority w:val="99"/>
    <w:rsid w:val="00D13C83"/>
    <w:pPr>
      <w:widowControl w:val="0"/>
      <w:spacing w:after="0" w:line="201" w:lineRule="atLeast"/>
    </w:pPr>
    <w:rPr>
      <w:rFonts w:ascii="MS Mincho" w:eastAsiaTheme="minorEastAsia" w:hAnsi="MS Mincho" w:cs="Cambria"/>
      <w:sz w:val="24"/>
    </w:rPr>
  </w:style>
  <w:style w:type="paragraph" w:customStyle="1" w:styleId="Pa0">
    <w:name w:val="Pa0"/>
    <w:basedOn w:val="Default"/>
    <w:next w:val="Default"/>
    <w:uiPriority w:val="99"/>
    <w:rsid w:val="00D13C83"/>
    <w:pPr>
      <w:widowControl w:val="0"/>
      <w:spacing w:after="0" w:line="241" w:lineRule="atLeast"/>
    </w:pPr>
    <w:rPr>
      <w:rFonts w:ascii="Verdana" w:eastAsiaTheme="minorEastAsia" w:hAnsi="Verdana" w:cs="Cambria"/>
      <w:sz w:val="24"/>
    </w:rPr>
  </w:style>
  <w:style w:type="character" w:customStyle="1" w:styleId="A9">
    <w:name w:val="A9"/>
    <w:uiPriority w:val="99"/>
    <w:rsid w:val="00D13C83"/>
    <w:rPr>
      <w:rFonts w:cs="MS Mincho"/>
      <w:color w:val="000000"/>
      <w:sz w:val="14"/>
      <w:szCs w:val="14"/>
    </w:rPr>
  </w:style>
  <w:style w:type="paragraph" w:customStyle="1" w:styleId="articledetails">
    <w:name w:val="articledetails"/>
    <w:basedOn w:val="Normal"/>
    <w:rsid w:val="00D13C83"/>
    <w:pPr>
      <w:spacing w:before="100" w:beforeAutospacing="1" w:after="100" w:afterAutospacing="1"/>
    </w:pPr>
    <w:rPr>
      <w:rFonts w:ascii="Tahoma" w:hAnsi="Tahoma" w:cstheme="minorBidi"/>
      <w:sz w:val="16"/>
      <w:szCs w:val="20"/>
    </w:rPr>
  </w:style>
  <w:style w:type="character" w:customStyle="1" w:styleId="posted-and-updated">
    <w:name w:val="posted-and-updated"/>
    <w:basedOn w:val="DefaultParagraphFont"/>
    <w:rsid w:val="00D13C83"/>
  </w:style>
  <w:style w:type="paragraph" w:customStyle="1" w:styleId="aff">
    <w:name w:val="aff"/>
    <w:basedOn w:val="Normal"/>
    <w:rsid w:val="00D13C83"/>
    <w:pPr>
      <w:spacing w:before="100" w:beforeAutospacing="1" w:after="100" w:afterAutospacing="1"/>
    </w:pPr>
    <w:rPr>
      <w:rFonts w:ascii="Tahoma" w:hAnsi="Tahoma" w:cstheme="minorBidi"/>
      <w:sz w:val="16"/>
      <w:szCs w:val="20"/>
    </w:rPr>
  </w:style>
  <w:style w:type="character" w:customStyle="1" w:styleId="entry-author">
    <w:name w:val="entry-author"/>
    <w:basedOn w:val="DefaultParagraphFont"/>
    <w:rsid w:val="00D13C83"/>
  </w:style>
  <w:style w:type="character" w:customStyle="1" w:styleId="entry-author-name">
    <w:name w:val="entry-author-name"/>
    <w:basedOn w:val="DefaultParagraphFont"/>
    <w:rsid w:val="00D13C83"/>
  </w:style>
  <w:style w:type="character" w:customStyle="1" w:styleId="arial11">
    <w:name w:val="arial_11"/>
    <w:basedOn w:val="DefaultParagraphFont"/>
    <w:rsid w:val="00D13C83"/>
  </w:style>
  <w:style w:type="character" w:customStyle="1" w:styleId="contrib-degrees">
    <w:name w:val="contrib-degrees"/>
    <w:basedOn w:val="DefaultParagraphFont"/>
    <w:rsid w:val="00D13C83"/>
  </w:style>
  <w:style w:type="character" w:customStyle="1" w:styleId="contrib-on-behalf-of">
    <w:name w:val="contrib-on-behalf-of"/>
    <w:basedOn w:val="DefaultParagraphFont"/>
    <w:rsid w:val="00D13C83"/>
  </w:style>
  <w:style w:type="character" w:customStyle="1" w:styleId="pubtime">
    <w:name w:val="pubtime"/>
    <w:basedOn w:val="DefaultParagraphFont"/>
    <w:rsid w:val="00D13C83"/>
  </w:style>
  <w:style w:type="character" w:customStyle="1" w:styleId="time">
    <w:name w:val="time"/>
    <w:basedOn w:val="DefaultParagraphFont"/>
    <w:rsid w:val="00D13C83"/>
  </w:style>
  <w:style w:type="character" w:customStyle="1" w:styleId="fbcommentscount">
    <w:name w:val="fb_comments_count"/>
    <w:basedOn w:val="DefaultParagraphFont"/>
    <w:rsid w:val="00D13C83"/>
  </w:style>
  <w:style w:type="character" w:customStyle="1" w:styleId="stsharethiscustom">
    <w:name w:val="st_sharethis_custom"/>
    <w:basedOn w:val="DefaultParagraphFont"/>
    <w:rsid w:val="00D13C83"/>
  </w:style>
  <w:style w:type="paragraph" w:customStyle="1" w:styleId="permalinkable">
    <w:name w:val="permalinkable"/>
    <w:basedOn w:val="Normal"/>
    <w:rsid w:val="00D13C83"/>
    <w:pPr>
      <w:spacing w:before="100" w:beforeAutospacing="1" w:after="100" w:afterAutospacing="1"/>
    </w:pPr>
    <w:rPr>
      <w:rFonts w:ascii="Tahoma" w:hAnsi="Tahoma" w:cstheme="minorBidi"/>
      <w:sz w:val="16"/>
      <w:szCs w:val="20"/>
    </w:rPr>
  </w:style>
  <w:style w:type="character" w:customStyle="1" w:styleId="post-date">
    <w:name w:val="post-date"/>
    <w:basedOn w:val="DefaultParagraphFont"/>
    <w:rsid w:val="00D13C83"/>
  </w:style>
  <w:style w:type="character" w:customStyle="1" w:styleId="link-external">
    <w:name w:val="link-external"/>
    <w:basedOn w:val="DefaultParagraphFont"/>
    <w:rsid w:val="00D13C83"/>
  </w:style>
  <w:style w:type="character" w:customStyle="1" w:styleId="articleauthor">
    <w:name w:val="article_author"/>
    <w:basedOn w:val="DefaultParagraphFont"/>
    <w:rsid w:val="00D13C83"/>
  </w:style>
  <w:style w:type="character" w:customStyle="1" w:styleId="articleissue">
    <w:name w:val="article_issue"/>
    <w:basedOn w:val="DefaultParagraphFont"/>
    <w:rsid w:val="00D13C83"/>
  </w:style>
  <w:style w:type="character" w:customStyle="1" w:styleId="a-size-large">
    <w:name w:val="a-size-large"/>
    <w:basedOn w:val="DefaultParagraphFont"/>
    <w:rsid w:val="00D13C83"/>
  </w:style>
  <w:style w:type="character" w:customStyle="1" w:styleId="a-size-medium">
    <w:name w:val="a-size-medium"/>
    <w:basedOn w:val="DefaultParagraphFont"/>
    <w:rsid w:val="00D13C83"/>
  </w:style>
  <w:style w:type="character" w:customStyle="1" w:styleId="contribution">
    <w:name w:val="contribution"/>
    <w:basedOn w:val="DefaultParagraphFont"/>
    <w:rsid w:val="00D13C83"/>
  </w:style>
  <w:style w:type="character" w:customStyle="1" w:styleId="a-color-secondary">
    <w:name w:val="a-color-secondary"/>
    <w:basedOn w:val="DefaultParagraphFont"/>
    <w:rsid w:val="00D13C83"/>
  </w:style>
  <w:style w:type="paragraph" w:customStyle="1" w:styleId="sbyline">
    <w:name w:val="sbyline"/>
    <w:basedOn w:val="Normal"/>
    <w:rsid w:val="00D13C83"/>
    <w:pPr>
      <w:spacing w:before="100" w:beforeAutospacing="1" w:after="100" w:afterAutospacing="1"/>
    </w:pPr>
    <w:rPr>
      <w:rFonts w:ascii="Tahoma" w:hAnsi="Tahoma" w:cstheme="minorBidi"/>
      <w:sz w:val="16"/>
      <w:szCs w:val="20"/>
    </w:rPr>
  </w:style>
  <w:style w:type="character" w:customStyle="1" w:styleId="ui-author">
    <w:name w:val="ui-author"/>
    <w:basedOn w:val="DefaultParagraphFont"/>
    <w:rsid w:val="00D13C83"/>
  </w:style>
  <w:style w:type="character" w:customStyle="1" w:styleId="ui-staffline">
    <w:name w:val="ui-staffline"/>
    <w:basedOn w:val="DefaultParagraphFont"/>
    <w:rsid w:val="00D13C83"/>
  </w:style>
  <w:style w:type="paragraph" w:customStyle="1" w:styleId="promotion-tag-p">
    <w:name w:val="promotion-tag-p"/>
    <w:basedOn w:val="Normal"/>
    <w:rsid w:val="00D13C83"/>
    <w:pPr>
      <w:spacing w:before="100" w:beforeAutospacing="1" w:after="100" w:afterAutospacing="1"/>
    </w:pPr>
    <w:rPr>
      <w:rFonts w:ascii="Tahoma" w:hAnsi="Tahoma" w:cstheme="minorBidi"/>
      <w:sz w:val="16"/>
      <w:szCs w:val="20"/>
    </w:rPr>
  </w:style>
  <w:style w:type="paragraph" w:customStyle="1" w:styleId="heading">
    <w:name w:val="heading"/>
    <w:basedOn w:val="Normal"/>
    <w:rsid w:val="00D13C83"/>
    <w:pPr>
      <w:spacing w:before="100" w:beforeAutospacing="1" w:after="100" w:afterAutospacing="1"/>
    </w:pPr>
    <w:rPr>
      <w:rFonts w:ascii="Tahoma" w:hAnsi="Tahoma" w:cstheme="minorBidi"/>
      <w:sz w:val="16"/>
      <w:szCs w:val="20"/>
    </w:rPr>
  </w:style>
  <w:style w:type="character" w:customStyle="1" w:styleId="value">
    <w:name w:val="value"/>
    <w:basedOn w:val="DefaultParagraphFont"/>
    <w:rsid w:val="00D13C83"/>
  </w:style>
  <w:style w:type="character" w:customStyle="1" w:styleId="specialissuelabel">
    <w:name w:val="specialissuelabel"/>
    <w:basedOn w:val="DefaultParagraphFont"/>
    <w:rsid w:val="00D13C83"/>
  </w:style>
  <w:style w:type="character" w:customStyle="1" w:styleId="referencediv">
    <w:name w:val="referencediv"/>
    <w:basedOn w:val="DefaultParagraphFont"/>
    <w:rsid w:val="00D13C83"/>
  </w:style>
  <w:style w:type="character" w:customStyle="1" w:styleId="wp-smiley">
    <w:name w:val="wp-smiley"/>
    <w:basedOn w:val="DefaultParagraphFont"/>
    <w:rsid w:val="00D13C83"/>
  </w:style>
  <w:style w:type="character" w:customStyle="1" w:styleId="meta-prep">
    <w:name w:val="meta-prep"/>
    <w:basedOn w:val="DefaultParagraphFont"/>
    <w:rsid w:val="00D13C83"/>
  </w:style>
  <w:style w:type="character" w:customStyle="1" w:styleId="artjournal">
    <w:name w:val="art_journal"/>
    <w:basedOn w:val="DefaultParagraphFont"/>
    <w:rsid w:val="00D13C83"/>
  </w:style>
  <w:style w:type="character" w:customStyle="1" w:styleId="artdatevolumeissuepart">
    <w:name w:val="art_datevolumeissuepart"/>
    <w:basedOn w:val="DefaultParagraphFont"/>
    <w:rsid w:val="00D13C83"/>
  </w:style>
  <w:style w:type="character" w:customStyle="1" w:styleId="artpages">
    <w:name w:val="art_pages"/>
    <w:basedOn w:val="DefaultParagraphFont"/>
    <w:rsid w:val="00D13C83"/>
  </w:style>
  <w:style w:type="character" w:customStyle="1" w:styleId="singlehighlightclass">
    <w:name w:val="single_highlight_class"/>
    <w:basedOn w:val="DefaultParagraphFont"/>
    <w:rsid w:val="00D13C83"/>
  </w:style>
  <w:style w:type="character" w:customStyle="1" w:styleId="degree">
    <w:name w:val="degree"/>
    <w:basedOn w:val="DefaultParagraphFont"/>
    <w:rsid w:val="00D13C83"/>
  </w:style>
  <w:style w:type="character" w:customStyle="1" w:styleId="major">
    <w:name w:val="major"/>
    <w:basedOn w:val="DefaultParagraphFont"/>
    <w:rsid w:val="00D13C83"/>
  </w:style>
  <w:style w:type="character" w:customStyle="1" w:styleId="authors">
    <w:name w:val="authors"/>
    <w:basedOn w:val="DefaultParagraphFont"/>
    <w:rsid w:val="00D13C83"/>
  </w:style>
  <w:style w:type="character" w:customStyle="1" w:styleId="views">
    <w:name w:val="views"/>
    <w:basedOn w:val="DefaultParagraphFont"/>
    <w:rsid w:val="00D13C83"/>
  </w:style>
  <w:style w:type="character" w:customStyle="1" w:styleId="stmainservices">
    <w:name w:val="stmainservices"/>
    <w:basedOn w:val="DefaultParagraphFont"/>
    <w:rsid w:val="00D13C83"/>
  </w:style>
  <w:style w:type="character" w:customStyle="1" w:styleId="stbubblehcount">
    <w:name w:val="stbubble_hcount"/>
    <w:basedOn w:val="DefaultParagraphFont"/>
    <w:rsid w:val="00D13C83"/>
  </w:style>
  <w:style w:type="paragraph" w:customStyle="1" w:styleId="Document">
    <w:name w:val="_Document"/>
    <w:basedOn w:val="Default"/>
    <w:next w:val="Default"/>
    <w:uiPriority w:val="99"/>
    <w:rsid w:val="00D13C83"/>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rsid w:val="00D13C83"/>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rsid w:val="00D13C83"/>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rsid w:val="00D13C83"/>
    <w:pPr>
      <w:spacing w:before="100" w:beforeAutospacing="1" w:after="100" w:afterAutospacing="1"/>
    </w:pPr>
    <w:rPr>
      <w:rFonts w:ascii="Tahoma" w:hAnsi="Tahoma" w:cstheme="minorBidi"/>
      <w:sz w:val="16"/>
      <w:szCs w:val="20"/>
    </w:rPr>
  </w:style>
  <w:style w:type="paragraph" w:customStyle="1" w:styleId="Pa7">
    <w:name w:val="Pa7"/>
    <w:basedOn w:val="Default"/>
    <w:next w:val="Default"/>
    <w:uiPriority w:val="99"/>
    <w:rsid w:val="00D13C83"/>
    <w:pPr>
      <w:widowControl w:val="0"/>
      <w:spacing w:after="0" w:line="211" w:lineRule="atLeast"/>
    </w:pPr>
    <w:rPr>
      <w:rFonts w:ascii="Courier New" w:eastAsiaTheme="minorEastAsia" w:hAnsi="Courier New" w:cs="Cambria"/>
      <w:sz w:val="24"/>
    </w:rPr>
  </w:style>
  <w:style w:type="paragraph" w:customStyle="1" w:styleId="odd">
    <w:name w:val="odd"/>
    <w:basedOn w:val="Normal"/>
    <w:rsid w:val="00D13C83"/>
    <w:pPr>
      <w:spacing w:before="100" w:beforeAutospacing="1" w:after="100" w:afterAutospacing="1"/>
    </w:pPr>
    <w:rPr>
      <w:rFonts w:ascii="Tahoma" w:hAnsi="Tahoma" w:cstheme="minorBidi"/>
      <w:sz w:val="16"/>
      <w:szCs w:val="20"/>
    </w:rPr>
  </w:style>
  <w:style w:type="character" w:customStyle="1" w:styleId="article-date">
    <w:name w:val="article-date"/>
    <w:basedOn w:val="DefaultParagraphFont"/>
    <w:rsid w:val="00D13C83"/>
  </w:style>
  <w:style w:type="character" w:customStyle="1" w:styleId="article-author">
    <w:name w:val="article-author"/>
    <w:basedOn w:val="DefaultParagraphFont"/>
    <w:rsid w:val="00D13C83"/>
  </w:style>
  <w:style w:type="character" w:customStyle="1" w:styleId="tolocaltime">
    <w:name w:val="tolocaltime"/>
    <w:basedOn w:val="DefaultParagraphFont"/>
    <w:rsid w:val="00D13C83"/>
  </w:style>
  <w:style w:type="character" w:customStyle="1" w:styleId="pb-byline">
    <w:name w:val="pb-byline"/>
    <w:basedOn w:val="DefaultParagraphFont"/>
    <w:rsid w:val="00D13C83"/>
  </w:style>
  <w:style w:type="character" w:customStyle="1" w:styleId="pb-timestamp">
    <w:name w:val="pb-timestamp"/>
    <w:basedOn w:val="DefaultParagraphFont"/>
    <w:rsid w:val="00D13C83"/>
  </w:style>
  <w:style w:type="paragraph" w:customStyle="1" w:styleId="Pa8">
    <w:name w:val="Pa8"/>
    <w:basedOn w:val="Default"/>
    <w:next w:val="Default"/>
    <w:uiPriority w:val="99"/>
    <w:rsid w:val="00D13C83"/>
    <w:pPr>
      <w:widowControl w:val="0"/>
      <w:spacing w:after="0" w:line="241" w:lineRule="atLeast"/>
    </w:pPr>
    <w:rPr>
      <w:rFonts w:ascii="Franklin Gothic Heavy" w:eastAsiaTheme="minorEastAsia" w:hAnsi="Franklin Gothic Heavy" w:cs="Cambria"/>
      <w:sz w:val="24"/>
    </w:rPr>
  </w:style>
  <w:style w:type="paragraph" w:customStyle="1" w:styleId="Pa15">
    <w:name w:val="Pa15"/>
    <w:basedOn w:val="Default"/>
    <w:next w:val="Default"/>
    <w:uiPriority w:val="99"/>
    <w:rsid w:val="00D13C83"/>
    <w:pPr>
      <w:widowControl w:val="0"/>
      <w:spacing w:after="0" w:line="201" w:lineRule="atLeast"/>
    </w:pPr>
    <w:rPr>
      <w:rFonts w:ascii="Franklin Gothic Heavy" w:eastAsiaTheme="minorEastAsia" w:hAnsi="Franklin Gothic Heavy" w:cs="Cambria"/>
      <w:sz w:val="24"/>
    </w:rPr>
  </w:style>
  <w:style w:type="character" w:customStyle="1" w:styleId="posted-on">
    <w:name w:val="posted-on"/>
    <w:basedOn w:val="DefaultParagraphFont"/>
    <w:rsid w:val="00D13C83"/>
  </w:style>
  <w:style w:type="character" w:customStyle="1" w:styleId="even">
    <w:name w:val="even"/>
    <w:basedOn w:val="DefaultParagraphFont"/>
    <w:rsid w:val="00D13C83"/>
  </w:style>
  <w:style w:type="paragraph" w:customStyle="1" w:styleId="volissue">
    <w:name w:val="volissue"/>
    <w:basedOn w:val="Normal"/>
    <w:rsid w:val="00D13C83"/>
    <w:pPr>
      <w:spacing w:before="100" w:beforeAutospacing="1" w:after="100" w:afterAutospacing="1"/>
    </w:pPr>
    <w:rPr>
      <w:rFonts w:ascii="Tahoma" w:hAnsi="Tahoma" w:cstheme="minorBidi"/>
      <w:sz w:val="16"/>
      <w:szCs w:val="20"/>
    </w:rPr>
  </w:style>
  <w:style w:type="character" w:customStyle="1" w:styleId="view-count">
    <w:name w:val="view-count"/>
    <w:basedOn w:val="DefaultParagraphFont"/>
    <w:rsid w:val="00D13C83"/>
  </w:style>
  <w:style w:type="character" w:customStyle="1" w:styleId="tChar">
    <w:name w:val="t Char"/>
    <w:rsid w:val="00D13C83"/>
    <w:rPr>
      <w:rFonts w:ascii="Georgia" w:eastAsia="Times New Roman" w:hAnsi="Georgia" w:cs="Calibri"/>
      <w:b/>
      <w:lang w:val="x-none" w:eastAsia="x-none"/>
    </w:rPr>
  </w:style>
  <w:style w:type="paragraph" w:customStyle="1" w:styleId="BoldUnderlineChar20">
    <w:name w:val="BoldUnderline Char2"/>
    <w:link w:val="BoldUnderlineChar2Char"/>
    <w:rsid w:val="00D13C8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D13C83"/>
    <w:rPr>
      <w:rFonts w:ascii="Times New Roman" w:eastAsia="Times New Roman" w:hAnsi="Times New Roman" w:cs="Times New Roman"/>
      <w:b/>
      <w:sz w:val="20"/>
      <w:u w:val="single"/>
    </w:rPr>
  </w:style>
  <w:style w:type="character" w:customStyle="1" w:styleId="UnderlineCharChar4">
    <w:name w:val="Underline Char Char4"/>
    <w:rsid w:val="00D13C83"/>
    <w:rPr>
      <w:szCs w:val="24"/>
      <w:u w:val="single"/>
      <w:lang w:val="en-US" w:eastAsia="en-US" w:bidi="ar-SA"/>
    </w:rPr>
  </w:style>
  <w:style w:type="character" w:customStyle="1" w:styleId="BoldUnderlineCharChar3">
    <w:name w:val="BoldUnderline Char Char3"/>
    <w:rsid w:val="00D13C83"/>
    <w:rPr>
      <w:b/>
      <w:szCs w:val="24"/>
      <w:u w:val="single"/>
      <w:lang w:val="en-US" w:eastAsia="en-US" w:bidi="ar-SA"/>
    </w:rPr>
  </w:style>
  <w:style w:type="character" w:customStyle="1" w:styleId="BoldUnderlineCharChar2">
    <w:name w:val="BoldUnderline Char Char2"/>
    <w:rsid w:val="00D13C83"/>
    <w:rPr>
      <w:b/>
      <w:szCs w:val="24"/>
      <w:u w:val="single"/>
      <w:lang w:val="en-US" w:eastAsia="en-US" w:bidi="ar-SA"/>
    </w:rPr>
  </w:style>
  <w:style w:type="paragraph" w:customStyle="1" w:styleId="UnderlineCard0">
    <w:name w:val="UnderlineCard"/>
    <w:basedOn w:val="Heading3"/>
    <w:link w:val="UnderlineCardChar"/>
    <w:qFormat/>
    <w:rsid w:val="00D13C83"/>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D13C83"/>
    <w:rPr>
      <w:rFonts w:ascii="Calibri" w:eastAsia="Calibri" w:hAnsi="Calibri" w:cs="Times New Roman"/>
      <w:sz w:val="20"/>
      <w:szCs w:val="20"/>
      <w:u w:val="single"/>
      <w:lang w:val="x-none" w:eastAsia="x-none"/>
    </w:rPr>
  </w:style>
  <w:style w:type="character" w:customStyle="1" w:styleId="5Notunderlined">
    <w:name w:val="5 Not underlined"/>
    <w:rsid w:val="00D13C83"/>
    <w:rPr>
      <w:rFonts w:ascii="Times New Roman" w:hAnsi="Times New Roman"/>
      <w:sz w:val="16"/>
    </w:rPr>
  </w:style>
  <w:style w:type="character" w:customStyle="1" w:styleId="volume-issue">
    <w:name w:val="volume-issue"/>
    <w:rsid w:val="00D13C83"/>
    <w:rPr>
      <w:rFonts w:cs="Times New Roman"/>
    </w:rPr>
  </w:style>
  <w:style w:type="character" w:customStyle="1" w:styleId="i">
    <w:name w:val="i"/>
    <w:basedOn w:val="DefaultParagraphFont"/>
    <w:uiPriority w:val="99"/>
    <w:rsid w:val="00D13C83"/>
  </w:style>
  <w:style w:type="character" w:customStyle="1" w:styleId="storytext">
    <w:name w:val="storytext"/>
    <w:basedOn w:val="DefaultParagraphFont"/>
    <w:rsid w:val="00D13C83"/>
  </w:style>
  <w:style w:type="character" w:customStyle="1" w:styleId="heading3char0">
    <w:name w:val="heading3char"/>
    <w:rsid w:val="00D13C83"/>
  </w:style>
  <w:style w:type="character" w:customStyle="1" w:styleId="boldness1">
    <w:name w:val="boldness1"/>
    <w:rsid w:val="00D13C83"/>
  </w:style>
  <w:style w:type="paragraph" w:customStyle="1" w:styleId="Cardd">
    <w:name w:val="Cardd"/>
    <w:basedOn w:val="Normal"/>
    <w:uiPriority w:val="4"/>
    <w:qFormat/>
    <w:rsid w:val="00D13C83"/>
    <w:pPr>
      <w:ind w:left="288" w:right="288"/>
    </w:pPr>
    <w:rPr>
      <w:rFonts w:cstheme="minorBidi"/>
      <w:sz w:val="16"/>
    </w:rPr>
  </w:style>
  <w:style w:type="paragraph" w:customStyle="1" w:styleId="document0">
    <w:name w:val="document"/>
    <w:basedOn w:val="Normal"/>
    <w:rsid w:val="00D13C83"/>
    <w:pPr>
      <w:spacing w:before="100" w:beforeAutospacing="1" w:after="100" w:afterAutospacing="1"/>
    </w:pPr>
    <w:rPr>
      <w:rFonts w:eastAsia="Times New Roman" w:cstheme="minorBidi"/>
      <w:sz w:val="16"/>
    </w:rPr>
  </w:style>
  <w:style w:type="character" w:customStyle="1" w:styleId="Heading3CharCharCharChar">
    <w:name w:val="Heading 3 Char Char Char Char"/>
    <w:basedOn w:val="DefaultParagraphFont"/>
    <w:rsid w:val="00D13C83"/>
    <w:rPr>
      <w:rFonts w:cs="Arial"/>
      <w:bCs/>
      <w:szCs w:val="26"/>
      <w:u w:val="single"/>
      <w:lang w:val="en-US" w:eastAsia="en-US" w:bidi="ar-SA"/>
    </w:rPr>
  </w:style>
  <w:style w:type="paragraph" w:customStyle="1" w:styleId="Shrink6">
    <w:name w:val="Shrink 6"/>
    <w:basedOn w:val="Normal"/>
    <w:qFormat/>
    <w:rsid w:val="00D13C83"/>
    <w:rPr>
      <w:rFonts w:eastAsia="Calibri" w:cs="Times New Roman"/>
      <w:sz w:val="12"/>
    </w:rPr>
  </w:style>
  <w:style w:type="character" w:customStyle="1" w:styleId="messagecontent">
    <w:name w:val="message_content"/>
    <w:rsid w:val="00D13C83"/>
  </w:style>
  <w:style w:type="character" w:customStyle="1" w:styleId="StyleUnderlineChar">
    <w:name w:val="Style Underline Char"/>
    <w:basedOn w:val="DefaultParagraphFont"/>
    <w:rsid w:val="00D13C83"/>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D13C8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D13C83"/>
    <w:rPr>
      <w:rFonts w:ascii="Calibri" w:eastAsia="Times New Roman" w:hAnsi="Calibri" w:cs="Arial"/>
      <w:b/>
      <w:bCs/>
      <w:kern w:val="32"/>
      <w:szCs w:val="32"/>
      <w:u w:val="single"/>
    </w:rPr>
  </w:style>
  <w:style w:type="character" w:customStyle="1" w:styleId="twelptblackblack1">
    <w:name w:val="twelptblackblack1"/>
    <w:basedOn w:val="DefaultParagraphFont"/>
    <w:rsid w:val="00D13C83"/>
    <w:rPr>
      <w:rFonts w:ascii="Verdana" w:hAnsi="Verdana" w:hint="default"/>
      <w:color w:val="000000"/>
      <w:sz w:val="16"/>
      <w:szCs w:val="16"/>
    </w:rPr>
  </w:style>
  <w:style w:type="character" w:customStyle="1" w:styleId="Heading3CharCharCharChar1">
    <w:name w:val="Heading 3 Char Char Char Char1"/>
    <w:rsid w:val="00D13C83"/>
    <w:rPr>
      <w:rFonts w:cs="Arial"/>
      <w:bCs/>
      <w:szCs w:val="26"/>
      <w:u w:val="single"/>
      <w:lang w:val="en-US" w:eastAsia="en-US" w:bidi="ar-SA"/>
    </w:rPr>
  </w:style>
  <w:style w:type="paragraph" w:customStyle="1" w:styleId="conintrotext">
    <w:name w:val="conintrotext"/>
    <w:basedOn w:val="Normal"/>
    <w:uiPriority w:val="99"/>
    <w:rsid w:val="00D13C83"/>
    <w:pPr>
      <w:spacing w:before="100" w:beforeAutospacing="1" w:after="100" w:afterAutospacing="1"/>
    </w:pPr>
    <w:rPr>
      <w:rFonts w:eastAsia="Times New Roman" w:cstheme="minorBidi"/>
      <w:sz w:val="24"/>
    </w:rPr>
  </w:style>
  <w:style w:type="character" w:customStyle="1" w:styleId="comment-body">
    <w:name w:val="comment-body"/>
    <w:rsid w:val="00D13C83"/>
  </w:style>
  <w:style w:type="character" w:customStyle="1" w:styleId="UnderlineCharCharChar1">
    <w:name w:val="Underline Char Char Char1"/>
    <w:rsid w:val="00D13C8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13C8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13C83"/>
    <w:rPr>
      <w:rFonts w:asciiTheme="minorHAnsi" w:eastAsia="MS Mincho" w:hAnsiTheme="minorHAnsi" w:cstheme="minorBidi"/>
      <w:b/>
      <w:sz w:val="24"/>
      <w:u w:val="single"/>
    </w:rPr>
  </w:style>
  <w:style w:type="character" w:customStyle="1" w:styleId="mw-headline">
    <w:name w:val="mw-headline"/>
    <w:rsid w:val="00D13C83"/>
  </w:style>
  <w:style w:type="character" w:customStyle="1" w:styleId="flagicon">
    <w:name w:val="flagicon"/>
    <w:rsid w:val="00D13C83"/>
  </w:style>
  <w:style w:type="paragraph" w:customStyle="1" w:styleId="assert">
    <w:name w:val="assert"/>
    <w:basedOn w:val="Normal"/>
    <w:uiPriority w:val="99"/>
    <w:rsid w:val="00D13C83"/>
    <w:pPr>
      <w:spacing w:before="100" w:beforeAutospacing="1" w:after="100" w:afterAutospacing="1"/>
    </w:pPr>
    <w:rPr>
      <w:rFonts w:eastAsia="Times New Roman" w:cstheme="minorBidi"/>
      <w:sz w:val="24"/>
    </w:rPr>
  </w:style>
  <w:style w:type="character" w:customStyle="1" w:styleId="apturelink">
    <w:name w:val="apturelink"/>
    <w:rsid w:val="00D13C83"/>
  </w:style>
  <w:style w:type="character" w:customStyle="1" w:styleId="apturelinkicon">
    <w:name w:val="apturelinkicon"/>
    <w:rsid w:val="00D13C83"/>
  </w:style>
  <w:style w:type="paragraph" w:customStyle="1" w:styleId="Default1">
    <w:name w:val="Default1"/>
    <w:basedOn w:val="Default"/>
    <w:next w:val="Default"/>
    <w:uiPriority w:val="99"/>
    <w:rsid w:val="00D13C83"/>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rsid w:val="00D13C83"/>
    <w:pPr>
      <w:spacing w:before="100" w:beforeAutospacing="1" w:after="100" w:afterAutospacing="1"/>
    </w:pPr>
    <w:rPr>
      <w:rFonts w:eastAsia="Times New Roman" w:cstheme="minorBidi"/>
      <w:sz w:val="24"/>
    </w:rPr>
  </w:style>
  <w:style w:type="character" w:customStyle="1" w:styleId="LittleChar">
    <w:name w:val="Little Char"/>
    <w:link w:val="Little"/>
    <w:uiPriority w:val="99"/>
    <w:rsid w:val="00D13C83"/>
    <w:rPr>
      <w:rFonts w:ascii="Garamond" w:eastAsia="Times New Roman" w:hAnsi="Garamond"/>
      <w:sz w:val="16"/>
    </w:rPr>
  </w:style>
  <w:style w:type="character" w:customStyle="1" w:styleId="UnderlineChar1Char">
    <w:name w:val="Underline Char1 Char"/>
    <w:rsid w:val="00D13C8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13C8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13C83"/>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13C8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13C83"/>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13C8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13C83"/>
    <w:rPr>
      <w:rFonts w:asciiTheme="minorHAnsi" w:eastAsia="MS Mincho" w:hAnsiTheme="minorHAnsi" w:cstheme="minorBidi"/>
      <w:b/>
      <w:sz w:val="24"/>
      <w:u w:val="single"/>
    </w:rPr>
  </w:style>
  <w:style w:type="paragraph" w:customStyle="1" w:styleId="CardBody">
    <w:name w:val="Card Body"/>
    <w:basedOn w:val="Normal"/>
    <w:link w:val="CardBodyChar"/>
    <w:rsid w:val="00D13C83"/>
    <w:rPr>
      <w:rFonts w:eastAsia="Times New Roman" w:cstheme="minorBidi"/>
      <w:sz w:val="16"/>
    </w:rPr>
  </w:style>
  <w:style w:type="character" w:customStyle="1" w:styleId="CardBodyChar">
    <w:name w:val="Card Body Char"/>
    <w:link w:val="CardBody"/>
    <w:rsid w:val="00D13C83"/>
    <w:rPr>
      <w:rFonts w:ascii="Calibri" w:eastAsia="Times New Roman" w:hAnsi="Calibri"/>
      <w:sz w:val="16"/>
    </w:rPr>
  </w:style>
  <w:style w:type="character" w:customStyle="1" w:styleId="ptitleinside">
    <w:name w:val="p_title_inside"/>
    <w:rsid w:val="00D13C83"/>
  </w:style>
  <w:style w:type="paragraph" w:customStyle="1" w:styleId="StyleBoldandUnderlineChar11ptBorderSinglesolidline">
    <w:name w:val="Style Bold and Underline Char + 11 pt Border: : (Single solid line..."/>
    <w:link w:val="StyleBoldandUnderlineChar11ptBorderSinglesolidlineChar"/>
    <w:rsid w:val="00D13C8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13C83"/>
    <w:rPr>
      <w:rFonts w:eastAsia="Times New Roman"/>
      <w:b/>
      <w:bCs/>
      <w:sz w:val="22"/>
      <w:szCs w:val="20"/>
      <w:u w:val="single"/>
      <w:bdr w:val="single" w:sz="4" w:space="0" w:color="auto"/>
    </w:rPr>
  </w:style>
  <w:style w:type="character" w:customStyle="1" w:styleId="Heading1CharChar1">
    <w:name w:val="Heading 1 Char Char1"/>
    <w:rsid w:val="00D13C83"/>
    <w:rPr>
      <w:rFonts w:cs="Arial"/>
      <w:b/>
      <w:bCs/>
      <w:szCs w:val="32"/>
      <w:lang w:val="en-US" w:eastAsia="en-US" w:bidi="ar-SA"/>
    </w:rPr>
  </w:style>
  <w:style w:type="paragraph" w:customStyle="1" w:styleId="Indentation">
    <w:name w:val="Indentation"/>
    <w:basedOn w:val="Normal"/>
    <w:uiPriority w:val="99"/>
    <w:rsid w:val="00D13C83"/>
    <w:pPr>
      <w:ind w:left="288" w:right="288"/>
    </w:pPr>
    <w:rPr>
      <w:rFonts w:cstheme="minorBidi"/>
      <w:sz w:val="16"/>
    </w:rPr>
  </w:style>
  <w:style w:type="character" w:customStyle="1" w:styleId="StyleUnderlineCharChar9ptBold">
    <w:name w:val="Style Underline Char Char + 9 pt Bold"/>
    <w:rsid w:val="00D13C8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13C83"/>
    <w:rPr>
      <w:rFonts w:eastAsia="Times New Roman" w:cstheme="minorBidi"/>
      <w:sz w:val="16"/>
      <w:u w:val="single"/>
    </w:rPr>
  </w:style>
  <w:style w:type="character" w:customStyle="1" w:styleId="StyleStyle4ArialNarrow9ptChar">
    <w:name w:val="Style Style4 + Arial Narrow 9 pt Char"/>
    <w:link w:val="StyleStyle4ArialNarrow9pt"/>
    <w:rsid w:val="00D13C83"/>
    <w:rPr>
      <w:rFonts w:ascii="Calibri" w:eastAsia="Times New Roman" w:hAnsi="Calibri"/>
      <w:sz w:val="16"/>
      <w:u w:val="single"/>
    </w:rPr>
  </w:style>
  <w:style w:type="paragraph" w:customStyle="1" w:styleId="StyleStyle4ArialNarrow9ptBold">
    <w:name w:val="Style Style4 + Arial Narrow 9 pt Bold"/>
    <w:basedOn w:val="Normal"/>
    <w:link w:val="StyleStyle4ArialNarrow9ptBoldChar"/>
    <w:rsid w:val="00D13C83"/>
    <w:rPr>
      <w:rFonts w:eastAsia="Times New Roman" w:cstheme="minorBidi"/>
      <w:b/>
      <w:bCs/>
      <w:sz w:val="16"/>
      <w:u w:val="single"/>
    </w:rPr>
  </w:style>
  <w:style w:type="character" w:customStyle="1" w:styleId="StyleStyle4ArialNarrow9ptBoldChar">
    <w:name w:val="Style Style4 + Arial Narrow 9 pt Bold Char"/>
    <w:link w:val="StyleStyle4ArialNarrow9ptBold"/>
    <w:rsid w:val="00D13C83"/>
    <w:rPr>
      <w:rFonts w:ascii="Calibri" w:eastAsia="Times New Roman" w:hAnsi="Calibri"/>
      <w:b/>
      <w:bCs/>
      <w:sz w:val="16"/>
      <w:u w:val="single"/>
    </w:rPr>
  </w:style>
  <w:style w:type="character" w:customStyle="1" w:styleId="StyleBoldandUnderlineCharChar29pt">
    <w:name w:val="Style Bold and Underline Char Char2 + 9 pt"/>
    <w:rsid w:val="00D13C83"/>
    <w:rPr>
      <w:rFonts w:ascii="Times New Roman" w:hAnsi="Times New Roman"/>
      <w:b/>
      <w:bCs/>
      <w:noProof w:val="0"/>
      <w:sz w:val="20"/>
      <w:u w:val="single"/>
    </w:rPr>
  </w:style>
  <w:style w:type="character" w:customStyle="1" w:styleId="StyleUnderlineCharChar19pt">
    <w:name w:val="Style Underline Char Char1 + 9 pt"/>
    <w:rsid w:val="00D13C8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13C8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13C83"/>
    <w:rPr>
      <w:rFonts w:ascii="Georgia" w:eastAsia="Times New Roman" w:hAnsi="Georgia"/>
      <w:b/>
      <w:smallCaps/>
      <w:sz w:val="24"/>
      <w:szCs w:val="24"/>
      <w:u w:val="single"/>
    </w:rPr>
  </w:style>
  <w:style w:type="character" w:customStyle="1" w:styleId="CardTextCharChar">
    <w:name w:val="Card Text Char Char"/>
    <w:rsid w:val="00D13C83"/>
    <w:rPr>
      <w:rFonts w:ascii="Times New Roman" w:eastAsia="Times New Roman" w:hAnsi="Times New Roman" w:cs="Times New Roman"/>
      <w:sz w:val="20"/>
      <w:szCs w:val="20"/>
    </w:rPr>
  </w:style>
  <w:style w:type="character" w:customStyle="1" w:styleId="citeChar1">
    <w:name w:val="cite Char"/>
    <w:locked/>
    <w:rsid w:val="00D13C83"/>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D13C8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13C83"/>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D13C83"/>
    <w:rPr>
      <w:i/>
      <w:iCs/>
      <w:sz w:val="20"/>
      <w:u w:val="single"/>
    </w:rPr>
  </w:style>
  <w:style w:type="character" w:customStyle="1" w:styleId="HIGHLIGHT0">
    <w:name w:val="HIGHLIGHT"/>
    <w:uiPriority w:val="1"/>
    <w:rsid w:val="00D13C83"/>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D13C83"/>
    <w:pPr>
      <w:spacing w:after="160" w:line="259" w:lineRule="auto"/>
      <w:outlineLvl w:val="9"/>
    </w:pPr>
    <w:rPr>
      <w:sz w:val="28"/>
      <w:u w:val="none"/>
    </w:rPr>
  </w:style>
  <w:style w:type="character" w:customStyle="1" w:styleId="HiddenBlockHeaderChar">
    <w:name w:val="Hidden Block Header Char"/>
    <w:link w:val="HiddenBlockHeader"/>
    <w:rsid w:val="00D13C83"/>
    <w:rPr>
      <w:rFonts w:ascii="Times New Roman" w:eastAsia="Times New Roman" w:hAnsi="Times New Roman" w:cs="Times New Roman"/>
      <w:b/>
      <w:sz w:val="28"/>
    </w:rPr>
  </w:style>
  <w:style w:type="character" w:customStyle="1" w:styleId="FifthChar">
    <w:name w:val="Fifth Char"/>
    <w:link w:val="Fifth"/>
    <w:uiPriority w:val="99"/>
    <w:rsid w:val="00D13C83"/>
    <w:rPr>
      <w:rFonts w:ascii="Calibri" w:eastAsia="Calibri" w:hAnsi="Calibri"/>
      <w:sz w:val="16"/>
    </w:rPr>
  </w:style>
  <w:style w:type="paragraph" w:customStyle="1" w:styleId="Third">
    <w:name w:val="Third"/>
    <w:basedOn w:val="Normal"/>
    <w:link w:val="ThirdChar"/>
    <w:rsid w:val="00D13C83"/>
    <w:rPr>
      <w:rFonts w:eastAsia="Times New Roman" w:cstheme="minorBidi"/>
      <w:b/>
      <w:sz w:val="16"/>
      <w:u w:val="single"/>
      <w:lang w:val="x-none" w:eastAsia="x-none"/>
    </w:rPr>
  </w:style>
  <w:style w:type="character" w:customStyle="1" w:styleId="ThirdChar">
    <w:name w:val="Third Char"/>
    <w:link w:val="Third"/>
    <w:rsid w:val="00D13C83"/>
    <w:rPr>
      <w:rFonts w:ascii="Calibri" w:eastAsia="Times New Roman" w:hAnsi="Calibri"/>
      <w:b/>
      <w:sz w:val="16"/>
      <w:u w:val="single"/>
      <w:lang w:val="x-none" w:eastAsia="x-none"/>
    </w:rPr>
  </w:style>
  <w:style w:type="paragraph" w:customStyle="1" w:styleId="CharCharCharCharCharChar1CharCharCharCharChar">
    <w:name w:val="Char Char Char Char Char Char1 Char Char Char Char Char"/>
    <w:next w:val="Normal"/>
    <w:rsid w:val="00D13C83"/>
    <w:pPr>
      <w:widowControl w:val="0"/>
      <w:jc w:val="both"/>
      <w:outlineLvl w:val="1"/>
    </w:pPr>
    <w:rPr>
      <w:rFonts w:ascii="Times New Roman" w:eastAsia="Times New Roman" w:hAnsi="Times New Roman" w:cs="Times New Roman"/>
      <w:b/>
    </w:rPr>
  </w:style>
  <w:style w:type="character" w:customStyle="1" w:styleId="CardsCharChar">
    <w:name w:val="Cards Char Char"/>
    <w:rsid w:val="00D13C83"/>
    <w:rPr>
      <w:rFonts w:ascii="Times New Roman" w:eastAsia="Times New Roman" w:hAnsi="Times New Roman"/>
      <w:szCs w:val="24"/>
    </w:rPr>
  </w:style>
  <w:style w:type="character" w:customStyle="1" w:styleId="article-record-publication-volume-issue">
    <w:name w:val="article-record-publication-volume-issue"/>
    <w:rsid w:val="00D13C83"/>
  </w:style>
  <w:style w:type="character" w:customStyle="1" w:styleId="NothingCharChar">
    <w:name w:val="Nothing Char Char"/>
    <w:link w:val="NothingCharCharChar"/>
    <w:rsid w:val="00D13C83"/>
  </w:style>
  <w:style w:type="paragraph" w:customStyle="1" w:styleId="DebateUnderlineBoldChar">
    <w:name w:val="Debate Underline Bold Char"/>
    <w:basedOn w:val="Normal"/>
    <w:link w:val="DebateUnderlineBoldCharChar"/>
    <w:rsid w:val="00D13C83"/>
    <w:pPr>
      <w:jc w:val="both"/>
    </w:pPr>
    <w:rPr>
      <w:rFonts w:eastAsia="Times New Roman" w:cstheme="minorBidi"/>
      <w:b/>
      <w:sz w:val="16"/>
      <w:u w:val="thick"/>
    </w:rPr>
  </w:style>
  <w:style w:type="character" w:customStyle="1" w:styleId="DebateUnderlineBoldCharChar">
    <w:name w:val="Debate Underline Bold Char Char"/>
    <w:link w:val="DebateUnderlineBoldChar"/>
    <w:rsid w:val="00D13C83"/>
    <w:rPr>
      <w:rFonts w:ascii="Calibri" w:eastAsia="Times New Roman" w:hAnsi="Calibri"/>
      <w:b/>
      <w:sz w:val="16"/>
      <w:u w:val="thick"/>
    </w:rPr>
  </w:style>
  <w:style w:type="character" w:customStyle="1" w:styleId="resultbodyblack">
    <w:name w:val="resultbodyblack"/>
    <w:rsid w:val="00D13C83"/>
    <w:rPr>
      <w:rFonts w:cs="Times New Roman"/>
    </w:rPr>
  </w:style>
  <w:style w:type="paragraph" w:customStyle="1" w:styleId="bloctitles">
    <w:name w:val="bloc titles"/>
    <w:basedOn w:val="Heading1"/>
    <w:next w:val="Normal"/>
    <w:link w:val="bloctitlesChar"/>
    <w:autoRedefine/>
    <w:rsid w:val="00D13C83"/>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D13C83"/>
    <w:rPr>
      <w:rFonts w:ascii="Calibri" w:eastAsia="Malgun Gothic" w:hAnsi="Calibri" w:cs="Arial"/>
      <w:b/>
      <w:bCs/>
      <w:sz w:val="28"/>
      <w:szCs w:val="32"/>
      <w:u w:val="single"/>
    </w:rPr>
  </w:style>
  <w:style w:type="paragraph" w:customStyle="1" w:styleId="CiteSmallText">
    <w:name w:val="Cite Small Text"/>
    <w:basedOn w:val="Normal"/>
    <w:uiPriority w:val="99"/>
    <w:rsid w:val="00D13C83"/>
    <w:pPr>
      <w:widowControl w:val="0"/>
      <w:spacing w:after="200"/>
    </w:pPr>
    <w:rPr>
      <w:rFonts w:ascii="Helvetica Neue" w:hAnsi="Helvetica Neue" w:cstheme="minorBidi"/>
      <w:b/>
      <w:sz w:val="18"/>
    </w:rPr>
  </w:style>
  <w:style w:type="character" w:customStyle="1" w:styleId="3TagCite">
    <w:name w:val="3 Tag/Cite"/>
    <w:rsid w:val="00D13C83"/>
    <w:rPr>
      <w:rFonts w:ascii="Times New Roman" w:hAnsi="Times New Roman"/>
      <w:b/>
    </w:rPr>
  </w:style>
  <w:style w:type="character" w:customStyle="1" w:styleId="4Qualifications">
    <w:name w:val="4 Qualifications"/>
    <w:rsid w:val="00D13C83"/>
    <w:rPr>
      <w:rFonts w:ascii="Times New Roman" w:hAnsi="Times New Roman"/>
      <w:sz w:val="19"/>
    </w:rPr>
  </w:style>
  <w:style w:type="character" w:customStyle="1" w:styleId="6Underlined">
    <w:name w:val="6 Underlined"/>
    <w:rsid w:val="00D13C83"/>
    <w:rPr>
      <w:rFonts w:ascii="Times New Roman" w:hAnsi="Times New Roman"/>
      <w:b/>
      <w:sz w:val="21"/>
      <w:u w:val="single"/>
    </w:rPr>
  </w:style>
  <w:style w:type="paragraph" w:customStyle="1" w:styleId="Cards1CharChar">
    <w:name w:val="Cards1 Char Char"/>
    <w:basedOn w:val="Normal"/>
    <w:link w:val="Cards1CharCharChar"/>
    <w:rsid w:val="00D13C83"/>
    <w:pPr>
      <w:autoSpaceDE w:val="0"/>
      <w:autoSpaceDN w:val="0"/>
      <w:adjustRightInd w:val="0"/>
      <w:ind w:left="432" w:right="432"/>
      <w:jc w:val="both"/>
    </w:pPr>
    <w:rPr>
      <w:rFonts w:cstheme="minorBidi"/>
      <w:sz w:val="16"/>
      <w:lang w:val="x-none"/>
    </w:rPr>
  </w:style>
  <w:style w:type="character" w:customStyle="1" w:styleId="Cards1CharCharChar">
    <w:name w:val="Cards1 Char Char Char"/>
    <w:link w:val="Cards1CharChar"/>
    <w:rsid w:val="00D13C83"/>
    <w:rPr>
      <w:rFonts w:ascii="Calibri" w:hAnsi="Calibri"/>
      <w:sz w:val="16"/>
      <w:lang w:val="x-none"/>
    </w:rPr>
  </w:style>
  <w:style w:type="character" w:customStyle="1" w:styleId="UnderlineCharCharCharCharCharCharCharChar">
    <w:name w:val="Underline Char Char Char Char Char Char Char Char"/>
    <w:link w:val="UnderlineCharCharCharCharCharCharChar"/>
    <w:rsid w:val="00D13C83"/>
    <w:rPr>
      <w:u w:val="single"/>
    </w:rPr>
  </w:style>
  <w:style w:type="paragraph" w:customStyle="1" w:styleId="UnderlineCharCharCharCharCharCharChar">
    <w:name w:val="Underline Char Char Char Char Char Char Char"/>
    <w:basedOn w:val="Normal"/>
    <w:link w:val="UnderlineCharCharCharCharCharCharCharChar"/>
    <w:rsid w:val="00D13C83"/>
    <w:rPr>
      <w:rFonts w:asciiTheme="minorHAnsi" w:hAnsiTheme="minorHAnsi" w:cstheme="minorBidi"/>
      <w:sz w:val="24"/>
      <w:u w:val="single"/>
    </w:rPr>
  </w:style>
  <w:style w:type="paragraph" w:customStyle="1" w:styleId="CitesCharChar">
    <w:name w:val="Cites Char Char"/>
    <w:next w:val="Normal"/>
    <w:link w:val="CitesCharCharChar"/>
    <w:rsid w:val="00D13C83"/>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D13C83"/>
    <w:rPr>
      <w:rFonts w:ascii="Times New Roman" w:eastAsia="Times New Roman" w:hAnsi="Times New Roman" w:cs="Times New Roman"/>
      <w:sz w:val="20"/>
    </w:rPr>
  </w:style>
  <w:style w:type="character" w:customStyle="1" w:styleId="nohighlighting">
    <w:name w:val="no highlighting"/>
    <w:rsid w:val="00D13C8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13C83"/>
    <w:rPr>
      <w:rFonts w:ascii="Cambria" w:hAnsi="Cambria" w:hint="default"/>
      <w:sz w:val="21"/>
      <w:u w:val="single"/>
    </w:rPr>
  </w:style>
  <w:style w:type="paragraph" w:customStyle="1" w:styleId="Swag">
    <w:name w:val="Swag"/>
    <w:basedOn w:val="Normal"/>
    <w:link w:val="SwagChar"/>
    <w:qFormat/>
    <w:rsid w:val="00D13C83"/>
    <w:rPr>
      <w:rFonts w:cstheme="minorBidi"/>
      <w:color w:val="0000FF"/>
      <w:sz w:val="12"/>
      <w:u w:val="single"/>
    </w:rPr>
  </w:style>
  <w:style w:type="character" w:customStyle="1" w:styleId="SwagChar">
    <w:name w:val="Swag Char"/>
    <w:link w:val="Swag"/>
    <w:rsid w:val="00D13C83"/>
    <w:rPr>
      <w:rFonts w:ascii="Calibri" w:hAnsi="Calibri"/>
      <w:color w:val="0000FF"/>
      <w:sz w:val="12"/>
      <w:u w:val="single"/>
    </w:rPr>
  </w:style>
  <w:style w:type="paragraph" w:customStyle="1" w:styleId="StyleUnderlineTimesNewRoman1">
    <w:name w:val="Style Underline + Times New Roman1"/>
    <w:link w:val="StyleUnderlineTimesNewRoman1Char"/>
    <w:rsid w:val="00D13C8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D13C8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D13C8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D13C8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D13C83"/>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D13C83"/>
    <w:rPr>
      <w:rFonts w:ascii="Garamond" w:eastAsia="MS Mincho" w:hAnsi="Garamond"/>
      <w:sz w:val="16"/>
    </w:rPr>
  </w:style>
  <w:style w:type="character" w:customStyle="1" w:styleId="CharChar61">
    <w:name w:val="Char Char61"/>
    <w:rsid w:val="00D13C83"/>
    <w:rPr>
      <w:rFonts w:cs="Arial"/>
      <w:bCs/>
      <w:sz w:val="16"/>
      <w:szCs w:val="26"/>
      <w:lang w:val="en-US" w:eastAsia="en-US" w:bidi="ar-SA"/>
    </w:rPr>
  </w:style>
  <w:style w:type="character" w:customStyle="1" w:styleId="ListBulletChar">
    <w:name w:val="List Bullet Char"/>
    <w:link w:val="ListBullet"/>
    <w:uiPriority w:val="99"/>
    <w:rsid w:val="00D13C83"/>
    <w:rPr>
      <w:rFonts w:ascii="Calibri" w:eastAsia="Calibri" w:hAnsi="Calibri"/>
      <w:sz w:val="16"/>
    </w:rPr>
  </w:style>
  <w:style w:type="paragraph" w:customStyle="1" w:styleId="subhead10">
    <w:name w:val="subhead1"/>
    <w:basedOn w:val="Normal"/>
    <w:uiPriority w:val="99"/>
    <w:rsid w:val="00D13C83"/>
    <w:pPr>
      <w:spacing w:before="100" w:beforeAutospacing="1" w:after="100" w:afterAutospacing="1"/>
    </w:pPr>
    <w:rPr>
      <w:rFonts w:eastAsia="Times New Roman" w:cstheme="minorBidi"/>
      <w:sz w:val="24"/>
    </w:rPr>
  </w:style>
  <w:style w:type="character" w:customStyle="1" w:styleId="styledate">
    <w:name w:val="styledate"/>
    <w:rsid w:val="00D13C83"/>
  </w:style>
  <w:style w:type="character" w:customStyle="1" w:styleId="BoldandUnderlineChar1">
    <w:name w:val="Bold and Underline Char1"/>
    <w:rsid w:val="00D13C83"/>
    <w:rPr>
      <w:b/>
      <w:szCs w:val="24"/>
      <w:u w:val="single"/>
      <w:lang w:val="en-US" w:eastAsia="en-US" w:bidi="ar-SA"/>
    </w:rPr>
  </w:style>
  <w:style w:type="character" w:customStyle="1" w:styleId="BoldandUnderlineChar1Char2">
    <w:name w:val="Bold and Underline Char1 Char2"/>
    <w:rsid w:val="00D13C83"/>
    <w:rPr>
      <w:b/>
      <w:szCs w:val="24"/>
      <w:u w:val="single"/>
      <w:lang w:val="en-US" w:eastAsia="en-US" w:bidi="ar-SA"/>
    </w:rPr>
  </w:style>
  <w:style w:type="character" w:customStyle="1" w:styleId="BoldandUnderlineCharChar1">
    <w:name w:val="Bold and Underline Char Char1"/>
    <w:rsid w:val="00D13C83"/>
    <w:rPr>
      <w:b/>
      <w:szCs w:val="24"/>
      <w:u w:val="single"/>
      <w:lang w:val="en-US" w:eastAsia="en-US" w:bidi="ar-SA"/>
    </w:rPr>
  </w:style>
  <w:style w:type="character" w:customStyle="1" w:styleId="BoldandUnderlineChar6">
    <w:name w:val="Bold and Underline Char6"/>
    <w:rsid w:val="00D13C83"/>
    <w:rPr>
      <w:b/>
      <w:szCs w:val="24"/>
      <w:u w:val="single"/>
      <w:lang w:val="en-US" w:eastAsia="en-US" w:bidi="ar-SA"/>
    </w:rPr>
  </w:style>
  <w:style w:type="character" w:customStyle="1" w:styleId="title-link-wrapper">
    <w:name w:val="title-link-wrapper"/>
    <w:rsid w:val="00D13C83"/>
  </w:style>
  <w:style w:type="character" w:customStyle="1" w:styleId="medium-font">
    <w:name w:val="medium-font"/>
    <w:rsid w:val="00D13C83"/>
  </w:style>
  <w:style w:type="paragraph" w:customStyle="1" w:styleId="abstract">
    <w:name w:val="abstract"/>
    <w:basedOn w:val="Normal"/>
    <w:uiPriority w:val="99"/>
    <w:rsid w:val="00D13C83"/>
    <w:pPr>
      <w:spacing w:before="100" w:beforeAutospacing="1" w:after="100" w:afterAutospacing="1"/>
    </w:pPr>
    <w:rPr>
      <w:rFonts w:eastAsia="Times New Roman" w:cstheme="minorBidi"/>
      <w:sz w:val="24"/>
    </w:rPr>
  </w:style>
  <w:style w:type="paragraph" w:customStyle="1" w:styleId="StyleUnderlineChar11ptBold2">
    <w:name w:val="Style Underline Char + 11 pt Bold2"/>
    <w:basedOn w:val="Normal"/>
    <w:link w:val="StyleUnderlineChar11ptBold2Char"/>
    <w:rsid w:val="00D13C83"/>
    <w:rPr>
      <w:rFonts w:eastAsia="Times New Roman" w:cstheme="minorBidi"/>
      <w:b/>
      <w:bCs/>
      <w:sz w:val="16"/>
      <w:u w:val="single"/>
    </w:rPr>
  </w:style>
  <w:style w:type="character" w:customStyle="1" w:styleId="StyleUnderlineChar11ptBold2Char">
    <w:name w:val="Style Underline Char + 11 pt Bold2 Char"/>
    <w:link w:val="StyleUnderlineChar11ptBold2"/>
    <w:rsid w:val="00D13C83"/>
    <w:rPr>
      <w:rFonts w:ascii="Calibri" w:eastAsia="Times New Roman" w:hAnsi="Calibri"/>
      <w:b/>
      <w:bCs/>
      <w:sz w:val="16"/>
      <w:u w:val="single"/>
    </w:rPr>
  </w:style>
  <w:style w:type="character" w:customStyle="1" w:styleId="ReallySamllTextChar">
    <w:name w:val="ReallySamllText Char"/>
    <w:rsid w:val="00D13C83"/>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D13C83"/>
    <w:rPr>
      <w:rFonts w:eastAsia="Times New Roman" w:cstheme="minorBidi"/>
      <w:sz w:val="16"/>
      <w:u w:val="single"/>
    </w:rPr>
  </w:style>
  <w:style w:type="character" w:customStyle="1" w:styleId="StyleStyleUnderlineTimesNewRoman11ptChar">
    <w:name w:val="Style Style Underline + Times New Roman + 11 pt Char"/>
    <w:link w:val="StyleStyleUnderlineTimesNewRoman11pt"/>
    <w:rsid w:val="00D13C83"/>
    <w:rPr>
      <w:rFonts w:ascii="Calibri" w:eastAsia="Times New Roman" w:hAnsi="Calibri"/>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13C83"/>
    <w:rPr>
      <w:rFonts w:eastAsia="Times New Roman"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D13C83"/>
    <w:rPr>
      <w:rFonts w:ascii="Calibri" w:eastAsia="Times New Roman" w:hAnsi="Calibri"/>
      <w:sz w:val="16"/>
      <w:u w:val="single"/>
    </w:rPr>
  </w:style>
  <w:style w:type="character" w:customStyle="1" w:styleId="style10">
    <w:name w:val="style1"/>
    <w:rsid w:val="00D13C83"/>
  </w:style>
  <w:style w:type="character" w:customStyle="1" w:styleId="pmtermsel">
    <w:name w:val="pmtermsel"/>
    <w:rsid w:val="00D13C83"/>
  </w:style>
  <w:style w:type="character" w:customStyle="1" w:styleId="showipapr">
    <w:name w:val="show_ipapr"/>
    <w:rsid w:val="00D13C83"/>
  </w:style>
  <w:style w:type="character" w:customStyle="1" w:styleId="dnindex">
    <w:name w:val="dnindex"/>
    <w:rsid w:val="00D13C83"/>
  </w:style>
  <w:style w:type="character" w:customStyle="1" w:styleId="23">
    <w:name w:val="23"/>
    <w:rsid w:val="00D13C83"/>
    <w:rPr>
      <w:rFonts w:ascii="Times New Roman" w:hAnsi="Times New Roman" w:cs="Arial"/>
      <w:bCs/>
      <w:sz w:val="20"/>
      <w:u w:val="single"/>
      <w:lang w:val="en-US" w:eastAsia="en-US" w:bidi="ar-SA"/>
    </w:rPr>
  </w:style>
  <w:style w:type="character" w:customStyle="1" w:styleId="33">
    <w:name w:val="33"/>
    <w:rsid w:val="00D13C83"/>
    <w:rPr>
      <w:rFonts w:ascii="Times New Roman" w:hAnsi="Times New Roman" w:cs="Arial"/>
      <w:b/>
      <w:bCs/>
      <w:sz w:val="20"/>
      <w:u w:val="single"/>
      <w:lang w:val="en-US" w:eastAsia="en-US" w:bidi="ar-SA"/>
    </w:rPr>
  </w:style>
  <w:style w:type="character" w:customStyle="1" w:styleId="55">
    <w:name w:val="55"/>
    <w:rsid w:val="00D13C83"/>
    <w:rPr>
      <w:rFonts w:cs="Arial"/>
      <w:bCs/>
      <w:sz w:val="20"/>
      <w:u w:val="single"/>
      <w:lang w:val="en-US" w:eastAsia="en-US" w:bidi="ar-SA"/>
    </w:rPr>
  </w:style>
  <w:style w:type="character" w:customStyle="1" w:styleId="authoraffil">
    <w:name w:val="authoraffil"/>
    <w:rsid w:val="00D13C83"/>
  </w:style>
  <w:style w:type="character" w:customStyle="1" w:styleId="CharChar8">
    <w:name w:val="Char Char8"/>
    <w:rsid w:val="00D13C83"/>
    <w:rPr>
      <w:rFonts w:ascii="Georgia" w:eastAsia="Times New Roman" w:hAnsi="Georgia"/>
      <w:b/>
      <w:bCs/>
      <w:sz w:val="30"/>
      <w:szCs w:val="28"/>
      <w:u w:val="single"/>
    </w:rPr>
  </w:style>
  <w:style w:type="character" w:customStyle="1" w:styleId="FontStyle13">
    <w:name w:val="Font Style13"/>
    <w:uiPriority w:val="99"/>
    <w:rsid w:val="00D13C83"/>
    <w:rPr>
      <w:rFonts w:ascii="Constantia" w:hAnsi="Constantia" w:cs="Constantia"/>
      <w:sz w:val="18"/>
      <w:szCs w:val="18"/>
    </w:rPr>
  </w:style>
  <w:style w:type="character" w:customStyle="1" w:styleId="TagsCharCharCharChar">
    <w:name w:val="Tags Char Char Char Char"/>
    <w:rsid w:val="00D13C83"/>
    <w:rPr>
      <w:rFonts w:ascii="Times New Roman" w:eastAsia="Times New Roman" w:hAnsi="Times New Roman" w:cs="Times New Roman"/>
      <w:b/>
      <w:sz w:val="24"/>
      <w:szCs w:val="24"/>
    </w:rPr>
  </w:style>
  <w:style w:type="character" w:customStyle="1" w:styleId="Citation1Char">
    <w:name w:val="Citation1 Char"/>
    <w:link w:val="Citation10"/>
    <w:locked/>
    <w:rsid w:val="00D13C83"/>
    <w:rPr>
      <w:rFonts w:ascii="Georgia" w:hAnsi="Georgia"/>
      <w:b/>
      <w:u w:val="single"/>
    </w:rPr>
  </w:style>
  <w:style w:type="paragraph" w:customStyle="1" w:styleId="Citation10">
    <w:name w:val="Citation1"/>
    <w:basedOn w:val="Normal"/>
    <w:link w:val="Citation1Char"/>
    <w:qFormat/>
    <w:rsid w:val="00D13C83"/>
    <w:rPr>
      <w:rFonts w:ascii="Georgia" w:hAnsi="Georgia" w:cstheme="minorBidi"/>
      <w:b/>
      <w:sz w:val="24"/>
      <w:u w:val="single"/>
    </w:rPr>
  </w:style>
  <w:style w:type="character" w:customStyle="1" w:styleId="TaglineChar">
    <w:name w:val="Tagline Char"/>
    <w:link w:val="Tagline0"/>
    <w:locked/>
    <w:rsid w:val="00D13C83"/>
    <w:rPr>
      <w:rFonts w:ascii="Georgia" w:hAnsi="Georgia"/>
      <w:b/>
    </w:rPr>
  </w:style>
  <w:style w:type="paragraph" w:customStyle="1" w:styleId="Tagline0">
    <w:name w:val="Tagline"/>
    <w:basedOn w:val="Normal"/>
    <w:link w:val="TaglineChar"/>
    <w:qFormat/>
    <w:rsid w:val="00D13C83"/>
    <w:rPr>
      <w:rFonts w:ascii="Georgia" w:hAnsi="Georgia" w:cstheme="minorBidi"/>
      <w:b/>
      <w:sz w:val="24"/>
    </w:rPr>
  </w:style>
  <w:style w:type="paragraph" w:customStyle="1" w:styleId="NothingCharCharChar">
    <w:name w:val="Nothing Char Char Char"/>
    <w:link w:val="NothingCharChar"/>
    <w:rsid w:val="00D13C83"/>
    <w:pPr>
      <w:jc w:val="both"/>
    </w:pPr>
  </w:style>
  <w:style w:type="paragraph" w:customStyle="1" w:styleId="StyleLeft021">
    <w:name w:val="Style Left:  0.2&quot;1"/>
    <w:basedOn w:val="Normal"/>
    <w:uiPriority w:val="99"/>
    <w:rsid w:val="00D13C83"/>
    <w:pPr>
      <w:ind w:left="288"/>
    </w:pPr>
    <w:rPr>
      <w:rFonts w:eastAsia="SimSun" w:cstheme="minorBidi"/>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13C83"/>
    <w:rPr>
      <w:rFonts w:eastAsia="Times New Roman"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13C83"/>
    <w:rPr>
      <w:rFonts w:ascii="Calibri" w:eastAsia="Times New Roman" w:hAnsi="Calibri"/>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13C83"/>
    <w:rPr>
      <w:rFonts w:eastAsia="Times New Roman"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13C83"/>
    <w:rPr>
      <w:rFonts w:ascii="Calibri" w:eastAsia="Times New Roman" w:hAnsi="Calibri"/>
      <w:sz w:val="16"/>
      <w:u w:val="single"/>
      <w:bdr w:val="single" w:sz="4" w:space="0" w:color="auto"/>
    </w:rPr>
  </w:style>
  <w:style w:type="character" w:customStyle="1" w:styleId="boldcitationChar">
    <w:name w:val="bold citation Char"/>
    <w:rsid w:val="00D13C83"/>
    <w:rPr>
      <w:rFonts w:ascii="Arial" w:hAnsi="Arial"/>
      <w:b/>
      <w:sz w:val="28"/>
      <w:szCs w:val="24"/>
      <w:u w:val="thick"/>
      <w:lang w:val="en-US" w:eastAsia="en-US" w:bidi="ar-SA"/>
    </w:rPr>
  </w:style>
  <w:style w:type="paragraph" w:customStyle="1" w:styleId="BlockTitle20">
    <w:name w:val="Block Title #2"/>
    <w:basedOn w:val="Normal"/>
    <w:uiPriority w:val="99"/>
    <w:rsid w:val="00D13C83"/>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cstheme="minorBidi"/>
      <w:b/>
      <w:bCs/>
      <w:color w:val="000000"/>
      <w:kern w:val="32"/>
      <w:sz w:val="32"/>
      <w:szCs w:val="32"/>
    </w:rPr>
  </w:style>
  <w:style w:type="paragraph" w:customStyle="1" w:styleId="Tagstyle">
    <w:name w:val="Tagstyle"/>
    <w:basedOn w:val="Normal"/>
    <w:next w:val="Normal"/>
    <w:rsid w:val="00D13C83"/>
    <w:rPr>
      <w:rFonts w:cstheme="minorBidi"/>
      <w:b/>
      <w:sz w:val="16"/>
    </w:rPr>
  </w:style>
  <w:style w:type="character" w:customStyle="1" w:styleId="BoldunderlineChar3">
    <w:name w:val="Bold/underline Char"/>
    <w:rsid w:val="00D13C83"/>
    <w:rPr>
      <w:rFonts w:eastAsia="SimSun"/>
      <w:b/>
      <w:noProof w:val="0"/>
      <w:sz w:val="24"/>
      <w:szCs w:val="24"/>
      <w:u w:val="single"/>
      <w:lang w:val="en-US" w:eastAsia="zh-CN" w:bidi="ar-SA"/>
    </w:rPr>
  </w:style>
  <w:style w:type="character" w:customStyle="1" w:styleId="underlinetextchar0">
    <w:name w:val="underlinetextchar"/>
    <w:rsid w:val="00D13C83"/>
  </w:style>
  <w:style w:type="character" w:customStyle="1" w:styleId="boldciteChar1">
    <w:name w:val="bold cite Char1"/>
    <w:rsid w:val="00D13C83"/>
    <w:rPr>
      <w:b/>
      <w:sz w:val="28"/>
      <w:u w:val="thick" w:color="000000"/>
    </w:rPr>
  </w:style>
  <w:style w:type="character" w:customStyle="1" w:styleId="tagCharCharChar1">
    <w:name w:val="tag Char Char Char1"/>
    <w:rsid w:val="00D13C83"/>
    <w:rPr>
      <w:b/>
      <w:sz w:val="24"/>
      <w:lang w:val="en-US" w:eastAsia="en-US" w:bidi="ar-SA"/>
    </w:rPr>
  </w:style>
  <w:style w:type="character" w:customStyle="1" w:styleId="underlinecardChar0">
    <w:name w:val="underline card Char"/>
    <w:rsid w:val="00D13C83"/>
    <w:rPr>
      <w:rFonts w:ascii="Arial" w:hAnsi="Arial"/>
      <w:sz w:val="18"/>
      <w:szCs w:val="24"/>
      <w:u w:val="single"/>
      <w:lang w:val="en-US" w:eastAsia="en-US" w:bidi="ar-SA"/>
    </w:rPr>
  </w:style>
  <w:style w:type="paragraph" w:customStyle="1" w:styleId="date-comments">
    <w:name w:val="date-comments"/>
    <w:basedOn w:val="Normal"/>
    <w:uiPriority w:val="99"/>
    <w:rsid w:val="00D13C83"/>
    <w:pPr>
      <w:spacing w:before="100" w:beforeAutospacing="1" w:after="100" w:afterAutospacing="1"/>
    </w:pPr>
    <w:rPr>
      <w:rFonts w:ascii="Times" w:hAnsi="Times" w:cstheme="minorBidi"/>
      <w:sz w:val="16"/>
      <w:szCs w:val="20"/>
    </w:rPr>
  </w:style>
  <w:style w:type="character" w:customStyle="1" w:styleId="articleauthor0">
    <w:name w:val="articleauthor"/>
    <w:rsid w:val="00D13C83"/>
  </w:style>
  <w:style w:type="character" w:customStyle="1" w:styleId="bodysubtoc">
    <w:name w:val="bodysubtoc"/>
    <w:rsid w:val="00D13C83"/>
  </w:style>
  <w:style w:type="character" w:customStyle="1" w:styleId="lefttitlesmaller">
    <w:name w:val="lefttitlesmaller"/>
    <w:rsid w:val="00D13C83"/>
  </w:style>
  <w:style w:type="character" w:customStyle="1" w:styleId="mb">
    <w:name w:val="mb"/>
    <w:rsid w:val="00D13C83"/>
  </w:style>
  <w:style w:type="character" w:customStyle="1" w:styleId="submitted-date">
    <w:name w:val="submitted-date"/>
    <w:rsid w:val="00D13C83"/>
  </w:style>
  <w:style w:type="character" w:customStyle="1" w:styleId="submitted-time">
    <w:name w:val="submitted-time"/>
    <w:rsid w:val="00D13C83"/>
  </w:style>
  <w:style w:type="character" w:customStyle="1" w:styleId="A20">
    <w:name w:val="A2"/>
    <w:uiPriority w:val="99"/>
    <w:rsid w:val="00D13C83"/>
    <w:rPr>
      <w:rFonts w:ascii="Sabon LT Std" w:hAnsi="Sabon LT Std" w:cs="Sabon LT Std" w:hint="default"/>
      <w:color w:val="000000"/>
      <w:sz w:val="15"/>
      <w:szCs w:val="15"/>
    </w:rPr>
  </w:style>
  <w:style w:type="character" w:customStyle="1" w:styleId="searchword">
    <w:name w:val="searchword"/>
    <w:rsid w:val="00D13C83"/>
  </w:style>
  <w:style w:type="paragraph" w:customStyle="1" w:styleId="Heading2Char2CharChar12">
    <w:name w:val="Heading 2 Char2 Char Char12"/>
    <w:aliases w:val="Char Char Char Char Char Char1 Char Char Char Char Char1,Char Char22"/>
    <w:next w:val="Normal"/>
    <w:uiPriority w:val="99"/>
    <w:rsid w:val="00D13C8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D13C83"/>
    <w:rPr>
      <w:rFonts w:ascii="Times New Roman" w:hAnsi="Times New Roman" w:cs="Times New Roman"/>
      <w:sz w:val="18"/>
      <w:szCs w:val="18"/>
    </w:rPr>
  </w:style>
  <w:style w:type="character" w:customStyle="1" w:styleId="bylines">
    <w:name w:val="bylines"/>
    <w:basedOn w:val="DefaultParagraphFont"/>
    <w:rsid w:val="00D13C83"/>
  </w:style>
  <w:style w:type="character" w:customStyle="1" w:styleId="StyleStyleBoldUnderlineUnderlineIntenseEmphasis1apple-style-2">
    <w:name w:val="Style Style Bold UnderlineUnderlineIntense Emphasis1apple-style-...2"/>
    <w:basedOn w:val="DefaultParagraphFont"/>
    <w:rsid w:val="00D13C83"/>
    <w:rPr>
      <w:b w:val="0"/>
      <w:bCs/>
      <w:sz w:val="22"/>
      <w:u w:val="single"/>
    </w:rPr>
  </w:style>
  <w:style w:type="character" w:customStyle="1" w:styleId="FontStyle57">
    <w:name w:val="Font Style57"/>
    <w:rsid w:val="00D13C83"/>
    <w:rPr>
      <w:rFonts w:ascii="Georgia" w:hAnsi="Georgia" w:cs="Georgia"/>
      <w:b/>
      <w:bCs/>
      <w:sz w:val="14"/>
      <w:szCs w:val="14"/>
    </w:rPr>
  </w:style>
  <w:style w:type="character" w:customStyle="1" w:styleId="FontStyle89">
    <w:name w:val="Font Style89"/>
    <w:rsid w:val="00D13C83"/>
    <w:rPr>
      <w:rFonts w:ascii="Times New Roman" w:hAnsi="Times New Roman" w:cs="Times New Roman"/>
      <w:b/>
      <w:bCs/>
      <w:smallCaps/>
      <w:spacing w:val="40"/>
      <w:sz w:val="16"/>
      <w:szCs w:val="16"/>
    </w:rPr>
  </w:style>
  <w:style w:type="character" w:customStyle="1" w:styleId="style3Char0">
    <w:name w:val="style 3 Char"/>
    <w:rsid w:val="00D13C83"/>
    <w:rPr>
      <w:sz w:val="18"/>
      <w:szCs w:val="24"/>
      <w:lang w:val="en-US" w:eastAsia="en-US" w:bidi="ar-SA"/>
    </w:rPr>
  </w:style>
  <w:style w:type="paragraph" w:customStyle="1" w:styleId="003Cite">
    <w:name w:val="003Cite"/>
    <w:basedOn w:val="Normal"/>
    <w:qFormat/>
    <w:rsid w:val="00D13C83"/>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D13C83"/>
    <w:pPr>
      <w:jc w:val="both"/>
    </w:pPr>
    <w:rPr>
      <w:rFonts w:cstheme="minorBidi"/>
      <w:b/>
      <w:color w:val="000000"/>
      <w:sz w:val="16"/>
      <w:u w:val="single"/>
    </w:rPr>
  </w:style>
  <w:style w:type="character" w:customStyle="1" w:styleId="NormalBoldChar">
    <w:name w:val="Normal + Bold Char"/>
    <w:aliases w:val="Double Underline Char"/>
    <w:basedOn w:val="DefaultParagraphFont"/>
    <w:link w:val="NormalBold"/>
    <w:rsid w:val="00D13C83"/>
    <w:rPr>
      <w:rFonts w:ascii="Calibri" w:hAnsi="Calibri"/>
      <w:b/>
      <w:color w:val="000000"/>
      <w:sz w:val="16"/>
      <w:u w:val="single"/>
    </w:rPr>
  </w:style>
  <w:style w:type="paragraph" w:customStyle="1" w:styleId="StyleCards12ptThickunderline">
    <w:name w:val="Style Cards + 12 pt Thick underline"/>
    <w:basedOn w:val="Normal"/>
    <w:link w:val="StyleCards12ptThickunderlineChar2"/>
    <w:rsid w:val="00D13C83"/>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D13C83"/>
    <w:rPr>
      <w:rFonts w:ascii="Times New Roman" w:eastAsia="Times New Roman" w:hAnsi="Times New Roman" w:cs="Times New Roman"/>
      <w:u w:val="thick"/>
      <w:lang w:val="x-none" w:eastAsia="x-none"/>
    </w:rPr>
  </w:style>
  <w:style w:type="character" w:customStyle="1" w:styleId="BlockHeadingsChar1">
    <w:name w:val="Block Headings Char1"/>
    <w:rsid w:val="00D13C83"/>
    <w:rPr>
      <w:b/>
      <w:caps/>
    </w:rPr>
  </w:style>
  <w:style w:type="character" w:customStyle="1" w:styleId="Longcite">
    <w:name w:val="Longcite"/>
    <w:rsid w:val="00D13C83"/>
    <w:rPr>
      <w:sz w:val="16"/>
    </w:rPr>
  </w:style>
  <w:style w:type="paragraph" w:customStyle="1" w:styleId="NormalUnderline0">
    <w:name w:val="Normal + Underline"/>
    <w:basedOn w:val="Normal"/>
    <w:link w:val="NormalUnderlineChar0"/>
    <w:rsid w:val="00D13C83"/>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D13C83"/>
    <w:rPr>
      <w:rFonts w:ascii="Times New Roman" w:eastAsia="Times New Roman" w:hAnsi="Times New Roman" w:cs="Times New Roman"/>
      <w:b/>
      <w:u w:val="single"/>
      <w:lang w:val="x-none" w:eastAsia="x-none"/>
    </w:rPr>
  </w:style>
  <w:style w:type="character" w:customStyle="1" w:styleId="FontStyle170">
    <w:name w:val="Font Style170"/>
    <w:uiPriority w:val="99"/>
    <w:rsid w:val="00D13C83"/>
    <w:rPr>
      <w:rFonts w:ascii="Bookman Old Style" w:hAnsi="Bookman Old Style" w:cs="Bookman Old Style"/>
      <w:sz w:val="16"/>
      <w:szCs w:val="16"/>
    </w:rPr>
  </w:style>
  <w:style w:type="character" w:customStyle="1" w:styleId="FontStyle17">
    <w:name w:val="Font Style17"/>
    <w:uiPriority w:val="99"/>
    <w:rsid w:val="00D13C83"/>
    <w:rPr>
      <w:rFonts w:ascii="Book Antiqua" w:hAnsi="Book Antiqua" w:cs="Book Antiqua"/>
      <w:i/>
      <w:iCs/>
      <w:spacing w:val="10"/>
      <w:sz w:val="22"/>
      <w:szCs w:val="22"/>
    </w:rPr>
  </w:style>
  <w:style w:type="character" w:customStyle="1" w:styleId="FontStyle329">
    <w:name w:val="Font Style329"/>
    <w:basedOn w:val="DefaultParagraphFont"/>
    <w:uiPriority w:val="99"/>
    <w:rsid w:val="00D13C83"/>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D13C83"/>
    <w:rPr>
      <w:color w:val="2B579A"/>
      <w:shd w:val="clear" w:color="auto" w:fill="E6E6E6"/>
    </w:rPr>
  </w:style>
  <w:style w:type="character" w:customStyle="1" w:styleId="m-895152127622952443gmail-style13ptbold">
    <w:name w:val="m_-895152127622952443gmail-style13ptbold"/>
    <w:basedOn w:val="DefaultParagraphFont"/>
    <w:rsid w:val="00D13C83"/>
  </w:style>
  <w:style w:type="character" w:customStyle="1" w:styleId="m4133802843404377303gmail-style13ptbold">
    <w:name w:val="m_4133802843404377303gmail-style13ptbold"/>
    <w:basedOn w:val="DefaultParagraphFont"/>
    <w:rsid w:val="00D13C83"/>
  </w:style>
  <w:style w:type="character" w:customStyle="1" w:styleId="m4133802843404377303gmail-styleunderline">
    <w:name w:val="m_4133802843404377303gmail-styleunderline"/>
    <w:basedOn w:val="DefaultParagraphFont"/>
    <w:rsid w:val="00D13C83"/>
  </w:style>
  <w:style w:type="character" w:customStyle="1" w:styleId="m1864609289044096952gmail-style13ptbold">
    <w:name w:val="m_1864609289044096952gmail-style13ptbold"/>
    <w:basedOn w:val="DefaultParagraphFont"/>
    <w:rsid w:val="00D13C83"/>
  </w:style>
  <w:style w:type="character" w:customStyle="1" w:styleId="m-2434640214339110092gmail-style13ptbold">
    <w:name w:val="m_-2434640214339110092gmail-style13ptbold"/>
    <w:basedOn w:val="DefaultParagraphFont"/>
    <w:rsid w:val="00D13C83"/>
  </w:style>
  <w:style w:type="character" w:customStyle="1" w:styleId="m-2434640214339110092gmail-styleunderline">
    <w:name w:val="m_-2434640214339110092gmail-styleunderline"/>
    <w:basedOn w:val="DefaultParagraphFont"/>
    <w:rsid w:val="00D13C83"/>
  </w:style>
  <w:style w:type="character" w:customStyle="1" w:styleId="articlepage-articlebody-firstletter">
    <w:name w:val="articlepage-articlebody-firstletter"/>
    <w:basedOn w:val="DefaultParagraphFont"/>
    <w:rsid w:val="00D13C83"/>
  </w:style>
  <w:style w:type="character" w:customStyle="1" w:styleId="AnalyticsChar">
    <w:name w:val="Analytics Char"/>
    <w:basedOn w:val="DefaultParagraphFont"/>
    <w:link w:val="Analytics"/>
    <w:uiPriority w:val="4"/>
    <w:rsid w:val="00D13C83"/>
    <w:rPr>
      <w:rFonts w:ascii="Calibri" w:eastAsia="Calibri" w:hAnsi="Calibri"/>
      <w:b/>
    </w:rPr>
  </w:style>
  <w:style w:type="character" w:customStyle="1" w:styleId="m-2745674872889869693gmail-style13ptbold">
    <w:name w:val="m_-2745674872889869693gmail-style13ptbold"/>
    <w:basedOn w:val="DefaultParagraphFont"/>
    <w:rsid w:val="00D13C83"/>
  </w:style>
  <w:style w:type="character" w:customStyle="1" w:styleId="m-2745674872889869693gmail-styleunderline">
    <w:name w:val="m_-2745674872889869693gmail-styleunderline"/>
    <w:basedOn w:val="DefaultParagraphFont"/>
    <w:rsid w:val="00D13C83"/>
  </w:style>
  <w:style w:type="character" w:customStyle="1" w:styleId="UnresolvedMention31">
    <w:name w:val="Unresolved Mention31"/>
    <w:basedOn w:val="DefaultParagraphFont"/>
    <w:uiPriority w:val="99"/>
    <w:semiHidden/>
    <w:unhideWhenUsed/>
    <w:rsid w:val="00D13C83"/>
    <w:rPr>
      <w:color w:val="808080"/>
      <w:shd w:val="clear" w:color="auto" w:fill="E6E6E6"/>
    </w:rPr>
  </w:style>
  <w:style w:type="character" w:customStyle="1" w:styleId="UnresolvedMention4">
    <w:name w:val="Unresolved Mention4"/>
    <w:basedOn w:val="DefaultParagraphFont"/>
    <w:uiPriority w:val="99"/>
    <w:semiHidden/>
    <w:unhideWhenUsed/>
    <w:rsid w:val="00D13C83"/>
    <w:rPr>
      <w:color w:val="808080"/>
      <w:shd w:val="clear" w:color="auto" w:fill="E6E6E6"/>
    </w:rPr>
  </w:style>
  <w:style w:type="character" w:customStyle="1" w:styleId="m-8082899869479211226gmail-styleunderline">
    <w:name w:val="m_-8082899869479211226gmail-styleunderline"/>
    <w:basedOn w:val="DefaultParagraphFont"/>
    <w:rsid w:val="00D13C83"/>
  </w:style>
  <w:style w:type="paragraph" w:customStyle="1" w:styleId="NoteLevel23">
    <w:name w:val="Note Level 23"/>
    <w:basedOn w:val="Normal"/>
    <w:next w:val="Normal"/>
    <w:uiPriority w:val="99"/>
    <w:qFormat/>
    <w:rsid w:val="00D13C83"/>
    <w:pPr>
      <w:keepNext/>
      <w:ind w:left="288" w:right="288"/>
    </w:pPr>
    <w:rPr>
      <w:rFonts w:eastAsia="MS Gothic" w:cstheme="minorBidi"/>
      <w:sz w:val="16"/>
      <w:szCs w:val="20"/>
    </w:rPr>
  </w:style>
  <w:style w:type="paragraph" w:customStyle="1" w:styleId="NoteLevel24">
    <w:name w:val="Note Level 24"/>
    <w:basedOn w:val="Normal"/>
    <w:next w:val="Normal"/>
    <w:uiPriority w:val="99"/>
    <w:qFormat/>
    <w:rsid w:val="00D13C83"/>
    <w:pPr>
      <w:keepNext/>
      <w:ind w:left="288" w:right="288"/>
    </w:pPr>
    <w:rPr>
      <w:rFonts w:eastAsia="MS Gothic" w:cstheme="minorBidi"/>
      <w:sz w:val="24"/>
      <w:szCs w:val="20"/>
    </w:rPr>
  </w:style>
  <w:style w:type="paragraph" w:customStyle="1" w:styleId="NoteLevel25">
    <w:name w:val="Note Level 25"/>
    <w:basedOn w:val="Normal"/>
    <w:next w:val="Normal"/>
    <w:uiPriority w:val="99"/>
    <w:qFormat/>
    <w:rsid w:val="00D13C83"/>
    <w:pPr>
      <w:keepNext/>
      <w:ind w:left="288" w:right="288"/>
    </w:pPr>
    <w:rPr>
      <w:rFonts w:eastAsia="MS Gothic" w:cstheme="minorBidi"/>
      <w:sz w:val="16"/>
      <w:szCs w:val="20"/>
    </w:rPr>
  </w:style>
  <w:style w:type="character" w:customStyle="1" w:styleId="UnresolvedMention5">
    <w:name w:val="Unresolved Mention5"/>
    <w:basedOn w:val="DefaultParagraphFont"/>
    <w:uiPriority w:val="99"/>
    <w:semiHidden/>
    <w:unhideWhenUsed/>
    <w:rsid w:val="00D13C83"/>
    <w:rPr>
      <w:color w:val="605E5C"/>
      <w:shd w:val="clear" w:color="auto" w:fill="E1DFDD"/>
    </w:rPr>
  </w:style>
  <w:style w:type="character" w:customStyle="1" w:styleId="UnresolvedMention6">
    <w:name w:val="Unresolved Mention6"/>
    <w:basedOn w:val="DefaultParagraphFont"/>
    <w:uiPriority w:val="99"/>
    <w:semiHidden/>
    <w:unhideWhenUsed/>
    <w:rsid w:val="00D13C83"/>
    <w:rPr>
      <w:color w:val="605E5C"/>
      <w:shd w:val="clear" w:color="auto" w:fill="E1DFDD"/>
    </w:rPr>
  </w:style>
  <w:style w:type="character" w:customStyle="1" w:styleId="footnote">
    <w:name w:val="footnote"/>
    <w:basedOn w:val="DefaultParagraphFont"/>
    <w:rsid w:val="00D13C83"/>
  </w:style>
  <w:style w:type="character" w:customStyle="1" w:styleId="hubidentifier">
    <w:name w:val="hub_identifier"/>
    <w:basedOn w:val="DefaultParagraphFont"/>
    <w:rsid w:val="00D13C83"/>
  </w:style>
  <w:style w:type="paragraph" w:customStyle="1" w:styleId="standardeinzug">
    <w:name w:val="standardeinzug"/>
    <w:basedOn w:val="Normal"/>
    <w:rsid w:val="00D13C83"/>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D13C83"/>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D13C83"/>
  </w:style>
  <w:style w:type="paragraph" w:customStyle="1" w:styleId="entrefilet">
    <w:name w:val="entrefilet"/>
    <w:basedOn w:val="Normal"/>
    <w:rsid w:val="00D13C83"/>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D13C83"/>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D13C83"/>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D13C83"/>
  </w:style>
  <w:style w:type="character" w:customStyle="1" w:styleId="m-268162420547309261gmail-stylestylebold12pt">
    <w:name w:val="m_-268162420547309261gmail-stylestylebold12pt"/>
    <w:basedOn w:val="DefaultParagraphFont"/>
    <w:rsid w:val="00D13C83"/>
  </w:style>
  <w:style w:type="character" w:customStyle="1" w:styleId="m-268162420547309261gmail-styleboldunderline">
    <w:name w:val="m_-268162420547309261gmail-styleboldunderline"/>
    <w:basedOn w:val="DefaultParagraphFont"/>
    <w:rsid w:val="00D13C83"/>
  </w:style>
  <w:style w:type="character" w:customStyle="1" w:styleId="m-5621139387307470627gmail-style13ptbold">
    <w:name w:val="m_-5621139387307470627gmail-style13ptbold"/>
    <w:basedOn w:val="DefaultParagraphFont"/>
    <w:rsid w:val="00D13C83"/>
  </w:style>
  <w:style w:type="character" w:customStyle="1" w:styleId="m-5621139387307470627gmail-styleunderline">
    <w:name w:val="m_-5621139387307470627gmail-styleunderline"/>
    <w:basedOn w:val="DefaultParagraphFont"/>
    <w:rsid w:val="00D13C83"/>
  </w:style>
  <w:style w:type="character" w:customStyle="1" w:styleId="m-4930835733434609408gmail-style13ptbold">
    <w:name w:val="m_-4930835733434609408gmail-style13ptbold"/>
    <w:basedOn w:val="DefaultParagraphFont"/>
    <w:rsid w:val="00D13C83"/>
  </w:style>
  <w:style w:type="character" w:customStyle="1" w:styleId="m-4930835733434609408gmail-styleunderline">
    <w:name w:val="m_-4930835733434609408gmail-styleunderline"/>
    <w:basedOn w:val="DefaultParagraphFont"/>
    <w:rsid w:val="00D13C83"/>
  </w:style>
  <w:style w:type="character" w:customStyle="1" w:styleId="m-2456650549122369157gmail-style13ptbold">
    <w:name w:val="m_-2456650549122369157gmail-style13ptbold"/>
    <w:basedOn w:val="DefaultParagraphFont"/>
    <w:rsid w:val="00D13C83"/>
  </w:style>
  <w:style w:type="character" w:customStyle="1" w:styleId="m-2456650549122369157gmail-styleunderline">
    <w:name w:val="m_-2456650549122369157gmail-styleunderline"/>
    <w:basedOn w:val="DefaultParagraphFont"/>
    <w:rsid w:val="00D13C83"/>
  </w:style>
  <w:style w:type="paragraph" w:customStyle="1" w:styleId="m4240400669014671728gmail-msonormal">
    <w:name w:val="m_4240400669014671728gmail-msonormal"/>
    <w:basedOn w:val="Normal"/>
    <w:rsid w:val="00D13C83"/>
    <w:pPr>
      <w:spacing w:before="100" w:beforeAutospacing="1" w:after="100" w:afterAutospacing="1"/>
    </w:pPr>
    <w:rPr>
      <w:rFonts w:ascii="Times New Roman" w:eastAsia="Times New Roman" w:hAnsi="Times New Roman" w:cs="Times New Roman"/>
      <w:sz w:val="24"/>
    </w:rPr>
  </w:style>
  <w:style w:type="character" w:customStyle="1" w:styleId="m4240400669014671728gmail-styleunderline">
    <w:name w:val="m_4240400669014671728gmail-styleunderline"/>
    <w:basedOn w:val="DefaultParagraphFont"/>
    <w:rsid w:val="00D13C83"/>
  </w:style>
  <w:style w:type="paragraph" w:customStyle="1" w:styleId="font--body">
    <w:name w:val="font--body"/>
    <w:basedOn w:val="Normal"/>
    <w:rsid w:val="00D13C83"/>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D13C83"/>
  </w:style>
  <w:style w:type="character" w:customStyle="1" w:styleId="tweetinfo-heartstat">
    <w:name w:val="tweetinfo-heartstat"/>
    <w:basedOn w:val="DefaultParagraphFont"/>
    <w:rsid w:val="00D13C83"/>
  </w:style>
  <w:style w:type="character" w:customStyle="1" w:styleId="playbutton-flyout">
    <w:name w:val="playbutton-flyout"/>
    <w:basedOn w:val="DefaultParagraphFont"/>
    <w:rsid w:val="00D13C83"/>
  </w:style>
  <w:style w:type="character" w:customStyle="1" w:styleId="inlinevideo-videolabel">
    <w:name w:val="inlinevideo-videolabel"/>
    <w:basedOn w:val="DefaultParagraphFont"/>
    <w:rsid w:val="00D13C83"/>
  </w:style>
  <w:style w:type="character" w:customStyle="1" w:styleId="inlinevideo-videoduration">
    <w:name w:val="inlinevideo-videoduration"/>
    <w:basedOn w:val="DefaultParagraphFont"/>
    <w:rsid w:val="00D13C83"/>
  </w:style>
  <w:style w:type="paragraph" w:customStyle="1" w:styleId="Citation0">
    <w:name w:val="Citation"/>
    <w:basedOn w:val="Normal"/>
    <w:next w:val="Normal"/>
    <w:uiPriority w:val="6"/>
    <w:qFormat/>
    <w:rsid w:val="00D13C83"/>
    <w:rPr>
      <w:rFonts w:eastAsia="Times New Roman"/>
      <w:sz w:val="18"/>
    </w:rPr>
  </w:style>
  <w:style w:type="paragraph" w:customStyle="1" w:styleId="basic-paragraph">
    <w:name w:val="basic-paragraph"/>
    <w:basedOn w:val="Normal"/>
    <w:rsid w:val="00D13C83"/>
    <w:pPr>
      <w:spacing w:before="100" w:beforeAutospacing="1" w:after="100" w:afterAutospacing="1"/>
    </w:pPr>
    <w:rPr>
      <w:rFonts w:ascii="Times New Roman" w:eastAsia="Times New Roman" w:hAnsi="Times New Roman" w:cs="Times New Roman"/>
      <w:sz w:val="24"/>
    </w:rPr>
  </w:style>
  <w:style w:type="paragraph" w:customStyle="1" w:styleId="primary-type">
    <w:name w:val="primary-type"/>
    <w:basedOn w:val="Normal"/>
    <w:rsid w:val="00D13C83"/>
    <w:pPr>
      <w:spacing w:before="100" w:beforeAutospacing="1" w:after="100" w:afterAutospacing="1"/>
    </w:pPr>
    <w:rPr>
      <w:rFonts w:ascii="Times New Roman" w:eastAsia="Times New Roman" w:hAnsi="Times New Roman" w:cs="Times New Roman"/>
      <w:sz w:val="24"/>
    </w:rPr>
  </w:style>
  <w:style w:type="character" w:customStyle="1" w:styleId="ur">
    <w:name w:val="ur"/>
    <w:basedOn w:val="DefaultParagraphFont"/>
    <w:rsid w:val="00D13C83"/>
  </w:style>
  <w:style w:type="character" w:customStyle="1" w:styleId="vpqmgb">
    <w:name w:val="vpqmgb"/>
    <w:basedOn w:val="DefaultParagraphFont"/>
    <w:rsid w:val="00D13C83"/>
  </w:style>
  <w:style w:type="character" w:customStyle="1" w:styleId="sv">
    <w:name w:val="sv"/>
    <w:basedOn w:val="DefaultParagraphFont"/>
    <w:rsid w:val="00D13C83"/>
  </w:style>
  <w:style w:type="character" w:customStyle="1" w:styleId="m-501118745055256881gmail-style13ptbold">
    <w:name w:val="m_-501118745055256881gmail-style13ptbold"/>
    <w:basedOn w:val="DefaultParagraphFont"/>
    <w:rsid w:val="00D13C83"/>
  </w:style>
  <w:style w:type="character" w:customStyle="1" w:styleId="js-about-item-abstr">
    <w:name w:val="js-about-item-abstr"/>
    <w:basedOn w:val="DefaultParagraphFont"/>
    <w:rsid w:val="00D13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16</Pages>
  <Words>9908</Words>
  <Characters>56478</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9</cp:revision>
  <dcterms:created xsi:type="dcterms:W3CDTF">2022-01-17T01:13:00Z</dcterms:created>
  <dcterms:modified xsi:type="dcterms:W3CDTF">2022-01-17T01:56:00Z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