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73547" w14:textId="74AB50F3" w:rsidR="00EF7886" w:rsidRDefault="00EF7886" w:rsidP="00EF7886">
      <w:pPr>
        <w:pStyle w:val="Heading2"/>
      </w:pPr>
      <w:r>
        <w:t>1AC</w:t>
      </w:r>
    </w:p>
    <w:p w14:paraId="4EF3C2C1" w14:textId="7A4FC8E4" w:rsidR="00EF7886" w:rsidRPr="008D2860" w:rsidRDefault="00EF7886" w:rsidP="00EF7886">
      <w:pPr>
        <w:pStyle w:val="Heading3"/>
      </w:pPr>
      <w:r>
        <w:lastRenderedPageBreak/>
        <w:t>Mining</w:t>
      </w:r>
    </w:p>
    <w:p w14:paraId="78833768" w14:textId="77777777" w:rsidR="00EF7886" w:rsidRPr="00370276" w:rsidRDefault="00EF7886" w:rsidP="00EF7886">
      <w:pPr>
        <w:pStyle w:val="Heading4"/>
      </w:pPr>
      <w:r>
        <w:t xml:space="preserve">Private entities are increasing mining now – US is </w:t>
      </w:r>
      <w:r>
        <w:rPr>
          <w:u w:val="single"/>
        </w:rPr>
        <w:t>key</w:t>
      </w:r>
    </w:p>
    <w:p w14:paraId="5CF1940E" w14:textId="77777777" w:rsidR="00EF7886" w:rsidRDefault="00EF7886" w:rsidP="00EF7886">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AC9BFEB" w14:textId="77777777" w:rsidR="00EF7886" w:rsidRPr="007831F9" w:rsidRDefault="00EF7886" w:rsidP="00EF7886">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68D46440" w14:textId="77777777" w:rsidR="00EF7886" w:rsidRDefault="00EF7886" w:rsidP="00EF7886"/>
    <w:p w14:paraId="3716C8D6" w14:textId="77777777" w:rsidR="00EF7886" w:rsidRDefault="00EF7886" w:rsidP="00EF7886">
      <w:pPr>
        <w:pStyle w:val="Heading4"/>
      </w:pPr>
      <w:r>
        <w:t xml:space="preserve">It causes dangerous space mining and </w:t>
      </w:r>
      <w:r>
        <w:rPr>
          <w:u w:val="single"/>
        </w:rPr>
        <w:t>deregulation</w:t>
      </w:r>
      <w:r>
        <w:t xml:space="preserve"> globally – multilateralism solves. </w:t>
      </w:r>
    </w:p>
    <w:p w14:paraId="00238E91" w14:textId="77777777" w:rsidR="00EF7886" w:rsidRDefault="00EF7886" w:rsidP="00EF7886">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F20F577" w14:textId="77777777" w:rsidR="00EF7886" w:rsidRPr="00364AB4" w:rsidRDefault="00EF7886" w:rsidP="00EF7886">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r w:rsidRPr="00C670D0">
        <w:rPr>
          <w:rStyle w:val="StyleUnderline"/>
          <w:highlight w:val="green"/>
        </w:rPr>
        <w:t>loosely-regulated</w:t>
      </w:r>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AD64D7">
        <w:rPr>
          <w:rStyle w:val="StyleUnderline"/>
        </w:rPr>
        <w:t xml:space="preserve">Boley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E75B730" w14:textId="77777777" w:rsidR="00EF7886" w:rsidRDefault="00EF7886" w:rsidP="00EF7886"/>
    <w:p w14:paraId="6501964F" w14:textId="77777777" w:rsidR="00EF7886" w:rsidRDefault="00EF7886" w:rsidP="00EF7886"/>
    <w:p w14:paraId="08F047CB" w14:textId="77777777" w:rsidR="00EF7886" w:rsidRDefault="00EF7886" w:rsidP="00EF7886">
      <w:pPr>
        <w:pStyle w:val="Heading4"/>
      </w:pPr>
      <w:r>
        <w:t xml:space="preserve">Dangerous mining greatly increases the risk of space debris. </w:t>
      </w:r>
    </w:p>
    <w:p w14:paraId="04FEEA3A" w14:textId="77777777" w:rsidR="00EF7886" w:rsidRDefault="00EF7886" w:rsidP="00EF7886">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426C5E61" w14:textId="77777777" w:rsidR="00EF7886" w:rsidRPr="00364AB4" w:rsidRDefault="00EF7886" w:rsidP="00EF7886">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r w:rsidRPr="00C670D0">
        <w:rPr>
          <w:rStyle w:val="Emphasis"/>
          <w:highlight w:val="green"/>
        </w:rPr>
        <w:t xml:space="preserve">defence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says Handmer. “</w:t>
      </w:r>
      <w:r w:rsidRPr="00F5773D">
        <w:rPr>
          <w:rStyle w:val="Emphasis"/>
        </w:rPr>
        <w:t xml:space="preserve">A few basic </w:t>
      </w:r>
      <w:r w:rsidRPr="00C670D0">
        <w:rPr>
          <w:rStyle w:val="Emphasis"/>
          <w:highlight w:val="green"/>
        </w:rPr>
        <w:t>precautions will prevent harm due to stray asteroid material.”</w:t>
      </w:r>
    </w:p>
    <w:p w14:paraId="526D88A0" w14:textId="77777777" w:rsidR="00EF7886" w:rsidRDefault="00EF7886" w:rsidP="00EF7886"/>
    <w:p w14:paraId="4F1F56B6" w14:textId="77777777" w:rsidR="00EF7886" w:rsidRPr="00DF65BB" w:rsidRDefault="00EF7886" w:rsidP="00EF7886">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04E763D" w14:textId="77777777" w:rsidR="00EF7886" w:rsidRDefault="00EF7886" w:rsidP="00EF788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D1AA7C6" w14:textId="77777777" w:rsidR="00EF7886" w:rsidRPr="00B40499" w:rsidRDefault="00EF7886" w:rsidP="00EF7886">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r w:rsidRPr="00C670D0">
        <w:rPr>
          <w:rStyle w:val="Emphasis"/>
          <w:highlight w:val="green"/>
        </w:rPr>
        <w:t>all of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2A337D0" w14:textId="77777777" w:rsidR="00EF7886" w:rsidRPr="00DF65BB" w:rsidRDefault="00EF7886" w:rsidP="00EF7886">
      <w:pPr>
        <w:pStyle w:val="Heading4"/>
        <w:rPr>
          <w:rFonts w:cs="Arial"/>
        </w:rPr>
      </w:pPr>
      <w:r>
        <w:rPr>
          <w:rFonts w:cs="Arial"/>
        </w:rPr>
        <w:t xml:space="preserve">Debris cascades cause </w:t>
      </w:r>
      <w:r>
        <w:rPr>
          <w:rFonts w:cs="Arial"/>
          <w:u w:val="single"/>
        </w:rPr>
        <w:t>global</w:t>
      </w:r>
      <w:r>
        <w:rPr>
          <w:rFonts w:cs="Arial"/>
        </w:rPr>
        <w:t xml:space="preserve"> nuke war</w:t>
      </w:r>
    </w:p>
    <w:p w14:paraId="2AA10978" w14:textId="536917D0" w:rsidR="00EF7886" w:rsidRPr="00DE79D4" w:rsidRDefault="00EF7886" w:rsidP="00EF7886">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w:t>
      </w:r>
      <w:r w:rsidR="00EB0BA4">
        <w:t>d</w:t>
      </w:r>
      <w:r w:rsidRPr="00DE79D4">
        <w:t>]</w:t>
      </w:r>
    </w:p>
    <w:p w14:paraId="7EF51170" w14:textId="77777777" w:rsidR="00EF7886" w:rsidRDefault="00EF7886" w:rsidP="00EF7886">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suddenly 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1AAAF585" w14:textId="77777777" w:rsidR="00EF7886" w:rsidRPr="00E47D3F" w:rsidRDefault="00EF7886" w:rsidP="00EF7886">
      <w:pPr>
        <w:pStyle w:val="Heading4"/>
      </w:pPr>
      <w:r>
        <w:t>Nuke war causes extinction – won’t stay limited</w:t>
      </w:r>
    </w:p>
    <w:p w14:paraId="2B999E4C" w14:textId="77777777" w:rsidR="00EF7886" w:rsidRPr="00161CE3" w:rsidRDefault="00EF7886" w:rsidP="00EF7886">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161CE3">
        <w:rPr>
          <w:b/>
        </w:rPr>
        <w:t>Note, we are only reading parts of the interview that are directly from Paul Edwards -- MMG</w:t>
      </w:r>
    </w:p>
    <w:p w14:paraId="3F5A9F2E" w14:textId="77777777" w:rsidR="00EF7886" w:rsidRPr="00161CE3" w:rsidRDefault="00EF7886" w:rsidP="00EF7886">
      <w:pPr>
        <w:rPr>
          <w:sz w:val="14"/>
        </w:rPr>
      </w:pPr>
      <w:r w:rsidRPr="00161CE3">
        <w:rPr>
          <w:sz w:val="14"/>
        </w:rPr>
        <w:t>In the nuclear conversation, what are we not talking about that we should be?</w:t>
      </w:r>
    </w:p>
    <w:p w14:paraId="12996BD3" w14:textId="77777777" w:rsidR="00EF7886" w:rsidRDefault="00EF7886" w:rsidP="00EF7886">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w:t>
      </w:r>
      <w:r w:rsidRPr="009E3F8C">
        <w:rPr>
          <w:u w:val="single"/>
        </w:rPr>
        <w:lastRenderedPageBreak/>
        <w:t xml:space="preserve">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22CA3567" w14:textId="77777777" w:rsidR="00EF7886" w:rsidRDefault="00EF7886" w:rsidP="00EF7886">
      <w:pPr>
        <w:rPr>
          <w:sz w:val="12"/>
        </w:rPr>
      </w:pPr>
    </w:p>
    <w:p w14:paraId="426F694A" w14:textId="78A7604D" w:rsidR="00EF7886" w:rsidRPr="00DF65BB" w:rsidRDefault="00EF7886" w:rsidP="00EF788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w:t>
      </w:r>
      <w:r w:rsidR="00736981">
        <w:rPr>
          <w:rFonts w:cs="Arial"/>
          <w:u w:val="single"/>
        </w:rPr>
        <w:t>i</w:t>
      </w:r>
      <w:r>
        <w:rPr>
          <w:rFonts w:cs="Arial"/>
          <w:u w:val="single"/>
        </w:rPr>
        <w:t>on</w:t>
      </w:r>
    </w:p>
    <w:p w14:paraId="4727108D" w14:textId="77777777" w:rsidR="00EF7886" w:rsidRPr="00367B77" w:rsidRDefault="00EF7886" w:rsidP="00EF7886">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40B2D4CD" w14:textId="77777777" w:rsidR="00EF7886" w:rsidRDefault="00EF7886" w:rsidP="00EF7886">
      <w:pPr>
        <w:rPr>
          <w:sz w:val="16"/>
          <w:szCs w:val="18"/>
        </w:rPr>
      </w:pPr>
      <w:r w:rsidRPr="00367B77">
        <w:rPr>
          <w:sz w:val="16"/>
          <w:szCs w:val="18"/>
        </w:rPr>
        <w:t xml:space="preserve">It might not look it, but </w:t>
      </w:r>
      <w:r w:rsidRPr="00C670D0">
        <w:rPr>
          <w:rStyle w:val="StyleUnderline"/>
          <w:highlight w:val="green"/>
        </w:rPr>
        <w:t>our planet is</w:t>
      </w:r>
      <w:r w:rsidRPr="00367B77">
        <w:rPr>
          <w:rStyle w:val="StyleUnderline"/>
        </w:rPr>
        <w:t xml:space="preserve"> a </w:t>
      </w:r>
      <w:r w:rsidRPr="00C670D0">
        <w:rPr>
          <w:rStyle w:val="Emphasis"/>
          <w:highlight w:val="green"/>
        </w:rPr>
        <w:t>fragile</w:t>
      </w:r>
      <w:r w:rsidRPr="00367B77">
        <w:rPr>
          <w:rStyle w:val="StyleUnderline"/>
        </w:rPr>
        <w:t xml:space="preserve"> place. </w:t>
      </w:r>
      <w:r w:rsidRPr="00C670D0">
        <w:rPr>
          <w:rStyle w:val="StyleUnderline"/>
          <w:highlight w:val="green"/>
        </w:rPr>
        <w:t xml:space="preserve">A </w:t>
      </w:r>
      <w:r w:rsidRPr="00C670D0">
        <w:rPr>
          <w:rStyle w:val="Emphasis"/>
          <w:highlight w:val="green"/>
        </w:rPr>
        <w:t>delicate balance</w:t>
      </w:r>
      <w:r w:rsidRPr="00367B77">
        <w:rPr>
          <w:rStyle w:val="StyleUnderline"/>
        </w:rPr>
        <w:t xml:space="preserve"> of pressure, temperature and gases </w:t>
      </w:r>
      <w:r w:rsidRPr="00C670D0">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C670D0">
        <w:rPr>
          <w:rStyle w:val="StyleUnderline"/>
          <w:highlight w:val="green"/>
        </w:rPr>
        <w:t>Now</w:t>
      </w:r>
      <w:r w:rsidRPr="00367B77">
        <w:rPr>
          <w:rStyle w:val="StyleUnderline"/>
        </w:rPr>
        <w:t xml:space="preserve">, with </w:t>
      </w:r>
      <w:r w:rsidRPr="00C670D0">
        <w:rPr>
          <w:rStyle w:val="StyleUnderline"/>
          <w:highlight w:val="green"/>
        </w:rPr>
        <w:t>humans</w:t>
      </w:r>
      <w:r w:rsidRPr="00367B77">
        <w:rPr>
          <w:sz w:val="16"/>
          <w:szCs w:val="18"/>
        </w:rPr>
        <w:t xml:space="preserve"> on the scene, </w:t>
      </w:r>
      <w:r w:rsidRPr="00367B77">
        <w:rPr>
          <w:rStyle w:val="StyleUnderline"/>
        </w:rPr>
        <w:t xml:space="preserve">things </w:t>
      </w:r>
      <w:r w:rsidRPr="00C670D0">
        <w:rPr>
          <w:rStyle w:val="StyleUnderline"/>
          <w:highlight w:val="green"/>
        </w:rPr>
        <w:t xml:space="preserve">are changing more than ever, from </w:t>
      </w:r>
      <w:r w:rsidRPr="00C670D0">
        <w:rPr>
          <w:rStyle w:val="Emphasis"/>
          <w:highlight w:val="green"/>
        </w:rPr>
        <w:t>climate</w:t>
      </w:r>
      <w:r w:rsidRPr="00367B77">
        <w:rPr>
          <w:rStyle w:val="Emphasis"/>
        </w:rPr>
        <w:t xml:space="preserve"> change</w:t>
      </w:r>
      <w:r w:rsidRPr="00367B77">
        <w:rPr>
          <w:rStyle w:val="StyleUnderline"/>
        </w:rPr>
        <w:t xml:space="preserve"> </w:t>
      </w:r>
      <w:r w:rsidRPr="00C670D0">
        <w:rPr>
          <w:rStyle w:val="StyleUnderline"/>
          <w:highlight w:val="green"/>
        </w:rPr>
        <w:t>to</w:t>
      </w:r>
      <w:r w:rsidRPr="00367B77">
        <w:rPr>
          <w:rStyle w:val="StyleUnderline"/>
        </w:rPr>
        <w:t xml:space="preserve"> </w:t>
      </w:r>
      <w:r w:rsidRPr="00367B77">
        <w:rPr>
          <w:rStyle w:val="Emphasis"/>
        </w:rPr>
        <w:t xml:space="preserve">mass </w:t>
      </w:r>
      <w:r w:rsidRPr="00C670D0">
        <w:rPr>
          <w:rStyle w:val="Emphasis"/>
          <w:highlight w:val="green"/>
        </w:rPr>
        <w:t>defo</w:t>
      </w:r>
      <w:r w:rsidRPr="00367B77">
        <w:rPr>
          <w:rStyle w:val="Emphasis"/>
        </w:rPr>
        <w:t>restation</w:t>
      </w:r>
      <w:r w:rsidRPr="00367B77">
        <w:rPr>
          <w:rStyle w:val="StyleUnderline"/>
        </w:rPr>
        <w:t xml:space="preserve">. </w:t>
      </w:r>
      <w:r w:rsidRPr="00F5773D">
        <w:rPr>
          <w:rStyle w:val="StyleUnderline"/>
        </w:rPr>
        <w:t xml:space="preserve">If </w:t>
      </w:r>
      <w:r w:rsidRPr="00F5773D">
        <w:rPr>
          <w:rStyle w:val="Emphasis"/>
        </w:rPr>
        <w:t xml:space="preserve">our planet is going </w:t>
      </w:r>
      <w:r w:rsidRPr="00C670D0">
        <w:rPr>
          <w:rStyle w:val="Emphasis"/>
          <w:highlight w:val="green"/>
        </w:rPr>
        <w:t>to survive</w:t>
      </w:r>
      <w:r w:rsidRPr="00367B77">
        <w:rPr>
          <w:rStyle w:val="StyleUnderline"/>
        </w:rPr>
        <w:t xml:space="preserve"> long into the future </w:t>
      </w:r>
      <w:r w:rsidRPr="00F70CA4">
        <w:rPr>
          <w:rStyle w:val="StyleUnderline"/>
        </w:rPr>
        <w:t>it’s going to</w:t>
      </w:r>
      <w:r w:rsidRPr="00C670D0">
        <w:rPr>
          <w:rStyle w:val="StyleUnderline"/>
          <w:highlight w:val="green"/>
        </w:rPr>
        <w:t xml:space="preserve"> need</w:t>
      </w:r>
      <w:r w:rsidRPr="00367B77">
        <w:rPr>
          <w:rStyle w:val="StyleUnderline"/>
        </w:rPr>
        <w:t xml:space="preserve"> our </w:t>
      </w:r>
      <w:r w:rsidRPr="00C670D0">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C670D0">
        <w:rPr>
          <w:rStyle w:val="StyleUnderline"/>
          <w:highlight w:val="green"/>
        </w:rPr>
        <w:t xml:space="preserve">observation </w:t>
      </w:r>
      <w:r w:rsidRPr="00C670D0">
        <w:rPr>
          <w:rStyle w:val="Emphasis"/>
          <w:highlight w:val="green"/>
        </w:rPr>
        <w:t>sat</w:t>
      </w:r>
      <w:r w:rsidRPr="00367B77">
        <w:rPr>
          <w:rStyle w:val="StyleUnderline"/>
        </w:rPr>
        <w:t>ellite</w:t>
      </w:r>
      <w:r w:rsidRPr="00C670D0">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C670D0">
        <w:rPr>
          <w:rStyle w:val="StyleUnderline"/>
          <w:highlight w:val="green"/>
        </w:rPr>
        <w:t xml:space="preserve">we can </w:t>
      </w:r>
      <w:r w:rsidRPr="00C670D0">
        <w:rPr>
          <w:rStyle w:val="Emphasis"/>
          <w:highlight w:val="green"/>
        </w:rPr>
        <w:t>watch</w:t>
      </w:r>
      <w:r w:rsidRPr="00367B77">
        <w:rPr>
          <w:rStyle w:val="StyleUnderline"/>
        </w:rPr>
        <w:t xml:space="preserve"> how </w:t>
      </w:r>
      <w:r w:rsidRPr="00C670D0">
        <w:rPr>
          <w:rStyle w:val="StyleUnderline"/>
          <w:highlight w:val="green"/>
        </w:rPr>
        <w:t xml:space="preserve">species </w:t>
      </w:r>
      <w:r w:rsidRPr="00F5773D">
        <w:rPr>
          <w:rStyle w:val="StyleUnderline"/>
        </w:rPr>
        <w:t>migrate</w:t>
      </w:r>
      <w:r w:rsidRPr="00C670D0">
        <w:rPr>
          <w:rStyle w:val="StyleUnderline"/>
          <w:highlight w:val="green"/>
        </w:rPr>
        <w:t xml:space="preserve">, </w:t>
      </w:r>
      <w:r w:rsidRPr="00C670D0">
        <w:rPr>
          <w:rStyle w:val="Emphasis"/>
          <w:highlight w:val="green"/>
        </w:rPr>
        <w:t>identify</w:t>
      </w:r>
      <w:r w:rsidRPr="00C670D0">
        <w:rPr>
          <w:rStyle w:val="StyleUnderline"/>
          <w:highlight w:val="green"/>
        </w:rPr>
        <w:t xml:space="preserve"> and </w:t>
      </w:r>
      <w:r w:rsidRPr="00C670D0">
        <w:rPr>
          <w:rStyle w:val="Emphasis"/>
          <w:highlight w:val="green"/>
        </w:rPr>
        <w:t>predict</w:t>
      </w:r>
      <w:r w:rsidRPr="00367B77">
        <w:rPr>
          <w:rStyle w:val="StyleUnderline"/>
        </w:rPr>
        <w:t xml:space="preserve"> environmental </w:t>
      </w:r>
      <w:r w:rsidRPr="00C670D0">
        <w:rPr>
          <w:rStyle w:val="StyleUnderline"/>
          <w:highlight w:val="green"/>
        </w:rPr>
        <w:t>changes and</w:t>
      </w:r>
      <w:r w:rsidRPr="00367B77">
        <w:rPr>
          <w:rStyle w:val="StyleUnderline"/>
        </w:rPr>
        <w:t xml:space="preserve"> even </w:t>
      </w:r>
      <w:r w:rsidRPr="00C670D0">
        <w:rPr>
          <w:rStyle w:val="Emphasis"/>
          <w:highlight w:val="green"/>
        </w:rPr>
        <w:t>fix</w:t>
      </w:r>
      <w:r w:rsidRPr="00C670D0">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t>
      </w:r>
      <w:r w:rsidRPr="00367B77">
        <w:rPr>
          <w:sz w:val="16"/>
          <w:szCs w:val="18"/>
        </w:rPr>
        <w:lastRenderedPageBreak/>
        <w:t xml:space="preserve">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C670D0">
        <w:rPr>
          <w:rStyle w:val="Emphasis"/>
          <w:highlight w:val="green"/>
        </w:rPr>
        <w:t>sat</w:t>
      </w:r>
      <w:r w:rsidRPr="00367B77">
        <w:rPr>
          <w:rStyle w:val="StyleUnderline"/>
        </w:rPr>
        <w:t>ellite</w:t>
      </w:r>
      <w:r w:rsidRPr="00C670D0">
        <w:rPr>
          <w:rStyle w:val="Emphasis"/>
          <w:highlight w:val="green"/>
        </w:rPr>
        <w:t>s</w:t>
      </w:r>
      <w:r w:rsidRPr="00367B77">
        <w:rPr>
          <w:sz w:val="16"/>
          <w:szCs w:val="18"/>
        </w:rPr>
        <w:t xml:space="preserve"> can </w:t>
      </w:r>
      <w:r w:rsidRPr="00C670D0">
        <w:rPr>
          <w:rStyle w:val="StyleUnderline"/>
          <w:highlight w:val="green"/>
        </w:rPr>
        <w:t>measure</w:t>
      </w:r>
      <w:r w:rsidRPr="00367B77">
        <w:rPr>
          <w:sz w:val="16"/>
          <w:szCs w:val="18"/>
        </w:rPr>
        <w:t xml:space="preserve"> the </w:t>
      </w:r>
      <w:r w:rsidRPr="00C670D0">
        <w:rPr>
          <w:rStyle w:val="Emphasis"/>
          <w:highlight w:val="green"/>
        </w:rPr>
        <w:t>temperature</w:t>
      </w:r>
      <w:r w:rsidRPr="00C670D0">
        <w:rPr>
          <w:rStyle w:val="StyleUnderline"/>
          <w:highlight w:val="gree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C670D0">
        <w:rPr>
          <w:rStyle w:val="StyleUnderline"/>
          <w:highlight w:val="green"/>
        </w:rPr>
        <w:t>monitor wild</w:t>
      </w:r>
      <w:r w:rsidRPr="00C670D0">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C670D0">
        <w:rPr>
          <w:rStyle w:val="StyleUnderline"/>
          <w:highlight w:val="green"/>
        </w:rPr>
        <w:t>data</w:t>
      </w:r>
      <w:r w:rsidRPr="00F70CA4">
        <w:rPr>
          <w:rStyle w:val="StyleUnderline"/>
        </w:rPr>
        <w:t xml:space="preserve"> is </w:t>
      </w:r>
      <w:r w:rsidRPr="00C670D0">
        <w:rPr>
          <w:rStyle w:val="Emphasis"/>
          <w:highlight w:val="green"/>
        </w:rPr>
        <w:t>vital</w:t>
      </w:r>
      <w:r w:rsidRPr="00C670D0">
        <w:rPr>
          <w:rStyle w:val="StyleUnderline"/>
          <w:highlight w:val="green"/>
        </w:rPr>
        <w:t xml:space="preserve"> for </w:t>
      </w:r>
      <w:r w:rsidRPr="00F70CA4">
        <w:rPr>
          <w:rStyle w:val="Emphasis"/>
        </w:rPr>
        <w:t xml:space="preserve">directing </w:t>
      </w:r>
      <w:r w:rsidRPr="00C670D0">
        <w:rPr>
          <w:rStyle w:val="Emphasis"/>
          <w:highlight w:val="green"/>
        </w:rPr>
        <w:t>climate policy</w:t>
      </w:r>
      <w:r w:rsidRPr="00C670D0">
        <w:rPr>
          <w:rStyle w:val="StyleUnderline"/>
          <w:highlight w:val="green"/>
        </w:rPr>
        <w:t xml:space="preserve"> and </w:t>
      </w:r>
      <w:r w:rsidRPr="00C670D0">
        <w:rPr>
          <w:rStyle w:val="Emphasis"/>
          <w:highlight w:val="green"/>
        </w:rPr>
        <w:t xml:space="preserve">other </w:t>
      </w:r>
      <w:r w:rsidRPr="00F5773D">
        <w:rPr>
          <w:rStyle w:val="Emphasis"/>
        </w:rPr>
        <w:t xml:space="preserve">human </w:t>
      </w:r>
      <w:r w:rsidRPr="00C670D0">
        <w:rPr>
          <w:rStyle w:val="Emphasis"/>
          <w:highlight w:val="green"/>
        </w:rPr>
        <w:t>activities</w:t>
      </w:r>
      <w:r w:rsidRPr="00C670D0">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C670D0">
        <w:rPr>
          <w:rStyle w:val="Emphasis"/>
          <w:highlight w:val="gree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C670D0">
        <w:rPr>
          <w:rStyle w:val="StyleUnderline"/>
          <w:highlight w:val="green"/>
        </w:rPr>
        <w:t>While the US</w:t>
      </w:r>
      <w:r w:rsidRPr="00367B77">
        <w:rPr>
          <w:rStyle w:val="StyleUnderline"/>
        </w:rPr>
        <w:t xml:space="preserve"> later</w:t>
      </w:r>
      <w:r w:rsidRPr="00367B77">
        <w:rPr>
          <w:sz w:val="16"/>
          <w:szCs w:val="18"/>
        </w:rPr>
        <w:t xml:space="preserve"> infamously </w:t>
      </w:r>
      <w:r w:rsidRPr="00C670D0">
        <w:rPr>
          <w:rStyle w:val="StyleUnderline"/>
          <w:highlight w:val="green"/>
        </w:rPr>
        <w:t>reneged</w:t>
      </w:r>
      <w:r w:rsidRPr="00367B77">
        <w:rPr>
          <w:sz w:val="16"/>
          <w:szCs w:val="18"/>
        </w:rPr>
        <w:t xml:space="preserve"> from this agreement, </w:t>
      </w:r>
      <w:r w:rsidRPr="00367B77">
        <w:rPr>
          <w:rStyle w:val="StyleUnderline"/>
        </w:rPr>
        <w:t xml:space="preserve">it </w:t>
      </w:r>
      <w:r w:rsidRPr="00C670D0">
        <w:rPr>
          <w:rStyle w:val="StyleUnderline"/>
          <w:highlight w:val="green"/>
        </w:rPr>
        <w:t>was proof that with</w:t>
      </w:r>
      <w:r w:rsidRPr="00367B77">
        <w:rPr>
          <w:sz w:val="16"/>
          <w:szCs w:val="18"/>
        </w:rPr>
        <w:t xml:space="preserve"> enough level-headed minds, minds that can see the </w:t>
      </w:r>
      <w:r w:rsidRPr="00C670D0">
        <w:rPr>
          <w:rStyle w:val="Emphasis"/>
          <w:highlight w:val="green"/>
        </w:rPr>
        <w:t>data</w:t>
      </w:r>
      <w:r w:rsidRPr="00367B77">
        <w:rPr>
          <w:rStyle w:val="StyleUnderline"/>
        </w:rPr>
        <w:t xml:space="preserve"> from missions showing how the planet is changing, </w:t>
      </w:r>
      <w:r w:rsidRPr="00C670D0">
        <w:rPr>
          <w:rStyle w:val="StyleUnderline"/>
          <w:highlight w:val="green"/>
        </w:rPr>
        <w:t xml:space="preserve">we </w:t>
      </w:r>
      <w:r w:rsidRPr="00C670D0">
        <w:rPr>
          <w:rStyle w:val="Emphasis"/>
          <w:highlight w:val="gree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C670D0">
        <w:rPr>
          <w:rStyle w:val="Emphasis"/>
          <w:highlight w:val="green"/>
        </w:rPr>
        <w:t>vital to our</w:t>
      </w:r>
      <w:r w:rsidRPr="00367B77">
        <w:rPr>
          <w:rStyle w:val="Emphasis"/>
        </w:rPr>
        <w:t xml:space="preserve"> planet’s </w:t>
      </w:r>
      <w:r w:rsidRPr="00C670D0">
        <w:rPr>
          <w:rStyle w:val="Emphasis"/>
          <w:highlight w:val="green"/>
        </w:rPr>
        <w:t>survival</w:t>
      </w:r>
      <w:r w:rsidRPr="00367B77">
        <w:rPr>
          <w:sz w:val="16"/>
          <w:szCs w:val="18"/>
        </w:rPr>
        <w:t>.</w:t>
      </w:r>
    </w:p>
    <w:p w14:paraId="18F62427" w14:textId="3F45C8CB" w:rsidR="00EF7886" w:rsidRDefault="00EF7886" w:rsidP="00EF7886">
      <w:pPr>
        <w:pStyle w:val="Heading3"/>
      </w:pPr>
      <w:r>
        <w:lastRenderedPageBreak/>
        <w:t>Multilat</w:t>
      </w:r>
    </w:p>
    <w:p w14:paraId="35D5B945" w14:textId="77777777" w:rsidR="00EF7886" w:rsidRDefault="00EF7886" w:rsidP="00EF7886">
      <w:pPr>
        <w:pStyle w:val="Heading4"/>
      </w:pPr>
      <w:r>
        <w:t xml:space="preserve">Private appropriation by US entities risks unraveling multilateral space governance. </w:t>
      </w:r>
    </w:p>
    <w:p w14:paraId="63316262" w14:textId="77777777" w:rsidR="00EF7886" w:rsidRDefault="00EF7886" w:rsidP="00EF7886">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8982D07" w14:textId="77777777" w:rsidR="00EF7886" w:rsidRPr="00055083" w:rsidRDefault="00EF7886" w:rsidP="00EF7886">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C670D0">
        <w:rPr>
          <w:rStyle w:val="Emphasis"/>
          <w:highlight w:val="green"/>
        </w:rPr>
        <w:t xml:space="preserve">The U.S. is pushing national </w:t>
      </w:r>
      <w:r w:rsidRPr="00CB7C83">
        <w:rPr>
          <w:rStyle w:val="Emphasis"/>
        </w:rPr>
        <w:t xml:space="preserve">rather than multilateral </w:t>
      </w:r>
      <w:r w:rsidRPr="00C670D0">
        <w:rPr>
          <w:rStyle w:val="Emphasis"/>
          <w:highlight w:val="green"/>
        </w:rPr>
        <w:t>regulation of space</w:t>
      </w:r>
      <w:r w:rsidRPr="00CB7C83">
        <w:rPr>
          <w:rStyle w:val="Emphasis"/>
        </w:rPr>
        <w:t xml:space="preserve"> mining, an approach</w:t>
      </w:r>
      <w:r w:rsidRPr="00F5773D">
        <w:rPr>
          <w:rStyle w:val="Emphasis"/>
        </w:rPr>
        <w:t xml:space="preserve"> </w:t>
      </w:r>
      <w:r w:rsidRPr="00C670D0">
        <w:rPr>
          <w:rStyle w:val="Emphasis"/>
          <w:highlight w:val="green"/>
        </w:rPr>
        <w:t xml:space="preserve">that could have serious </w:t>
      </w:r>
      <w:r w:rsidRPr="00F5773D">
        <w:rPr>
          <w:rStyle w:val="Emphasis"/>
        </w:rPr>
        <w:t xml:space="preserve">negative </w:t>
      </w:r>
      <w:r w:rsidRPr="00C670D0">
        <w:rPr>
          <w:rStyle w:val="Emphasis"/>
          <w:highlight w:val="green"/>
        </w:rPr>
        <w:t>consequences</w:t>
      </w:r>
      <w:r w:rsidRPr="00C670D0">
        <w:rPr>
          <w:sz w:val="14"/>
          <w:highlight w:val="gree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C670D0">
        <w:rPr>
          <w:rStyle w:val="Emphasis"/>
          <w:highlight w:val="green"/>
        </w:rPr>
        <w:t>Instead of</w:t>
      </w:r>
      <w:r w:rsidRPr="00CB7C83">
        <w:rPr>
          <w:rStyle w:val="Emphasis"/>
        </w:rPr>
        <w:t xml:space="preserve"> pressing ahead </w:t>
      </w:r>
      <w:r w:rsidRPr="00C670D0">
        <w:rPr>
          <w:rStyle w:val="Emphasis"/>
          <w:highlight w:val="green"/>
        </w:rPr>
        <w:t>unilaterally and bilaterally, the U</w:t>
      </w:r>
      <w:r w:rsidRPr="00CB7C83">
        <w:rPr>
          <w:rStyle w:val="Emphasis"/>
        </w:rPr>
        <w:t xml:space="preserve">nited </w:t>
      </w:r>
      <w:r w:rsidRPr="00C670D0">
        <w:rPr>
          <w:rStyle w:val="Emphasis"/>
          <w:highlight w:val="green"/>
        </w:rPr>
        <w:t>S</w:t>
      </w:r>
      <w:r w:rsidRPr="00CB7C83">
        <w:rPr>
          <w:rStyle w:val="Emphasis"/>
        </w:rPr>
        <w:t>tates</w:t>
      </w:r>
      <w:r w:rsidRPr="00C670D0">
        <w:rPr>
          <w:rStyle w:val="StyleUnderline"/>
          <w:highlight w:val="green"/>
        </w:rPr>
        <w:t xml:space="preserve"> should support negotiations </w:t>
      </w:r>
      <w:r w:rsidRPr="00F5773D">
        <w:rPr>
          <w:rStyle w:val="StyleUnderline"/>
        </w:rPr>
        <w:t>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F5773D">
        <w:rPr>
          <w:rStyle w:val="Emphasis"/>
        </w:rPr>
        <w:t xml:space="preserve">The researchers worry that </w:t>
      </w:r>
      <w:r w:rsidRPr="00CB7C83">
        <w:rPr>
          <w:rStyle w:val="Emphasis"/>
        </w:rPr>
        <w:t xml:space="preserve">the U.S. is </w:t>
      </w:r>
      <w:r w:rsidRPr="00C670D0">
        <w:rPr>
          <w:rStyle w:val="Emphasis"/>
          <w:highlight w:val="green"/>
        </w:rPr>
        <w:t xml:space="preserve">setting an unfortunate precedent </w:t>
      </w:r>
      <w:r w:rsidRPr="00F5773D">
        <w:rPr>
          <w:rStyle w:val="Emphasis"/>
        </w:rPr>
        <w:t xml:space="preserve">for other countries to follow, and that </w:t>
      </w:r>
      <w:r w:rsidRPr="00C670D0">
        <w:rPr>
          <w:rStyle w:val="Emphasis"/>
          <w:highlight w:val="green"/>
        </w:rPr>
        <w:t xml:space="preserve">space </w:t>
      </w:r>
      <w:r w:rsidRPr="00F5773D">
        <w:rPr>
          <w:rStyle w:val="Emphasis"/>
        </w:rPr>
        <w:t xml:space="preserve">mining and other exploration </w:t>
      </w:r>
      <w:r w:rsidRPr="00C670D0">
        <w:rPr>
          <w:rStyle w:val="Emphasis"/>
          <w:highlight w:val="green"/>
        </w:rPr>
        <w:t xml:space="preserve">activities </w:t>
      </w:r>
      <w:r w:rsidRPr="00F5773D">
        <w:rPr>
          <w:rStyle w:val="Emphasis"/>
        </w:rPr>
        <w:t xml:space="preserve">may </w:t>
      </w:r>
      <w:r w:rsidRPr="00CB7C83">
        <w:rPr>
          <w:rStyle w:val="Emphasis"/>
        </w:rPr>
        <w:t xml:space="preserve">therefore </w:t>
      </w:r>
      <w:r w:rsidRPr="00C670D0">
        <w:rPr>
          <w:rStyle w:val="Emphasis"/>
          <w:highlight w:val="green"/>
        </w:rPr>
        <w:t>proceed in a</w:t>
      </w:r>
      <w:r w:rsidRPr="00CB7C83">
        <w:rPr>
          <w:rStyle w:val="Emphasis"/>
        </w:rPr>
        <w:t xml:space="preserve"> s</w:t>
      </w:r>
      <w:r w:rsidRPr="00F5773D">
        <w:rPr>
          <w:rStyle w:val="Emphasis"/>
        </w:rPr>
        <w:t xml:space="preserve">omewhat </w:t>
      </w:r>
      <w:r w:rsidRPr="00C670D0">
        <w:rPr>
          <w:rStyle w:val="Emphasis"/>
          <w:highlight w:val="green"/>
        </w:rPr>
        <w:t>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104672C" w14:textId="77777777" w:rsidR="00EF7886" w:rsidRPr="008D2860" w:rsidRDefault="00EF7886" w:rsidP="00EF7886">
      <w:pPr>
        <w:pStyle w:val="Heading4"/>
      </w:pPr>
      <w:r>
        <w:t xml:space="preserve">Pursuing mining multilaterally to the benefit of all is key to solve future space governance. </w:t>
      </w:r>
    </w:p>
    <w:p w14:paraId="20F6BFC1" w14:textId="77777777" w:rsidR="00EF7886" w:rsidRDefault="00EF7886" w:rsidP="00EF7886">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5270E81" w14:textId="77777777" w:rsidR="00EF7886" w:rsidRPr="00D72C6F" w:rsidRDefault="00EF7886" w:rsidP="00EF7886">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C670D0">
        <w:rPr>
          <w:rStyle w:val="StyleUnderline"/>
          <w:highlight w:val="green"/>
        </w:rPr>
        <w:t>participation by</w:t>
      </w:r>
      <w:r w:rsidRPr="004955F9">
        <w:rPr>
          <w:rStyle w:val="StyleUnderline"/>
        </w:rPr>
        <w:t xml:space="preserve"> only </w:t>
      </w:r>
      <w:r w:rsidRPr="00C670D0">
        <w:rPr>
          <w:rStyle w:val="StyleUnderline"/>
          <w:highlight w:val="green"/>
        </w:rPr>
        <w:t xml:space="preserve">a </w:t>
      </w:r>
      <w:r w:rsidRPr="00C670D0">
        <w:rPr>
          <w:rStyle w:val="Emphasis"/>
          <w:highlight w:val="green"/>
        </w:rPr>
        <w:lastRenderedPageBreak/>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C670D0">
        <w:rPr>
          <w:rStyle w:val="Emphasis"/>
          <w:highlight w:val="green"/>
        </w:rPr>
        <w:t>not</w:t>
      </w:r>
      <w:r w:rsidRPr="00D72C6F">
        <w:rPr>
          <w:rStyle w:val="StyleUnderline"/>
        </w:rPr>
        <w:t xml:space="preserve"> provide </w:t>
      </w:r>
      <w:r w:rsidRPr="00C670D0">
        <w:rPr>
          <w:rStyle w:val="StyleUnderline"/>
          <w:highlight w:val="green"/>
        </w:rPr>
        <w:t xml:space="preserve">a </w:t>
      </w:r>
      <w:r w:rsidRPr="00C670D0">
        <w:rPr>
          <w:rStyle w:val="Emphasis"/>
          <w:highlight w:val="green"/>
        </w:rPr>
        <w:t>sound basis</w:t>
      </w:r>
      <w:r w:rsidRPr="00C670D0">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C670D0">
        <w:rPr>
          <w:rStyle w:val="Emphasis"/>
          <w:highlight w:val="green"/>
        </w:rPr>
        <w:t>norms</w:t>
      </w:r>
      <w:r w:rsidRPr="00C670D0">
        <w:rPr>
          <w:rStyle w:val="StyleUnderline"/>
          <w:highlight w:val="green"/>
        </w:rPr>
        <w:t xml:space="preserve"> or</w:t>
      </w:r>
      <w:r w:rsidRPr="00D72C6F">
        <w:rPr>
          <w:rStyle w:val="StyleUnderline"/>
        </w:rPr>
        <w:t xml:space="preserve"> help </w:t>
      </w:r>
      <w:r w:rsidRPr="00C670D0">
        <w:rPr>
          <w:rStyle w:val="StyleUnderline"/>
          <w:highlight w:val="green"/>
        </w:rPr>
        <w:t xml:space="preserve">to </w:t>
      </w:r>
      <w:r w:rsidRPr="00C670D0">
        <w:rPr>
          <w:rStyle w:val="Emphasis"/>
          <w:highlight w:val="green"/>
        </w:rPr>
        <w:t>identify</w:t>
      </w:r>
      <w:r w:rsidRPr="00D72C6F">
        <w:rPr>
          <w:rStyle w:val="Emphasis"/>
        </w:rPr>
        <w:t xml:space="preserve"> or isolate </w:t>
      </w:r>
      <w:r w:rsidRPr="00C670D0">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C670D0">
        <w:rPr>
          <w:rStyle w:val="StyleUnderline"/>
          <w:highlight w:val="green"/>
        </w:rPr>
        <w:t>states</w:t>
      </w:r>
      <w:r w:rsidRPr="00D72C6F">
        <w:rPr>
          <w:rStyle w:val="StyleUnderline"/>
        </w:rPr>
        <w:t xml:space="preserve"> facing perceived security threats in space </w:t>
      </w:r>
      <w:r w:rsidRPr="00C670D0">
        <w:rPr>
          <w:rStyle w:val="StyleUnderline"/>
          <w:highlight w:val="green"/>
        </w:rPr>
        <w:t xml:space="preserve">are </w:t>
      </w:r>
      <w:r w:rsidRPr="00C670D0">
        <w:rPr>
          <w:rStyle w:val="Emphasis"/>
          <w:highlight w:val="green"/>
        </w:rPr>
        <w:t>not likely</w:t>
      </w:r>
      <w:r w:rsidRPr="00D72C6F">
        <w:rPr>
          <w:rStyle w:val="Emphasis"/>
        </w:rPr>
        <w:t xml:space="preserve"> to be </w:t>
      </w:r>
      <w:r w:rsidRPr="00C670D0">
        <w:rPr>
          <w:rStyle w:val="Emphasis"/>
          <w:highlight w:val="green"/>
        </w:rPr>
        <w:t>assured</w:t>
      </w:r>
      <w:r w:rsidRPr="00C670D0">
        <w:rPr>
          <w:rStyle w:val="StyleUnderline"/>
          <w:highlight w:val="green"/>
        </w:rPr>
        <w:t xml:space="preserve"> by a </w:t>
      </w:r>
      <w:r w:rsidRPr="00C670D0">
        <w:rPr>
          <w:rStyle w:val="Emphasis"/>
          <w:highlight w:val="green"/>
        </w:rPr>
        <w:t>fractional version</w:t>
      </w:r>
      <w:r w:rsidRPr="00D72C6F">
        <w:rPr>
          <w:rStyle w:val="StyleUnderline"/>
        </w:rPr>
        <w:t xml:space="preserve"> of the Code </w:t>
      </w:r>
      <w:r w:rsidRPr="00C670D0">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C670D0">
        <w:rPr>
          <w:rStyle w:val="Emphasis"/>
          <w:highlight w:val="green"/>
        </w:rPr>
        <w:t>adversaries do not</w:t>
      </w:r>
      <w:r w:rsidRPr="00D72C6F">
        <w:rPr>
          <w:rStyle w:val="Emphasis"/>
        </w:rPr>
        <w:t xml:space="preserve"> even </w:t>
      </w:r>
      <w:r w:rsidRPr="00C670D0">
        <w:rPr>
          <w:rStyle w:val="Emphasis"/>
          <w:highlight w:val="green"/>
        </w:rPr>
        <w:t>participate</w:t>
      </w:r>
      <w:r w:rsidRPr="00D72C6F">
        <w:rPr>
          <w:sz w:val="16"/>
        </w:rPr>
        <w:t>.</w:t>
      </w:r>
    </w:p>
    <w:p w14:paraId="36644378" w14:textId="77777777" w:rsidR="00EF7886" w:rsidRDefault="00EF7886" w:rsidP="00EF7886">
      <w:pPr>
        <w:rPr>
          <w:sz w:val="16"/>
        </w:rPr>
      </w:pPr>
      <w:r w:rsidRPr="00C670D0">
        <w:rPr>
          <w:rStyle w:val="StyleUnderline"/>
          <w:highlight w:val="green"/>
        </w:rPr>
        <w:t xml:space="preserve">In </w:t>
      </w:r>
      <w:r w:rsidRPr="00C670D0">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C670D0">
        <w:rPr>
          <w:rStyle w:val="StyleUnderline"/>
          <w:highlight w:val="green"/>
        </w:rPr>
        <w:t>persuading</w:t>
      </w:r>
      <w:r w:rsidRPr="00D72C6F">
        <w:rPr>
          <w:rStyle w:val="StyleUnderline"/>
        </w:rPr>
        <w:t xml:space="preserve"> only </w:t>
      </w:r>
      <w:r w:rsidRPr="00C670D0">
        <w:rPr>
          <w:rStyle w:val="StyleUnderline"/>
          <w:highlight w:val="green"/>
        </w:rPr>
        <w:t>a fraction</w:t>
      </w:r>
      <w:r w:rsidRPr="00D72C6F">
        <w:rPr>
          <w:rStyle w:val="StyleUnderline"/>
        </w:rPr>
        <w:t xml:space="preserve"> of states </w:t>
      </w:r>
      <w:r w:rsidRPr="004955F9">
        <w:rPr>
          <w:rStyle w:val="StyleUnderline"/>
        </w:rPr>
        <w:t xml:space="preserve">to </w:t>
      </w:r>
      <w:r w:rsidRPr="00C670D0">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C670D0">
        <w:rPr>
          <w:rStyle w:val="StyleUnderline"/>
          <w:highlight w:val="green"/>
        </w:rPr>
        <w:t>may be</w:t>
      </w:r>
      <w:r w:rsidRPr="00D72C6F">
        <w:rPr>
          <w:rStyle w:val="StyleUnderline"/>
        </w:rPr>
        <w:t xml:space="preserve"> viewed as </w:t>
      </w:r>
      <w:r w:rsidRPr="004955F9">
        <w:rPr>
          <w:rStyle w:val="StyleUnderline"/>
        </w:rPr>
        <w:t xml:space="preserve">a </w:t>
      </w:r>
      <w:r w:rsidRPr="00C670D0">
        <w:rPr>
          <w:rStyle w:val="Emphasis"/>
          <w:highlight w:val="gree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C670D0">
        <w:rPr>
          <w:rStyle w:val="StyleUnderline"/>
          <w:highlight w:val="green"/>
        </w:rPr>
        <w:t>As an</w:t>
      </w:r>
      <w:r w:rsidRPr="00EC32BF">
        <w:rPr>
          <w:rStyle w:val="StyleUnderline"/>
        </w:rPr>
        <w:t xml:space="preserve"> </w:t>
      </w:r>
      <w:r w:rsidRPr="00EC32BF">
        <w:rPr>
          <w:rStyle w:val="Emphasis"/>
        </w:rPr>
        <w:t>arms control</w:t>
      </w:r>
      <w:r w:rsidRPr="00D72C6F">
        <w:rPr>
          <w:rStyle w:val="StyleUnderline"/>
        </w:rPr>
        <w:t xml:space="preserve"> </w:t>
      </w:r>
      <w:r w:rsidRPr="00C670D0">
        <w:rPr>
          <w:rStyle w:val="StyleUnderline"/>
          <w:highlight w:val="green"/>
        </w:rPr>
        <w:t xml:space="preserve">initiative </w:t>
      </w:r>
      <w:r w:rsidRPr="00C670D0">
        <w:rPr>
          <w:rStyle w:val="Emphasis"/>
          <w:highlight w:val="green"/>
        </w:rPr>
        <w:t>for space</w:t>
      </w:r>
      <w:r w:rsidRPr="00C670D0">
        <w:rPr>
          <w:rStyle w:val="StyleUnderline"/>
          <w:highlight w:val="green"/>
        </w:rPr>
        <w:t xml:space="preserve">, </w:t>
      </w:r>
      <w:r w:rsidRPr="009710B1">
        <w:rPr>
          <w:rStyle w:val="StyleUnderline"/>
        </w:rPr>
        <w:t>however</w:t>
      </w:r>
      <w:r w:rsidRPr="00D72C6F">
        <w:rPr>
          <w:rStyle w:val="StyleUnderline"/>
        </w:rPr>
        <w:t xml:space="preserve">, the Code's </w:t>
      </w:r>
      <w:r w:rsidRPr="00C670D0">
        <w:rPr>
          <w:rStyle w:val="StyleUnderline"/>
          <w:highlight w:val="green"/>
        </w:rPr>
        <w:t xml:space="preserve">failure to include </w:t>
      </w:r>
      <w:r w:rsidRPr="000939BB">
        <w:rPr>
          <w:rStyle w:val="StyleUnderline"/>
        </w:rPr>
        <w:t xml:space="preserve">Russia </w:t>
      </w:r>
      <w:r w:rsidRPr="000939BB">
        <w:rPr>
          <w:rStyle w:val="Emphasis"/>
        </w:rPr>
        <w:t>and</w:t>
      </w:r>
      <w:r w:rsidRPr="000939BB">
        <w:rPr>
          <w:rStyle w:val="StyleUnderline"/>
        </w:rPr>
        <w:t xml:space="preserve"> China </w:t>
      </w:r>
      <w:r w:rsidRPr="000939BB">
        <w:rPr>
          <w:rStyle w:val="Emphasis"/>
          <w:sz w:val="24"/>
          <w:szCs w:val="26"/>
        </w:rPr>
        <w:t xml:space="preserve">and </w:t>
      </w:r>
      <w:r w:rsidRPr="00C670D0">
        <w:rPr>
          <w:rStyle w:val="Emphasis"/>
          <w:sz w:val="24"/>
          <w:szCs w:val="26"/>
          <w:highlight w:val="green"/>
        </w:rPr>
        <w:t>other major</w:t>
      </w:r>
      <w:r w:rsidRPr="004955F9">
        <w:rPr>
          <w:rStyle w:val="Emphasis"/>
          <w:sz w:val="24"/>
          <w:szCs w:val="26"/>
        </w:rPr>
        <w:t xml:space="preserve"> space </w:t>
      </w:r>
      <w:r w:rsidRPr="00C670D0">
        <w:rPr>
          <w:rStyle w:val="Emphasis"/>
          <w:sz w:val="24"/>
          <w:szCs w:val="26"/>
          <w:highlight w:val="green"/>
        </w:rPr>
        <w:t>stakeholders</w:t>
      </w:r>
      <w:r w:rsidRPr="00C670D0">
        <w:rPr>
          <w:rStyle w:val="StyleUnderline"/>
          <w:szCs w:val="26"/>
          <w:highlight w:val="green"/>
        </w:rPr>
        <w:t xml:space="preserve"> </w:t>
      </w:r>
      <w:r w:rsidRPr="00C670D0">
        <w:rPr>
          <w:rStyle w:val="StyleUnderline"/>
          <w:highlight w:val="green"/>
        </w:rPr>
        <w:t xml:space="preserve">is a </w:t>
      </w:r>
      <w:r w:rsidRPr="00C670D0">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3F7D1132" w14:textId="77777777" w:rsidR="00EF7886" w:rsidRPr="00D72C6F" w:rsidRDefault="00EF7886" w:rsidP="00EF7886">
      <w:r w:rsidRPr="00D72C6F">
        <w:t>[FOOTNOTE]</w:t>
      </w:r>
    </w:p>
    <w:p w14:paraId="3C098EF8" w14:textId="77777777" w:rsidR="00EF7886" w:rsidRDefault="00EF7886" w:rsidP="00EF7886">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C670D0">
        <w:rPr>
          <w:rStyle w:val="StyleUnderline"/>
          <w:highlight w:val="green"/>
        </w:rPr>
        <w:t xml:space="preserve">If </w:t>
      </w:r>
      <w:r w:rsidRPr="00C670D0">
        <w:rPr>
          <w:rStyle w:val="Emphasis"/>
          <w:highlight w:val="green"/>
        </w:rPr>
        <w:t>key parties</w:t>
      </w:r>
      <w:r w:rsidRPr="00C670D0">
        <w:rPr>
          <w:rStyle w:val="StyleUnderline"/>
          <w:highlight w:val="green"/>
        </w:rPr>
        <w:t xml:space="preserve"> remain outside</w:t>
      </w:r>
      <w:r w:rsidRPr="00D72C6F">
        <w:rPr>
          <w:rStyle w:val="StyleUnderline"/>
        </w:rPr>
        <w:t xml:space="preserve"> the treaty, </w:t>
      </w:r>
      <w:r w:rsidRPr="00C670D0">
        <w:rPr>
          <w:rStyle w:val="StyleUnderline"/>
          <w:highlight w:val="green"/>
        </w:rPr>
        <w:t xml:space="preserve">it </w:t>
      </w:r>
      <w:r w:rsidRPr="00C670D0">
        <w:rPr>
          <w:rStyle w:val="Emphasis"/>
          <w:highlight w:val="green"/>
        </w:rPr>
        <w:t>increases pressure</w:t>
      </w:r>
      <w:r w:rsidRPr="00D72C6F">
        <w:rPr>
          <w:rStyle w:val="StyleUnderline"/>
        </w:rPr>
        <w:t xml:space="preserve"> on the other states </w:t>
      </w:r>
      <w:r w:rsidRPr="00C670D0">
        <w:rPr>
          <w:rStyle w:val="StyleUnderline"/>
          <w:highlight w:val="green"/>
        </w:rPr>
        <w:t xml:space="preserve">to </w:t>
      </w:r>
      <w:r w:rsidRPr="00C670D0">
        <w:rPr>
          <w:rStyle w:val="Emphasis"/>
          <w:highlight w:val="green"/>
        </w:rPr>
        <w:t>withdraw</w:t>
      </w:r>
      <w:r w:rsidRPr="00C670D0">
        <w:rPr>
          <w:rStyle w:val="StyleUnderline"/>
          <w:highlight w:val="green"/>
        </w:rPr>
        <w:t xml:space="preserve"> or </w:t>
      </w:r>
      <w:r w:rsidRPr="00C670D0">
        <w:rPr>
          <w:rStyle w:val="Emphasis"/>
          <w:highlight w:val="green"/>
        </w:rPr>
        <w:t>cheat</w:t>
      </w:r>
      <w:r>
        <w:rPr>
          <w:sz w:val="16"/>
        </w:rPr>
        <w:t>").</w:t>
      </w:r>
    </w:p>
    <w:p w14:paraId="55BE97D5" w14:textId="77777777" w:rsidR="00EF7886" w:rsidRPr="00D72C6F" w:rsidRDefault="00EF7886" w:rsidP="00EF7886">
      <w:r w:rsidRPr="00D72C6F">
        <w:t>[END FOOTNOTE]</w:t>
      </w:r>
    </w:p>
    <w:p w14:paraId="0BD3BB1F" w14:textId="77777777" w:rsidR="00EF7886" w:rsidRPr="00D72C6F" w:rsidRDefault="00EF7886" w:rsidP="00EF7886">
      <w:pPr>
        <w:rPr>
          <w:sz w:val="16"/>
        </w:rPr>
      </w:pPr>
      <w:r w:rsidRPr="00D72C6F">
        <w:rPr>
          <w:rStyle w:val="StyleUnderline"/>
        </w:rPr>
        <w:t xml:space="preserve">To the extent that soft law arrangements such as the proposed Code seek </w:t>
      </w:r>
      <w:r w:rsidRPr="00C670D0">
        <w:rPr>
          <w:rStyle w:val="StyleUnderline"/>
          <w:highlight w:val="green"/>
        </w:rPr>
        <w:t xml:space="preserve">to </w:t>
      </w:r>
      <w:r w:rsidRPr="0026105E">
        <w:rPr>
          <w:rStyle w:val="Emphasis"/>
        </w:rPr>
        <w:t>promote</w:t>
      </w:r>
      <w:r w:rsidRPr="00D72C6F">
        <w:rPr>
          <w:rStyle w:val="Emphasis"/>
        </w:rPr>
        <w:t xml:space="preserve"> arms </w:t>
      </w:r>
      <w:r w:rsidRPr="00C670D0">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C670D0">
        <w:rPr>
          <w:rStyle w:val="Emphasis"/>
          <w:highlight w:val="green"/>
        </w:rPr>
        <w:t>arms races</w:t>
      </w:r>
      <w:r w:rsidRPr="00D72C6F">
        <w:rPr>
          <w:rStyle w:val="StyleUnderline"/>
        </w:rPr>
        <w:t xml:space="preserve">, the </w:t>
      </w:r>
      <w:r w:rsidRPr="00C670D0">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C670D0">
        <w:rPr>
          <w:rStyle w:val="Emphasis"/>
          <w:highlight w:val="green"/>
        </w:rPr>
        <w:t>undermines</w:t>
      </w:r>
      <w:r w:rsidRPr="00D72C6F">
        <w:rPr>
          <w:rStyle w:val="Emphasis"/>
        </w:rPr>
        <w:t xml:space="preserve"> such </w:t>
      </w:r>
      <w:r w:rsidRPr="00C670D0">
        <w:rPr>
          <w:rStyle w:val="Emphasis"/>
          <w:highlight w:val="green"/>
        </w:rPr>
        <w:t>efforts</w:t>
      </w:r>
      <w:r w:rsidRPr="00D72C6F">
        <w:rPr>
          <w:sz w:val="16"/>
        </w:rPr>
        <w:t>.</w:t>
      </w:r>
    </w:p>
    <w:p w14:paraId="54BE4796" w14:textId="77777777" w:rsidR="00EF7886" w:rsidRPr="00AA4439" w:rsidRDefault="00EF7886" w:rsidP="00EF7886">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9710B1">
        <w:rPr>
          <w:rStyle w:val="StyleUnderline"/>
        </w:rPr>
        <w:t>it could instead</w:t>
      </w:r>
      <w:r w:rsidRPr="00D72C6F">
        <w:rPr>
          <w:rStyle w:val="StyleUnderline"/>
        </w:rPr>
        <w:t xml:space="preserve"> </w:t>
      </w:r>
      <w:r w:rsidRPr="00C670D0">
        <w:rPr>
          <w:rStyle w:val="StyleUnderline"/>
          <w:highlight w:val="green"/>
        </w:rPr>
        <w:t xml:space="preserve">lead to </w:t>
      </w:r>
      <w:r w:rsidRPr="00C670D0">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C670D0">
        <w:rPr>
          <w:rStyle w:val="StyleUnderline"/>
          <w:highlight w:val="green"/>
        </w:rPr>
        <w:t xml:space="preserve">as subscribing states respect </w:t>
      </w:r>
      <w:r w:rsidRPr="00C670D0">
        <w:rPr>
          <w:rStyle w:val="Emphasis"/>
          <w:highlight w:val="green"/>
        </w:rPr>
        <w:t>their</w:t>
      </w:r>
      <w:r w:rsidRPr="00D72C6F">
        <w:rPr>
          <w:rStyle w:val="StyleUnderline"/>
        </w:rPr>
        <w:t xml:space="preserve"> own "</w:t>
      </w:r>
      <w:r w:rsidRPr="00C670D0">
        <w:rPr>
          <w:rStyle w:val="StyleUnderline"/>
          <w:highlight w:val="green"/>
        </w:rPr>
        <w:t>rules</w:t>
      </w:r>
      <w:r w:rsidRPr="00D72C6F">
        <w:rPr>
          <w:rStyle w:val="StyleUnderline"/>
        </w:rPr>
        <w:t xml:space="preserve"> of the road" </w:t>
      </w:r>
      <w:r w:rsidRPr="009710B1">
        <w:rPr>
          <w:rStyle w:val="StyleUnderline"/>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C670D0">
        <w:rPr>
          <w:rStyle w:val="StyleUnderline"/>
          <w:highlight w:val="green"/>
        </w:rPr>
        <w:t xml:space="preserve">through </w:t>
      </w:r>
      <w:r w:rsidRPr="00C670D0">
        <w:rPr>
          <w:rStyle w:val="Emphasis"/>
          <w:highlight w:val="green"/>
        </w:rPr>
        <w:t>different</w:t>
      </w:r>
      <w:r w:rsidRPr="0026105E">
        <w:rPr>
          <w:rStyle w:val="Emphasis"/>
        </w:rPr>
        <w:t xml:space="preserve"> or less restrictive </w:t>
      </w:r>
      <w:r w:rsidRPr="00C670D0">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22CD2F98" w14:textId="77777777" w:rsidR="00EF7886" w:rsidRDefault="00EF7886" w:rsidP="00EF7886"/>
    <w:p w14:paraId="34A7957D" w14:textId="77777777" w:rsidR="00EF7886" w:rsidRPr="00DF65BB" w:rsidRDefault="00EF7886" w:rsidP="00EF7886">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1C1EA9E3" w14:textId="77777777" w:rsidR="00EF7886" w:rsidRDefault="00EF7886" w:rsidP="00EF7886">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F683C42" w14:textId="77777777" w:rsidR="00EF7886" w:rsidRPr="0095009A" w:rsidRDefault="00EF7886" w:rsidP="00EF7886">
      <w:pPr>
        <w:rPr>
          <w:sz w:val="16"/>
          <w:szCs w:val="18"/>
        </w:rPr>
      </w:pPr>
      <w:r w:rsidRPr="0095009A">
        <w:rPr>
          <w:sz w:val="16"/>
          <w:szCs w:val="18"/>
        </w:rPr>
        <w:t>Are We Humans Doomed to Extinction?</w:t>
      </w:r>
    </w:p>
    <w:p w14:paraId="77B91964" w14:textId="523488FB" w:rsidR="00EF7886" w:rsidRDefault="00EF7886" w:rsidP="00EF7886">
      <w:pPr>
        <w:rPr>
          <w:sz w:val="14"/>
        </w:rPr>
      </w:pPr>
      <w:r w:rsidRPr="00E900F6">
        <w:rPr>
          <w:sz w:val="14"/>
        </w:rPr>
        <w:lastRenderedPageBreak/>
        <w:t xml:space="preserve">What will we do when Earth’s resources are used up by humanity? </w:t>
      </w:r>
      <w:r w:rsidRPr="0095009A">
        <w:rPr>
          <w:rStyle w:val="StyleUnderline"/>
        </w:rPr>
        <w:t xml:space="preserve">The </w:t>
      </w:r>
      <w:r w:rsidRPr="00C670D0">
        <w:rPr>
          <w:rStyle w:val="StyleUnderline"/>
          <w:highlight w:val="green"/>
        </w:rPr>
        <w:t>world is</w:t>
      </w:r>
      <w:r w:rsidRPr="00E900F6">
        <w:rPr>
          <w:sz w:val="14"/>
        </w:rPr>
        <w:t xml:space="preserve"> now </w:t>
      </w:r>
      <w:r w:rsidRPr="0095009A">
        <w:rPr>
          <w:rStyle w:val="StyleUnderline"/>
        </w:rPr>
        <w:t xml:space="preserve">hugely </w:t>
      </w:r>
      <w:r w:rsidRPr="00C670D0">
        <w:rPr>
          <w:rStyle w:val="Emphasis"/>
          <w:highlight w:val="green"/>
        </w:rPr>
        <w:t>over populated</w:t>
      </w:r>
      <w:r w:rsidRPr="0095009A">
        <w:rPr>
          <w:rStyle w:val="StyleUnderline"/>
        </w:rPr>
        <w:t>, with billions</w:t>
      </w:r>
      <w:r w:rsidRPr="00E900F6">
        <w:rPr>
          <w:sz w:val="14"/>
        </w:rPr>
        <w:t xml:space="preserve"> and billions </w:t>
      </w:r>
      <w:r w:rsidRPr="0095009A">
        <w:rPr>
          <w:rStyle w:val="StyleUnderline"/>
        </w:rPr>
        <w:t>crammed into</w:t>
      </w:r>
      <w:r w:rsidRPr="00E900F6">
        <w:rPr>
          <w:sz w:val="14"/>
        </w:rPr>
        <w:t xml:space="preserve"> our </w:t>
      </w:r>
      <w:r w:rsidRPr="0095009A">
        <w:rPr>
          <w:rStyle w:val="StyleUnderline"/>
        </w:rPr>
        <w:t>overcrowded cities. By 2050, we may be 9 billion strong</w:t>
      </w:r>
      <w:r w:rsidRPr="00E900F6">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E900F6">
        <w:rPr>
          <w:sz w:val="14"/>
        </w:rPr>
        <w:t xml:space="preserve"> of us </w:t>
      </w:r>
      <w:r w:rsidRPr="0095009A">
        <w:rPr>
          <w:rStyle w:val="StyleUnderline"/>
        </w:rPr>
        <w:t>will be living in congested cities</w:t>
      </w:r>
      <w:r w:rsidRPr="00E900F6">
        <w:rPr>
          <w:sz w:val="14"/>
        </w:rPr>
        <w:t xml:space="preserve">. These cities will be ever more </w:t>
      </w:r>
      <w:r w:rsidRPr="00C670D0">
        <w:rPr>
          <w:rStyle w:val="StyleUnderline"/>
          <w:highlight w:val="green"/>
        </w:rPr>
        <w:t xml:space="preserve">vulnerable to </w:t>
      </w:r>
      <w:r w:rsidRPr="00C670D0">
        <w:rPr>
          <w:rStyle w:val="Emphasis"/>
          <w:highlight w:val="green"/>
        </w:rPr>
        <w:t>terrorist attack</w:t>
      </w:r>
      <w:r w:rsidRPr="0095009A">
        <w:rPr>
          <w:rStyle w:val="StyleUnderline"/>
        </w:rPr>
        <w:t xml:space="preserve">, </w:t>
      </w:r>
      <w:r w:rsidRPr="0095009A">
        <w:rPr>
          <w:rStyle w:val="Emphasis"/>
        </w:rPr>
        <w:t xml:space="preserve">natural </w:t>
      </w:r>
      <w:r w:rsidRPr="00C670D0">
        <w:rPr>
          <w:rStyle w:val="Emphasis"/>
          <w:highlight w:val="green"/>
        </w:rPr>
        <w:t>disaster</w:t>
      </w:r>
      <w:r w:rsidRPr="00C670D0">
        <w:rPr>
          <w:rStyle w:val="StyleUnderline"/>
          <w:highlight w:val="green"/>
        </w:rPr>
        <w:t>, and</w:t>
      </w:r>
      <w:r w:rsidRPr="00E900F6">
        <w:rPr>
          <w:sz w:val="14"/>
        </w:rPr>
        <w:t xml:space="preserve"> other </w:t>
      </w:r>
      <w:r w:rsidRPr="0095009A">
        <w:rPr>
          <w:rStyle w:val="StyleUnderline"/>
        </w:rPr>
        <w:t>plights that come with overcrowding</w:t>
      </w:r>
      <w:r w:rsidRPr="00E900F6">
        <w:rPr>
          <w:sz w:val="14"/>
        </w:rPr>
        <w:t xml:space="preserve"> and a dearth of jobs that will be </w:t>
      </w:r>
      <w:r w:rsidRPr="0095009A">
        <w:rPr>
          <w:rStyle w:val="StyleUnderline"/>
        </w:rPr>
        <w:t>fueled by rapid automation and</w:t>
      </w:r>
      <w:r w:rsidRPr="00E900F6">
        <w:rPr>
          <w:sz w:val="14"/>
        </w:rPr>
        <w:t xml:space="preserve"> the </w:t>
      </w:r>
      <w:r w:rsidRPr="0095009A">
        <w:rPr>
          <w:rStyle w:val="StyleUnderline"/>
        </w:rPr>
        <w:t xml:space="preserve">rise of </w:t>
      </w:r>
      <w:r w:rsidRPr="00C670D0">
        <w:rPr>
          <w:rStyle w:val="Emphasis"/>
          <w:highlight w:val="green"/>
        </w:rPr>
        <w:t>a</w:t>
      </w:r>
      <w:r w:rsidRPr="0095009A">
        <w:rPr>
          <w:rStyle w:val="StyleUnderline"/>
        </w:rPr>
        <w:t xml:space="preserve">rtificial </w:t>
      </w:r>
      <w:r w:rsidRPr="00C670D0">
        <w:rPr>
          <w:rStyle w:val="Emphasis"/>
          <w:highlight w:val="green"/>
        </w:rPr>
        <w:t>i</w:t>
      </w:r>
      <w:r w:rsidRPr="0095009A">
        <w:rPr>
          <w:rStyle w:val="StyleUnderline"/>
        </w:rPr>
        <w:t>ntelligence</w:t>
      </w:r>
      <w:r w:rsidRPr="00E900F6">
        <w:rPr>
          <w:sz w:val="14"/>
        </w:rPr>
        <w:t xml:space="preserve"> across the global economy. </w:t>
      </w:r>
      <w:r w:rsidRPr="00C670D0">
        <w:rPr>
          <w:rStyle w:val="StyleUnderline"/>
          <w:highlight w:val="green"/>
        </w:rPr>
        <w:t>We are</w:t>
      </w:r>
      <w:r w:rsidRPr="0095009A">
        <w:rPr>
          <w:rStyle w:val="StyleUnderline"/>
        </w:rPr>
        <w:t xml:space="preserve"> already rapidly </w:t>
      </w:r>
      <w:r w:rsidRPr="00C670D0">
        <w:rPr>
          <w:rStyle w:val="StyleUnderline"/>
          <w:highlight w:val="green"/>
        </w:rPr>
        <w:t xml:space="preserve">running out of </w:t>
      </w:r>
      <w:r w:rsidRPr="00C670D0">
        <w:rPr>
          <w:rStyle w:val="Emphasis"/>
          <w:highlight w:val="green"/>
        </w:rPr>
        <w:t>water</w:t>
      </w:r>
      <w:r w:rsidRPr="00C670D0">
        <w:rPr>
          <w:rStyle w:val="StyleUnderline"/>
          <w:highlight w:val="green"/>
        </w:rPr>
        <w:t xml:space="preserve"> and </w:t>
      </w:r>
      <w:r w:rsidRPr="00C670D0">
        <w:rPr>
          <w:rStyle w:val="Emphasis"/>
          <w:highlight w:val="green"/>
        </w:rPr>
        <w:t>minerals</w:t>
      </w:r>
      <w:r w:rsidRPr="00C670D0">
        <w:rPr>
          <w:rStyle w:val="StyleUnderline"/>
          <w:highlight w:val="green"/>
        </w:rPr>
        <w:t xml:space="preserve">. </w:t>
      </w:r>
      <w:r w:rsidRPr="00C670D0">
        <w:rPr>
          <w:rStyle w:val="Emphasis"/>
          <w:highlight w:val="green"/>
        </w:rPr>
        <w:t>Climate</w:t>
      </w:r>
      <w:r w:rsidRPr="0095009A">
        <w:rPr>
          <w:rStyle w:val="StyleUnderline"/>
        </w:rPr>
        <w:t xml:space="preserve"> change is </w:t>
      </w:r>
      <w:r w:rsidRPr="00C670D0">
        <w:rPr>
          <w:rStyle w:val="StyleUnderline"/>
          <w:highlight w:val="green"/>
        </w:rPr>
        <w:t>threaten</w:t>
      </w:r>
      <w:r w:rsidRPr="0095009A">
        <w:rPr>
          <w:rStyle w:val="StyleUnderline"/>
        </w:rPr>
        <w:t xml:space="preserve">ing </w:t>
      </w:r>
      <w:r w:rsidRPr="0095009A">
        <w:rPr>
          <w:rStyle w:val="Emphasis"/>
        </w:rPr>
        <w:t xml:space="preserve">our </w:t>
      </w:r>
      <w:r w:rsidRPr="00C670D0">
        <w:rPr>
          <w:rStyle w:val="Emphasis"/>
          <w:highlight w:val="green"/>
        </w:rPr>
        <w:t>very existence</w:t>
      </w:r>
      <w:r w:rsidRPr="00E900F6">
        <w:rPr>
          <w:sz w:val="14"/>
        </w:rPr>
        <w:t xml:space="preserve">. Political leaders and even the Pope have cautioned us against inaction. Perhaps the naysayers are right. </w:t>
      </w:r>
      <w:r w:rsidRPr="0095009A">
        <w:rPr>
          <w:rStyle w:val="Emphasis"/>
        </w:rPr>
        <w:t>All humanity is at tremendous risk</w:t>
      </w:r>
      <w:r w:rsidRPr="00E900F6">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r w:rsidRPr="00E900F6">
        <w:rPr>
          <w:rStyle w:val="StyleUnderline"/>
        </w:rPr>
        <w:t xml:space="preserve">Th ere is a new wealth of natural </w:t>
      </w:r>
      <w:r w:rsidRPr="00C670D0">
        <w:rPr>
          <w:rStyle w:val="StyleUnderline"/>
          <w:highlight w:val="green"/>
        </w:rPr>
        <w:t>resources and</w:t>
      </w:r>
      <w:r w:rsidRPr="00E900F6">
        <w:rPr>
          <w:rStyle w:val="StyleUnderline"/>
        </w:rPr>
        <w:t xml:space="preserve"> clean </w:t>
      </w:r>
      <w:r w:rsidRPr="00C670D0">
        <w:rPr>
          <w:rStyle w:val="StyleUnderline"/>
          <w:highlight w:val="green"/>
        </w:rPr>
        <w:t>energy in</w:t>
      </w:r>
      <w:r w:rsidRPr="00E900F6">
        <w:rPr>
          <w:rStyle w:val="StyleUnderline"/>
        </w:rPr>
        <w:t xml:space="preserve"> the reaches of outer </w:t>
      </w:r>
      <w:r w:rsidRPr="00C670D0">
        <w:rPr>
          <w:rStyle w:val="StyleUnderline"/>
          <w:highlight w:val="green"/>
        </w:rPr>
        <w:t>space</w:t>
      </w:r>
      <w:r w:rsidRPr="00E900F6">
        <w:rPr>
          <w:sz w:val="14"/>
        </w:rPr>
        <w:t xml:space="preserve">—more than most of us could ever dream possible. There are those that say why waste money on outer space when we have severe problems here at home? </w:t>
      </w:r>
      <w:r w:rsidRPr="00E900F6">
        <w:rPr>
          <w:rStyle w:val="StyleUnderline"/>
        </w:rPr>
        <w:t xml:space="preserve">Going into space is </w:t>
      </w:r>
      <w:r w:rsidRPr="00C670D0">
        <w:rPr>
          <w:rStyle w:val="StyleUnderline"/>
          <w:highlight w:val="green"/>
        </w:rPr>
        <w:t>not a waste of money</w:t>
      </w:r>
      <w:r w:rsidRPr="00E900F6">
        <w:rPr>
          <w:rStyle w:val="StyleUnderline"/>
        </w:rPr>
        <w:t>. It is our future. It is our hope for new jobs and resources. The great challenge of our times is to reverse public thinking to see space not as a resource drain but as the doorway to opportunity.</w:t>
      </w:r>
      <w:r w:rsidRPr="00E900F6">
        <w:rPr>
          <w:sz w:val="14"/>
        </w:rPr>
        <w:t xml:space="preserve">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C670D0">
        <w:rPr>
          <w:rStyle w:val="StyleUnderline"/>
          <w:highlight w:val="green"/>
        </w:rPr>
        <w:t>new pathways</w:t>
      </w:r>
      <w:r w:rsidRPr="0095009A">
        <w:rPr>
          <w:rStyle w:val="StyleUnderline"/>
        </w:rPr>
        <w:t xml:space="preserve"> to the stars could </w:t>
      </w:r>
      <w:r w:rsidRPr="00C670D0">
        <w:rPr>
          <w:rStyle w:val="StyleUnderline"/>
          <w:highlight w:val="green"/>
        </w:rPr>
        <w:t xml:space="preserve">prove </w:t>
      </w:r>
      <w:r w:rsidRPr="00C670D0">
        <w:rPr>
          <w:rStyle w:val="Emphasis"/>
          <w:highlight w:val="green"/>
        </w:rPr>
        <w:t>vital</w:t>
      </w:r>
      <w:r w:rsidRPr="00C670D0">
        <w:rPr>
          <w:rStyle w:val="StyleUnderline"/>
          <w:highlight w:val="green"/>
        </w:rPr>
        <w:t xml:space="preserve"> to</w:t>
      </w:r>
      <w:r w:rsidRPr="0095009A">
        <w:rPr>
          <w:rStyle w:val="StyleUnderline"/>
        </w:rPr>
        <w:t xml:space="preserve"> </w:t>
      </w:r>
      <w:r w:rsidRPr="0095009A">
        <w:rPr>
          <w:rStyle w:val="Emphasis"/>
        </w:rPr>
        <w:t xml:space="preserve">human </w:t>
      </w:r>
      <w:r w:rsidRPr="00C670D0">
        <w:rPr>
          <w:rStyle w:val="Emphasis"/>
          <w:highlight w:val="green"/>
        </w:rPr>
        <w:t>survival</w:t>
      </w:r>
      <w:r w:rsidRPr="00E900F6">
        <w:rPr>
          <w:sz w:val="14"/>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w:t>
      </w:r>
      <w:r w:rsidRPr="00E900F6">
        <w:rPr>
          <w:sz w:val="14"/>
          <w:szCs w:val="18"/>
        </w:rPr>
        <w:lastRenderedPageBreak/>
        <w:t xml:space="preserve">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E900F6">
        <w:rPr>
          <w:sz w:val="14"/>
        </w:rPr>
        <w:t xml:space="preserve">And </w:t>
      </w:r>
      <w:r w:rsidRPr="00C670D0">
        <w:rPr>
          <w:rStyle w:val="StyleUnderline"/>
          <w:highlight w:val="green"/>
        </w:rPr>
        <w:t>if</w:t>
      </w:r>
      <w:r w:rsidRPr="00E900F6">
        <w:rPr>
          <w:sz w:val="14"/>
        </w:rPr>
        <w:t xml:space="preserve"> these </w:t>
      </w:r>
      <w:r w:rsidRPr="00C670D0">
        <w:rPr>
          <w:rStyle w:val="StyleUnderline"/>
          <w:highlight w:val="green"/>
        </w:rPr>
        <w:t>changes do not take place</w:t>
      </w:r>
      <w:r w:rsidRPr="0095009A">
        <w:rPr>
          <w:rStyle w:val="StyleUnderline"/>
        </w:rPr>
        <w:t xml:space="preserve"> we will be in trouble</w:t>
      </w:r>
      <w:r w:rsidRPr="00E900F6">
        <w:rPr>
          <w:sz w:val="14"/>
        </w:rPr>
        <w:t xml:space="preserve">. Our </w:t>
      </w:r>
      <w:r w:rsidRPr="00C670D0">
        <w:rPr>
          <w:rStyle w:val="StyleUnderline"/>
          <w:highlight w:val="green"/>
        </w:rPr>
        <w:t>conventional</w:t>
      </w:r>
      <w:r w:rsidRPr="0095009A">
        <w:rPr>
          <w:rStyle w:val="StyleUnderline"/>
        </w:rPr>
        <w:t xml:space="preserve"> petro-chemical energy </w:t>
      </w:r>
      <w:r w:rsidRPr="00C670D0">
        <w:rPr>
          <w:rStyle w:val="StyleUnderline"/>
          <w:highlight w:val="green"/>
        </w:rPr>
        <w:t>systems will fail</w:t>
      </w:r>
      <w:r w:rsidRPr="0095009A">
        <w:rPr>
          <w:rStyle w:val="StyleUnderline"/>
        </w:rPr>
        <w:t xml:space="preserve"> us</w:t>
      </w:r>
      <w:r w:rsidRPr="00E900F6">
        <w:rPr>
          <w:sz w:val="14"/>
        </w:rPr>
        <w:t xml:space="preserve"> economically </w:t>
      </w:r>
      <w:r w:rsidRPr="00C670D0">
        <w:rPr>
          <w:rStyle w:val="StyleUnderline"/>
          <w:highlight w:val="green"/>
        </w:rPr>
        <w:t>and</w:t>
      </w:r>
      <w:r w:rsidRPr="00E900F6">
        <w:rPr>
          <w:sz w:val="14"/>
        </w:rPr>
        <w:t xml:space="preserve"> eventually </w:t>
      </w:r>
      <w:r w:rsidRPr="0095009A">
        <w:rPr>
          <w:rStyle w:val="StyleUnderline"/>
        </w:rPr>
        <w:t xml:space="preserve">blanket us with a hydrocarbon haze of smog that will </w:t>
      </w:r>
      <w:r w:rsidRPr="00C670D0">
        <w:rPr>
          <w:rStyle w:val="StyleUnderline"/>
          <w:highlight w:val="green"/>
        </w:rPr>
        <w:t>threaten</w:t>
      </w:r>
      <w:r w:rsidRPr="00E900F6">
        <w:rPr>
          <w:sz w:val="14"/>
        </w:rPr>
        <w:t xml:space="preserve"> our </w:t>
      </w:r>
      <w:r w:rsidRPr="0095009A">
        <w:rPr>
          <w:rStyle w:val="StyleUnderline"/>
        </w:rPr>
        <w:t>health and</w:t>
      </w:r>
      <w:r w:rsidRPr="00E900F6">
        <w:rPr>
          <w:sz w:val="14"/>
        </w:rPr>
        <w:t xml:space="preserve"> our </w:t>
      </w:r>
      <w:r w:rsidRPr="0095009A">
        <w:rPr>
          <w:rStyle w:val="Emphasis"/>
        </w:rPr>
        <w:t xml:space="preserve">very </w:t>
      </w:r>
      <w:r w:rsidRPr="00C670D0">
        <w:rPr>
          <w:rStyle w:val="Emphasis"/>
          <w:highlight w:val="green"/>
        </w:rPr>
        <w:t>survival</w:t>
      </w:r>
      <w:r w:rsidRPr="00E900F6">
        <w:rPr>
          <w:sz w:val="14"/>
        </w:rPr>
        <w:t xml:space="preserve">. Our </w:t>
      </w:r>
      <w:r w:rsidRPr="0095009A">
        <w:rPr>
          <w:rStyle w:val="StyleUnderline"/>
        </w:rPr>
        <w:t>rare precious metals</w:t>
      </w:r>
      <w:r w:rsidRPr="00E900F6">
        <w:rPr>
          <w:sz w:val="14"/>
        </w:rPr>
        <w:t xml:space="preserve"> that we need for modern electronic appliances </w:t>
      </w:r>
      <w:r w:rsidRPr="0095009A">
        <w:rPr>
          <w:rStyle w:val="StyleUnderline"/>
        </w:rPr>
        <w:t>will skyrocket in price</w:t>
      </w:r>
      <w:r w:rsidRPr="00E900F6">
        <w:rPr>
          <w:sz w:val="14"/>
        </w:rPr>
        <w:t xml:space="preserve">, and the struggle between “haves” and “have nots” will grow increasingly ugly. </w:t>
      </w:r>
      <w:r w:rsidRPr="0095009A">
        <w:rPr>
          <w:rStyle w:val="StyleUnderline"/>
        </w:rPr>
        <w:t xml:space="preserve">A </w:t>
      </w:r>
      <w:r w:rsidRPr="00C670D0">
        <w:rPr>
          <w:rStyle w:val="StyleUnderline"/>
          <w:highlight w:val="green"/>
        </w:rPr>
        <w:t>lack of</w:t>
      </w:r>
      <w:r w:rsidRPr="00E900F6">
        <w:rPr>
          <w:sz w:val="14"/>
        </w:rPr>
        <w:t xml:space="preserve"> affordable and readily </w:t>
      </w:r>
      <w:r w:rsidRPr="0095009A">
        <w:rPr>
          <w:rStyle w:val="StyleUnderline"/>
        </w:rPr>
        <w:t xml:space="preserve">available </w:t>
      </w:r>
      <w:r w:rsidRPr="00C670D0">
        <w:rPr>
          <w:rStyle w:val="Emphasis"/>
          <w:highlight w:val="green"/>
        </w:rPr>
        <w:t>water</w:t>
      </w:r>
      <w:r w:rsidRPr="0095009A">
        <w:rPr>
          <w:rStyle w:val="StyleUnderline"/>
        </w:rPr>
        <w:t xml:space="preserve">, natural resources, </w:t>
      </w:r>
      <w:r w:rsidRPr="00C670D0">
        <w:rPr>
          <w:rStyle w:val="Emphasis"/>
          <w:highlight w:val="green"/>
        </w:rPr>
        <w:t>food</w:t>
      </w:r>
      <w:r w:rsidRPr="0095009A">
        <w:rPr>
          <w:rStyle w:val="StyleUnderline"/>
        </w:rPr>
        <w:t xml:space="preserve">, health care and medical supplies, </w:t>
      </w:r>
      <w:r w:rsidRPr="00C670D0">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C670D0">
        <w:rPr>
          <w:rStyle w:val="Emphasis"/>
          <w:highlight w:val="green"/>
        </w:rPr>
        <w:t>systemic warfare</w:t>
      </w:r>
      <w:r w:rsidRPr="00C670D0">
        <w:rPr>
          <w:rStyle w:val="StyleUnderline"/>
          <w:highlight w:val="green"/>
        </w:rPr>
        <w:t xml:space="preserve"> are</w:t>
      </w:r>
      <w:r w:rsidRPr="0095009A">
        <w:rPr>
          <w:rStyle w:val="StyleUnderline"/>
        </w:rPr>
        <w:t xml:space="preserve"> the </w:t>
      </w:r>
      <w:r w:rsidRPr="00C670D0">
        <w:rPr>
          <w:rStyle w:val="Emphasis"/>
          <w:highlight w:val="green"/>
        </w:rPr>
        <w:t>alternatives</w:t>
      </w:r>
      <w:r w:rsidRPr="00C670D0">
        <w:rPr>
          <w:rStyle w:val="StyleUnderline"/>
          <w:highlight w:val="green"/>
        </w:rPr>
        <w:t xml:space="preserve"> to astral abundance</w:t>
      </w:r>
      <w:r w:rsidRPr="00E900F6">
        <w:rPr>
          <w:sz w:val="14"/>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C670D0">
        <w:rPr>
          <w:rStyle w:val="StyleUnderline"/>
          <w:highlight w:val="green"/>
        </w:rPr>
        <w:t>space</w:t>
      </w:r>
      <w:r w:rsidRPr="0095009A">
        <w:rPr>
          <w:rStyle w:val="StyleUnderline"/>
        </w:rPr>
        <w:t xml:space="preserve"> security</w:t>
      </w:r>
      <w:r w:rsidRPr="00E900F6">
        <w:rPr>
          <w:sz w:val="14"/>
        </w:rPr>
        <w:t xml:space="preserve"> and strategic space defense, </w:t>
      </w:r>
      <w:r w:rsidRPr="00C670D0">
        <w:rPr>
          <w:rStyle w:val="StyleUnderline"/>
          <w:highlight w:val="green"/>
        </w:rPr>
        <w:t xml:space="preserve">mediated by </w:t>
      </w:r>
      <w:r w:rsidRPr="00C670D0">
        <w:rPr>
          <w:rStyle w:val="Emphasis"/>
          <w:highlight w:val="green"/>
        </w:rPr>
        <w:t>global</w:t>
      </w:r>
      <w:r w:rsidRPr="0095009A">
        <w:rPr>
          <w:rStyle w:val="Emphasis"/>
        </w:rPr>
        <w:t xml:space="preserve"> space </w:t>
      </w:r>
      <w:r w:rsidRPr="00C670D0">
        <w:rPr>
          <w:rStyle w:val="Emphasis"/>
          <w:highlight w:val="green"/>
        </w:rPr>
        <w:t>agreements</w:t>
      </w:r>
      <w:r w:rsidRPr="00C670D0">
        <w:rPr>
          <w:rStyle w:val="StyleUnderline"/>
          <w:highlight w:val="green"/>
        </w:rPr>
        <w:t>, are</w:t>
      </w:r>
      <w:r w:rsidRPr="0095009A">
        <w:rPr>
          <w:rStyle w:val="StyleUnderline"/>
        </w:rPr>
        <w:t xml:space="preserve"> part of </w:t>
      </w:r>
      <w:r w:rsidRPr="004E52B5">
        <w:rPr>
          <w:rStyle w:val="StyleUnderline"/>
        </w:rPr>
        <w:t>this</w:t>
      </w:r>
      <w:r w:rsidRPr="0095009A">
        <w:rPr>
          <w:rStyle w:val="StyleUnderline"/>
        </w:rPr>
        <w:t xml:space="preserve"> </w:t>
      </w:r>
      <w:r w:rsidRPr="0095009A">
        <w:rPr>
          <w:rStyle w:val="Emphasis"/>
        </w:rPr>
        <w:t xml:space="preserve">new </w:t>
      </w:r>
      <w:r w:rsidRPr="00C670D0">
        <w:rPr>
          <w:rStyle w:val="Emphasis"/>
          <w:highlight w:val="green"/>
        </w:rPr>
        <w:t>pathway</w:t>
      </w:r>
      <w:r w:rsidRPr="00C670D0">
        <w:rPr>
          <w:rStyle w:val="StyleUnderline"/>
          <w:highlight w:val="green"/>
        </w:rPr>
        <w:t xml:space="preserve"> to the future</w:t>
      </w:r>
      <w:r w:rsidRPr="00E900F6">
        <w:rPr>
          <w:sz w:val="14"/>
        </w:rPr>
        <w:t>.</w:t>
      </w:r>
    </w:p>
    <w:p w14:paraId="4585BCEC" w14:textId="77777777" w:rsidR="00386B43" w:rsidRPr="001D584B" w:rsidRDefault="00386B43" w:rsidP="00386B43">
      <w:pPr>
        <w:pStyle w:val="Heading4"/>
        <w:rPr>
          <w:rFonts w:cs="Arial"/>
        </w:rPr>
      </w:pPr>
      <w:r>
        <w:rPr>
          <w:rFonts w:cs="Arial"/>
        </w:rPr>
        <w:t xml:space="preserve">A single terrorist detonation causes </w:t>
      </w:r>
      <w:r>
        <w:rPr>
          <w:rFonts w:cs="Arial"/>
          <w:u w:val="single"/>
        </w:rPr>
        <w:t>automatic launch</w:t>
      </w:r>
      <w:r>
        <w:rPr>
          <w:rFonts w:cs="Arial"/>
        </w:rPr>
        <w:t xml:space="preserve"> of </w:t>
      </w:r>
      <w:r>
        <w:rPr>
          <w:rFonts w:cs="Arial"/>
          <w:u w:val="single"/>
        </w:rPr>
        <w:t>15,000</w:t>
      </w:r>
      <w:r>
        <w:rPr>
          <w:rFonts w:cs="Arial"/>
        </w:rPr>
        <w:t xml:space="preserve"> nukes </w:t>
      </w:r>
    </w:p>
    <w:p w14:paraId="36AD7856" w14:textId="77777777" w:rsidR="00386B43" w:rsidRPr="005104B8" w:rsidRDefault="00386B43" w:rsidP="00386B43">
      <w:r w:rsidRPr="005104B8">
        <w:rPr>
          <w:rStyle w:val="Style13ptBold"/>
        </w:rPr>
        <w:t xml:space="preserve">Webber </w:t>
      </w:r>
      <w:r w:rsidRPr="004A5DCF">
        <w:rPr>
          <w:rFonts w:eastAsiaTheme="majorEastAsia" w:cstheme="majorBidi"/>
          <w:b/>
          <w:iCs/>
          <w:sz w:val="26"/>
        </w:rPr>
        <w:t>19</w:t>
      </w:r>
      <w:r w:rsidRPr="005104B8">
        <w:t xml:space="preserve"> [Dr Philip Webber has written widely on nuclear issues and is Chair of Scientists for Global Responsibility (SGR) – a membership organisation promoting responsible science and technology. We will all end up killing each other and one nuclear blast could do it. May 18, 2019. https://metro.co.uk/2019/05/18/we-will-all-end-up-killing-each-other-and-one-nuclear-blast-could-do-it-9370115/]</w:t>
      </w:r>
    </w:p>
    <w:p w14:paraId="4477DDD3" w14:textId="4A9F56B1" w:rsidR="00386B43" w:rsidRPr="00386B43" w:rsidRDefault="00386B43" w:rsidP="00EF7886">
      <w:pPr>
        <w:rPr>
          <w:sz w:val="16"/>
        </w:rPr>
      </w:pPr>
      <w:r w:rsidRPr="005104B8">
        <w:rPr>
          <w:u w:val="single"/>
        </w:rPr>
        <w:t xml:space="preserve">The </w:t>
      </w:r>
      <w:r w:rsidRPr="005104B8">
        <w:rPr>
          <w:highlight w:val="cyan"/>
          <w:u w:val="single"/>
        </w:rPr>
        <w:t>nuclear</w:t>
      </w:r>
      <w:r w:rsidRPr="005104B8">
        <w:rPr>
          <w:u w:val="single"/>
        </w:rPr>
        <w:t xml:space="preserve"> armed </w:t>
      </w:r>
      <w:r w:rsidRPr="005104B8">
        <w:rPr>
          <w:highlight w:val="cyan"/>
          <w:u w:val="single"/>
        </w:rPr>
        <w:t>nations</w:t>
      </w:r>
      <w:r w:rsidRPr="005104B8">
        <w:rPr>
          <w:u w:val="single"/>
        </w:rPr>
        <w:t xml:space="preserve"> have </w:t>
      </w:r>
      <w:r w:rsidRPr="009807F0">
        <w:rPr>
          <w:rStyle w:val="Emphasis"/>
        </w:rPr>
        <w:t>inadvertently</w:t>
      </w:r>
      <w:r w:rsidRPr="009807F0">
        <w:rPr>
          <w:u w:val="single"/>
        </w:rPr>
        <w:t xml:space="preserve"> </w:t>
      </w:r>
      <w:r w:rsidRPr="005104B8">
        <w:rPr>
          <w:highlight w:val="cyan"/>
          <w:u w:val="single"/>
        </w:rPr>
        <w:t>created a</w:t>
      </w:r>
      <w:r w:rsidRPr="005104B8">
        <w:rPr>
          <w:u w:val="single"/>
        </w:rPr>
        <w:t xml:space="preserve"> global </w:t>
      </w:r>
      <w:r w:rsidRPr="005104B8">
        <w:rPr>
          <w:rStyle w:val="Emphasis"/>
          <w:highlight w:val="cyan"/>
        </w:rPr>
        <w:t>Doomsday machine</w:t>
      </w:r>
      <w:r w:rsidRPr="00EE6A2B">
        <w:rPr>
          <w:sz w:val="16"/>
        </w:rPr>
        <w:t xml:space="preserve">, built </w:t>
      </w:r>
      <w:r w:rsidRPr="005104B8">
        <w:rPr>
          <w:highlight w:val="cyan"/>
          <w:u w:val="single"/>
        </w:rPr>
        <w:t xml:space="preserve">with </w:t>
      </w:r>
      <w:r w:rsidRPr="005104B8">
        <w:rPr>
          <w:rStyle w:val="Emphasis"/>
          <w:highlight w:val="cyan"/>
        </w:rPr>
        <w:t>15,000 nuc</w:t>
      </w:r>
      <w:r w:rsidRPr="009807F0">
        <w:rPr>
          <w:rStyle w:val="Emphasis"/>
        </w:rPr>
        <w:t>lear weapon</w:t>
      </w:r>
      <w:r w:rsidRPr="005104B8">
        <w:rPr>
          <w:rStyle w:val="Emphasis"/>
          <w:highlight w:val="cyan"/>
        </w:rPr>
        <w:t>s</w:t>
      </w:r>
      <w:r w:rsidRPr="00EE6A2B">
        <w:rPr>
          <w:sz w:val="16"/>
        </w:rPr>
        <w:t xml:space="preserve">. Most (93%) have been built by Russia and in the US, 3,100 of them are ready to fire within hours. </w:t>
      </w:r>
      <w:r w:rsidRPr="005104B8">
        <w:rPr>
          <w:rStyle w:val="Emphasis"/>
          <w:highlight w:val="cyan"/>
        </w:rPr>
        <w:lastRenderedPageBreak/>
        <w:t>Pre-programmed targets</w:t>
      </w:r>
      <w:r w:rsidRPr="00EE6A2B">
        <w:rPr>
          <w:sz w:val="16"/>
          <w:highlight w:val="cyan"/>
        </w:rPr>
        <w:t xml:space="preserve"> </w:t>
      </w:r>
      <w:r w:rsidRPr="005104B8">
        <w:rPr>
          <w:highlight w:val="cyan"/>
          <w:u w:val="single"/>
        </w:rPr>
        <w:t xml:space="preserve">include </w:t>
      </w:r>
      <w:r w:rsidRPr="005104B8">
        <w:rPr>
          <w:rStyle w:val="Emphasis"/>
          <w:highlight w:val="cyan"/>
        </w:rPr>
        <w:t>main cities</w:t>
      </w:r>
      <w:r w:rsidRPr="005104B8">
        <w:rPr>
          <w:u w:val="single"/>
        </w:rPr>
        <w:t xml:space="preserve"> as well as</w:t>
      </w:r>
      <w:r w:rsidRPr="00EE6A2B">
        <w:rPr>
          <w:sz w:val="16"/>
        </w:rPr>
        <w:t xml:space="preserve"> a range of </w:t>
      </w:r>
      <w:r w:rsidRPr="005104B8">
        <w:rPr>
          <w:u w:val="single"/>
        </w:rPr>
        <w:t>military</w:t>
      </w:r>
      <w:r w:rsidRPr="00EE6A2B">
        <w:rPr>
          <w:sz w:val="16"/>
        </w:rPr>
        <w:t xml:space="preserve"> and civilian </w:t>
      </w:r>
      <w:r w:rsidRPr="005104B8">
        <w:rPr>
          <w:u w:val="single"/>
        </w:rPr>
        <w:t>targets</w:t>
      </w:r>
      <w:r w:rsidRPr="00EE6A2B">
        <w:rPr>
          <w:sz w:val="16"/>
        </w:rPr>
        <w:t xml:space="preserve"> across the world primarily in the UK, Europe, US, Russia and China but also in Japan, Australia and South America. </w:t>
      </w:r>
      <w:r w:rsidRPr="005104B8">
        <w:rPr>
          <w:rStyle w:val="Emphasis"/>
          <w:highlight w:val="cyan"/>
        </w:rPr>
        <w:t>One nuclear blast</w:t>
      </w:r>
      <w:r w:rsidRPr="00EE6A2B">
        <w:rPr>
          <w:sz w:val="16"/>
        </w:rPr>
        <w:t xml:space="preserve">, one mistake, one cyber attack </w:t>
      </w:r>
      <w:r w:rsidRPr="005104B8">
        <w:rPr>
          <w:highlight w:val="cyan"/>
          <w:u w:val="single"/>
        </w:rPr>
        <w:t>could trigger it</w:t>
      </w:r>
      <w:r w:rsidRPr="00EE6A2B">
        <w:rPr>
          <w:sz w:val="16"/>
        </w:rPr>
        <w:t xml:space="preserve">. But first a reminder about the incredible destructive power of a nuclear weapon. Modern nuclear warheads are typically 20 times larger than either of the two bombs that obliterated Hiroshima and Nagasaki at the end of the Second World War. </w:t>
      </w:r>
      <w:r w:rsidRPr="004C11F3">
        <w:rPr>
          <w:u w:val="single"/>
        </w:rPr>
        <w:t xml:space="preserve">What just </w:t>
      </w:r>
      <w:r w:rsidRPr="004C11F3">
        <w:rPr>
          <w:rStyle w:val="Emphasis"/>
        </w:rPr>
        <w:t>one nuclear warhead</w:t>
      </w:r>
      <w:r w:rsidRPr="004C11F3">
        <w:rPr>
          <w:u w:val="single"/>
        </w:rPr>
        <w:t xml:space="preserve"> can do is unimaginable</w:t>
      </w:r>
      <w:r w:rsidRPr="00EE6A2B">
        <w:rPr>
          <w:sz w:val="16"/>
        </w:rPr>
        <w:t xml:space="preserve">. We’ve drawn some of the key features to scale against cityscapes in the UK for a Russian SS-18 RS 20V (NATO designation ‘Satan’) 500kT warhead. US submarines deploy a similar weapon - the Trident II Mk5, 475kT warhead. A deafening, terrifying noise will be created, like an intense thunder that lasts for 10 seconds or longer. After a blinding flash of light bright destroying the retina of anyone looking, and a violent electromagnetic pulse (EMP) knocking out electrical equipment several miles away, a bomb of this size quickly forms an incandescent fireball 850 metres across. 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centres completely, melting glass and steel and forms an intensely radioactive 60m deep crater zone of molten earth and debris. A devastating supersonic blast wave flattens everything within a radius of two to three km, the entire Manchester centre, an area larger than the City of London, with lighter damage out to eight km. Most people in these areas would be killed or very seriously injured. The fireball quickly rises forming an enormous characteristic mushroom shaped cloud raining highly radioactive particles (fallout). It rises to 60,000 ft (18,000m) - twice the altitude of Everest - and is 15 miles, 24km across. This is one warhead. There are 10 such warheads on each of Russia’s 46 missiles (460 in total) and 48 on each of eight US Trident submarines (384 in total). In reality, in a nuclear conflict all of these warheads and a further 956 ready-to-fire are likely to be launched. Whilst this scale of destruction is horrific and hundreds of millions of people would be killed in a few hours from a combination of blast, radiation and huge fires, there are also terrible longer-term effects. Scientists predict that </w:t>
      </w:r>
      <w:r w:rsidRPr="004C11F3">
        <w:rPr>
          <w:u w:val="single"/>
        </w:rPr>
        <w:t xml:space="preserve">huge city-wide </w:t>
      </w:r>
      <w:r w:rsidRPr="004C11F3">
        <w:rPr>
          <w:rStyle w:val="Emphasis"/>
        </w:rPr>
        <w:t>firestorms</w:t>
      </w:r>
      <w:r w:rsidRPr="004C11F3">
        <w:rPr>
          <w:u w:val="single"/>
        </w:rPr>
        <w:t xml:space="preserve"> combined with</w:t>
      </w:r>
      <w:r w:rsidRPr="00EE6A2B">
        <w:rPr>
          <w:sz w:val="16"/>
        </w:rPr>
        <w:t xml:space="preserve"> very the </w:t>
      </w:r>
      <w:r w:rsidRPr="004C11F3">
        <w:rPr>
          <w:rStyle w:val="Emphasis"/>
        </w:rPr>
        <w:t>high-altitude debris</w:t>
      </w:r>
      <w:r w:rsidRPr="004C11F3">
        <w:rPr>
          <w:u w:val="single"/>
        </w:rPr>
        <w:t xml:space="preserve"> clouds would severely reduce </w:t>
      </w:r>
      <w:r w:rsidRPr="004C11F3">
        <w:rPr>
          <w:rStyle w:val="Emphasis"/>
        </w:rPr>
        <w:t>sunlight</w:t>
      </w:r>
      <w:r w:rsidRPr="00EE6A2B">
        <w:rPr>
          <w:sz w:val="16"/>
        </w:rPr>
        <w:t xml:space="preserve"> levels </w:t>
      </w:r>
      <w:r w:rsidRPr="004C11F3">
        <w:rPr>
          <w:u w:val="single"/>
        </w:rPr>
        <w:t xml:space="preserve">and disrupt the world’s climate for a decade causing </w:t>
      </w:r>
      <w:r w:rsidRPr="004C11F3">
        <w:rPr>
          <w:rStyle w:val="Emphasis"/>
        </w:rPr>
        <w:t>drought</w:t>
      </w:r>
      <w:r w:rsidRPr="00EE6A2B">
        <w:rPr>
          <w:sz w:val="16"/>
        </w:rPr>
        <w:t xml:space="preserve">, </w:t>
      </w:r>
      <w:r w:rsidRPr="004C11F3">
        <w:rPr>
          <w:u w:val="single"/>
        </w:rPr>
        <w:t xml:space="preserve">a prolonged </w:t>
      </w:r>
      <w:r w:rsidRPr="004C11F3">
        <w:rPr>
          <w:rStyle w:val="Emphasis"/>
        </w:rPr>
        <w:t>winter</w:t>
      </w:r>
      <w:r w:rsidRPr="00EE6A2B">
        <w:rPr>
          <w:sz w:val="16"/>
        </w:rPr>
        <w:t xml:space="preserve">, </w:t>
      </w:r>
      <w:r w:rsidRPr="004C11F3">
        <w:rPr>
          <w:rStyle w:val="Emphasis"/>
        </w:rPr>
        <w:t>global famine</w:t>
      </w:r>
      <w:r w:rsidRPr="004C11F3">
        <w:rPr>
          <w:u w:val="single"/>
        </w:rPr>
        <w:t xml:space="preserve"> and </w:t>
      </w:r>
      <w:r w:rsidRPr="004C11F3">
        <w:rPr>
          <w:rStyle w:val="Emphasis"/>
        </w:rPr>
        <w:t>catastrophic impacts</w:t>
      </w:r>
      <w:r w:rsidRPr="004C11F3">
        <w:rPr>
          <w:u w:val="single"/>
        </w:rPr>
        <w:t xml:space="preserve"> for </w:t>
      </w:r>
      <w:r w:rsidRPr="004C11F3">
        <w:rPr>
          <w:rStyle w:val="Emphasis"/>
        </w:rPr>
        <w:t>all life on earth</w:t>
      </w:r>
      <w:r w:rsidRPr="004C11F3">
        <w:rPr>
          <w:u w:val="single"/>
        </w:rPr>
        <w:t xml:space="preserve"> and in the seas due to </w:t>
      </w:r>
      <w:r w:rsidRPr="004C11F3">
        <w:rPr>
          <w:rStyle w:val="Emphasis"/>
        </w:rPr>
        <w:t>intense</w:t>
      </w:r>
      <w:r w:rsidRPr="004C11F3">
        <w:rPr>
          <w:u w:val="single"/>
        </w:rPr>
        <w:t xml:space="preserve"> levels of </w:t>
      </w:r>
      <w:r w:rsidRPr="004C11F3">
        <w:rPr>
          <w:rStyle w:val="Emphasis"/>
        </w:rPr>
        <w:t>UV</w:t>
      </w:r>
      <w:r w:rsidRPr="004C11F3">
        <w:rPr>
          <w:u w:val="single"/>
        </w:rPr>
        <w:t xml:space="preserve"> with the </w:t>
      </w:r>
      <w:r w:rsidRPr="004C11F3">
        <w:rPr>
          <w:rStyle w:val="Emphasis"/>
        </w:rPr>
        <w:t>destruction of the ozone</w:t>
      </w:r>
      <w:r w:rsidRPr="004C11F3">
        <w:rPr>
          <w:u w:val="single"/>
        </w:rPr>
        <w:t xml:space="preserve"> layer</w:t>
      </w:r>
      <w:r w:rsidRPr="00EE6A2B">
        <w:rPr>
          <w:sz w:val="16"/>
        </w:rPr>
        <w:t xml:space="preserve">. But even at the level of a few hundred nuclear warheads, the consequences of a nuclear war would be extremely severe across the world far beyond the areas hit directly. A nuclear conflict between India and Pakistan with ‘only’ 100 small warheads would kill hundreds of millions and cause climate damage leading to a global famine. The sheer destructive nature of nuclear explosions combined with long lasting radiation, means that nuclear weapons are of no military use. ‘Enemy’ territory would be unusable for years because of intense radiation -especially when nuclear power stations and reprocessing plants are hit. Even if your own country is not hit, radiation and climate damage will spread across the globe. No one escapes the consequences. 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w:t>
      </w:r>
      <w:r w:rsidRPr="005104B8">
        <w:rPr>
          <w:highlight w:val="cyan"/>
          <w:u w:val="single"/>
        </w:rPr>
        <w:t xml:space="preserve">a </w:t>
      </w:r>
      <w:r w:rsidRPr="005104B8">
        <w:rPr>
          <w:rStyle w:val="Emphasis"/>
          <w:highlight w:val="cyan"/>
        </w:rPr>
        <w:t>terrorist organisation</w:t>
      </w:r>
      <w:r w:rsidRPr="005104B8">
        <w:rPr>
          <w:highlight w:val="cyan"/>
          <w:u w:val="single"/>
        </w:rPr>
        <w:t xml:space="preserve"> with a </w:t>
      </w:r>
      <w:r w:rsidRPr="005104B8">
        <w:rPr>
          <w:rStyle w:val="Emphasis"/>
          <w:highlight w:val="cyan"/>
        </w:rPr>
        <w:t>nuc</w:t>
      </w:r>
      <w:r w:rsidRPr="009807F0">
        <w:rPr>
          <w:rStyle w:val="Emphasis"/>
        </w:rPr>
        <w:t>lear weapon</w:t>
      </w:r>
      <w:r w:rsidRPr="009807F0">
        <w:rPr>
          <w:u w:val="single"/>
        </w:rPr>
        <w:t xml:space="preserve"> </w:t>
      </w:r>
      <w:r w:rsidRPr="005104B8">
        <w:rPr>
          <w:rStyle w:val="Emphasis"/>
          <w:highlight w:val="cyan"/>
        </w:rPr>
        <w:t>can</w:t>
      </w:r>
      <w:r w:rsidRPr="009807F0">
        <w:rPr>
          <w:rStyle w:val="Emphasis"/>
        </w:rPr>
        <w:t>no</w:t>
      </w:r>
      <w:r w:rsidRPr="005104B8">
        <w:rPr>
          <w:rStyle w:val="Emphasis"/>
          <w:highlight w:val="cyan"/>
        </w:rPr>
        <w:t>t be deterred</w:t>
      </w:r>
      <w:r w:rsidRPr="00EE6A2B">
        <w:rPr>
          <w:sz w:val="16"/>
        </w:rPr>
        <w:t xml:space="preserve"> in this way. Secondly, </w:t>
      </w:r>
      <w:r w:rsidRPr="005104B8">
        <w:rPr>
          <w:u w:val="single"/>
        </w:rPr>
        <w:t xml:space="preserve">there are several ways in which a </w:t>
      </w:r>
      <w:r w:rsidRPr="005104B8">
        <w:rPr>
          <w:rStyle w:val="Emphasis"/>
          <w:highlight w:val="cyan"/>
        </w:rPr>
        <w:t>nuc</w:t>
      </w:r>
      <w:r w:rsidRPr="009807F0">
        <w:rPr>
          <w:rStyle w:val="Emphasis"/>
        </w:rPr>
        <w:t>lear</w:t>
      </w:r>
      <w:r w:rsidRPr="005104B8">
        <w:rPr>
          <w:rStyle w:val="Emphasis"/>
          <w:highlight w:val="cyan"/>
        </w:rPr>
        <w:t xml:space="preserve"> war</w:t>
      </w:r>
      <w:r w:rsidRPr="005104B8">
        <w:rPr>
          <w:highlight w:val="cyan"/>
          <w:u w:val="single"/>
        </w:rPr>
        <w:t xml:space="preserve"> can </w:t>
      </w:r>
      <w:r w:rsidRPr="005104B8">
        <w:rPr>
          <w:rStyle w:val="Emphasis"/>
          <w:highlight w:val="cyan"/>
        </w:rPr>
        <w:t>start by mistake</w:t>
      </w:r>
      <w:r w:rsidRPr="00EE6A2B">
        <w:rPr>
          <w:sz w:val="16"/>
        </w:rPr>
        <w:t xml:space="preserv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 The </w:t>
      </w:r>
      <w:r w:rsidRPr="004C11F3">
        <w:rPr>
          <w:u w:val="single"/>
        </w:rPr>
        <w:t>risk of mistake is very high because</w:t>
      </w:r>
      <w:r w:rsidRPr="00EE6A2B">
        <w:rPr>
          <w:sz w:val="16"/>
        </w:rPr>
        <w:t xml:space="preserve">, in a hangover from the Cold War, </w:t>
      </w:r>
      <w:r w:rsidRPr="004C11F3">
        <w:rPr>
          <w:u w:val="single"/>
        </w:rPr>
        <w:t xml:space="preserve">the USA and Russia each keep </w:t>
      </w:r>
      <w:r w:rsidRPr="004C11F3">
        <w:rPr>
          <w:rStyle w:val="Emphasis"/>
        </w:rPr>
        <w:t>900 warheads</w:t>
      </w:r>
      <w:r w:rsidRPr="004C11F3">
        <w:rPr>
          <w:u w:val="single"/>
        </w:rPr>
        <w:t xml:space="preserve"> ready to fire in a </w:t>
      </w:r>
      <w:r w:rsidRPr="004C11F3">
        <w:rPr>
          <w:rStyle w:val="Emphasis"/>
        </w:rPr>
        <w:t>few minutes</w:t>
      </w:r>
      <w:r w:rsidRPr="00EE6A2B">
        <w:rPr>
          <w:sz w:val="16"/>
        </w:rPr>
        <w:t xml:space="preserve">, in a ‘launch on warning’ status, </w:t>
      </w:r>
      <w:r w:rsidRPr="004C11F3">
        <w:rPr>
          <w:u w:val="single"/>
        </w:rPr>
        <w:t xml:space="preserve">should a </w:t>
      </w:r>
      <w:r w:rsidRPr="004C11F3">
        <w:rPr>
          <w:rStyle w:val="Emphasis"/>
        </w:rPr>
        <w:t>warning</w:t>
      </w:r>
      <w:r w:rsidRPr="004C11F3">
        <w:rPr>
          <w:u w:val="single"/>
        </w:rPr>
        <w:t xml:space="preserve"> of nuclear attack come in</w:t>
      </w:r>
      <w:r w:rsidRPr="00EE6A2B">
        <w:rPr>
          <w:sz w:val="16"/>
        </w:rPr>
        <w:t xml:space="preserve">. These nuclear weapons form a dangerous nuclear stand-off - rather like two people holding guns to each other’s heads. </w:t>
      </w:r>
      <w:r w:rsidRPr="005104B8">
        <w:rPr>
          <w:highlight w:val="cyan"/>
          <w:u w:val="single"/>
        </w:rPr>
        <w:t>With only</w:t>
      </w:r>
      <w:r w:rsidRPr="005104B8">
        <w:rPr>
          <w:u w:val="single"/>
        </w:rPr>
        <w:t xml:space="preserve"> a few </w:t>
      </w:r>
      <w:r w:rsidRPr="005104B8">
        <w:rPr>
          <w:highlight w:val="cyan"/>
          <w:u w:val="single"/>
        </w:rPr>
        <w:t>minutes to evaluate a warning</w:t>
      </w:r>
      <w:r w:rsidRPr="00EE6A2B">
        <w:rPr>
          <w:sz w:val="16"/>
        </w:rPr>
        <w:t xml:space="preserve"> of nuclear attack before warheads would strike, </w:t>
      </w:r>
      <w:r w:rsidRPr="005104B8">
        <w:rPr>
          <w:rStyle w:val="Emphasis"/>
          <w:highlight w:val="cyan"/>
        </w:rPr>
        <w:t>one mistake can trigger disaster</w:t>
      </w:r>
      <w:r w:rsidRPr="00EE6A2B">
        <w:rPr>
          <w:sz w:val="16"/>
        </w:rPr>
        <w:t>. A similar nuclear stand-off exists between India and Pakistan.</w:t>
      </w:r>
    </w:p>
    <w:p w14:paraId="3FEBA16E" w14:textId="77777777" w:rsidR="00EF7886" w:rsidRPr="00BF18C2" w:rsidRDefault="00EF7886" w:rsidP="00EF7886">
      <w:pPr>
        <w:pStyle w:val="Heading4"/>
      </w:pPr>
      <w:r>
        <w:t>Resource</w:t>
      </w:r>
      <w:r>
        <w:rPr>
          <w:u w:val="single"/>
        </w:rPr>
        <w:t xml:space="preserve"> shortages</w:t>
      </w:r>
      <w:r>
        <w:t xml:space="preserve"> — nuclear war</w:t>
      </w:r>
    </w:p>
    <w:p w14:paraId="4D9CDF8A" w14:textId="77777777" w:rsidR="00EF7886" w:rsidRPr="00DA0C49" w:rsidRDefault="00EF7886" w:rsidP="00EF7886">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58BD06B9" w14:textId="40DC42B2" w:rsidR="00EF7886" w:rsidRPr="001D3F86" w:rsidRDefault="00EF7886" w:rsidP="001D3F86">
      <w:pPr>
        <w:ind w:right="6"/>
        <w:rPr>
          <w:sz w:val="16"/>
        </w:rPr>
      </w:pPr>
      <w:r w:rsidRPr="00DA0C49">
        <w:rPr>
          <w:sz w:val="16"/>
        </w:rPr>
        <w:lastRenderedPageBreak/>
        <w:t xml:space="preserve">“It is clear that most politicians and most citizens do not recognize that returning to </w:t>
      </w:r>
      <w:r w:rsidRPr="00C670D0">
        <w:rPr>
          <w:rStyle w:val="StyleUnderline"/>
          <w:highlight w:val="green"/>
        </w:rPr>
        <w:t>“more of the same” is a recipe for</w:t>
      </w:r>
      <w:r w:rsidRPr="00C200D0">
        <w:rPr>
          <w:rStyle w:val="StyleUnderline"/>
        </w:rPr>
        <w:t xml:space="preserve"> </w:t>
      </w:r>
      <w:r w:rsidRPr="00DA0C49">
        <w:rPr>
          <w:rStyle w:val="StyleUnderline"/>
        </w:rPr>
        <w:t xml:space="preserve">promoting the first </w:t>
      </w:r>
      <w:r w:rsidRPr="00C670D0">
        <w:rPr>
          <w:rStyle w:val="Emphasis"/>
          <w:highlight w:val="green"/>
        </w:rPr>
        <w:t>collapse of</w:t>
      </w:r>
      <w:r w:rsidRPr="00DA0C49">
        <w:rPr>
          <w:rStyle w:val="Emphasis"/>
        </w:rPr>
        <w:t xml:space="preserve"> a </w:t>
      </w:r>
      <w:r w:rsidRPr="004E52B5">
        <w:rPr>
          <w:rStyle w:val="Emphasis"/>
        </w:rPr>
        <w:t xml:space="preserve">global </w:t>
      </w:r>
      <w:r w:rsidRPr="00C670D0">
        <w:rPr>
          <w:rStyle w:val="Emphasis"/>
          <w:highlight w:val="green"/>
        </w:rPr>
        <w:t>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4E52B5">
        <w:rPr>
          <w:rStyle w:val="StyleUnderline"/>
        </w:rPr>
        <w:t>consequences of</w:t>
      </w:r>
      <w:r w:rsidRPr="00DA0C49">
        <w:rPr>
          <w:rStyle w:val="StyleUnderline"/>
        </w:rPr>
        <w:t xml:space="preserve"> more </w:t>
      </w:r>
      <w:r w:rsidRPr="00C670D0">
        <w:rPr>
          <w:rStyle w:val="StyleUnderline"/>
          <w:highlight w:val="green"/>
        </w:rPr>
        <w:t>resource wars</w:t>
      </w:r>
      <w:r w:rsidRPr="00DA0C49">
        <w:rPr>
          <w:rStyle w:val="StyleUnderline"/>
        </w:rPr>
        <w:t xml:space="preserve">, many </w:t>
      </w:r>
      <w:r w:rsidRPr="00C670D0">
        <w:rPr>
          <w:rStyle w:val="Emphasis"/>
          <w:highlight w:val="green"/>
        </w:rPr>
        <w:t xml:space="preserve">likely </w:t>
      </w:r>
      <w:r w:rsidRPr="004E52B5">
        <w:rPr>
          <w:rStyle w:val="Emphasis"/>
        </w:rPr>
        <w:t>triggered</w:t>
      </w:r>
      <w:r w:rsidRPr="004E52B5">
        <w:rPr>
          <w:rStyle w:val="StyleUnderline"/>
        </w:rPr>
        <w:t xml:space="preserve"> </w:t>
      </w:r>
      <w:r w:rsidRPr="00C670D0">
        <w:rPr>
          <w:rStyle w:val="StyleUnderline"/>
          <w:highlight w:val="green"/>
        </w:rPr>
        <w:t>over water</w:t>
      </w:r>
      <w:r w:rsidRPr="00DA0C49">
        <w:rPr>
          <w:rStyle w:val="StyleUnderline"/>
        </w:rPr>
        <w:t xml:space="preserve"> supplies stressed by climate disruption, are likely to </w:t>
      </w:r>
      <w:r w:rsidRPr="004E52B5">
        <w:rPr>
          <w:rStyle w:val="StyleUnderline"/>
        </w:rPr>
        <w:t xml:space="preserve">include </w:t>
      </w:r>
      <w:r w:rsidRPr="00C670D0">
        <w:rPr>
          <w:rStyle w:val="Emphasis"/>
          <w:highlight w:val="green"/>
        </w:rPr>
        <w:t>increased unrest</w:t>
      </w:r>
      <w:r w:rsidRPr="00DA0C49">
        <w:rPr>
          <w:rStyle w:val="Emphasis"/>
        </w:rPr>
        <w:t xml:space="preserve"> in poor nations</w:t>
      </w:r>
      <w:r w:rsidRPr="00DA0C49">
        <w:rPr>
          <w:rStyle w:val="StyleUnderline"/>
        </w:rPr>
        <w:t xml:space="preserve">, a </w:t>
      </w:r>
      <w:r w:rsidRPr="00C670D0">
        <w:rPr>
          <w:rStyle w:val="Emphasis"/>
          <w:highlight w:val="green"/>
        </w:rPr>
        <w:t>proliferation of w</w:t>
      </w:r>
      <w:r w:rsidRPr="00DA0C49">
        <w:rPr>
          <w:rStyle w:val="Emphasis"/>
          <w:sz w:val="16"/>
        </w:rPr>
        <w:t xml:space="preserve">eapons of </w:t>
      </w:r>
      <w:r w:rsidRPr="00C670D0">
        <w:rPr>
          <w:rStyle w:val="Emphasis"/>
          <w:highlight w:val="green"/>
        </w:rPr>
        <w:t>m</w:t>
      </w:r>
      <w:r w:rsidRPr="00DA0C49">
        <w:rPr>
          <w:rStyle w:val="Emphasis"/>
          <w:sz w:val="16"/>
        </w:rPr>
        <w:t xml:space="preserve">ass </w:t>
      </w:r>
      <w:r w:rsidRPr="00C670D0">
        <w:rPr>
          <w:rStyle w:val="Emphasis"/>
          <w:highlight w:val="green"/>
        </w:rPr>
        <w:t>d</w:t>
      </w:r>
      <w:r w:rsidRPr="00DA0C49">
        <w:rPr>
          <w:rStyle w:val="Emphasis"/>
          <w:sz w:val="16"/>
        </w:rPr>
        <w:t>estruction</w:t>
      </w:r>
      <w:r w:rsidRPr="00DA0C49">
        <w:rPr>
          <w:rStyle w:val="StyleUnderline"/>
        </w:rPr>
        <w:t xml:space="preserve">, </w:t>
      </w:r>
      <w:r w:rsidRPr="00C670D0">
        <w:rPr>
          <w:rStyle w:val="Emphasis"/>
          <w:highlight w:val="green"/>
        </w:rPr>
        <w:t>widening inequity</w:t>
      </w:r>
      <w:r w:rsidRPr="00DA0C49">
        <w:rPr>
          <w:rStyle w:val="StyleUnderline"/>
        </w:rPr>
        <w:t xml:space="preserve"> within and between nations, </w:t>
      </w:r>
      <w:r w:rsidRPr="00C670D0">
        <w:rPr>
          <w:rStyle w:val="StyleUnderline"/>
          <w:highlight w:val="green"/>
        </w:rPr>
        <w:t>and</w:t>
      </w:r>
      <w:r w:rsidRPr="00DA0C49">
        <w:rPr>
          <w:rStyle w:val="StyleUnderline"/>
        </w:rPr>
        <w:t xml:space="preserve"> in the worst (and </w:t>
      </w:r>
      <w:r w:rsidRPr="00C670D0">
        <w:rPr>
          <w:rStyle w:val="Emphasis"/>
          <w:highlight w:val="green"/>
        </w:rPr>
        <w:t>not unlikely</w:t>
      </w:r>
      <w:r w:rsidRPr="00DA0C49">
        <w:rPr>
          <w:rStyle w:val="StyleUnderline"/>
        </w:rPr>
        <w:t xml:space="preserve">) case, a </w:t>
      </w:r>
      <w:r w:rsidRPr="00C670D0">
        <w:rPr>
          <w:rStyle w:val="Emphasis"/>
          <w:highlight w:val="green"/>
        </w:rPr>
        <w:t>nuclear war ending civilization</w:t>
      </w:r>
      <w:r w:rsidRPr="00DA0C49">
        <w:rPr>
          <w:sz w:val="16"/>
        </w:rPr>
        <w:t>.</w:t>
      </w:r>
    </w:p>
    <w:p w14:paraId="66B7C324" w14:textId="77777777" w:rsidR="00EF7886" w:rsidRDefault="00EF7886" w:rsidP="00EF7886">
      <w:pPr>
        <w:pStyle w:val="Heading3"/>
      </w:pPr>
      <w:r>
        <w:lastRenderedPageBreak/>
        <w:t>Plan</w:t>
      </w:r>
    </w:p>
    <w:p w14:paraId="32C63769" w14:textId="2E69EA50" w:rsidR="00EF7886" w:rsidRDefault="00EF7886" w:rsidP="00EF7886">
      <w:pPr>
        <w:pStyle w:val="Heading4"/>
      </w:pPr>
      <w:r>
        <w:t xml:space="preserve">Plan: Space faring </w:t>
      </w:r>
      <w:r w:rsidR="0026696E">
        <w:t>states</w:t>
      </w:r>
      <w:r>
        <w:t xml:space="preserve"> should establish a multilateral agreement that restricts asteroid mining done by private entities</w:t>
      </w:r>
      <w:r w:rsidR="00AA6BF4">
        <w:t>.</w:t>
      </w:r>
    </w:p>
    <w:p w14:paraId="7948903B" w14:textId="77777777" w:rsidR="00EF7886" w:rsidRDefault="00EF7886" w:rsidP="00EF7886">
      <w:pPr>
        <w:pStyle w:val="Heading4"/>
      </w:pPr>
      <w:r>
        <w:t xml:space="preserve">Key to solve conflict and space debris. </w:t>
      </w:r>
    </w:p>
    <w:p w14:paraId="6FD22682" w14:textId="77777777" w:rsidR="00EF7886" w:rsidRDefault="00EF7886" w:rsidP="00EF7886">
      <w:r>
        <w:t xml:space="preserve">Ramin </w:t>
      </w:r>
      <w:r w:rsidRPr="007831F9">
        <w:rPr>
          <w:rStyle w:val="Style13ptBold"/>
        </w:rPr>
        <w:t>Skibba 18</w:t>
      </w:r>
      <w:r>
        <w:t>, science writer and astrophysicist based in Santa Cruz and San Diego., “ Mining in Space Could Lead to Conflicts on Earth,” Nautilus, 5-2-2018, https://nautil.us/blog/-mining-in-space-could-lead-to-conflicts-on-earth</w:t>
      </w:r>
    </w:p>
    <w:p w14:paraId="6C1C4BD3" w14:textId="77777777" w:rsidR="00EF7886" w:rsidRPr="00473B04" w:rsidRDefault="00EF7886" w:rsidP="00EF7886">
      <w:pPr>
        <w:rPr>
          <w:sz w:val="12"/>
        </w:rPr>
      </w:pPr>
      <w:r w:rsidRPr="007831F9">
        <w:rPr>
          <w:rStyle w:val="StyleUnderline"/>
        </w:rPr>
        <w:t>Space mining is no longer science fiction</w:t>
      </w:r>
      <w:r w:rsidRPr="00D672D9">
        <w:rPr>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C670D0">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7831F9">
        <w:rPr>
          <w:rStyle w:val="Emphasis"/>
        </w:rPr>
        <w:t xml:space="preserve">For one thing, it </w:t>
      </w:r>
      <w:r w:rsidRPr="00C670D0">
        <w:rPr>
          <w:rStyle w:val="Emphasis"/>
          <w:highlight w:val="green"/>
        </w:rPr>
        <w:t>appears to violate international law</w:t>
      </w:r>
      <w:r w:rsidRPr="00D672D9">
        <w:rPr>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536DCD">
        <w:rPr>
          <w:rStyle w:val="StyleUnderline"/>
        </w:rPr>
        <w:t xml:space="preserve">Major space-faring </w:t>
      </w:r>
      <w:r w:rsidRPr="00C670D0">
        <w:rPr>
          <w:rStyle w:val="StyleUnderline"/>
          <w:highlight w:val="green"/>
        </w:rPr>
        <w:t>nations</w:t>
      </w:r>
      <w:r w:rsidRPr="00D672D9">
        <w:rPr>
          <w:rStyle w:val="StyleUnderline"/>
        </w:rPr>
        <w:t xml:space="preserve"> are not among the 16 countries party to the treaty, but they </w:t>
      </w:r>
      <w:r w:rsidRPr="00C670D0">
        <w:rPr>
          <w:rStyle w:val="StyleUnderline"/>
          <w:highlight w:val="green"/>
        </w:rPr>
        <w:t>should</w:t>
      </w:r>
      <w:r w:rsidRPr="00D672D9">
        <w:rPr>
          <w:rStyle w:val="StyleUnderline"/>
        </w:rPr>
        <w:t xml:space="preserve"> arguably </w:t>
      </w:r>
      <w:r w:rsidRPr="00C670D0">
        <w:rPr>
          <w:rStyle w:val="StyleUnderline"/>
          <w:highlight w:val="green"/>
        </w:rPr>
        <w:t>come to some equitable agreement</w:t>
      </w:r>
      <w:r w:rsidRPr="00D672D9">
        <w:rPr>
          <w:rStyle w:val="StyleUnderline"/>
        </w:rPr>
        <w:t xml:space="preserve">, </w:t>
      </w:r>
      <w:r w:rsidRPr="00D672D9">
        <w:rPr>
          <w:rStyle w:val="Emphasis"/>
        </w:rPr>
        <w:t xml:space="preserve">since international </w:t>
      </w:r>
      <w:r w:rsidRPr="00C670D0">
        <w:rPr>
          <w:rStyle w:val="Emphasis"/>
          <w:highlight w:val="green"/>
        </w:rPr>
        <w:t>competition</w:t>
      </w:r>
      <w:r w:rsidRPr="00D672D9">
        <w:rPr>
          <w:rStyle w:val="Emphasis"/>
        </w:rPr>
        <w:t xml:space="preserve"> over natural resources in space </w:t>
      </w:r>
      <w:r w:rsidRPr="00C670D0">
        <w:rPr>
          <w:rStyle w:val="Emphasis"/>
          <w:highlight w:val="green"/>
        </w:rPr>
        <w:t>may very well transform into conflict</w:t>
      </w:r>
      <w:r w:rsidRPr="00D672D9">
        <w:rPr>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C670D0">
        <w:rPr>
          <w:rStyle w:val="StyleUnderline"/>
          <w:highlight w:val="green"/>
        </w:rPr>
        <w:t>As</w:t>
      </w:r>
      <w:r w:rsidRPr="00D672D9">
        <w:rPr>
          <w:rStyle w:val="StyleUnderline"/>
        </w:rPr>
        <w:t xml:space="preserve"> Planetary Resources and other U.S. and foreign </w:t>
      </w:r>
      <w:r w:rsidRPr="00C670D0">
        <w:rPr>
          <w:rStyle w:val="StyleUnderline"/>
          <w:highlight w:val="green"/>
        </w:rPr>
        <w:t>companies scramble</w:t>
      </w:r>
      <w:r w:rsidRPr="00D672D9">
        <w:rPr>
          <w:rStyle w:val="StyleUnderline"/>
        </w:rPr>
        <w:t xml:space="preserve"> for control over these valuable space minerals, competing “</w:t>
      </w:r>
      <w:r w:rsidRPr="00C670D0">
        <w:rPr>
          <w:rStyle w:val="StyleUnderline"/>
          <w:highlight w:val="green"/>
        </w:rPr>
        <w:t xml:space="preserve">land grabs” </w:t>
      </w:r>
      <w:r w:rsidRPr="00C670D0">
        <w:rPr>
          <w:rStyle w:val="Emphasis"/>
          <w:highlight w:val="green"/>
        </w:rPr>
        <w:t>by armed satellites may come next</w:t>
      </w:r>
      <w:r w:rsidRPr="00D672D9">
        <w:rPr>
          <w:rStyle w:val="Emphasis"/>
        </w:rPr>
        <w:t>.</w:t>
      </w:r>
      <w:r w:rsidRPr="00D672D9">
        <w:rPr>
          <w:sz w:val="12"/>
        </w:rPr>
        <w:t xml:space="preserve"> </w:t>
      </w:r>
      <w:r w:rsidRPr="00D672D9">
        <w:rPr>
          <w:rStyle w:val="StyleUnderline"/>
        </w:rPr>
        <w:t xml:space="preserve">Platinum-group metals in space may serve the same role as oil has on Earth, </w:t>
      </w:r>
      <w:r w:rsidRPr="00C670D0">
        <w:rPr>
          <w:rStyle w:val="Emphasis"/>
          <w:highlight w:val="green"/>
        </w:rPr>
        <w:t>threatening to extend geopolitical struggles into astropolitical ones</w:t>
      </w:r>
      <w:r w:rsidRPr="00D672D9">
        <w:rPr>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Like all forms of mining, it will be dangerous</w:t>
      </w:r>
      <w:r w:rsidRPr="00D672D9">
        <w:rPr>
          <w:sz w:val="12"/>
        </w:rPr>
        <w:t xml:space="preserve">. If </w:t>
      </w:r>
      <w:r w:rsidRPr="00D672D9">
        <w:rPr>
          <w:rStyle w:val="Emphasis"/>
        </w:rPr>
        <w:t>space-mining activities break up asteroids, the resulting debris could be hazardous for satellites, other spacecraft, and astronauts nearby</w:t>
      </w:r>
      <w:r w:rsidRPr="00D672D9">
        <w:rPr>
          <w:rStyle w:val="StyleUnderline"/>
        </w:rPr>
        <w:t>.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RPr="00D672D9">
        <w:rPr>
          <w:sz w:val="12"/>
        </w:rPr>
        <w:t xml:space="preserve"> </w:t>
      </w:r>
      <w:r w:rsidRPr="00D672D9">
        <w:rPr>
          <w:rStyle w:val="StyleUnderline"/>
        </w:rPr>
        <w:t>But it’s not clear that a pact between the commercial space mining industry and NASA would align with the public’s interest</w:t>
      </w:r>
      <w:r w:rsidRPr="00D672D9">
        <w:rPr>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473B04">
        <w:rPr>
          <w:rStyle w:val="StyleUnderline"/>
        </w:rPr>
        <w:t xml:space="preserve">But </w:t>
      </w:r>
      <w:r w:rsidRPr="00C670D0">
        <w:rPr>
          <w:rStyle w:val="StyleUnderline"/>
          <w:highlight w:val="green"/>
        </w:rPr>
        <w:t>if the U.S</w:t>
      </w:r>
      <w:r w:rsidRPr="00473B04">
        <w:rPr>
          <w:rStyle w:val="StyleUnderline"/>
        </w:rPr>
        <w:t xml:space="preserve">. and U.S.-based companies </w:t>
      </w:r>
      <w:r w:rsidRPr="00C670D0">
        <w:rPr>
          <w:rStyle w:val="StyleUnderline"/>
          <w:highlight w:val="green"/>
        </w:rPr>
        <w:t>lay claim</w:t>
      </w:r>
      <w:r w:rsidRPr="00473B04">
        <w:rPr>
          <w:rStyle w:val="StyleUnderline"/>
        </w:rPr>
        <w:t xml:space="preserve"> to the richest and most easily </w:t>
      </w:r>
      <w:r w:rsidRPr="00473B04">
        <w:rPr>
          <w:rStyle w:val="StyleUnderline"/>
        </w:rPr>
        <w:lastRenderedPageBreak/>
        <w:t xml:space="preserve">accessible prospecting sites, </w:t>
      </w:r>
      <w:r w:rsidRPr="00C670D0">
        <w:rPr>
          <w:rStyle w:val="StyleUnderline"/>
          <w:highlight w:val="green"/>
        </w:rPr>
        <w:t>not allowing other companies</w:t>
      </w:r>
      <w:r w:rsidRPr="00473B04">
        <w:rPr>
          <w:rStyle w:val="StyleUnderline"/>
        </w:rPr>
        <w:t xml:space="preserve"> and nations</w:t>
      </w:r>
      <w:r w:rsidRPr="00D672D9">
        <w:rPr>
          <w:rStyle w:val="StyleUnderline"/>
        </w:rPr>
        <w:t xml:space="preserve"> </w:t>
      </w:r>
      <w:r w:rsidRPr="00C670D0">
        <w:rPr>
          <w:rStyle w:val="StyleUnderline"/>
          <w:highlight w:val="green"/>
        </w:rPr>
        <w:t>to share</w:t>
      </w:r>
      <w:r w:rsidRPr="00D672D9">
        <w:rPr>
          <w:rStyle w:val="StyleUnderline"/>
        </w:rPr>
        <w:t xml:space="preserve"> in the wealth</w:t>
      </w:r>
      <w:r w:rsidRPr="00D672D9">
        <w:rPr>
          <w:sz w:val="12"/>
        </w:rPr>
        <w:t xml:space="preserve">, </w:t>
      </w:r>
      <w:r w:rsidRPr="00C670D0">
        <w:rPr>
          <w:rStyle w:val="Emphasis"/>
          <w:highlight w:val="green"/>
        </w:rPr>
        <w:t>economic and political relations could be damaged</w:t>
      </w:r>
      <w:r w:rsidRPr="00D672D9">
        <w:rPr>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D672D9">
        <w:rPr>
          <w:rStyle w:val="StyleUnderline"/>
        </w:rPr>
        <w:t xml:space="preserve">What should happen </w:t>
      </w:r>
      <w:r w:rsidRPr="00C670D0">
        <w:rPr>
          <w:rStyle w:val="StyleUnderline"/>
          <w:highlight w:val="green"/>
        </w:rPr>
        <w:t>instead</w:t>
      </w:r>
      <w:r w:rsidRPr="00D672D9">
        <w:rPr>
          <w:rStyle w:val="StyleUnderline"/>
        </w:rPr>
        <w:t>? Commercial space mining and science would both be served well by decoupling from each other. We should treat outer space like we do Antarct</w:t>
      </w:r>
      <w:r w:rsidRPr="00D672D9">
        <w:rPr>
          <w:sz w:val="12"/>
        </w:rPr>
        <w:t xml:space="preserve">ica. That icy landscape is humankind’s common heritage, where we encourage scientific investigations and conservation and forbid territorial claims. </w:t>
      </w:r>
      <w:r w:rsidRPr="00C670D0">
        <w:rPr>
          <w:rStyle w:val="Emphasis"/>
          <w:highlight w:val="green"/>
        </w:rPr>
        <w:t>If some</w:t>
      </w:r>
      <w:r w:rsidRPr="00D672D9">
        <w:rPr>
          <w:rStyle w:val="Emphasis"/>
        </w:rPr>
        <w:t xml:space="preserve"> organizations </w:t>
      </w:r>
      <w:r w:rsidRPr="00C670D0">
        <w:rPr>
          <w:rStyle w:val="Emphasis"/>
          <w:highlight w:val="green"/>
        </w:rPr>
        <w:t>want to mine</w:t>
      </w:r>
      <w:r w:rsidRPr="00D672D9">
        <w:rPr>
          <w:rStyle w:val="Emphasis"/>
        </w:rPr>
        <w:t xml:space="preserve"> asteroids, then </w:t>
      </w:r>
      <w:r w:rsidRPr="00C670D0">
        <w:rPr>
          <w:rStyle w:val="Emphasis"/>
          <w:highlight w:val="green"/>
        </w:rPr>
        <w:t>we should</w:t>
      </w:r>
      <w:r w:rsidRPr="00D672D9">
        <w:rPr>
          <w:rStyle w:val="Emphasis"/>
        </w:rPr>
        <w:t xml:space="preserve"> take the time to </w:t>
      </w:r>
      <w:r w:rsidRPr="00C670D0">
        <w:rPr>
          <w:rStyle w:val="Emphasis"/>
          <w:highlight w:val="green"/>
        </w:rPr>
        <w:t>develop and establish an international framework to regulate it properly</w:t>
      </w:r>
      <w:r w:rsidRPr="00D672D9">
        <w:rPr>
          <w:rStyle w:val="Emphasis"/>
        </w:rPr>
        <w:t>.</w:t>
      </w:r>
      <w:r w:rsidRPr="00D672D9">
        <w:rPr>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495CE92" w14:textId="77777777" w:rsidR="00EF7886" w:rsidRDefault="00EF7886" w:rsidP="00EF7886">
      <w:pPr>
        <w:pStyle w:val="Heading4"/>
      </w:pPr>
      <w:r>
        <w:t xml:space="preserve">Agreement is enforceable and solves. </w:t>
      </w:r>
    </w:p>
    <w:p w14:paraId="522286B0" w14:textId="77777777" w:rsidR="00EF7886" w:rsidRDefault="00EF7886" w:rsidP="00EF7886">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1195EB00" w14:textId="77777777" w:rsidR="00EF7886" w:rsidRPr="00473B04" w:rsidRDefault="00EF7886" w:rsidP="00EF7886">
      <w:pPr>
        <w:rPr>
          <w:rStyle w:val="Emphasis"/>
        </w:rPr>
      </w:pPr>
      <w:r w:rsidRPr="00D672D9">
        <w:rPr>
          <w:rStyle w:val="StyleUnderline"/>
        </w:rPr>
        <w:t>Third, a substantial drawback is the inability to enforce punishment</w:t>
      </w:r>
      <w:r>
        <w:rPr>
          <w:rStyle w:val="StyleUnderline"/>
        </w:rPr>
        <w:t xml:space="preserve"> </w:t>
      </w:r>
      <w:r w:rsidRPr="00D672D9">
        <w:rPr>
          <w:rStyle w:val="StyleUnderline"/>
        </w:rPr>
        <w:t>against countries who violate the treaty</w:t>
      </w:r>
      <w:r w:rsidRPr="00D672D9">
        <w:rPr>
          <w:sz w:val="14"/>
        </w:rPr>
        <w:t xml:space="preserve">. </w:t>
      </w:r>
      <w:r w:rsidRPr="00D672D9">
        <w:rPr>
          <w:rStyle w:val="StyleUnderline"/>
        </w:rPr>
        <w:t>If a case was to proceed to the ICJ,</w:t>
      </w:r>
      <w:r>
        <w:rPr>
          <w:rStyle w:val="StyleUnderline"/>
        </w:rPr>
        <w:t xml:space="preserve"> </w:t>
      </w:r>
      <w:r w:rsidRPr="00D672D9">
        <w:rPr>
          <w:rStyle w:val="StyleUnderline"/>
        </w:rPr>
        <w:t>and a decision was reached, the judgement is only binding upon the parties</w:t>
      </w:r>
      <w:r>
        <w:rPr>
          <w:rStyle w:val="StyleUnderline"/>
        </w:rPr>
        <w:t xml:space="preserve"> </w:t>
      </w:r>
      <w:r w:rsidRPr="00D672D9">
        <w:rPr>
          <w:rStyle w:val="StyleUnderline"/>
        </w:rPr>
        <w:t>in the cas</w:t>
      </w:r>
      <w:r w:rsidRPr="00D672D9">
        <w:rPr>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C670D0">
        <w:rPr>
          <w:rStyle w:val="StyleUnderline"/>
          <w:highlight w:val="green"/>
        </w:rPr>
        <w:t>A multilateral agreement</w:t>
      </w:r>
      <w:r w:rsidRPr="00D672D9">
        <w:rPr>
          <w:rStyle w:val="StyleUnderline"/>
        </w:rPr>
        <w:t xml:space="preserve"> may flourish in this aspect .because it may</w:t>
      </w:r>
      <w:r>
        <w:rPr>
          <w:rStyle w:val="StyleUnderline"/>
        </w:rPr>
        <w:t xml:space="preserve"> </w:t>
      </w:r>
      <w:r w:rsidRPr="00C670D0">
        <w:rPr>
          <w:rStyle w:val="StyleUnderline"/>
          <w:highlight w:val="green"/>
        </w:rPr>
        <w:t>explicitly certify that any legal disputes are binding</w:t>
      </w:r>
      <w:r w:rsidRPr="00D672D9">
        <w:rPr>
          <w:rStyle w:val="StyleUnderline"/>
        </w:rPr>
        <w:t xml:space="preserve"> to all members when</w:t>
      </w:r>
      <w:r>
        <w:rPr>
          <w:rStyle w:val="StyleUnderline"/>
        </w:rPr>
        <w:t xml:space="preserve"> </w:t>
      </w:r>
      <w:r w:rsidRPr="00D672D9">
        <w:rPr>
          <w:rStyle w:val="StyleUnderline"/>
        </w:rPr>
        <w:t>litigating the same issue, similar to the concept of collateral estoppel.</w:t>
      </w:r>
      <w:r>
        <w:rPr>
          <w:rStyle w:val="StyleUnderline"/>
        </w:rPr>
        <w:t xml:space="preserve"> </w:t>
      </w:r>
      <w:r w:rsidRPr="00D672D9">
        <w:rPr>
          <w:rStyle w:val="StyleUnderline"/>
        </w:rPr>
        <w:t>Additionally, provisions inside of the agreement may already specify the</w:t>
      </w:r>
      <w:r>
        <w:rPr>
          <w:rStyle w:val="StyleUnderline"/>
        </w:rPr>
        <w:t xml:space="preserve"> </w:t>
      </w:r>
      <w:r w:rsidRPr="00D672D9">
        <w:rPr>
          <w:rStyle w:val="StyleUnderline"/>
        </w:rPr>
        <w:t>punishment or procedures for violations of the agreements</w:t>
      </w:r>
      <w:r w:rsidRPr="00D672D9">
        <w:rPr>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D672D9">
        <w:rPr>
          <w:rStyle w:val="StyleUnderline"/>
        </w:rPr>
        <w:t>Corporations, as generally viewed, are risk averse.1 94</w:t>
      </w:r>
      <w:r>
        <w:rPr>
          <w:rStyle w:val="StyleUnderline"/>
        </w:rPr>
        <w:t xml:space="preserve"> </w:t>
      </w:r>
      <w:r w:rsidRPr="00D672D9">
        <w:rPr>
          <w:rStyle w:val="StyleUnderline"/>
        </w:rPr>
        <w:t>Being risk averse means.that when faced with multiple options, corporate</w:t>
      </w:r>
      <w:r>
        <w:rPr>
          <w:rStyle w:val="StyleUnderline"/>
        </w:rPr>
        <w:t xml:space="preserve"> </w:t>
      </w:r>
      <w:r w:rsidRPr="00D672D9">
        <w:rPr>
          <w:rStyle w:val="StyleUnderline"/>
        </w:rPr>
        <w:t>investors will typically prefer the option that denotes the lowest measure of</w:t>
      </w:r>
      <w:r>
        <w:rPr>
          <w:rStyle w:val="StyleUnderline"/>
        </w:rPr>
        <w:t xml:space="preserve"> </w:t>
      </w:r>
      <w:r w:rsidRPr="00D672D9">
        <w:rPr>
          <w:rStyle w:val="StyleUnderline"/>
        </w:rPr>
        <w:t xml:space="preserve">risk.'9 </w:t>
      </w:r>
      <w:r w:rsidRPr="00C670D0">
        <w:rPr>
          <w:rStyle w:val="StyleUnderline"/>
          <w:highlight w:val="green"/>
        </w:rPr>
        <w:t>With the potential of</w:t>
      </w:r>
      <w:r w:rsidRPr="00D672D9">
        <w:rPr>
          <w:rStyle w:val="StyleUnderline"/>
        </w:rPr>
        <w:t xml:space="preserve"> violating parties </w:t>
      </w:r>
      <w:r w:rsidRPr="00C670D0">
        <w:rPr>
          <w:rStyle w:val="StyleUnderline"/>
          <w:highlight w:val="green"/>
        </w:rPr>
        <w:t>not being punished</w:t>
      </w:r>
      <w:r w:rsidRPr="00D672D9">
        <w:rPr>
          <w:rStyle w:val="StyleUnderline"/>
        </w:rPr>
        <w:t xml:space="preserve"> under a U.N.</w:t>
      </w:r>
      <w:r>
        <w:rPr>
          <w:rStyle w:val="StyleUnderline"/>
        </w:rPr>
        <w:t xml:space="preserve"> </w:t>
      </w:r>
      <w:r w:rsidRPr="00D672D9">
        <w:rPr>
          <w:rStyle w:val="StyleUnderline"/>
        </w:rPr>
        <w:t xml:space="preserve">treaty, corporate </w:t>
      </w:r>
      <w:r w:rsidRPr="00C670D0">
        <w:rPr>
          <w:rStyle w:val="StyleUnderline"/>
          <w:highlight w:val="green"/>
        </w:rPr>
        <w:t>investors</w:t>
      </w:r>
      <w:r w:rsidRPr="00D672D9">
        <w:rPr>
          <w:rStyle w:val="StyleUnderline"/>
        </w:rPr>
        <w:t xml:space="preserve"> might be </w:t>
      </w:r>
      <w:r w:rsidRPr="00C670D0">
        <w:rPr>
          <w:rStyle w:val="StyleUnderline"/>
          <w:highlight w:val="green"/>
        </w:rPr>
        <w:t>unlikely to become involved</w:t>
      </w:r>
      <w:r w:rsidRPr="00D672D9">
        <w:rPr>
          <w:rStyle w:val="StyleUnderline"/>
        </w:rPr>
        <w:t xml:space="preserve"> in spacefaring operations, or, at the very least, have corporate decisions become</w:t>
      </w:r>
      <w:r>
        <w:rPr>
          <w:rStyle w:val="StyleUnderline"/>
        </w:rPr>
        <w:t xml:space="preserve"> </w:t>
      </w:r>
      <w:r w:rsidRPr="00D672D9">
        <w:rPr>
          <w:rStyle w:val="StyleUnderline"/>
        </w:rPr>
        <w:t>increasingly lengthy.1 9 6 As corporate decision-making becomes ever-more</w:t>
      </w:r>
      <w:r>
        <w:rPr>
          <w:rStyle w:val="StyleUnderline"/>
        </w:rPr>
        <w:t xml:space="preserve"> </w:t>
      </w:r>
      <w:r w:rsidRPr="00D672D9">
        <w:rPr>
          <w:rStyle w:val="StyleUnderline"/>
        </w:rPr>
        <w:t>lengthy, the overall growth rate of corporations focused on space-faring</w:t>
      </w:r>
      <w:r>
        <w:rPr>
          <w:rStyle w:val="StyleUnderline"/>
        </w:rPr>
        <w:t xml:space="preserve"> </w:t>
      </w:r>
      <w:r w:rsidRPr="00D672D9">
        <w:rPr>
          <w:rStyle w:val="StyleUnderline"/>
        </w:rPr>
        <w:t xml:space="preserve">operations will suffer.' 9 7 </w:t>
      </w:r>
      <w:r w:rsidRPr="00C670D0">
        <w:rPr>
          <w:rStyle w:val="Emphasis"/>
          <w:highlight w:val="green"/>
        </w:rPr>
        <w:t>With a multilateral agreement, and</w:t>
      </w:r>
      <w:r w:rsidRPr="00473B04">
        <w:rPr>
          <w:rStyle w:val="Emphasis"/>
        </w:rPr>
        <w:t xml:space="preserve"> an anticipation of </w:t>
      </w:r>
      <w:r w:rsidRPr="00C670D0">
        <w:rPr>
          <w:rStyle w:val="Emphasis"/>
          <w:highlight w:val="green"/>
        </w:rPr>
        <w:t>punishment</w:t>
      </w:r>
      <w:r w:rsidRPr="00473B04">
        <w:rPr>
          <w:rStyle w:val="Emphasis"/>
        </w:rPr>
        <w:t xml:space="preserve"> for violations, some of the </w:t>
      </w:r>
      <w:r w:rsidRPr="00C670D0">
        <w:rPr>
          <w:rStyle w:val="Emphasis"/>
          <w:highlight w:val="green"/>
        </w:rPr>
        <w:t>worries of</w:t>
      </w:r>
      <w:r w:rsidRPr="00473B04">
        <w:rPr>
          <w:rStyle w:val="Emphasis"/>
        </w:rPr>
        <w:t xml:space="preserve"> corporate </w:t>
      </w:r>
      <w:r w:rsidRPr="00C670D0">
        <w:rPr>
          <w:rStyle w:val="Emphasis"/>
          <w:highlight w:val="green"/>
        </w:rPr>
        <w:t>investors would be alleviated by a multilateral agreement</w:t>
      </w:r>
    </w:p>
    <w:p w14:paraId="3F652967" w14:textId="77777777" w:rsidR="00EF7886" w:rsidRDefault="00EF7886" w:rsidP="00EF7886">
      <w:pPr>
        <w:pStyle w:val="Heading3"/>
      </w:pPr>
      <w:r>
        <w:lastRenderedPageBreak/>
        <w:t>Framework</w:t>
      </w:r>
    </w:p>
    <w:p w14:paraId="6394DE38" w14:textId="77777777" w:rsidR="001B68C8" w:rsidRDefault="001B68C8" w:rsidP="001B68C8">
      <w:pPr>
        <w:pStyle w:val="Heading4"/>
      </w:pPr>
      <w:r>
        <w:t>The standard is maximizing expected wellbeing.</w:t>
      </w:r>
    </w:p>
    <w:p w14:paraId="611DFA6F" w14:textId="77777777" w:rsidR="001B68C8" w:rsidRPr="008D612D" w:rsidRDefault="001B68C8" w:rsidP="001B68C8"/>
    <w:p w14:paraId="561D6A56" w14:textId="77777777" w:rsidR="001B68C8" w:rsidRPr="003C1115" w:rsidRDefault="001B68C8" w:rsidP="001B68C8">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4185424E" w14:textId="77777777" w:rsidR="001B68C8" w:rsidRPr="002F5B9E" w:rsidRDefault="001B68C8" w:rsidP="001B68C8">
      <w:r w:rsidRPr="002F5B9E">
        <w:rPr>
          <w:rStyle w:val="Style13ptBold"/>
          <w:szCs w:val="26"/>
        </w:rPr>
        <w:t xml:space="preserve">Khan 18 </w:t>
      </w:r>
      <w:r w:rsidRPr="002F5B9E">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304D74BE" w14:textId="77777777" w:rsidR="001B68C8" w:rsidRPr="002F5B9E" w:rsidRDefault="001B68C8" w:rsidP="001B68C8">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Moriori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Ricken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overpowered tribes,</w:t>
      </w:r>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Morioris,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Nunuku’s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26845EAA" w14:textId="77777777" w:rsidR="001B68C8" w:rsidRPr="00537196" w:rsidRDefault="001B68C8" w:rsidP="001B68C8">
      <w:pPr>
        <w:pStyle w:val="Heading4"/>
        <w:rPr>
          <w:rFonts w:cs="Calibri"/>
        </w:rPr>
      </w:pPr>
      <w:r w:rsidRPr="008A282C">
        <w:rPr>
          <w:rFonts w:cstheme="minorHAnsi"/>
        </w:rPr>
        <w:t>2</w:t>
      </w:r>
      <w:r>
        <w:rPr>
          <w:rFonts w:cstheme="minorHAnsi"/>
        </w:rPr>
        <w:t>]</w:t>
      </w:r>
      <w:r w:rsidRPr="008A282C">
        <w:rPr>
          <w:rFonts w:cstheme="minorHAnsi"/>
        </w:rPr>
        <w:t xml:space="preserve"> </w:t>
      </w:r>
      <w:r>
        <w:rPr>
          <w:rFonts w:cstheme="minorHAnsi"/>
        </w:rPr>
        <w:t>Actor-specificity</w:t>
      </w:r>
    </w:p>
    <w:p w14:paraId="3F3057BB" w14:textId="77777777" w:rsidR="001B68C8" w:rsidRPr="00DA51BE" w:rsidRDefault="001B68C8" w:rsidP="001B68C8">
      <w:pPr>
        <w:rPr>
          <w:rStyle w:val="Style13ptBold"/>
          <w:b w:val="0"/>
          <w:bCs/>
        </w:rPr>
      </w:pPr>
      <w:r>
        <w:rPr>
          <w:rStyle w:val="Style13ptBold"/>
        </w:rPr>
        <w:t>Mack 4</w:t>
      </w:r>
      <w:r w:rsidRPr="00031F69">
        <w:t xml:space="preserve"> [</w:t>
      </w:r>
      <w:r>
        <w:t xml:space="preserve">(Peter, </w:t>
      </w:r>
      <w:r w:rsidRPr="002C79AA">
        <w:t>MBBS, FRCS(Ed), FRCS (Glasg), PhD, MBA, MHlthEcon</w:t>
      </w:r>
      <w:r>
        <w:t xml:space="preserve">) </w:t>
      </w:r>
      <w:r w:rsidRPr="00031F69">
        <w:t xml:space="preserve">“Utilitarian Ethics in Healthcare.” International Journal of the Computer, the Internet, and Management Vol. 12, No.3. 2004. Department of Surgery. Singapore General Hospital.] </w:t>
      </w:r>
      <w:r>
        <w:t>SJDI</w:t>
      </w:r>
    </w:p>
    <w:p w14:paraId="3CA26EB6" w14:textId="77777777" w:rsidR="001B68C8" w:rsidRPr="00537196" w:rsidRDefault="001B68C8" w:rsidP="001B68C8">
      <w:pPr>
        <w:rPr>
          <w:u w:val="single"/>
        </w:rPr>
      </w:pPr>
      <w:r w:rsidRPr="000A43B7">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0A43B7">
        <w:rPr>
          <w:rStyle w:val="StyleUnderline"/>
        </w:rPr>
        <w:t xml:space="preserve">The traditional stance </w:t>
      </w:r>
      <w:r w:rsidRPr="004965FF">
        <w:t>of the physician</w:t>
      </w:r>
      <w:r w:rsidRPr="000A43B7">
        <w:rPr>
          <w:rStyle w:val="StyleUnderline"/>
        </w:rPr>
        <w:t xml:space="preserve"> is that each patient is an isolated universe. </w:t>
      </w:r>
      <w:r w:rsidRPr="004965FF">
        <w:t>When confronted with a situation in which his duty involves a competition for scarce medications or treatments, he would plead the patient’s cause by all methods, short of</w:t>
      </w:r>
      <w:r w:rsidRPr="000A43B7">
        <w:t xml:space="preserve"> deceit. However, </w:t>
      </w:r>
      <w:r w:rsidRPr="00840929">
        <w:rPr>
          <w:rStyle w:val="StyleUnderline"/>
          <w:highlight w:val="green"/>
        </w:rPr>
        <w:t>when the</w:t>
      </w:r>
      <w:r w:rsidRPr="000A43B7">
        <w:rPr>
          <w:rStyle w:val="StyleUnderline"/>
        </w:rPr>
        <w:t xml:space="preserve"> </w:t>
      </w:r>
      <w:r w:rsidRPr="004965FF">
        <w:t>physician’s</w:t>
      </w:r>
      <w:r w:rsidRPr="000A43B7">
        <w:rPr>
          <w:rStyle w:val="StyleUnderline"/>
        </w:rPr>
        <w:t xml:space="preserve"> </w:t>
      </w:r>
      <w:r w:rsidRPr="00840929">
        <w:rPr>
          <w:rStyle w:val="StyleUnderline"/>
          <w:highlight w:val="green"/>
        </w:rPr>
        <w:t>decision involves more</w:t>
      </w:r>
      <w:r w:rsidRPr="000A43B7">
        <w:rPr>
          <w:rStyle w:val="StyleUnderline"/>
        </w:rPr>
        <w:t xml:space="preserve"> than just his own patient</w:t>
      </w:r>
      <w:r w:rsidRPr="004965FF">
        <w:t>, or has some commitment to public health,</w:t>
      </w:r>
      <w:r w:rsidRPr="000A43B7">
        <w:rPr>
          <w:rStyle w:val="StyleUnderline"/>
        </w:rPr>
        <w:t xml:space="preserve"> </w:t>
      </w:r>
      <w:r w:rsidRPr="00840929">
        <w:rPr>
          <w:rStyle w:val="StyleUnderline"/>
          <w:highlight w:val="green"/>
        </w:rPr>
        <w:t>other issues have to be considered.</w:t>
      </w:r>
      <w:r w:rsidRPr="000A43B7">
        <w:rPr>
          <w:rStyle w:val="StyleUnderline"/>
        </w:rPr>
        <w:t xml:space="preserve"> </w:t>
      </w:r>
      <w:r w:rsidRPr="004965FF">
        <w:t>He then has to recognise that the</w:t>
      </w:r>
      <w:r w:rsidRPr="000A43B7">
        <w:rPr>
          <w:rStyle w:val="StyleUnderline"/>
        </w:rPr>
        <w:t xml:space="preserve"> </w:t>
      </w:r>
      <w:r w:rsidRPr="00840929">
        <w:rPr>
          <w:rStyle w:val="StyleUnderline"/>
          <w:highlight w:val="green"/>
        </w:rPr>
        <w:t>unbridled advocacy</w:t>
      </w:r>
      <w:r w:rsidRPr="000A43B7">
        <w:rPr>
          <w:rStyle w:val="StyleUnderline"/>
        </w:rPr>
        <w:t xml:space="preserve"> of the patient </w:t>
      </w:r>
      <w:r w:rsidRPr="00840929">
        <w:rPr>
          <w:rStyle w:val="StyleUnderline"/>
          <w:highlight w:val="green"/>
        </w:rPr>
        <w:t>may not square with</w:t>
      </w:r>
      <w:r w:rsidRPr="000A43B7">
        <w:t xml:space="preserve"> what the economist perceives to be </w:t>
      </w:r>
      <w:r w:rsidRPr="00840929">
        <w:rPr>
          <w:rStyle w:val="StyleUnderline"/>
          <w:highlight w:val="green"/>
        </w:rPr>
        <w:t>the most advantageous policy to society</w:t>
      </w:r>
      <w:r w:rsidRPr="000A43B7">
        <w:rPr>
          <w:rStyle w:val="StyleUnderline"/>
        </w:rPr>
        <w:t xml:space="preserve"> as a whole.</w:t>
      </w:r>
      <w:r w:rsidRPr="000A43B7">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A43B7">
        <w:t xml:space="preserve">, making available </w:t>
      </w:r>
      <w:r w:rsidRPr="00840929">
        <w:rPr>
          <w:rStyle w:val="StyleUnderline"/>
          <w:highlight w:val="green"/>
        </w:rPr>
        <w:t>more</w:t>
      </w:r>
      <w:r w:rsidRPr="000A43B7">
        <w:rPr>
          <w:rStyle w:val="StyleUnderline"/>
        </w:rPr>
        <w:t xml:space="preserve"> </w:t>
      </w:r>
      <w:r w:rsidRPr="000A43B7">
        <w:t xml:space="preserve">medication, labour or </w:t>
      </w:r>
      <w:r w:rsidRPr="00840929">
        <w:rPr>
          <w:rStyle w:val="StyleUnderline"/>
          <w:highlight w:val="green"/>
        </w:rPr>
        <w:t>expenses for one</w:t>
      </w:r>
      <w:r w:rsidRPr="000A43B7">
        <w:rPr>
          <w:rStyle w:val="StyleUnderline"/>
        </w:rPr>
        <w:t xml:space="preserve"> </w:t>
      </w:r>
      <w:r w:rsidRPr="000A43B7">
        <w:t xml:space="preserve">patient </w:t>
      </w:r>
      <w:r w:rsidRPr="000A43B7">
        <w:rPr>
          <w:rStyle w:val="StyleUnderline"/>
        </w:rPr>
        <w:t xml:space="preserve">will </w:t>
      </w:r>
      <w:r w:rsidRPr="00840929">
        <w:rPr>
          <w:rStyle w:val="StyleUnderline"/>
          <w:highlight w:val="green"/>
        </w:rPr>
        <w:t>mean</w:t>
      </w:r>
      <w:r w:rsidRPr="000A43B7">
        <w:rPr>
          <w:rStyle w:val="StyleUnderline"/>
        </w:rPr>
        <w:t xml:space="preserve"> </w:t>
      </w:r>
      <w:r w:rsidRPr="000A43B7">
        <w:t xml:space="preserve">leaving </w:t>
      </w:r>
      <w:r w:rsidRPr="00840929">
        <w:rPr>
          <w:rStyle w:val="StyleUnderline"/>
          <w:highlight w:val="green"/>
        </w:rPr>
        <w:t>less for another.</w:t>
      </w:r>
      <w:r w:rsidRPr="000A43B7">
        <w:rPr>
          <w:rStyle w:val="StyleUnderline"/>
        </w:rPr>
        <w:t xml:space="preserve"> The physician is</w:t>
      </w:r>
      <w:r w:rsidRPr="000A43B7">
        <w:t xml:space="preserve"> then </w:t>
      </w:r>
      <w:r w:rsidRPr="000A43B7">
        <w:rPr>
          <w:rStyle w:val="StyleUnderline"/>
        </w:rPr>
        <w:t>compelled</w:t>
      </w:r>
      <w:r w:rsidRPr="000A43B7">
        <w:t xml:space="preserve"> by his competing loyalties </w:t>
      </w:r>
      <w:r w:rsidRPr="000A43B7">
        <w:rPr>
          <w:rStyle w:val="StyleUnderline"/>
        </w:rPr>
        <w:t>to enter into a decision mode of one versus many, where the underlying constraint is</w:t>
      </w:r>
      <w:r w:rsidRPr="000A43B7">
        <w:t xml:space="preserve"> one of </w:t>
      </w:r>
      <w:r w:rsidRPr="000A43B7">
        <w:rPr>
          <w:rStyle w:val="StyleUnderline"/>
        </w:rPr>
        <w:t>finiteness of the commodities.</w:t>
      </w:r>
      <w:r w:rsidRPr="000A43B7">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w:t>
      </w:r>
      <w:r w:rsidRPr="000A43B7">
        <w:lastRenderedPageBreak/>
        <w:t xml:space="preserve">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A43B7">
        <w:t xml:space="preserve"> and who share a common world. </w:t>
      </w:r>
      <w:r w:rsidRPr="00840929">
        <w:rPr>
          <w:rStyle w:val="StyleUnderline"/>
          <w:highlight w:val="green"/>
        </w:rPr>
        <w:t>Because of the scarcity of resources</w:t>
      </w:r>
      <w:r w:rsidRPr="000A43B7">
        <w:rPr>
          <w:rStyle w:val="StyleUnderline"/>
        </w:rPr>
        <w:t xml:space="preserve">, one’s success is another person’s failure. Therefore </w:t>
      </w:r>
      <w:r w:rsidRPr="00840929">
        <w:rPr>
          <w:rStyle w:val="StyleUnderline"/>
          <w:highlight w:val="green"/>
        </w:rPr>
        <w:t>ethics search for rationally justifiable standards for the resolution of interpersonal conflict.</w:t>
      </w:r>
      <w:r w:rsidRPr="000A43B7">
        <w:t xml:space="preserve"> </w:t>
      </w:r>
      <w:r w:rsidRPr="004965FF">
        <w:rPr>
          <w:rStyle w:val="StyleUnderline"/>
        </w:rPr>
        <w:t>While the realities of human life have given rise to the concepts of property, justice and scarcity, the management of scarcity requires the exercise of choice</w:t>
      </w:r>
      <w:r w:rsidRPr="000A43B7">
        <w:t xml:space="preserve">, since having more of some goods means having less of others. </w:t>
      </w:r>
      <w:r w:rsidRPr="004965FF">
        <w:rPr>
          <w:rStyle w:val="StyleUnderline"/>
        </w:rPr>
        <w:t xml:space="preserve">Exercising choice in turn involves </w:t>
      </w:r>
      <w:r w:rsidRPr="000A43B7">
        <w:t xml:space="preserve">comparisons, and </w:t>
      </w:r>
      <w:r w:rsidRPr="004965FF">
        <w:rPr>
          <w:rStyle w:val="StyleUnderline"/>
        </w:rPr>
        <w:t xml:space="preserve">comparisons </w:t>
      </w:r>
      <w:r w:rsidRPr="000A43B7">
        <w:t xml:space="preserve">are </w:t>
      </w:r>
      <w:r w:rsidRPr="004965FF">
        <w:rPr>
          <w:rStyle w:val="StyleUnderline"/>
        </w:rPr>
        <w:t xml:space="preserve">based on principles. </w:t>
      </w:r>
      <w:r w:rsidRPr="000A43B7">
        <w:t xml:space="preserve">As ethicists, </w:t>
      </w:r>
      <w:r w:rsidRPr="004965FF">
        <w:rPr>
          <w:rStyle w:val="StyleUnderline"/>
        </w:rPr>
        <w:t>the meaning of these principles must be sought in the moral basis that implementing them would require.</w:t>
      </w:r>
      <w:r w:rsidRPr="000A43B7">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840929">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r w:rsidRPr="00840929">
        <w:rPr>
          <w:rStyle w:val="StyleUnderline"/>
          <w:highlight w:val="green"/>
        </w:rPr>
        <w:t>maximise</w:t>
      </w:r>
      <w:r w:rsidRPr="00E60274">
        <w:rPr>
          <w:rStyle w:val="StyleUnderline"/>
        </w:rPr>
        <w:t>s</w:t>
      </w:r>
      <w:r w:rsidRPr="00840929">
        <w:rPr>
          <w:rStyle w:val="StyleUnderline"/>
          <w:highlight w:val="green"/>
        </w:rPr>
        <w:t xml:space="preserve"> welfare.</w:t>
      </w:r>
      <w:r w:rsidRPr="000A43B7">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A43B7">
        <w:t xml:space="preserve"> four </w:t>
      </w:r>
      <w:r w:rsidRPr="004965FF">
        <w:rPr>
          <w:rStyle w:val="StyleUnderline"/>
        </w:rPr>
        <w:t xml:space="preserve">tenets require that a </w:t>
      </w:r>
      <w:r w:rsidRPr="00840929">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3E7E046C" w14:textId="77777777" w:rsidR="001B68C8" w:rsidRDefault="001B68C8" w:rsidP="001B68C8">
      <w:pPr>
        <w:pStyle w:val="Heading4"/>
      </w:pPr>
      <w:r w:rsidRPr="008A282C">
        <w:t xml:space="preserve">States lack wills or intentions since policies are collective actions. No act- omission distinction— governments must vote on bills, so inaction is an explicit act taken, and governments are responsible for the public sphere </w:t>
      </w:r>
      <w:r>
        <w:t xml:space="preserve">and every policy entails tradeoffs </w:t>
      </w:r>
      <w:r w:rsidRPr="008A282C">
        <w:t>so they must aggregate. Actor-specificity comes first since different agents have different ethical standings.</w:t>
      </w:r>
    </w:p>
    <w:p w14:paraId="037C87F1" w14:textId="77777777" w:rsidR="001B68C8" w:rsidRDefault="001B68C8" w:rsidP="001B68C8">
      <w:pPr>
        <w:pStyle w:val="Heading4"/>
      </w:pPr>
      <w:r>
        <w:t xml:space="preserve">3] </w:t>
      </w:r>
      <w:r w:rsidRPr="008A282C">
        <w:t xml:space="preserve">only </w:t>
      </w:r>
      <w:r>
        <w:t>util</w:t>
      </w:r>
      <w:r w:rsidRPr="008A282C">
        <w:t xml:space="preserve"> can explain degrees of wrongness</w:t>
      </w:r>
      <w:r>
        <w:t xml:space="preserve"> – </w:t>
      </w:r>
      <w:r w:rsidRPr="008A282C">
        <w:t xml:space="preserve">it is worse to </w:t>
      </w:r>
      <w:r>
        <w:t>lie about taking a dying friend to the hospital than it is to lie about how someone looks –</w:t>
      </w:r>
      <w:r w:rsidRPr="008A282C">
        <w:t xml:space="preserve"> either ethical theories cannot explain comparative badness, or </w:t>
      </w:r>
      <w:r>
        <w:t>they</w:t>
      </w:r>
      <w:r w:rsidRPr="008A282C">
        <w:t xml:space="preserve"> collapse</w:t>
      </w:r>
      <w:r>
        <w:t xml:space="preserve"> to util</w:t>
      </w:r>
    </w:p>
    <w:p w14:paraId="42A2FEEE" w14:textId="09E1A439" w:rsidR="00EF7886" w:rsidRPr="00B35DA5" w:rsidRDefault="00EF7886" w:rsidP="00EF7886">
      <w:pPr>
        <w:pStyle w:val="Heading4"/>
      </w:pPr>
      <w:r>
        <w:t>4</w:t>
      </w:r>
      <w:r w:rsidR="00A317AA">
        <w:t>]</w:t>
      </w:r>
      <w:r>
        <w:t xml:space="preserve"> Non util ethics are impossible </w:t>
      </w:r>
    </w:p>
    <w:p w14:paraId="021AD76B" w14:textId="77777777" w:rsidR="00EF7886" w:rsidRPr="00B35DA5" w:rsidRDefault="00EF7886" w:rsidP="00EF7886">
      <w:r w:rsidRPr="00C648B7">
        <w:rPr>
          <w:rStyle w:val="Style13ptBold"/>
        </w:rPr>
        <w:t>Greene 10</w:t>
      </w:r>
      <w:r w:rsidRPr="00B35DA5">
        <w:t xml:space="preserve"> – Joshua, Associate Professor of Social science in the Department of Psychology at Harvard University </w:t>
      </w:r>
    </w:p>
    <w:p w14:paraId="5AC6C703" w14:textId="77777777" w:rsidR="00EF7886" w:rsidRPr="00B35DA5" w:rsidRDefault="00EF7886" w:rsidP="00EF7886">
      <w:r w:rsidRPr="00B35DA5">
        <w:lastRenderedPageBreak/>
        <w:t>(The Secret Joke of Kant’s Soul published in Moral Psychology: Historical and Contemporary Readings, accessed: www.fed.cuhk.edu.hk/~lchang/material/Evolutionary/Developmental/Greene-KantSoul.pdf)</w:t>
      </w:r>
    </w:p>
    <w:p w14:paraId="75CF6AC5" w14:textId="713E7761" w:rsidR="00E42E4C" w:rsidRPr="00006648" w:rsidRDefault="00EF7886" w:rsidP="00F601E6">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 xml:space="preserve">the standard deontological/Kantian self-characterizatons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A consequentialist</w:t>
      </w:r>
      <w:r w:rsidRPr="00B35DA5">
        <w:rPr>
          <w:b/>
          <w:u w:val="single"/>
        </w:rPr>
        <w:t xml:space="preserve"> respects other persons,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w:t>
      </w:r>
      <w:r w:rsidRPr="00B35DA5">
        <w:rPr>
          <w:sz w:val="16"/>
        </w:rPr>
        <w:lastRenderedPageBreak/>
        <w:t xml:space="preserve">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sectPr w:rsidR="00E42E4C" w:rsidRPr="000066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7886"/>
    <w:rsid w:val="000029E3"/>
    <w:rsid w:val="000029E8"/>
    <w:rsid w:val="00004225"/>
    <w:rsid w:val="00006648"/>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8C8"/>
    <w:rsid w:val="001B73E3"/>
    <w:rsid w:val="001C316D"/>
    <w:rsid w:val="001D1A0D"/>
    <w:rsid w:val="001D36BF"/>
    <w:rsid w:val="001D3F86"/>
    <w:rsid w:val="001D46A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96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442"/>
    <w:rsid w:val="00351841"/>
    <w:rsid w:val="003624A6"/>
    <w:rsid w:val="00364ADF"/>
    <w:rsid w:val="00365C8D"/>
    <w:rsid w:val="003670D9"/>
    <w:rsid w:val="00370B41"/>
    <w:rsid w:val="00371B27"/>
    <w:rsid w:val="003726C3"/>
    <w:rsid w:val="00375D2E"/>
    <w:rsid w:val="00383071"/>
    <w:rsid w:val="00383B19"/>
    <w:rsid w:val="00384CBC"/>
    <w:rsid w:val="00386B4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98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7AA"/>
    <w:rsid w:val="00A431C6"/>
    <w:rsid w:val="00A54315"/>
    <w:rsid w:val="00A60FBC"/>
    <w:rsid w:val="00A65C0B"/>
    <w:rsid w:val="00A776BA"/>
    <w:rsid w:val="00A81FD2"/>
    <w:rsid w:val="00A8441A"/>
    <w:rsid w:val="00A8674A"/>
    <w:rsid w:val="00A96E24"/>
    <w:rsid w:val="00AA6BF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B3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BA4"/>
    <w:rsid w:val="00EB33FF"/>
    <w:rsid w:val="00EB3D1A"/>
    <w:rsid w:val="00EC2759"/>
    <w:rsid w:val="00EC7106"/>
    <w:rsid w:val="00ED0120"/>
    <w:rsid w:val="00ED3BBA"/>
    <w:rsid w:val="00ED4E12"/>
    <w:rsid w:val="00EE051B"/>
    <w:rsid w:val="00EE54B4"/>
    <w:rsid w:val="00EF1AD8"/>
    <w:rsid w:val="00EF2B5C"/>
    <w:rsid w:val="00EF7794"/>
    <w:rsid w:val="00EF788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51587D"/>
  <w14:defaultImageDpi w14:val="300"/>
  <w15:docId w15:val="{2715CB7C-6A4E-F74E-AAE3-8BB33ED8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69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669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69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2669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2669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69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696E"/>
  </w:style>
  <w:style w:type="character" w:customStyle="1" w:styleId="Heading1Char">
    <w:name w:val="Heading 1 Char"/>
    <w:aliases w:val="Pocket Char"/>
    <w:basedOn w:val="DefaultParagraphFont"/>
    <w:link w:val="Heading1"/>
    <w:uiPriority w:val="9"/>
    <w:rsid w:val="002669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696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2669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2669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696E"/>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26696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26696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6696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26696E"/>
    <w:rPr>
      <w:color w:val="auto"/>
      <w:u w:val="none"/>
    </w:rPr>
  </w:style>
  <w:style w:type="paragraph" w:styleId="DocumentMap">
    <w:name w:val="Document Map"/>
    <w:basedOn w:val="Normal"/>
    <w:link w:val="DocumentMapChar"/>
    <w:uiPriority w:val="99"/>
    <w:semiHidden/>
    <w:unhideWhenUsed/>
    <w:rsid w:val="002669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696E"/>
    <w:rPr>
      <w:rFonts w:ascii="Lucida Grande" w:hAnsi="Lucida Grande" w:cs="Lucida Grande"/>
    </w:rPr>
  </w:style>
  <w:style w:type="paragraph" w:customStyle="1" w:styleId="Emphasis1">
    <w:name w:val="Emphasis1"/>
    <w:basedOn w:val="Normal"/>
    <w:link w:val="Emphasis"/>
    <w:uiPriority w:val="20"/>
    <w:qFormat/>
    <w:rsid w:val="00EF78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F788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EF7886"/>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EF788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F7886"/>
    <w:rPr>
      <w:sz w:val="26"/>
      <w:u w:val="single"/>
    </w:rPr>
  </w:style>
  <w:style w:type="paragraph" w:styleId="Header">
    <w:name w:val="header"/>
    <w:basedOn w:val="Normal"/>
    <w:link w:val="HeaderChar"/>
    <w:uiPriority w:val="99"/>
    <w:unhideWhenUsed/>
    <w:rsid w:val="00EF7886"/>
    <w:pPr>
      <w:tabs>
        <w:tab w:val="center" w:pos="4680"/>
        <w:tab w:val="right" w:pos="9360"/>
      </w:tabs>
    </w:pPr>
  </w:style>
  <w:style w:type="character" w:customStyle="1" w:styleId="HeaderChar">
    <w:name w:val="Header Char"/>
    <w:basedOn w:val="DefaultParagraphFont"/>
    <w:link w:val="Header"/>
    <w:uiPriority w:val="99"/>
    <w:rsid w:val="00EF7886"/>
    <w:rPr>
      <w:rFonts w:ascii="Calibri" w:hAnsi="Calibri"/>
      <w:sz w:val="22"/>
    </w:rPr>
  </w:style>
  <w:style w:type="paragraph" w:styleId="Footer">
    <w:name w:val="footer"/>
    <w:basedOn w:val="Normal"/>
    <w:link w:val="FooterChar"/>
    <w:uiPriority w:val="99"/>
    <w:unhideWhenUsed/>
    <w:rsid w:val="00EF7886"/>
    <w:pPr>
      <w:tabs>
        <w:tab w:val="center" w:pos="4680"/>
        <w:tab w:val="right" w:pos="9360"/>
      </w:tabs>
    </w:pPr>
  </w:style>
  <w:style w:type="character" w:customStyle="1" w:styleId="FooterChar">
    <w:name w:val="Footer Char"/>
    <w:basedOn w:val="DefaultParagraphFont"/>
    <w:link w:val="Footer"/>
    <w:uiPriority w:val="99"/>
    <w:rsid w:val="00EF788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21</Pages>
  <Words>14794</Words>
  <Characters>84332</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22RohanThakur</cp:lastModifiedBy>
  <cp:revision>13</cp:revision>
  <dcterms:created xsi:type="dcterms:W3CDTF">2021-12-18T19:09:00Z</dcterms:created>
  <dcterms:modified xsi:type="dcterms:W3CDTF">2022-01-16T15:09:00Z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