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3A1BF" w14:textId="77777777" w:rsidR="00426BC9" w:rsidRDefault="00426BC9" w:rsidP="00426BC9">
      <w:pPr>
        <w:pStyle w:val="Heading2"/>
      </w:pPr>
      <w:r>
        <w:t>Deflection Dilemma</w:t>
      </w:r>
    </w:p>
    <w:p w14:paraId="38F0C706" w14:textId="77777777" w:rsidR="00426BC9" w:rsidRDefault="00426BC9" w:rsidP="00426BC9">
      <w:pPr>
        <w:pStyle w:val="Heading4"/>
      </w:pPr>
      <w:r>
        <w:t>Plan: The appropriation of outer space for asteroid mining by private entities is unjust.</w:t>
      </w:r>
    </w:p>
    <w:p w14:paraId="080FF239" w14:textId="77777777" w:rsidR="00426BC9" w:rsidRPr="00C3029C" w:rsidRDefault="00426BC9" w:rsidP="00426BC9"/>
    <w:p w14:paraId="66CC1B4B" w14:textId="77777777" w:rsidR="00426BC9" w:rsidRPr="00B73AD4" w:rsidRDefault="00426BC9" w:rsidP="00426BC9">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F3FFAFE" w14:textId="77777777" w:rsidR="00426BC9" w:rsidRPr="007D03C7" w:rsidRDefault="00426BC9" w:rsidP="00426BC9">
      <w:proofErr w:type="spellStart"/>
      <w:r w:rsidRPr="00356D1B">
        <w:rPr>
          <w:rStyle w:val="Style13ptBold"/>
        </w:rPr>
        <w:t>Ahadi</w:t>
      </w:r>
      <w:proofErr w:type="spellEnd"/>
      <w:r w:rsidRPr="00356D1B">
        <w:rPr>
          <w:rStyle w:val="Style13ptBold"/>
        </w:rPr>
        <w:t xml:space="preserve"> 2/10</w:t>
      </w:r>
      <w:r w:rsidRPr="00356D1B">
        <w:t xml:space="preserve">/20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148CA796" w14:textId="77777777" w:rsidR="00426BC9" w:rsidRPr="00B73AD4" w:rsidRDefault="00426BC9" w:rsidP="00426BC9">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7305D9A4" w14:textId="77777777" w:rsidR="00426BC9" w:rsidRPr="00862F77" w:rsidRDefault="00426BC9" w:rsidP="00426BC9">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427B529A" w14:textId="77777777" w:rsidR="00426BC9" w:rsidRPr="00DA5043" w:rsidRDefault="00426BC9" w:rsidP="00426BC9">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01CB8B0" w14:textId="77777777" w:rsidR="00426BC9" w:rsidRPr="008E3C60" w:rsidRDefault="00426BC9" w:rsidP="00426BC9">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8E5EA24" w14:textId="77777777" w:rsidR="00426BC9" w:rsidRPr="008E3C60" w:rsidRDefault="00426BC9" w:rsidP="00426BC9">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 xml:space="preserve">in close </w:t>
      </w:r>
      <w:r w:rsidRPr="008E3C60">
        <w:rPr>
          <w:sz w:val="16"/>
        </w:rPr>
        <w:lastRenderedPageBreak/>
        <w:t>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7543560" w14:textId="77777777" w:rsidR="00426BC9" w:rsidRPr="008E3C60" w:rsidRDefault="00426BC9" w:rsidP="00426BC9">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8E3C60">
        <w:rPr>
          <w:rStyle w:val="Emphasis"/>
        </w:rPr>
        <w:t>long-</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4909CF6" w14:textId="77777777" w:rsidR="00426BC9" w:rsidRPr="008E3C60" w:rsidRDefault="00426BC9" w:rsidP="00426BC9">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AE25139" w14:textId="77777777" w:rsidR="00426BC9" w:rsidRPr="008E3C60" w:rsidRDefault="00426BC9" w:rsidP="00426BC9">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3752D8F7" w14:textId="77777777" w:rsidR="00426BC9" w:rsidRPr="003475F6" w:rsidRDefault="00426BC9" w:rsidP="00426BC9">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005A4CBB" w14:textId="77777777" w:rsidR="00426BC9" w:rsidRPr="002B51C1" w:rsidRDefault="00426BC9" w:rsidP="00426BC9">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233E62F9" w14:textId="77777777" w:rsidR="00426BC9" w:rsidRPr="00732233" w:rsidRDefault="00426BC9" w:rsidP="00426BC9">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2B67B769" w14:textId="77777777" w:rsidR="00426BC9" w:rsidRPr="00732233" w:rsidRDefault="00426BC9" w:rsidP="00426BC9">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9A1D9E">
        <w:rPr>
          <w:rStyle w:val="Emphasis"/>
          <w:highlight w:val="yellow"/>
        </w:rPr>
        <w:t>undiverted</w:t>
      </w:r>
      <w:proofErr w:type="spellEnd"/>
      <w:r w:rsidRPr="009A1D9E">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44F40DE9" w14:textId="77777777" w:rsidR="00426BC9" w:rsidRPr="00732233" w:rsidRDefault="00426BC9" w:rsidP="00426BC9">
      <w:pPr>
        <w:rPr>
          <w:sz w:val="16"/>
        </w:rPr>
      </w:pPr>
      <w:proofErr w:type="gramStart"/>
      <w:r w:rsidRPr="00732233">
        <w:rPr>
          <w:sz w:val="16"/>
        </w:rPr>
        <w:lastRenderedPageBreak/>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61C68A85" w14:textId="77777777" w:rsidR="00426BC9" w:rsidRPr="00732233" w:rsidRDefault="00426BC9" w:rsidP="00426BC9">
      <w:pPr>
        <w:rPr>
          <w:sz w:val="16"/>
        </w:rPr>
      </w:pPr>
      <w:r w:rsidRPr="00732233">
        <w:rPr>
          <w:sz w:val="16"/>
        </w:rPr>
        <w:t>Privatization and industry</w:t>
      </w:r>
    </w:p>
    <w:p w14:paraId="18BCF938" w14:textId="77777777" w:rsidR="00426BC9" w:rsidRPr="00732233" w:rsidRDefault="00426BC9" w:rsidP="00426BC9">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24B19836" w14:textId="77777777" w:rsidR="00426BC9" w:rsidRPr="00732233" w:rsidRDefault="00426BC9" w:rsidP="00426BC9">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4C29124E" w14:textId="77777777" w:rsidR="00426BC9" w:rsidRPr="00732233" w:rsidRDefault="00426BC9" w:rsidP="00426BC9">
      <w:pPr>
        <w:rPr>
          <w:sz w:val="16"/>
        </w:rPr>
      </w:pPr>
      <w:proofErr w:type="spellStart"/>
      <w:r w:rsidRPr="00732233">
        <w:rPr>
          <w:u w:val="single"/>
        </w:rPr>
        <w:lastRenderedPageBreak/>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5EB00723" w14:textId="77777777" w:rsidR="00426BC9" w:rsidRPr="00732233" w:rsidRDefault="00426BC9" w:rsidP="00426BC9">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220EAA86" w14:textId="77777777" w:rsidR="00426BC9" w:rsidRPr="00732233" w:rsidRDefault="00426BC9" w:rsidP="00426BC9">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bookmarkEnd w:id="0"/>
    <w:p w14:paraId="27B0A43B" w14:textId="77777777" w:rsidR="00426BC9" w:rsidRPr="00390BE2" w:rsidRDefault="00426BC9" w:rsidP="00426BC9">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3E994533" w14:textId="77777777" w:rsidR="00426BC9" w:rsidRPr="00DF7A7E" w:rsidRDefault="00426BC9" w:rsidP="00426BC9">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1900803C" w14:textId="77777777" w:rsidR="00426BC9" w:rsidRPr="00390BE2" w:rsidRDefault="00426BC9" w:rsidP="00426BC9">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34434F2" w14:textId="77777777" w:rsidR="00426BC9" w:rsidRPr="00390BE2" w:rsidRDefault="00426BC9" w:rsidP="00426BC9">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xml:space="preserve">— and </w:t>
      </w:r>
      <w:r w:rsidRPr="00390BE2">
        <w:rPr>
          <w:sz w:val="16"/>
        </w:rPr>
        <w:lastRenderedPageBreak/>
        <w:t>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2AAFF5C4" w14:textId="77777777" w:rsidR="00426BC9" w:rsidRPr="00995EDA" w:rsidRDefault="00426BC9" w:rsidP="00426BC9">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3B742F7A" w14:textId="77777777" w:rsidR="00426BC9" w:rsidRPr="00390BE2" w:rsidRDefault="00426BC9" w:rsidP="00426BC9">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B66DD8">
        <w:rPr>
          <w:rStyle w:val="Emphasis"/>
        </w:rPr>
        <w:t>technicians</w:t>
      </w:r>
      <w:r w:rsidRPr="00B66DD8">
        <w:rPr>
          <w:rStyle w:val="StyleUnderline"/>
        </w:rPr>
        <w:t xml:space="preserve"> incompetent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734E3BE6" w14:textId="77777777" w:rsidR="00426BC9" w:rsidRPr="00DD316F" w:rsidRDefault="00426BC9" w:rsidP="00426BC9">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1B5CEBEE" w14:textId="77777777" w:rsidR="00426BC9" w:rsidRDefault="00426BC9" w:rsidP="00426BC9">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9" w:history="1">
        <w:r w:rsidRPr="00184405">
          <w:rPr>
            <w:rStyle w:val="Hyperlink"/>
          </w:rPr>
          <w:t>http://www.michaeldello.com/asteroids-comets-space-weapons/</w:t>
        </w:r>
      </w:hyperlink>
      <w:r>
        <w:t>]</w:t>
      </w:r>
    </w:p>
    <w:p w14:paraId="56D3C939" w14:textId="77777777" w:rsidR="00426BC9" w:rsidRPr="004C62E4" w:rsidRDefault="00426BC9" w:rsidP="00426BC9">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15DB7FA7" w14:textId="77777777" w:rsidR="00426BC9" w:rsidRPr="004C62E4" w:rsidRDefault="00426BC9" w:rsidP="00426BC9">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 xml:space="preserve">it would be </w:t>
      </w:r>
      <w:r w:rsidRPr="000514EC">
        <w:rPr>
          <w:rStyle w:val="StyleUnderline"/>
          <w:highlight w:val="yellow"/>
        </w:rPr>
        <w:lastRenderedPageBreak/>
        <w:t>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20BCEB62" w14:textId="77777777" w:rsidR="00426BC9" w:rsidRPr="004C62E4" w:rsidRDefault="00426BC9" w:rsidP="00426BC9">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0A9ECD8B" w14:textId="77777777" w:rsidR="00426BC9" w:rsidRDefault="00426BC9" w:rsidP="00426BC9">
      <w:pPr>
        <w:rPr>
          <w:rStyle w:val="Style13ptBold"/>
        </w:rPr>
      </w:pPr>
      <w:r>
        <w:rPr>
          <w:rStyle w:val="Style13ptBold"/>
        </w:rPr>
        <w:t xml:space="preserve">Footnote </w:t>
      </w:r>
    </w:p>
    <w:p w14:paraId="09401727" w14:textId="77777777" w:rsidR="00426BC9" w:rsidRPr="00525E10" w:rsidRDefault="00426BC9" w:rsidP="00426BC9">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7AC4FBD8" w14:textId="77777777" w:rsidR="00426BC9" w:rsidRPr="00056654" w:rsidRDefault="00426BC9" w:rsidP="00426BC9">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71FE9503" w14:textId="77777777" w:rsidR="00426BC9" w:rsidRPr="00E262FA" w:rsidRDefault="00426BC9" w:rsidP="00426BC9">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4EA7848F" w14:textId="77777777" w:rsidR="00426BC9" w:rsidRPr="00810E45" w:rsidRDefault="00426BC9" w:rsidP="00426BC9">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056654">
        <w:rPr>
          <w:sz w:val="16"/>
          <w:szCs w:val="16"/>
        </w:rPr>
        <w:t xml:space="preserve">rmation </w:t>
      </w:r>
      <w:r w:rsidRPr="00056654">
        <w:rPr>
          <w:rStyle w:val="StyleUnderline"/>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0B952E28" w14:textId="77777777" w:rsidR="00426BC9" w:rsidRPr="008A744C" w:rsidRDefault="00426BC9" w:rsidP="00426BC9">
      <w:pPr>
        <w:pStyle w:val="Heading4"/>
      </w:pPr>
      <w:r>
        <w:t xml:space="preserve">Asteroid hits cause </w:t>
      </w:r>
      <w:r>
        <w:rPr>
          <w:u w:val="single"/>
        </w:rPr>
        <w:t>extinction</w:t>
      </w:r>
      <w:r>
        <w:t xml:space="preserve"> but coordinated </w:t>
      </w:r>
      <w:r>
        <w:rPr>
          <w:u w:val="single"/>
        </w:rPr>
        <w:t>tracking coop</w:t>
      </w:r>
      <w:r>
        <w:t xml:space="preserve"> with Russia is </w:t>
      </w:r>
      <w:r>
        <w:rPr>
          <w:u w:val="single"/>
        </w:rPr>
        <w:t>key</w:t>
      </w:r>
      <w:r>
        <w:t xml:space="preserve"> </w:t>
      </w:r>
    </w:p>
    <w:p w14:paraId="75185D97" w14:textId="77777777" w:rsidR="00426BC9" w:rsidRPr="003E45E2" w:rsidRDefault="00426BC9" w:rsidP="00426BC9">
      <w:pPr>
        <w:rPr>
          <w:color w:val="000000" w:themeColor="text1"/>
          <w:sz w:val="26"/>
          <w:szCs w:val="26"/>
        </w:rPr>
      </w:pPr>
      <w:r w:rsidRPr="003E45E2">
        <w:rPr>
          <w:rStyle w:val="Style13ptBold"/>
          <w:szCs w:val="26"/>
        </w:rPr>
        <w:t>Afrasiabi 17</w:t>
      </w:r>
      <w:r>
        <w:t xml:space="preserve"> [K</w:t>
      </w:r>
      <w:r w:rsidRPr="00E578AA">
        <w:t>aveh</w:t>
      </w:r>
      <w:r>
        <w:rPr>
          <w:color w:val="000000" w:themeColor="text1"/>
          <w:sz w:val="26"/>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42CB5860" w14:textId="77777777" w:rsidR="00426BC9" w:rsidRPr="003250E5" w:rsidRDefault="00426BC9" w:rsidP="00426BC9">
      <w:pPr>
        <w:rPr>
          <w:color w:val="000000" w:themeColor="text1"/>
          <w:u w:val="single"/>
        </w:rPr>
      </w:pPr>
      <w:r w:rsidRPr="008A744C">
        <w:rPr>
          <w:rFonts w:eastAsia="Times New Roman"/>
          <w:color w:val="000000" w:themeColor="text1"/>
          <w:sz w:val="16"/>
        </w:rPr>
        <w:lastRenderedPageBreak/>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8A744C">
        <w:rPr>
          <w:rFonts w:eastAsia="Times New Roman"/>
          <w:color w:val="000000" w:themeColor="text1"/>
          <w:sz w:val="16"/>
        </w:rPr>
        <w:t xml:space="preserve"> of his visit </w:t>
      </w:r>
      <w:r w:rsidRPr="001340C6">
        <w:rPr>
          <w:rStyle w:val="underline"/>
          <w:color w:val="000000" w:themeColor="text1"/>
        </w:rPr>
        <w:t>is</w:t>
      </w:r>
      <w:r w:rsidRPr="008A744C">
        <w:rPr>
          <w:rFonts w:eastAsia="Times New Roman"/>
          <w:color w:val="000000" w:themeColor="text1"/>
          <w:sz w:val="16"/>
        </w:rPr>
        <w:t xml:space="preserve"> </w:t>
      </w:r>
      <w:r w:rsidRPr="001340C6">
        <w:rPr>
          <w:rStyle w:val="underline"/>
          <w:color w:val="000000" w:themeColor="text1"/>
        </w:rPr>
        <w:t>the real and clear danger posed by</w:t>
      </w:r>
      <w:r w:rsidRPr="008A744C">
        <w:rPr>
          <w:rFonts w:eastAsia="Times New Roman"/>
          <w:color w:val="000000" w:themeColor="text1"/>
          <w:sz w:val="16"/>
        </w:rPr>
        <w:t xml:space="preserve"> the threat from space, that is, the </w:t>
      </w:r>
      <w:r w:rsidRPr="001340C6">
        <w:rPr>
          <w:rStyle w:val="underline"/>
          <w:color w:val="000000" w:themeColor="text1"/>
        </w:rPr>
        <w:t>asteroids</w:t>
      </w:r>
      <w:r w:rsidRPr="008A744C">
        <w:rPr>
          <w:rFonts w:eastAsia="Times New Roman"/>
          <w:color w:val="000000" w:themeColor="text1"/>
          <w:sz w:val="16"/>
        </w:rPr>
        <w:t xml:space="preserve">, one of which is due to brush past earth on Wednesday, April 19. In fact, </w:t>
      </w:r>
      <w:r w:rsidRPr="00FB274B">
        <w:rPr>
          <w:rStyle w:val="Emphasis"/>
          <w:highlight w:val="cyan"/>
        </w:rPr>
        <w:t>Russia and US</w:t>
      </w:r>
      <w:r w:rsidRPr="00FB274B">
        <w:rPr>
          <w:rStyle w:val="underline"/>
          <w:color w:val="000000" w:themeColor="text1"/>
          <w:highlight w:val="cyan"/>
        </w:rPr>
        <w:t xml:space="preserve"> have become </w:t>
      </w:r>
      <w:r w:rsidRPr="00FB274B">
        <w:rPr>
          <w:rStyle w:val="Emphasis"/>
          <w:color w:val="000000" w:themeColor="text1"/>
          <w:highlight w:val="cyan"/>
        </w:rPr>
        <w:t>allies</w:t>
      </w:r>
      <w:r w:rsidRPr="00FB274B">
        <w:rPr>
          <w:rStyle w:val="underline"/>
          <w:color w:val="000000" w:themeColor="text1"/>
          <w:highlight w:val="cyan"/>
        </w:rPr>
        <w:t xml:space="preserve"> against</w:t>
      </w:r>
      <w:r w:rsidRPr="001340C6">
        <w:rPr>
          <w:rStyle w:val="underline"/>
          <w:color w:val="000000" w:themeColor="text1"/>
        </w:rPr>
        <w:t xml:space="preserve"> the </w:t>
      </w:r>
      <w:r w:rsidRPr="00FB274B">
        <w:rPr>
          <w:rStyle w:val="underline"/>
          <w:color w:val="000000" w:themeColor="text1"/>
          <w:highlight w:val="cyan"/>
        </w:rPr>
        <w:t>asteroid</w:t>
      </w:r>
      <w:r w:rsidRPr="001340C6">
        <w:rPr>
          <w:rStyle w:val="underline"/>
          <w:color w:val="000000" w:themeColor="text1"/>
        </w:rPr>
        <w:t xml:space="preserve"> threat </w:t>
      </w:r>
      <w:r w:rsidRPr="00FB274B">
        <w:rPr>
          <w:rStyle w:val="underline"/>
          <w:color w:val="000000" w:themeColor="text1"/>
          <w:highlight w:val="cyan"/>
        </w:rPr>
        <w:t>since</w:t>
      </w:r>
      <w:r w:rsidRPr="008A744C">
        <w:rPr>
          <w:rFonts w:eastAsia="Times New Roman"/>
          <w:color w:val="000000" w:themeColor="text1"/>
          <w:sz w:val="16"/>
        </w:rPr>
        <w:t xml:space="preserve"> the </w:t>
      </w:r>
      <w:r w:rsidRPr="001340C6">
        <w:rPr>
          <w:rStyle w:val="Emphasis"/>
          <w:color w:val="000000" w:themeColor="text1"/>
        </w:rPr>
        <w:t>signing</w:t>
      </w:r>
      <w:r w:rsidRPr="008A744C">
        <w:rPr>
          <w:rFonts w:eastAsia="Times New Roman"/>
          <w:color w:val="000000" w:themeColor="text1"/>
          <w:sz w:val="16"/>
        </w:rPr>
        <w:t xml:space="preserve"> of </w:t>
      </w:r>
      <w:r w:rsidRPr="00FB274B">
        <w:rPr>
          <w:rStyle w:val="underline"/>
          <w:color w:val="000000" w:themeColor="text1"/>
          <w:highlight w:val="cyan"/>
        </w:rPr>
        <w:t>an</w:t>
      </w:r>
      <w:r w:rsidRPr="008A744C">
        <w:rPr>
          <w:rFonts w:eastAsia="Times New Roman"/>
          <w:color w:val="000000" w:themeColor="text1"/>
          <w:sz w:val="16"/>
        </w:rPr>
        <w:t xml:space="preserve"> anti-asteroid </w:t>
      </w:r>
      <w:r w:rsidRPr="00FB274B">
        <w:rPr>
          <w:rStyle w:val="Emphasis"/>
          <w:color w:val="000000" w:themeColor="text1"/>
          <w:highlight w:val="cyan"/>
        </w:rPr>
        <w:t>agreement</w:t>
      </w:r>
      <w:r w:rsidRPr="008A744C">
        <w:rPr>
          <w:rFonts w:eastAsia="Times New Roman"/>
          <w:color w:val="000000" w:themeColor="text1"/>
          <w:sz w:val="16"/>
        </w:rPr>
        <w:t xml:space="preserve"> </w:t>
      </w:r>
      <w:r w:rsidRPr="00FB274B">
        <w:rPr>
          <w:rStyle w:val="underline"/>
          <w:color w:val="000000" w:themeColor="text1"/>
          <w:highlight w:val="cyan"/>
        </w:rPr>
        <w:t>in</w:t>
      </w:r>
      <w:r w:rsidRPr="008A744C">
        <w:rPr>
          <w:rFonts w:eastAsia="Times New Roman"/>
          <w:color w:val="000000" w:themeColor="text1"/>
          <w:sz w:val="16"/>
        </w:rPr>
        <w:t xml:space="preserve"> 20</w:t>
      </w:r>
      <w:r w:rsidRPr="00FB274B">
        <w:rPr>
          <w:rStyle w:val="Emphasis"/>
          <w:color w:val="000000" w:themeColor="text1"/>
          <w:highlight w:val="cyan"/>
        </w:rPr>
        <w:t>13</w:t>
      </w:r>
      <w:r w:rsidRPr="00FB274B">
        <w:rPr>
          <w:rStyle w:val="underline"/>
          <w:color w:val="000000" w:themeColor="text1"/>
          <w:highlight w:val="cyan"/>
        </w:rPr>
        <w:t>,</w:t>
      </w:r>
      <w:r w:rsidRPr="001340C6">
        <w:rPr>
          <w:rStyle w:val="underline"/>
          <w:color w:val="000000" w:themeColor="text1"/>
        </w:rPr>
        <w:t xml:space="preserve"> initiated by</w:t>
      </w:r>
      <w:r w:rsidRPr="008A744C">
        <w:rPr>
          <w:rFonts w:eastAsia="Times New Roman"/>
          <w:color w:val="000000" w:themeColor="text1"/>
          <w:sz w:val="16"/>
        </w:rPr>
        <w:t xml:space="preserve"> the then </w:t>
      </w:r>
      <w:r w:rsidRPr="001340C6">
        <w:rPr>
          <w:rStyle w:val="underline"/>
          <w:color w:val="000000" w:themeColor="text1"/>
        </w:rPr>
        <w:t>energy secretary</w:t>
      </w:r>
      <w:r w:rsidRPr="008A744C">
        <w:rPr>
          <w:rFonts w:eastAsia="Times New Roman"/>
          <w:color w:val="000000" w:themeColor="text1"/>
          <w:sz w:val="16"/>
        </w:rPr>
        <w:t xml:space="preserve"> and scientist Ernst </w:t>
      </w:r>
      <w:r w:rsidRPr="001340C6">
        <w:rPr>
          <w:rStyle w:val="underline"/>
          <w:color w:val="000000" w:themeColor="text1"/>
        </w:rPr>
        <w:t xml:space="preserve">Muniz. This agreement </w:t>
      </w:r>
      <w:r w:rsidRPr="00FB274B">
        <w:rPr>
          <w:rStyle w:val="underline"/>
          <w:color w:val="000000" w:themeColor="text1"/>
          <w:highlight w:val="cyan"/>
        </w:rPr>
        <w:t>calls for</w:t>
      </w:r>
      <w:r w:rsidRPr="001340C6">
        <w:rPr>
          <w:rStyle w:val="underline"/>
          <w:color w:val="000000" w:themeColor="text1"/>
        </w:rPr>
        <w:t xml:space="preserve"> </w:t>
      </w:r>
      <w:r w:rsidRPr="00B60772">
        <w:rPr>
          <w:rStyle w:val="Emphasis"/>
          <w:highlight w:val="cyan"/>
        </w:rPr>
        <w:t>coop</w:t>
      </w:r>
      <w:r w:rsidRPr="001340C6">
        <w:rPr>
          <w:rStyle w:val="underline"/>
          <w:color w:val="000000" w:themeColor="text1"/>
        </w:rPr>
        <w:t xml:space="preserve">eration on research </w:t>
      </w:r>
      <w:r w:rsidRPr="00FB274B">
        <w:rPr>
          <w:rStyle w:val="underline"/>
          <w:color w:val="000000" w:themeColor="text1"/>
          <w:highlight w:val="cyan"/>
        </w:rPr>
        <w:t xml:space="preserve">on </w:t>
      </w:r>
      <w:r w:rsidRPr="001340C6">
        <w:rPr>
          <w:rStyle w:val="underline"/>
          <w:color w:val="000000" w:themeColor="text1"/>
        </w:rPr>
        <w:t xml:space="preserve">asteroid </w:t>
      </w:r>
      <w:r w:rsidRPr="00FB274B">
        <w:rPr>
          <w:rStyle w:val="underline"/>
          <w:color w:val="000000" w:themeColor="text1"/>
          <w:highlight w:val="cyan"/>
        </w:rPr>
        <w:t>defense, raising</w:t>
      </w:r>
      <w:r w:rsidRPr="008A744C">
        <w:rPr>
          <w:rFonts w:eastAsia="Times New Roman"/>
          <w:color w:val="000000" w:themeColor="text1"/>
          <w:sz w:val="16"/>
        </w:rPr>
        <w:t xml:space="preserve"> the </w:t>
      </w:r>
      <w:r w:rsidRPr="00FB274B">
        <w:rPr>
          <w:rStyle w:val="underline"/>
          <w:color w:val="000000" w:themeColor="text1"/>
          <w:highlight w:val="cyan"/>
        </w:rPr>
        <w:t>prospect of</w:t>
      </w:r>
      <w:r w:rsidRPr="001340C6">
        <w:rPr>
          <w:rStyle w:val="underline"/>
          <w:color w:val="000000" w:themeColor="text1"/>
        </w:rPr>
        <w:t xml:space="preserve"> a US-Russia </w:t>
      </w:r>
      <w:r w:rsidRPr="00FB274B">
        <w:rPr>
          <w:rStyle w:val="Emphasis"/>
          <w:color w:val="000000" w:themeColor="text1"/>
          <w:highlight w:val="cyan"/>
        </w:rPr>
        <w:t>nuclear coop</w:t>
      </w:r>
      <w:r w:rsidRPr="008A744C">
        <w:rPr>
          <w:sz w:val="16"/>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FB274B">
        <w:rPr>
          <w:rStyle w:val="Emphasis"/>
          <w:color w:val="000000" w:themeColor="text1"/>
          <w:highlight w:val="cyan"/>
        </w:rPr>
        <w:t>2000 Hiroshima bombs</w:t>
      </w:r>
      <w:r w:rsidRPr="00FB274B">
        <w:rPr>
          <w:rStyle w:val="underline"/>
          <w:color w:val="000000" w:themeColor="text1"/>
          <w:highlight w:val="cyan"/>
        </w:rPr>
        <w:t>; if it hits</w:t>
      </w:r>
      <w:r w:rsidRPr="001340C6">
        <w:rPr>
          <w:rStyle w:val="underline"/>
          <w:color w:val="000000" w:themeColor="text1"/>
        </w:rPr>
        <w:t xml:space="preserve"> the earth, it </w:t>
      </w:r>
      <w:proofErr w:type="gramStart"/>
      <w:r w:rsidRPr="001340C6">
        <w:rPr>
          <w:rStyle w:val="underline"/>
          <w:color w:val="000000" w:themeColor="text1"/>
        </w:rPr>
        <w:t>would</w:t>
      </w:r>
      <w:proofErr w:type="gramEnd"/>
      <w:r w:rsidRPr="001340C6">
        <w:rPr>
          <w:rStyle w:val="underline"/>
          <w:color w:val="000000" w:themeColor="text1"/>
        </w:rPr>
        <w:t xml:space="preserve"> cause massive </w:t>
      </w:r>
      <w:r w:rsidRPr="00FB274B">
        <w:rPr>
          <w:rStyle w:val="Emphasis"/>
          <w:color w:val="000000" w:themeColor="text1"/>
          <w:highlight w:val="cyan"/>
        </w:rPr>
        <w:t>tsunamis</w:t>
      </w:r>
      <w:r w:rsidRPr="001340C6">
        <w:rPr>
          <w:rStyle w:val="underline"/>
          <w:color w:val="000000" w:themeColor="text1"/>
        </w:rPr>
        <w:t xml:space="preserve"> </w:t>
      </w:r>
      <w:r w:rsidRPr="00FB274B">
        <w:rPr>
          <w:rStyle w:val="underline"/>
          <w:color w:val="000000" w:themeColor="text1"/>
          <w:highlight w:val="cyan"/>
        </w:rPr>
        <w:t xml:space="preserve">and </w:t>
      </w:r>
      <w:r w:rsidRPr="00FB274B">
        <w:rPr>
          <w:rStyle w:val="Emphasis"/>
          <w:color w:val="000000" w:themeColor="text1"/>
          <w:highlight w:val="cyan"/>
        </w:rPr>
        <w:t>giant fireballs</w:t>
      </w:r>
      <w:r w:rsidRPr="00FB274B">
        <w:rPr>
          <w:rStyle w:val="underline"/>
          <w:color w:val="000000" w:themeColor="text1"/>
          <w:highlight w:val="cyan"/>
        </w:rPr>
        <w:t xml:space="preserve"> wip</w:t>
      </w:r>
      <w:r w:rsidRPr="001340C6">
        <w:rPr>
          <w:rStyle w:val="underline"/>
          <w:color w:val="000000" w:themeColor="text1"/>
        </w:rPr>
        <w:t xml:space="preserve">ing </w:t>
      </w:r>
      <w:r w:rsidRPr="00FB274B">
        <w:rPr>
          <w:rStyle w:val="underline"/>
          <w:color w:val="000000" w:themeColor="text1"/>
          <w:highlight w:val="cyan"/>
        </w:rPr>
        <w:t>out</w:t>
      </w:r>
      <w:r w:rsidRPr="008A744C">
        <w:rPr>
          <w:rFonts w:eastAsia="Times New Roman"/>
          <w:color w:val="000000" w:themeColor="text1"/>
          <w:sz w:val="16"/>
        </w:rPr>
        <w:t xml:space="preserve"> a good chunk of </w:t>
      </w:r>
      <w:r w:rsidRPr="00FB274B">
        <w:rPr>
          <w:rStyle w:val="underline"/>
          <w:color w:val="000000" w:themeColor="text1"/>
          <w:highlight w:val="cyan"/>
        </w:rPr>
        <w:t>humanity</w:t>
      </w:r>
      <w:r w:rsidRPr="008A744C">
        <w:rPr>
          <w:sz w:val="16"/>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8A744C">
        <w:rPr>
          <w:rFonts w:eastAsia="Times New Roman"/>
          <w:color w:val="000000" w:themeColor="text1"/>
          <w:sz w:val="16"/>
        </w:rPr>
        <w:t xml:space="preserve">, </w:t>
      </w:r>
      <w:r w:rsidRPr="00FB274B">
        <w:rPr>
          <w:rStyle w:val="underline"/>
          <w:color w:val="000000" w:themeColor="text1"/>
          <w:highlight w:val="cyan"/>
        </w:rPr>
        <w:t>humanity is at risk</w:t>
      </w:r>
      <w:r w:rsidRPr="001340C6">
        <w:rPr>
          <w:rStyle w:val="underline"/>
          <w:color w:val="000000" w:themeColor="text1"/>
        </w:rPr>
        <w:t xml:space="preserve"> by the asteroid threat and </w:t>
      </w:r>
      <w:r w:rsidRPr="00FB274B">
        <w:rPr>
          <w:rStyle w:val="Emphasis"/>
          <w:color w:val="000000" w:themeColor="text1"/>
          <w:highlight w:val="cyan"/>
        </w:rPr>
        <w:t>inaction</w:t>
      </w:r>
      <w:r w:rsidRPr="00FB274B">
        <w:rPr>
          <w:rStyle w:val="underline"/>
          <w:color w:val="000000" w:themeColor="text1"/>
          <w:highlight w:val="cyan"/>
        </w:rPr>
        <w:t xml:space="preserve"> is </w:t>
      </w:r>
      <w:r w:rsidRPr="00FB274B">
        <w:rPr>
          <w:rStyle w:val="Emphasis"/>
          <w:color w:val="000000" w:themeColor="text1"/>
          <w:highlight w:val="cyan"/>
        </w:rPr>
        <w:t>not an option</w:t>
      </w:r>
      <w:r w:rsidRPr="008A744C">
        <w:rPr>
          <w:sz w:val="16"/>
        </w:rPr>
        <w:t xml:space="preserve">. World’s scientists including some NASA scientists such as Joseph </w:t>
      </w:r>
      <w:proofErr w:type="spellStart"/>
      <w:r w:rsidRPr="008A744C">
        <w:rPr>
          <w:sz w:val="16"/>
        </w:rPr>
        <w:t>Nuth</w:t>
      </w:r>
      <w:proofErr w:type="spellEnd"/>
      <w:r w:rsidRPr="008A744C">
        <w:rPr>
          <w:sz w:val="16"/>
        </w:rPr>
        <w:t xml:space="preserve"> have recently lamented our planetary lack of adequate </w:t>
      </w:r>
      <w:proofErr w:type="spellStart"/>
      <w:r w:rsidRPr="008A744C">
        <w:rPr>
          <w:sz w:val="16"/>
        </w:rPr>
        <w:t>defence</w:t>
      </w:r>
      <w:proofErr w:type="spellEnd"/>
      <w:r w:rsidRPr="008A744C">
        <w:rPr>
          <w:sz w:val="16"/>
        </w:rPr>
        <w:t xml:space="preserve"> against this threat, which has been completely overshadowed by humanity’s other priorities, which pale in comparison when </w:t>
      </w:r>
      <w:proofErr w:type="gramStart"/>
      <w:r w:rsidRPr="008A744C">
        <w:rPr>
          <w:sz w:val="16"/>
        </w:rPr>
        <w:t>considering the fact that</w:t>
      </w:r>
      <w:proofErr w:type="gramEnd"/>
      <w:r w:rsidRPr="008A744C">
        <w:rPr>
          <w:sz w:val="16"/>
        </w:rPr>
        <w:t xml:space="preserve"> our species survival depends on an effective anti-asteroid </w:t>
      </w:r>
      <w:proofErr w:type="spellStart"/>
      <w:r w:rsidRPr="008A744C">
        <w:rPr>
          <w:sz w:val="16"/>
        </w:rPr>
        <w:t>defence</w:t>
      </w:r>
      <w:proofErr w:type="spellEnd"/>
      <w:r w:rsidRPr="008A744C">
        <w:rPr>
          <w:sz w:val="16"/>
        </w:rPr>
        <w:t xml:space="preserve"> — that may require the use of nuclear weapons. Yet,</w:t>
      </w:r>
      <w:r w:rsidRPr="001340C6">
        <w:rPr>
          <w:rStyle w:val="underline"/>
          <w:color w:val="000000" w:themeColor="text1"/>
        </w:rPr>
        <w:t xml:space="preserve"> </w:t>
      </w:r>
      <w:r w:rsidRPr="00FB274B">
        <w:rPr>
          <w:rStyle w:val="underline"/>
          <w:color w:val="000000" w:themeColor="text1"/>
          <w:highlight w:val="cyan"/>
        </w:rPr>
        <w:t>despite</w:t>
      </w:r>
      <w:r w:rsidRPr="001340C6">
        <w:rPr>
          <w:rStyle w:val="underline"/>
          <w:color w:val="000000" w:themeColor="text1"/>
        </w:rPr>
        <w:t xml:space="preserve"> some </w:t>
      </w:r>
      <w:r w:rsidRPr="00FB274B">
        <w:rPr>
          <w:rStyle w:val="Emphasis"/>
          <w:color w:val="000000" w:themeColor="text1"/>
          <w:highlight w:val="cyan"/>
        </w:rPr>
        <w:t>feeble initiatives</w:t>
      </w:r>
      <w:r w:rsidRPr="00FB274B">
        <w:rPr>
          <w:rStyle w:val="underline"/>
          <w:color w:val="000000" w:themeColor="text1"/>
          <w:highlight w:val="cyan"/>
        </w:rPr>
        <w:t xml:space="preserve"> to </w:t>
      </w:r>
      <w:r w:rsidRPr="00FB274B">
        <w:rPr>
          <w:rStyle w:val="Emphasis"/>
          <w:color w:val="000000" w:themeColor="text1"/>
          <w:highlight w:val="cyan"/>
        </w:rPr>
        <w:t>track</w:t>
      </w:r>
      <w:r w:rsidRPr="00FB274B">
        <w:rPr>
          <w:rStyle w:val="underline"/>
          <w:color w:val="000000" w:themeColor="text1"/>
          <w:highlight w:val="cyan"/>
        </w:rPr>
        <w:t xml:space="preserve"> and </w:t>
      </w:r>
      <w:r w:rsidRPr="00FB274B">
        <w:rPr>
          <w:rStyle w:val="Emphasis"/>
          <w:color w:val="000000" w:themeColor="text1"/>
          <w:highlight w:val="cyan"/>
        </w:rPr>
        <w:t>monitor</w:t>
      </w:r>
      <w:r w:rsidRPr="008A744C">
        <w:rPr>
          <w:rFonts w:eastAsia="Times New Roman"/>
          <w:color w:val="000000" w:themeColor="text1"/>
          <w:sz w:val="16"/>
        </w:rPr>
        <w:t xml:space="preserve"> the asteroids, </w:t>
      </w:r>
      <w:r w:rsidRPr="00FB274B">
        <w:rPr>
          <w:rStyle w:val="Emphasis"/>
          <w:color w:val="000000" w:themeColor="text1"/>
          <w:highlight w:val="cyan"/>
        </w:rPr>
        <w:t>NASA</w:t>
      </w:r>
      <w:r w:rsidRPr="008A744C">
        <w:rPr>
          <w:rFonts w:eastAsia="Times New Roman"/>
          <w:color w:val="000000" w:themeColor="text1"/>
          <w:sz w:val="16"/>
        </w:rPr>
        <w:t xml:space="preserve"> had </w:t>
      </w:r>
      <w:r w:rsidRPr="00FB274B">
        <w:rPr>
          <w:rStyle w:val="underline"/>
          <w:color w:val="000000" w:themeColor="text1"/>
          <w:highlight w:val="cyan"/>
        </w:rPr>
        <w:t>admitted</w:t>
      </w:r>
      <w:r w:rsidRPr="008A744C">
        <w:rPr>
          <w:rFonts w:eastAsia="Times New Roman"/>
          <w:color w:val="000000" w:themeColor="text1"/>
          <w:sz w:val="16"/>
        </w:rPr>
        <w:t xml:space="preserve"> that some </w:t>
      </w:r>
      <w:r w:rsidRPr="00FB274B">
        <w:rPr>
          <w:rStyle w:val="Emphasis"/>
          <w:color w:val="000000" w:themeColor="text1"/>
          <w:highlight w:val="cyan"/>
        </w:rPr>
        <w:t>ten percent</w:t>
      </w:r>
      <w:r w:rsidRPr="00FB274B">
        <w:rPr>
          <w:rStyle w:val="underline"/>
          <w:color w:val="000000" w:themeColor="text1"/>
          <w:highlight w:val="cyan"/>
        </w:rPr>
        <w:t xml:space="preserve"> of</w:t>
      </w:r>
      <w:r w:rsidRPr="001340C6">
        <w:rPr>
          <w:rStyle w:val="underline"/>
          <w:color w:val="000000" w:themeColor="text1"/>
        </w:rPr>
        <w:t xml:space="preserve"> the incoming </w:t>
      </w:r>
      <w:r w:rsidRPr="00FB274B">
        <w:rPr>
          <w:rStyle w:val="underline"/>
          <w:color w:val="000000" w:themeColor="text1"/>
          <w:highlight w:val="cyan"/>
        </w:rPr>
        <w:t>asteroids</w:t>
      </w:r>
      <w:r w:rsidRPr="008A744C">
        <w:rPr>
          <w:rFonts w:eastAsia="Times New Roman"/>
          <w:color w:val="000000" w:themeColor="text1"/>
          <w:sz w:val="16"/>
        </w:rPr>
        <w:t xml:space="preserve">, i.e., over 10,000, </w:t>
      </w:r>
      <w:r w:rsidRPr="00FB274B">
        <w:rPr>
          <w:rStyle w:val="underline"/>
          <w:color w:val="000000" w:themeColor="text1"/>
          <w:highlight w:val="cyan"/>
        </w:rPr>
        <w:t>are</w:t>
      </w:r>
      <w:r w:rsidRPr="001340C6">
        <w:rPr>
          <w:rStyle w:val="underline"/>
          <w:color w:val="000000" w:themeColor="text1"/>
        </w:rPr>
        <w:t xml:space="preserve"> still </w:t>
      </w:r>
      <w:r w:rsidRPr="00FB274B">
        <w:rPr>
          <w:rStyle w:val="Emphasis"/>
          <w:color w:val="000000" w:themeColor="text1"/>
          <w:highlight w:val="cyan"/>
        </w:rPr>
        <w:t>not covered</w:t>
      </w:r>
      <w:r w:rsidRPr="008A744C">
        <w:rPr>
          <w:rFonts w:eastAsia="Times New Roman"/>
          <w:color w:val="000000" w:themeColor="text1"/>
          <w:sz w:val="16"/>
        </w:rPr>
        <w:t xml:space="preserve"> by their system, </w:t>
      </w:r>
      <w:r w:rsidRPr="00FB274B">
        <w:rPr>
          <w:rStyle w:val="underline"/>
          <w:color w:val="000000" w:themeColor="text1"/>
          <w:highlight w:val="cyan"/>
        </w:rPr>
        <w:t xml:space="preserve">which requires a </w:t>
      </w:r>
      <w:r w:rsidRPr="00FB274B">
        <w:rPr>
          <w:rStyle w:val="Emphasis"/>
          <w:color w:val="000000" w:themeColor="text1"/>
          <w:highlight w:val="cyan"/>
        </w:rPr>
        <w:t>great deal</w:t>
      </w:r>
      <w:r w:rsidRPr="00FB274B">
        <w:rPr>
          <w:rStyle w:val="underline"/>
          <w:color w:val="000000" w:themeColor="text1"/>
          <w:highlight w:val="cyan"/>
        </w:rPr>
        <w:t xml:space="preserve"> more </w:t>
      </w:r>
      <w:r w:rsidRPr="00FB274B">
        <w:rPr>
          <w:rStyle w:val="Emphasis"/>
          <w:color w:val="000000" w:themeColor="text1"/>
          <w:highlight w:val="cyan"/>
        </w:rPr>
        <w:t>funding</w:t>
      </w:r>
      <w:r w:rsidRPr="00FB274B">
        <w:rPr>
          <w:rStyle w:val="underline"/>
          <w:color w:val="000000" w:themeColor="text1"/>
          <w:highlight w:val="cyan"/>
        </w:rPr>
        <w:t xml:space="preserve"> and </w:t>
      </w:r>
      <w:r w:rsidRPr="00FB274B">
        <w:rPr>
          <w:rStyle w:val="Emphasis"/>
          <w:color w:val="000000" w:themeColor="text1"/>
          <w:highlight w:val="cyan"/>
        </w:rPr>
        <w:t>human resources</w:t>
      </w:r>
      <w:r w:rsidRPr="00FB274B">
        <w:rPr>
          <w:rStyle w:val="underline"/>
          <w:color w:val="000000" w:themeColor="text1"/>
          <w:highlight w:val="cyan"/>
        </w:rPr>
        <w:t xml:space="preserve">, such as </w:t>
      </w:r>
      <w:r w:rsidRPr="00FB274B">
        <w:rPr>
          <w:rStyle w:val="Emphasis"/>
          <w:color w:val="000000" w:themeColor="text1"/>
          <w:highlight w:val="cyan"/>
        </w:rPr>
        <w:t>increased</w:t>
      </w:r>
      <w:r w:rsidRPr="001340C6">
        <w:rPr>
          <w:rStyle w:val="underline"/>
          <w:color w:val="000000" w:themeColor="text1"/>
        </w:rPr>
        <w:t xml:space="preserve"> number of </w:t>
      </w:r>
      <w:r w:rsidRPr="00FB274B">
        <w:rPr>
          <w:rStyle w:val="Emphasis"/>
          <w:color w:val="000000" w:themeColor="text1"/>
          <w:highlight w:val="cyan"/>
        </w:rPr>
        <w:t>observation points</w:t>
      </w:r>
      <w:r w:rsidRPr="00FB274B">
        <w:rPr>
          <w:rStyle w:val="underline"/>
          <w:color w:val="000000" w:themeColor="text1"/>
          <w:highlight w:val="cyan"/>
        </w:rPr>
        <w:t xml:space="preserve"> </w:t>
      </w:r>
      <w:r w:rsidRPr="00FB274B">
        <w:rPr>
          <w:rStyle w:val="Emphasis"/>
          <w:color w:val="000000" w:themeColor="text1"/>
          <w:highlight w:val="cyan"/>
        </w:rPr>
        <w:t>around the world.</w:t>
      </w:r>
      <w:r w:rsidRPr="001340C6">
        <w:rPr>
          <w:rStyle w:val="Emphasis"/>
        </w:rPr>
        <w:t xml:space="preserve"> </w:t>
      </w:r>
      <w:r w:rsidRPr="008A744C">
        <w:rPr>
          <w:rFonts w:eastAsia="Times New Roman"/>
          <w:color w:val="000000" w:themeColor="text1"/>
          <w:sz w:val="16"/>
        </w:rPr>
        <w:t xml:space="preserve">What is more, the </w:t>
      </w:r>
      <w:r w:rsidRPr="001340C6">
        <w:rPr>
          <w:rStyle w:val="underline"/>
          <w:color w:val="000000" w:themeColor="text1"/>
        </w:rPr>
        <w:t xml:space="preserve">present efforts in asteroid </w:t>
      </w:r>
      <w:r w:rsidRPr="00FB274B">
        <w:rPr>
          <w:rStyle w:val="underline"/>
          <w:color w:val="000000" w:themeColor="text1"/>
          <w:highlight w:val="cyan"/>
        </w:rPr>
        <w:t xml:space="preserve">prevention </w:t>
      </w:r>
      <w:r w:rsidRPr="001340C6">
        <w:rPr>
          <w:rStyle w:val="underline"/>
          <w:color w:val="000000" w:themeColor="text1"/>
        </w:rPr>
        <w:t xml:space="preserve">are still </w:t>
      </w:r>
      <w:r w:rsidRPr="00FB274B">
        <w:rPr>
          <w:rStyle w:val="underline"/>
          <w:color w:val="000000" w:themeColor="text1"/>
          <w:highlight w:val="cyan"/>
        </w:rPr>
        <w:t>in</w:t>
      </w:r>
      <w:r w:rsidRPr="008A744C">
        <w:rPr>
          <w:rFonts w:eastAsia="Times New Roman"/>
          <w:color w:val="000000" w:themeColor="text1"/>
          <w:sz w:val="16"/>
        </w:rPr>
        <w:t xml:space="preserve"> the stage of </w:t>
      </w:r>
      <w:r w:rsidRPr="00FB274B">
        <w:rPr>
          <w:rStyle w:val="Emphasis"/>
          <w:color w:val="000000" w:themeColor="text1"/>
          <w:highlight w:val="cyan"/>
        </w:rPr>
        <w:t>infancy</w:t>
      </w:r>
      <w:r w:rsidRPr="00FB274B">
        <w:rPr>
          <w:rStyle w:val="underline"/>
          <w:color w:val="000000" w:themeColor="text1"/>
          <w:highlight w:val="cyan"/>
        </w:rPr>
        <w:t xml:space="preserve"> and </w:t>
      </w:r>
      <w:r w:rsidRPr="001340C6">
        <w:rPr>
          <w:rStyle w:val="Emphasis"/>
          <w:color w:val="000000" w:themeColor="text1"/>
        </w:rPr>
        <w:t xml:space="preserve">initial </w:t>
      </w:r>
      <w:r w:rsidRPr="00FB274B">
        <w:rPr>
          <w:rStyle w:val="Emphasis"/>
          <w:color w:val="000000" w:themeColor="text1"/>
          <w:highlight w:val="cyan"/>
        </w:rPr>
        <w:t>testing</w:t>
      </w:r>
      <w:r w:rsidRPr="001340C6">
        <w:rPr>
          <w:rStyle w:val="underline"/>
          <w:color w:val="000000" w:themeColor="text1"/>
        </w:rPr>
        <w:t xml:space="preserve">, basically proceeding </w:t>
      </w:r>
      <w:r w:rsidRPr="00FB274B">
        <w:rPr>
          <w:rStyle w:val="underline"/>
          <w:color w:val="000000" w:themeColor="text1"/>
          <w:highlight w:val="cyan"/>
        </w:rPr>
        <w:t xml:space="preserve">at </w:t>
      </w:r>
      <w:r w:rsidRPr="00FB274B">
        <w:rPr>
          <w:rStyle w:val="Emphasis"/>
          <w:color w:val="000000" w:themeColor="text1"/>
          <w:highlight w:val="cyan"/>
        </w:rPr>
        <w:t>snail speed</w:t>
      </w:r>
      <w:r w:rsidRPr="001340C6">
        <w:rPr>
          <w:rStyle w:val="underline"/>
          <w:color w:val="000000" w:themeColor="text1"/>
        </w:rPr>
        <w:t>,</w:t>
      </w:r>
      <w:r w:rsidRPr="008A744C">
        <w:rPr>
          <w:rFonts w:eastAsia="Times New Roman"/>
          <w:color w:val="000000" w:themeColor="text1"/>
          <w:sz w:val="16"/>
        </w:rPr>
        <w:t xml:space="preserve"> again mainly </w:t>
      </w:r>
      <w:r w:rsidRPr="00FB274B">
        <w:rPr>
          <w:rStyle w:val="underline"/>
          <w:color w:val="000000" w:themeColor="text1"/>
          <w:highlight w:val="cyan"/>
        </w:rPr>
        <w:t>due to</w:t>
      </w:r>
      <w:r w:rsidRPr="008A744C">
        <w:rPr>
          <w:rFonts w:eastAsia="Times New Roman"/>
          <w:color w:val="000000" w:themeColor="text1"/>
          <w:sz w:val="16"/>
        </w:rPr>
        <w:t xml:space="preserve"> the </w:t>
      </w:r>
      <w:r w:rsidRPr="00FB274B">
        <w:rPr>
          <w:rStyle w:val="Emphasis"/>
          <w:color w:val="000000" w:themeColor="text1"/>
          <w:highlight w:val="cyan"/>
        </w:rPr>
        <w:t xml:space="preserve">woefully inadequate </w:t>
      </w:r>
      <w:r w:rsidRPr="008A744C">
        <w:rPr>
          <w:sz w:val="16"/>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8A744C">
        <w:rPr>
          <w:sz w:val="16"/>
        </w:rPr>
        <w:t>at the moment</w:t>
      </w:r>
      <w:proofErr w:type="gramEnd"/>
      <w:r w:rsidRPr="008A744C">
        <w:rPr>
          <w:sz w:val="16"/>
        </w:rPr>
        <w:t>, all of which are still on paper and, on the whole, out of sync with the urgency of the matter that calls for a massive allocation of new resources that, in turn, can even boost the economy by producing new jobs.</w:t>
      </w:r>
      <w:r w:rsidRPr="008A744C">
        <w:rPr>
          <w:rFonts w:eastAsia="Times New Roman"/>
          <w:sz w:val="16"/>
        </w:rPr>
        <w:t xml:space="preserve"> </w:t>
      </w:r>
      <w:r w:rsidRPr="008A744C">
        <w:rPr>
          <w:rFonts w:eastAsia="Times New Roman"/>
          <w:color w:val="000000" w:themeColor="text1"/>
          <w:sz w:val="16"/>
        </w:rPr>
        <w:t xml:space="preserve">Hence, </w:t>
      </w:r>
      <w:r w:rsidRPr="00FB274B">
        <w:rPr>
          <w:rStyle w:val="underline"/>
          <w:color w:val="000000" w:themeColor="text1"/>
          <w:highlight w:val="cyan"/>
        </w:rPr>
        <w:t xml:space="preserve">it is </w:t>
      </w:r>
      <w:r w:rsidRPr="00FB274B">
        <w:rPr>
          <w:rStyle w:val="Emphasis"/>
          <w:color w:val="000000" w:themeColor="text1"/>
          <w:highlight w:val="cyan"/>
        </w:rPr>
        <w:t>only logical</w:t>
      </w:r>
      <w:r w:rsidRPr="001340C6">
        <w:rPr>
          <w:rStyle w:val="underline"/>
          <w:color w:val="000000" w:themeColor="text1"/>
        </w:rPr>
        <w:t xml:space="preserve"> that </w:t>
      </w:r>
      <w:r w:rsidRPr="00FB274B">
        <w:rPr>
          <w:rStyle w:val="underline"/>
          <w:color w:val="000000" w:themeColor="text1"/>
          <w:highlight w:val="cyan"/>
        </w:rPr>
        <w:t>US and Russia, which</w:t>
      </w:r>
      <w:r w:rsidRPr="008A744C">
        <w:rPr>
          <w:rFonts w:eastAsia="Times New Roman"/>
          <w:color w:val="000000" w:themeColor="text1"/>
          <w:sz w:val="16"/>
        </w:rPr>
        <w:t xml:space="preserve"> have also </w:t>
      </w:r>
      <w:r w:rsidRPr="00FB274B">
        <w:rPr>
          <w:rStyle w:val="underline"/>
          <w:color w:val="000000" w:themeColor="text1"/>
          <w:highlight w:val="cyan"/>
        </w:rPr>
        <w:t>collaborated</w:t>
      </w:r>
      <w:r w:rsidRPr="008A744C">
        <w:rPr>
          <w:rFonts w:eastAsia="Times New Roman"/>
          <w:color w:val="000000" w:themeColor="text1"/>
          <w:sz w:val="16"/>
        </w:rPr>
        <w:t xml:space="preserve"> in </w:t>
      </w:r>
      <w:r w:rsidRPr="00FB274B">
        <w:rPr>
          <w:rStyle w:val="underline"/>
          <w:color w:val="000000" w:themeColor="text1"/>
          <w:highlight w:val="cyan"/>
        </w:rPr>
        <w:t>promoting</w:t>
      </w:r>
      <w:r w:rsidRPr="001340C6">
        <w:rPr>
          <w:rStyle w:val="underline"/>
          <w:color w:val="000000" w:themeColor="text1"/>
        </w:rPr>
        <w:t xml:space="preserve"> </w:t>
      </w:r>
      <w:proofErr w:type="gramStart"/>
      <w:r w:rsidRPr="001340C6">
        <w:rPr>
          <w:rStyle w:val="underline"/>
          <w:color w:val="000000" w:themeColor="text1"/>
        </w:rPr>
        <w:t>a</w:t>
      </w:r>
      <w:proofErr w:type="gramEnd"/>
      <w:r w:rsidRPr="001340C6">
        <w:rPr>
          <w:rStyle w:val="underline"/>
          <w:color w:val="000000" w:themeColor="text1"/>
        </w:rPr>
        <w:t xml:space="preserve"> </w:t>
      </w:r>
      <w:r w:rsidRPr="00FB274B">
        <w:rPr>
          <w:rStyle w:val="Emphasis"/>
          <w:color w:val="000000" w:themeColor="text1"/>
          <w:highlight w:val="cyan"/>
        </w:rPr>
        <w:t>UN-based asteroid info</w:t>
      </w:r>
      <w:r w:rsidRPr="001340C6">
        <w:rPr>
          <w:rStyle w:val="underline"/>
          <w:color w:val="000000" w:themeColor="text1"/>
        </w:rPr>
        <w:t xml:space="preserve">rmation </w:t>
      </w:r>
      <w:r w:rsidRPr="00FB274B">
        <w:rPr>
          <w:rStyle w:val="Emphasis"/>
          <w:color w:val="000000" w:themeColor="text1"/>
          <w:highlight w:val="cyan"/>
        </w:rPr>
        <w:t>network</w:t>
      </w:r>
      <w:r w:rsidRPr="001340C6">
        <w:rPr>
          <w:rStyle w:val="underline"/>
          <w:color w:val="000000" w:themeColor="text1"/>
        </w:rPr>
        <w:t>, put aside their</w:t>
      </w:r>
      <w:r w:rsidRPr="008A744C">
        <w:rPr>
          <w:rFonts w:eastAsia="Times New Roman"/>
          <w:color w:val="000000" w:themeColor="text1"/>
          <w:sz w:val="16"/>
        </w:rPr>
        <w:t xml:space="preserve"> present cold war </w:t>
      </w:r>
      <w:r w:rsidRPr="001340C6">
        <w:rPr>
          <w:rStyle w:val="underline"/>
          <w:color w:val="000000" w:themeColor="text1"/>
        </w:rPr>
        <w:t xml:space="preserve">differences and </w:t>
      </w:r>
      <w:r w:rsidRPr="00FB274B">
        <w:rPr>
          <w:rStyle w:val="underline"/>
          <w:color w:val="000000" w:themeColor="text1"/>
          <w:highlight w:val="cyan"/>
        </w:rPr>
        <w:t>enhance</w:t>
      </w:r>
      <w:r w:rsidRPr="001340C6">
        <w:rPr>
          <w:rStyle w:val="underline"/>
          <w:color w:val="000000" w:themeColor="text1"/>
        </w:rPr>
        <w:t xml:space="preserve"> their </w:t>
      </w:r>
      <w:r w:rsidRPr="00FB274B">
        <w:rPr>
          <w:rStyle w:val="underline"/>
          <w:color w:val="000000" w:themeColor="text1"/>
          <w:highlight w:val="cyan"/>
        </w:rPr>
        <w:t>coop</w:t>
      </w:r>
      <w:r w:rsidRPr="001340C6">
        <w:rPr>
          <w:rStyle w:val="underline"/>
          <w:color w:val="000000" w:themeColor="text1"/>
        </w:rPr>
        <w:t xml:space="preserve">eration </w:t>
      </w:r>
      <w:r w:rsidRPr="00FB274B">
        <w:rPr>
          <w:rStyle w:val="underline"/>
          <w:color w:val="000000" w:themeColor="text1"/>
          <w:highlight w:val="cyan"/>
        </w:rPr>
        <w:t>for</w:t>
      </w:r>
      <w:r w:rsidRPr="001340C6">
        <w:rPr>
          <w:rStyle w:val="underline"/>
          <w:color w:val="000000" w:themeColor="text1"/>
        </w:rPr>
        <w:t xml:space="preserve"> the sake of </w:t>
      </w:r>
      <w:r w:rsidRPr="00FB274B">
        <w:rPr>
          <w:rStyle w:val="Emphasis"/>
          <w:color w:val="000000" w:themeColor="text1"/>
          <w:highlight w:val="cyan"/>
        </w:rPr>
        <w:t>planetary survival</w:t>
      </w:r>
      <w:r w:rsidRPr="001340C6">
        <w:rPr>
          <w:rStyle w:val="underline"/>
          <w:color w:val="000000" w:themeColor="text1"/>
        </w:rPr>
        <w:t xml:space="preserve">. It is in the vital national interests of both nations to do so, given </w:t>
      </w:r>
      <w:r w:rsidRPr="00FB274B">
        <w:rPr>
          <w:rStyle w:val="underline"/>
          <w:color w:val="000000" w:themeColor="text1"/>
          <w:highlight w:val="cyan"/>
        </w:rPr>
        <w:t>the</w:t>
      </w:r>
      <w:r w:rsidRPr="001340C6">
        <w:rPr>
          <w:rStyle w:val="underline"/>
          <w:color w:val="000000" w:themeColor="text1"/>
        </w:rPr>
        <w:t xml:space="preserve"> common concern about the </w:t>
      </w:r>
      <w:r w:rsidRPr="00FB274B">
        <w:rPr>
          <w:rStyle w:val="underline"/>
          <w:color w:val="000000" w:themeColor="text1"/>
          <w:highlight w:val="cyan"/>
        </w:rPr>
        <w:t>asteroid</w:t>
      </w:r>
      <w:r w:rsidRPr="008A744C">
        <w:rPr>
          <w:rFonts w:eastAsia="Times New Roman"/>
          <w:color w:val="000000" w:themeColor="text1"/>
          <w:sz w:val="16"/>
        </w:rPr>
        <w:t xml:space="preserve"> threat, </w:t>
      </w:r>
      <w:r w:rsidRPr="00FB274B">
        <w:rPr>
          <w:rStyle w:val="underline"/>
          <w:color w:val="000000" w:themeColor="text1"/>
          <w:highlight w:val="cyan"/>
        </w:rPr>
        <w:t xml:space="preserve">that </w:t>
      </w:r>
      <w:r w:rsidRPr="00FB274B">
        <w:rPr>
          <w:rStyle w:val="Emphasis"/>
          <w:color w:val="000000" w:themeColor="text1"/>
          <w:highlight w:val="cyan"/>
        </w:rPr>
        <w:t>eclipses any human threat</w:t>
      </w:r>
      <w:r w:rsidRPr="00FB274B">
        <w:rPr>
          <w:rStyle w:val="underline"/>
          <w:color w:val="000000" w:themeColor="text1"/>
          <w:highlight w:val="cyan"/>
        </w:rPr>
        <w:t xml:space="preserve"> such as </w:t>
      </w:r>
      <w:r w:rsidRPr="00FB274B">
        <w:rPr>
          <w:rStyle w:val="Emphasis"/>
          <w:color w:val="000000" w:themeColor="text1"/>
          <w:highlight w:val="cyan"/>
        </w:rPr>
        <w:t>terrorism</w:t>
      </w:r>
      <w:r w:rsidRPr="00FB274B">
        <w:rPr>
          <w:rStyle w:val="underline"/>
          <w:color w:val="000000" w:themeColor="text1"/>
          <w:highlight w:val="cyan"/>
        </w:rPr>
        <w:t xml:space="preserve"> by a </w:t>
      </w:r>
      <w:r w:rsidRPr="00FB274B">
        <w:rPr>
          <w:rStyle w:val="Emphasis"/>
          <w:color w:val="000000" w:themeColor="text1"/>
          <w:highlight w:val="cyan"/>
        </w:rPr>
        <w:t>huge margin</w:t>
      </w:r>
      <w:r w:rsidRPr="008A744C">
        <w:rPr>
          <w:sz w:val="16"/>
        </w:rPr>
        <w:t>. This problem is, unfortunately, sidelined due to the preoccupation with geopolitical considerations, pointing at humanity’s folly.</w:t>
      </w:r>
      <w:r w:rsidRPr="001340C6">
        <w:rPr>
          <w:rStyle w:val="underline"/>
          <w:color w:val="000000" w:themeColor="text1"/>
        </w:rPr>
        <w:t xml:space="preserve"> </w:t>
      </w:r>
    </w:p>
    <w:p w14:paraId="0E0A31B8" w14:textId="77777777" w:rsidR="00426BC9" w:rsidRPr="00A342A1" w:rsidRDefault="00426BC9" w:rsidP="00426BC9">
      <w:pPr>
        <w:pStyle w:val="Heading4"/>
      </w:pPr>
      <w:r>
        <w:t xml:space="preserve">The </w:t>
      </w:r>
      <w:r>
        <w:rPr>
          <w:u w:val="single"/>
        </w:rPr>
        <w:t>mining itself</w:t>
      </w:r>
      <w:r>
        <w:t xml:space="preserve"> increases the risk of asteroid collisions </w:t>
      </w:r>
    </w:p>
    <w:p w14:paraId="38222753" w14:textId="77777777" w:rsidR="00426BC9" w:rsidRPr="0090528A" w:rsidRDefault="00426BC9" w:rsidP="00426BC9">
      <w:r w:rsidRPr="00003D3D">
        <w:rPr>
          <w:rStyle w:val="Style13ptBold"/>
        </w:rPr>
        <w:t>Byers</w:t>
      </w:r>
      <w:r w:rsidRPr="0090528A">
        <w:t xml:space="preserve"> and </w:t>
      </w:r>
      <w:proofErr w:type="spellStart"/>
      <w:r w:rsidRPr="0090528A">
        <w:t>Boley</w:t>
      </w:r>
      <w:proofErr w:type="spellEnd"/>
      <w:r w:rsidRPr="0090528A">
        <w:t xml:space="preserve"> </w:t>
      </w:r>
      <w:r w:rsidRPr="00003D3D">
        <w:rPr>
          <w:rStyle w:val="Style13ptBold"/>
        </w:rPr>
        <w:t>19</w:t>
      </w:r>
      <w:r w:rsidRPr="0090528A">
        <w:t xml:space="preserve"> [Michael Byers, Professor of Political Science at the University of British Columbia, BA in Political Studies and </w:t>
      </w:r>
      <w:proofErr w:type="spellStart"/>
      <w:r w:rsidRPr="0090528A">
        <w:t>Phd</w:t>
      </w:r>
      <w:proofErr w:type="spellEnd"/>
      <w:r w:rsidRPr="0090528A">
        <w:t xml:space="preserve">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114B7FEF" w14:textId="77777777" w:rsidR="00426BC9" w:rsidRDefault="00426BC9" w:rsidP="00426BC9">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w:t>
      </w:r>
      <w:r w:rsidRPr="0090528A">
        <w:rPr>
          <w:u w:val="single"/>
        </w:rPr>
        <w:lastRenderedPageBreak/>
        <w:t xml:space="preserve">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1877B311" w14:textId="77777777" w:rsidR="00426BC9" w:rsidRPr="00B60772" w:rsidRDefault="00426BC9" w:rsidP="00426BC9">
      <w:pPr>
        <w:pStyle w:val="Heading4"/>
        <w:contextualSpacing/>
        <w:rPr>
          <w:rFonts w:cs="Arial"/>
        </w:rPr>
      </w:pPr>
      <w:r>
        <w:rPr>
          <w:rFonts w:cs="Arial"/>
        </w:rPr>
        <w:t xml:space="preserve">They cause </w:t>
      </w:r>
      <w:r>
        <w:rPr>
          <w:rFonts w:cs="Arial"/>
          <w:u w:val="single"/>
        </w:rPr>
        <w:t>nuke war</w:t>
      </w:r>
      <w:r>
        <w:rPr>
          <w:rFonts w:cs="Arial"/>
        </w:rPr>
        <w:t xml:space="preserve">, </w:t>
      </w:r>
      <w:proofErr w:type="spellStart"/>
      <w:r>
        <w:rPr>
          <w:rFonts w:cs="Arial"/>
          <w:u w:val="single"/>
        </w:rPr>
        <w:t>miscalc</w:t>
      </w:r>
      <w:proofErr w:type="spellEnd"/>
      <w:r>
        <w:rPr>
          <w:rFonts w:cs="Arial"/>
        </w:rPr>
        <w:t xml:space="preserve">, and </w:t>
      </w:r>
      <w:r>
        <w:rPr>
          <w:rFonts w:cs="Arial"/>
          <w:u w:val="single"/>
        </w:rPr>
        <w:t>extinction</w:t>
      </w:r>
      <w:r>
        <w:rPr>
          <w:rFonts w:cs="Arial"/>
        </w:rPr>
        <w:t xml:space="preserve"> </w:t>
      </w:r>
    </w:p>
    <w:p w14:paraId="431D5257" w14:textId="77777777" w:rsidR="00426BC9" w:rsidRPr="00E262FA" w:rsidRDefault="00426BC9" w:rsidP="00426BC9">
      <w:pPr>
        <w:contextualSpacing/>
      </w:pPr>
      <w:r w:rsidRPr="00E262FA">
        <w:rPr>
          <w:rStyle w:val="Style13ptBold"/>
        </w:rPr>
        <w:t xml:space="preserve">Baum 19 </w:t>
      </w:r>
      <w:r w:rsidRPr="00E262FA">
        <w:t xml:space="preserve">(Executive director of the Global Catastrophic Risk </w:t>
      </w:r>
      <w:proofErr w:type="spellStart"/>
      <w:proofErr w:type="gramStart"/>
      <w:r w:rsidRPr="00E262FA">
        <w:t>Institute,“</w:t>
      </w:r>
      <w:proofErr w:type="gramEnd"/>
      <w:r w:rsidRPr="00E262FA">
        <w:t>Risk</w:t>
      </w:r>
      <w:proofErr w:type="spellEnd"/>
      <w:r w:rsidRPr="00E262FA">
        <w:t>-Risk Tradeoff Analysis of Nuclear Explosives for Asteroid Deflection,” May 31, 2019, https://onlinelibrary.wiley.com/doi/epdf/10.1111/risa.13339.)</w:t>
      </w:r>
    </w:p>
    <w:p w14:paraId="56ECB22A" w14:textId="77777777" w:rsidR="00426BC9" w:rsidRPr="00056654" w:rsidRDefault="00426BC9" w:rsidP="00426BC9">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517BD7F0" w14:textId="77777777" w:rsidR="00426BC9" w:rsidRPr="00056654" w:rsidRDefault="00426BC9" w:rsidP="00426BC9">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717F47F" w14:textId="77777777" w:rsidR="00426BC9" w:rsidRPr="00056654" w:rsidRDefault="00426BC9" w:rsidP="00426BC9">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0D0B6B9B" w14:textId="77777777" w:rsidR="00426BC9" w:rsidRPr="0061423F" w:rsidRDefault="00426BC9" w:rsidP="00426BC9">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0A2BC705" w14:textId="77777777" w:rsidR="00426BC9" w:rsidRPr="00056654" w:rsidRDefault="00426BC9" w:rsidP="00426BC9">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xml:space="preserve">: leave the rubble in place, fight for scarce resources, and </w:t>
      </w:r>
      <w:r w:rsidRPr="00056654">
        <w:rPr>
          <w:sz w:val="16"/>
        </w:rPr>
        <w:lastRenderedPageBreak/>
        <w:t>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4C7EB6A6" w14:textId="77777777" w:rsidR="00426BC9" w:rsidRPr="00056654" w:rsidRDefault="00426BC9" w:rsidP="00426BC9">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3431E21C" w14:textId="77777777" w:rsidR="00426BC9" w:rsidRPr="009C394E" w:rsidRDefault="00426BC9" w:rsidP="00426BC9">
      <w:pPr>
        <w:pStyle w:val="Heading4"/>
      </w:pPr>
      <w:r>
        <w:t xml:space="preserve">Reject </w:t>
      </w:r>
      <w:r>
        <w:rPr>
          <w:u w:val="single"/>
        </w:rPr>
        <w:t>conventional risk</w:t>
      </w:r>
      <w:r>
        <w:t xml:space="preserve">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p>
    <w:p w14:paraId="78BC23E9" w14:textId="77777777" w:rsidR="00426BC9" w:rsidRPr="0050701C" w:rsidRDefault="00426BC9" w:rsidP="00426BC9">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rsidRPr="0036451E">
        <w:t>Exoatmospheric</w:t>
      </w:r>
      <w:proofErr w:type="spellEnd"/>
      <w:r w:rsidRPr="0036451E">
        <w:t xml:space="preserve"> Plowshares: Using a Nuclear Explosive Device for Planetary Defense against an Incoming Asteroid," UCLA Journal of International Law and Foreign Affairs 23, no. 1 (Spring 2019): 76-158]</w:t>
      </w:r>
    </w:p>
    <w:p w14:paraId="64BA9662" w14:textId="77777777" w:rsidR="00426BC9" w:rsidRPr="009C394E" w:rsidRDefault="00426BC9" w:rsidP="00426BC9">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65280770" w14:textId="77777777" w:rsidR="00426BC9" w:rsidRPr="009C394E" w:rsidRDefault="00426BC9" w:rsidP="00426BC9">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proofErr w:type="gramStart"/>
      <w:r w:rsidRPr="00FB274B">
        <w:rPr>
          <w:rStyle w:val="Emphasis"/>
          <w:highlight w:val="cyan"/>
        </w:rPr>
        <w:t>all of</w:t>
      </w:r>
      <w:proofErr w:type="gramEnd"/>
      <w:r w:rsidRPr="00FB274B">
        <w:rPr>
          <w:rStyle w:val="Emphasis"/>
          <w:highlight w:val="cyan"/>
        </w:rPr>
        <w:t xml:space="preserve">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w:t>
      </w:r>
      <w:proofErr w:type="spellStart"/>
      <w:r w:rsidRPr="009C394E">
        <w:rPr>
          <w:sz w:val="16"/>
        </w:rPr>
        <w:t>Ashurbeyli</w:t>
      </w:r>
      <w:proofErr w:type="spellEnd"/>
      <w:r w:rsidRPr="009C394E">
        <w:rPr>
          <w:sz w:val="16"/>
        </w:rPr>
        <w:t xml:space="preserve">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 xml:space="preserve">in the </w:t>
      </w:r>
      <w:proofErr w:type="gramStart"/>
      <w:r w:rsidRPr="00FB274B">
        <w:rPr>
          <w:rStyle w:val="Emphasis"/>
          <w:highlight w:val="cyan"/>
        </w:rPr>
        <w:t>2 1st</w:t>
      </w:r>
      <w:proofErr w:type="gramEnd"/>
      <w:r w:rsidRPr="00FB274B">
        <w:rPr>
          <w:rStyle w:val="Emphasis"/>
          <w:highlight w:val="cyan"/>
        </w:rPr>
        <w:t xml:space="preserve"> century</w:t>
      </w:r>
      <w:r w:rsidRPr="009C394E">
        <w:rPr>
          <w:sz w:val="16"/>
        </w:rPr>
        <w:t xml:space="preserve">. "211 </w:t>
      </w:r>
    </w:p>
    <w:p w14:paraId="4BB24BB9" w14:textId="77777777" w:rsidR="00426BC9" w:rsidRDefault="00426BC9" w:rsidP="00426BC9">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would not be on anyone's active "to-do list" for generations. </w:t>
      </w:r>
    </w:p>
    <w:p w14:paraId="120FD19A" w14:textId="77777777" w:rsidR="00426BC9" w:rsidRPr="009C394E" w:rsidRDefault="00426BC9" w:rsidP="00426BC9">
      <w:pPr>
        <w:rPr>
          <w:sz w:val="16"/>
        </w:rPr>
      </w:pPr>
      <w:r w:rsidRPr="00602CAD">
        <w:rPr>
          <w:rStyle w:val="StyleUnderline"/>
        </w:rPr>
        <w:lastRenderedPageBreak/>
        <w:t xml:space="preserve">Still, timing matters in another way, too. </w:t>
      </w:r>
      <w:r w:rsidRPr="00FB274B">
        <w:rPr>
          <w:rStyle w:val="StyleUnderline"/>
          <w:highlight w:val="cyan"/>
        </w:rPr>
        <w:t>With our present state of</w:t>
      </w:r>
      <w:r w:rsidRPr="00602CAD">
        <w:rPr>
          <w:rStyle w:val="StyleUnderline"/>
        </w:rPr>
        <w:t xml:space="preserve"> astronomical </w:t>
      </w:r>
      <w:r w:rsidRPr="00FB274B">
        <w:rPr>
          <w:rStyle w:val="StyleUnderline"/>
          <w:highlight w:val="cyan"/>
        </w:rPr>
        <w:t>intelligence</w:t>
      </w:r>
      <w:r w:rsidRPr="00602CAD">
        <w:rPr>
          <w:rStyle w:val="StyleUnderline"/>
        </w:rPr>
        <w:t xml:space="preserve">, </w:t>
      </w:r>
      <w:r w:rsidRPr="00FB274B">
        <w:rPr>
          <w:rStyle w:val="Emphasis"/>
          <w:highlight w:val="cyan"/>
        </w:rPr>
        <w:t>we cannot be certain</w:t>
      </w:r>
      <w:r w:rsidRPr="00602CAD">
        <w:rPr>
          <w:rStyle w:val="Emphasis"/>
        </w:rPr>
        <w:t xml:space="preserve"> </w:t>
      </w:r>
      <w:r w:rsidRPr="00FB274B">
        <w:rPr>
          <w:rStyle w:val="StyleUnderline"/>
          <w:highlight w:val="cyan"/>
        </w:rPr>
        <w:t>about</w:t>
      </w:r>
      <w:r w:rsidRPr="00602CAD">
        <w:rPr>
          <w:rStyle w:val="StyleUnderline"/>
        </w:rPr>
        <w:t xml:space="preserve"> our planet's </w:t>
      </w:r>
      <w:r w:rsidRPr="00FB274B">
        <w:rPr>
          <w:rStyle w:val="StyleUnderline"/>
          <w:highlight w:val="cyan"/>
        </w:rPr>
        <w:t>prolonged safety</w:t>
      </w:r>
      <w:r w:rsidRPr="00602CAD">
        <w:rPr>
          <w:rStyle w:val="StyleUnderline"/>
        </w:rPr>
        <w:t>, and we must exhibit appropriate modesty about our confidence in the completeness of the inventory of known NEOs.</w:t>
      </w:r>
      <w:r w:rsidRPr="009C394E">
        <w:rPr>
          <w:sz w:val="16"/>
        </w:rPr>
        <w:t xml:space="preserve"> Accordingly, the </w:t>
      </w:r>
      <w:r w:rsidRPr="00FB274B">
        <w:rPr>
          <w:rStyle w:val="StyleUnderline"/>
          <w:highlight w:val="cyan"/>
        </w:rPr>
        <w:t>planet</w:t>
      </w:r>
      <w:r w:rsidRPr="00602CAD">
        <w:rPr>
          <w:rStyle w:val="StyleUnderline"/>
        </w:rPr>
        <w:t xml:space="preserve"> </w:t>
      </w:r>
      <w:r w:rsidRPr="00FB274B">
        <w:rPr>
          <w:rStyle w:val="StyleUnderline"/>
          <w:highlight w:val="cyan"/>
        </w:rPr>
        <w:t>may</w:t>
      </w:r>
      <w:r w:rsidRPr="00602CAD">
        <w:rPr>
          <w:rStyle w:val="StyleUnderline"/>
        </w:rPr>
        <w:t xml:space="preserve"> </w:t>
      </w:r>
      <w:r w:rsidRPr="00FB274B">
        <w:rPr>
          <w:rStyle w:val="Emphasis"/>
          <w:highlight w:val="cyan"/>
        </w:rPr>
        <w:t>not have</w:t>
      </w:r>
      <w:r w:rsidRPr="00602CAD">
        <w:rPr>
          <w:rStyle w:val="Emphasis"/>
        </w:rPr>
        <w:t xml:space="preserve"> much </w:t>
      </w:r>
      <w:r w:rsidRPr="00FB274B">
        <w:rPr>
          <w:rStyle w:val="Emphasis"/>
          <w:highlight w:val="cyan"/>
        </w:rPr>
        <w:t>advance notice</w:t>
      </w:r>
      <w:r w:rsidRPr="009C394E">
        <w:rPr>
          <w:sz w:val="16"/>
          <w:highlight w:val="cyan"/>
        </w:rPr>
        <w:t xml:space="preserve"> </w:t>
      </w:r>
      <w:r w:rsidRPr="009C394E">
        <w:rPr>
          <w:sz w:val="16"/>
        </w:rPr>
        <w:t xml:space="preserve">about the next Chicxulub, and we </w:t>
      </w:r>
      <w:r w:rsidRPr="00602CAD">
        <w:rPr>
          <w:rStyle w:val="StyleUnderline"/>
        </w:rPr>
        <w:t xml:space="preserve">may be </w:t>
      </w:r>
      <w:r w:rsidRPr="00FB274B">
        <w:rPr>
          <w:rStyle w:val="Emphasis"/>
          <w:highlight w:val="cyan"/>
        </w:rPr>
        <w:t>no more able than the</w:t>
      </w:r>
      <w:r w:rsidRPr="00602CAD">
        <w:rPr>
          <w:rStyle w:val="Emphasis"/>
        </w:rPr>
        <w:t xml:space="preserve"> </w:t>
      </w:r>
      <w:r w:rsidRPr="00FB274B">
        <w:rPr>
          <w:rStyle w:val="Emphasis"/>
          <w:highlight w:val="cyan"/>
        </w:rPr>
        <w:t>dinosaurs</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StyleUnderline"/>
          <w:highlight w:val="cyan"/>
        </w:rPr>
        <w:t>immediately</w:t>
      </w:r>
      <w:r w:rsidRPr="00602CAD">
        <w:rPr>
          <w:rStyle w:val="StyleUnderline"/>
        </w:rPr>
        <w:t xml:space="preserve"> </w:t>
      </w:r>
      <w:r w:rsidRPr="00FB274B">
        <w:rPr>
          <w:rStyle w:val="StyleUnderline"/>
          <w:highlight w:val="cyan"/>
        </w:rPr>
        <w:t>invent</w:t>
      </w:r>
      <w:r w:rsidRPr="00602CAD">
        <w:rPr>
          <w:rStyle w:val="StyleUnderline"/>
        </w:rPr>
        <w:t xml:space="preserve"> </w:t>
      </w:r>
      <w:r w:rsidRPr="00FB274B">
        <w:rPr>
          <w:rStyle w:val="StyleUnderline"/>
          <w:highlight w:val="cyan"/>
        </w:rPr>
        <w:t>our way out</w:t>
      </w:r>
      <w:r w:rsidRPr="00602CAD">
        <w:rPr>
          <w:rStyle w:val="StyleUnderline"/>
        </w:rPr>
        <w:t xml:space="preserve"> of an unanticipated fatal space specter</w:t>
      </w:r>
      <w:r w:rsidRPr="009C394E">
        <w:rPr>
          <w:sz w:val="16"/>
        </w:rPr>
        <w:t>. Frances Lyall and Paul B. Larsen summarize the issue this way: "</w:t>
      </w:r>
      <w:r w:rsidRPr="00945F32">
        <w:rPr>
          <w:rStyle w:val="StyleUnderline"/>
        </w:rPr>
        <w:t>Time</w:t>
      </w:r>
      <w:r w:rsidRPr="00602CAD">
        <w:rPr>
          <w:rStyle w:val="StyleUnderline"/>
        </w:rPr>
        <w:t xml:space="preserve"> might be </w:t>
      </w:r>
      <w:r w:rsidRPr="00945F32">
        <w:rPr>
          <w:rStyle w:val="StyleUnderline"/>
        </w:rPr>
        <w:t>too</w:t>
      </w:r>
      <w:r w:rsidRPr="00602CAD">
        <w:rPr>
          <w:rStyle w:val="StyleUnderline"/>
        </w:rPr>
        <w:t xml:space="preserve"> </w:t>
      </w:r>
      <w:r w:rsidRPr="00945F32">
        <w:rPr>
          <w:rStyle w:val="StyleUnderline"/>
        </w:rPr>
        <w:t>short</w:t>
      </w:r>
      <w:r w:rsidRPr="00602CAD">
        <w:rPr>
          <w:rStyle w:val="StyleUnderline"/>
        </w:rPr>
        <w:t xml:space="preserve"> adequately to deal with the crisis-missile or other </w:t>
      </w:r>
      <w:r w:rsidRPr="00FB274B">
        <w:rPr>
          <w:rStyle w:val="Emphasis"/>
          <w:highlight w:val="cyan"/>
        </w:rPr>
        <w:t>technology has to be prepared</w:t>
      </w:r>
      <w:r w:rsidRPr="009C394E">
        <w:rPr>
          <w:sz w:val="16"/>
        </w:rPr>
        <w:t xml:space="preserve">." 2 12 </w:t>
      </w:r>
    </w:p>
    <w:p w14:paraId="03E8A8D0" w14:textId="77777777" w:rsidR="00426BC9" w:rsidRPr="009C394E" w:rsidRDefault="00426BC9" w:rsidP="00426BC9">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little first-hand experience with the causal phenomenon. </w:t>
      </w:r>
      <w:r w:rsidRPr="009C394E">
        <w:rPr>
          <w:sz w:val="16"/>
        </w:rPr>
        <w:t xml:space="preserve">A </w:t>
      </w:r>
      <w:r w:rsidRPr="00FB274B">
        <w:rPr>
          <w:rStyle w:val="Emphasis"/>
          <w:highlight w:val="cyan"/>
        </w:rPr>
        <w:t>2010</w:t>
      </w:r>
      <w:r w:rsidRPr="00602CAD">
        <w:rPr>
          <w:rStyle w:val="Emphasis"/>
        </w:rPr>
        <w:t xml:space="preserve"> </w:t>
      </w:r>
      <w:r w:rsidRPr="00FB274B">
        <w:rPr>
          <w:rStyle w:val="Emphasis"/>
          <w:highlight w:val="cyan"/>
        </w:rPr>
        <w:t>study</w:t>
      </w:r>
      <w:r w:rsidRPr="00602CAD">
        <w:rPr>
          <w:rStyle w:val="StyleUnderline"/>
        </w:rPr>
        <w:t xml:space="preserve"> by the National Academy of Sciences </w:t>
      </w:r>
      <w:r w:rsidRPr="00FB274B">
        <w:rPr>
          <w:rStyle w:val="StyleUnderline"/>
          <w:highlight w:val="cyan"/>
        </w:rPr>
        <w:t>referred</w:t>
      </w:r>
      <w:r w:rsidRPr="00602CAD">
        <w:rPr>
          <w:rStyle w:val="StyleUnderline"/>
        </w:rPr>
        <w:t xml:space="preserve"> </w:t>
      </w:r>
      <w:r w:rsidRPr="00FB274B">
        <w:rPr>
          <w:rStyle w:val="StyleUnderline"/>
          <w:highlight w:val="cyan"/>
        </w:rPr>
        <w:t>to this as</w:t>
      </w:r>
      <w:r w:rsidRPr="00602CAD">
        <w:rPr>
          <w:rStyle w:val="StyleUnderline"/>
        </w:rPr>
        <w:t xml:space="preserve"> a </w:t>
      </w:r>
      <w:r w:rsidRPr="00FB274B">
        <w:rPr>
          <w:rStyle w:val="Emphasis"/>
          <w:highlight w:val="cyan"/>
        </w:rPr>
        <w:t>classic "zero times infinity" problem</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Emphasis"/>
          <w:highlight w:val="cyan"/>
        </w:rPr>
        <w:t>thwarts human cognitive processing</w:t>
      </w:r>
      <w:r w:rsidRPr="00602CAD">
        <w:rPr>
          <w:rStyle w:val="StyleUnderline"/>
        </w:rPr>
        <w:t>.</w:t>
      </w:r>
      <w:r w:rsidRPr="009C394E">
        <w:rPr>
          <w:sz w:val="16"/>
        </w:rPr>
        <w:t xml:space="preserve">213 Cass Sunstein and Richard </w:t>
      </w:r>
      <w:proofErr w:type="spellStart"/>
      <w:r w:rsidRPr="009C394E">
        <w:rPr>
          <w:sz w:val="16"/>
        </w:rPr>
        <w:t>Zeckhauser</w:t>
      </w:r>
      <w:proofErr w:type="spellEnd"/>
      <w:r w:rsidRPr="009C394E">
        <w:rPr>
          <w:sz w:val="16"/>
        </w:rPr>
        <w:t xml:space="preserve"> label </w:t>
      </w:r>
      <w:r w:rsidRPr="00602CAD">
        <w:rPr>
          <w:rStyle w:val="StyleUnderline"/>
        </w:rPr>
        <w:t xml:space="preserve">the </w:t>
      </w:r>
      <w:r w:rsidRPr="00FB274B">
        <w:rPr>
          <w:rStyle w:val="StyleUnderline"/>
          <w:highlight w:val="cyan"/>
        </w:rPr>
        <w:t>resulting bias</w:t>
      </w:r>
      <w:r w:rsidRPr="00602CAD">
        <w:rPr>
          <w:rStyle w:val="StyleUnderline"/>
        </w:rPr>
        <w:t xml:space="preserve"> in decision-making </w:t>
      </w:r>
      <w:r w:rsidRPr="00FB274B">
        <w:rPr>
          <w:rStyle w:val="StyleUnderline"/>
          <w:highlight w:val="cyan"/>
        </w:rPr>
        <w:t xml:space="preserve">as </w:t>
      </w:r>
      <w:r w:rsidRPr="00FB274B">
        <w:rPr>
          <w:rStyle w:val="Emphasis"/>
          <w:highlight w:val="cyan"/>
        </w:rPr>
        <w:t>"probability neglect"-</w:t>
      </w:r>
      <w:r w:rsidRPr="00602CAD">
        <w:rPr>
          <w:rStyle w:val="StyleUnderline"/>
        </w:rPr>
        <w:t xml:space="preserve">a </w:t>
      </w:r>
      <w:r w:rsidRPr="00FB274B">
        <w:rPr>
          <w:rStyle w:val="StyleUnderline"/>
          <w:highlight w:val="cyan"/>
        </w:rPr>
        <w:t>propensity</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Emphasis"/>
          <w:highlight w:val="cyan"/>
        </w:rPr>
        <w:t>misunderstand</w:t>
      </w:r>
      <w:r w:rsidRPr="00602CAD">
        <w:rPr>
          <w:rStyle w:val="Emphasis"/>
        </w:rPr>
        <w:t xml:space="preserve"> </w:t>
      </w:r>
      <w:r w:rsidRPr="00FB274B">
        <w:rPr>
          <w:rStyle w:val="Emphasis"/>
          <w:highlight w:val="cyan"/>
        </w:rPr>
        <w:t>the fearsome risks</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StyleUnderline"/>
          <w:highlight w:val="cyan"/>
        </w:rPr>
        <w:t>are</w:t>
      </w:r>
      <w:r w:rsidRPr="00602CAD">
        <w:rPr>
          <w:rStyle w:val="StyleUnderline"/>
        </w:rPr>
        <w:t xml:space="preserve"> so </w:t>
      </w:r>
      <w:r w:rsidRPr="00FB274B">
        <w:rPr>
          <w:rStyle w:val="StyleUnderline"/>
          <w:highlight w:val="cyan"/>
        </w:rPr>
        <w:t>difficult to conceptualize</w:t>
      </w:r>
      <w:r w:rsidRPr="009C394E">
        <w:rPr>
          <w:sz w:val="16"/>
        </w:rPr>
        <w:t xml:space="preserve">.2 14 </w:t>
      </w:r>
      <w:r w:rsidRPr="00FB274B">
        <w:rPr>
          <w:rStyle w:val="Emphasis"/>
          <w:highlight w:val="cyan"/>
        </w:rPr>
        <w:t>Behavioral</w:t>
      </w:r>
      <w:r w:rsidRPr="00602CAD">
        <w:rPr>
          <w:rStyle w:val="Emphasis"/>
        </w:rPr>
        <w:t xml:space="preserve"> </w:t>
      </w:r>
      <w:r w:rsidRPr="00FB274B">
        <w:rPr>
          <w:rStyle w:val="Emphasis"/>
          <w:highlight w:val="cyan"/>
        </w:rPr>
        <w:t>economics</w:t>
      </w:r>
      <w:r w:rsidRPr="00602CAD">
        <w:rPr>
          <w:rStyle w:val="StyleUnderline"/>
        </w:rPr>
        <w:t xml:space="preserve"> literature </w:t>
      </w:r>
      <w:r w:rsidRPr="00FB274B">
        <w:rPr>
          <w:rStyle w:val="StyleUnderline"/>
          <w:highlight w:val="cyan"/>
        </w:rPr>
        <w:t>abounds</w:t>
      </w:r>
      <w:r w:rsidRPr="00602CAD">
        <w:rPr>
          <w:rStyle w:val="StyleUnderline"/>
        </w:rPr>
        <w:t xml:space="preserve"> </w:t>
      </w:r>
      <w:r w:rsidRPr="00FB274B">
        <w:rPr>
          <w:rStyle w:val="StyleUnderline"/>
          <w:highlight w:val="cyan"/>
        </w:rPr>
        <w:t>with</w:t>
      </w:r>
      <w:r w:rsidRPr="00602CAD">
        <w:rPr>
          <w:rStyle w:val="StyleUnderline"/>
        </w:rPr>
        <w:t xml:space="preserve"> </w:t>
      </w:r>
      <w:r w:rsidRPr="00FB274B">
        <w:rPr>
          <w:rStyle w:val="StyleUnderline"/>
          <w:highlight w:val="cyan"/>
        </w:rPr>
        <w:t>examinations</w:t>
      </w:r>
      <w:r w:rsidRPr="00602CAD">
        <w:rPr>
          <w:rStyle w:val="StyleUnderline"/>
        </w:rPr>
        <w:t xml:space="preserve"> </w:t>
      </w:r>
      <w:r w:rsidRPr="00FB274B">
        <w:rPr>
          <w:rStyle w:val="StyleUnderline"/>
          <w:highlight w:val="cyan"/>
        </w:rPr>
        <w:t>of</w:t>
      </w:r>
      <w:r w:rsidRPr="00602CAD">
        <w:rPr>
          <w:rStyle w:val="StyleUnderline"/>
        </w:rPr>
        <w:t xml:space="preserve"> the collective </w:t>
      </w:r>
      <w:r w:rsidRPr="00FB274B">
        <w:rPr>
          <w:rStyle w:val="StyleUnderline"/>
          <w:highlight w:val="cyan"/>
        </w:rPr>
        <w:t>non-rationality</w:t>
      </w:r>
      <w:r w:rsidRPr="00602CAD">
        <w:rPr>
          <w:rStyle w:val="StyleUnderline"/>
        </w:rPr>
        <w:t xml:space="preserve"> </w:t>
      </w:r>
      <w:r w:rsidRPr="00FB274B">
        <w:rPr>
          <w:rStyle w:val="StyleUnderline"/>
          <w:highlight w:val="cyan"/>
        </w:rPr>
        <w:t>in</w:t>
      </w:r>
      <w:r w:rsidRPr="00602CAD">
        <w:rPr>
          <w:rStyle w:val="StyleUnderline"/>
        </w:rPr>
        <w:t xml:space="preserve"> our species' approach to high-severity/low-probability events, leading to </w:t>
      </w:r>
      <w:r w:rsidRPr="00FB274B">
        <w:rPr>
          <w:rStyle w:val="Emphasis"/>
          <w:highlight w:val="cyan"/>
        </w:rPr>
        <w:t>extreme</w:t>
      </w:r>
      <w:r w:rsidRPr="00602CAD">
        <w:rPr>
          <w:rStyle w:val="Emphasis"/>
        </w:rPr>
        <w:t xml:space="preserve"> </w:t>
      </w:r>
      <w:r w:rsidRPr="00FB274B">
        <w:rPr>
          <w:rStyle w:val="Emphasis"/>
          <w:highlight w:val="cyan"/>
        </w:rPr>
        <w:t>discounting of remote future catastrophes</w:t>
      </w:r>
      <w:r w:rsidRPr="00602CAD">
        <w:rPr>
          <w:rStyle w:val="StyleUnderline"/>
        </w:rPr>
        <w:t>, to the detriment of individuals and society.</w:t>
      </w:r>
      <w:r w:rsidRPr="009C394E">
        <w:rPr>
          <w:sz w:val="16"/>
        </w:rPr>
        <w:t xml:space="preserve">2 15 </w:t>
      </w:r>
    </w:p>
    <w:p w14:paraId="0FA0D8F4" w14:textId="77777777" w:rsidR="00426BC9" w:rsidRPr="009C394E" w:rsidRDefault="00426BC9" w:rsidP="00426BC9">
      <w:pPr>
        <w:rPr>
          <w:sz w:val="16"/>
        </w:rPr>
      </w:pPr>
      <w:r w:rsidRPr="009C394E">
        <w:rPr>
          <w:sz w:val="16"/>
        </w:rPr>
        <w:t xml:space="preserve">The </w:t>
      </w:r>
      <w:r w:rsidRPr="00FB274B">
        <w:rPr>
          <w:rStyle w:val="Emphasis"/>
          <w:highlight w:val="cyan"/>
        </w:rPr>
        <w:t>underdeveloped</w:t>
      </w:r>
      <w:r w:rsidRPr="000209BA">
        <w:rPr>
          <w:rStyle w:val="Emphasis"/>
        </w:rPr>
        <w:t xml:space="preserve"> state of </w:t>
      </w:r>
      <w:r w:rsidRPr="00FB274B">
        <w:rPr>
          <w:rStyle w:val="Emphasis"/>
          <w:highlight w:val="cyan"/>
        </w:rPr>
        <w:t>international law</w:t>
      </w:r>
      <w:r w:rsidRPr="00602CAD">
        <w:rPr>
          <w:rStyle w:val="StyleUnderline"/>
        </w:rPr>
        <w:t xml:space="preserve"> on trans-border disasters </w:t>
      </w:r>
      <w:r w:rsidRPr="00FB274B">
        <w:rPr>
          <w:rStyle w:val="StyleUnderline"/>
          <w:highlight w:val="cyan"/>
        </w:rPr>
        <w:t>reflects</w:t>
      </w:r>
      <w:r w:rsidRPr="00602CAD">
        <w:rPr>
          <w:rStyle w:val="StyleUnderline"/>
        </w:rPr>
        <w:t xml:space="preserve"> this </w:t>
      </w:r>
      <w:r w:rsidRPr="00FB274B">
        <w:rPr>
          <w:rStyle w:val="StyleUnderline"/>
          <w:highlight w:val="cyan"/>
        </w:rPr>
        <w:t>cognitive deficit</w:t>
      </w:r>
      <w:r w:rsidRPr="00602CAD">
        <w:rPr>
          <w:rStyle w:val="StyleUnderline"/>
        </w:rPr>
        <w:t>. Perhaps this should not be surprising-the tasks of preventing, responding to, and rebuilding after global catastrophes are daunting</w:t>
      </w:r>
      <w:r w:rsidRPr="009C394E">
        <w:rPr>
          <w:sz w:val="16"/>
        </w:rPr>
        <w:t xml:space="preserve">. These are </w:t>
      </w:r>
      <w:r w:rsidRPr="00602CAD">
        <w:rPr>
          <w:rStyle w:val="StyleUnderline"/>
        </w:rPr>
        <w:t xml:space="preserve">topics that sovereign </w:t>
      </w:r>
      <w:r w:rsidRPr="00FB274B">
        <w:rPr>
          <w:rStyle w:val="StyleUnderline"/>
          <w:highlight w:val="cyan"/>
        </w:rPr>
        <w:t>states</w:t>
      </w:r>
      <w:r w:rsidRPr="00602CAD">
        <w:rPr>
          <w:rStyle w:val="StyleUnderline"/>
        </w:rPr>
        <w:t xml:space="preserve">, as well as individual human beings, </w:t>
      </w:r>
      <w:r w:rsidRPr="00FB274B">
        <w:rPr>
          <w:rStyle w:val="Emphasis"/>
          <w:highlight w:val="cyan"/>
        </w:rPr>
        <w:t>shy away from</w:t>
      </w:r>
      <w:r w:rsidRPr="00602CAD">
        <w:rPr>
          <w:rStyle w:val="Emphasis"/>
        </w:rPr>
        <w:t xml:space="preserve"> </w:t>
      </w:r>
      <w:r w:rsidRPr="00FB274B">
        <w:rPr>
          <w:rStyle w:val="Emphasis"/>
          <w:highlight w:val="cyan"/>
        </w:rPr>
        <w:t>addressing</w:t>
      </w:r>
      <w:r w:rsidRPr="00602CAD">
        <w:rPr>
          <w:rStyle w:val="Emphasis"/>
        </w:rPr>
        <w:t xml:space="preserve">-they are </w:t>
      </w:r>
      <w:r w:rsidRPr="00FB274B">
        <w:rPr>
          <w:rStyle w:val="Emphasis"/>
          <w:highlight w:val="cyan"/>
        </w:rPr>
        <w:t>uncomfortable to think about</w:t>
      </w:r>
      <w:r w:rsidRPr="00602CAD">
        <w:rPr>
          <w:rStyle w:val="StyleUnderline"/>
        </w:rPr>
        <w:t>; they can involve sharing resources, as well as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w:t>
      </w:r>
      <w:proofErr w:type="gramStart"/>
      <w:r w:rsidRPr="009C394E">
        <w:rPr>
          <w:sz w:val="16"/>
        </w:rPr>
        <w:t>in all likelihood</w:t>
      </w:r>
      <w:proofErr w:type="gramEnd"/>
      <w:r w:rsidRPr="009C394E">
        <w:rPr>
          <w:sz w:val="16"/>
        </w:rPr>
        <w:t xml:space="preserve">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28AFD49F" w14:textId="77777777" w:rsidR="00426BC9" w:rsidRPr="009C394E" w:rsidRDefault="00426BC9" w:rsidP="00426BC9">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w:t>
      </w:r>
      <w:proofErr w:type="gramStart"/>
      <w:r w:rsidRPr="009C394E">
        <w:rPr>
          <w:sz w:val="16"/>
        </w:rPr>
        <w:t>all of</w:t>
      </w:r>
      <w:proofErr w:type="gramEnd"/>
      <w:r w:rsidRPr="009C394E">
        <w:rPr>
          <w:sz w:val="16"/>
        </w:rPr>
        <w:t xml:space="preserve">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7C7C9247" w14:textId="77777777" w:rsidR="00426BC9" w:rsidRPr="009C394E" w:rsidRDefault="00426BC9" w:rsidP="00426BC9">
      <w:pPr>
        <w:rPr>
          <w:sz w:val="16"/>
          <w:szCs w:val="16"/>
        </w:rPr>
      </w:pPr>
      <w:r w:rsidRPr="009C394E">
        <w:rPr>
          <w:sz w:val="16"/>
          <w:szCs w:val="16"/>
        </w:rPr>
        <w:t xml:space="preserve">One plausible formula would be to posit that a major NEO impact (a collision with a body of 3-5 km diameter) could kill, say, half the world's population (soon to reach eight billion people) </w:t>
      </w:r>
      <w:proofErr w:type="spellStart"/>
      <w:r w:rsidRPr="009C394E">
        <w:rPr>
          <w:sz w:val="16"/>
          <w:szCs w:val="16"/>
        </w:rPr>
        <w:t>some time</w:t>
      </w:r>
      <w:proofErr w:type="spellEnd"/>
      <w:r w:rsidRPr="009C394E">
        <w:rPr>
          <w:sz w:val="16"/>
          <w:szCs w:val="16"/>
        </w:rPr>
        <w:t xml:space="preserve"> in the next million years. On an actuarial basis, that works out to 4,000 statistical deaths annually. That is surely a significant fatality rate-enough to warrant substantial financial investment-even though the incidents would be extraordinarily "lumpy," in the sense that for almost </w:t>
      </w:r>
      <w:proofErr w:type="gramStart"/>
      <w:r w:rsidRPr="009C394E">
        <w:rPr>
          <w:sz w:val="16"/>
          <w:szCs w:val="16"/>
        </w:rPr>
        <w:t>all of</w:t>
      </w:r>
      <w:proofErr w:type="gramEnd"/>
      <w:r w:rsidRPr="009C394E">
        <w:rPr>
          <w:sz w:val="16"/>
          <w:szCs w:val="16"/>
        </w:rPr>
        <w:t xml:space="preserve">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w:t>
      </w:r>
      <w:r w:rsidRPr="009C394E">
        <w:rPr>
          <w:sz w:val="16"/>
          <w:szCs w:val="16"/>
        </w:rPr>
        <w:lastRenderedPageBreak/>
        <w:t>floods, tornados, airplane crashes, terrorism, or choking. Asteroids, however, would still fall far below other leading causes of death, such as automobile accidents, communicable diseases, and tobacco use. 2 18</w:t>
      </w:r>
    </w:p>
    <w:p w14:paraId="5204A8AD" w14:textId="77777777" w:rsidR="00426BC9" w:rsidRPr="009C394E" w:rsidRDefault="00426BC9" w:rsidP="00426BC9">
      <w:pPr>
        <w:rPr>
          <w:sz w:val="16"/>
        </w:rPr>
      </w:pPr>
      <w:r w:rsidRPr="009C394E">
        <w:rPr>
          <w:sz w:val="16"/>
        </w:rPr>
        <w:t xml:space="preserve">This </w:t>
      </w:r>
      <w:r w:rsidRPr="00FB274B">
        <w:rPr>
          <w:rStyle w:val="StyleUnderline"/>
          <w:highlight w:val="cyan"/>
        </w:rPr>
        <w:t>weird combination</w:t>
      </w:r>
      <w:r w:rsidRPr="0050701C">
        <w:rPr>
          <w:rStyle w:val="StyleUnderline"/>
        </w:rPr>
        <w:t xml:space="preserve"> of probabilities and consequences </w:t>
      </w:r>
      <w:r w:rsidRPr="00FB274B">
        <w:rPr>
          <w:rStyle w:val="StyleUnderline"/>
          <w:highlight w:val="cyan"/>
        </w:rPr>
        <w:t>promotes</w:t>
      </w:r>
      <w:r w:rsidRPr="0050701C">
        <w:rPr>
          <w:rStyle w:val="StyleUnderline"/>
        </w:rPr>
        <w:t xml:space="preserve"> what many call </w:t>
      </w:r>
      <w:r w:rsidRPr="00FB274B">
        <w:rPr>
          <w:rStyle w:val="Emphasis"/>
          <w:highlight w:val="cyan"/>
        </w:rPr>
        <w:t>the "giggle</w:t>
      </w:r>
      <w:r w:rsidRPr="0050701C">
        <w:rPr>
          <w:rStyle w:val="Emphasis"/>
        </w:rPr>
        <w:t xml:space="preserve"> </w:t>
      </w:r>
      <w:r w:rsidRPr="00FB274B">
        <w:rPr>
          <w:rStyle w:val="Emphasis"/>
          <w:highlight w:val="cyan"/>
        </w:rPr>
        <w:t>factor</w:t>
      </w:r>
      <w:r w:rsidRPr="0050701C">
        <w:rPr>
          <w:rStyle w:val="Emphasis"/>
        </w:rPr>
        <w:t>"</w:t>
      </w:r>
      <w:r w:rsidRPr="009C394E">
        <w:rPr>
          <w:sz w:val="16"/>
        </w:rPr>
        <w:t>:</w:t>
      </w:r>
      <w:r w:rsidRPr="0050701C">
        <w:rPr>
          <w:rStyle w:val="StyleUnderline"/>
        </w:rPr>
        <w:t xml:space="preserve"> </w:t>
      </w:r>
      <w:r w:rsidRPr="00FB274B">
        <w:rPr>
          <w:rStyle w:val="StyleUnderline"/>
          <w:highlight w:val="cyan"/>
        </w:rPr>
        <w:t>humans'</w:t>
      </w:r>
      <w:r w:rsidRPr="0050701C">
        <w:rPr>
          <w:rStyle w:val="StyleUnderline"/>
        </w:rPr>
        <w:t xml:space="preserve"> seemingly </w:t>
      </w:r>
      <w:r w:rsidRPr="00FB274B">
        <w:rPr>
          <w:rStyle w:val="Emphasis"/>
          <w:highlight w:val="cyan"/>
        </w:rPr>
        <w:t>congenital reluctance to discuss planetary defense</w:t>
      </w:r>
      <w:r w:rsidRPr="0050701C">
        <w:rPr>
          <w:rStyle w:val="StyleUnderline"/>
        </w:rPr>
        <w:t xml:space="preserve"> seriously </w:t>
      </w:r>
      <w:r w:rsidRPr="00FB274B">
        <w:rPr>
          <w:rStyle w:val="StyleUnderline"/>
          <w:highlight w:val="cyan"/>
        </w:rPr>
        <w:t>without</w:t>
      </w:r>
      <w:r w:rsidRPr="0050701C">
        <w:rPr>
          <w:rStyle w:val="StyleUnderline"/>
        </w:rPr>
        <w:t xml:space="preserve"> retreating to the silliest </w:t>
      </w:r>
      <w:r w:rsidRPr="00FB274B">
        <w:rPr>
          <w:rStyle w:val="StyleUnderline"/>
          <w:highlight w:val="cyan"/>
        </w:rPr>
        <w:t>tropes</w:t>
      </w:r>
      <w:r w:rsidRPr="0050701C">
        <w:rPr>
          <w:rStyle w:val="StyleUnderline"/>
        </w:rPr>
        <w:t xml:space="preserve"> </w:t>
      </w:r>
      <w:r w:rsidRPr="00FB274B">
        <w:rPr>
          <w:rStyle w:val="StyleUnderline"/>
          <w:highlight w:val="cyan"/>
        </w:rPr>
        <w:t>about</w:t>
      </w:r>
      <w:r w:rsidRPr="0050701C">
        <w:rPr>
          <w:rStyle w:val="StyleUnderline"/>
        </w:rPr>
        <w:t xml:space="preserve"> alien attacks or </w:t>
      </w:r>
      <w:r w:rsidRPr="00FB274B">
        <w:rPr>
          <w:rStyle w:val="StyleUnderline"/>
          <w:highlight w:val="cyan"/>
        </w:rPr>
        <w:t xml:space="preserve">sci-fi </w:t>
      </w:r>
      <w:r w:rsidRPr="000209BA">
        <w:rPr>
          <w:rStyle w:val="StyleUnderline"/>
        </w:rPr>
        <w:t>thrillers</w:t>
      </w:r>
      <w:r w:rsidRPr="0050701C">
        <w:rPr>
          <w:rStyle w:val="StyleUnderline"/>
        </w:rPr>
        <w:t xml:space="preserve">. </w:t>
      </w:r>
      <w:r w:rsidRPr="009C394E">
        <w:rPr>
          <w:sz w:val="16"/>
        </w:rPr>
        <w:t xml:space="preserve">The topic seems to be ripped from kitschy movie trailers, not news headlines. 2 19 </w:t>
      </w:r>
    </w:p>
    <w:p w14:paraId="17C7CA7E" w14:textId="77777777" w:rsidR="00426BC9" w:rsidRDefault="00426BC9" w:rsidP="00426BC9">
      <w:pPr>
        <w:rPr>
          <w:sz w:val="16"/>
        </w:rPr>
      </w:pPr>
      <w:r w:rsidRPr="009C394E">
        <w:rPr>
          <w:sz w:val="16"/>
        </w:rPr>
        <w:t xml:space="preserve">An </w:t>
      </w:r>
      <w:r w:rsidRPr="00FB274B">
        <w:rPr>
          <w:rStyle w:val="StyleUnderline"/>
          <w:highlight w:val="cyan"/>
        </w:rPr>
        <w:t>additional</w:t>
      </w:r>
      <w:r w:rsidRPr="0050701C">
        <w:rPr>
          <w:rStyle w:val="StyleUnderline"/>
        </w:rPr>
        <w:t xml:space="preserve"> </w:t>
      </w:r>
      <w:r w:rsidRPr="00FB274B">
        <w:rPr>
          <w:rStyle w:val="StyleUnderline"/>
          <w:highlight w:val="cyan"/>
        </w:rPr>
        <w:t>fear</w:t>
      </w:r>
      <w:r w:rsidRPr="0050701C">
        <w:rPr>
          <w:rStyle w:val="StyleUnderline"/>
        </w:rPr>
        <w:t xml:space="preserve"> factor here </w:t>
      </w:r>
      <w:r w:rsidRPr="00FB274B">
        <w:rPr>
          <w:rStyle w:val="StyleUnderline"/>
          <w:highlight w:val="cyan"/>
        </w:rPr>
        <w:t>is</w:t>
      </w:r>
      <w:r w:rsidRPr="0050701C">
        <w:rPr>
          <w:rStyle w:val="StyleUnderline"/>
        </w:rPr>
        <w:t xml:space="preserve"> the </w:t>
      </w:r>
      <w:r w:rsidRPr="00FB274B">
        <w:rPr>
          <w:rStyle w:val="Emphasis"/>
          <w:highlight w:val="cyan"/>
        </w:rPr>
        <w:t>danger of surprise</w:t>
      </w:r>
      <w:r w:rsidRPr="009C394E">
        <w:rPr>
          <w:sz w:val="16"/>
        </w:rPr>
        <w:t xml:space="preserve">. </w:t>
      </w:r>
      <w:r w:rsidRPr="0050701C">
        <w:rPr>
          <w:rStyle w:val="StyleUnderline"/>
        </w:rPr>
        <w:t xml:space="preserve">If a significant asteroid were to arrive without warning-as in the Chelyabinsk incident-the afflicted </w:t>
      </w:r>
      <w:r w:rsidRPr="00FB274B">
        <w:rPr>
          <w:rStyle w:val="Emphasis"/>
          <w:highlight w:val="cyan"/>
        </w:rPr>
        <w:t>country might perceive</w:t>
      </w:r>
      <w:r w:rsidRPr="0050701C">
        <w:rPr>
          <w:rStyle w:val="StyleUnderline"/>
        </w:rPr>
        <w:t xml:space="preserve"> that it had been </w:t>
      </w:r>
      <w:r w:rsidRPr="00FB274B">
        <w:rPr>
          <w:rStyle w:val="Emphasis"/>
          <w:highlight w:val="cyan"/>
        </w:rPr>
        <w:t>attacked by a hostile neighbor</w:t>
      </w:r>
      <w:r w:rsidRPr="0050701C">
        <w:rPr>
          <w:rStyle w:val="StyleUnderline"/>
        </w:rPr>
        <w:t>, rather than by a fickle Mother Nature</w:t>
      </w:r>
      <w:r w:rsidRPr="009C394E">
        <w:rPr>
          <w:sz w:val="16"/>
        </w:rPr>
        <w:t>.</w:t>
      </w:r>
      <w:r w:rsidRPr="000209BA">
        <w:rPr>
          <w:u w:val="single"/>
        </w:rPr>
        <w:t xml:space="preserve"> </w:t>
      </w:r>
      <w:r w:rsidRPr="00FB274B">
        <w:rPr>
          <w:highlight w:val="cyan"/>
          <w:u w:val="single"/>
        </w:rPr>
        <w:t>If</w:t>
      </w:r>
      <w:r w:rsidRPr="009C394E">
        <w:rPr>
          <w:sz w:val="16"/>
          <w:highlight w:val="cyan"/>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66B00ED9" w14:textId="77777777" w:rsidR="00426BC9" w:rsidRDefault="00426BC9" w:rsidP="00426BC9">
      <w:pPr>
        <w:pStyle w:val="Heading2"/>
      </w:pPr>
      <w:r>
        <w:lastRenderedPageBreak/>
        <w:t>Framework</w:t>
      </w:r>
    </w:p>
    <w:p w14:paraId="0B369B30" w14:textId="77777777" w:rsidR="00426BC9" w:rsidRDefault="00426BC9" w:rsidP="00426BC9">
      <w:pPr>
        <w:pStyle w:val="Heading4"/>
      </w:pPr>
      <w:r>
        <w:t>The standard is maximizing expected wellbeing.</w:t>
      </w:r>
    </w:p>
    <w:p w14:paraId="48EC39AF" w14:textId="77777777" w:rsidR="00426BC9" w:rsidRPr="008D612D" w:rsidRDefault="00426BC9" w:rsidP="00426BC9"/>
    <w:p w14:paraId="296DBFB9" w14:textId="77777777" w:rsidR="00426BC9" w:rsidRPr="003C1115" w:rsidRDefault="00426BC9" w:rsidP="00426BC9">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7260EB2E" w14:textId="77777777" w:rsidR="00426BC9" w:rsidRPr="002F5B9E" w:rsidRDefault="00426BC9" w:rsidP="00426BC9">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B2B2EC9" w14:textId="77777777" w:rsidR="00426BC9" w:rsidRPr="002F5B9E" w:rsidRDefault="00426BC9" w:rsidP="00426BC9">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12AE9E3A" w14:textId="77777777" w:rsidR="00426BC9" w:rsidRPr="00537196" w:rsidRDefault="00426BC9" w:rsidP="00426BC9">
      <w:pPr>
        <w:pStyle w:val="Heading4"/>
        <w:rPr>
          <w:rFonts w:cs="Calibri"/>
        </w:rPr>
      </w:pPr>
      <w:r w:rsidRPr="008A282C">
        <w:rPr>
          <w:rFonts w:cstheme="minorHAnsi"/>
        </w:rPr>
        <w:t>2</w:t>
      </w:r>
      <w:r>
        <w:rPr>
          <w:rFonts w:cstheme="minorHAnsi"/>
        </w:rPr>
        <w:t>]</w:t>
      </w:r>
      <w:r w:rsidRPr="008A282C">
        <w:rPr>
          <w:rFonts w:cstheme="minorHAnsi"/>
        </w:rPr>
        <w:t xml:space="preserve"> </w:t>
      </w:r>
      <w:r>
        <w:rPr>
          <w:rFonts w:cstheme="minorHAnsi"/>
        </w:rPr>
        <w:t>Actor-specificity</w:t>
      </w:r>
    </w:p>
    <w:p w14:paraId="4FF8DC4E" w14:textId="77777777" w:rsidR="00426BC9" w:rsidRPr="00DA51BE" w:rsidRDefault="00426BC9" w:rsidP="00426BC9">
      <w:pPr>
        <w:rPr>
          <w:rStyle w:val="Style13ptBold"/>
          <w:b w:val="0"/>
          <w:bCs/>
        </w:rPr>
      </w:pPr>
      <w:r>
        <w:rPr>
          <w:rStyle w:val="Style13ptBold"/>
        </w:rPr>
        <w:t>Mack 4</w:t>
      </w:r>
      <w:r w:rsidRPr="00031F69">
        <w:t xml:space="preserve"> [</w:t>
      </w:r>
      <w:r>
        <w:t xml:space="preserve">(Peter, </w:t>
      </w:r>
      <w:r w:rsidRPr="002C79AA">
        <w:t>MBBS, FRCS(Ed), FRCS (</w:t>
      </w:r>
      <w:proofErr w:type="spellStart"/>
      <w:r w:rsidRPr="002C79AA">
        <w:t>Glasg</w:t>
      </w:r>
      <w:proofErr w:type="spellEnd"/>
      <w:r w:rsidRPr="002C79AA">
        <w:t xml:space="preserve">), PhD, MBA, </w:t>
      </w:r>
      <w:proofErr w:type="spellStart"/>
      <w:r w:rsidRPr="002C79AA">
        <w:t>MHlthEcon</w:t>
      </w:r>
      <w:proofErr w:type="spellEnd"/>
      <w:r>
        <w:t xml:space="preserve">) </w:t>
      </w:r>
      <w:r w:rsidRPr="00031F69">
        <w:t xml:space="preserve">“Utilitarian Ethics in Healthcare.” International Journal of the Computer, the Internet, and Management Vol. 12, No.3. 2004. Department of Surgery. Singapore General Hospital.] </w:t>
      </w:r>
      <w:r>
        <w:t>SJDI</w:t>
      </w:r>
    </w:p>
    <w:p w14:paraId="19286FE2" w14:textId="77777777" w:rsidR="00426BC9" w:rsidRPr="00537196" w:rsidRDefault="00426BC9" w:rsidP="00426BC9">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0A43B7">
        <w:t>things, and</w:t>
      </w:r>
      <w:proofErr w:type="gramEnd"/>
      <w:r w:rsidRPr="000A43B7">
        <w:t xml:space="preserve">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840929">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840929">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840929">
        <w:rPr>
          <w:rStyle w:val="StyleUnderline"/>
          <w:highlight w:val="green"/>
        </w:rPr>
        <w:t xml:space="preserve">other issues </w:t>
      </w:r>
      <w:proofErr w:type="gramStart"/>
      <w:r w:rsidRPr="00840929">
        <w:rPr>
          <w:rStyle w:val="StyleUnderline"/>
          <w:highlight w:val="green"/>
        </w:rPr>
        <w:t>have to</w:t>
      </w:r>
      <w:proofErr w:type="gramEnd"/>
      <w:r w:rsidRPr="00840929">
        <w:rPr>
          <w:rStyle w:val="StyleUnderline"/>
          <w:highlight w:val="green"/>
        </w:rPr>
        <w:t xml:space="preserve"> be considered.</w:t>
      </w:r>
      <w:r w:rsidRPr="000A43B7">
        <w:rPr>
          <w:rStyle w:val="StyleUnderline"/>
        </w:rPr>
        <w:t xml:space="preserve"> </w:t>
      </w:r>
      <w:r w:rsidRPr="004965FF">
        <w:t xml:space="preserve">He then </w:t>
      </w:r>
      <w:proofErr w:type="gramStart"/>
      <w:r w:rsidRPr="004965FF">
        <w:t>has to</w:t>
      </w:r>
      <w:proofErr w:type="gramEnd"/>
      <w:r w:rsidRPr="004965FF">
        <w:t xml:space="preserve"> </w:t>
      </w:r>
      <w:proofErr w:type="spellStart"/>
      <w:r w:rsidRPr="004965FF">
        <w:t>recognise</w:t>
      </w:r>
      <w:proofErr w:type="spellEnd"/>
      <w:r w:rsidRPr="004965FF">
        <w:t xml:space="preserve"> that the</w:t>
      </w:r>
      <w:r w:rsidRPr="000A43B7">
        <w:rPr>
          <w:rStyle w:val="StyleUnderline"/>
        </w:rPr>
        <w:t xml:space="preserve"> </w:t>
      </w:r>
      <w:r w:rsidRPr="00840929">
        <w:rPr>
          <w:rStyle w:val="StyleUnderline"/>
          <w:highlight w:val="green"/>
        </w:rPr>
        <w:t>unbridled advocacy</w:t>
      </w:r>
      <w:r w:rsidRPr="000A43B7">
        <w:rPr>
          <w:rStyle w:val="StyleUnderline"/>
        </w:rPr>
        <w:t xml:space="preserve"> of the patient </w:t>
      </w:r>
      <w:r w:rsidRPr="00840929">
        <w:rPr>
          <w:rStyle w:val="StyleUnderline"/>
          <w:highlight w:val="green"/>
        </w:rPr>
        <w:t>may not square with</w:t>
      </w:r>
      <w:r w:rsidRPr="000A43B7">
        <w:t xml:space="preserve"> what the economist perceives to be </w:t>
      </w:r>
      <w:r w:rsidRPr="00840929">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840929">
        <w:rPr>
          <w:rStyle w:val="StyleUnderline"/>
          <w:highlight w:val="green"/>
        </w:rPr>
        <w:t>more</w:t>
      </w:r>
      <w:r w:rsidRPr="000A43B7">
        <w:rPr>
          <w:rStyle w:val="StyleUnderline"/>
        </w:rPr>
        <w:t xml:space="preserve"> </w:t>
      </w:r>
      <w:r w:rsidRPr="000A43B7">
        <w:t xml:space="preserve">medication, </w:t>
      </w:r>
      <w:proofErr w:type="spellStart"/>
      <w:proofErr w:type="gramStart"/>
      <w:r w:rsidRPr="000A43B7">
        <w:t>labour</w:t>
      </w:r>
      <w:proofErr w:type="spellEnd"/>
      <w:proofErr w:type="gramEnd"/>
      <w:r w:rsidRPr="000A43B7">
        <w:t xml:space="preserve"> or </w:t>
      </w:r>
      <w:r w:rsidRPr="00840929">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840929">
        <w:rPr>
          <w:rStyle w:val="StyleUnderline"/>
          <w:highlight w:val="green"/>
        </w:rPr>
        <w:t>mean</w:t>
      </w:r>
      <w:r w:rsidRPr="000A43B7">
        <w:rPr>
          <w:rStyle w:val="StyleUnderline"/>
        </w:rPr>
        <w:t xml:space="preserve"> </w:t>
      </w:r>
      <w:r w:rsidRPr="000A43B7">
        <w:t xml:space="preserve">leaving </w:t>
      </w:r>
      <w:r w:rsidRPr="00840929">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 xml:space="preserve">to </w:t>
      </w:r>
      <w:proofErr w:type="gramStart"/>
      <w:r w:rsidRPr="000A43B7">
        <w:rPr>
          <w:rStyle w:val="StyleUnderline"/>
        </w:rPr>
        <w:t>enter into</w:t>
      </w:r>
      <w:proofErr w:type="gramEnd"/>
      <w:r w:rsidRPr="000A43B7">
        <w:rPr>
          <w:rStyle w:val="StyleUnderline"/>
        </w:rPr>
        <w:t xml:space="preserve">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w:t>
      </w:r>
      <w:proofErr w:type="spellStart"/>
      <w:r w:rsidRPr="000A43B7">
        <w:t>prioritisation</w:t>
      </w:r>
      <w:proofErr w:type="spellEnd"/>
      <w:r w:rsidRPr="000A43B7">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w:t>
      </w:r>
      <w:r w:rsidRPr="000A43B7">
        <w:lastRenderedPageBreak/>
        <w:t xml:space="preserve">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840929">
        <w:rPr>
          <w:rStyle w:val="StyleUnderline"/>
          <w:highlight w:val="green"/>
        </w:rPr>
        <w:t>Because of the scarcity of resources</w:t>
      </w:r>
      <w:r w:rsidRPr="000A43B7">
        <w:rPr>
          <w:rStyle w:val="StyleUnderline"/>
        </w:rPr>
        <w:t xml:space="preserve">, one’s success is another person’s failure. </w:t>
      </w:r>
      <w:proofErr w:type="gramStart"/>
      <w:r w:rsidRPr="000A43B7">
        <w:rPr>
          <w:rStyle w:val="StyleUnderline"/>
        </w:rPr>
        <w:t>Therefore</w:t>
      </w:r>
      <w:proofErr w:type="gramEnd"/>
      <w:r w:rsidRPr="000A43B7">
        <w:rPr>
          <w:rStyle w:val="StyleUnderline"/>
        </w:rPr>
        <w:t xml:space="preserve"> </w:t>
      </w:r>
      <w:r w:rsidRPr="00840929">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w:t>
      </w:r>
      <w:proofErr w:type="gramStart"/>
      <w:r w:rsidRPr="000A43B7">
        <w:t>on the basis of</w:t>
      </w:r>
      <w:proofErr w:type="gramEnd"/>
      <w:r w:rsidRPr="000A43B7">
        <w:t xml:space="preserve">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840929">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proofErr w:type="spellStart"/>
      <w:r w:rsidRPr="00840929">
        <w:rPr>
          <w:rStyle w:val="StyleUnderline"/>
          <w:highlight w:val="green"/>
        </w:rPr>
        <w:t>maximise</w:t>
      </w:r>
      <w:r w:rsidRPr="00E60274">
        <w:rPr>
          <w:rStyle w:val="StyleUnderline"/>
        </w:rPr>
        <w:t>s</w:t>
      </w:r>
      <w:proofErr w:type="spellEnd"/>
      <w:r w:rsidRPr="00840929">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A43B7">
        <w:t>maximisation</w:t>
      </w:r>
      <w:proofErr w:type="spellEnd"/>
      <w:r w:rsidRPr="000A43B7">
        <w:t xml:space="preserve">, consumer sovereignty, consequentialism and welfarism. Utility </w:t>
      </w:r>
      <w:proofErr w:type="spellStart"/>
      <w:r w:rsidRPr="000A43B7">
        <w:t>maximisation</w:t>
      </w:r>
      <w:proofErr w:type="spellEnd"/>
      <w:r w:rsidRPr="000A43B7">
        <w:t xml:space="preserve"> embodies the </w:t>
      </w:r>
      <w:proofErr w:type="spellStart"/>
      <w:r w:rsidRPr="000A43B7">
        <w:t>behavioural</w:t>
      </w:r>
      <w:proofErr w:type="spellEnd"/>
      <w:r w:rsidRPr="000A43B7">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840929">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F58F8E2" w14:textId="77777777" w:rsidR="00426BC9" w:rsidRDefault="00426BC9" w:rsidP="00426BC9">
      <w:pPr>
        <w:pStyle w:val="Heading4"/>
      </w:pPr>
      <w:r>
        <w:t xml:space="preserve">3]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5350D064" w14:textId="77777777" w:rsidR="00426BC9" w:rsidRPr="00B35DA5" w:rsidRDefault="00426BC9" w:rsidP="00426BC9">
      <w:pPr>
        <w:pStyle w:val="Heading4"/>
      </w:pPr>
      <w:r>
        <w:t xml:space="preserve">4] Non util ethics are impossible </w:t>
      </w:r>
    </w:p>
    <w:p w14:paraId="5E576172" w14:textId="77777777" w:rsidR="00426BC9" w:rsidRPr="00B35DA5" w:rsidRDefault="00426BC9" w:rsidP="00426BC9">
      <w:r w:rsidRPr="00C648B7">
        <w:rPr>
          <w:rStyle w:val="Style13ptBold"/>
        </w:rPr>
        <w:t>Greene 10</w:t>
      </w:r>
      <w:r w:rsidRPr="00B35DA5">
        <w:t xml:space="preserve"> – Joshua, Associate Professor of Social science in the Department of Psychology at Harvard University </w:t>
      </w:r>
    </w:p>
    <w:p w14:paraId="59423970" w14:textId="77777777" w:rsidR="00426BC9" w:rsidRPr="00B35DA5" w:rsidRDefault="00426BC9" w:rsidP="00426BC9">
      <w:r w:rsidRPr="00B35DA5">
        <w:t>(The Secret Joke of Kant’s Soul published in Moral Psychology: Historical and Contemporary Readings, accessed: www.fed.cuhk.edu.hk/~lchang/material/Evolutionary/Developmental/Greene-KantSoul.pdf)</w:t>
      </w:r>
    </w:p>
    <w:p w14:paraId="03361123" w14:textId="77777777" w:rsidR="00684DC8" w:rsidRDefault="00426BC9" w:rsidP="00F601E6">
      <w:pPr>
        <w:rPr>
          <w:b/>
          <w:iCs/>
          <w:u w:val="single"/>
          <w:bdr w:val="single" w:sz="8" w:space="0" w:color="auto"/>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lastRenderedPageBreak/>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p>
    <w:p w14:paraId="386E9905" w14:textId="77777777" w:rsidR="00684DC8" w:rsidRDefault="00684DC8" w:rsidP="00F601E6">
      <w:pPr>
        <w:rPr>
          <w:b/>
          <w:iCs/>
          <w:u w:val="single"/>
          <w:bdr w:val="single" w:sz="8" w:space="0" w:color="auto"/>
        </w:rPr>
      </w:pPr>
    </w:p>
    <w:p w14:paraId="10A33430" w14:textId="77777777" w:rsidR="00684DC8" w:rsidRDefault="00684DC8" w:rsidP="00F601E6">
      <w:pPr>
        <w:rPr>
          <w:b/>
          <w:iCs/>
          <w:u w:val="single"/>
          <w:bdr w:val="single" w:sz="8" w:space="0" w:color="auto"/>
        </w:rPr>
      </w:pPr>
    </w:p>
    <w:p w14:paraId="56DEE0CD" w14:textId="05F12EF6" w:rsidR="00E42E4C" w:rsidRPr="00426BC9" w:rsidRDefault="00426BC9" w:rsidP="00F601E6">
      <w:pPr>
        <w:rPr>
          <w:b/>
          <w:iCs/>
          <w:u w:val="single"/>
          <w:bdr w:val="single" w:sz="8" w:space="0" w:color="auto"/>
        </w:rPr>
      </w:pP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w:t>
      </w:r>
      <w:r w:rsidRPr="00B35DA5">
        <w:rPr>
          <w:b/>
          <w:u w:val="single"/>
        </w:rPr>
        <w:lastRenderedPageBreak/>
        <w:t>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sectPr w:rsidR="00E42E4C" w:rsidRPr="00426B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notTrueType/>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altName w:val="Yu Gothic"/>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9"/>
  </w:num>
  <w:num w:numId="15">
    <w:abstractNumId w:val="27"/>
  </w:num>
  <w:num w:numId="16">
    <w:abstractNumId w:val="32"/>
  </w:num>
  <w:num w:numId="17">
    <w:abstractNumId w:val="18"/>
  </w:num>
  <w:num w:numId="18">
    <w:abstractNumId w:val="15"/>
  </w:num>
  <w:num w:numId="19">
    <w:abstractNumId w:val="26"/>
  </w:num>
  <w:num w:numId="20">
    <w:abstractNumId w:val="23"/>
  </w:num>
  <w:num w:numId="21">
    <w:abstractNumId w:val="14"/>
  </w:num>
  <w:num w:numId="22">
    <w:abstractNumId w:val="29"/>
  </w:num>
  <w:num w:numId="23">
    <w:abstractNumId w:val="31"/>
  </w:num>
  <w:num w:numId="24">
    <w:abstractNumId w:val="12"/>
  </w:num>
  <w:num w:numId="25">
    <w:abstractNumId w:val="24"/>
  </w:num>
  <w:num w:numId="26">
    <w:abstractNumId w:val="25"/>
  </w:num>
  <w:num w:numId="27">
    <w:abstractNumId w:val="17"/>
  </w:num>
  <w:num w:numId="28">
    <w:abstractNumId w:val="16"/>
  </w:num>
  <w:num w:numId="29">
    <w:abstractNumId w:val="30"/>
  </w:num>
  <w:num w:numId="30">
    <w:abstractNumId w:val="13"/>
  </w:num>
  <w:num w:numId="31">
    <w:abstractNumId w:val="22"/>
  </w:num>
  <w:num w:numId="32">
    <w:abstractNumId w:val="34"/>
  </w:num>
  <w:num w:numId="33">
    <w:abstractNumId w:val="33"/>
  </w:num>
  <w:num w:numId="34">
    <w:abstractNumId w:val="1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6B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BC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D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21AB49"/>
  <w14:defaultImageDpi w14:val="300"/>
  <w15:docId w15:val="{74CE32FF-C6B6-4343-8CBF-6B8EA054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4DC8"/>
    <w:pPr>
      <w:spacing w:after="160" w:line="259" w:lineRule="auto"/>
    </w:pPr>
    <w:rPr>
      <w:rFonts w:ascii="Calibri" w:hAnsi="Calibri" w:cs="Calibri"/>
      <w:sz w:val="22"/>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684D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684D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684D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84DC8"/>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unhideWhenUsed/>
    <w:qFormat/>
    <w:rsid w:val="00426BC9"/>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unhideWhenUsed/>
    <w:qFormat/>
    <w:rsid w:val="00426BC9"/>
    <w:pPr>
      <w:keepNext/>
      <w:outlineLvl w:val="5"/>
    </w:pPr>
    <w:rPr>
      <w:rFonts w:eastAsia="Times New Roman" w:cs="Times New Roman"/>
      <w:b/>
      <w:bCs/>
      <w:color w:val="000000"/>
      <w:sz w:val="16"/>
    </w:rPr>
  </w:style>
  <w:style w:type="paragraph" w:styleId="Heading7">
    <w:name w:val="heading 7"/>
    <w:basedOn w:val="Normal"/>
    <w:next w:val="Normal"/>
    <w:link w:val="Heading7Char"/>
    <w:unhideWhenUsed/>
    <w:qFormat/>
    <w:rsid w:val="00426BC9"/>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426BC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26BC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84D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4DC8"/>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684DC8"/>
    <w:rPr>
      <w:rFonts w:ascii="Calibri" w:eastAsiaTheme="majorEastAsia" w:hAnsi="Calibri"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684DC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684DC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84D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84DC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684DC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84DC8"/>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684D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684DC8"/>
    <w:rPr>
      <w:color w:val="auto"/>
      <w:u w:val="none"/>
    </w:rPr>
  </w:style>
  <w:style w:type="paragraph" w:styleId="DocumentMap">
    <w:name w:val="Document Map"/>
    <w:basedOn w:val="Normal"/>
    <w:link w:val="DocumentMapChar"/>
    <w:uiPriority w:val="99"/>
    <w:unhideWhenUsed/>
    <w:rsid w:val="00684D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84DC8"/>
    <w:rPr>
      <w:rFonts w:ascii="Lucida Grande" w:hAnsi="Lucida Grande" w:cs="Lucida Grande"/>
    </w:rPr>
  </w:style>
  <w:style w:type="character" w:customStyle="1" w:styleId="Heading5Char">
    <w:name w:val="Heading 5 Char"/>
    <w:aliases w:val="Text Char"/>
    <w:basedOn w:val="DefaultParagraphFont"/>
    <w:link w:val="Heading5"/>
    <w:uiPriority w:val="99"/>
    <w:rsid w:val="00426BC9"/>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rsid w:val="00426BC9"/>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426BC9"/>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426B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26BC9"/>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426BC9"/>
    <w:rPr>
      <w:b/>
      <w:iCs/>
      <w:u w:val="single"/>
    </w:rPr>
  </w:style>
  <w:style w:type="paragraph" w:customStyle="1" w:styleId="Emphasis1">
    <w:name w:val="Emphasis1"/>
    <w:basedOn w:val="Normal"/>
    <w:autoRedefine/>
    <w:uiPriority w:val="20"/>
    <w:qFormat/>
    <w:rsid w:val="00426BC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426BC9"/>
    <w:rPr>
      <w:color w:val="605E5C"/>
      <w:shd w:val="clear" w:color="auto" w:fill="E1DFDD"/>
    </w:rPr>
  </w:style>
  <w:style w:type="character" w:customStyle="1" w:styleId="underline">
    <w:name w:val="underline"/>
    <w:basedOn w:val="DefaultParagraphFont"/>
    <w:qFormat/>
    <w:rsid w:val="00426BC9"/>
    <w:rPr>
      <w:u w:val="single"/>
    </w:rPr>
  </w:style>
  <w:style w:type="paragraph" w:customStyle="1" w:styleId="UnderlinePara">
    <w:name w:val="Underline Para"/>
    <w:basedOn w:val="Normal"/>
    <w:uiPriority w:val="6"/>
    <w:qFormat/>
    <w:rsid w:val="00426BC9"/>
    <w:pPr>
      <w:widowControl w:val="0"/>
      <w:suppressAutoHyphens/>
      <w:spacing w:after="200" w:line="256" w:lineRule="auto"/>
      <w:contextualSpacing/>
    </w:pPr>
    <w:rPr>
      <w:rFonts w:asciiTheme="minorHAnsi" w:hAnsiTheme="minorHAnsi" w:cstheme="minorBidi"/>
      <w:sz w:val="16"/>
      <w:u w:val="single"/>
    </w:rPr>
  </w:style>
  <w:style w:type="paragraph" w:styleId="ListParagraph">
    <w:name w:val="List Paragraph"/>
    <w:aliases w:val="6 font"/>
    <w:basedOn w:val="Normal"/>
    <w:uiPriority w:val="99"/>
    <w:qFormat/>
    <w:rsid w:val="00426BC9"/>
    <w:pPr>
      <w:ind w:left="720"/>
      <w:contextualSpacing/>
    </w:pPr>
    <w:rPr>
      <w:sz w:val="16"/>
    </w:rPr>
  </w:style>
  <w:style w:type="character" w:customStyle="1" w:styleId="UnresolvedMention1">
    <w:name w:val="Unresolved Mention1"/>
    <w:basedOn w:val="DefaultParagraphFont"/>
    <w:uiPriority w:val="99"/>
    <w:unhideWhenUsed/>
    <w:rsid w:val="00426BC9"/>
    <w:rPr>
      <w:color w:val="605E5C"/>
      <w:shd w:val="clear" w:color="auto" w:fill="E1DFDD"/>
    </w:rPr>
  </w:style>
  <w:style w:type="character" w:customStyle="1" w:styleId="tl8wme">
    <w:name w:val="tl8wme"/>
    <w:basedOn w:val="DefaultParagraphFont"/>
    <w:rsid w:val="00426BC9"/>
  </w:style>
  <w:style w:type="character" w:customStyle="1" w:styleId="Heading1Char1">
    <w:name w:val="Heading 1 Char1"/>
    <w:aliases w:val="Pocket Char1"/>
    <w:basedOn w:val="DefaultParagraphFont"/>
    <w:rsid w:val="00426BC9"/>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uiPriority w:val="1"/>
    <w:qFormat/>
    <w:rsid w:val="00426BC9"/>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uiPriority w:val="9"/>
    <w:semiHidden/>
    <w:rsid w:val="00426BC9"/>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uiPriority w:val="3"/>
    <w:qFormat/>
    <w:rsid w:val="00426BC9"/>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m7113523068278247331gmail-style13ptbold">
    <w:name w:val="m_7113523068278247331gmail-style13ptbold"/>
    <w:basedOn w:val="DefaultParagraphFont"/>
    <w:rsid w:val="00426BC9"/>
  </w:style>
  <w:style w:type="character" w:customStyle="1" w:styleId="m7113523068278247331gmail-underline">
    <w:name w:val="m_7113523068278247331gmail-underline"/>
    <w:basedOn w:val="DefaultParagraphFont"/>
    <w:rsid w:val="00426BC9"/>
  </w:style>
  <w:style w:type="character" w:customStyle="1" w:styleId="m7113523068278247331gmail-styleunderline">
    <w:name w:val="m_7113523068278247331gmail-styleunderline"/>
    <w:basedOn w:val="DefaultParagraphFont"/>
    <w:rsid w:val="00426BC9"/>
  </w:style>
  <w:style w:type="paragraph" w:styleId="Header">
    <w:name w:val="header"/>
    <w:basedOn w:val="Normal"/>
    <w:link w:val="HeaderChar"/>
    <w:uiPriority w:val="99"/>
    <w:unhideWhenUsed/>
    <w:qFormat/>
    <w:rsid w:val="00426BC9"/>
    <w:pPr>
      <w:tabs>
        <w:tab w:val="center" w:pos="4680"/>
        <w:tab w:val="right" w:pos="9360"/>
      </w:tabs>
    </w:pPr>
    <w:rPr>
      <w:sz w:val="16"/>
    </w:rPr>
  </w:style>
  <w:style w:type="character" w:customStyle="1" w:styleId="HeaderChar">
    <w:name w:val="Header Char"/>
    <w:basedOn w:val="DefaultParagraphFont"/>
    <w:link w:val="Header"/>
    <w:uiPriority w:val="99"/>
    <w:rsid w:val="00426BC9"/>
    <w:rPr>
      <w:rFonts w:ascii="Calibri" w:hAnsi="Calibri" w:cs="Calibri"/>
      <w:sz w:val="16"/>
    </w:rPr>
  </w:style>
  <w:style w:type="paragraph" w:styleId="Footer">
    <w:name w:val="footer"/>
    <w:basedOn w:val="Normal"/>
    <w:link w:val="FooterChar"/>
    <w:uiPriority w:val="99"/>
    <w:unhideWhenUsed/>
    <w:rsid w:val="00426BC9"/>
    <w:pPr>
      <w:tabs>
        <w:tab w:val="center" w:pos="4680"/>
        <w:tab w:val="right" w:pos="9360"/>
      </w:tabs>
    </w:pPr>
    <w:rPr>
      <w:sz w:val="16"/>
    </w:rPr>
  </w:style>
  <w:style w:type="character" w:customStyle="1" w:styleId="FooterChar">
    <w:name w:val="Footer Char"/>
    <w:basedOn w:val="DefaultParagraphFont"/>
    <w:link w:val="Footer"/>
    <w:uiPriority w:val="99"/>
    <w:rsid w:val="00426BC9"/>
    <w:rPr>
      <w:rFonts w:ascii="Calibri" w:hAnsi="Calibri" w:cs="Calibri"/>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6"/>
    <w:qFormat/>
    <w:rsid w:val="00426BC9"/>
    <w:rPr>
      <w:rFonts w:ascii="Arial" w:hAnsi="Arial" w:cs="Arial" w:hint="default"/>
      <w:b w:val="0"/>
      <w:bCs w:val="0"/>
      <w:sz w:val="22"/>
      <w:u w:val="single"/>
    </w:rPr>
  </w:style>
  <w:style w:type="paragraph" w:customStyle="1" w:styleId="p">
    <w:name w:val="p"/>
    <w:basedOn w:val="Normal"/>
    <w:rsid w:val="00426BC9"/>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Normal"/>
    <w:link w:val="AnalyticChar"/>
    <w:autoRedefine/>
    <w:qFormat/>
    <w:rsid w:val="00426BC9"/>
    <w:rPr>
      <w:rFonts w:cstheme="minorBidi"/>
      <w:b/>
      <w:sz w:val="24"/>
    </w:rPr>
  </w:style>
  <w:style w:type="character" w:customStyle="1" w:styleId="AnalyticChar">
    <w:name w:val="Analytic Char"/>
    <w:basedOn w:val="DefaultParagraphFont"/>
    <w:link w:val="Analytic"/>
    <w:rsid w:val="00426BC9"/>
    <w:rPr>
      <w:rFonts w:ascii="Calibri" w:hAnsi="Calibri"/>
      <w:b/>
    </w:rPr>
  </w:style>
  <w:style w:type="paragraph" w:customStyle="1" w:styleId="Emphasize">
    <w:name w:val="Emphasize"/>
    <w:basedOn w:val="Normal"/>
    <w:uiPriority w:val="7"/>
    <w:qFormat/>
    <w:rsid w:val="00426BC9"/>
    <w:pPr>
      <w:pBdr>
        <w:top w:val="single" w:sz="18" w:space="0" w:color="auto"/>
        <w:left w:val="single" w:sz="18" w:space="0" w:color="auto"/>
        <w:bottom w:val="single" w:sz="18" w:space="0" w:color="auto"/>
        <w:right w:val="single" w:sz="18" w:space="0" w:color="auto"/>
      </w:pBdr>
      <w:spacing w:line="252" w:lineRule="auto"/>
      <w:ind w:left="720"/>
      <w:jc w:val="both"/>
    </w:pPr>
    <w:rPr>
      <w:rFonts w:cstheme="minorBidi"/>
      <w:b/>
      <w:iCs/>
      <w:sz w:val="16"/>
      <w:u w:val="single"/>
    </w:rPr>
  </w:style>
  <w:style w:type="paragraph" w:customStyle="1" w:styleId="BreakTag">
    <w:name w:val="Break Tag"/>
    <w:basedOn w:val="Normal"/>
    <w:autoRedefine/>
    <w:uiPriority w:val="4"/>
    <w:qFormat/>
    <w:rsid w:val="00426BC9"/>
    <w:pPr>
      <w:spacing w:before="240"/>
    </w:pPr>
    <w:rPr>
      <w:rFonts w:cstheme="minorBidi"/>
      <w:b/>
      <w:sz w:val="26"/>
    </w:rPr>
  </w:style>
  <w:style w:type="paragraph" w:customStyle="1" w:styleId="BreakBlock">
    <w:name w:val="Break Block"/>
    <w:basedOn w:val="Normal"/>
    <w:link w:val="BreakBlockChar"/>
    <w:autoRedefine/>
    <w:qFormat/>
    <w:rsid w:val="00426BC9"/>
    <w:pPr>
      <w:spacing w:before="240"/>
      <w:jc w:val="center"/>
    </w:pPr>
    <w:rPr>
      <w:rFonts w:ascii="Arial Bold" w:hAnsi="Arial Bold" w:cstheme="minorBidi"/>
      <w:b/>
      <w:caps/>
      <w:sz w:val="32"/>
      <w:u w:val="single"/>
    </w:rPr>
  </w:style>
  <w:style w:type="character" w:customStyle="1" w:styleId="BreakBlockChar">
    <w:name w:val="Break Block Char"/>
    <w:basedOn w:val="DefaultParagraphFont"/>
    <w:link w:val="BreakBlock"/>
    <w:rsid w:val="00426BC9"/>
    <w:rPr>
      <w:rFonts w:ascii="Arial Bold" w:hAnsi="Arial Bold"/>
      <w:b/>
      <w:caps/>
      <w:sz w:val="32"/>
      <w:u w:val="single"/>
    </w:rPr>
  </w:style>
  <w:style w:type="paragraph" w:styleId="BalloonText">
    <w:name w:val="Balloon Text"/>
    <w:basedOn w:val="Normal"/>
    <w:link w:val="BalloonTextChar"/>
    <w:uiPriority w:val="99"/>
    <w:unhideWhenUsed/>
    <w:rsid w:val="00426BC9"/>
    <w:rPr>
      <w:rFonts w:ascii="Tahoma" w:hAnsi="Tahoma" w:cs="Tahoma"/>
      <w:sz w:val="16"/>
      <w:szCs w:val="16"/>
    </w:rPr>
  </w:style>
  <w:style w:type="character" w:customStyle="1" w:styleId="BalloonTextChar">
    <w:name w:val="Balloon Text Char"/>
    <w:basedOn w:val="DefaultParagraphFont"/>
    <w:link w:val="BalloonText"/>
    <w:uiPriority w:val="99"/>
    <w:rsid w:val="00426BC9"/>
    <w:rPr>
      <w:rFonts w:ascii="Tahoma" w:hAnsi="Tahoma" w:cs="Tahoma"/>
      <w:sz w:val="16"/>
      <w:szCs w:val="16"/>
    </w:rPr>
  </w:style>
  <w:style w:type="character" w:customStyle="1" w:styleId="Mention1">
    <w:name w:val="Mention1"/>
    <w:basedOn w:val="DefaultParagraphFont"/>
    <w:uiPriority w:val="99"/>
    <w:semiHidden/>
    <w:unhideWhenUsed/>
    <w:rsid w:val="00426BC9"/>
    <w:rPr>
      <w:color w:val="2B579A"/>
      <w:shd w:val="clear" w:color="auto" w:fill="E6E6E6"/>
    </w:rPr>
  </w:style>
  <w:style w:type="character" w:customStyle="1" w:styleId="m4841727538114946087gmail-styleunderline">
    <w:name w:val="m_4841727538114946087gmail-styleunderline"/>
    <w:basedOn w:val="DefaultParagraphFont"/>
    <w:rsid w:val="00426BC9"/>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uiPriority w:val="99"/>
    <w:rsid w:val="00426BC9"/>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uiPriority w:val="99"/>
    <w:rsid w:val="00426BC9"/>
    <w:rPr>
      <w:rFonts w:ascii="Courier New" w:eastAsia="Times New Roman" w:hAnsi="Courier New"/>
      <w:szCs w:val="20"/>
    </w:rPr>
  </w:style>
  <w:style w:type="paragraph" w:styleId="HTMLPreformatted">
    <w:name w:val="HTML Preformatted"/>
    <w:basedOn w:val="Normal"/>
    <w:link w:val="HTMLPreformattedChar"/>
    <w:uiPriority w:val="99"/>
    <w:unhideWhenUsed/>
    <w:rsid w:val="004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heme="minorBidi"/>
      <w:sz w:val="24"/>
      <w:szCs w:val="20"/>
    </w:rPr>
  </w:style>
  <w:style w:type="character" w:customStyle="1" w:styleId="HTMLPreformattedChar1">
    <w:name w:val="HTML Preformatted Char1"/>
    <w:basedOn w:val="DefaultParagraphFont"/>
    <w:uiPriority w:val="99"/>
    <w:semiHidden/>
    <w:rsid w:val="00426BC9"/>
    <w:rPr>
      <w:rFonts w:ascii="Consolas" w:hAnsi="Consolas" w:cs="Consolas"/>
      <w:sz w:val="20"/>
      <w:szCs w:val="20"/>
    </w:rPr>
  </w:style>
  <w:style w:type="character" w:styleId="Strong">
    <w:name w:val="Strong"/>
    <w:aliases w:val="8 pt font,Citation Char Char1 Char Char Char Char Char,Cut,Small 1"/>
    <w:uiPriority w:val="22"/>
    <w:qFormat/>
    <w:rsid w:val="00426BC9"/>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426BC9"/>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426BC9"/>
    <w:pPr>
      <w:spacing w:line="276" w:lineRule="auto"/>
      <w:jc w:val="left"/>
      <w:outlineLvl w:val="9"/>
    </w:pPr>
    <w:rPr>
      <w:rFonts w:ascii="Georgia" w:eastAsia="Times New Roman" w:hAnsi="Georgia" w:cstheme="minorBidi"/>
      <w:b w:val="0"/>
      <w:bCs w:val="0"/>
      <w:sz w:val="24"/>
      <w:szCs w:val="24"/>
    </w:rPr>
  </w:style>
  <w:style w:type="character" w:customStyle="1" w:styleId="FootnoteTextChar">
    <w:name w:val="Footnote Text Char"/>
    <w:basedOn w:val="DefaultParagraphFont"/>
    <w:link w:val="FootnoteText"/>
    <w:locked/>
    <w:rsid w:val="00426BC9"/>
    <w:rPr>
      <w:rFonts w:ascii="Times" w:eastAsia="Times" w:hAnsi="Times" w:cs="Times"/>
      <w:szCs w:val="20"/>
    </w:rPr>
  </w:style>
  <w:style w:type="paragraph" w:styleId="FootnoteText">
    <w:name w:val="footnote text"/>
    <w:basedOn w:val="Normal"/>
    <w:link w:val="FootnoteTextChar"/>
    <w:unhideWhenUsed/>
    <w:rsid w:val="00426BC9"/>
    <w:rPr>
      <w:rFonts w:ascii="Times" w:eastAsia="Times" w:hAnsi="Times" w:cs="Times"/>
      <w:sz w:val="24"/>
      <w:szCs w:val="20"/>
    </w:rPr>
  </w:style>
  <w:style w:type="character" w:customStyle="1" w:styleId="FootnoteTextChar1">
    <w:name w:val="Footnote Text Char1"/>
    <w:basedOn w:val="DefaultParagraphFont"/>
    <w:uiPriority w:val="99"/>
    <w:semiHidden/>
    <w:rsid w:val="00426BC9"/>
    <w:rPr>
      <w:rFonts w:ascii="Calibri" w:hAnsi="Calibri" w:cs="Calibri"/>
      <w:sz w:val="20"/>
      <w:szCs w:val="20"/>
    </w:rPr>
  </w:style>
  <w:style w:type="character" w:customStyle="1" w:styleId="CommentTextChar">
    <w:name w:val="Comment Text Char"/>
    <w:basedOn w:val="DefaultParagraphFont"/>
    <w:link w:val="CommentText"/>
    <w:uiPriority w:val="99"/>
    <w:locked/>
    <w:rsid w:val="00426BC9"/>
    <w:rPr>
      <w:rFonts w:ascii="Georgia" w:hAnsi="Georgia"/>
      <w:szCs w:val="20"/>
    </w:rPr>
  </w:style>
  <w:style w:type="paragraph" w:styleId="CommentText">
    <w:name w:val="annotation text"/>
    <w:basedOn w:val="Normal"/>
    <w:link w:val="CommentTextChar"/>
    <w:uiPriority w:val="99"/>
    <w:unhideWhenUsed/>
    <w:rsid w:val="00426BC9"/>
    <w:rPr>
      <w:rFonts w:ascii="Georgia" w:hAnsi="Georgia" w:cstheme="minorBidi"/>
      <w:sz w:val="24"/>
      <w:szCs w:val="20"/>
    </w:rPr>
  </w:style>
  <w:style w:type="character" w:customStyle="1" w:styleId="CommentTextChar1">
    <w:name w:val="Comment Text Char1"/>
    <w:basedOn w:val="DefaultParagraphFont"/>
    <w:uiPriority w:val="99"/>
    <w:rsid w:val="00426BC9"/>
    <w:rPr>
      <w:rFonts w:ascii="Calibri" w:hAnsi="Calibri" w:cs="Calibri"/>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426BC9"/>
    <w:pPr>
      <w:tabs>
        <w:tab w:val="center" w:pos="4680"/>
        <w:tab w:val="right" w:pos="9360"/>
      </w:tabs>
    </w:pPr>
    <w:rPr>
      <w:rFonts w:cstheme="minorBidi"/>
      <w:sz w:val="16"/>
    </w:rPr>
  </w:style>
  <w:style w:type="character" w:customStyle="1" w:styleId="FooterChar1">
    <w:name w:val="Footer Char1"/>
    <w:basedOn w:val="DefaultParagraphFont"/>
    <w:uiPriority w:val="99"/>
    <w:semiHidden/>
    <w:rsid w:val="00426BC9"/>
    <w:rPr>
      <w:rFonts w:ascii="Calibri" w:hAnsi="Calibri"/>
    </w:rPr>
  </w:style>
  <w:style w:type="character" w:customStyle="1" w:styleId="EndnoteTextChar">
    <w:name w:val="Endnote Text Char"/>
    <w:basedOn w:val="DefaultParagraphFont"/>
    <w:link w:val="EndnoteText"/>
    <w:locked/>
    <w:rsid w:val="00426BC9"/>
    <w:rPr>
      <w:rFonts w:ascii="Georgia" w:eastAsia="Times New Roman" w:hAnsi="Georgia"/>
      <w:szCs w:val="20"/>
    </w:rPr>
  </w:style>
  <w:style w:type="paragraph" w:styleId="EndnoteText">
    <w:name w:val="endnote text"/>
    <w:basedOn w:val="Normal"/>
    <w:link w:val="EndnoteTextChar"/>
    <w:unhideWhenUsed/>
    <w:rsid w:val="00426BC9"/>
    <w:rPr>
      <w:rFonts w:ascii="Georgia" w:eastAsia="Times New Roman" w:hAnsi="Georgia" w:cstheme="minorBidi"/>
      <w:sz w:val="24"/>
      <w:szCs w:val="20"/>
    </w:rPr>
  </w:style>
  <w:style w:type="character" w:customStyle="1" w:styleId="EndnoteTextChar1">
    <w:name w:val="Endnote Text Char1"/>
    <w:basedOn w:val="DefaultParagraphFont"/>
    <w:semiHidden/>
    <w:rsid w:val="00426BC9"/>
    <w:rPr>
      <w:rFonts w:ascii="Calibri" w:hAnsi="Calibri" w:cs="Calibri"/>
      <w:sz w:val="20"/>
      <w:szCs w:val="20"/>
    </w:rPr>
  </w:style>
  <w:style w:type="paragraph" w:styleId="Title">
    <w:name w:val="Title"/>
    <w:aliases w:val="Cites and Cards,UNDERLINE,Bold Underlined,title,Block Heading,Read This,Non Read Text"/>
    <w:basedOn w:val="Normal"/>
    <w:next w:val="Normal"/>
    <w:link w:val="TitleChar"/>
    <w:uiPriority w:val="6"/>
    <w:qFormat/>
    <w:rsid w:val="00426BC9"/>
    <w:pPr>
      <w:pBdr>
        <w:bottom w:val="single" w:sz="8" w:space="4" w:color="4F81BD"/>
      </w:pBdr>
      <w:spacing w:after="300"/>
      <w:contextualSpacing/>
    </w:pPr>
    <w:rPr>
      <w:rFonts w:asciiTheme="minorHAnsi" w:hAnsiTheme="minorHAnsi" w:cstheme="minorBid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426BC9"/>
    <w:rPr>
      <w:sz w:val="20"/>
      <w:u w:val="single"/>
    </w:rPr>
  </w:style>
  <w:style w:type="character" w:customStyle="1" w:styleId="BodyTextIndentChar">
    <w:name w:val="Body Text Indent Char"/>
    <w:basedOn w:val="DefaultParagraphFont"/>
    <w:link w:val="BodyTextIndent"/>
    <w:uiPriority w:val="99"/>
    <w:locked/>
    <w:rsid w:val="00426BC9"/>
    <w:rPr>
      <w:rFonts w:ascii="Georgia" w:eastAsia="Calibri" w:hAnsi="Georgia"/>
    </w:rPr>
  </w:style>
  <w:style w:type="paragraph" w:styleId="BodyTextIndent">
    <w:name w:val="Body Text Indent"/>
    <w:basedOn w:val="Normal"/>
    <w:link w:val="BodyTextIndentChar"/>
    <w:uiPriority w:val="99"/>
    <w:unhideWhenUsed/>
    <w:rsid w:val="00426BC9"/>
    <w:pPr>
      <w:spacing w:after="120"/>
      <w:ind w:left="360"/>
    </w:pPr>
    <w:rPr>
      <w:rFonts w:ascii="Georgia" w:eastAsia="Calibri" w:hAnsi="Georgia" w:cstheme="minorBidi"/>
      <w:sz w:val="24"/>
    </w:rPr>
  </w:style>
  <w:style w:type="character" w:customStyle="1" w:styleId="BodyTextIndentChar1">
    <w:name w:val="Body Text Indent Char1"/>
    <w:basedOn w:val="DefaultParagraphFont"/>
    <w:uiPriority w:val="99"/>
    <w:semiHidden/>
    <w:rsid w:val="00426BC9"/>
    <w:rPr>
      <w:rFonts w:ascii="Calibri" w:hAnsi="Calibri" w:cs="Calibri"/>
      <w:sz w:val="22"/>
    </w:rPr>
  </w:style>
  <w:style w:type="character" w:customStyle="1" w:styleId="SubtitleChar">
    <w:name w:val="Subtitle Char"/>
    <w:aliases w:val="Underlined card text Char"/>
    <w:basedOn w:val="DefaultParagraphFont"/>
    <w:link w:val="Subtitle"/>
    <w:uiPriority w:val="11"/>
    <w:locked/>
    <w:rsid w:val="00426BC9"/>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11"/>
    <w:qFormat/>
    <w:rsid w:val="00426BC9"/>
    <w:rPr>
      <w:rFonts w:ascii="Times New Roman" w:hAnsi="Times New Roman" w:cs="Times New Roman"/>
      <w:color w:val="5A5A5A" w:themeColor="text1" w:themeTint="A5"/>
      <w:spacing w:val="15"/>
      <w:sz w:val="24"/>
    </w:rPr>
  </w:style>
  <w:style w:type="character" w:customStyle="1" w:styleId="SubtitleChar1">
    <w:name w:val="Subtitle Char1"/>
    <w:aliases w:val="Underlined card text Char1"/>
    <w:basedOn w:val="DefaultParagraphFont"/>
    <w:uiPriority w:val="11"/>
    <w:rsid w:val="00426BC9"/>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426BC9"/>
    <w:rPr>
      <w:rFonts w:ascii="Georgia" w:eastAsia="Times New Roman" w:hAnsi="Georgia"/>
    </w:rPr>
  </w:style>
  <w:style w:type="paragraph" w:styleId="Date">
    <w:name w:val="Date"/>
    <w:aliases w:val="date"/>
    <w:basedOn w:val="Normal"/>
    <w:next w:val="Normal"/>
    <w:link w:val="DateChar"/>
    <w:uiPriority w:val="99"/>
    <w:unhideWhenUsed/>
    <w:rsid w:val="00426BC9"/>
    <w:rPr>
      <w:rFonts w:ascii="Georgia" w:eastAsia="Times New Roman" w:hAnsi="Georgia" w:cstheme="minorBidi"/>
      <w:sz w:val="24"/>
    </w:rPr>
  </w:style>
  <w:style w:type="character" w:customStyle="1" w:styleId="DateChar1">
    <w:name w:val="Date Char1"/>
    <w:basedOn w:val="DefaultParagraphFont"/>
    <w:uiPriority w:val="99"/>
    <w:semiHidden/>
    <w:rsid w:val="00426BC9"/>
    <w:rPr>
      <w:rFonts w:ascii="Calibri" w:hAnsi="Calibri" w:cs="Calibri"/>
      <w:sz w:val="22"/>
    </w:rPr>
  </w:style>
  <w:style w:type="paragraph" w:styleId="BodyText">
    <w:name w:val="Body Text"/>
    <w:basedOn w:val="Normal"/>
    <w:link w:val="BodyTextChar"/>
    <w:uiPriority w:val="99"/>
    <w:unhideWhenUsed/>
    <w:qFormat/>
    <w:rsid w:val="00426BC9"/>
    <w:pPr>
      <w:spacing w:after="120"/>
    </w:pPr>
    <w:rPr>
      <w:rFonts w:cstheme="minorBidi"/>
      <w:sz w:val="16"/>
    </w:rPr>
  </w:style>
  <w:style w:type="character" w:customStyle="1" w:styleId="BodyTextChar">
    <w:name w:val="Body Text Char"/>
    <w:basedOn w:val="DefaultParagraphFont"/>
    <w:link w:val="BodyText"/>
    <w:uiPriority w:val="99"/>
    <w:rsid w:val="00426BC9"/>
    <w:rPr>
      <w:rFonts w:ascii="Calibri" w:hAnsi="Calibri"/>
      <w:sz w:val="16"/>
    </w:rPr>
  </w:style>
  <w:style w:type="character" w:customStyle="1" w:styleId="BodyTextFirstIndentChar">
    <w:name w:val="Body Text First Indent Char"/>
    <w:basedOn w:val="BodyTextChar"/>
    <w:link w:val="BodyTextFirstIndent"/>
    <w:locked/>
    <w:rsid w:val="00426BC9"/>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426BC9"/>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426BC9"/>
    <w:rPr>
      <w:rFonts w:ascii="Calibri" w:hAnsi="Calibri"/>
      <w:sz w:val="16"/>
    </w:rPr>
  </w:style>
  <w:style w:type="character" w:customStyle="1" w:styleId="BodyText2Char">
    <w:name w:val="Body Text 2 Char"/>
    <w:basedOn w:val="DefaultParagraphFont"/>
    <w:link w:val="BodyText2"/>
    <w:locked/>
    <w:rsid w:val="00426BC9"/>
    <w:rPr>
      <w:rFonts w:ascii="Times" w:eastAsia="Times New Roman" w:hAnsi="Times" w:cs="Times"/>
      <w:b/>
      <w:color w:val="000000"/>
      <w:szCs w:val="20"/>
    </w:rPr>
  </w:style>
  <w:style w:type="paragraph" w:styleId="BodyText2">
    <w:name w:val="Body Text 2"/>
    <w:basedOn w:val="Normal"/>
    <w:link w:val="BodyText2Char"/>
    <w:unhideWhenUsed/>
    <w:rsid w:val="00426BC9"/>
    <w:pPr>
      <w:spacing w:after="120" w:line="480" w:lineRule="auto"/>
    </w:pPr>
    <w:rPr>
      <w:rFonts w:ascii="Times" w:eastAsia="Times New Roman" w:hAnsi="Times" w:cs="Times"/>
      <w:b/>
      <w:color w:val="000000"/>
      <w:sz w:val="24"/>
      <w:szCs w:val="20"/>
    </w:rPr>
  </w:style>
  <w:style w:type="character" w:customStyle="1" w:styleId="BodyText2Char1">
    <w:name w:val="Body Text 2 Char1"/>
    <w:basedOn w:val="DefaultParagraphFont"/>
    <w:uiPriority w:val="99"/>
    <w:semiHidden/>
    <w:rsid w:val="00426BC9"/>
    <w:rPr>
      <w:rFonts w:ascii="Calibri" w:hAnsi="Calibri" w:cs="Calibri"/>
      <w:sz w:val="22"/>
    </w:rPr>
  </w:style>
  <w:style w:type="character" w:customStyle="1" w:styleId="BodyText3Char">
    <w:name w:val="Body Text 3 Char"/>
    <w:basedOn w:val="DefaultParagraphFont"/>
    <w:link w:val="BodyText3"/>
    <w:locked/>
    <w:rsid w:val="00426BC9"/>
    <w:rPr>
      <w:rFonts w:ascii="Times" w:eastAsia="Times" w:hAnsi="Times" w:cs="Times"/>
      <w:color w:val="000000"/>
      <w:sz w:val="18"/>
      <w:szCs w:val="20"/>
    </w:rPr>
  </w:style>
  <w:style w:type="paragraph" w:styleId="BodyText3">
    <w:name w:val="Body Text 3"/>
    <w:basedOn w:val="Normal"/>
    <w:link w:val="BodyText3Char"/>
    <w:unhideWhenUsed/>
    <w:rsid w:val="00426BC9"/>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426BC9"/>
    <w:rPr>
      <w:rFonts w:ascii="Calibri" w:hAnsi="Calibri" w:cs="Calibri"/>
      <w:sz w:val="16"/>
      <w:szCs w:val="16"/>
    </w:rPr>
  </w:style>
  <w:style w:type="character" w:customStyle="1" w:styleId="BodyTextIndent2Char">
    <w:name w:val="Body Text Indent 2 Char"/>
    <w:basedOn w:val="DefaultParagraphFont"/>
    <w:link w:val="BodyTextIndent2"/>
    <w:locked/>
    <w:rsid w:val="00426BC9"/>
    <w:rPr>
      <w:rFonts w:ascii="Georgia" w:eastAsia="Times New Roman" w:hAnsi="Georgia"/>
    </w:rPr>
  </w:style>
  <w:style w:type="paragraph" w:styleId="BodyTextIndent2">
    <w:name w:val="Body Text Indent 2"/>
    <w:basedOn w:val="Normal"/>
    <w:link w:val="BodyTextIndent2Char"/>
    <w:unhideWhenUsed/>
    <w:rsid w:val="00426BC9"/>
    <w:pPr>
      <w:spacing w:after="120" w:line="480" w:lineRule="auto"/>
      <w:ind w:left="360"/>
    </w:pPr>
    <w:rPr>
      <w:rFonts w:ascii="Georgia" w:eastAsia="Times New Roman" w:hAnsi="Georgia" w:cstheme="minorBidi"/>
      <w:sz w:val="24"/>
    </w:rPr>
  </w:style>
  <w:style w:type="character" w:customStyle="1" w:styleId="BodyTextIndent2Char1">
    <w:name w:val="Body Text Indent 2 Char1"/>
    <w:basedOn w:val="DefaultParagraphFont"/>
    <w:semiHidden/>
    <w:rsid w:val="00426BC9"/>
    <w:rPr>
      <w:rFonts w:ascii="Calibri" w:hAnsi="Calibri" w:cs="Calibri"/>
      <w:sz w:val="22"/>
    </w:rPr>
  </w:style>
  <w:style w:type="character" w:customStyle="1" w:styleId="BodyTextIndent3Char">
    <w:name w:val="Body Text Indent 3 Char"/>
    <w:basedOn w:val="DefaultParagraphFont"/>
    <w:link w:val="BodyTextIndent3"/>
    <w:uiPriority w:val="99"/>
    <w:semiHidden/>
    <w:locked/>
    <w:rsid w:val="00426BC9"/>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426BC9"/>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426BC9"/>
    <w:rPr>
      <w:rFonts w:ascii="Calibri" w:hAnsi="Calibri" w:cs="Calibri"/>
      <w:sz w:val="16"/>
      <w:szCs w:val="16"/>
    </w:rPr>
  </w:style>
  <w:style w:type="character" w:customStyle="1" w:styleId="DocumentMapChar1">
    <w:name w:val="Document Map Char1"/>
    <w:basedOn w:val="DefaultParagraphFont"/>
    <w:uiPriority w:val="99"/>
    <w:rsid w:val="00426BC9"/>
    <w:rPr>
      <w:rFonts w:ascii="Segoe UI" w:hAnsi="Segoe UI" w:cs="Segoe UI"/>
      <w:sz w:val="16"/>
      <w:szCs w:val="16"/>
    </w:rPr>
  </w:style>
  <w:style w:type="character" w:customStyle="1" w:styleId="PlainTextChar">
    <w:name w:val="Plain Text Char"/>
    <w:basedOn w:val="DefaultParagraphFont"/>
    <w:link w:val="PlainText"/>
    <w:locked/>
    <w:rsid w:val="00426BC9"/>
    <w:rPr>
      <w:rFonts w:ascii="IJGCNM+Arial" w:eastAsia="Times New Roman" w:hAnsi="IJGCNM+Arial"/>
    </w:rPr>
  </w:style>
  <w:style w:type="paragraph" w:styleId="PlainText">
    <w:name w:val="Plain Text"/>
    <w:basedOn w:val="Normal"/>
    <w:link w:val="PlainTextChar"/>
    <w:unhideWhenUsed/>
    <w:rsid w:val="00426BC9"/>
    <w:rPr>
      <w:rFonts w:ascii="IJGCNM+Arial" w:eastAsia="Times New Roman" w:hAnsi="IJGCNM+Arial" w:cstheme="minorBidi"/>
      <w:sz w:val="24"/>
    </w:rPr>
  </w:style>
  <w:style w:type="character" w:customStyle="1" w:styleId="PlainTextChar1">
    <w:name w:val="Plain Text Char1"/>
    <w:basedOn w:val="DefaultParagraphFont"/>
    <w:semiHidden/>
    <w:rsid w:val="00426BC9"/>
    <w:rPr>
      <w:rFonts w:ascii="Consolas" w:hAnsi="Consolas" w:cs="Consolas"/>
      <w:sz w:val="21"/>
      <w:szCs w:val="21"/>
    </w:rPr>
  </w:style>
  <w:style w:type="character" w:customStyle="1" w:styleId="CommentSubjectChar">
    <w:name w:val="Comment Subject Char"/>
    <w:basedOn w:val="CommentTextChar"/>
    <w:link w:val="CommentSubject"/>
    <w:uiPriority w:val="99"/>
    <w:locked/>
    <w:rsid w:val="00426BC9"/>
    <w:rPr>
      <w:rFonts w:ascii="Georgia" w:hAnsi="Georgia"/>
      <w:b/>
      <w:bCs/>
      <w:szCs w:val="20"/>
    </w:rPr>
  </w:style>
  <w:style w:type="paragraph" w:styleId="CommentSubject">
    <w:name w:val="annotation subject"/>
    <w:basedOn w:val="CommentText"/>
    <w:next w:val="CommentText"/>
    <w:link w:val="CommentSubjectChar"/>
    <w:uiPriority w:val="99"/>
    <w:unhideWhenUsed/>
    <w:rsid w:val="00426BC9"/>
    <w:rPr>
      <w:b/>
      <w:bCs/>
    </w:rPr>
  </w:style>
  <w:style w:type="character" w:customStyle="1" w:styleId="CommentSubjectChar1">
    <w:name w:val="Comment Subject Char1"/>
    <w:basedOn w:val="CommentTextChar1"/>
    <w:uiPriority w:val="99"/>
    <w:semiHidden/>
    <w:rsid w:val="00426BC9"/>
    <w:rPr>
      <w:rFonts w:ascii="Calibri" w:hAnsi="Calibri" w:cs="Calibri"/>
      <w:b/>
      <w:bCs/>
      <w:sz w:val="20"/>
      <w:szCs w:val="20"/>
    </w:rPr>
  </w:style>
  <w:style w:type="character" w:customStyle="1" w:styleId="BalloonTextChar1">
    <w:name w:val="Balloon Text Char1"/>
    <w:basedOn w:val="DefaultParagraphFont"/>
    <w:uiPriority w:val="99"/>
    <w:rsid w:val="00426BC9"/>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426BC9"/>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
    <w:link w:val="NoSpacingChar"/>
    <w:qFormat/>
    <w:rsid w:val="00426BC9"/>
    <w:rPr>
      <w:rFonts w:ascii="Times New Roman" w:hAnsi="Times New Roman" w:cs="Times New Roman"/>
    </w:rPr>
  </w:style>
  <w:style w:type="paragraph" w:customStyle="1" w:styleId="msolistparagraphcxspfirst">
    <w:name w:val="msolistparagraphcxspfirst"/>
    <w:basedOn w:val="Normal"/>
    <w:uiPriority w:val="99"/>
    <w:qFormat/>
    <w:rsid w:val="00426BC9"/>
    <w:pPr>
      <w:spacing w:before="100" w:beforeAutospacing="1" w:after="100" w:afterAutospacing="1"/>
    </w:pPr>
    <w:rPr>
      <w:rFonts w:eastAsia="Times New Roman" w:cstheme="minorBidi"/>
      <w:sz w:val="24"/>
    </w:rPr>
  </w:style>
  <w:style w:type="paragraph" w:customStyle="1" w:styleId="msolistparagraphcxsplast">
    <w:name w:val="msolistparagraphcxsplast"/>
    <w:basedOn w:val="Normal"/>
    <w:uiPriority w:val="99"/>
    <w:qFormat/>
    <w:rsid w:val="00426BC9"/>
    <w:pPr>
      <w:spacing w:before="100" w:beforeAutospacing="1" w:after="100" w:afterAutospacing="1"/>
    </w:pPr>
    <w:rPr>
      <w:rFonts w:eastAsia="Times New Roman" w:cstheme="minorBidi"/>
      <w:sz w:val="24"/>
    </w:rPr>
  </w:style>
  <w:style w:type="character" w:customStyle="1" w:styleId="QuoteChar">
    <w:name w:val="Quote Char"/>
    <w:basedOn w:val="DefaultParagraphFont"/>
    <w:link w:val="Quote"/>
    <w:uiPriority w:val="29"/>
    <w:locked/>
    <w:rsid w:val="00426BC9"/>
    <w:rPr>
      <w:rFonts w:ascii="Georgia" w:eastAsia="Times New Roman" w:hAnsi="Georgia"/>
      <w:iCs/>
      <w:color w:val="000000"/>
      <w:sz w:val="16"/>
      <w:lang w:bidi="en-US"/>
    </w:rPr>
  </w:style>
  <w:style w:type="paragraph" w:styleId="Quote">
    <w:name w:val="Quote"/>
    <w:basedOn w:val="Normal"/>
    <w:next w:val="Normal"/>
    <w:link w:val="QuoteChar"/>
    <w:uiPriority w:val="29"/>
    <w:qFormat/>
    <w:rsid w:val="00426BC9"/>
    <w:pPr>
      <w:spacing w:before="200"/>
      <w:ind w:left="864" w:right="864"/>
      <w:jc w:val="center"/>
    </w:pPr>
    <w:rPr>
      <w:rFonts w:ascii="Georgia" w:eastAsia="Times New Roman" w:hAnsi="Georgia" w:cstheme="minorBidi"/>
      <w:iCs/>
      <w:color w:val="000000"/>
      <w:sz w:val="16"/>
      <w:lang w:bidi="en-US"/>
    </w:rPr>
  </w:style>
  <w:style w:type="character" w:customStyle="1" w:styleId="QuoteChar1">
    <w:name w:val="Quote Char1"/>
    <w:basedOn w:val="DefaultParagraphFont"/>
    <w:uiPriority w:val="29"/>
    <w:rsid w:val="00426BC9"/>
    <w:rPr>
      <w:rFonts w:ascii="Calibri" w:hAnsi="Calibri" w:cs="Calibri"/>
      <w:i/>
      <w:iCs/>
      <w:color w:val="404040" w:themeColor="text1" w:themeTint="BF"/>
      <w:sz w:val="22"/>
    </w:rPr>
  </w:style>
  <w:style w:type="paragraph" w:customStyle="1" w:styleId="CiteSpacing">
    <w:name w:val="Cite Spacing"/>
    <w:basedOn w:val="Normal"/>
    <w:uiPriority w:val="4"/>
    <w:qFormat/>
    <w:rsid w:val="00426BC9"/>
    <w:pPr>
      <w:spacing w:before="60" w:after="60"/>
      <w:contextualSpacing/>
    </w:pPr>
    <w:rPr>
      <w:rFonts w:ascii="Arial Narrow" w:hAnsi="Arial Narrow" w:cstheme="minorBidi"/>
      <w:sz w:val="16"/>
    </w:rPr>
  </w:style>
  <w:style w:type="character" w:customStyle="1" w:styleId="cardChar">
    <w:name w:val="card Char"/>
    <w:aliases w:val="Bold Cite Char Char,Speed Cite Char"/>
    <w:uiPriority w:val="6"/>
    <w:locked/>
    <w:rsid w:val="00426BC9"/>
    <w:rPr>
      <w:b/>
      <w:u w:val="single"/>
    </w:rPr>
  </w:style>
  <w:style w:type="paragraph" w:customStyle="1" w:styleId="Tag2">
    <w:name w:val="Tag2"/>
    <w:basedOn w:val="Normal"/>
    <w:autoRedefine/>
    <w:qFormat/>
    <w:rsid w:val="00426BC9"/>
    <w:rPr>
      <w:rFonts w:cstheme="minorBidi"/>
      <w:sz w:val="24"/>
    </w:rPr>
  </w:style>
  <w:style w:type="character" w:customStyle="1" w:styleId="cardtextChar">
    <w:name w:val="card text Char"/>
    <w:basedOn w:val="DefaultParagraphFont"/>
    <w:link w:val="cardtext"/>
    <w:locked/>
    <w:rsid w:val="00426BC9"/>
    <w:rPr>
      <w:rFonts w:ascii="Georgia" w:hAnsi="Georgia"/>
    </w:rPr>
  </w:style>
  <w:style w:type="paragraph" w:customStyle="1" w:styleId="cardtext">
    <w:name w:val="card text"/>
    <w:basedOn w:val="Normal"/>
    <w:link w:val="cardtextChar"/>
    <w:qFormat/>
    <w:rsid w:val="00426BC9"/>
    <w:pPr>
      <w:ind w:left="288" w:right="288"/>
    </w:pPr>
    <w:rPr>
      <w:rFonts w:ascii="Georgia" w:hAnsi="Georgia" w:cstheme="minorBidi"/>
      <w:sz w:val="24"/>
    </w:rPr>
  </w:style>
  <w:style w:type="character" w:customStyle="1" w:styleId="CardsChar">
    <w:name w:val="Cards Char"/>
    <w:basedOn w:val="DefaultParagraphFont"/>
    <w:link w:val="Cards"/>
    <w:locked/>
    <w:rsid w:val="00426BC9"/>
    <w:rPr>
      <w:rFonts w:ascii="Times New Roman" w:eastAsia="Calibri" w:hAnsi="Times New Roman" w:cs="Times New Roman"/>
      <w:sz w:val="20"/>
      <w:szCs w:val="20"/>
    </w:rPr>
  </w:style>
  <w:style w:type="paragraph" w:customStyle="1" w:styleId="Cards">
    <w:name w:val="Cards"/>
    <w:next w:val="Normal"/>
    <w:link w:val="CardsChar"/>
    <w:qFormat/>
    <w:rsid w:val="00426BC9"/>
    <w:pPr>
      <w:jc w:val="both"/>
    </w:pPr>
    <w:rPr>
      <w:rFonts w:ascii="Times New Roman" w:eastAsia="Calibri" w:hAnsi="Times New Roman" w:cs="Times New Roman"/>
      <w:sz w:val="20"/>
      <w:szCs w:val="20"/>
    </w:rPr>
  </w:style>
  <w:style w:type="paragraph" w:customStyle="1" w:styleId="TagCite">
    <w:name w:val="TagCite"/>
    <w:basedOn w:val="Normal"/>
    <w:uiPriority w:val="99"/>
    <w:qFormat/>
    <w:rsid w:val="00426BC9"/>
    <w:rPr>
      <w:rFonts w:ascii="Garamond" w:eastAsia="Times New Roman" w:hAnsi="Garamond" w:cstheme="minorBidi"/>
      <w:b/>
      <w:sz w:val="24"/>
    </w:rPr>
  </w:style>
  <w:style w:type="character" w:customStyle="1" w:styleId="UnderliningChar">
    <w:name w:val="Underlining Char"/>
    <w:link w:val="Underlining"/>
    <w:uiPriority w:val="99"/>
    <w:locked/>
    <w:rsid w:val="00426BC9"/>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uiPriority w:val="99"/>
    <w:qFormat/>
    <w:rsid w:val="00426BC9"/>
    <w:rPr>
      <w:rFonts w:ascii="Arial Narrow" w:eastAsia="Times New Roman" w:hAnsi="Arial Narrow" w:cstheme="minorBidi"/>
      <w:sz w:val="24"/>
      <w:szCs w:val="20"/>
      <w:u w:val="single"/>
      <w:lang w:val="x-none" w:eastAsia="x-none"/>
    </w:rPr>
  </w:style>
  <w:style w:type="character" w:customStyle="1" w:styleId="CardIndentedChar">
    <w:name w:val="Card (Indented) Char"/>
    <w:link w:val="CardIndented"/>
    <w:locked/>
    <w:rsid w:val="00426BC9"/>
    <w:rPr>
      <w:rFonts w:ascii="Georgia" w:eastAsia="Calibri" w:hAnsi="Georgia"/>
    </w:rPr>
  </w:style>
  <w:style w:type="paragraph" w:customStyle="1" w:styleId="CardIndented">
    <w:name w:val="Card (Indented)"/>
    <w:basedOn w:val="Normal"/>
    <w:link w:val="CardIndentedChar"/>
    <w:qFormat/>
    <w:rsid w:val="00426BC9"/>
    <w:pPr>
      <w:ind w:left="288"/>
    </w:pPr>
    <w:rPr>
      <w:rFonts w:ascii="Georgia" w:eastAsia="Calibri" w:hAnsi="Georgia" w:cstheme="minorBidi"/>
      <w:sz w:val="24"/>
    </w:rPr>
  </w:style>
  <w:style w:type="paragraph" w:customStyle="1" w:styleId="BlockTitle2">
    <w:name w:val="Block Title2"/>
    <w:basedOn w:val="Normal"/>
    <w:next w:val="Normal"/>
    <w:uiPriority w:val="99"/>
    <w:qFormat/>
    <w:rsid w:val="00426BC9"/>
    <w:pPr>
      <w:spacing w:after="240"/>
      <w:jc w:val="center"/>
    </w:pPr>
    <w:rPr>
      <w:rFonts w:eastAsia="Times New Roman" w:cstheme="minorBidi"/>
      <w:b/>
      <w:sz w:val="28"/>
      <w:szCs w:val="20"/>
      <w:u w:val="single"/>
    </w:rPr>
  </w:style>
  <w:style w:type="paragraph" w:customStyle="1" w:styleId="BlockTitle">
    <w:name w:val="Block Title"/>
    <w:basedOn w:val="Heading1"/>
    <w:next w:val="Normal"/>
    <w:uiPriority w:val="99"/>
    <w:qFormat/>
    <w:rsid w:val="00426BC9"/>
    <w:pPr>
      <w:keepLines w:val="0"/>
      <w:pBdr>
        <w:top w:val="none" w:sz="0" w:space="0" w:color="auto"/>
        <w:left w:val="none" w:sz="0" w:space="0" w:color="auto"/>
        <w:bottom w:val="none" w:sz="0" w:space="0" w:color="auto"/>
        <w:right w:val="none" w:sz="0" w:space="0" w:color="auto"/>
      </w:pBdr>
      <w:spacing w:before="0" w:after="240"/>
      <w:outlineLvl w:val="1"/>
    </w:pPr>
    <w:rPr>
      <w:rFonts w:eastAsia="Times New Roman" w:cs="Arial"/>
      <w:bCs w:val="0"/>
      <w:kern w:val="32"/>
      <w:sz w:val="28"/>
      <w:u w:val="single"/>
    </w:rPr>
  </w:style>
  <w:style w:type="character" w:customStyle="1" w:styleId="hatChar">
    <w:name w:val="hat Char"/>
    <w:link w:val="hat"/>
    <w:locked/>
    <w:rsid w:val="00426BC9"/>
    <w:rPr>
      <w:rFonts w:ascii="Georgia" w:eastAsia="Times New Roman" w:hAnsi="Georgia"/>
      <w:b/>
      <w:bCs/>
      <w:sz w:val="32"/>
      <w:u w:val="single"/>
    </w:rPr>
  </w:style>
  <w:style w:type="paragraph" w:customStyle="1" w:styleId="hat">
    <w:name w:val="hat"/>
    <w:basedOn w:val="Normal"/>
    <w:next w:val="Normal"/>
    <w:link w:val="hatChar"/>
    <w:qFormat/>
    <w:rsid w:val="00426BC9"/>
    <w:pPr>
      <w:spacing w:before="240" w:after="240"/>
      <w:jc w:val="center"/>
      <w:outlineLvl w:val="0"/>
    </w:pPr>
    <w:rPr>
      <w:rFonts w:ascii="Georgia" w:eastAsia="Times New Roman" w:hAnsi="Georgia" w:cstheme="minorBidi"/>
      <w:b/>
      <w:bCs/>
      <w:sz w:val="32"/>
      <w:u w:val="single"/>
    </w:rPr>
  </w:style>
  <w:style w:type="character" w:customStyle="1" w:styleId="citenon-boldChar">
    <w:name w:val="cite non-bold Char"/>
    <w:link w:val="citenon-bold"/>
    <w:locked/>
    <w:rsid w:val="00426BC9"/>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426BC9"/>
    <w:rPr>
      <w:rFonts w:ascii="Georgia" w:eastAsia="Times New Roman" w:hAnsi="Georgia" w:cstheme="minorBidi"/>
      <w:sz w:val="16"/>
      <w:szCs w:val="20"/>
      <w:lang w:val="x-none" w:eastAsia="x-none"/>
    </w:rPr>
  </w:style>
  <w:style w:type="character" w:customStyle="1" w:styleId="underlinedChar">
    <w:name w:val="underlined Char"/>
    <w:link w:val="underlined"/>
    <w:locked/>
    <w:rsid w:val="00426BC9"/>
    <w:rPr>
      <w:sz w:val="21"/>
      <w:u w:val="single"/>
    </w:rPr>
  </w:style>
  <w:style w:type="paragraph" w:customStyle="1" w:styleId="underlined">
    <w:name w:val="underlined"/>
    <w:next w:val="Normal"/>
    <w:link w:val="underlinedChar"/>
    <w:autoRedefine/>
    <w:qFormat/>
    <w:rsid w:val="00426BC9"/>
    <w:pPr>
      <w:contextualSpacing/>
    </w:pPr>
    <w:rPr>
      <w:sz w:val="21"/>
      <w:u w:val="single"/>
    </w:rPr>
  </w:style>
  <w:style w:type="paragraph" w:customStyle="1" w:styleId="Heading2-NotBold">
    <w:name w:val="Heading 2 - Not Bold"/>
    <w:basedOn w:val="Heading2"/>
    <w:autoRedefine/>
    <w:uiPriority w:val="99"/>
    <w:qFormat/>
    <w:rsid w:val="00426BC9"/>
    <w:pPr>
      <w:keepNext w:val="0"/>
      <w:keepLines w:val="0"/>
      <w:pageBreakBefore w:val="0"/>
      <w:jc w:val="left"/>
    </w:pPr>
    <w:rPr>
      <w:rFonts w:ascii="Garamond" w:eastAsia="Calibri" w:hAnsi="Garamond" w:cs="Times New Roman"/>
      <w:b w:val="0"/>
      <w:sz w:val="22"/>
      <w:u w:val="none"/>
    </w:rPr>
  </w:style>
  <w:style w:type="paragraph" w:customStyle="1" w:styleId="Default">
    <w:name w:val="Default"/>
    <w:basedOn w:val="Normal"/>
    <w:uiPriority w:val="99"/>
    <w:qFormat/>
    <w:rsid w:val="00426BC9"/>
    <w:pPr>
      <w:autoSpaceDE w:val="0"/>
      <w:autoSpaceDN w:val="0"/>
      <w:adjustRightInd w:val="0"/>
      <w:spacing w:after="200" w:line="276" w:lineRule="auto"/>
    </w:pPr>
    <w:rPr>
      <w:rFonts w:ascii="Garamond" w:eastAsia="Calibri" w:hAnsi="Garamond" w:cs="AKDPE C+ Utopia"/>
      <w:sz w:val="18"/>
    </w:rPr>
  </w:style>
  <w:style w:type="paragraph" w:customStyle="1" w:styleId="PageHeaderLine1">
    <w:name w:val="PageHeaderLine1"/>
    <w:basedOn w:val="Normal"/>
    <w:uiPriority w:val="99"/>
    <w:qFormat/>
    <w:rsid w:val="00426BC9"/>
    <w:pPr>
      <w:tabs>
        <w:tab w:val="right" w:pos="10800"/>
      </w:tabs>
    </w:pPr>
    <w:rPr>
      <w:rFonts w:ascii="Garamond" w:eastAsia="Calibri" w:hAnsi="Garamond" w:cstheme="minorBidi"/>
      <w:b/>
      <w:sz w:val="18"/>
    </w:rPr>
  </w:style>
  <w:style w:type="character" w:customStyle="1" w:styleId="PageHeaderLine2Char">
    <w:name w:val="PageHeaderLine2 Char"/>
    <w:link w:val="PageHeaderLine2"/>
    <w:locked/>
    <w:rsid w:val="00426BC9"/>
    <w:rPr>
      <w:rFonts w:ascii="Garamond" w:eastAsia="Calibri" w:hAnsi="Garamond"/>
      <w:b/>
      <w:sz w:val="18"/>
    </w:rPr>
  </w:style>
  <w:style w:type="paragraph" w:customStyle="1" w:styleId="PageHeaderLine2">
    <w:name w:val="PageHeaderLine2"/>
    <w:basedOn w:val="Normal"/>
    <w:next w:val="Normal"/>
    <w:link w:val="PageHeaderLine2Char"/>
    <w:qFormat/>
    <w:rsid w:val="00426BC9"/>
    <w:pPr>
      <w:tabs>
        <w:tab w:val="right" w:pos="10800"/>
      </w:tabs>
      <w:spacing w:line="480" w:lineRule="auto"/>
    </w:pPr>
    <w:rPr>
      <w:rFonts w:ascii="Garamond" w:eastAsia="Calibri" w:hAnsi="Garamond" w:cstheme="minorBidi"/>
      <w:b/>
      <w:sz w:val="18"/>
    </w:rPr>
  </w:style>
  <w:style w:type="paragraph" w:customStyle="1" w:styleId="Heading2-Bold">
    <w:name w:val="Heading 2 - Bold"/>
    <w:basedOn w:val="Normal"/>
    <w:autoRedefine/>
    <w:uiPriority w:val="99"/>
    <w:qFormat/>
    <w:rsid w:val="00426BC9"/>
    <w:rPr>
      <w:rFonts w:ascii="Garamond" w:eastAsia="Calibri" w:hAnsi="Garamond" w:cstheme="minorBidi"/>
      <w:b/>
      <w:sz w:val="16"/>
    </w:rPr>
  </w:style>
  <w:style w:type="character" w:customStyle="1" w:styleId="MicrotextChar">
    <w:name w:val="Microtext Char"/>
    <w:link w:val="Microtext"/>
    <w:locked/>
    <w:rsid w:val="00426BC9"/>
    <w:rPr>
      <w:rFonts w:ascii="Georgia" w:eastAsia="Calibri" w:hAnsi="Georgia"/>
      <w:sz w:val="12"/>
      <w:lang w:val="x-none" w:eastAsia="x-none"/>
    </w:rPr>
  </w:style>
  <w:style w:type="paragraph" w:customStyle="1" w:styleId="Microtext">
    <w:name w:val="Microtext"/>
    <w:basedOn w:val="Normal"/>
    <w:next w:val="Normal"/>
    <w:link w:val="MicrotextChar"/>
    <w:qFormat/>
    <w:rsid w:val="00426BC9"/>
    <w:rPr>
      <w:rFonts w:ascii="Georgia" w:eastAsia="Calibri" w:hAnsi="Georgia" w:cstheme="minorBidi"/>
      <w:sz w:val="12"/>
      <w:lang w:val="x-none" w:eastAsia="x-none"/>
    </w:rPr>
  </w:style>
  <w:style w:type="paragraph" w:customStyle="1" w:styleId="tag">
    <w:name w:val="%tag"/>
    <w:basedOn w:val="Normal"/>
    <w:next w:val="Normal"/>
    <w:uiPriority w:val="99"/>
    <w:qFormat/>
    <w:rsid w:val="00426BC9"/>
    <w:rPr>
      <w:rFonts w:ascii="Garamond" w:eastAsia="Calibri" w:hAnsi="Garamond" w:cstheme="minorBidi"/>
      <w:bCs/>
      <w:sz w:val="18"/>
    </w:rPr>
  </w:style>
  <w:style w:type="character" w:customStyle="1" w:styleId="Style2Char">
    <w:name w:val="Style 2 Char"/>
    <w:link w:val="Style2"/>
    <w:uiPriority w:val="99"/>
    <w:locked/>
    <w:rsid w:val="00426BC9"/>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426BC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26BC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6BC9"/>
    <w:rPr>
      <w:rFonts w:ascii="Garamond" w:eastAsia="Times New Roman" w:hAnsi="Garamond" w:cstheme="minorBidi"/>
      <w:sz w:val="24"/>
      <w:szCs w:val="20"/>
      <w:u w:val="single"/>
      <w:lang w:val="x-none" w:eastAsia="x-none"/>
    </w:rPr>
  </w:style>
  <w:style w:type="character" w:customStyle="1" w:styleId="textsmallChar">
    <w:name w:val="textsmall Char"/>
    <w:link w:val="textsmall"/>
    <w:locked/>
    <w:rsid w:val="00426BC9"/>
    <w:rPr>
      <w:rFonts w:ascii="Georgia" w:eastAsia="Times New Roman" w:hAnsi="Georgia"/>
      <w:sz w:val="18"/>
      <w:szCs w:val="20"/>
      <w:lang w:val="x-none" w:eastAsia="x-none"/>
    </w:rPr>
  </w:style>
  <w:style w:type="paragraph" w:customStyle="1" w:styleId="textsmall">
    <w:name w:val="textsmall"/>
    <w:basedOn w:val="Normal"/>
    <w:link w:val="textsmallChar"/>
    <w:qFormat/>
    <w:rsid w:val="00426BC9"/>
    <w:rPr>
      <w:rFonts w:ascii="Georgia" w:eastAsia="Times New Roman" w:hAnsi="Georgia" w:cstheme="minorBidi"/>
      <w:sz w:val="18"/>
      <w:szCs w:val="20"/>
      <w:lang w:val="x-none" w:eastAsia="x-none"/>
    </w:rPr>
  </w:style>
  <w:style w:type="character" w:customStyle="1" w:styleId="cardtextChar0">
    <w:name w:val="cardtext Char"/>
    <w:link w:val="cardtext0"/>
    <w:locked/>
    <w:rsid w:val="00426BC9"/>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426BC9"/>
    <w:rPr>
      <w:rFonts w:ascii="Arial" w:eastAsia="Times New Roman" w:hAnsi="Arial" w:cs="Arial"/>
      <w:sz w:val="24"/>
      <w:szCs w:val="20"/>
      <w:u w:val="single"/>
      <w:lang w:val="x-none" w:eastAsia="x-none"/>
    </w:rPr>
  </w:style>
  <w:style w:type="character" w:customStyle="1" w:styleId="cardtextemphasisChar">
    <w:name w:val="card text emphasis Char"/>
    <w:link w:val="cardtextemphasis"/>
    <w:locked/>
    <w:rsid w:val="00426BC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6BC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26BC9"/>
    <w:rPr>
      <w:rFonts w:ascii="Arial" w:eastAsia="Times New Roman" w:hAnsi="Arial" w:cs="Arial"/>
      <w:sz w:val="12"/>
    </w:rPr>
  </w:style>
  <w:style w:type="paragraph" w:customStyle="1" w:styleId="Micro">
    <w:name w:val="Micro"/>
    <w:basedOn w:val="Normal"/>
    <w:next w:val="Normal"/>
    <w:link w:val="MicroChar"/>
    <w:qFormat/>
    <w:rsid w:val="00426BC9"/>
    <w:rPr>
      <w:rFonts w:ascii="Arial" w:eastAsia="Times New Roman" w:hAnsi="Arial" w:cs="Arial"/>
      <w:sz w:val="12"/>
    </w:rPr>
  </w:style>
  <w:style w:type="character" w:customStyle="1" w:styleId="CardNotUnderlinedChar1">
    <w:name w:val="Card Not Underlined Char1"/>
    <w:link w:val="CardNotUnderlined"/>
    <w:locked/>
    <w:rsid w:val="00426BC9"/>
    <w:rPr>
      <w:rFonts w:ascii="Bell MT" w:eastAsia="Calibri" w:hAnsi="Bell MT"/>
      <w:szCs w:val="20"/>
    </w:rPr>
  </w:style>
  <w:style w:type="paragraph" w:customStyle="1" w:styleId="CardNotUnderlined">
    <w:name w:val="Card Not Underlined"/>
    <w:basedOn w:val="Normal"/>
    <w:link w:val="CardNotUnderlinedChar1"/>
    <w:autoRedefine/>
    <w:qFormat/>
    <w:rsid w:val="00426BC9"/>
    <w:rPr>
      <w:rFonts w:ascii="Bell MT" w:eastAsia="Calibri" w:hAnsi="Bell MT" w:cstheme="minorBidi"/>
      <w:sz w:val="24"/>
      <w:szCs w:val="20"/>
    </w:rPr>
  </w:style>
  <w:style w:type="paragraph" w:customStyle="1" w:styleId="h-lead">
    <w:name w:val="h-lead"/>
    <w:basedOn w:val="Normal"/>
    <w:uiPriority w:val="99"/>
    <w:qFormat/>
    <w:rsid w:val="00426BC9"/>
    <w:pPr>
      <w:spacing w:before="100" w:beforeAutospacing="1" w:after="100" w:afterAutospacing="1"/>
    </w:pPr>
    <w:rPr>
      <w:rFonts w:eastAsia="Times New Roman" w:cstheme="minorBidi"/>
      <w:sz w:val="24"/>
    </w:rPr>
  </w:style>
  <w:style w:type="paragraph" w:customStyle="1" w:styleId="intro">
    <w:name w:val="intro"/>
    <w:basedOn w:val="Normal"/>
    <w:uiPriority w:val="99"/>
    <w:qFormat/>
    <w:rsid w:val="00426BC9"/>
    <w:pPr>
      <w:spacing w:before="100" w:beforeAutospacing="1" w:after="100" w:afterAutospacing="1"/>
    </w:pPr>
    <w:rPr>
      <w:rFonts w:eastAsia="Times New Roman" w:cstheme="minorBidi"/>
      <w:sz w:val="24"/>
    </w:rPr>
  </w:style>
  <w:style w:type="paragraph" w:customStyle="1" w:styleId="body-paragraph">
    <w:name w:val="body-paragraph"/>
    <w:basedOn w:val="Normal"/>
    <w:uiPriority w:val="99"/>
    <w:qFormat/>
    <w:rsid w:val="00426BC9"/>
    <w:pPr>
      <w:spacing w:before="100" w:beforeAutospacing="1" w:after="100" w:afterAutospacing="1"/>
    </w:pPr>
    <w:rPr>
      <w:rFonts w:eastAsia="Times New Roman" w:cstheme="minorBidi"/>
      <w:sz w:val="24"/>
    </w:rPr>
  </w:style>
  <w:style w:type="character" w:customStyle="1" w:styleId="StyleHeading2TagHEADING2TagCite11ptChar">
    <w:name w:val="Style Heading 2TagHEADING 2Tag&amp;Cite + 11 pt Char"/>
    <w:link w:val="StyleHeading2TagHEADING2TagCite11pt"/>
    <w:locked/>
    <w:rsid w:val="00426BC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6BC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26BC9"/>
    <w:rPr>
      <w:rFonts w:eastAsia="Calibri" w:cstheme="minorBidi"/>
      <w:sz w:val="16"/>
    </w:rPr>
  </w:style>
  <w:style w:type="paragraph" w:customStyle="1" w:styleId="F3-TagAuthor">
    <w:name w:val="F3 - Tag/Author"/>
    <w:basedOn w:val="Normal"/>
    <w:uiPriority w:val="99"/>
    <w:qFormat/>
    <w:rsid w:val="00426BC9"/>
    <w:rPr>
      <w:rFonts w:eastAsia="Times New Roman" w:cstheme="minorBidi"/>
      <w:b/>
      <w:sz w:val="16"/>
    </w:rPr>
  </w:style>
  <w:style w:type="paragraph" w:customStyle="1" w:styleId="F5-UnderlineNormal">
    <w:name w:val="F5 - Underline Normal"/>
    <w:basedOn w:val="Normal"/>
    <w:uiPriority w:val="99"/>
    <w:qFormat/>
    <w:rsid w:val="00426BC9"/>
    <w:rPr>
      <w:rFonts w:eastAsia="Calibri" w:cstheme="minorBidi"/>
      <w:sz w:val="16"/>
      <w:u w:val="single"/>
    </w:rPr>
  </w:style>
  <w:style w:type="paragraph" w:customStyle="1" w:styleId="Brief-PrimarySource">
    <w:name w:val="Brief - Primary Source"/>
    <w:basedOn w:val="Normal"/>
    <w:uiPriority w:val="99"/>
    <w:qFormat/>
    <w:rsid w:val="00426BC9"/>
    <w:rPr>
      <w:rFonts w:eastAsia="Times New Roman" w:cstheme="minorBidi"/>
      <w:b/>
      <w:sz w:val="24"/>
      <w:u w:val="single"/>
    </w:rPr>
  </w:style>
  <w:style w:type="paragraph" w:customStyle="1" w:styleId="Brief-Underline">
    <w:name w:val="Brief - Underline"/>
    <w:basedOn w:val="Normal"/>
    <w:uiPriority w:val="99"/>
    <w:qFormat/>
    <w:rsid w:val="00426BC9"/>
    <w:rPr>
      <w:rFonts w:eastAsia="Times New Roman" w:cstheme="minorBidi"/>
      <w:sz w:val="16"/>
      <w:u w:val="single"/>
    </w:rPr>
  </w:style>
  <w:style w:type="paragraph" w:customStyle="1" w:styleId="Brief">
    <w:name w:val="Brief"/>
    <w:basedOn w:val="Brief-PrimarySource"/>
    <w:uiPriority w:val="99"/>
    <w:qFormat/>
    <w:rsid w:val="00426BC9"/>
    <w:rPr>
      <w:b w:val="0"/>
    </w:rPr>
  </w:style>
  <w:style w:type="paragraph" w:customStyle="1" w:styleId="CM2">
    <w:name w:val="CM2"/>
    <w:basedOn w:val="Normal"/>
    <w:next w:val="Normal"/>
    <w:uiPriority w:val="99"/>
    <w:qFormat/>
    <w:rsid w:val="00426BC9"/>
    <w:pPr>
      <w:widowControl w:val="0"/>
      <w:autoSpaceDE w:val="0"/>
      <w:autoSpaceDN w:val="0"/>
      <w:adjustRightInd w:val="0"/>
      <w:spacing w:line="553" w:lineRule="atLeast"/>
    </w:pPr>
    <w:rPr>
      <w:rFonts w:eastAsia="Times New Roman" w:cstheme="minorBidi"/>
      <w:sz w:val="24"/>
    </w:rPr>
  </w:style>
  <w:style w:type="paragraph" w:customStyle="1" w:styleId="CM9">
    <w:name w:val="CM9"/>
    <w:basedOn w:val="Normal"/>
    <w:next w:val="Normal"/>
    <w:uiPriority w:val="99"/>
    <w:qFormat/>
    <w:rsid w:val="00426BC9"/>
    <w:pPr>
      <w:widowControl w:val="0"/>
      <w:autoSpaceDE w:val="0"/>
      <w:autoSpaceDN w:val="0"/>
      <w:adjustRightInd w:val="0"/>
      <w:spacing w:line="553" w:lineRule="atLeast"/>
    </w:pPr>
    <w:rPr>
      <w:rFonts w:eastAsia="Times New Roman" w:cstheme="minorBidi"/>
      <w:sz w:val="24"/>
    </w:rPr>
  </w:style>
  <w:style w:type="paragraph" w:customStyle="1" w:styleId="CM4">
    <w:name w:val="CM4"/>
    <w:basedOn w:val="Normal"/>
    <w:next w:val="Normal"/>
    <w:uiPriority w:val="99"/>
    <w:qFormat/>
    <w:rsid w:val="00426BC9"/>
    <w:pPr>
      <w:widowControl w:val="0"/>
      <w:autoSpaceDE w:val="0"/>
      <w:autoSpaceDN w:val="0"/>
      <w:adjustRightInd w:val="0"/>
      <w:spacing w:line="553" w:lineRule="atLeast"/>
    </w:pPr>
    <w:rPr>
      <w:rFonts w:eastAsia="Times New Roman" w:cstheme="minorBidi"/>
      <w:sz w:val="24"/>
    </w:rPr>
  </w:style>
  <w:style w:type="paragraph" w:customStyle="1" w:styleId="CM11">
    <w:name w:val="CM11"/>
    <w:basedOn w:val="Normal"/>
    <w:next w:val="Normal"/>
    <w:uiPriority w:val="99"/>
    <w:qFormat/>
    <w:rsid w:val="00426BC9"/>
    <w:pPr>
      <w:widowControl w:val="0"/>
      <w:autoSpaceDE w:val="0"/>
      <w:autoSpaceDN w:val="0"/>
      <w:adjustRightInd w:val="0"/>
      <w:spacing w:line="553" w:lineRule="atLeast"/>
    </w:pPr>
    <w:rPr>
      <w:rFonts w:eastAsia="Times New Roman" w:cstheme="minorBidi"/>
      <w:sz w:val="24"/>
    </w:rPr>
  </w:style>
  <w:style w:type="paragraph" w:customStyle="1" w:styleId="CM16">
    <w:name w:val="CM16"/>
    <w:basedOn w:val="Normal"/>
    <w:next w:val="Normal"/>
    <w:uiPriority w:val="99"/>
    <w:qFormat/>
    <w:rsid w:val="00426BC9"/>
    <w:pPr>
      <w:widowControl w:val="0"/>
      <w:autoSpaceDE w:val="0"/>
      <w:autoSpaceDN w:val="0"/>
      <w:adjustRightInd w:val="0"/>
      <w:spacing w:line="553" w:lineRule="atLeast"/>
    </w:pPr>
    <w:rPr>
      <w:rFonts w:eastAsia="Times New Roman" w:cstheme="minorBidi"/>
      <w:sz w:val="24"/>
    </w:rPr>
  </w:style>
  <w:style w:type="paragraph" w:customStyle="1" w:styleId="CM19">
    <w:name w:val="CM19"/>
    <w:basedOn w:val="Default"/>
    <w:next w:val="Default"/>
    <w:uiPriority w:val="99"/>
    <w:qFormat/>
    <w:rsid w:val="00426BC9"/>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426BC9"/>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426BC9"/>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locked/>
    <w:rsid w:val="00426BC9"/>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426BC9"/>
    <w:pPr>
      <w:widowControl w:val="0"/>
      <w:spacing w:after="0" w:line="240" w:lineRule="auto"/>
    </w:pPr>
    <w:rPr>
      <w:rFonts w:ascii="Times New Roman" w:hAnsi="Times New Roman" w:cs="Times New Roman"/>
      <w:sz w:val="24"/>
    </w:rPr>
  </w:style>
  <w:style w:type="paragraph" w:customStyle="1" w:styleId="3rdOrderPara">
    <w:name w:val="3rd Order Para"/>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426BC9"/>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426BC9"/>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uiPriority w:val="99"/>
    <w:qFormat/>
    <w:rsid w:val="00426BC9"/>
    <w:rPr>
      <w:rFonts w:eastAsia="Times New Roman" w:cstheme="minorBidi"/>
      <w:sz w:val="14"/>
      <w:szCs w:val="20"/>
    </w:rPr>
  </w:style>
  <w:style w:type="paragraph" w:customStyle="1" w:styleId="Brief-Card">
    <w:name w:val="Brief - Card"/>
    <w:basedOn w:val="Normal"/>
    <w:uiPriority w:val="99"/>
    <w:qFormat/>
    <w:rsid w:val="00426BC9"/>
    <w:rPr>
      <w:rFonts w:eastAsia="Times New Roman" w:cstheme="minorBidi"/>
      <w:sz w:val="16"/>
    </w:rPr>
  </w:style>
  <w:style w:type="paragraph" w:customStyle="1" w:styleId="Pa2">
    <w:name w:val="Pa2"/>
    <w:basedOn w:val="Default"/>
    <w:next w:val="Default"/>
    <w:uiPriority w:val="99"/>
    <w:qFormat/>
    <w:rsid w:val="00426BC9"/>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426BC9"/>
    <w:pPr>
      <w:widowControl w:val="0"/>
      <w:autoSpaceDE w:val="0"/>
      <w:autoSpaceDN w:val="0"/>
      <w:adjustRightInd w:val="0"/>
    </w:pPr>
    <w:rPr>
      <w:rFonts w:eastAsia="Times New Roman" w:cstheme="minorBidi"/>
      <w:sz w:val="24"/>
    </w:rPr>
  </w:style>
  <w:style w:type="paragraph" w:customStyle="1" w:styleId="Normal1">
    <w:name w:val="Normal+1"/>
    <w:basedOn w:val="Normal"/>
    <w:next w:val="Normal"/>
    <w:uiPriority w:val="99"/>
    <w:qFormat/>
    <w:rsid w:val="00426BC9"/>
    <w:pPr>
      <w:widowControl w:val="0"/>
      <w:autoSpaceDE w:val="0"/>
      <w:autoSpaceDN w:val="0"/>
      <w:adjustRightInd w:val="0"/>
    </w:pPr>
    <w:rPr>
      <w:rFonts w:eastAsia="Times New Roman" w:cstheme="minorBidi"/>
      <w:sz w:val="24"/>
    </w:rPr>
  </w:style>
  <w:style w:type="paragraph" w:customStyle="1" w:styleId="Heading23">
    <w:name w:val="Heading 2+3"/>
    <w:basedOn w:val="Normal"/>
    <w:next w:val="Normal"/>
    <w:uiPriority w:val="99"/>
    <w:qFormat/>
    <w:rsid w:val="00426BC9"/>
    <w:pPr>
      <w:widowControl w:val="0"/>
      <w:autoSpaceDE w:val="0"/>
      <w:autoSpaceDN w:val="0"/>
      <w:adjustRightInd w:val="0"/>
    </w:pPr>
    <w:rPr>
      <w:rFonts w:eastAsia="Times New Roman" w:cstheme="minorBidi"/>
      <w:sz w:val="24"/>
    </w:rPr>
  </w:style>
  <w:style w:type="paragraph" w:customStyle="1" w:styleId="Normal5">
    <w:name w:val="Normal+5"/>
    <w:basedOn w:val="Default"/>
    <w:next w:val="Default"/>
    <w:uiPriority w:val="99"/>
    <w:qFormat/>
    <w:rsid w:val="00426BC9"/>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426BC9"/>
    <w:pPr>
      <w:widowControl w:val="0"/>
      <w:autoSpaceDE w:val="0"/>
      <w:autoSpaceDN w:val="0"/>
      <w:adjustRightInd w:val="0"/>
    </w:pPr>
    <w:rPr>
      <w:rFonts w:eastAsia="Times New Roman" w:cstheme="minorBidi"/>
      <w:sz w:val="24"/>
    </w:rPr>
  </w:style>
  <w:style w:type="paragraph" w:customStyle="1" w:styleId="Cover2">
    <w:name w:val="Cover 2"/>
    <w:basedOn w:val="Normal"/>
    <w:next w:val="Normal"/>
    <w:uiPriority w:val="99"/>
    <w:qFormat/>
    <w:rsid w:val="00426BC9"/>
    <w:pPr>
      <w:widowControl w:val="0"/>
      <w:autoSpaceDE w:val="0"/>
      <w:autoSpaceDN w:val="0"/>
      <w:adjustRightInd w:val="0"/>
    </w:pPr>
    <w:rPr>
      <w:rFonts w:eastAsia="Times New Roman" w:cstheme="minorBidi"/>
      <w:sz w:val="24"/>
    </w:rPr>
  </w:style>
  <w:style w:type="paragraph" w:customStyle="1" w:styleId="ReportDate">
    <w:name w:val="ReportDate"/>
    <w:basedOn w:val="Default"/>
    <w:next w:val="Default"/>
    <w:uiPriority w:val="99"/>
    <w:qFormat/>
    <w:rsid w:val="00426BC9"/>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426BC9"/>
    <w:pPr>
      <w:widowControl w:val="0"/>
      <w:autoSpaceDE w:val="0"/>
      <w:autoSpaceDN w:val="0"/>
      <w:adjustRightInd w:val="0"/>
      <w:spacing w:line="211" w:lineRule="atLeast"/>
    </w:pPr>
    <w:rPr>
      <w:rFonts w:ascii="Janson Text LT Std" w:eastAsia="Times New Roman" w:hAnsi="Janson Text LT Std" w:cstheme="minorBidi"/>
      <w:sz w:val="24"/>
    </w:rPr>
  </w:style>
  <w:style w:type="paragraph" w:customStyle="1" w:styleId="Pa3">
    <w:name w:val="Pa3"/>
    <w:basedOn w:val="Normal"/>
    <w:next w:val="Normal"/>
    <w:uiPriority w:val="99"/>
    <w:qFormat/>
    <w:rsid w:val="00426BC9"/>
    <w:pPr>
      <w:widowControl w:val="0"/>
      <w:autoSpaceDE w:val="0"/>
      <w:autoSpaceDN w:val="0"/>
      <w:adjustRightInd w:val="0"/>
      <w:spacing w:line="241" w:lineRule="atLeast"/>
    </w:pPr>
    <w:rPr>
      <w:rFonts w:ascii="Frutiger LT Std 55 Roman" w:eastAsia="Times New Roman" w:hAnsi="Frutiger LT Std 55 Roman" w:cstheme="minorBidi"/>
      <w:sz w:val="24"/>
    </w:rPr>
  </w:style>
  <w:style w:type="paragraph" w:customStyle="1" w:styleId="BriefTitle">
    <w:name w:val="Brief Title"/>
    <w:basedOn w:val="Heading1"/>
    <w:qFormat/>
    <w:rsid w:val="00426BC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Small">
    <w:name w:val="Small"/>
    <w:basedOn w:val="Normal"/>
    <w:uiPriority w:val="99"/>
    <w:qFormat/>
    <w:rsid w:val="00426BC9"/>
    <w:rPr>
      <w:rFonts w:eastAsia="Times New Roman" w:cstheme="minorBidi"/>
      <w:sz w:val="16"/>
    </w:rPr>
  </w:style>
  <w:style w:type="paragraph" w:customStyle="1" w:styleId="CM30">
    <w:name w:val="CM30"/>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5">
    <w:name w:val="CM5"/>
    <w:basedOn w:val="Default"/>
    <w:next w:val="Default"/>
    <w:uiPriority w:val="99"/>
    <w:qFormat/>
    <w:rsid w:val="00426BC9"/>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426BC9"/>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426BC9"/>
    <w:pPr>
      <w:widowControl w:val="0"/>
      <w:spacing w:after="0" w:line="240" w:lineRule="auto"/>
    </w:pPr>
    <w:rPr>
      <w:rFonts w:ascii="Times New Roman" w:hAnsi="Times New Roman" w:cs="Times New Roman"/>
      <w:sz w:val="24"/>
    </w:rPr>
  </w:style>
  <w:style w:type="paragraph" w:customStyle="1" w:styleId="loose">
    <w:name w:val="loose"/>
    <w:basedOn w:val="Normal"/>
    <w:qFormat/>
    <w:rsid w:val="00426BC9"/>
    <w:pPr>
      <w:spacing w:before="100" w:beforeAutospacing="1" w:after="100" w:afterAutospacing="1"/>
    </w:pPr>
    <w:rPr>
      <w:rFonts w:eastAsia="Times New Roman" w:cstheme="minorBidi"/>
      <w:sz w:val="24"/>
    </w:rPr>
  </w:style>
  <w:style w:type="paragraph" w:customStyle="1" w:styleId="DoubleUnderlined">
    <w:name w:val="Double Underlined"/>
    <w:basedOn w:val="Heading2"/>
    <w:autoRedefine/>
    <w:uiPriority w:val="99"/>
    <w:qFormat/>
    <w:rsid w:val="00426BC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26BC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26BC9"/>
    <w:pPr>
      <w:widowControl w:val="0"/>
      <w:suppressAutoHyphens/>
      <w:contextualSpacing/>
    </w:pPr>
    <w:rPr>
      <w:rFonts w:ascii="Garamond" w:eastAsia="Times New Roman" w:hAnsi="Garamond" w:cstheme="minorBidi"/>
      <w:sz w:val="18"/>
      <w:szCs w:val="18"/>
    </w:rPr>
  </w:style>
  <w:style w:type="paragraph" w:customStyle="1" w:styleId="StyleLeft025Right025TopSinglesolidlineAuto">
    <w:name w:val="Style Left:  0.25&quot; Right:  0.25&quot; Top: (Single solid line Auto  ..."/>
    <w:basedOn w:val="Normal"/>
    <w:uiPriority w:val="99"/>
    <w:qFormat/>
    <w:rsid w:val="00426BC9"/>
    <w:pPr>
      <w:pBdr>
        <w:top w:val="single" w:sz="4" w:space="1" w:color="auto"/>
        <w:left w:val="single" w:sz="4" w:space="0" w:color="auto"/>
        <w:bottom w:val="single" w:sz="4" w:space="1" w:color="auto"/>
        <w:right w:val="single" w:sz="4" w:space="4" w:color="auto"/>
      </w:pBdr>
      <w:ind w:left="360" w:right="360"/>
    </w:pPr>
    <w:rPr>
      <w:rFonts w:eastAsia="Times New Roman" w:cstheme="minorBidi"/>
      <w:sz w:val="24"/>
      <w:szCs w:val="20"/>
    </w:rPr>
  </w:style>
  <w:style w:type="paragraph" w:customStyle="1" w:styleId="UnderlinedCard">
    <w:name w:val="Underlined Card"/>
    <w:basedOn w:val="Normal"/>
    <w:uiPriority w:val="99"/>
    <w:qFormat/>
    <w:rsid w:val="00426BC9"/>
    <w:pPr>
      <w:ind w:left="720" w:right="720"/>
    </w:pPr>
    <w:rPr>
      <w:rFonts w:ascii="Palatino Linotype" w:eastAsia="Times New Roman" w:hAnsi="Palatino Linotype" w:cstheme="minorBidi"/>
      <w:sz w:val="16"/>
      <w:szCs w:val="20"/>
      <w:u w:val="single"/>
    </w:rPr>
  </w:style>
  <w:style w:type="paragraph" w:customStyle="1" w:styleId="CardFormat">
    <w:name w:val="Card Format"/>
    <w:basedOn w:val="Normal"/>
    <w:autoRedefine/>
    <w:uiPriority w:val="99"/>
    <w:qFormat/>
    <w:rsid w:val="00426BC9"/>
    <w:pPr>
      <w:widowControl w:val="0"/>
      <w:autoSpaceDE w:val="0"/>
      <w:autoSpaceDN w:val="0"/>
      <w:adjustRightInd w:val="0"/>
    </w:pPr>
    <w:rPr>
      <w:rFonts w:ascii="Bookman Old Style" w:eastAsia="Times New Roman" w:hAnsi="Bookman Old Style" w:cstheme="minorBidi"/>
      <w:sz w:val="16"/>
      <w:szCs w:val="18"/>
    </w:rPr>
  </w:style>
  <w:style w:type="paragraph" w:customStyle="1" w:styleId="PageHeader-Underline18pt">
    <w:name w:val="Page Header - Underline 18 pt"/>
    <w:uiPriority w:val="99"/>
    <w:qFormat/>
    <w:rsid w:val="00426BC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6BC9"/>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426BC9"/>
    <w:pPr>
      <w:spacing w:after="120" w:line="225" w:lineRule="atLeast"/>
      <w:ind w:right="180"/>
    </w:pPr>
    <w:rPr>
      <w:rFonts w:eastAsia="Times New Roman" w:cstheme="minorBidi"/>
      <w:color w:val="5177C5"/>
      <w:sz w:val="16"/>
      <w:szCs w:val="20"/>
    </w:rPr>
  </w:style>
  <w:style w:type="paragraph" w:customStyle="1" w:styleId="TxBrp1">
    <w:name w:val="TxBr_p1"/>
    <w:basedOn w:val="Normal"/>
    <w:uiPriority w:val="99"/>
    <w:qFormat/>
    <w:rsid w:val="00426BC9"/>
    <w:pPr>
      <w:tabs>
        <w:tab w:val="left" w:pos="204"/>
      </w:tabs>
      <w:autoSpaceDE w:val="0"/>
      <w:autoSpaceDN w:val="0"/>
      <w:adjustRightInd w:val="0"/>
      <w:spacing w:line="272" w:lineRule="atLeast"/>
    </w:pPr>
    <w:rPr>
      <w:rFonts w:eastAsia="Times New Roman" w:cstheme="minorBidi"/>
      <w:sz w:val="24"/>
    </w:rPr>
  </w:style>
  <w:style w:type="paragraph" w:customStyle="1" w:styleId="StyleHeading110pt">
    <w:name w:val="Style Heading 1 + 10 pt"/>
    <w:basedOn w:val="Heading1"/>
    <w:uiPriority w:val="99"/>
    <w:qFormat/>
    <w:rsid w:val="00426BC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26BC9"/>
  </w:style>
  <w:style w:type="paragraph" w:customStyle="1" w:styleId="StyleUnderliningTimesNewRomanBoldNounderlineKernat16">
    <w:name w:val="Style Underlining + Times New Roman Bold No underline Kern at 16..."/>
    <w:basedOn w:val="Normal"/>
    <w:uiPriority w:val="99"/>
    <w:qFormat/>
    <w:rsid w:val="00426BC9"/>
    <w:rPr>
      <w:rFonts w:eastAsia="Times New Roman" w:cstheme="minorBid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6BC9"/>
    <w:rPr>
      <w:rFonts w:eastAsia="Times New Roman" w:cstheme="minorBidi"/>
      <w:b/>
      <w:bCs/>
      <w:kern w:val="32"/>
      <w:sz w:val="32"/>
      <w:szCs w:val="32"/>
    </w:rPr>
  </w:style>
  <w:style w:type="paragraph" w:customStyle="1" w:styleId="BoldUnderlining">
    <w:name w:val="Bold Underlining"/>
    <w:basedOn w:val="Underlining"/>
    <w:uiPriority w:val="99"/>
    <w:qFormat/>
    <w:rsid w:val="00426BC9"/>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426BC9"/>
    <w:pPr>
      <w:widowControl w:val="0"/>
      <w:tabs>
        <w:tab w:val="left" w:pos="8820"/>
      </w:tabs>
      <w:autoSpaceDE w:val="0"/>
      <w:autoSpaceDN w:val="0"/>
      <w:spacing w:before="100" w:after="100"/>
    </w:pPr>
    <w:rPr>
      <w:rFonts w:eastAsia="Times New Roman" w:cstheme="minorBidi"/>
      <w:sz w:val="12"/>
      <w:szCs w:val="20"/>
      <w:lang w:val="en-GB"/>
    </w:rPr>
  </w:style>
  <w:style w:type="paragraph" w:customStyle="1" w:styleId="StyleBoldUnderliningKernat16pt">
    <w:name w:val="Style Bold Underlining + Kern at 16 pt"/>
    <w:basedOn w:val="BoldUnderlining"/>
    <w:uiPriority w:val="99"/>
    <w:qFormat/>
    <w:rsid w:val="00426BC9"/>
    <w:rPr>
      <w:bCs/>
      <w:kern w:val="32"/>
      <w:sz w:val="32"/>
      <w:szCs w:val="32"/>
    </w:rPr>
  </w:style>
  <w:style w:type="paragraph" w:customStyle="1" w:styleId="boldy">
    <w:name w:val="boldy"/>
    <w:basedOn w:val="Heading2"/>
    <w:uiPriority w:val="99"/>
    <w:qFormat/>
    <w:rsid w:val="00426BC9"/>
    <w:pPr>
      <w:keepLines w:val="0"/>
      <w:pageBreakBefore w:val="0"/>
      <w:suppressAutoHyphens/>
      <w:contextualSpacing/>
      <w:jc w:val="left"/>
    </w:pPr>
    <w:rPr>
      <w:rFonts w:eastAsia="Times New Roman" w:cs="Arial"/>
      <w:bCs w:val="0"/>
      <w:iCs/>
      <w:sz w:val="22"/>
      <w:szCs w:val="20"/>
      <w:u w:val="none"/>
    </w:rPr>
  </w:style>
  <w:style w:type="character" w:customStyle="1" w:styleId="CitesChar2">
    <w:name w:val="Cites Char2"/>
    <w:link w:val="Cites"/>
    <w:locked/>
    <w:rsid w:val="00426BC9"/>
    <w:rPr>
      <w:rFonts w:ascii="Georgia" w:eastAsia="Times New Roman" w:hAnsi="Georgia"/>
      <w:b/>
      <w:bCs/>
    </w:rPr>
  </w:style>
  <w:style w:type="paragraph" w:customStyle="1" w:styleId="Cites">
    <w:name w:val="Cites"/>
    <w:basedOn w:val="Normal"/>
    <w:link w:val="CitesChar2"/>
    <w:autoRedefine/>
    <w:qFormat/>
    <w:rsid w:val="00426BC9"/>
    <w:pPr>
      <w:widowControl w:val="0"/>
      <w:autoSpaceDE w:val="0"/>
      <w:autoSpaceDN w:val="0"/>
      <w:adjustRightInd w:val="0"/>
      <w:outlineLvl w:val="2"/>
    </w:pPr>
    <w:rPr>
      <w:rFonts w:ascii="Georgia" w:eastAsia="Times New Roman" w:hAnsi="Georgia" w:cstheme="minorBidi"/>
      <w:b/>
      <w:bCs/>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6"/>
    <w:qFormat/>
    <w:rsid w:val="00426BC9"/>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uiPriority w:val="99"/>
    <w:qFormat/>
    <w:rsid w:val="00426BC9"/>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426BC9"/>
    <w:pPr>
      <w:autoSpaceDE w:val="0"/>
      <w:autoSpaceDN w:val="0"/>
      <w:adjustRightInd w:val="0"/>
    </w:pPr>
    <w:rPr>
      <w:rFonts w:eastAsia="Times New Roman" w:cstheme="minorBidi"/>
      <w:sz w:val="16"/>
      <w:szCs w:val="20"/>
    </w:rPr>
  </w:style>
  <w:style w:type="paragraph" w:customStyle="1" w:styleId="TxBr6p1">
    <w:name w:val="TxBr_6p1"/>
    <w:basedOn w:val="Normal"/>
    <w:uiPriority w:val="99"/>
    <w:qFormat/>
    <w:rsid w:val="00426BC9"/>
    <w:pPr>
      <w:tabs>
        <w:tab w:val="left" w:pos="204"/>
      </w:tabs>
      <w:autoSpaceDE w:val="0"/>
      <w:autoSpaceDN w:val="0"/>
      <w:adjustRightInd w:val="0"/>
      <w:spacing w:line="238" w:lineRule="atLeast"/>
      <w:ind w:firstLine="204"/>
    </w:pPr>
    <w:rPr>
      <w:rFonts w:eastAsia="Times New Roman" w:cstheme="minorBid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6BC9"/>
    <w:pPr>
      <w:ind w:left="400"/>
    </w:pPr>
    <w:rPr>
      <w:rFonts w:eastAsia="Times New Roman" w:cstheme="minorBidi"/>
      <w:sz w:val="16"/>
      <w:szCs w:val="20"/>
    </w:rPr>
  </w:style>
  <w:style w:type="paragraph" w:customStyle="1" w:styleId="Paste">
    <w:name w:val="Paste"/>
    <w:basedOn w:val="Normal"/>
    <w:uiPriority w:val="99"/>
    <w:qFormat/>
    <w:rsid w:val="00426BC9"/>
    <w:rPr>
      <w:rFonts w:ascii="Arial Narrow" w:eastAsia="Times New Roman" w:hAnsi="Arial Narrow" w:cstheme="minorBidi"/>
      <w:sz w:val="16"/>
      <w:szCs w:val="20"/>
      <w:lang w:val="x-none" w:eastAsia="x-none"/>
    </w:rPr>
  </w:style>
  <w:style w:type="character" w:customStyle="1" w:styleId="UnderlineStyleChar">
    <w:name w:val="Underline Style Char"/>
    <w:link w:val="UnderlineStyle"/>
    <w:locked/>
    <w:rsid w:val="00426BC9"/>
    <w:rPr>
      <w:rFonts w:ascii="Georgia" w:eastAsia="Times New Roman" w:hAnsi="Georgia"/>
      <w:b/>
      <w:u w:val="single"/>
    </w:rPr>
  </w:style>
  <w:style w:type="paragraph" w:customStyle="1" w:styleId="UnderlineStyle">
    <w:name w:val="Underline Style"/>
    <w:basedOn w:val="Normal"/>
    <w:link w:val="UnderlineStyleChar"/>
    <w:qFormat/>
    <w:rsid w:val="00426BC9"/>
    <w:rPr>
      <w:rFonts w:ascii="Georgia" w:eastAsia="Times New Roman" w:hAnsi="Georgia" w:cstheme="minorBidi"/>
      <w:b/>
      <w:sz w:val="24"/>
      <w:u w:val="single"/>
    </w:rPr>
  </w:style>
  <w:style w:type="paragraph" w:customStyle="1" w:styleId="Normalization">
    <w:name w:val="Normalization"/>
    <w:basedOn w:val="Normal"/>
    <w:uiPriority w:val="99"/>
    <w:qFormat/>
    <w:rsid w:val="00426BC9"/>
    <w:rPr>
      <w:rFonts w:eastAsia="Times New Roman" w:cstheme="minorBidi"/>
      <w:sz w:val="18"/>
    </w:rPr>
  </w:style>
  <w:style w:type="paragraph" w:customStyle="1" w:styleId="BreifTitle">
    <w:name w:val="Breif Title"/>
    <w:basedOn w:val="Normal"/>
    <w:autoRedefine/>
    <w:uiPriority w:val="99"/>
    <w:qFormat/>
    <w:rsid w:val="00426BC9"/>
    <w:pPr>
      <w:widowControl w:val="0"/>
      <w:autoSpaceDE w:val="0"/>
      <w:autoSpaceDN w:val="0"/>
      <w:adjustRightInd w:val="0"/>
      <w:jc w:val="center"/>
      <w:outlineLvl w:val="0"/>
    </w:pPr>
    <w:rPr>
      <w:rFonts w:eastAsia="Times New Roman" w:cstheme="minorBidi"/>
      <w:b/>
      <w:caps/>
      <w:sz w:val="24"/>
    </w:rPr>
  </w:style>
  <w:style w:type="paragraph" w:customStyle="1" w:styleId="DebateCiteCharChar">
    <w:name w:val="Debate Cite Char Char"/>
    <w:basedOn w:val="Normal"/>
    <w:autoRedefine/>
    <w:uiPriority w:val="99"/>
    <w:qFormat/>
    <w:rsid w:val="00426BC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theme="minorBidi"/>
      <w:b/>
      <w:sz w:val="32"/>
      <w:szCs w:val="32"/>
    </w:rPr>
  </w:style>
  <w:style w:type="paragraph" w:customStyle="1" w:styleId="TagCite0">
    <w:name w:val="Tag/Cite"/>
    <w:basedOn w:val="Normal"/>
    <w:uiPriority w:val="99"/>
    <w:qFormat/>
    <w:rsid w:val="00426BC9"/>
    <w:pPr>
      <w:widowControl w:val="0"/>
      <w:autoSpaceDE w:val="0"/>
      <w:autoSpaceDN w:val="0"/>
      <w:adjustRightInd w:val="0"/>
    </w:pPr>
    <w:rPr>
      <w:rFonts w:eastAsia="Times New Roman" w:cstheme="minorBidi"/>
      <w:b/>
      <w:sz w:val="16"/>
      <w:szCs w:val="20"/>
    </w:rPr>
  </w:style>
  <w:style w:type="paragraph" w:styleId="TOC1">
    <w:name w:val="toc 1"/>
    <w:basedOn w:val="Normal"/>
    <w:next w:val="Normal"/>
    <w:autoRedefine/>
    <w:uiPriority w:val="39"/>
    <w:unhideWhenUsed/>
    <w:rsid w:val="00426BC9"/>
    <w:pPr>
      <w:spacing w:after="100"/>
    </w:pPr>
    <w:rPr>
      <w:rFonts w:cstheme="minorBidi"/>
      <w:sz w:val="16"/>
    </w:rPr>
  </w:style>
  <w:style w:type="paragraph" w:customStyle="1" w:styleId="DebateHeader">
    <w:name w:val="Debate Header"/>
    <w:basedOn w:val="TOC1"/>
    <w:autoRedefine/>
    <w:uiPriority w:val="99"/>
    <w:qFormat/>
    <w:rsid w:val="00426BC9"/>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426BC9"/>
    <w:rPr>
      <w:rFonts w:eastAsia="Times New Roman" w:cstheme="minorBidi"/>
      <w:color w:val="333333"/>
      <w:sz w:val="16"/>
    </w:rPr>
  </w:style>
  <w:style w:type="paragraph" w:customStyle="1" w:styleId="StyleTagandCiteFranklinGothicDemi">
    <w:name w:val="Style Tag and Cite + Franklin Gothic Demi"/>
    <w:basedOn w:val="Normal"/>
    <w:autoRedefine/>
    <w:uiPriority w:val="99"/>
    <w:qFormat/>
    <w:rsid w:val="00426BC9"/>
    <w:rPr>
      <w:rFonts w:ascii="Franklin Gothic Demi" w:eastAsia="Times New Roman" w:hAnsi="Franklin Gothic Demi" w:cstheme="minorBid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6BC9"/>
    <w:rPr>
      <w:bCs/>
    </w:rPr>
  </w:style>
  <w:style w:type="paragraph" w:customStyle="1" w:styleId="CiteCard">
    <w:name w:val="Cite/Card"/>
    <w:basedOn w:val="Normal"/>
    <w:uiPriority w:val="99"/>
    <w:qFormat/>
    <w:rsid w:val="00426BC9"/>
    <w:pPr>
      <w:overflowPunct w:val="0"/>
      <w:autoSpaceDE w:val="0"/>
      <w:autoSpaceDN w:val="0"/>
      <w:adjustRightInd w:val="0"/>
    </w:pPr>
    <w:rPr>
      <w:rFonts w:ascii="Palatino Linotype" w:eastAsia="Times New Roman" w:hAnsi="Palatino Linotype" w:cstheme="minorBidi"/>
      <w:color w:val="000000"/>
      <w:sz w:val="16"/>
      <w:szCs w:val="20"/>
    </w:rPr>
  </w:style>
  <w:style w:type="paragraph" w:customStyle="1" w:styleId="tagCharCharCharCharCharCharChar">
    <w:name w:val="tag Char Char Char Char Char Char Char"/>
    <w:basedOn w:val="Normal"/>
    <w:uiPriority w:val="99"/>
    <w:qFormat/>
    <w:rsid w:val="00426BC9"/>
    <w:rPr>
      <w:rFonts w:eastAsia="Times New Roman" w:cstheme="minorBidi"/>
      <w:b/>
      <w:sz w:val="24"/>
      <w:szCs w:val="20"/>
    </w:rPr>
  </w:style>
  <w:style w:type="paragraph" w:customStyle="1" w:styleId="title-bold-medium">
    <w:name w:val="title-bold-medium"/>
    <w:basedOn w:val="Normal"/>
    <w:uiPriority w:val="99"/>
    <w:qFormat/>
    <w:rsid w:val="00426BC9"/>
    <w:pPr>
      <w:spacing w:before="100" w:beforeAutospacing="1" w:after="100" w:afterAutospacing="1"/>
    </w:pPr>
    <w:rPr>
      <w:rFonts w:eastAsia="Arial Unicode MS" w:cstheme="minorBidi"/>
      <w:b/>
      <w:bCs/>
      <w:color w:val="000000"/>
      <w:sz w:val="16"/>
      <w:szCs w:val="20"/>
    </w:rPr>
  </w:style>
  <w:style w:type="paragraph" w:customStyle="1" w:styleId="lact">
    <w:name w:val="lact"/>
    <w:basedOn w:val="Normal"/>
    <w:uiPriority w:val="99"/>
    <w:qFormat/>
    <w:rsid w:val="00426BC9"/>
    <w:pPr>
      <w:spacing w:before="100" w:beforeAutospacing="1" w:after="100" w:afterAutospacing="1"/>
    </w:pPr>
    <w:rPr>
      <w:rFonts w:eastAsia="Arial Unicode MS" w:cstheme="minorBidi"/>
      <w:b/>
      <w:bCs/>
      <w:color w:val="000000"/>
      <w:sz w:val="16"/>
      <w:szCs w:val="20"/>
    </w:rPr>
  </w:style>
  <w:style w:type="paragraph" w:customStyle="1" w:styleId="CardTag">
    <w:name w:val="Card Tag"/>
    <w:basedOn w:val="Normal"/>
    <w:autoRedefine/>
    <w:uiPriority w:val="99"/>
    <w:qFormat/>
    <w:rsid w:val="00426BC9"/>
    <w:rPr>
      <w:rFonts w:ascii="Arial Narrow" w:eastAsia="Times New Roman" w:hAnsi="Arial Narrow" w:cstheme="minorBidi"/>
      <w:b/>
      <w:sz w:val="24"/>
    </w:rPr>
  </w:style>
  <w:style w:type="paragraph" w:customStyle="1" w:styleId="BLOCKTITLE0">
    <w:name w:val="BLOCK TITLE"/>
    <w:basedOn w:val="Heading1"/>
    <w:uiPriority w:val="99"/>
    <w:qFormat/>
    <w:rsid w:val="00426BC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426BC9"/>
    <w:rPr>
      <w:sz w:val="24"/>
    </w:rPr>
  </w:style>
  <w:style w:type="paragraph" w:customStyle="1" w:styleId="BriefTitle1">
    <w:name w:val="Brief Title 1"/>
    <w:basedOn w:val="Normal"/>
    <w:uiPriority w:val="99"/>
    <w:qFormat/>
    <w:rsid w:val="00426BC9"/>
    <w:pPr>
      <w:widowControl w:val="0"/>
      <w:autoSpaceDE w:val="0"/>
      <w:autoSpaceDN w:val="0"/>
      <w:adjustRightInd w:val="0"/>
      <w:jc w:val="center"/>
      <w:outlineLvl w:val="0"/>
    </w:pPr>
    <w:rPr>
      <w:rFonts w:eastAsia="Times New Roman" w:cstheme="minorBidi"/>
      <w:b/>
      <w:sz w:val="16"/>
      <w:szCs w:val="20"/>
      <w:u w:val="single"/>
    </w:rPr>
  </w:style>
  <w:style w:type="paragraph" w:customStyle="1" w:styleId="TagCiteChar">
    <w:name w:val="Tag/Cite Char"/>
    <w:basedOn w:val="Normal"/>
    <w:uiPriority w:val="99"/>
    <w:qFormat/>
    <w:rsid w:val="00426BC9"/>
    <w:pPr>
      <w:widowControl w:val="0"/>
      <w:autoSpaceDE w:val="0"/>
      <w:autoSpaceDN w:val="0"/>
      <w:adjustRightInd w:val="0"/>
    </w:pPr>
    <w:rPr>
      <w:rFonts w:eastAsia="Times New Roman" w:cstheme="minorBidi"/>
      <w:b/>
      <w:sz w:val="16"/>
      <w:szCs w:val="20"/>
    </w:rPr>
  </w:style>
  <w:style w:type="paragraph" w:customStyle="1" w:styleId="CardChar0">
    <w:name w:val="Card Char"/>
    <w:basedOn w:val="Normal"/>
    <w:uiPriority w:val="99"/>
    <w:qFormat/>
    <w:rsid w:val="00426BC9"/>
    <w:pPr>
      <w:widowControl w:val="0"/>
      <w:autoSpaceDE w:val="0"/>
      <w:autoSpaceDN w:val="0"/>
      <w:adjustRightInd w:val="0"/>
    </w:pPr>
    <w:rPr>
      <w:rFonts w:eastAsia="Times New Roman" w:cstheme="minorBidi"/>
      <w:sz w:val="16"/>
      <w:szCs w:val="20"/>
    </w:rPr>
  </w:style>
  <w:style w:type="paragraph" w:customStyle="1" w:styleId="ShellTitles">
    <w:name w:val="ShellTitles"/>
    <w:basedOn w:val="Normal"/>
    <w:uiPriority w:val="99"/>
    <w:qFormat/>
    <w:rsid w:val="00426BC9"/>
    <w:pPr>
      <w:widowControl w:val="0"/>
      <w:autoSpaceDE w:val="0"/>
      <w:autoSpaceDN w:val="0"/>
      <w:adjustRightInd w:val="0"/>
    </w:pPr>
    <w:rPr>
      <w:rFonts w:eastAsia="Times New Roman" w:cstheme="minorBidi"/>
      <w:b/>
      <w:sz w:val="16"/>
      <w:szCs w:val="20"/>
    </w:rPr>
  </w:style>
  <w:style w:type="paragraph" w:customStyle="1" w:styleId="maintext">
    <w:name w:val="maintext"/>
    <w:basedOn w:val="Normal"/>
    <w:uiPriority w:val="99"/>
    <w:qFormat/>
    <w:rsid w:val="00426BC9"/>
    <w:pPr>
      <w:widowControl w:val="0"/>
      <w:autoSpaceDE w:val="0"/>
      <w:autoSpaceDN w:val="0"/>
      <w:adjustRightInd w:val="0"/>
      <w:spacing w:before="100" w:beforeAutospacing="1" w:after="100" w:afterAutospacing="1"/>
    </w:pPr>
    <w:rPr>
      <w:rFonts w:eastAsia="Times New Roman" w:cstheme="minorBidi"/>
      <w:sz w:val="16"/>
      <w:szCs w:val="20"/>
    </w:rPr>
  </w:style>
  <w:style w:type="paragraph" w:customStyle="1" w:styleId="noindent">
    <w:name w:val="noindent"/>
    <w:basedOn w:val="Normal"/>
    <w:uiPriority w:val="99"/>
    <w:qFormat/>
    <w:rsid w:val="00426BC9"/>
    <w:pPr>
      <w:spacing w:before="100" w:beforeAutospacing="1" w:after="100" w:afterAutospacing="1"/>
    </w:pPr>
    <w:rPr>
      <w:rFonts w:eastAsia="Times New Roman" w:cstheme="minorBidi"/>
      <w:sz w:val="16"/>
    </w:rPr>
  </w:style>
  <w:style w:type="paragraph" w:customStyle="1" w:styleId="BoldUnderline">
    <w:name w:val="BoldUnderline"/>
    <w:basedOn w:val="Normal"/>
    <w:uiPriority w:val="99"/>
    <w:qFormat/>
    <w:rsid w:val="00426BC9"/>
    <w:rPr>
      <w:rFonts w:eastAsia="Times New Roman" w:cstheme="minorBidi"/>
      <w:b/>
      <w:sz w:val="16"/>
      <w:u w:val="single"/>
    </w:rPr>
  </w:style>
  <w:style w:type="paragraph" w:customStyle="1" w:styleId="ToRead">
    <w:name w:val="To Read"/>
    <w:basedOn w:val="Normal"/>
    <w:uiPriority w:val="99"/>
    <w:qFormat/>
    <w:rsid w:val="00426BC9"/>
    <w:pPr>
      <w:ind w:left="720"/>
    </w:pPr>
    <w:rPr>
      <w:rFonts w:ascii="Verdana" w:eastAsia="Times New Roman" w:hAnsi="Verdana" w:cstheme="minorBidi"/>
      <w:b/>
      <w:sz w:val="16"/>
      <w:u w:val="single"/>
    </w:rPr>
  </w:style>
  <w:style w:type="paragraph" w:customStyle="1" w:styleId="Style1">
    <w:name w:val="Style 1"/>
    <w:basedOn w:val="Normal"/>
    <w:uiPriority w:val="99"/>
    <w:qFormat/>
    <w:rsid w:val="00426BC9"/>
    <w:pPr>
      <w:widowControl w:val="0"/>
      <w:ind w:firstLine="216"/>
    </w:pPr>
    <w:rPr>
      <w:rFonts w:eastAsia="Times New Roman" w:cstheme="minorBidi"/>
      <w:noProof/>
      <w:color w:val="000000"/>
      <w:sz w:val="16"/>
      <w:szCs w:val="20"/>
    </w:rPr>
  </w:style>
  <w:style w:type="paragraph" w:customStyle="1" w:styleId="Style4">
    <w:name w:val="Style 4"/>
    <w:basedOn w:val="Normal"/>
    <w:uiPriority w:val="99"/>
    <w:qFormat/>
    <w:rsid w:val="00426BC9"/>
    <w:pPr>
      <w:widowControl w:val="0"/>
      <w:tabs>
        <w:tab w:val="left" w:pos="6876"/>
      </w:tabs>
      <w:ind w:left="3744"/>
    </w:pPr>
    <w:rPr>
      <w:rFonts w:eastAsia="Times New Roman" w:cstheme="minorBidi"/>
      <w:noProof/>
      <w:color w:val="000000"/>
      <w:sz w:val="16"/>
      <w:szCs w:val="20"/>
    </w:rPr>
  </w:style>
  <w:style w:type="paragraph" w:customStyle="1" w:styleId="listlevel1">
    <w:name w:val="list level 1"/>
    <w:basedOn w:val="Normal"/>
    <w:uiPriority w:val="99"/>
    <w:qFormat/>
    <w:rsid w:val="00426BC9"/>
    <w:pPr>
      <w:overflowPunct w:val="0"/>
      <w:autoSpaceDE w:val="0"/>
      <w:autoSpaceDN w:val="0"/>
      <w:adjustRightInd w:val="0"/>
      <w:ind w:left="560" w:hanging="567"/>
    </w:pPr>
    <w:rPr>
      <w:rFonts w:eastAsia="Times New Roman" w:cstheme="minorBidi"/>
      <w:color w:val="000000"/>
      <w:sz w:val="24"/>
      <w:szCs w:val="20"/>
    </w:rPr>
  </w:style>
  <w:style w:type="paragraph" w:customStyle="1" w:styleId="listlevel2">
    <w:name w:val="list level 2"/>
    <w:basedOn w:val="Normal"/>
    <w:uiPriority w:val="99"/>
    <w:qFormat/>
    <w:rsid w:val="00426BC9"/>
    <w:pPr>
      <w:overflowPunct w:val="0"/>
      <w:autoSpaceDE w:val="0"/>
      <w:autoSpaceDN w:val="0"/>
      <w:adjustRightInd w:val="0"/>
      <w:ind w:left="1120" w:hanging="560"/>
    </w:pPr>
    <w:rPr>
      <w:rFonts w:eastAsia="Times New Roman" w:cstheme="minorBidi"/>
      <w:color w:val="000000"/>
      <w:sz w:val="24"/>
      <w:szCs w:val="20"/>
    </w:rPr>
  </w:style>
  <w:style w:type="paragraph" w:customStyle="1" w:styleId="listlevel3">
    <w:name w:val="list level 3"/>
    <w:basedOn w:val="listlevel2"/>
    <w:uiPriority w:val="99"/>
    <w:qFormat/>
    <w:rsid w:val="00426BC9"/>
    <w:pPr>
      <w:ind w:left="1660"/>
    </w:pPr>
  </w:style>
  <w:style w:type="paragraph" w:customStyle="1" w:styleId="PageNumber1">
    <w:name w:val="Page Number1"/>
    <w:basedOn w:val="Normal"/>
    <w:next w:val="Normal"/>
    <w:uiPriority w:val="99"/>
    <w:qFormat/>
    <w:rsid w:val="00426BC9"/>
    <w:rPr>
      <w:rFonts w:eastAsia="Times New Roman" w:cstheme="minorBidi"/>
      <w:sz w:val="16"/>
    </w:rPr>
  </w:style>
  <w:style w:type="paragraph" w:customStyle="1" w:styleId="Cite1">
    <w:name w:val="Cite1"/>
    <w:uiPriority w:val="99"/>
    <w:qFormat/>
    <w:rsid w:val="00426BC9"/>
    <w:rPr>
      <w:rFonts w:ascii="Palatino Linotype" w:eastAsia="Times New Roman" w:hAnsi="Palatino Linotype" w:cs="Times New Roman"/>
      <w:bCs/>
      <w:sz w:val="20"/>
      <w:szCs w:val="20"/>
      <w:lang w:val="en-AU"/>
    </w:rPr>
  </w:style>
  <w:style w:type="paragraph" w:customStyle="1" w:styleId="Card1">
    <w:name w:val="Card1"/>
    <w:uiPriority w:val="99"/>
    <w:qFormat/>
    <w:rsid w:val="00426BC9"/>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426BC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426BC9"/>
    <w:pPr>
      <w:ind w:left="288" w:right="288"/>
    </w:pPr>
    <w:rPr>
      <w:rFonts w:eastAsia="Times New Roman" w:cstheme="minorBidi"/>
      <w:sz w:val="16"/>
    </w:rPr>
  </w:style>
  <w:style w:type="paragraph" w:customStyle="1" w:styleId="cite20">
    <w:name w:val="cite2"/>
    <w:uiPriority w:val="99"/>
    <w:qFormat/>
    <w:rsid w:val="00426BC9"/>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426BC9"/>
    <w:pPr>
      <w:spacing w:before="100" w:beforeAutospacing="1" w:after="100" w:afterAutospacing="1"/>
    </w:pPr>
    <w:rPr>
      <w:rFonts w:ascii="Verdana" w:eastAsia="Times New Roman" w:hAnsi="Verdana" w:cstheme="minorBidi"/>
      <w:color w:val="2A2A2A"/>
      <w:sz w:val="21"/>
      <w:szCs w:val="21"/>
    </w:rPr>
  </w:style>
  <w:style w:type="paragraph" w:customStyle="1" w:styleId="cardtextsmall">
    <w:name w:val="card text small"/>
    <w:basedOn w:val="Normal"/>
    <w:uiPriority w:val="99"/>
    <w:qFormat/>
    <w:rsid w:val="00426BC9"/>
    <w:rPr>
      <w:rFonts w:ascii="Arial Narrow" w:eastAsia="Times New Roman" w:hAnsi="Arial Narrow" w:cstheme="minorBidi"/>
      <w:sz w:val="16"/>
    </w:rPr>
  </w:style>
  <w:style w:type="paragraph" w:customStyle="1" w:styleId="CaseListNormal">
    <w:name w:val="Case List Normal"/>
    <w:basedOn w:val="Normal"/>
    <w:uiPriority w:val="99"/>
    <w:qFormat/>
    <w:rsid w:val="00426BC9"/>
    <w:rPr>
      <w:rFonts w:ascii="Times" w:eastAsia="Times New Roman" w:hAnsi="Times" w:cstheme="minorBidi"/>
      <w:sz w:val="16"/>
      <w:szCs w:val="26"/>
    </w:rPr>
  </w:style>
  <w:style w:type="paragraph" w:customStyle="1" w:styleId="Body">
    <w:name w:val="Body"/>
    <w:basedOn w:val="Normal"/>
    <w:uiPriority w:val="99"/>
    <w:qFormat/>
    <w:rsid w:val="00426BC9"/>
    <w:pPr>
      <w:outlineLvl w:val="3"/>
    </w:pPr>
    <w:rPr>
      <w:rFonts w:eastAsia="Times New Roman" w:cstheme="minorBidi"/>
      <w:sz w:val="16"/>
      <w:szCs w:val="20"/>
    </w:rPr>
  </w:style>
  <w:style w:type="paragraph" w:customStyle="1" w:styleId="3text">
    <w:name w:val="3text"/>
    <w:basedOn w:val="Normal"/>
    <w:uiPriority w:val="99"/>
    <w:qFormat/>
    <w:rsid w:val="00426BC9"/>
    <w:pPr>
      <w:spacing w:before="100" w:beforeAutospacing="1" w:after="100" w:afterAutospacing="1"/>
    </w:pPr>
    <w:rPr>
      <w:rFonts w:eastAsia="Times New Roman" w:cstheme="minorBidi"/>
      <w:sz w:val="24"/>
    </w:rPr>
  </w:style>
  <w:style w:type="paragraph" w:customStyle="1" w:styleId="TimesNewRoman12">
    <w:name w:val="TimesNewRoman12"/>
    <w:uiPriority w:val="99"/>
    <w:qFormat/>
    <w:rsid w:val="00426BC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26BC9"/>
    <w:pPr>
      <w:spacing w:before="100" w:beforeAutospacing="1" w:after="100" w:afterAutospacing="1"/>
    </w:pPr>
    <w:rPr>
      <w:rFonts w:eastAsia="Times New Roman" w:cstheme="minorBidi"/>
      <w:sz w:val="24"/>
    </w:rPr>
  </w:style>
  <w:style w:type="paragraph" w:customStyle="1" w:styleId="medium-normal">
    <w:name w:val="medium-normal"/>
    <w:basedOn w:val="Normal"/>
    <w:uiPriority w:val="99"/>
    <w:qFormat/>
    <w:rsid w:val="00426BC9"/>
    <w:pPr>
      <w:spacing w:before="100" w:beforeAutospacing="1" w:after="100" w:afterAutospacing="1"/>
    </w:pPr>
    <w:rPr>
      <w:rFonts w:eastAsia="Times New Roman" w:cstheme="minorBidi"/>
      <w:sz w:val="24"/>
    </w:rPr>
  </w:style>
  <w:style w:type="paragraph" w:customStyle="1" w:styleId="text">
    <w:name w:val="text"/>
    <w:basedOn w:val="Normal"/>
    <w:autoRedefine/>
    <w:uiPriority w:val="99"/>
    <w:qFormat/>
    <w:rsid w:val="00426BC9"/>
    <w:rPr>
      <w:rFonts w:eastAsia="Times New Roman" w:cstheme="minorBidi"/>
      <w:sz w:val="18"/>
    </w:rPr>
  </w:style>
  <w:style w:type="paragraph" w:customStyle="1" w:styleId="textChar">
    <w:name w:val="text Char"/>
    <w:basedOn w:val="Normal"/>
    <w:autoRedefine/>
    <w:uiPriority w:val="99"/>
    <w:qFormat/>
    <w:rsid w:val="00426BC9"/>
    <w:rPr>
      <w:rFonts w:eastAsia="Times New Roman" w:cstheme="minorBidi"/>
      <w:color w:val="000000"/>
      <w:sz w:val="18"/>
    </w:rPr>
  </w:style>
  <w:style w:type="paragraph" w:customStyle="1" w:styleId="text1">
    <w:name w:val="text1"/>
    <w:basedOn w:val="Normal"/>
    <w:autoRedefine/>
    <w:uiPriority w:val="99"/>
    <w:qFormat/>
    <w:rsid w:val="00426BC9"/>
    <w:rPr>
      <w:rFonts w:eastAsia="Times New Roman" w:cstheme="minorBidi"/>
      <w:sz w:val="16"/>
      <w:szCs w:val="20"/>
    </w:rPr>
  </w:style>
  <w:style w:type="paragraph" w:customStyle="1" w:styleId="RepeatBlockHeading">
    <w:name w:val="Repeat Block Heading"/>
    <w:basedOn w:val="Normal"/>
    <w:autoRedefine/>
    <w:uiPriority w:val="99"/>
    <w:qFormat/>
    <w:rsid w:val="00426BC9"/>
    <w:pPr>
      <w:jc w:val="center"/>
    </w:pPr>
    <w:rPr>
      <w:rFonts w:eastAsia="Times New Roman" w:cstheme="minorBidi"/>
      <w:b/>
      <w:smallCaps/>
      <w:color w:val="000000"/>
      <w:sz w:val="24"/>
      <w:u w:val="thick"/>
    </w:rPr>
  </w:style>
  <w:style w:type="paragraph" w:customStyle="1" w:styleId="story-headline">
    <w:name w:val="story-headline"/>
    <w:basedOn w:val="Normal"/>
    <w:uiPriority w:val="99"/>
    <w:qFormat/>
    <w:rsid w:val="00426BC9"/>
    <w:pPr>
      <w:spacing w:before="72" w:after="72"/>
    </w:pPr>
    <w:rPr>
      <w:rFonts w:eastAsia="Times New Roman" w:cstheme="minorBidi"/>
      <w:b/>
      <w:bCs/>
      <w:sz w:val="26"/>
      <w:szCs w:val="26"/>
    </w:rPr>
  </w:style>
  <w:style w:type="paragraph" w:customStyle="1" w:styleId="story-body">
    <w:name w:val="story-body"/>
    <w:basedOn w:val="Normal"/>
    <w:uiPriority w:val="99"/>
    <w:qFormat/>
    <w:rsid w:val="00426BC9"/>
    <w:pPr>
      <w:spacing w:before="100" w:beforeAutospacing="1" w:after="100" w:afterAutospacing="1"/>
    </w:pPr>
    <w:rPr>
      <w:rFonts w:eastAsia="Times New Roman" w:cstheme="minorBidi"/>
      <w:sz w:val="16"/>
    </w:rPr>
  </w:style>
  <w:style w:type="paragraph" w:customStyle="1" w:styleId="story-dateline">
    <w:name w:val="story-dateline"/>
    <w:basedOn w:val="Normal"/>
    <w:uiPriority w:val="99"/>
    <w:qFormat/>
    <w:rsid w:val="00426BC9"/>
    <w:rPr>
      <w:rFonts w:eastAsia="Times New Roman" w:cstheme="minorBidi"/>
      <w:b/>
      <w:bCs/>
      <w:sz w:val="16"/>
    </w:rPr>
  </w:style>
  <w:style w:type="paragraph" w:customStyle="1" w:styleId="TextofCards">
    <w:name w:val="Text of Cards"/>
    <w:basedOn w:val="Normal"/>
    <w:uiPriority w:val="99"/>
    <w:qFormat/>
    <w:rsid w:val="00426BC9"/>
    <w:rPr>
      <w:rFonts w:eastAsia="Times New Roman" w:cstheme="minorBidi"/>
      <w:color w:val="000000"/>
      <w:spacing w:val="6"/>
      <w:sz w:val="16"/>
      <w:szCs w:val="23"/>
    </w:rPr>
  </w:style>
  <w:style w:type="paragraph" w:customStyle="1" w:styleId="Corpotesto">
    <w:name w:val="Corpo testo"/>
    <w:basedOn w:val="Normal"/>
    <w:uiPriority w:val="99"/>
    <w:qFormat/>
    <w:rsid w:val="00426BC9"/>
    <w:pPr>
      <w:widowControl w:val="0"/>
      <w:adjustRightInd w:val="0"/>
      <w:spacing w:after="283"/>
    </w:pPr>
    <w:rPr>
      <w:rFonts w:ascii="Times" w:eastAsia="Times New Roman" w:hAnsi="Times" w:cstheme="minorBidi"/>
      <w:sz w:val="16"/>
    </w:rPr>
  </w:style>
  <w:style w:type="paragraph" w:customStyle="1" w:styleId="PageHeading">
    <w:name w:val="Page Heading"/>
    <w:basedOn w:val="Heading2"/>
    <w:uiPriority w:val="99"/>
    <w:qFormat/>
    <w:rsid w:val="00426BC9"/>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basedOn w:val="CardChar0"/>
    <w:uiPriority w:val="99"/>
    <w:qFormat/>
    <w:rsid w:val="00426BC9"/>
    <w:pPr>
      <w:widowControl/>
      <w:autoSpaceDE/>
      <w:autoSpaceDN/>
      <w:adjustRightInd/>
    </w:pPr>
    <w:rPr>
      <w:b/>
      <w:bCs/>
      <w:sz w:val="24"/>
      <w:szCs w:val="24"/>
    </w:rPr>
  </w:style>
  <w:style w:type="paragraph" w:customStyle="1" w:styleId="inside-copy">
    <w:name w:val="inside-copy"/>
    <w:basedOn w:val="Normal"/>
    <w:uiPriority w:val="99"/>
    <w:qFormat/>
    <w:rsid w:val="00426BC9"/>
    <w:pPr>
      <w:spacing w:before="100" w:beforeAutospacing="1" w:after="100" w:afterAutospacing="1" w:line="225" w:lineRule="atLeast"/>
    </w:pPr>
    <w:rPr>
      <w:rFonts w:eastAsia="Times New Roman" w:cstheme="minorBidi"/>
      <w:color w:val="000000"/>
      <w:sz w:val="18"/>
      <w:szCs w:val="18"/>
    </w:rPr>
  </w:style>
  <w:style w:type="paragraph" w:customStyle="1" w:styleId="Style3">
    <w:name w:val="Style3"/>
    <w:basedOn w:val="Normal"/>
    <w:uiPriority w:val="99"/>
    <w:qFormat/>
    <w:rsid w:val="00426BC9"/>
    <w:rPr>
      <w:rFonts w:ascii="Arial Narrow" w:eastAsia="Times New Roman" w:hAnsi="Arial Narrow" w:cstheme="minorBidi"/>
      <w:b/>
      <w:sz w:val="16"/>
    </w:rPr>
  </w:style>
  <w:style w:type="paragraph" w:customStyle="1" w:styleId="OmniPage1">
    <w:name w:val="OmniPage #1"/>
    <w:basedOn w:val="Normal"/>
    <w:uiPriority w:val="99"/>
    <w:qFormat/>
    <w:rsid w:val="00426BC9"/>
    <w:pPr>
      <w:widowControl w:val="0"/>
      <w:autoSpaceDE w:val="0"/>
      <w:autoSpaceDN w:val="0"/>
      <w:adjustRightInd w:val="0"/>
      <w:spacing w:line="240" w:lineRule="atLeast"/>
    </w:pPr>
    <w:rPr>
      <w:rFonts w:ascii="Times" w:eastAsia="Times New Roman" w:hAnsi="Times" w:cstheme="minorBidi"/>
      <w:sz w:val="24"/>
    </w:rPr>
  </w:style>
  <w:style w:type="paragraph" w:customStyle="1" w:styleId="TitlePageCenter">
    <w:name w:val="Title Page Center"/>
    <w:basedOn w:val="Normal"/>
    <w:autoRedefine/>
    <w:uiPriority w:val="99"/>
    <w:qFormat/>
    <w:rsid w:val="00426BC9"/>
    <w:pPr>
      <w:jc w:val="center"/>
    </w:pPr>
    <w:rPr>
      <w:rFonts w:ascii="Arial Narrow" w:eastAsia="Times New Roman" w:hAnsi="Arial Narrow" w:cstheme="minorBidi"/>
      <w:b/>
      <w:caps/>
      <w:sz w:val="24"/>
      <w:szCs w:val="20"/>
    </w:rPr>
  </w:style>
  <w:style w:type="paragraph" w:customStyle="1" w:styleId="TitlePageBy">
    <w:name w:val="Title Page By"/>
    <w:basedOn w:val="TitlePageCenter"/>
    <w:next w:val="Normal"/>
    <w:autoRedefine/>
    <w:uiPriority w:val="99"/>
    <w:qFormat/>
    <w:rsid w:val="00426BC9"/>
    <w:rPr>
      <w:rFonts w:ascii="Arial" w:hAnsi="Arial"/>
      <w:b w:val="0"/>
      <w:caps w:val="0"/>
      <w:sz w:val="20"/>
    </w:rPr>
  </w:style>
  <w:style w:type="paragraph" w:customStyle="1" w:styleId="ProjectTitleLine">
    <w:name w:val="Project Title Line"/>
    <w:basedOn w:val="Normal"/>
    <w:next w:val="Normal"/>
    <w:autoRedefine/>
    <w:uiPriority w:val="99"/>
    <w:qFormat/>
    <w:rsid w:val="00426BC9"/>
    <w:pPr>
      <w:jc w:val="center"/>
    </w:pPr>
    <w:rPr>
      <w:rFonts w:eastAsia="Times New Roman" w:cstheme="minorBidi"/>
      <w:caps/>
      <w:sz w:val="16"/>
      <w:szCs w:val="20"/>
    </w:rPr>
  </w:style>
  <w:style w:type="paragraph" w:customStyle="1" w:styleId="LanguageStrike">
    <w:name w:val="Language Strike"/>
    <w:basedOn w:val="Normal"/>
    <w:next w:val="Normal"/>
    <w:uiPriority w:val="99"/>
    <w:qFormat/>
    <w:rsid w:val="00426BC9"/>
    <w:rPr>
      <w:rFonts w:ascii="Arial Narrow" w:eastAsia="Times New Roman" w:hAnsi="Arial Narrow" w:cstheme="minorBidi"/>
      <w:strike/>
      <w:sz w:val="16"/>
    </w:rPr>
  </w:style>
  <w:style w:type="paragraph" w:customStyle="1" w:styleId="NormalVerdana">
    <w:name w:val="Normal + Verdana"/>
    <w:aliases w:val="10 pt,White,Normal + Arial"/>
    <w:basedOn w:val="Normal"/>
    <w:uiPriority w:val="99"/>
    <w:qFormat/>
    <w:rsid w:val="00426BC9"/>
    <w:rPr>
      <w:rFonts w:eastAsia="Times New Roman" w:cstheme="minorBidi"/>
      <w:sz w:val="16"/>
      <w:szCs w:val="20"/>
      <w:u w:val="single"/>
    </w:rPr>
  </w:style>
  <w:style w:type="paragraph" w:customStyle="1" w:styleId="Normal10pt">
    <w:name w:val="Normal + 10 pt"/>
    <w:basedOn w:val="Normal"/>
    <w:uiPriority w:val="99"/>
    <w:qFormat/>
    <w:rsid w:val="00426BC9"/>
    <w:rPr>
      <w:rFonts w:eastAsia="Times New Roman" w:cstheme="minorBidi"/>
      <w:sz w:val="16"/>
      <w:szCs w:val="20"/>
    </w:rPr>
  </w:style>
  <w:style w:type="paragraph" w:customStyle="1" w:styleId="cardChar1Char">
    <w:name w:val="card Char1 Char"/>
    <w:basedOn w:val="Normal"/>
    <w:uiPriority w:val="99"/>
    <w:qFormat/>
    <w:rsid w:val="00426BC9"/>
    <w:pPr>
      <w:ind w:left="288" w:right="288"/>
    </w:pPr>
    <w:rPr>
      <w:rFonts w:eastAsia="Times New Roman" w:cstheme="minorBidi"/>
      <w:sz w:val="16"/>
      <w:szCs w:val="20"/>
    </w:rPr>
  </w:style>
  <w:style w:type="paragraph" w:customStyle="1" w:styleId="CM12">
    <w:name w:val="CM12"/>
    <w:basedOn w:val="Default"/>
    <w:next w:val="Default"/>
    <w:uiPriority w:val="99"/>
    <w:qFormat/>
    <w:rsid w:val="00426BC9"/>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426BC9"/>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426BC9"/>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426BC9"/>
    <w:pPr>
      <w:spacing w:before="100" w:beforeAutospacing="1" w:after="100" w:afterAutospacing="1"/>
    </w:pPr>
    <w:rPr>
      <w:rFonts w:eastAsia="Times New Roman" w:cstheme="minorBidi"/>
      <w:b/>
      <w:bCs/>
      <w:sz w:val="24"/>
    </w:rPr>
  </w:style>
  <w:style w:type="paragraph" w:customStyle="1" w:styleId="StrikeThrough">
    <w:name w:val="Strike Through"/>
    <w:basedOn w:val="Normal"/>
    <w:next w:val="Normal"/>
    <w:uiPriority w:val="99"/>
    <w:qFormat/>
    <w:rsid w:val="00426BC9"/>
    <w:rPr>
      <w:rFonts w:ascii="Arial Narrow" w:eastAsia="Times New Roman" w:hAnsi="Arial Narrow" w:cstheme="minorBidi"/>
      <w:strike/>
      <w:sz w:val="16"/>
      <w:szCs w:val="20"/>
    </w:rPr>
  </w:style>
  <w:style w:type="paragraph" w:customStyle="1" w:styleId="textbodyblack">
    <w:name w:val="textbodyblack"/>
    <w:basedOn w:val="Normal"/>
    <w:uiPriority w:val="99"/>
    <w:qFormat/>
    <w:rsid w:val="00426BC9"/>
    <w:pPr>
      <w:spacing w:before="100" w:beforeAutospacing="1" w:after="100" w:afterAutospacing="1"/>
    </w:pPr>
    <w:rPr>
      <w:rFonts w:eastAsia="Times New Roman" w:cstheme="minorBidi"/>
      <w:sz w:val="24"/>
    </w:rPr>
  </w:style>
  <w:style w:type="paragraph" w:customStyle="1" w:styleId="BlockHeading1">
    <w:name w:val="Block Heading 1"/>
    <w:basedOn w:val="Normal"/>
    <w:uiPriority w:val="99"/>
    <w:qFormat/>
    <w:rsid w:val="00426BC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theme="minorBid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6B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theme="minorBidi"/>
      <w:b/>
      <w:sz w:val="26"/>
    </w:rPr>
  </w:style>
  <w:style w:type="paragraph" w:customStyle="1" w:styleId="CardText1">
    <w:name w:val="Card Text 1"/>
    <w:basedOn w:val="Normal"/>
    <w:qFormat/>
    <w:rsid w:val="00426B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theme="minorBidi"/>
      <w:color w:val="000000"/>
      <w:sz w:val="24"/>
      <w:u w:val="single"/>
    </w:rPr>
  </w:style>
  <w:style w:type="paragraph" w:customStyle="1" w:styleId="SmallCard">
    <w:name w:val="Small Card"/>
    <w:basedOn w:val="Normal"/>
    <w:uiPriority w:val="99"/>
    <w:qFormat/>
    <w:rsid w:val="00426BC9"/>
    <w:pPr>
      <w:spacing w:line="288" w:lineRule="auto"/>
      <w:ind w:left="720" w:right="720"/>
    </w:pPr>
    <w:rPr>
      <w:rFonts w:ascii="Bookman Old Style" w:eastAsia="Times New Roman" w:hAnsi="Bookman Old Style" w:cstheme="minorBidi"/>
      <w:sz w:val="12"/>
    </w:rPr>
  </w:style>
  <w:style w:type="character" w:customStyle="1" w:styleId="CiteCorrectedChar">
    <w:name w:val="Cite Corrected Char"/>
    <w:link w:val="CiteCorrected"/>
    <w:locked/>
    <w:rsid w:val="00426BC9"/>
    <w:rPr>
      <w:rFonts w:ascii="Georgia" w:eastAsia="Times New Roman" w:hAnsi="Georgia"/>
      <w:b/>
      <w:bCs/>
      <w:szCs w:val="16"/>
      <w:u w:val="single"/>
    </w:rPr>
  </w:style>
  <w:style w:type="paragraph" w:customStyle="1" w:styleId="CiteCorrected">
    <w:name w:val="Cite Corrected"/>
    <w:basedOn w:val="Normal"/>
    <w:link w:val="CiteCorrectedChar"/>
    <w:qFormat/>
    <w:rsid w:val="00426BC9"/>
    <w:rPr>
      <w:rFonts w:ascii="Georgia" w:eastAsia="Times New Roman" w:hAnsi="Georgia" w:cstheme="minorBidi"/>
      <w:b/>
      <w:bCs/>
      <w:sz w:val="24"/>
      <w:szCs w:val="16"/>
      <w:u w:val="single"/>
    </w:rPr>
  </w:style>
  <w:style w:type="character" w:customStyle="1" w:styleId="CardText2Char">
    <w:name w:val="Card Text 2 Char"/>
    <w:link w:val="CardText2"/>
    <w:locked/>
    <w:rsid w:val="00426BC9"/>
    <w:rPr>
      <w:rFonts w:ascii="Arial Narrow" w:hAnsi="Arial Narrow"/>
      <w:b/>
      <w:color w:val="000000"/>
      <w:u w:val="single"/>
    </w:rPr>
  </w:style>
  <w:style w:type="paragraph" w:customStyle="1" w:styleId="CardText2">
    <w:name w:val="Card Text 2"/>
    <w:basedOn w:val="CardText1"/>
    <w:link w:val="CardText2Char"/>
    <w:qFormat/>
    <w:rsid w:val="00426BC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rPr>
  </w:style>
  <w:style w:type="paragraph" w:customStyle="1" w:styleId="StyleLeft02">
    <w:name w:val="Style Left:  0.2&quot;"/>
    <w:basedOn w:val="Normal"/>
    <w:uiPriority w:val="99"/>
    <w:qFormat/>
    <w:rsid w:val="00426BC9"/>
    <w:pPr>
      <w:ind w:left="288"/>
    </w:pPr>
    <w:rPr>
      <w:rFonts w:eastAsia="SimSun" w:cstheme="minorBidi"/>
      <w:sz w:val="16"/>
      <w:szCs w:val="20"/>
      <w:lang w:eastAsia="zh-CN"/>
    </w:rPr>
  </w:style>
  <w:style w:type="character" w:customStyle="1" w:styleId="NormalTextChar">
    <w:name w:val="Normal Text Char"/>
    <w:link w:val="NormalText"/>
    <w:locked/>
    <w:rsid w:val="00426BC9"/>
    <w:rPr>
      <w:rFonts w:ascii="Georgia" w:eastAsia="Times New Roman" w:hAnsi="Georgia"/>
      <w:szCs w:val="26"/>
    </w:rPr>
  </w:style>
  <w:style w:type="paragraph" w:customStyle="1" w:styleId="NormalText">
    <w:name w:val="Normal Text"/>
    <w:basedOn w:val="Normal"/>
    <w:link w:val="NormalTextChar"/>
    <w:autoRedefine/>
    <w:qFormat/>
    <w:rsid w:val="00426BC9"/>
    <w:rPr>
      <w:rFonts w:ascii="Georgia" w:eastAsia="Times New Roman" w:hAnsi="Georgia" w:cstheme="minorBidi"/>
      <w:sz w:val="24"/>
      <w:szCs w:val="26"/>
    </w:rPr>
  </w:style>
  <w:style w:type="character" w:customStyle="1" w:styleId="Heading1Char3">
    <w:name w:val="Heading 1 Char3"/>
    <w:aliases w:val="cites Char"/>
    <w:basedOn w:val="DefaultParagraphFont"/>
    <w:link w:val="cites0"/>
    <w:locked/>
    <w:rsid w:val="00426BC9"/>
    <w:rPr>
      <w:rFonts w:ascii="Times New Roman" w:eastAsia="Malgun Gothic" w:hAnsi="Times New Roman" w:cs="Times New Roman"/>
      <w:b/>
      <w:u w:val="single"/>
    </w:rPr>
  </w:style>
  <w:style w:type="paragraph" w:customStyle="1" w:styleId="cites0">
    <w:name w:val="cites"/>
    <w:next w:val="Normal"/>
    <w:link w:val="Heading1Char3"/>
    <w:autoRedefine/>
    <w:qFormat/>
    <w:rsid w:val="00426BC9"/>
    <w:pPr>
      <w:contextualSpacing/>
    </w:pPr>
    <w:rPr>
      <w:rFonts w:ascii="Times New Roman" w:eastAsia="Malgun Gothic" w:hAnsi="Times New Roman" w:cs="Times New Roman"/>
      <w:b/>
      <w:u w:val="single"/>
    </w:rPr>
  </w:style>
  <w:style w:type="character" w:customStyle="1" w:styleId="tinyChar">
    <w:name w:val="tiny Char"/>
    <w:link w:val="tiny"/>
    <w:locked/>
    <w:rsid w:val="00426BC9"/>
    <w:rPr>
      <w:rFonts w:ascii="Times New Roman" w:eastAsia="Malgun Gothic" w:hAnsi="Times New Roman" w:cs="Times New Roman"/>
      <w:sz w:val="12"/>
    </w:rPr>
  </w:style>
  <w:style w:type="paragraph" w:customStyle="1" w:styleId="tiny">
    <w:name w:val="tiny"/>
    <w:next w:val="Normal"/>
    <w:link w:val="tinyChar"/>
    <w:autoRedefine/>
    <w:qFormat/>
    <w:rsid w:val="00426BC9"/>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426BC9"/>
    <w:pPr>
      <w:spacing w:before="100" w:beforeAutospacing="1" w:after="100" w:afterAutospacing="1"/>
    </w:pPr>
    <w:rPr>
      <w:rFonts w:eastAsia="Times New Roman" w:cstheme="minorBidi"/>
      <w:sz w:val="24"/>
    </w:rPr>
  </w:style>
  <w:style w:type="paragraph" w:customStyle="1" w:styleId="BriefTitle2">
    <w:name w:val="Brief Title 2"/>
    <w:basedOn w:val="BriefTitle"/>
    <w:uiPriority w:val="99"/>
    <w:qFormat/>
    <w:rsid w:val="00426BC9"/>
    <w:pPr>
      <w:widowControl/>
      <w:spacing w:before="0" w:after="160"/>
      <w:jc w:val="center"/>
      <w:outlineLvl w:val="9"/>
    </w:pPr>
    <w:rPr>
      <w:rFonts w:eastAsia="Times New Roman"/>
      <w:bCs w:val="0"/>
      <w:kern w:val="0"/>
      <w:sz w:val="24"/>
      <w:szCs w:val="24"/>
    </w:rPr>
  </w:style>
  <w:style w:type="paragraph" w:customStyle="1" w:styleId="cards0">
    <w:name w:val="cards"/>
    <w:basedOn w:val="Normal"/>
    <w:uiPriority w:val="99"/>
    <w:qFormat/>
    <w:rsid w:val="00426BC9"/>
    <w:rPr>
      <w:rFonts w:eastAsia="Calibri" w:cstheme="minorBid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426BC9"/>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426BC9"/>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426BC9"/>
    <w:rPr>
      <w:rFonts w:ascii="Georgia" w:eastAsia="Times New Roman" w:hAnsi="Georgia"/>
      <w:u w:val="single"/>
    </w:rPr>
  </w:style>
  <w:style w:type="paragraph" w:customStyle="1" w:styleId="StyleStyle411pt">
    <w:name w:val="Style Style4 + 11 pt"/>
    <w:basedOn w:val="Normal"/>
    <w:link w:val="StyleStyle411ptChar"/>
    <w:qFormat/>
    <w:rsid w:val="00426BC9"/>
    <w:rPr>
      <w:rFonts w:ascii="Georgia" w:eastAsia="Times New Roman" w:hAnsi="Georgia" w:cstheme="minorBidi"/>
      <w:sz w:val="24"/>
      <w:u w:val="single"/>
    </w:rPr>
  </w:style>
  <w:style w:type="character" w:customStyle="1" w:styleId="Style4Char">
    <w:name w:val="Style4 Char"/>
    <w:link w:val="Style40"/>
    <w:locked/>
    <w:rsid w:val="00426BC9"/>
    <w:rPr>
      <w:rFonts w:ascii="Arial Narrow" w:hAnsi="Arial Narrow"/>
      <w:u w:val="single"/>
    </w:rPr>
  </w:style>
  <w:style w:type="paragraph" w:customStyle="1" w:styleId="Style40">
    <w:name w:val="Style4"/>
    <w:basedOn w:val="Normal"/>
    <w:link w:val="Style4Char"/>
    <w:qFormat/>
    <w:rsid w:val="00426BC9"/>
    <w:rPr>
      <w:rFonts w:ascii="Arial Narrow" w:hAnsi="Arial Narrow" w:cstheme="minorBidi"/>
      <w:sz w:val="24"/>
      <w:u w:val="single"/>
    </w:rPr>
  </w:style>
  <w:style w:type="character" w:customStyle="1" w:styleId="StyleCardText11ptUnderlineChar">
    <w:name w:val="Style Card Text + 11 pt Underline Char"/>
    <w:link w:val="StyleCardText11ptUnderline"/>
    <w:locked/>
    <w:rsid w:val="00426BC9"/>
    <w:rPr>
      <w:u w:val="single"/>
    </w:rPr>
  </w:style>
  <w:style w:type="paragraph" w:customStyle="1" w:styleId="StyleCardText11ptUnderline">
    <w:name w:val="Style Card Text + 11 pt Underline"/>
    <w:link w:val="StyleCardText11ptUnderlineChar"/>
    <w:qFormat/>
    <w:rsid w:val="00426BC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26BC9"/>
    <w:rPr>
      <w:rFonts w:ascii="Georgia" w:hAnsi="Georgia"/>
      <w:sz w:val="16"/>
    </w:rPr>
  </w:style>
  <w:style w:type="paragraph" w:customStyle="1" w:styleId="StyleMinimizedText11pt">
    <w:name w:val="Style Minimized Text + 11 pt"/>
    <w:basedOn w:val="Normal"/>
    <w:link w:val="StyleMinimizedText11ptChar"/>
    <w:qFormat/>
    <w:rsid w:val="00426BC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26BC9"/>
    <w:rPr>
      <w:rFonts w:ascii="Georgia" w:hAnsi="Georgia"/>
      <w:sz w:val="16"/>
    </w:rPr>
  </w:style>
  <w:style w:type="paragraph" w:customStyle="1" w:styleId="StyleMinimizedText11pt1">
    <w:name w:val="Style Minimized Text + 11 pt1"/>
    <w:basedOn w:val="Normal"/>
    <w:link w:val="StyleMinimizedText11pt1Char"/>
    <w:qFormat/>
    <w:rsid w:val="00426BC9"/>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426BC9"/>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426BC9"/>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426BC9"/>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6BC9"/>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426BC9"/>
    <w:rPr>
      <w:rFonts w:ascii="Arial Narrow" w:hAnsi="Arial Narrow"/>
      <w:sz w:val="16"/>
    </w:rPr>
  </w:style>
  <w:style w:type="paragraph" w:customStyle="1" w:styleId="Debate-CardSmalltextF2">
    <w:name w:val="Debate- Card Small text F2"/>
    <w:basedOn w:val="Normal"/>
    <w:next w:val="Normal"/>
    <w:link w:val="Debate-CardSmalltextF2Char"/>
    <w:qFormat/>
    <w:rsid w:val="00426BC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26BC9"/>
    <w:rPr>
      <w:rFonts w:ascii="Arial Narrow" w:hAnsi="Arial Narrow"/>
      <w:b/>
      <w:sz w:val="18"/>
      <w:u w:val="single"/>
    </w:rPr>
  </w:style>
  <w:style w:type="paragraph" w:customStyle="1" w:styleId="Debate-EmphasizedText-F5">
    <w:name w:val="Debate- Emphasized Text- F5"/>
    <w:basedOn w:val="Normal"/>
    <w:link w:val="Debate-EmphasizedText-F5Char"/>
    <w:qFormat/>
    <w:rsid w:val="00426BC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26BC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6BC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26BC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6BC9"/>
    <w:rPr>
      <w:rFonts w:ascii="Times New Roman" w:eastAsia="Times New Roman" w:hAnsi="Times New Roman"/>
      <w:sz w:val="16"/>
    </w:rPr>
  </w:style>
  <w:style w:type="character" w:customStyle="1" w:styleId="StyleStyle411ptBoldChar">
    <w:name w:val="Style Style4 + 11 pt Bold Char"/>
    <w:basedOn w:val="DefaultParagraphFont"/>
    <w:link w:val="StyleStyle411ptBold"/>
    <w:locked/>
    <w:rsid w:val="00426BC9"/>
    <w:rPr>
      <w:rFonts w:ascii="Georgia" w:eastAsia="Times New Roman" w:hAnsi="Georgia"/>
      <w:b/>
      <w:bCs/>
      <w:u w:val="single"/>
    </w:rPr>
  </w:style>
  <w:style w:type="paragraph" w:customStyle="1" w:styleId="StyleStyle411ptBold">
    <w:name w:val="Style Style4 + 11 pt Bold"/>
    <w:basedOn w:val="Normal"/>
    <w:link w:val="StyleStyle411ptBoldChar"/>
    <w:qFormat/>
    <w:rsid w:val="00426BC9"/>
    <w:rPr>
      <w:rFonts w:ascii="Georgia" w:eastAsia="Times New Roman" w:hAnsi="Georgia" w:cstheme="minorBidi"/>
      <w:b/>
      <w:bCs/>
      <w:sz w:val="24"/>
      <w:u w:val="single"/>
    </w:rPr>
  </w:style>
  <w:style w:type="character" w:customStyle="1" w:styleId="StyleStyle411ptBoldBorderSinglesolidlineAuto0Char">
    <w:name w:val="Style Style4 + 11 pt Bold Border: : (Single solid line Auto  0.... Char"/>
    <w:link w:val="StyleStyle411ptBoldBorderSinglesolidlineAuto0"/>
    <w:locked/>
    <w:rsid w:val="00426BC9"/>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426BC9"/>
    <w:pPr>
      <w:pBdr>
        <w:top w:val="single" w:sz="4" w:space="0" w:color="auto"/>
        <w:left w:val="single" w:sz="4" w:space="0" w:color="auto"/>
        <w:bottom w:val="single" w:sz="4" w:space="0" w:color="auto"/>
        <w:right w:val="single" w:sz="4" w:space="0" w:color="auto"/>
      </w:pBdr>
    </w:pPr>
    <w:rPr>
      <w:rFonts w:ascii="Georgia" w:eastAsia="Times New Roman" w:hAnsi="Georgia" w:cstheme="minorBidi"/>
      <w:b/>
      <w:bCs/>
      <w:sz w:val="24"/>
      <w:u w:val="single"/>
      <w:bdr w:val="single" w:sz="4" w:space="0" w:color="auto" w:frame="1"/>
    </w:rPr>
  </w:style>
  <w:style w:type="character" w:customStyle="1" w:styleId="StyleUnderlineChar11ptChar">
    <w:name w:val="Style Underline Char + 11 pt Char"/>
    <w:basedOn w:val="DefaultParagraphFont"/>
    <w:link w:val="StyleUnderlineChar11pt"/>
    <w:locked/>
    <w:rsid w:val="00426BC9"/>
    <w:rPr>
      <w:rFonts w:ascii="Georgia" w:eastAsia="Times New Roman" w:hAnsi="Georgia"/>
      <w:u w:val="single"/>
    </w:rPr>
  </w:style>
  <w:style w:type="paragraph" w:customStyle="1" w:styleId="StyleUnderlineChar11pt">
    <w:name w:val="Style Underline Char + 11 pt"/>
    <w:basedOn w:val="Normal"/>
    <w:link w:val="StyleUnderlineChar11ptChar"/>
    <w:qFormat/>
    <w:rsid w:val="00426BC9"/>
    <w:rPr>
      <w:rFonts w:ascii="Georgia" w:eastAsia="Times New Roman" w:hAnsi="Georgia" w:cstheme="minorBidi"/>
      <w:sz w:val="24"/>
      <w:u w:val="single"/>
    </w:rPr>
  </w:style>
  <w:style w:type="character" w:customStyle="1" w:styleId="StyleUnderlineChar11ptBoldChar">
    <w:name w:val="Style Underline Char + 11 pt Bold Char"/>
    <w:basedOn w:val="DefaultParagraphFont"/>
    <w:link w:val="StyleUnderlineChar11ptBold"/>
    <w:locked/>
    <w:rsid w:val="00426BC9"/>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426BC9"/>
    <w:rPr>
      <w:rFonts w:ascii="Georgia" w:eastAsia="Times New Roman" w:hAnsi="Georgia" w:cstheme="minorBidi"/>
      <w:b/>
      <w:bCs/>
      <w:sz w:val="24"/>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426BC9"/>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426BC9"/>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426BC9"/>
    <w:rPr>
      <w:rFonts w:ascii="Georgia" w:eastAsia="SimSun" w:hAnsi="Georgia"/>
      <w:u w:val="single"/>
      <w:lang w:eastAsia="zh-CN"/>
    </w:rPr>
  </w:style>
  <w:style w:type="paragraph" w:customStyle="1" w:styleId="StyleStyle112pt">
    <w:name w:val="Style Style1 + 12 pt"/>
    <w:basedOn w:val="Normal"/>
    <w:link w:val="StyleStyle112ptChar"/>
    <w:qFormat/>
    <w:rsid w:val="00426BC9"/>
    <w:rPr>
      <w:rFonts w:ascii="Georgia" w:eastAsia="SimSun" w:hAnsi="Georgia" w:cstheme="minorBidi"/>
      <w:sz w:val="24"/>
      <w:u w:val="single"/>
      <w:lang w:eastAsia="zh-CN"/>
    </w:rPr>
  </w:style>
  <w:style w:type="character" w:customStyle="1" w:styleId="MinimizedTextChar">
    <w:name w:val="Minimized Text Char"/>
    <w:basedOn w:val="DefaultParagraphFont"/>
    <w:link w:val="MinimizedText"/>
    <w:locked/>
    <w:rsid w:val="00426BC9"/>
    <w:rPr>
      <w:rFonts w:ascii="Georgia" w:eastAsia="Times New Roman" w:hAnsi="Georgia"/>
      <w:sz w:val="16"/>
    </w:rPr>
  </w:style>
  <w:style w:type="paragraph" w:customStyle="1" w:styleId="MinimizedText">
    <w:name w:val="Minimized Text"/>
    <w:basedOn w:val="Normal"/>
    <w:link w:val="MinimizedTextChar"/>
    <w:qFormat/>
    <w:rsid w:val="00426BC9"/>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426BC9"/>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426BC9"/>
    <w:rPr>
      <w:sz w:val="20"/>
    </w:rPr>
  </w:style>
  <w:style w:type="character" w:customStyle="1" w:styleId="StyleUnderlineChar11ptBorderSinglesolidlineAutoChar">
    <w:name w:val="Style Underline Char + 11 pt Border: : (Single solid line Auto  ... Char"/>
    <w:link w:val="StyleUnderlineChar11ptBorderSinglesolidlineAuto"/>
    <w:locked/>
    <w:rsid w:val="00426BC9"/>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6BC9"/>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426BC9"/>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426BC9"/>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426BC9"/>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426BC9"/>
    <w:rPr>
      <w:rFonts w:ascii="Times New Roman" w:eastAsia="Times New Roman" w:hAnsi="Times New Roman" w:cs="Times New Roman"/>
      <w:b/>
      <w:bCs/>
      <w:sz w:val="20"/>
    </w:rPr>
  </w:style>
  <w:style w:type="character" w:customStyle="1" w:styleId="CircledChar">
    <w:name w:val="Circled Char"/>
    <w:basedOn w:val="CardTextChar1"/>
    <w:link w:val="Circled"/>
    <w:locked/>
    <w:rsid w:val="00426BC9"/>
    <w:rPr>
      <w:rFonts w:ascii="MS Mincho" w:eastAsia="MS Mincho" w:hAnsi="Garamond" w:hint="default"/>
      <w:b/>
      <w:sz w:val="18"/>
      <w:szCs w:val="20"/>
      <w:u w:val="single"/>
      <w:lang w:val="x-none" w:eastAsia="ja-JP"/>
    </w:rPr>
  </w:style>
  <w:style w:type="character" w:customStyle="1" w:styleId="CardTextChar1">
    <w:name w:val="Card Text Char"/>
    <w:locked/>
    <w:rsid w:val="00426BC9"/>
    <w:rPr>
      <w:rFonts w:ascii="Garamond" w:eastAsia="Calibri" w:hAnsi="Garamond" w:hint="default"/>
      <w:sz w:val="18"/>
      <w:szCs w:val="22"/>
      <w:lang w:val="x-none" w:eastAsia="x-none"/>
    </w:rPr>
  </w:style>
  <w:style w:type="paragraph" w:customStyle="1" w:styleId="Circled">
    <w:name w:val="Circled"/>
    <w:link w:val="CircledChar"/>
    <w:qFormat/>
    <w:rsid w:val="00426BC9"/>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426BC9"/>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426BC9"/>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426BC9"/>
  </w:style>
  <w:style w:type="paragraph" w:customStyle="1" w:styleId="StyleBoldandUnderlineChar11pt">
    <w:name w:val="Style Bold and Underline Char + 11 pt"/>
    <w:link w:val="StyleBoldandUnderlineChar11ptChar"/>
    <w:qFormat/>
    <w:rsid w:val="00426BC9"/>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426BC9"/>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426BC9"/>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426BC9"/>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426BC9"/>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426BC9"/>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426BC9"/>
    <w:rPr>
      <w:rFonts w:ascii="Times New Roman" w:eastAsia="SimSun" w:hAnsi="Times New Roman" w:cs="Times New Roman" w:hint="default"/>
      <w:b/>
      <w:bCs/>
      <w:sz w:val="20"/>
      <w:szCs w:val="24"/>
      <w:u w:val="single"/>
      <w:lang w:eastAsia="zh-CN"/>
    </w:rPr>
  </w:style>
  <w:style w:type="character" w:customStyle="1" w:styleId="Style1Char">
    <w:name w:val="Style1 Char"/>
    <w:locked/>
    <w:rsid w:val="00426BC9"/>
    <w:rPr>
      <w:rFonts w:ascii="Georgia" w:eastAsia="SimSun" w:hAnsi="Georgia" w:hint="default"/>
      <w:szCs w:val="24"/>
      <w:u w:val="single"/>
      <w:lang w:eastAsia="zh-CN"/>
    </w:rPr>
  </w:style>
  <w:style w:type="paragraph" w:customStyle="1" w:styleId="StyleStyle1Bold">
    <w:name w:val="Style Style1 + Bold"/>
    <w:link w:val="StyleStyle1BoldChar"/>
    <w:qFormat/>
    <w:rsid w:val="00426BC9"/>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426BC9"/>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426BC9"/>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426BC9"/>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426BC9"/>
    <w:rPr>
      <w:rFonts w:ascii="Georgia" w:eastAsia="Times New Roman" w:hAnsi="Georgia"/>
      <w:szCs w:val="20"/>
    </w:rPr>
  </w:style>
  <w:style w:type="paragraph" w:customStyle="1" w:styleId="cardCharChar">
    <w:name w:val="card Char Char"/>
    <w:basedOn w:val="Normal"/>
    <w:link w:val="cardCharCharChar"/>
    <w:qFormat/>
    <w:rsid w:val="00426BC9"/>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426BC9"/>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426BC9"/>
  </w:style>
  <w:style w:type="character" w:customStyle="1" w:styleId="StyleCardTextArialNarrow9ptChar">
    <w:name w:val="Style Card Text + Arial Narrow 9 pt Char"/>
    <w:basedOn w:val="DefaultParagraphFont"/>
    <w:link w:val="StyleCardTextArialNarrow9pt"/>
    <w:rsid w:val="00426BC9"/>
  </w:style>
  <w:style w:type="paragraph" w:customStyle="1" w:styleId="StyleCardTextArialNarrow9pt">
    <w:name w:val="Style Card Text + Arial Narrow 9 pt"/>
    <w:link w:val="StyleCardTextArialNarrow9ptChar"/>
    <w:qFormat/>
    <w:rsid w:val="00426BC9"/>
    <w:pPr>
      <w:spacing w:after="200" w:line="276" w:lineRule="auto"/>
    </w:pPr>
  </w:style>
  <w:style w:type="character" w:customStyle="1" w:styleId="StyleCardTextArialNarrow8ptChar">
    <w:name w:val="Style Card Text + Arial Narrow 8 pt Char"/>
    <w:basedOn w:val="CardTextChar10"/>
    <w:link w:val="StyleCardTextArialNarrow8pt"/>
    <w:locked/>
    <w:rsid w:val="00426BC9"/>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426BC9"/>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426BC9"/>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426BC9"/>
    <w:rPr>
      <w:rFonts w:ascii="Georgia" w:eastAsia="Times New Roman" w:hAnsi="Georgia"/>
      <w:sz w:val="16"/>
    </w:rPr>
  </w:style>
  <w:style w:type="paragraph" w:customStyle="1" w:styleId="Textsmall0">
    <w:name w:val="Textsmall"/>
    <w:basedOn w:val="Normal"/>
    <w:next w:val="Normal"/>
    <w:link w:val="TextsmallChar0"/>
    <w:qFormat/>
    <w:rsid w:val="00426BC9"/>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426BC9"/>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426BC9"/>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426BC9"/>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426BC9"/>
    <w:rPr>
      <w:rFonts w:ascii="Times New Roman" w:eastAsia="Times New Roman" w:hAnsi="Times New Roman" w:cs="Times New Roman"/>
      <w:b/>
      <w:bCs/>
    </w:rPr>
  </w:style>
  <w:style w:type="character" w:customStyle="1" w:styleId="NormalUnderlineChar">
    <w:name w:val="Normal Underline Char"/>
    <w:link w:val="NormalUnderline"/>
    <w:locked/>
    <w:rsid w:val="00426BC9"/>
    <w:rPr>
      <w:rFonts w:ascii="Georgia" w:eastAsia="Times New Roman" w:hAnsi="Georgia"/>
      <w:u w:val="single"/>
    </w:rPr>
  </w:style>
  <w:style w:type="paragraph" w:customStyle="1" w:styleId="NormalUnderline">
    <w:name w:val="Normal Underline"/>
    <w:basedOn w:val="Normal"/>
    <w:link w:val="NormalUnderlineChar"/>
    <w:qFormat/>
    <w:rsid w:val="00426BC9"/>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426BC9"/>
    <w:rPr>
      <w:rFonts w:eastAsia="Times New Roman" w:cstheme="minorBidi"/>
      <w:sz w:val="16"/>
      <w:u w:val="single"/>
    </w:rPr>
  </w:style>
  <w:style w:type="paragraph" w:customStyle="1" w:styleId="WW-Default1">
    <w:name w:val="WW-Default1"/>
    <w:basedOn w:val="Normal"/>
    <w:uiPriority w:val="99"/>
    <w:qFormat/>
    <w:rsid w:val="00426BC9"/>
    <w:pPr>
      <w:suppressAutoHyphens/>
    </w:pPr>
    <w:rPr>
      <w:rFonts w:eastAsia="Times New Roman" w:cstheme="minorBidi"/>
      <w:b/>
      <w:bCs/>
      <w:sz w:val="16"/>
      <w:szCs w:val="20"/>
      <w:lang w:eastAsia="ar-SA"/>
    </w:rPr>
  </w:style>
  <w:style w:type="character" w:customStyle="1" w:styleId="CardStyleChar">
    <w:name w:val="Card Style Char"/>
    <w:link w:val="CardStyle"/>
    <w:locked/>
    <w:rsid w:val="00426BC9"/>
    <w:rPr>
      <w:rFonts w:ascii="Georgia" w:eastAsia="Times New Roman" w:hAnsi="Georgia"/>
    </w:rPr>
  </w:style>
  <w:style w:type="paragraph" w:customStyle="1" w:styleId="CardStyle">
    <w:name w:val="Card Style"/>
    <w:basedOn w:val="Normal"/>
    <w:link w:val="CardStyleChar"/>
    <w:qFormat/>
    <w:rsid w:val="00426BC9"/>
    <w:rPr>
      <w:rFonts w:ascii="Georgia" w:eastAsia="Times New Roman" w:hAnsi="Georgia" w:cstheme="minorBidi"/>
      <w:sz w:val="24"/>
    </w:rPr>
  </w:style>
  <w:style w:type="character" w:customStyle="1" w:styleId="Stylecard11ptChar">
    <w:name w:val="Style card + 11 pt Char"/>
    <w:link w:val="Stylecard11pt"/>
    <w:locked/>
    <w:rsid w:val="00426BC9"/>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426BC9"/>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426BC9"/>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426BC9"/>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426BC9"/>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6BC9"/>
    <w:pPr>
      <w:keepLines w:val="0"/>
      <w:pageBreakBefore w:val="0"/>
      <w:spacing w:before="240" w:after="60"/>
      <w:jc w:val="left"/>
    </w:pPr>
    <w:rPr>
      <w:rFonts w:ascii="Georgia" w:eastAsia="Times New Roman" w:hAnsi="Georgia" w:cs="Arial"/>
      <w:bCs w:val="0"/>
      <w:sz w:val="24"/>
      <w:szCs w:val="28"/>
      <w:u w:val="none"/>
    </w:rPr>
  </w:style>
  <w:style w:type="paragraph" w:customStyle="1" w:styleId="Style23">
    <w:name w:val="Style23"/>
    <w:basedOn w:val="Normal"/>
    <w:uiPriority w:val="99"/>
    <w:qFormat/>
    <w:rsid w:val="00426BC9"/>
    <w:pPr>
      <w:widowControl w:val="0"/>
      <w:autoSpaceDE w:val="0"/>
      <w:autoSpaceDN w:val="0"/>
      <w:adjustRightInd w:val="0"/>
      <w:spacing w:line="209" w:lineRule="exact"/>
    </w:pPr>
    <w:rPr>
      <w:rFonts w:eastAsia="SimSun" w:cstheme="minorBidi"/>
      <w:sz w:val="24"/>
    </w:rPr>
  </w:style>
  <w:style w:type="character" w:customStyle="1" w:styleId="TagtemplateChar">
    <w:name w:val="Tagtemplate Char"/>
    <w:basedOn w:val="DefaultParagraphFont"/>
    <w:link w:val="Tagtemplate"/>
    <w:locked/>
    <w:rsid w:val="00426BC9"/>
    <w:rPr>
      <w:rFonts w:ascii="Arial" w:eastAsia="Calibri" w:hAnsi="Arial" w:cs="Arial"/>
      <w:b/>
    </w:rPr>
  </w:style>
  <w:style w:type="paragraph" w:customStyle="1" w:styleId="Tagtemplate">
    <w:name w:val="Tagtemplate"/>
    <w:basedOn w:val="Normal"/>
    <w:link w:val="TagtemplateChar"/>
    <w:autoRedefine/>
    <w:qFormat/>
    <w:rsid w:val="00426BC9"/>
    <w:pPr>
      <w:keepNext/>
      <w:keepLines/>
    </w:pPr>
    <w:rPr>
      <w:rFonts w:ascii="Arial" w:eastAsia="Calibri" w:hAnsi="Arial" w:cs="Arial"/>
      <w:b/>
      <w:sz w:val="24"/>
    </w:rPr>
  </w:style>
  <w:style w:type="paragraph" w:customStyle="1" w:styleId="Citation-FirstLine">
    <w:name w:val="Citation - First Line"/>
    <w:basedOn w:val="Normal"/>
    <w:next w:val="Normal"/>
    <w:autoRedefine/>
    <w:uiPriority w:val="99"/>
    <w:qFormat/>
    <w:rsid w:val="00426BC9"/>
    <w:pPr>
      <w:spacing w:line="240" w:lineRule="atLeast"/>
    </w:pPr>
    <w:rPr>
      <w:rFonts w:ascii="Book Antiqua" w:eastAsia="Times New Roman" w:hAnsi="Book Antiqua" w:cstheme="minorBidi"/>
      <w:sz w:val="16"/>
    </w:rPr>
  </w:style>
  <w:style w:type="character" w:customStyle="1" w:styleId="Citation-CompleteChar">
    <w:name w:val="Citation - Complete Char"/>
    <w:basedOn w:val="DefaultParagraphFont"/>
    <w:link w:val="Citation-Complete"/>
    <w:locked/>
    <w:rsid w:val="00426BC9"/>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426BC9"/>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426BC9"/>
    <w:rPr>
      <w:b/>
      <w:u w:val="single"/>
    </w:rPr>
  </w:style>
  <w:style w:type="paragraph" w:customStyle="1" w:styleId="BoldandUnderline">
    <w:name w:val="Bold and Underline"/>
    <w:basedOn w:val="Normal"/>
    <w:link w:val="BoldandUnderlineChar"/>
    <w:qFormat/>
    <w:rsid w:val="00426BC9"/>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426BC9"/>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426BC9"/>
    <w:rPr>
      <w:rFonts w:ascii="Times New Roman" w:eastAsia="Times New Roman" w:hAnsi="Times New Roman" w:cs="Times New Roman"/>
      <w:b/>
      <w:bCs/>
      <w:sz w:val="20"/>
    </w:rPr>
  </w:style>
  <w:style w:type="paragraph" w:customStyle="1" w:styleId="TagText">
    <w:name w:val="TagText"/>
    <w:basedOn w:val="Normal"/>
    <w:uiPriority w:val="99"/>
    <w:qFormat/>
    <w:rsid w:val="00426BC9"/>
    <w:rPr>
      <w:rFonts w:cstheme="minorBidi"/>
      <w:b/>
      <w:sz w:val="24"/>
    </w:rPr>
  </w:style>
  <w:style w:type="character" w:customStyle="1" w:styleId="StyleUnderlining11ptChar">
    <w:name w:val="Style Underlining + 11 pt Char"/>
    <w:basedOn w:val="UnderliningChar"/>
    <w:link w:val="StyleUnderlining11pt"/>
    <w:locked/>
    <w:rsid w:val="00426BC9"/>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426BC9"/>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426BC9"/>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426BC9"/>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426BC9"/>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426BC9"/>
    <w:pPr>
      <w:ind w:left="288" w:right="288"/>
    </w:pPr>
    <w:rPr>
      <w:rFonts w:ascii="Times New Roman" w:eastAsia="SimSun" w:hAnsi="Times New Roman" w:cs="Times New Roman"/>
      <w:bCs/>
      <w:sz w:val="24"/>
      <w:u w:val="single"/>
      <w:lang w:eastAsia="zh-CN"/>
    </w:rPr>
  </w:style>
  <w:style w:type="character" w:customStyle="1" w:styleId="Cards1Char">
    <w:name w:val="Cards1 Char"/>
    <w:basedOn w:val="DefaultParagraphFont"/>
    <w:link w:val="Cards1"/>
    <w:locked/>
    <w:rsid w:val="00426BC9"/>
    <w:rPr>
      <w:rFonts w:ascii="Georgia" w:eastAsia="Times New Roman" w:hAnsi="Georgia"/>
      <w:u w:val="single"/>
    </w:rPr>
  </w:style>
  <w:style w:type="paragraph" w:customStyle="1" w:styleId="Cards1">
    <w:name w:val="Cards1"/>
    <w:basedOn w:val="Normal"/>
    <w:link w:val="Cards1Char"/>
    <w:qFormat/>
    <w:rsid w:val="00426BC9"/>
    <w:pPr>
      <w:ind w:left="288"/>
    </w:pPr>
    <w:rPr>
      <w:rFonts w:ascii="Georgia" w:eastAsia="Times New Roman" w:hAnsi="Georgia" w:cstheme="minorBidi"/>
      <w:sz w:val="24"/>
      <w:u w:val="single"/>
    </w:rPr>
  </w:style>
  <w:style w:type="character" w:customStyle="1" w:styleId="StyleCardTextTimesNewRoman11ptUnderlineChar">
    <w:name w:val="Style Card Text + Times New Roman 11 pt Underline Char"/>
    <w:link w:val="StyleCardTextTimesNewRoman11ptUnderline"/>
    <w:locked/>
    <w:rsid w:val="00426BC9"/>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426BC9"/>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426BC9"/>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426BC9"/>
    <w:pPr>
      <w:ind w:left="288" w:right="288"/>
    </w:pPr>
    <w:rPr>
      <w:rFonts w:ascii="Times New Roman" w:eastAsia="Times New Roman" w:hAnsi="Times New Roman" w:cs="Times New Roman"/>
      <w:b/>
      <w:sz w:val="24"/>
      <w:u w:val="single"/>
      <w:lang w:eastAsia="ar-SA"/>
    </w:rPr>
  </w:style>
  <w:style w:type="paragraph" w:customStyle="1" w:styleId="emactive">
    <w:name w:val="emactive"/>
    <w:basedOn w:val="Normal"/>
    <w:uiPriority w:val="99"/>
    <w:qFormat/>
    <w:rsid w:val="00426BC9"/>
    <w:pPr>
      <w:spacing w:before="100" w:beforeAutospacing="1" w:after="100" w:afterAutospacing="1"/>
    </w:pPr>
    <w:rPr>
      <w:rFonts w:eastAsia="Times New Roman" w:cstheme="minorBidi"/>
      <w:sz w:val="24"/>
    </w:rPr>
  </w:style>
  <w:style w:type="paragraph" w:customStyle="1" w:styleId="emready">
    <w:name w:val="emready"/>
    <w:basedOn w:val="Normal"/>
    <w:uiPriority w:val="99"/>
    <w:qFormat/>
    <w:rsid w:val="00426BC9"/>
    <w:pPr>
      <w:spacing w:before="100" w:beforeAutospacing="1" w:after="100" w:afterAutospacing="1"/>
    </w:pPr>
    <w:rPr>
      <w:rFonts w:eastAsia="Times New Roman" w:cstheme="minorBidi"/>
      <w:sz w:val="24"/>
    </w:rPr>
  </w:style>
  <w:style w:type="character" w:customStyle="1" w:styleId="evidencetextChar1">
    <w:name w:val="evidence text Char1"/>
    <w:link w:val="evidencetext"/>
    <w:locked/>
    <w:rsid w:val="00426BC9"/>
    <w:rPr>
      <w:rFonts w:ascii="Arial" w:hAnsi="Arial" w:cs="Arial"/>
      <w:color w:val="000000"/>
      <w:sz w:val="16"/>
    </w:rPr>
  </w:style>
  <w:style w:type="paragraph" w:customStyle="1" w:styleId="evidencetext">
    <w:name w:val="evidence text"/>
    <w:basedOn w:val="Normal"/>
    <w:link w:val="evidencetextChar1"/>
    <w:qFormat/>
    <w:rsid w:val="00426BC9"/>
    <w:pPr>
      <w:ind w:left="1008" w:right="720"/>
    </w:pPr>
    <w:rPr>
      <w:rFonts w:ascii="Arial" w:hAnsi="Arial" w:cs="Arial"/>
      <w:color w:val="000000"/>
      <w:sz w:val="16"/>
    </w:rPr>
  </w:style>
  <w:style w:type="character" w:customStyle="1" w:styleId="UnderlinedCardTextChar">
    <w:name w:val="Underlined Card Text Char"/>
    <w:link w:val="UnderlinedCardText"/>
    <w:locked/>
    <w:rsid w:val="00426BC9"/>
    <w:rPr>
      <w:rFonts w:ascii="Times New Roman" w:hAnsi="Times New Roman" w:cs="Times New Roman"/>
      <w:u w:val="single"/>
    </w:rPr>
  </w:style>
  <w:style w:type="paragraph" w:customStyle="1" w:styleId="UnderlinedCardText">
    <w:name w:val="Underlined Card Text"/>
    <w:basedOn w:val="Normal"/>
    <w:link w:val="UnderlinedCardTextChar"/>
    <w:qFormat/>
    <w:rsid w:val="00426BC9"/>
    <w:pPr>
      <w:spacing w:after="200"/>
      <w:contextualSpacing/>
    </w:pPr>
    <w:rPr>
      <w:rFonts w:ascii="Times New Roman" w:hAnsi="Times New Roman" w:cs="Times New Roman"/>
      <w:sz w:val="24"/>
      <w:u w:val="single"/>
    </w:rPr>
  </w:style>
  <w:style w:type="character" w:customStyle="1" w:styleId="ShrinkChar">
    <w:name w:val="Shrink Char"/>
    <w:link w:val="Shrink"/>
    <w:locked/>
    <w:rsid w:val="00426BC9"/>
    <w:rPr>
      <w:rFonts w:ascii="Courier" w:hAnsi="Courier" w:cs="Courier"/>
      <w:bCs/>
      <w:sz w:val="16"/>
      <w:szCs w:val="16"/>
    </w:rPr>
  </w:style>
  <w:style w:type="paragraph" w:customStyle="1" w:styleId="Shrink">
    <w:name w:val="Shrink"/>
    <w:link w:val="ShrinkChar"/>
    <w:qFormat/>
    <w:rsid w:val="00426BC9"/>
    <w:pPr>
      <w:ind w:left="288" w:right="288"/>
    </w:pPr>
    <w:rPr>
      <w:rFonts w:ascii="Courier" w:hAnsi="Courier" w:cs="Courier"/>
      <w:bCs/>
      <w:sz w:val="16"/>
      <w:szCs w:val="16"/>
    </w:rPr>
  </w:style>
  <w:style w:type="character" w:customStyle="1" w:styleId="MinimizeChar">
    <w:name w:val="Minimize Char"/>
    <w:basedOn w:val="cardChar"/>
    <w:link w:val="Minimize"/>
    <w:locked/>
    <w:rsid w:val="00426BC9"/>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426BC9"/>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426BC9"/>
    <w:rPr>
      <w:rFonts w:ascii="Georgia" w:eastAsia="Times New Roman" w:hAnsi="Georgia" w:cs="Times New Roman"/>
      <w:u w:val="single"/>
    </w:rPr>
  </w:style>
  <w:style w:type="paragraph" w:customStyle="1" w:styleId="StyleStyle49pt">
    <w:name w:val="Style Style4 + 9 pt"/>
    <w:basedOn w:val="Normal"/>
    <w:link w:val="StyleStyle49ptChar"/>
    <w:qFormat/>
    <w:rsid w:val="00426BC9"/>
    <w:rPr>
      <w:rFonts w:ascii="Georgia" w:eastAsia="Times New Roman" w:hAnsi="Georgia" w:cs="Times New Roman"/>
      <w:sz w:val="24"/>
      <w:u w:val="single"/>
    </w:rPr>
  </w:style>
  <w:style w:type="character" w:customStyle="1" w:styleId="BoldandUnderlineCharCharCharCharCharChar">
    <w:name w:val="Bold and Underline Char Char Char Char Char Char"/>
    <w:link w:val="BoldandUnderlineCharCharCharCharChar"/>
    <w:locked/>
    <w:rsid w:val="00426BC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6BC9"/>
    <w:rPr>
      <w:rFonts w:ascii="Georgia" w:eastAsia="Times New Roman" w:hAnsi="Georgia" w:cs="Times New Roman"/>
      <w:b/>
      <w:sz w:val="24"/>
      <w:u w:val="single"/>
    </w:rPr>
  </w:style>
  <w:style w:type="paragraph" w:customStyle="1" w:styleId="Cite21">
    <w:name w:val="Cite 2"/>
    <w:basedOn w:val="Normal"/>
    <w:uiPriority w:val="99"/>
    <w:qFormat/>
    <w:rsid w:val="00426BC9"/>
    <w:rPr>
      <w:rFonts w:eastAsia="MS Mincho" w:cstheme="minorBidi"/>
      <w:b/>
      <w:sz w:val="24"/>
      <w:u w:val="single"/>
    </w:rPr>
  </w:style>
  <w:style w:type="character" w:customStyle="1" w:styleId="HeadingsBaseChar">
    <w:name w:val="Headings Base Char"/>
    <w:link w:val="HeadingsBase"/>
    <w:locked/>
    <w:rsid w:val="00426BC9"/>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426BC9"/>
    <w:pPr>
      <w:keepNext/>
      <w:keepLines/>
      <w:suppressAutoHyphens/>
      <w:spacing w:before="20" w:after="120"/>
      <w:jc w:val="center"/>
    </w:pPr>
    <w:rPr>
      <w:rFonts w:ascii="Georgia" w:eastAsia="Times New Roman" w:hAnsi="Georgia" w:cs="Times New Roman"/>
      <w:b/>
      <w:kern w:val="32"/>
      <w:sz w:val="32"/>
      <w:szCs w:val="20"/>
    </w:rPr>
  </w:style>
  <w:style w:type="paragraph" w:customStyle="1" w:styleId="HeadingFake">
    <w:name w:val="Heading Fake"/>
    <w:basedOn w:val="Heading3"/>
    <w:uiPriority w:val="99"/>
    <w:qFormat/>
    <w:rsid w:val="00426BC9"/>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426BC9"/>
    <w:pPr>
      <w:spacing w:line="480" w:lineRule="auto"/>
      <w:ind w:firstLine="720"/>
    </w:pPr>
    <w:rPr>
      <w:rFonts w:eastAsia="Times New Roman" w:cstheme="minorBidi"/>
      <w:kern w:val="32"/>
      <w:sz w:val="16"/>
      <w:szCs w:val="20"/>
    </w:rPr>
  </w:style>
  <w:style w:type="paragraph" w:customStyle="1" w:styleId="SchoolBlockQuote">
    <w:name w:val="School Block Quote"/>
    <w:basedOn w:val="SchoolPaper"/>
    <w:uiPriority w:val="99"/>
    <w:qFormat/>
    <w:rsid w:val="00426BC9"/>
  </w:style>
  <w:style w:type="paragraph" w:customStyle="1" w:styleId="SchoolWorksCited">
    <w:name w:val="School Works Cited"/>
    <w:basedOn w:val="SchoolPaper"/>
    <w:uiPriority w:val="99"/>
    <w:qFormat/>
    <w:rsid w:val="00426BC9"/>
  </w:style>
  <w:style w:type="paragraph" w:customStyle="1" w:styleId="BlockQuote">
    <w:name w:val="Block Quote"/>
    <w:basedOn w:val="Normal"/>
    <w:uiPriority w:val="99"/>
    <w:qFormat/>
    <w:rsid w:val="00426BC9"/>
    <w:pPr>
      <w:ind w:left="720" w:right="720"/>
    </w:pPr>
    <w:rPr>
      <w:rFonts w:eastAsia="Times New Roman" w:cstheme="minorBidi"/>
      <w:kern w:val="32"/>
      <w:sz w:val="24"/>
      <w:szCs w:val="20"/>
    </w:rPr>
  </w:style>
  <w:style w:type="paragraph" w:customStyle="1" w:styleId="PaperBody">
    <w:name w:val="Paper Body"/>
    <w:basedOn w:val="Normal"/>
    <w:uiPriority w:val="99"/>
    <w:qFormat/>
    <w:rsid w:val="00426BC9"/>
    <w:pPr>
      <w:spacing w:line="480" w:lineRule="auto"/>
      <w:ind w:firstLine="720"/>
    </w:pPr>
    <w:rPr>
      <w:rFonts w:eastAsia="Times New Roman" w:cstheme="minorBidi"/>
      <w:kern w:val="32"/>
      <w:sz w:val="16"/>
    </w:rPr>
  </w:style>
  <w:style w:type="paragraph" w:customStyle="1" w:styleId="PaperCitation">
    <w:name w:val="Paper Citation"/>
    <w:basedOn w:val="Normal"/>
    <w:uiPriority w:val="99"/>
    <w:qFormat/>
    <w:rsid w:val="00426BC9"/>
    <w:pPr>
      <w:spacing w:line="480" w:lineRule="auto"/>
      <w:ind w:left="720" w:hanging="720"/>
    </w:pPr>
    <w:rPr>
      <w:rFonts w:eastAsia="Times New Roman" w:cstheme="minorBidi"/>
      <w:kern w:val="32"/>
      <w:sz w:val="16"/>
      <w:szCs w:val="20"/>
    </w:rPr>
  </w:style>
  <w:style w:type="paragraph" w:customStyle="1" w:styleId="WW-Default">
    <w:name w:val="WW-Default"/>
    <w:uiPriority w:val="99"/>
    <w:qFormat/>
    <w:rsid w:val="00426BC9"/>
    <w:pPr>
      <w:suppressAutoHyphens/>
    </w:pPr>
    <w:rPr>
      <w:rFonts w:ascii="Georgia" w:eastAsia="Calibri" w:hAnsi="Georgia" w:cs="Calibri"/>
      <w:sz w:val="22"/>
      <w:szCs w:val="22"/>
      <w:lang w:eastAsia="ar-SA"/>
    </w:rPr>
  </w:style>
  <w:style w:type="paragraph" w:customStyle="1" w:styleId="Standard">
    <w:name w:val="Standard"/>
    <w:uiPriority w:val="99"/>
    <w:qFormat/>
    <w:rsid w:val="00426BC9"/>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uiPriority w:val="99"/>
    <w:qFormat/>
    <w:rsid w:val="00426BC9"/>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qFormat/>
    <w:rsid w:val="00426BC9"/>
    <w:rPr>
      <w:rFonts w:eastAsia="Calibri" w:cstheme="minorBidi"/>
      <w:b/>
      <w:sz w:val="24"/>
    </w:rPr>
  </w:style>
  <w:style w:type="paragraph" w:customStyle="1" w:styleId="HotRoute">
    <w:name w:val="Hot Route!"/>
    <w:basedOn w:val="Normal"/>
    <w:uiPriority w:val="99"/>
    <w:qFormat/>
    <w:rsid w:val="00426BC9"/>
    <w:pPr>
      <w:ind w:left="144"/>
    </w:pPr>
    <w:rPr>
      <w:rFonts w:eastAsia="Times New Roman" w:cstheme="minorBidi"/>
      <w:sz w:val="16"/>
    </w:rPr>
  </w:style>
  <w:style w:type="character" w:customStyle="1" w:styleId="CardHighlightChar">
    <w:name w:val="Card Highlight Char"/>
    <w:link w:val="CardHighlight"/>
    <w:locked/>
    <w:rsid w:val="00426BC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6BC9"/>
    <w:pPr>
      <w:shd w:val="clear" w:color="auto" w:fill="66FFFF"/>
    </w:pPr>
    <w:rPr>
      <w:rFonts w:eastAsia="Calibri"/>
      <w:sz w:val="24"/>
      <w:u w:val="single"/>
    </w:rPr>
  </w:style>
  <w:style w:type="character" w:customStyle="1" w:styleId="BlockHeaderHiddenChar">
    <w:name w:val="Block Header Hidden Char"/>
    <w:link w:val="BlockHeaderHidden"/>
    <w:locked/>
    <w:rsid w:val="00426BC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6BC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6BC9"/>
    <w:pPr>
      <w:spacing w:before="100" w:beforeAutospacing="1" w:after="100" w:afterAutospacing="1"/>
    </w:pPr>
    <w:rPr>
      <w:rFonts w:eastAsia="Times New Roman" w:cstheme="minorBidi"/>
      <w:sz w:val="24"/>
    </w:rPr>
  </w:style>
  <w:style w:type="paragraph" w:customStyle="1" w:styleId="norma">
    <w:name w:val="norma"/>
    <w:basedOn w:val="Heading3"/>
    <w:uiPriority w:val="99"/>
    <w:qFormat/>
    <w:rsid w:val="00426BC9"/>
    <w:rPr>
      <w:rFonts w:eastAsia="MS Gothic" w:cs="Arial"/>
      <w:bCs w:val="0"/>
      <w:sz w:val="24"/>
    </w:rPr>
  </w:style>
  <w:style w:type="character" w:customStyle="1" w:styleId="NormaltagChar">
    <w:name w:val="Normal tag Char"/>
    <w:link w:val="Normaltag"/>
    <w:locked/>
    <w:rsid w:val="00426BC9"/>
    <w:rPr>
      <w:rFonts w:ascii="Georgia" w:hAnsi="Georgia"/>
      <w:b/>
    </w:rPr>
  </w:style>
  <w:style w:type="paragraph" w:customStyle="1" w:styleId="Normaltag">
    <w:name w:val="Normal tag"/>
    <w:basedOn w:val="Normal"/>
    <w:link w:val="NormaltagChar"/>
    <w:qFormat/>
    <w:rsid w:val="00426BC9"/>
    <w:rPr>
      <w:rFonts w:ascii="Georgia" w:hAnsi="Georgia" w:cstheme="minorBidi"/>
      <w:b/>
      <w:sz w:val="24"/>
    </w:rPr>
  </w:style>
  <w:style w:type="paragraph" w:customStyle="1" w:styleId="nromal">
    <w:name w:val="nromal"/>
    <w:basedOn w:val="Normal"/>
    <w:uiPriority w:val="99"/>
    <w:qFormat/>
    <w:rsid w:val="00426BC9"/>
    <w:pPr>
      <w:keepNext/>
      <w:keepLines/>
      <w:spacing w:before="200"/>
      <w:outlineLvl w:val="3"/>
    </w:pPr>
    <w:rPr>
      <w:rFonts w:eastAsia="Times New Roman" w:cs="Cambria"/>
      <w:b/>
      <w:iCs/>
      <w:sz w:val="16"/>
    </w:rPr>
  </w:style>
  <w:style w:type="paragraph" w:customStyle="1" w:styleId="natural">
    <w:name w:val="natural"/>
    <w:basedOn w:val="Normal"/>
    <w:uiPriority w:val="99"/>
    <w:qFormat/>
    <w:rsid w:val="00426BC9"/>
    <w:pPr>
      <w:keepNext/>
      <w:keepLines/>
      <w:spacing w:before="200"/>
      <w:outlineLvl w:val="3"/>
    </w:pPr>
    <w:rPr>
      <w:rFonts w:eastAsia="Times New Roman" w:cstheme="minorBidi"/>
      <w:b/>
      <w:iCs/>
      <w:sz w:val="16"/>
    </w:rPr>
  </w:style>
  <w:style w:type="paragraph" w:customStyle="1" w:styleId="nroaml">
    <w:name w:val="nroaml"/>
    <w:basedOn w:val="Normal"/>
    <w:uiPriority w:val="99"/>
    <w:qFormat/>
    <w:rsid w:val="00426BC9"/>
    <w:pPr>
      <w:keepNext/>
      <w:keepLines/>
      <w:spacing w:before="200"/>
      <w:outlineLvl w:val="3"/>
    </w:pPr>
    <w:rPr>
      <w:rFonts w:eastAsia="Times New Roman" w:cstheme="minorBidi"/>
      <w:b/>
      <w:iCs/>
      <w:sz w:val="16"/>
    </w:rPr>
  </w:style>
  <w:style w:type="paragraph" w:customStyle="1" w:styleId="noraml">
    <w:name w:val="noraml"/>
    <w:basedOn w:val="Normal"/>
    <w:uiPriority w:val="99"/>
    <w:qFormat/>
    <w:rsid w:val="00426BC9"/>
    <w:pPr>
      <w:keepNext/>
      <w:keepLines/>
      <w:spacing w:before="200"/>
      <w:outlineLvl w:val="3"/>
    </w:pPr>
    <w:rPr>
      <w:rFonts w:eastAsia="Times New Roman" w:cstheme="minorBidi"/>
      <w:b/>
      <w:iCs/>
      <w:sz w:val="24"/>
    </w:rPr>
  </w:style>
  <w:style w:type="character" w:customStyle="1" w:styleId="SmallSizeParagraphChar">
    <w:name w:val="Small Size Paragraph Char"/>
    <w:link w:val="SmallSizeParagraph"/>
    <w:locked/>
    <w:rsid w:val="00426BC9"/>
    <w:rPr>
      <w:rFonts w:ascii="Georgia" w:eastAsia="Calibri" w:hAnsi="Georgia"/>
      <w:sz w:val="16"/>
      <w:szCs w:val="16"/>
    </w:rPr>
  </w:style>
  <w:style w:type="paragraph" w:customStyle="1" w:styleId="SmallSizeParagraph">
    <w:name w:val="Small Size Paragraph"/>
    <w:basedOn w:val="Normal"/>
    <w:link w:val="SmallSizeParagraphChar"/>
    <w:qFormat/>
    <w:rsid w:val="00426BC9"/>
    <w:rPr>
      <w:rFonts w:ascii="Georgia" w:eastAsia="Calibri" w:hAnsi="Georgia" w:cstheme="minorBidi"/>
      <w:sz w:val="16"/>
      <w:szCs w:val="16"/>
    </w:rPr>
  </w:style>
  <w:style w:type="character" w:customStyle="1" w:styleId="StyleStyle49ptBoldChar">
    <w:name w:val="Style Style4 + 9 pt Bold Char"/>
    <w:basedOn w:val="Style4Char"/>
    <w:link w:val="StyleStyle49ptBold"/>
    <w:locked/>
    <w:rsid w:val="00426BC9"/>
    <w:rPr>
      <w:rFonts w:ascii="Georgia" w:hAnsi="Georgia"/>
      <w:b/>
      <w:bCs/>
      <w:u w:val="single"/>
    </w:rPr>
  </w:style>
  <w:style w:type="paragraph" w:customStyle="1" w:styleId="StyleStyle49ptBold">
    <w:name w:val="Style Style4 + 9 pt Bold"/>
    <w:basedOn w:val="Style40"/>
    <w:link w:val="StyleStyle49ptBoldChar"/>
    <w:qFormat/>
    <w:rsid w:val="00426BC9"/>
    <w:rPr>
      <w:rFonts w:ascii="Georgia" w:hAnsi="Georgia"/>
      <w:b/>
      <w:bCs/>
    </w:rPr>
  </w:style>
  <w:style w:type="character" w:customStyle="1" w:styleId="UnderlineChar2CharCharChar">
    <w:name w:val="Underline Char2 Char Char Char"/>
    <w:link w:val="UnderlineChar2CharChar"/>
    <w:locked/>
    <w:rsid w:val="00426BC9"/>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426BC9"/>
    <w:rPr>
      <w:rFonts w:ascii="Georgia" w:eastAsia="MS Mincho" w:hAnsi="Georgia" w:cstheme="minorBidi"/>
      <w:sz w:val="24"/>
      <w:szCs w:val="20"/>
      <w:u w:val="single"/>
    </w:rPr>
  </w:style>
  <w:style w:type="character" w:customStyle="1" w:styleId="StylecardLatinVerdana-BoldUnderlineChar">
    <w:name w:val="Style card + (Latin) Verdana-Bold Underline Char"/>
    <w:basedOn w:val="cardChar"/>
    <w:link w:val="StylecardLatinVerdana-BoldUnderline"/>
    <w:locked/>
    <w:rsid w:val="00426BC9"/>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426BC9"/>
    <w:pPr>
      <w:ind w:left="288" w:right="288"/>
    </w:pPr>
    <w:rPr>
      <w:rFonts w:asciiTheme="minorHAnsi" w:eastAsia="SimSun" w:hAnsiTheme="minorHAnsi" w:cstheme="minorBidi"/>
      <w:b/>
      <w:kern w:val="32"/>
      <w:sz w:val="24"/>
      <w:u w:val="single"/>
      <w:lang w:eastAsia="zh-CN"/>
    </w:rPr>
  </w:style>
  <w:style w:type="character" w:customStyle="1" w:styleId="StyleCardText9ptChar">
    <w:name w:val="Style Card Text + 9 pt Char"/>
    <w:basedOn w:val="DefaultParagraphFont"/>
    <w:link w:val="StyleCardText9pt"/>
    <w:locked/>
    <w:rsid w:val="00426BC9"/>
    <w:rPr>
      <w:rFonts w:ascii="Georgia" w:eastAsia="Calibri" w:hAnsi="Georgia"/>
    </w:rPr>
  </w:style>
  <w:style w:type="paragraph" w:customStyle="1" w:styleId="StyleCardText9pt">
    <w:name w:val="Style Card Text + 9 pt"/>
    <w:basedOn w:val="Normal"/>
    <w:link w:val="StyleCardText9ptChar"/>
    <w:qFormat/>
    <w:rsid w:val="00426BC9"/>
    <w:pPr>
      <w:spacing w:after="200"/>
      <w:contextualSpacing/>
    </w:pPr>
    <w:rPr>
      <w:rFonts w:ascii="Georgia" w:eastAsia="Calibri" w:hAnsi="Georgia" w:cstheme="minorBidi"/>
      <w:sz w:val="24"/>
    </w:rPr>
  </w:style>
  <w:style w:type="character" w:customStyle="1" w:styleId="StyleStyle49ptBoldBorderSinglesolidlineAuto05Char">
    <w:name w:val="Style Style4 + 9 pt Bold Border: : (Single solid line Auto  0.5... Char"/>
    <w:link w:val="StyleStyle49ptBoldBorderSinglesolidlineAuto05"/>
    <w:locked/>
    <w:rsid w:val="00426BC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426BC9"/>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locked/>
    <w:rsid w:val="00426BC9"/>
    <w:rPr>
      <w:rFonts w:ascii="Times New Roman" w:eastAsia="Calibri" w:hAnsi="Times New Roman" w:cs="Times New Roman"/>
      <w:b/>
      <w:szCs w:val="20"/>
      <w:u w:val="single"/>
    </w:rPr>
  </w:style>
  <w:style w:type="paragraph" w:customStyle="1" w:styleId="AuthorDate">
    <w:name w:val="AuthorDate"/>
    <w:next w:val="Normal"/>
    <w:link w:val="AuthorDateChar"/>
    <w:qFormat/>
    <w:rsid w:val="00426BC9"/>
    <w:pPr>
      <w:widowControl w:val="0"/>
      <w:outlineLvl w:val="2"/>
    </w:pPr>
    <w:rPr>
      <w:rFonts w:ascii="Times New Roman" w:eastAsia="Calibri" w:hAnsi="Times New Roman" w:cs="Times New Roman"/>
      <w:b/>
      <w:szCs w:val="20"/>
      <w:u w:val="single"/>
    </w:rPr>
  </w:style>
  <w:style w:type="paragraph" w:customStyle="1" w:styleId="Tag12">
    <w:name w:val="Tag12"/>
    <w:basedOn w:val="Normal"/>
    <w:uiPriority w:val="99"/>
    <w:qFormat/>
    <w:rsid w:val="00426BC9"/>
    <w:pPr>
      <w:contextualSpacing/>
    </w:pPr>
    <w:rPr>
      <w:rFonts w:eastAsia="Cambria" w:cstheme="minorBidi"/>
      <w:b/>
      <w:sz w:val="24"/>
    </w:rPr>
  </w:style>
  <w:style w:type="paragraph" w:customStyle="1" w:styleId="Shrink8">
    <w:name w:val="Shrink8"/>
    <w:basedOn w:val="Normal"/>
    <w:uiPriority w:val="99"/>
    <w:qFormat/>
    <w:rsid w:val="00426BC9"/>
    <w:rPr>
      <w:rFonts w:eastAsia="Cambria" w:cstheme="minorBidi"/>
      <w:sz w:val="16"/>
    </w:rPr>
  </w:style>
  <w:style w:type="character" w:customStyle="1" w:styleId="UnderlineTextChar">
    <w:name w:val="Underline Text Char"/>
    <w:link w:val="UnderlineText"/>
    <w:locked/>
    <w:rsid w:val="00426BC9"/>
    <w:rPr>
      <w:u w:val="single"/>
    </w:rPr>
  </w:style>
  <w:style w:type="paragraph" w:customStyle="1" w:styleId="UnderlineText">
    <w:name w:val="Underline Text"/>
    <w:basedOn w:val="Normal"/>
    <w:link w:val="UnderlineTextChar"/>
    <w:qFormat/>
    <w:rsid w:val="00426BC9"/>
    <w:pPr>
      <w:ind w:left="288"/>
    </w:pPr>
    <w:rPr>
      <w:rFonts w:asciiTheme="minorHAnsi" w:hAnsiTheme="minorHAnsi" w:cstheme="minorBidi"/>
      <w:sz w:val="24"/>
      <w:u w:val="single"/>
    </w:rPr>
  </w:style>
  <w:style w:type="character" w:customStyle="1" w:styleId="SmallFontChar">
    <w:name w:val="Small Font Char"/>
    <w:basedOn w:val="DefaultParagraphFont"/>
    <w:link w:val="SmallFont"/>
    <w:locked/>
    <w:rsid w:val="00426BC9"/>
    <w:rPr>
      <w:rFonts w:ascii="Georgia" w:eastAsia="Times New Roman" w:hAnsi="Georgia"/>
      <w:sz w:val="14"/>
      <w:szCs w:val="18"/>
    </w:rPr>
  </w:style>
  <w:style w:type="paragraph" w:customStyle="1" w:styleId="SmallFont">
    <w:name w:val="Small Font"/>
    <w:basedOn w:val="Normal"/>
    <w:link w:val="SmallFontChar"/>
    <w:qFormat/>
    <w:rsid w:val="00426BC9"/>
    <w:pPr>
      <w:spacing w:after="200"/>
      <w:contextualSpacing/>
    </w:pPr>
    <w:rPr>
      <w:rFonts w:ascii="Georgia" w:eastAsia="Times New Roman" w:hAnsi="Georgia" w:cstheme="minorBidi"/>
      <w:sz w:val="14"/>
      <w:szCs w:val="18"/>
    </w:rPr>
  </w:style>
  <w:style w:type="character" w:customStyle="1" w:styleId="HotRouteChar">
    <w:name w:val="Hot Route Char"/>
    <w:link w:val="HotRoute0"/>
    <w:locked/>
    <w:rsid w:val="00426BC9"/>
    <w:rPr>
      <w:rFonts w:ascii="Georgia" w:eastAsia="Cambria" w:hAnsi="Georgia"/>
      <w:iCs/>
      <w:color w:val="000000"/>
      <w:sz w:val="18"/>
    </w:rPr>
  </w:style>
  <w:style w:type="paragraph" w:customStyle="1" w:styleId="HotRoute0">
    <w:name w:val="Hot Route"/>
    <w:basedOn w:val="Normal"/>
    <w:link w:val="HotRouteChar"/>
    <w:qFormat/>
    <w:rsid w:val="00426BC9"/>
    <w:pPr>
      <w:ind w:left="288"/>
    </w:pPr>
    <w:rPr>
      <w:rFonts w:ascii="Georgia" w:eastAsia="Cambria" w:hAnsi="Georgia" w:cstheme="minorBidi"/>
      <w:iCs/>
      <w:color w:val="000000"/>
      <w:sz w:val="18"/>
    </w:rPr>
  </w:style>
  <w:style w:type="paragraph" w:customStyle="1" w:styleId="Heading42">
    <w:name w:val="Heading 42"/>
    <w:basedOn w:val="Normal"/>
    <w:uiPriority w:val="99"/>
    <w:qFormat/>
    <w:rsid w:val="00426BC9"/>
    <w:rPr>
      <w:rFonts w:eastAsia="Times New Roman" w:cstheme="minorBidi"/>
      <w:sz w:val="16"/>
    </w:rPr>
  </w:style>
  <w:style w:type="character" w:customStyle="1" w:styleId="DebateNormalChar">
    <w:name w:val="DebateNormal Char"/>
    <w:basedOn w:val="DefaultParagraphFont"/>
    <w:link w:val="DebateNormal"/>
    <w:locked/>
    <w:rsid w:val="00426BC9"/>
    <w:rPr>
      <w:rFonts w:ascii="Georgia" w:eastAsia="Calibri" w:hAnsi="Georgia"/>
      <w:szCs w:val="20"/>
    </w:rPr>
  </w:style>
  <w:style w:type="paragraph" w:customStyle="1" w:styleId="DebateNormal">
    <w:name w:val="DebateNormal"/>
    <w:basedOn w:val="Normal"/>
    <w:link w:val="DebateNormalChar"/>
    <w:qFormat/>
    <w:rsid w:val="00426BC9"/>
    <w:pPr>
      <w:spacing w:line="276" w:lineRule="auto"/>
    </w:pPr>
    <w:rPr>
      <w:rFonts w:ascii="Georgia" w:eastAsia="Calibri" w:hAnsi="Georgia" w:cstheme="minorBidi"/>
      <w:sz w:val="24"/>
      <w:szCs w:val="20"/>
    </w:rPr>
  </w:style>
  <w:style w:type="character" w:customStyle="1" w:styleId="DebateEmphasisChar">
    <w:name w:val="DebateEmphasis Char"/>
    <w:basedOn w:val="DefaultParagraphFont"/>
    <w:link w:val="DebateEmphasis"/>
    <w:locked/>
    <w:rsid w:val="00426BC9"/>
    <w:rPr>
      <w:rFonts w:ascii="Georgia" w:eastAsia="Calibri" w:hAnsi="Georgia"/>
      <w:b/>
      <w:szCs w:val="20"/>
      <w:u w:val="single"/>
    </w:rPr>
  </w:style>
  <w:style w:type="paragraph" w:customStyle="1" w:styleId="DebateEmphasis">
    <w:name w:val="DebateEmphasis"/>
    <w:basedOn w:val="Normal"/>
    <w:link w:val="DebateEmphasisChar"/>
    <w:qFormat/>
    <w:rsid w:val="00426BC9"/>
    <w:pPr>
      <w:spacing w:line="276" w:lineRule="auto"/>
    </w:pPr>
    <w:rPr>
      <w:rFonts w:ascii="Georgia" w:eastAsia="Calibri" w:hAnsi="Georgia" w:cstheme="minorBidi"/>
      <w:b/>
      <w:sz w:val="24"/>
      <w:szCs w:val="20"/>
      <w:u w:val="single"/>
    </w:rPr>
  </w:style>
  <w:style w:type="character" w:customStyle="1" w:styleId="NormalCiteChar">
    <w:name w:val="NormalCite Char"/>
    <w:basedOn w:val="DefaultParagraphFont"/>
    <w:link w:val="NormalCite"/>
    <w:locked/>
    <w:rsid w:val="00426BC9"/>
    <w:rPr>
      <w:rFonts w:ascii="Times New Roman" w:hAnsi="Times New Roman" w:cs="Times New Roman"/>
      <w:sz w:val="18"/>
    </w:rPr>
  </w:style>
  <w:style w:type="paragraph" w:customStyle="1" w:styleId="NormalCite">
    <w:name w:val="NormalCite"/>
    <w:link w:val="NormalCiteChar"/>
    <w:qFormat/>
    <w:rsid w:val="00426BC9"/>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426BC9"/>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426BC9"/>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426BC9"/>
    <w:rPr>
      <w:u w:val="single"/>
    </w:rPr>
  </w:style>
  <w:style w:type="paragraph" w:customStyle="1" w:styleId="UnderlineChar4">
    <w:name w:val="Underline Char4"/>
    <w:basedOn w:val="Normal"/>
    <w:link w:val="UnderlineChar4Char"/>
    <w:qFormat/>
    <w:rsid w:val="00426BC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426BC9"/>
    <w:rPr>
      <w:b/>
      <w:u w:val="single"/>
    </w:rPr>
  </w:style>
  <w:style w:type="paragraph" w:customStyle="1" w:styleId="BoldandUnderlineChar3">
    <w:name w:val="Bold and Underline Char3"/>
    <w:basedOn w:val="Normal"/>
    <w:link w:val="BoldandUnderlineChar3Char2"/>
    <w:qFormat/>
    <w:rsid w:val="00426BC9"/>
    <w:rPr>
      <w:rFonts w:asciiTheme="minorHAnsi" w:hAnsiTheme="minorHAnsi" w:cstheme="minorBidi"/>
      <w:b/>
      <w:sz w:val="24"/>
      <w:u w:val="single"/>
    </w:rPr>
  </w:style>
  <w:style w:type="character" w:customStyle="1" w:styleId="LanguageChar">
    <w:name w:val="Language Char"/>
    <w:basedOn w:val="DefaultParagraphFont"/>
    <w:link w:val="Language"/>
    <w:locked/>
    <w:rsid w:val="00426BC9"/>
    <w:rPr>
      <w:rFonts w:ascii="Georgia" w:eastAsia="Times New Roman" w:hAnsi="Georgia"/>
      <w:strike/>
      <w:szCs w:val="20"/>
    </w:rPr>
  </w:style>
  <w:style w:type="paragraph" w:customStyle="1" w:styleId="Language">
    <w:name w:val="Language"/>
    <w:basedOn w:val="Normal"/>
    <w:link w:val="LanguageChar"/>
    <w:qFormat/>
    <w:rsid w:val="00426BC9"/>
    <w:rPr>
      <w:rFonts w:ascii="Georgia" w:eastAsia="Times New Roman" w:hAnsi="Georgia" w:cstheme="minorBidi"/>
      <w:strike/>
      <w:sz w:val="24"/>
      <w:szCs w:val="20"/>
    </w:rPr>
  </w:style>
  <w:style w:type="character" w:customStyle="1" w:styleId="UnderlineChar3Char">
    <w:name w:val="Underline Char3 Char"/>
    <w:basedOn w:val="DefaultParagraphFont"/>
    <w:link w:val="UnderlineChar3"/>
    <w:locked/>
    <w:rsid w:val="00426BC9"/>
    <w:rPr>
      <w:rFonts w:ascii="Georgia" w:eastAsia="Times New Roman" w:hAnsi="Georgia"/>
      <w:u w:val="single"/>
    </w:rPr>
  </w:style>
  <w:style w:type="paragraph" w:customStyle="1" w:styleId="UnderlineChar3">
    <w:name w:val="Underline Char3"/>
    <w:basedOn w:val="Normal"/>
    <w:link w:val="UnderlineChar3Char"/>
    <w:qFormat/>
    <w:rsid w:val="00426BC9"/>
    <w:rPr>
      <w:rFonts w:ascii="Georgia" w:eastAsia="Times New Roman" w:hAnsi="Georgia" w:cstheme="minorBidi"/>
      <w:sz w:val="24"/>
      <w:u w:val="single"/>
    </w:rPr>
  </w:style>
  <w:style w:type="character" w:customStyle="1" w:styleId="BoldandUnderlineChar3CharChar">
    <w:name w:val="Bold and Underline Char3 Char Char"/>
    <w:basedOn w:val="DefaultParagraphFont"/>
    <w:link w:val="BoldandUnderlineChar3Char"/>
    <w:locked/>
    <w:rsid w:val="00426BC9"/>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426BC9"/>
    <w:rPr>
      <w:rFonts w:ascii="Georgia" w:eastAsia="Times New Roman" w:hAnsi="Georgia" w:cstheme="minorBidi"/>
      <w:b/>
      <w:sz w:val="24"/>
      <w:u w:val="single"/>
    </w:rPr>
  </w:style>
  <w:style w:type="character" w:customStyle="1" w:styleId="StyleStyle49ptBoldItalicChar">
    <w:name w:val="Style Style4 + 9 pt Bold Italic Char"/>
    <w:basedOn w:val="DefaultParagraphFont"/>
    <w:link w:val="StyleStyle49ptBoldItalic"/>
    <w:locked/>
    <w:rsid w:val="00426BC9"/>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426BC9"/>
    <w:rPr>
      <w:rFonts w:ascii="Georgia" w:eastAsia="Times New Roman" w:hAnsi="Georgia" w:cstheme="minorBidi"/>
      <w:b/>
      <w:bCs/>
      <w:i/>
      <w:iCs/>
      <w:sz w:val="24"/>
      <w:u w:val="single"/>
    </w:rPr>
  </w:style>
  <w:style w:type="character" w:customStyle="1" w:styleId="LanguageEditingChar">
    <w:name w:val="Language Editing Char"/>
    <w:link w:val="LanguageEditing"/>
    <w:locked/>
    <w:rsid w:val="00426BC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6BC9"/>
    <w:rPr>
      <w:rFonts w:ascii="Times New Roman" w:eastAsia="Times New Roman" w:hAnsi="Times New Roman" w:cs="Times New Roman"/>
      <w:strike/>
      <w:sz w:val="20"/>
    </w:rPr>
  </w:style>
  <w:style w:type="character" w:customStyle="1" w:styleId="CardT1Char">
    <w:name w:val="CardT1 Char"/>
    <w:link w:val="CardT1"/>
    <w:locked/>
    <w:rsid w:val="00426BC9"/>
    <w:rPr>
      <w:rFonts w:ascii="Arial" w:eastAsia="Calibri" w:hAnsi="Arial" w:cs="Arial"/>
      <w:kern w:val="2"/>
      <w:sz w:val="14"/>
      <w:szCs w:val="14"/>
      <w:lang w:eastAsia="zh-TW"/>
    </w:rPr>
  </w:style>
  <w:style w:type="paragraph" w:customStyle="1" w:styleId="CardT1">
    <w:name w:val="CardT1"/>
    <w:basedOn w:val="Normal"/>
    <w:link w:val="CardT1Char"/>
    <w:qFormat/>
    <w:rsid w:val="00426BC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6BC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6BC9"/>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locked/>
    <w:rsid w:val="00426BC9"/>
    <w:rPr>
      <w:rFonts w:ascii="Arial" w:eastAsia="Calibri" w:hAnsi="Arial" w:cs="Arial"/>
      <w:u w:val="single"/>
    </w:rPr>
  </w:style>
  <w:style w:type="paragraph" w:customStyle="1" w:styleId="Underline2">
    <w:name w:val="Underline2"/>
    <w:basedOn w:val="Normal"/>
    <w:link w:val="Underline2Char"/>
    <w:uiPriority w:val="4"/>
    <w:qFormat/>
    <w:rsid w:val="00426BC9"/>
    <w:rPr>
      <w:rFonts w:ascii="Arial" w:eastAsia="Calibri" w:hAnsi="Arial" w:cs="Arial"/>
      <w:sz w:val="24"/>
      <w:u w:val="single"/>
    </w:rPr>
  </w:style>
  <w:style w:type="character" w:customStyle="1" w:styleId="CARDChar1">
    <w:name w:val="CARD Char"/>
    <w:basedOn w:val="DefaultParagraphFont"/>
    <w:link w:val="CARD"/>
    <w:locked/>
    <w:rsid w:val="00426BC9"/>
    <w:rPr>
      <w:rFonts w:ascii="Georgia" w:hAnsi="Georgia"/>
      <w:szCs w:val="20"/>
    </w:rPr>
  </w:style>
  <w:style w:type="paragraph" w:customStyle="1" w:styleId="CARD">
    <w:name w:val="CARD"/>
    <w:basedOn w:val="Normal"/>
    <w:link w:val="CARDChar1"/>
    <w:autoRedefine/>
    <w:qFormat/>
    <w:rsid w:val="00426BC9"/>
    <w:rPr>
      <w:rFonts w:ascii="Georgia" w:hAnsi="Georgia" w:cstheme="minorBidi"/>
      <w:sz w:val="24"/>
      <w:szCs w:val="20"/>
    </w:rPr>
  </w:style>
  <w:style w:type="paragraph" w:customStyle="1" w:styleId="p0">
    <w:name w:val="p0"/>
    <w:basedOn w:val="Normal"/>
    <w:uiPriority w:val="99"/>
    <w:qFormat/>
    <w:rsid w:val="00426BC9"/>
    <w:pPr>
      <w:spacing w:before="100" w:beforeAutospacing="1" w:after="100" w:afterAutospacing="1"/>
    </w:pPr>
    <w:rPr>
      <w:rFonts w:eastAsia="Times New Roman" w:cstheme="minorBidi"/>
      <w:sz w:val="24"/>
    </w:rPr>
  </w:style>
  <w:style w:type="paragraph" w:customStyle="1" w:styleId="CiteReal">
    <w:name w:val="Cite Real"/>
    <w:basedOn w:val="Normal"/>
    <w:next w:val="Normal"/>
    <w:uiPriority w:val="99"/>
    <w:qFormat/>
    <w:rsid w:val="00426BC9"/>
    <w:rPr>
      <w:rFonts w:eastAsia="MS Mincho" w:cstheme="minorBidi"/>
      <w:b/>
      <w:sz w:val="24"/>
      <w:u w:val="single"/>
    </w:rPr>
  </w:style>
  <w:style w:type="paragraph" w:customStyle="1" w:styleId="2909F619802848F09E01365C32F34654">
    <w:name w:val="2909F619802848F09E01365C32F34654"/>
    <w:uiPriority w:val="99"/>
    <w:qFormat/>
    <w:rsid w:val="00426BC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26BC9"/>
    <w:rPr>
      <w:rFonts w:ascii="Georgia" w:eastAsia="Calibri" w:hAnsi="Georgia"/>
      <w:u w:val="single"/>
      <w:lang w:val="x-none" w:eastAsia="zh-CN"/>
    </w:rPr>
  </w:style>
  <w:style w:type="paragraph" w:customStyle="1" w:styleId="UnderlineS">
    <w:name w:val="Underline S"/>
    <w:basedOn w:val="Normal"/>
    <w:link w:val="UnderlineSChar"/>
    <w:qFormat/>
    <w:rsid w:val="00426BC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26BC9"/>
    <w:rPr>
      <w:rFonts w:ascii="Georgia" w:eastAsia="SimSun" w:hAnsi="Georgia"/>
      <w:sz w:val="12"/>
    </w:rPr>
  </w:style>
  <w:style w:type="paragraph" w:customStyle="1" w:styleId="Ununderlined">
    <w:name w:val="Ununderlined"/>
    <w:basedOn w:val="Normal"/>
    <w:link w:val="UnunderlinedChar"/>
    <w:qFormat/>
    <w:rsid w:val="00426BC9"/>
    <w:rPr>
      <w:rFonts w:ascii="Georgia" w:eastAsia="SimSun" w:hAnsi="Georgia" w:cstheme="minorBidi"/>
      <w:sz w:val="12"/>
    </w:rPr>
  </w:style>
  <w:style w:type="character" w:customStyle="1" w:styleId="HighlightingChar">
    <w:name w:val="Highlighting Char"/>
    <w:link w:val="Highlighting"/>
    <w:locked/>
    <w:rsid w:val="00426BC9"/>
    <w:rPr>
      <w:rFonts w:ascii="Georgia" w:eastAsia="SimSun" w:hAnsi="Georgia"/>
      <w:u w:val="thick"/>
    </w:rPr>
  </w:style>
  <w:style w:type="paragraph" w:customStyle="1" w:styleId="Highlighting">
    <w:name w:val="Highlighting"/>
    <w:basedOn w:val="Normal"/>
    <w:link w:val="HighlightingChar"/>
    <w:autoRedefine/>
    <w:qFormat/>
    <w:rsid w:val="00426BC9"/>
    <w:rPr>
      <w:rFonts w:ascii="Georgia" w:eastAsia="SimSun" w:hAnsi="Georgia" w:cstheme="minorBidi"/>
      <w:sz w:val="24"/>
      <w:u w:val="thick"/>
    </w:rPr>
  </w:style>
  <w:style w:type="character" w:customStyle="1" w:styleId="CITEChar">
    <w:name w:val="CITE Char"/>
    <w:link w:val="CITE"/>
    <w:locked/>
    <w:rsid w:val="00426BC9"/>
    <w:rPr>
      <w:rFonts w:ascii="Arial" w:eastAsia="Times New Roman" w:hAnsi="Arial" w:cs="Arial"/>
      <w:iCs/>
      <w:smallCaps/>
      <w:sz w:val="20"/>
      <w:szCs w:val="20"/>
      <w:u w:val="double"/>
    </w:rPr>
  </w:style>
  <w:style w:type="paragraph" w:customStyle="1" w:styleId="CITE">
    <w:name w:val="CITE"/>
    <w:basedOn w:val="Heading2"/>
    <w:link w:val="CITEChar"/>
    <w:autoRedefine/>
    <w:qFormat/>
    <w:rsid w:val="00426BC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426BC9"/>
    <w:pPr>
      <w:spacing w:before="100" w:beforeAutospacing="1" w:after="100" w:afterAutospacing="1"/>
    </w:pPr>
    <w:rPr>
      <w:rFonts w:eastAsia="Times New Roman" w:cstheme="minorBidi"/>
      <w:sz w:val="24"/>
      <w:lang w:eastAsia="zh-CN"/>
    </w:rPr>
  </w:style>
  <w:style w:type="character" w:customStyle="1" w:styleId="Cardnon-underlinedChar">
    <w:name w:val="Card non-underlined Char"/>
    <w:link w:val="Cardnon-underlined"/>
    <w:locked/>
    <w:rsid w:val="00426BC9"/>
    <w:rPr>
      <w:rFonts w:ascii="Georgia" w:eastAsia="Times New Roman" w:hAnsi="Georgia"/>
      <w:szCs w:val="20"/>
    </w:rPr>
  </w:style>
  <w:style w:type="paragraph" w:customStyle="1" w:styleId="Cardnon-underlined">
    <w:name w:val="Card non-underlined"/>
    <w:basedOn w:val="Normal"/>
    <w:link w:val="Cardnon-underlinedChar"/>
    <w:autoRedefine/>
    <w:qFormat/>
    <w:rsid w:val="00426BC9"/>
    <w:rPr>
      <w:rFonts w:ascii="Georgia" w:eastAsia="Times New Roman" w:hAnsi="Georgia" w:cstheme="minorBidi"/>
      <w:sz w:val="24"/>
      <w:szCs w:val="20"/>
    </w:rPr>
  </w:style>
  <w:style w:type="paragraph" w:customStyle="1" w:styleId="fullstory">
    <w:name w:val="fullstory"/>
    <w:basedOn w:val="Normal"/>
    <w:uiPriority w:val="99"/>
    <w:qFormat/>
    <w:rsid w:val="00426BC9"/>
    <w:pPr>
      <w:spacing w:before="100" w:beforeAutospacing="1" w:after="100" w:afterAutospacing="1"/>
    </w:pPr>
    <w:rPr>
      <w:rFonts w:eastAsia="Times New Roman" w:cstheme="minorBidi"/>
      <w:sz w:val="24"/>
    </w:rPr>
  </w:style>
  <w:style w:type="paragraph" w:customStyle="1" w:styleId="Carding">
    <w:name w:val="Carding"/>
    <w:basedOn w:val="Normal"/>
    <w:uiPriority w:val="99"/>
    <w:qFormat/>
    <w:rsid w:val="00426BC9"/>
    <w:rPr>
      <w:rFonts w:eastAsia="Times New Roman" w:cstheme="minorBidi"/>
      <w:sz w:val="18"/>
    </w:rPr>
  </w:style>
  <w:style w:type="character" w:customStyle="1" w:styleId="CardsHighlightedChar">
    <w:name w:val="Cards Highlighted Char"/>
    <w:link w:val="CardsHighlighted"/>
    <w:locked/>
    <w:rsid w:val="00426BC9"/>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426BC9"/>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426BC9"/>
    <w:rPr>
      <w:rFonts w:ascii="Calibri" w:eastAsia="Times New Roman" w:hAnsi="Calibri" w:cs="Times New Roman"/>
      <w:szCs w:val="20"/>
      <w:u w:val="single"/>
    </w:rPr>
  </w:style>
  <w:style w:type="paragraph" w:customStyle="1" w:styleId="StyleUnderline9pt">
    <w:name w:val="Style Underline + 9 pt"/>
    <w:link w:val="StyleUnderline9ptChar"/>
    <w:qFormat/>
    <w:rsid w:val="00426BC9"/>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426BC9"/>
    <w:rPr>
      <w:rFonts w:ascii="Arial Narrow" w:eastAsia="Times New Roman" w:hAnsi="Arial Narrow"/>
      <w:kern w:val="32"/>
      <w:szCs w:val="20"/>
    </w:rPr>
  </w:style>
  <w:style w:type="paragraph" w:customStyle="1" w:styleId="Stylecard9pt">
    <w:name w:val="Style card + 9 pt"/>
    <w:basedOn w:val="Normal"/>
    <w:link w:val="Stylecard9ptChar"/>
    <w:qFormat/>
    <w:rsid w:val="00426BC9"/>
    <w:pPr>
      <w:widowControl w:val="0"/>
      <w:ind w:left="288" w:right="288"/>
    </w:pPr>
    <w:rPr>
      <w:rFonts w:ascii="Arial Narrow" w:eastAsia="Times New Roman" w:hAnsi="Arial Narrow" w:cstheme="minorBidi"/>
      <w:kern w:val="32"/>
      <w:sz w:val="24"/>
      <w:szCs w:val="20"/>
    </w:rPr>
  </w:style>
  <w:style w:type="paragraph" w:customStyle="1" w:styleId="TagsCharChar">
    <w:name w:val="Tags Char Char"/>
    <w:basedOn w:val="Normal"/>
    <w:uiPriority w:val="99"/>
    <w:qFormat/>
    <w:rsid w:val="00426BC9"/>
    <w:rPr>
      <w:rFonts w:ascii="Times" w:eastAsia="Times" w:hAnsi="Times" w:cstheme="minorBidi"/>
      <w:b/>
      <w:sz w:val="24"/>
    </w:rPr>
  </w:style>
  <w:style w:type="paragraph" w:customStyle="1" w:styleId="NormalWeb8">
    <w:name w:val="Normal (Web)8"/>
    <w:basedOn w:val="Normal"/>
    <w:uiPriority w:val="99"/>
    <w:qFormat/>
    <w:rsid w:val="00426BC9"/>
    <w:pPr>
      <w:spacing w:before="100" w:beforeAutospacing="1" w:after="100" w:afterAutospacing="1"/>
    </w:pPr>
    <w:rPr>
      <w:rFonts w:eastAsia="Times New Roman" w:cstheme="minorBid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426BC9"/>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6BC9"/>
    <w:pPr>
      <w:pBdr>
        <w:top w:val="single" w:sz="4" w:space="0" w:color="auto"/>
        <w:left w:val="single" w:sz="4" w:space="0" w:color="auto"/>
        <w:bottom w:val="single" w:sz="4" w:space="0" w:color="auto"/>
        <w:right w:val="single" w:sz="4" w:space="0" w:color="auto"/>
      </w:pBdr>
      <w:ind w:left="-1080" w:right="1728"/>
    </w:pPr>
    <w:rPr>
      <w:rFonts w:ascii="Georgia" w:eastAsia="Times New Roman" w:hAnsi="Georgia"/>
      <w:color w:val="auto"/>
      <w:sz w:val="24"/>
      <w:szCs w:val="20"/>
      <w:u w:val="thick"/>
      <w:bdr w:val="single" w:sz="4" w:space="0" w:color="auto" w:frame="1"/>
    </w:rPr>
  </w:style>
  <w:style w:type="paragraph" w:customStyle="1" w:styleId="author-name">
    <w:name w:val="author-name"/>
    <w:basedOn w:val="Normal"/>
    <w:uiPriority w:val="99"/>
    <w:qFormat/>
    <w:rsid w:val="00426BC9"/>
    <w:pPr>
      <w:spacing w:before="100" w:beforeAutospacing="1" w:after="100" w:afterAutospacing="1"/>
    </w:pPr>
    <w:rPr>
      <w:rFonts w:eastAsia="Times New Roman" w:cstheme="minorBidi"/>
      <w:sz w:val="24"/>
    </w:rPr>
  </w:style>
  <w:style w:type="paragraph" w:customStyle="1" w:styleId="author-credentials">
    <w:name w:val="author-credentials"/>
    <w:basedOn w:val="Normal"/>
    <w:uiPriority w:val="99"/>
    <w:qFormat/>
    <w:rsid w:val="00426BC9"/>
    <w:pPr>
      <w:spacing w:before="100" w:beforeAutospacing="1" w:after="100" w:afterAutospacing="1"/>
    </w:pPr>
    <w:rPr>
      <w:rFonts w:eastAsia="Times New Roman" w:cstheme="minorBidi"/>
      <w:sz w:val="24"/>
    </w:rPr>
  </w:style>
  <w:style w:type="character" w:customStyle="1" w:styleId="StyleUnderlined11ptBoldChar">
    <w:name w:val="Style Underlined + 11 pt Bold Char"/>
    <w:link w:val="StyleUnderlined11ptBold"/>
    <w:locked/>
    <w:rsid w:val="00426BC9"/>
    <w:rPr>
      <w:b/>
      <w:bCs/>
      <w:u w:val="single"/>
    </w:rPr>
  </w:style>
  <w:style w:type="paragraph" w:customStyle="1" w:styleId="StyleUnderlined11ptBold">
    <w:name w:val="Style Underlined + 11 pt Bold"/>
    <w:basedOn w:val="underlined"/>
    <w:link w:val="StyleUnderlined11ptBoldChar"/>
    <w:qFormat/>
    <w:rsid w:val="00426BC9"/>
    <w:pPr>
      <w:contextualSpacing w:val="0"/>
    </w:pPr>
    <w:rPr>
      <w:b/>
      <w:bCs/>
      <w:sz w:val="24"/>
    </w:rPr>
  </w:style>
  <w:style w:type="character" w:customStyle="1" w:styleId="StyleUnderlined11ptChar">
    <w:name w:val="Style Underlined + 11 pt Char"/>
    <w:link w:val="StyleUnderlined11pt"/>
    <w:locked/>
    <w:rsid w:val="00426BC9"/>
    <w:rPr>
      <w:u w:val="single"/>
    </w:rPr>
  </w:style>
  <w:style w:type="paragraph" w:customStyle="1" w:styleId="StyleUnderlined11pt">
    <w:name w:val="Style Underlined + 11 pt"/>
    <w:basedOn w:val="underlined"/>
    <w:link w:val="StyleUnderlined11ptChar"/>
    <w:qFormat/>
    <w:rsid w:val="00426BC9"/>
    <w:pPr>
      <w:contextualSpacing w:val="0"/>
    </w:pPr>
    <w:rPr>
      <w:sz w:val="24"/>
    </w:rPr>
  </w:style>
  <w:style w:type="character" w:customStyle="1" w:styleId="CardTextChar2">
    <w:name w:val="CardText Char"/>
    <w:link w:val="CardText3"/>
    <w:locked/>
    <w:rsid w:val="00426BC9"/>
    <w:rPr>
      <w:rFonts w:ascii="Georgia" w:eastAsia="Calibri" w:hAnsi="Georgia"/>
    </w:rPr>
  </w:style>
  <w:style w:type="paragraph" w:customStyle="1" w:styleId="CardText3">
    <w:name w:val="CardText"/>
    <w:basedOn w:val="Normal"/>
    <w:link w:val="CardTextChar2"/>
    <w:qFormat/>
    <w:rsid w:val="00426BC9"/>
    <w:pPr>
      <w:ind w:left="288"/>
    </w:pPr>
    <w:rPr>
      <w:rFonts w:ascii="Georgia" w:eastAsia="Calibri" w:hAnsi="Georgia" w:cstheme="minorBidi"/>
      <w:sz w:val="24"/>
    </w:rPr>
  </w:style>
  <w:style w:type="paragraph" w:customStyle="1" w:styleId="Analytics">
    <w:name w:val="Analytics"/>
    <w:basedOn w:val="Normal"/>
    <w:link w:val="AnalyticsChar"/>
    <w:uiPriority w:val="4"/>
    <w:qFormat/>
    <w:rsid w:val="00426BC9"/>
    <w:rPr>
      <w:rFonts w:eastAsia="Calibri" w:cstheme="minorBidi"/>
      <w:b/>
      <w:sz w:val="24"/>
    </w:rPr>
  </w:style>
  <w:style w:type="paragraph" w:customStyle="1" w:styleId="D345FF3D873148C5AE3FBF3267827368">
    <w:name w:val="D345FF3D873148C5AE3FBF3267827368"/>
    <w:uiPriority w:val="99"/>
    <w:qFormat/>
    <w:rsid w:val="00426BC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26BC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6BC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26BC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6BC9"/>
    <w:rPr>
      <w:b/>
      <w:sz w:val="28"/>
    </w:rPr>
  </w:style>
  <w:style w:type="character" w:customStyle="1" w:styleId="SourcenameChar">
    <w:name w:val="Source name Char"/>
    <w:link w:val="Sourcename"/>
    <w:locked/>
    <w:rsid w:val="00426BC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6BC9"/>
    <w:rPr>
      <w:b/>
      <w:bCs/>
      <w:sz w:val="20"/>
    </w:rPr>
  </w:style>
  <w:style w:type="character" w:customStyle="1" w:styleId="underlinedcardChar">
    <w:name w:val="underlined card Char"/>
    <w:link w:val="underlinedcard0"/>
    <w:locked/>
    <w:rsid w:val="00426BC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6BC9"/>
    <w:rPr>
      <w:sz w:val="24"/>
      <w:u w:val="single"/>
    </w:rPr>
  </w:style>
  <w:style w:type="paragraph" w:customStyle="1" w:styleId="FullText">
    <w:name w:val="Full Text"/>
    <w:basedOn w:val="Normal"/>
    <w:uiPriority w:val="99"/>
    <w:qFormat/>
    <w:rsid w:val="00426BC9"/>
    <w:rPr>
      <w:rFonts w:eastAsia="Times New Roman" w:cstheme="minorBidi"/>
      <w:sz w:val="16"/>
    </w:rPr>
  </w:style>
  <w:style w:type="character" w:customStyle="1" w:styleId="TextUnderlineChar">
    <w:name w:val="Text Underline Char"/>
    <w:link w:val="TextUnderline"/>
    <w:locked/>
    <w:rsid w:val="00426BC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6BC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26BC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6BC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26BC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6BC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26BC9"/>
    <w:pPr>
      <w:spacing w:before="240"/>
      <w:outlineLvl w:val="2"/>
    </w:pPr>
    <w:rPr>
      <w:rFonts w:eastAsia="Times New Roman" w:cstheme="minorBidi"/>
      <w:b/>
      <w:sz w:val="16"/>
    </w:rPr>
  </w:style>
  <w:style w:type="character" w:customStyle="1" w:styleId="CiteCardChar">
    <w:name w:val="Cite_Card Char"/>
    <w:link w:val="CiteCard0"/>
    <w:locked/>
    <w:rsid w:val="00426BC9"/>
    <w:rPr>
      <w:rFonts w:ascii="Times New Roman" w:eastAsia="Times New Roman" w:hAnsi="Times New Roman" w:cs="Arial"/>
      <w:bCs/>
      <w:sz w:val="20"/>
      <w:szCs w:val="20"/>
    </w:rPr>
  </w:style>
  <w:style w:type="paragraph" w:customStyle="1" w:styleId="CiteCard0">
    <w:name w:val="Cite_Card"/>
    <w:link w:val="CiteCardChar"/>
    <w:qFormat/>
    <w:rsid w:val="00426BC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6BC9"/>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426BC9"/>
    <w:pPr>
      <w:spacing w:before="100" w:beforeAutospacing="1" w:after="100" w:afterAutospacing="1"/>
    </w:pPr>
    <w:rPr>
      <w:rFonts w:eastAsia="Times New Roman" w:cstheme="minorBidi"/>
      <w:sz w:val="24"/>
    </w:rPr>
  </w:style>
  <w:style w:type="character" w:customStyle="1" w:styleId="StyleStyle49pt6Char">
    <w:name w:val="Style Style4 + 9 pt6 Char"/>
    <w:basedOn w:val="Style4Char"/>
    <w:link w:val="StyleStyle49pt6"/>
    <w:locked/>
    <w:rsid w:val="00426BC9"/>
    <w:rPr>
      <w:rFonts w:ascii="Georgia" w:hAnsi="Georgia"/>
      <w:u w:val="single"/>
    </w:rPr>
  </w:style>
  <w:style w:type="paragraph" w:customStyle="1" w:styleId="StyleStyle49pt6">
    <w:name w:val="Style Style4 + 9 pt6"/>
    <w:basedOn w:val="Style40"/>
    <w:link w:val="StyleStyle49pt6Char"/>
    <w:qFormat/>
    <w:rsid w:val="00426BC9"/>
    <w:rPr>
      <w:rFonts w:ascii="Georgia" w:hAnsi="Georgia"/>
    </w:rPr>
  </w:style>
  <w:style w:type="character" w:customStyle="1" w:styleId="UnderlineCharCharCharCharChar">
    <w:name w:val="Underline Char Char Char Char Char"/>
    <w:link w:val="UnderlineCharCharCharChar"/>
    <w:locked/>
    <w:rsid w:val="00426BC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6BC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26BC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6BC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6BC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6BC9"/>
    <w:rPr>
      <w:rFonts w:ascii="Georgia" w:hAnsi="Georgia"/>
      <w:b/>
      <w:bCs/>
      <w:sz w:val="24"/>
      <w:u w:val="single"/>
    </w:rPr>
  </w:style>
  <w:style w:type="character" w:customStyle="1" w:styleId="DebatenoramlChar">
    <w:name w:val="Debatenoraml Char"/>
    <w:link w:val="Debatenoraml"/>
    <w:locked/>
    <w:rsid w:val="00426BC9"/>
    <w:rPr>
      <w:rFonts w:ascii="Times New Roman" w:hAnsi="Times New Roman" w:cs="Times New Roman"/>
    </w:rPr>
  </w:style>
  <w:style w:type="paragraph" w:customStyle="1" w:styleId="Debatenoraml">
    <w:name w:val="Debatenoraml"/>
    <w:basedOn w:val="NoSpacing"/>
    <w:link w:val="DebatenoramlChar"/>
    <w:qFormat/>
    <w:rsid w:val="00426BC9"/>
  </w:style>
  <w:style w:type="paragraph" w:customStyle="1" w:styleId="SynergyTag">
    <w:name w:val="SynergyTag"/>
    <w:basedOn w:val="Normal"/>
    <w:uiPriority w:val="99"/>
    <w:qFormat/>
    <w:rsid w:val="00426BC9"/>
    <w:rPr>
      <w:rFonts w:eastAsia="Calibri" w:cstheme="minorBidi"/>
      <w:b/>
      <w:sz w:val="16"/>
    </w:rPr>
  </w:style>
  <w:style w:type="character" w:customStyle="1" w:styleId="QualsChar">
    <w:name w:val="Quals Char"/>
    <w:link w:val="Quals"/>
    <w:locked/>
    <w:rsid w:val="00426BC9"/>
    <w:rPr>
      <w:rFonts w:ascii="Georgia" w:eastAsia="Calibri" w:hAnsi="Georgia"/>
      <w:sz w:val="18"/>
    </w:rPr>
  </w:style>
  <w:style w:type="paragraph" w:customStyle="1" w:styleId="Quals">
    <w:name w:val="Quals"/>
    <w:basedOn w:val="Normal"/>
    <w:link w:val="QualsChar"/>
    <w:qFormat/>
    <w:rsid w:val="00426BC9"/>
    <w:rPr>
      <w:rFonts w:ascii="Georgia" w:eastAsia="Calibri" w:hAnsi="Georgia" w:cstheme="minorBidi"/>
      <w:sz w:val="18"/>
    </w:rPr>
  </w:style>
  <w:style w:type="paragraph" w:customStyle="1" w:styleId="times">
    <w:name w:val="times"/>
    <w:basedOn w:val="Normal"/>
    <w:uiPriority w:val="99"/>
    <w:qFormat/>
    <w:rsid w:val="00426BC9"/>
    <w:pPr>
      <w:spacing w:before="100" w:beforeAutospacing="1" w:after="100" w:afterAutospacing="1"/>
    </w:pPr>
    <w:rPr>
      <w:rFonts w:eastAsia="Times New Roman" w:cstheme="minorBidi"/>
      <w:sz w:val="24"/>
    </w:rPr>
  </w:style>
  <w:style w:type="paragraph" w:customStyle="1" w:styleId="BodyA">
    <w:name w:val="Body A"/>
    <w:uiPriority w:val="99"/>
    <w:qFormat/>
    <w:rsid w:val="00426BC9"/>
    <w:rPr>
      <w:rFonts w:ascii="Helvetica" w:eastAsia="ヒラギノ角ゴ Pro W3" w:hAnsi="Helvetica" w:cs="Times New Roman"/>
      <w:color w:val="000000"/>
      <w:szCs w:val="20"/>
    </w:rPr>
  </w:style>
  <w:style w:type="character" w:customStyle="1" w:styleId="StarredChar">
    <w:name w:val="Starred Char"/>
    <w:link w:val="Starred"/>
    <w:locked/>
    <w:rsid w:val="00426BC9"/>
    <w:rPr>
      <w:rFonts w:ascii="Georgia" w:eastAsia="Times New Roman" w:hAnsi="Georgia"/>
      <w:b/>
      <w:caps/>
      <w:szCs w:val="28"/>
      <w:u w:val="single"/>
    </w:rPr>
  </w:style>
  <w:style w:type="paragraph" w:customStyle="1" w:styleId="Starred">
    <w:name w:val="Starred"/>
    <w:basedOn w:val="Normal"/>
    <w:link w:val="StarredChar"/>
    <w:qFormat/>
    <w:rsid w:val="00426BC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26BC9"/>
    <w:rPr>
      <w:rFonts w:ascii="Georgia" w:eastAsia="Times New Roman" w:hAnsi="Georgia"/>
      <w:b/>
      <w:caps/>
      <w:szCs w:val="28"/>
      <w:u w:val="single"/>
    </w:rPr>
  </w:style>
  <w:style w:type="paragraph" w:customStyle="1" w:styleId="NotStarred">
    <w:name w:val="NotStarred"/>
    <w:basedOn w:val="Normal"/>
    <w:link w:val="NotStarredChar"/>
    <w:qFormat/>
    <w:rsid w:val="00426BC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ink w:val="tagCharChar"/>
    <w:locked/>
    <w:rsid w:val="00426BC9"/>
    <w:rPr>
      <w:rFonts w:ascii="Arial" w:eastAsia="Times New Roman" w:hAnsi="Arial" w:cs="Arial"/>
      <w:b/>
    </w:rPr>
  </w:style>
  <w:style w:type="paragraph" w:customStyle="1" w:styleId="tagCharChar">
    <w:name w:val="tag Char Char"/>
    <w:basedOn w:val="Normal"/>
    <w:link w:val="tagCharCharChar"/>
    <w:qFormat/>
    <w:rsid w:val="00426BC9"/>
    <w:pPr>
      <w:spacing w:after="200" w:line="276" w:lineRule="auto"/>
    </w:pPr>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6BC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426BC9"/>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426BC9"/>
    <w:rPr>
      <w:rFonts w:ascii="Georgia" w:eastAsia="Calibri" w:hAnsi="Georgia"/>
      <w:b/>
    </w:rPr>
  </w:style>
  <w:style w:type="paragraph" w:customStyle="1" w:styleId="H4Tag">
    <w:name w:val="H4 (Tag)"/>
    <w:basedOn w:val="Normal"/>
    <w:link w:val="H4TagChar1"/>
    <w:qFormat/>
    <w:rsid w:val="00426BC9"/>
    <w:rPr>
      <w:rFonts w:ascii="Georgia" w:eastAsia="Calibri" w:hAnsi="Georgia" w:cstheme="minorBidi"/>
      <w:b/>
      <w:sz w:val="24"/>
    </w:rPr>
  </w:style>
  <w:style w:type="paragraph" w:customStyle="1" w:styleId="CM25">
    <w:name w:val="CM25"/>
    <w:basedOn w:val="Default"/>
    <w:next w:val="Default"/>
    <w:uiPriority w:val="99"/>
    <w:qFormat/>
    <w:rsid w:val="00426BC9"/>
    <w:pPr>
      <w:spacing w:after="233"/>
    </w:pPr>
    <w:rPr>
      <w:rFonts w:ascii="Georgia" w:hAnsi="Georgia" w:cs="Times New Roman"/>
      <w:sz w:val="22"/>
    </w:rPr>
  </w:style>
  <w:style w:type="character" w:customStyle="1" w:styleId="Debate-CardTagandCite-F6Char">
    <w:name w:val="Debate- Card Tag and Cite- F6 Char"/>
    <w:link w:val="Debate-CardTagandCite-F6"/>
    <w:locked/>
    <w:rsid w:val="00426BC9"/>
    <w:rPr>
      <w:rFonts w:ascii="Georgia" w:hAnsi="Georgia"/>
      <w:b/>
    </w:rPr>
  </w:style>
  <w:style w:type="paragraph" w:customStyle="1" w:styleId="Debate-CardTagandCite-F6">
    <w:name w:val="Debate- Card Tag and Cite- F6"/>
    <w:basedOn w:val="Normal"/>
    <w:link w:val="Debate-CardTagandCite-F6Char"/>
    <w:qFormat/>
    <w:rsid w:val="00426BC9"/>
    <w:pPr>
      <w:contextualSpacing/>
    </w:pPr>
    <w:rPr>
      <w:rFonts w:ascii="Georgia" w:hAnsi="Georgia" w:cstheme="minorBidi"/>
      <w:b/>
      <w:sz w:val="24"/>
    </w:rPr>
  </w:style>
  <w:style w:type="character" w:customStyle="1" w:styleId="CardtextChar3">
    <w:name w:val="Card text Char"/>
    <w:link w:val="Cardtext4"/>
    <w:locked/>
    <w:rsid w:val="00426BC9"/>
    <w:rPr>
      <w:rFonts w:ascii="Arial Narrow" w:hAnsi="Arial Narrow"/>
      <w:u w:val="single"/>
    </w:rPr>
  </w:style>
  <w:style w:type="paragraph" w:customStyle="1" w:styleId="Cardtext4">
    <w:name w:val="Card text"/>
    <w:link w:val="CardtextChar3"/>
    <w:qFormat/>
    <w:rsid w:val="00426BC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426BC9"/>
    <w:rPr>
      <w:rFonts w:ascii="Georgia" w:eastAsia="Times New Roman" w:hAnsi="Georgia"/>
      <w:b/>
      <w:szCs w:val="28"/>
      <w:u w:val="single"/>
    </w:rPr>
  </w:style>
  <w:style w:type="paragraph" w:customStyle="1" w:styleId="NewHeading2">
    <w:name w:val="NewHeading2"/>
    <w:basedOn w:val="Normal"/>
    <w:link w:val="NewHeading2Char"/>
    <w:qFormat/>
    <w:rsid w:val="00426BC9"/>
    <w:pPr>
      <w:spacing w:before="240" w:after="60"/>
    </w:pPr>
    <w:rPr>
      <w:rFonts w:ascii="Georgia" w:eastAsia="Times New Roman" w:hAnsi="Georgia" w:cstheme="minorBidi"/>
      <w:b/>
      <w:sz w:val="24"/>
      <w:szCs w:val="28"/>
      <w:u w:val="single"/>
    </w:rPr>
  </w:style>
  <w:style w:type="paragraph" w:customStyle="1" w:styleId="TagGA11">
    <w:name w:val="Tag GA 11"/>
    <w:basedOn w:val="TOC1"/>
    <w:uiPriority w:val="99"/>
    <w:qFormat/>
    <w:rsid w:val="00426BC9"/>
    <w:pPr>
      <w:spacing w:after="0"/>
    </w:pPr>
    <w:rPr>
      <w:rFonts w:eastAsia="Calibri"/>
      <w:b/>
      <w:sz w:val="20"/>
      <w:szCs w:val="20"/>
    </w:rPr>
  </w:style>
  <w:style w:type="paragraph" w:customStyle="1" w:styleId="CM32">
    <w:name w:val="CM3+2"/>
    <w:basedOn w:val="Normal"/>
    <w:next w:val="Normal"/>
    <w:uiPriority w:val="99"/>
    <w:qFormat/>
    <w:rsid w:val="00426BC9"/>
    <w:pPr>
      <w:autoSpaceDE w:val="0"/>
      <w:autoSpaceDN w:val="0"/>
      <w:adjustRightInd w:val="0"/>
      <w:spacing w:line="240" w:lineRule="atLeast"/>
    </w:pPr>
    <w:rPr>
      <w:rFonts w:eastAsia="Calibri" w:cstheme="minorBidi"/>
      <w:sz w:val="24"/>
    </w:rPr>
  </w:style>
  <w:style w:type="paragraph" w:customStyle="1" w:styleId="msolistparagraph0">
    <w:name w:val="msolistparagraph"/>
    <w:basedOn w:val="Normal"/>
    <w:uiPriority w:val="99"/>
    <w:qFormat/>
    <w:rsid w:val="00426BC9"/>
    <w:rPr>
      <w:rFonts w:eastAsia="Calibri" w:cstheme="minorBidi"/>
      <w:sz w:val="16"/>
    </w:rPr>
  </w:style>
  <w:style w:type="paragraph" w:customStyle="1" w:styleId="TagLine">
    <w:name w:val="Tag Line"/>
    <w:basedOn w:val="Normal"/>
    <w:next w:val="FullText"/>
    <w:uiPriority w:val="99"/>
    <w:qFormat/>
    <w:rsid w:val="00426BC9"/>
    <w:rPr>
      <w:rFonts w:ascii="Arial Narrow" w:eastAsia="Times New Roman" w:hAnsi="Arial Narrow" w:cstheme="minorBidi"/>
      <w:b/>
      <w:sz w:val="28"/>
    </w:rPr>
  </w:style>
  <w:style w:type="paragraph" w:customStyle="1" w:styleId="Card6pt">
    <w:name w:val="Card 6pt"/>
    <w:basedOn w:val="Normal"/>
    <w:uiPriority w:val="99"/>
    <w:qFormat/>
    <w:rsid w:val="00426BC9"/>
    <w:pPr>
      <w:ind w:left="288" w:right="288"/>
    </w:pPr>
    <w:rPr>
      <w:rFonts w:ascii="Georgia" w:eastAsia="Calibri" w:hAnsi="Georgia" w:cstheme="minorBidi"/>
      <w:color w:val="000000"/>
      <w:sz w:val="12"/>
      <w:szCs w:val="20"/>
    </w:rPr>
  </w:style>
  <w:style w:type="character" w:customStyle="1" w:styleId="FullCiteChar">
    <w:name w:val="Full Cite Char"/>
    <w:link w:val="FullCite"/>
    <w:locked/>
    <w:rsid w:val="00426BC9"/>
    <w:rPr>
      <w:rFonts w:ascii="Garamond" w:eastAsia="Calibri" w:hAnsi="Garamond"/>
    </w:rPr>
  </w:style>
  <w:style w:type="paragraph" w:customStyle="1" w:styleId="FullCite">
    <w:name w:val="Full Cite"/>
    <w:basedOn w:val="Normal"/>
    <w:next w:val="Normal"/>
    <w:link w:val="FullCiteChar"/>
    <w:qFormat/>
    <w:rsid w:val="00426BC9"/>
    <w:rPr>
      <w:rFonts w:ascii="Garamond" w:eastAsia="Calibri" w:hAnsi="Garamond" w:cstheme="minorBidi"/>
      <w:sz w:val="24"/>
    </w:rPr>
  </w:style>
  <w:style w:type="character" w:customStyle="1" w:styleId="StyleNormalWeb11ptUnderlineChar">
    <w:name w:val="Style Normal (Web) + 11 pt Underline Char"/>
    <w:link w:val="StyleNormalWeb11ptUnderline"/>
    <w:locked/>
    <w:rsid w:val="00426BC9"/>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426BC9"/>
  </w:style>
  <w:style w:type="character" w:customStyle="1" w:styleId="StyleCardStyleBlackUnderlineChar">
    <w:name w:val="Style Card Style + Black Underline Char"/>
    <w:link w:val="StyleCardStyleBlackUnderline"/>
    <w:locked/>
    <w:rsid w:val="00426BC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6BC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26BC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26BC9"/>
    <w:rPr>
      <w:rFonts w:ascii="Century Gothic" w:eastAsia="Times New Roman" w:hAnsi="Century Gothic" w:cstheme="minorBidi"/>
      <w:sz w:val="16"/>
    </w:rPr>
  </w:style>
  <w:style w:type="character" w:customStyle="1" w:styleId="StylecardThickunderlineChar">
    <w:name w:val="Style card + Thick underline Char"/>
    <w:link w:val="StylecardThickunderline"/>
    <w:locked/>
    <w:rsid w:val="00426BC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26BC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426BC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26BC9"/>
    <w:pPr>
      <w:ind w:left="288" w:right="288"/>
    </w:pPr>
    <w:rPr>
      <w:rFonts w:ascii="Georgia" w:eastAsia="SimSun" w:hAnsi="Georgia" w:cstheme="minorBidi"/>
      <w:b/>
      <w:bCs/>
      <w:sz w:val="24"/>
      <w:u w:val="single"/>
      <w:lang w:eastAsia="zh-CN"/>
    </w:rPr>
  </w:style>
  <w:style w:type="character" w:customStyle="1" w:styleId="BlockHeadingsChar">
    <w:name w:val="Block Headings Char"/>
    <w:link w:val="BlockHeadings"/>
    <w:locked/>
    <w:rsid w:val="00426BC9"/>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426BC9"/>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uiPriority w:val="99"/>
    <w:qFormat/>
    <w:rsid w:val="00426BC9"/>
    <w:rPr>
      <w:rFonts w:ascii="Times New Roman" w:hAnsi="Times New Roman" w:cs="Times New Roman"/>
      <w:sz w:val="22"/>
    </w:rPr>
  </w:style>
  <w:style w:type="paragraph" w:customStyle="1" w:styleId="font-null">
    <w:name w:val="font-null"/>
    <w:basedOn w:val="Normal"/>
    <w:uiPriority w:val="99"/>
    <w:qFormat/>
    <w:rsid w:val="00426BC9"/>
    <w:pPr>
      <w:spacing w:before="100" w:beforeAutospacing="1" w:after="100" w:afterAutospacing="1"/>
    </w:pPr>
    <w:rPr>
      <w:rFonts w:eastAsia="Times New Roman" w:cstheme="minorBidi"/>
      <w:sz w:val="24"/>
    </w:rPr>
  </w:style>
  <w:style w:type="paragraph" w:customStyle="1" w:styleId="rteindent1">
    <w:name w:val="rteindent1"/>
    <w:basedOn w:val="Normal"/>
    <w:uiPriority w:val="99"/>
    <w:qFormat/>
    <w:rsid w:val="00426BC9"/>
    <w:pPr>
      <w:spacing w:before="100" w:beforeAutospacing="1" w:after="100" w:afterAutospacing="1"/>
    </w:pPr>
    <w:rPr>
      <w:rFonts w:eastAsia="Times New Roman" w:cstheme="minorBidi"/>
      <w:sz w:val="24"/>
    </w:rPr>
  </w:style>
  <w:style w:type="paragraph" w:customStyle="1" w:styleId="Pa12">
    <w:name w:val="Pa12"/>
    <w:basedOn w:val="Default"/>
    <w:next w:val="Default"/>
    <w:uiPriority w:val="99"/>
    <w:qFormat/>
    <w:rsid w:val="00426BC9"/>
    <w:pPr>
      <w:spacing w:line="191" w:lineRule="atLeast"/>
    </w:pPr>
    <w:rPr>
      <w:rFonts w:ascii="Scala" w:hAnsi="Scala" w:cs="Times New Roman"/>
      <w:sz w:val="22"/>
    </w:rPr>
  </w:style>
  <w:style w:type="paragraph" w:customStyle="1" w:styleId="introduction">
    <w:name w:val="introduction"/>
    <w:basedOn w:val="Normal"/>
    <w:uiPriority w:val="99"/>
    <w:qFormat/>
    <w:rsid w:val="00426BC9"/>
    <w:pPr>
      <w:spacing w:before="100" w:beforeAutospacing="1" w:after="100" w:afterAutospacing="1"/>
    </w:pPr>
    <w:rPr>
      <w:rFonts w:eastAsia="Times New Roman" w:cstheme="minorBidi"/>
      <w:sz w:val="24"/>
    </w:rPr>
  </w:style>
  <w:style w:type="paragraph" w:customStyle="1" w:styleId="featuretitle">
    <w:name w:val="feature_title"/>
    <w:basedOn w:val="Normal"/>
    <w:uiPriority w:val="99"/>
    <w:qFormat/>
    <w:rsid w:val="00426BC9"/>
    <w:pPr>
      <w:spacing w:before="100" w:beforeAutospacing="1" w:after="100" w:afterAutospacing="1"/>
    </w:pPr>
    <w:rPr>
      <w:rFonts w:eastAsia="Times New Roman" w:cstheme="minorBidi"/>
      <w:sz w:val="24"/>
    </w:rPr>
  </w:style>
  <w:style w:type="paragraph" w:customStyle="1" w:styleId="translatedivgrey-image">
    <w:name w:val="translatedivgrey-image"/>
    <w:basedOn w:val="Normal"/>
    <w:uiPriority w:val="99"/>
    <w:qFormat/>
    <w:rsid w:val="00426BC9"/>
    <w:pPr>
      <w:spacing w:before="100" w:beforeAutospacing="1" w:after="100" w:afterAutospacing="1"/>
    </w:pPr>
    <w:rPr>
      <w:rFonts w:eastAsia="Times New Roman" w:cstheme="minorBidi"/>
      <w:sz w:val="24"/>
    </w:rPr>
  </w:style>
  <w:style w:type="paragraph" w:customStyle="1" w:styleId="translatedivblue-image">
    <w:name w:val="translatedivblue-image"/>
    <w:basedOn w:val="Normal"/>
    <w:uiPriority w:val="99"/>
    <w:qFormat/>
    <w:rsid w:val="00426BC9"/>
    <w:pPr>
      <w:spacing w:before="100" w:beforeAutospacing="1" w:after="100" w:afterAutospacing="1"/>
    </w:pPr>
    <w:rPr>
      <w:rFonts w:eastAsia="Times New Roman" w:cstheme="minorBidi"/>
      <w:sz w:val="24"/>
    </w:rPr>
  </w:style>
  <w:style w:type="paragraph" w:customStyle="1" w:styleId="class">
    <w:name w:val="class"/>
    <w:basedOn w:val="Normal"/>
    <w:uiPriority w:val="99"/>
    <w:qFormat/>
    <w:rsid w:val="00426BC9"/>
    <w:pPr>
      <w:spacing w:before="100" w:beforeAutospacing="1" w:after="100" w:afterAutospacing="1"/>
    </w:pPr>
    <w:rPr>
      <w:rFonts w:eastAsia="Times New Roman" w:cstheme="minorBidi"/>
      <w:sz w:val="24"/>
    </w:rPr>
  </w:style>
  <w:style w:type="character" w:customStyle="1" w:styleId="blocktitleChar">
    <w:name w:val="block title Char"/>
    <w:link w:val="blocktitle1"/>
    <w:locked/>
    <w:rsid w:val="00426BC9"/>
    <w:rPr>
      <w:rFonts w:ascii="Garamond" w:eastAsia="Calibri" w:hAnsi="Garamond"/>
      <w:b/>
      <w:caps/>
      <w:sz w:val="28"/>
      <w:lang w:val="x-none" w:eastAsia="x-none"/>
    </w:rPr>
  </w:style>
  <w:style w:type="paragraph" w:customStyle="1" w:styleId="blocktitle1">
    <w:name w:val="block title"/>
    <w:basedOn w:val="Normal"/>
    <w:link w:val="blocktitleChar"/>
    <w:qFormat/>
    <w:rsid w:val="00426BC9"/>
    <w:pPr>
      <w:spacing w:after="240"/>
      <w:jc w:val="center"/>
      <w:outlineLvl w:val="0"/>
    </w:pPr>
    <w:rPr>
      <w:rFonts w:ascii="Garamond" w:eastAsia="Calibri" w:hAnsi="Garamond" w:cstheme="minorBidi"/>
      <w:b/>
      <w:caps/>
      <w:sz w:val="28"/>
      <w:lang w:val="x-none" w:eastAsia="x-none"/>
    </w:rPr>
  </w:style>
  <w:style w:type="paragraph" w:customStyle="1" w:styleId="Pa6">
    <w:name w:val="Pa6"/>
    <w:basedOn w:val="Normal"/>
    <w:next w:val="Normal"/>
    <w:uiPriority w:val="99"/>
    <w:qFormat/>
    <w:rsid w:val="00426BC9"/>
    <w:pPr>
      <w:autoSpaceDE w:val="0"/>
      <w:autoSpaceDN w:val="0"/>
      <w:adjustRightInd w:val="0"/>
      <w:spacing w:line="221" w:lineRule="atLeast"/>
    </w:pPr>
    <w:rPr>
      <w:rFonts w:eastAsia="Times New Roman" w:cstheme="minorBidi"/>
      <w:sz w:val="24"/>
    </w:rPr>
  </w:style>
  <w:style w:type="paragraph" w:customStyle="1" w:styleId="Pa4">
    <w:name w:val="Pa4"/>
    <w:basedOn w:val="Normal"/>
    <w:next w:val="Normal"/>
    <w:uiPriority w:val="99"/>
    <w:qFormat/>
    <w:rsid w:val="00426BC9"/>
    <w:pPr>
      <w:autoSpaceDE w:val="0"/>
      <w:autoSpaceDN w:val="0"/>
      <w:adjustRightInd w:val="0"/>
      <w:spacing w:line="181" w:lineRule="atLeast"/>
    </w:pPr>
    <w:rPr>
      <w:rFonts w:eastAsia="Times New Roman" w:cstheme="minorBidi"/>
      <w:sz w:val="24"/>
    </w:rPr>
  </w:style>
  <w:style w:type="paragraph" w:customStyle="1" w:styleId="Pa5">
    <w:name w:val="Pa5"/>
    <w:basedOn w:val="Normal"/>
    <w:next w:val="Normal"/>
    <w:uiPriority w:val="99"/>
    <w:qFormat/>
    <w:rsid w:val="00426BC9"/>
    <w:pPr>
      <w:autoSpaceDE w:val="0"/>
      <w:autoSpaceDN w:val="0"/>
      <w:adjustRightInd w:val="0"/>
      <w:spacing w:line="321" w:lineRule="atLeast"/>
    </w:pPr>
    <w:rPr>
      <w:rFonts w:eastAsia="Times New Roman" w:cstheme="minorBidi"/>
      <w:sz w:val="24"/>
    </w:rPr>
  </w:style>
  <w:style w:type="paragraph" w:customStyle="1" w:styleId="attribution">
    <w:name w:val="attribution"/>
    <w:basedOn w:val="Normal"/>
    <w:uiPriority w:val="99"/>
    <w:qFormat/>
    <w:rsid w:val="00426BC9"/>
    <w:pPr>
      <w:spacing w:before="100" w:beforeAutospacing="1" w:after="100" w:afterAutospacing="1"/>
    </w:pPr>
    <w:rPr>
      <w:rFonts w:eastAsia="Times New Roman" w:cstheme="minorBidi"/>
      <w:sz w:val="24"/>
    </w:rPr>
  </w:style>
  <w:style w:type="paragraph" w:customStyle="1" w:styleId="text-textbodyhoustontexttext-dateline">
    <w:name w:val="text-textbody houstontext text-dateline"/>
    <w:basedOn w:val="Normal"/>
    <w:uiPriority w:val="99"/>
    <w:qFormat/>
    <w:rsid w:val="00426BC9"/>
    <w:pPr>
      <w:spacing w:before="100" w:beforeAutospacing="1" w:after="100" w:afterAutospacing="1"/>
    </w:pPr>
    <w:rPr>
      <w:rFonts w:eastAsia="Times New Roman" w:cstheme="minorBidi"/>
      <w:sz w:val="24"/>
    </w:rPr>
  </w:style>
  <w:style w:type="paragraph" w:customStyle="1" w:styleId="text-textbodyhoustontext">
    <w:name w:val="text-textbody houstontext"/>
    <w:basedOn w:val="Normal"/>
    <w:uiPriority w:val="99"/>
    <w:qFormat/>
    <w:rsid w:val="00426BC9"/>
    <w:pPr>
      <w:spacing w:before="100" w:beforeAutospacing="1" w:after="100" w:afterAutospacing="1"/>
    </w:pPr>
    <w:rPr>
      <w:rFonts w:eastAsia="Times New Roman" w:cstheme="minorBidi"/>
      <w:sz w:val="24"/>
    </w:rPr>
  </w:style>
  <w:style w:type="character" w:customStyle="1" w:styleId="StyleStyle4LatinTimesNewRomanAsianSimSunBoldChar">
    <w:name w:val="Style Style4 + (Latin) Times New Roman (Asian) SimSun Bold Char"/>
    <w:link w:val="StyleStyle4LatinTimesNewRomanAsianSimSunBold"/>
    <w:locked/>
    <w:rsid w:val="00426BC9"/>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426BC9"/>
    <w:rPr>
      <w:rFonts w:ascii="Georgia" w:eastAsia="SimSun" w:hAnsi="Georgia"/>
      <w:b/>
      <w:bCs/>
    </w:rPr>
  </w:style>
  <w:style w:type="paragraph" w:customStyle="1" w:styleId="summary">
    <w:name w:val="summary"/>
    <w:basedOn w:val="Normal"/>
    <w:uiPriority w:val="99"/>
    <w:qFormat/>
    <w:rsid w:val="00426BC9"/>
    <w:pPr>
      <w:spacing w:before="100" w:beforeAutospacing="1" w:after="100" w:afterAutospacing="1"/>
    </w:pPr>
    <w:rPr>
      <w:rFonts w:eastAsia="Times New Roman" w:cstheme="minorBidi"/>
      <w:sz w:val="24"/>
    </w:rPr>
  </w:style>
  <w:style w:type="paragraph" w:customStyle="1" w:styleId="Caption2">
    <w:name w:val="Caption2"/>
    <w:basedOn w:val="Normal"/>
    <w:uiPriority w:val="99"/>
    <w:qFormat/>
    <w:rsid w:val="00426BC9"/>
    <w:pPr>
      <w:spacing w:before="100" w:beforeAutospacing="1" w:after="100" w:afterAutospacing="1"/>
    </w:pPr>
    <w:rPr>
      <w:rFonts w:eastAsia="Times New Roman" w:cstheme="minorBidi"/>
      <w:sz w:val="24"/>
    </w:rPr>
  </w:style>
  <w:style w:type="character" w:customStyle="1" w:styleId="MTDisplayEquationChar">
    <w:name w:val="MTDisplayEquation Char"/>
    <w:link w:val="MTDisplayEquation"/>
    <w:locked/>
    <w:rsid w:val="00426BC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6BC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26BC9"/>
    <w:pPr>
      <w:jc w:val="center"/>
    </w:pPr>
    <w:rPr>
      <w:rFonts w:ascii="Book Antiqua" w:eastAsia="Times New Roman" w:hAnsi="Book Antiqua" w:cstheme="minorBidi"/>
      <w:b/>
      <w:sz w:val="28"/>
    </w:rPr>
  </w:style>
  <w:style w:type="paragraph" w:customStyle="1" w:styleId="NoteLevel21">
    <w:name w:val="Note Level 21"/>
    <w:basedOn w:val="Normal"/>
    <w:next w:val="Normal"/>
    <w:uiPriority w:val="99"/>
    <w:qFormat/>
    <w:rsid w:val="00426BC9"/>
    <w:pPr>
      <w:keepNext/>
      <w:ind w:left="288" w:right="288"/>
    </w:pPr>
    <w:rPr>
      <w:rFonts w:ascii="Georgia" w:eastAsia="MS Gothic" w:hAnsi="Georgia" w:cstheme="minorBidi"/>
      <w:szCs w:val="20"/>
    </w:rPr>
  </w:style>
  <w:style w:type="paragraph" w:customStyle="1" w:styleId="Little">
    <w:name w:val="Little"/>
    <w:basedOn w:val="Normal"/>
    <w:next w:val="Normal"/>
    <w:link w:val="LittleChar"/>
    <w:uiPriority w:val="99"/>
    <w:qFormat/>
    <w:rsid w:val="00426BC9"/>
    <w:pPr>
      <w:ind w:left="288"/>
    </w:pPr>
    <w:rPr>
      <w:rFonts w:ascii="Garamond" w:eastAsia="Times New Roman" w:hAnsi="Garamond" w:cstheme="minorBidi"/>
      <w:sz w:val="16"/>
    </w:rPr>
  </w:style>
  <w:style w:type="paragraph" w:customStyle="1" w:styleId="AAAcard">
    <w:name w:val="AAAcard"/>
    <w:basedOn w:val="Normal"/>
    <w:uiPriority w:val="99"/>
    <w:qFormat/>
    <w:rsid w:val="00426BC9"/>
    <w:pPr>
      <w:ind w:left="288" w:right="288"/>
    </w:pPr>
    <w:rPr>
      <w:rFonts w:eastAsia="Times New Roman" w:cstheme="minorBidi"/>
      <w:sz w:val="16"/>
    </w:rPr>
  </w:style>
  <w:style w:type="paragraph" w:customStyle="1" w:styleId="Caption3">
    <w:name w:val="Caption3"/>
    <w:basedOn w:val="Normal"/>
    <w:uiPriority w:val="99"/>
    <w:qFormat/>
    <w:rsid w:val="00426BC9"/>
    <w:pPr>
      <w:spacing w:before="100" w:beforeAutospacing="1" w:after="100" w:afterAutospacing="1"/>
    </w:pPr>
    <w:rPr>
      <w:rFonts w:eastAsia="Times New Roman" w:cstheme="minorBidi"/>
      <w:sz w:val="24"/>
    </w:rPr>
  </w:style>
  <w:style w:type="paragraph" w:customStyle="1" w:styleId="body-12-5">
    <w:name w:val="body-12-5"/>
    <w:basedOn w:val="Normal"/>
    <w:uiPriority w:val="99"/>
    <w:qFormat/>
    <w:rsid w:val="00426BC9"/>
    <w:pPr>
      <w:spacing w:before="100" w:beforeAutospacing="1" w:after="100" w:afterAutospacing="1"/>
    </w:pPr>
    <w:rPr>
      <w:rFonts w:eastAsia="Times New Roman" w:cstheme="minorBidi"/>
      <w:sz w:val="24"/>
    </w:rPr>
  </w:style>
  <w:style w:type="paragraph" w:customStyle="1" w:styleId="infuse">
    <w:name w:val="infuse"/>
    <w:basedOn w:val="Normal"/>
    <w:uiPriority w:val="99"/>
    <w:qFormat/>
    <w:rsid w:val="00426BC9"/>
    <w:pPr>
      <w:spacing w:before="100" w:beforeAutospacing="1" w:after="100" w:afterAutospacing="1"/>
    </w:pPr>
    <w:rPr>
      <w:rFonts w:eastAsia="Times New Roman" w:cstheme="minorBidi"/>
      <w:sz w:val="24"/>
    </w:rPr>
  </w:style>
  <w:style w:type="paragraph" w:customStyle="1" w:styleId="fontreg">
    <w:name w:val="font_reg"/>
    <w:basedOn w:val="Normal"/>
    <w:uiPriority w:val="99"/>
    <w:qFormat/>
    <w:rsid w:val="00426BC9"/>
    <w:pPr>
      <w:spacing w:before="100" w:beforeAutospacing="1" w:after="100" w:afterAutospacing="1"/>
    </w:pPr>
    <w:rPr>
      <w:rFonts w:eastAsia="Times New Roman" w:cstheme="minorBidi"/>
      <w:sz w:val="24"/>
    </w:rPr>
  </w:style>
  <w:style w:type="paragraph" w:customStyle="1" w:styleId="CITEF3">
    <w:name w:val="CITE F3"/>
    <w:uiPriority w:val="99"/>
    <w:qFormat/>
    <w:rsid w:val="00426BC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26BC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6BC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6BC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6BC9"/>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426BC9"/>
    <w:pPr>
      <w:ind w:left="144"/>
    </w:pPr>
    <w:rPr>
      <w:rFonts w:ascii="Cambria" w:eastAsia="Calibri" w:hAnsi="Cambria" w:cstheme="minorBidi"/>
      <w:sz w:val="24"/>
    </w:rPr>
  </w:style>
  <w:style w:type="paragraph" w:customStyle="1" w:styleId="FreeFormA">
    <w:name w:val="Free Form A"/>
    <w:autoRedefine/>
    <w:uiPriority w:val="99"/>
    <w:qFormat/>
    <w:rsid w:val="00426BC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26BC9"/>
    <w:pPr>
      <w:spacing w:before="100" w:beforeAutospacing="1" w:after="100" w:afterAutospacing="1"/>
    </w:pPr>
    <w:rPr>
      <w:rFonts w:eastAsia="Times New Roman" w:cstheme="minorBidi"/>
      <w:sz w:val="24"/>
    </w:rPr>
  </w:style>
  <w:style w:type="character" w:customStyle="1" w:styleId="ReallyfuckingsmallChar">
    <w:name w:val="Really fucking small Char"/>
    <w:link w:val="Reallyfuckingsmall"/>
    <w:locked/>
    <w:rsid w:val="00426BC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26BC9"/>
    <w:rPr>
      <w:rFonts w:ascii="Times New Roman" w:eastAsia="Times New Roman" w:hAnsi="Times New Roman" w:cs="Times New Roman"/>
      <w:sz w:val="10"/>
    </w:rPr>
  </w:style>
  <w:style w:type="paragraph" w:customStyle="1" w:styleId="subheader">
    <w:name w:val="subheader"/>
    <w:basedOn w:val="Normal"/>
    <w:uiPriority w:val="99"/>
    <w:qFormat/>
    <w:rsid w:val="00426BC9"/>
    <w:pPr>
      <w:spacing w:before="100" w:beforeAutospacing="1" w:after="100" w:afterAutospacing="1"/>
    </w:pPr>
    <w:rPr>
      <w:rFonts w:eastAsia="Times New Roman" w:cstheme="minorBidi"/>
      <w:sz w:val="24"/>
    </w:rPr>
  </w:style>
  <w:style w:type="paragraph" w:customStyle="1" w:styleId="firstletter">
    <w:name w:val="firstletter"/>
    <w:basedOn w:val="Normal"/>
    <w:uiPriority w:val="99"/>
    <w:qFormat/>
    <w:rsid w:val="00426BC9"/>
    <w:pPr>
      <w:spacing w:before="100" w:beforeAutospacing="1" w:after="100" w:afterAutospacing="1"/>
    </w:pPr>
    <w:rPr>
      <w:rFonts w:eastAsia="Times New Roman" w:cstheme="minorBidi"/>
      <w:sz w:val="24"/>
    </w:rPr>
  </w:style>
  <w:style w:type="paragraph" w:customStyle="1" w:styleId="more">
    <w:name w:val="more"/>
    <w:basedOn w:val="Normal"/>
    <w:uiPriority w:val="99"/>
    <w:qFormat/>
    <w:rsid w:val="00426BC9"/>
    <w:pPr>
      <w:spacing w:before="100" w:beforeAutospacing="1" w:after="100" w:afterAutospacing="1"/>
    </w:pPr>
    <w:rPr>
      <w:rFonts w:eastAsia="Times New Roman" w:cstheme="minorBidi"/>
      <w:sz w:val="24"/>
    </w:rPr>
  </w:style>
  <w:style w:type="paragraph" w:customStyle="1" w:styleId="story">
    <w:name w:val="story"/>
    <w:basedOn w:val="Normal"/>
    <w:uiPriority w:val="99"/>
    <w:qFormat/>
    <w:rsid w:val="00426BC9"/>
    <w:pPr>
      <w:spacing w:before="100" w:beforeAutospacing="1" w:after="100" w:afterAutospacing="1"/>
    </w:pPr>
    <w:rPr>
      <w:rFonts w:eastAsia="Times New Roman" w:cstheme="minorBidi"/>
      <w:sz w:val="24"/>
    </w:rPr>
  </w:style>
  <w:style w:type="paragraph" w:customStyle="1" w:styleId="H1numbered">
    <w:name w:val="H1 numbered"/>
    <w:basedOn w:val="Normal"/>
    <w:uiPriority w:val="99"/>
    <w:qFormat/>
    <w:rsid w:val="00426BC9"/>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26BC9"/>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sz w:val="16"/>
      <w:lang w:val="en-GB" w:bidi="en-US"/>
    </w:rPr>
  </w:style>
  <w:style w:type="paragraph" w:customStyle="1" w:styleId="in">
    <w:name w:val="in"/>
    <w:basedOn w:val="Normal"/>
    <w:uiPriority w:val="99"/>
    <w:qFormat/>
    <w:rsid w:val="00426BC9"/>
    <w:pPr>
      <w:spacing w:before="100" w:beforeAutospacing="1" w:after="100" w:afterAutospacing="1"/>
    </w:pPr>
    <w:rPr>
      <w:rFonts w:eastAsia="Times New Roman" w:cstheme="minorBidi"/>
      <w:sz w:val="24"/>
    </w:rPr>
  </w:style>
  <w:style w:type="paragraph" w:customStyle="1" w:styleId="image-caption">
    <w:name w:val="image-caption"/>
    <w:basedOn w:val="Normal"/>
    <w:uiPriority w:val="99"/>
    <w:qFormat/>
    <w:rsid w:val="00426BC9"/>
    <w:pPr>
      <w:spacing w:before="100" w:beforeAutospacing="1" w:after="100" w:afterAutospacing="1"/>
    </w:pPr>
    <w:rPr>
      <w:rFonts w:eastAsia="Times New Roman" w:cstheme="minorBidi"/>
      <w:sz w:val="24"/>
    </w:rPr>
  </w:style>
  <w:style w:type="paragraph" w:customStyle="1" w:styleId="imagecontain">
    <w:name w:val="imagecontain"/>
    <w:basedOn w:val="Normal"/>
    <w:uiPriority w:val="99"/>
    <w:qFormat/>
    <w:rsid w:val="00426BC9"/>
    <w:pPr>
      <w:spacing w:before="100" w:beforeAutospacing="1" w:after="100" w:afterAutospacing="1"/>
    </w:pPr>
    <w:rPr>
      <w:rFonts w:eastAsia="Times New Roman" w:cstheme="minorBidi"/>
      <w:sz w:val="24"/>
    </w:rPr>
  </w:style>
  <w:style w:type="paragraph" w:customStyle="1" w:styleId="CM62">
    <w:name w:val="CM62"/>
    <w:basedOn w:val="Normal"/>
    <w:next w:val="Normal"/>
    <w:uiPriority w:val="99"/>
    <w:qFormat/>
    <w:rsid w:val="00426BC9"/>
    <w:pPr>
      <w:widowControl w:val="0"/>
      <w:autoSpaceDE w:val="0"/>
      <w:autoSpaceDN w:val="0"/>
      <w:adjustRightInd w:val="0"/>
      <w:spacing w:after="248"/>
    </w:pPr>
    <w:rPr>
      <w:rFonts w:ascii="Showcard Gothic" w:eastAsia="Times New Roman" w:hAnsi="Showcard Gothic" w:cstheme="minorBidi"/>
      <w:sz w:val="24"/>
    </w:rPr>
  </w:style>
  <w:style w:type="paragraph" w:customStyle="1" w:styleId="CM63">
    <w:name w:val="CM63"/>
    <w:basedOn w:val="Normal"/>
    <w:next w:val="Normal"/>
    <w:uiPriority w:val="99"/>
    <w:qFormat/>
    <w:rsid w:val="00426BC9"/>
    <w:pPr>
      <w:widowControl w:val="0"/>
      <w:autoSpaceDE w:val="0"/>
      <w:autoSpaceDN w:val="0"/>
      <w:adjustRightInd w:val="0"/>
      <w:spacing w:after="323"/>
    </w:pPr>
    <w:rPr>
      <w:rFonts w:ascii="Showcard Gothic" w:eastAsia="Times New Roman" w:hAnsi="Showcard Gothic" w:cstheme="minorBidi"/>
      <w:sz w:val="24"/>
    </w:rPr>
  </w:style>
  <w:style w:type="paragraph" w:customStyle="1" w:styleId="CM23">
    <w:name w:val="CM23"/>
    <w:basedOn w:val="Default"/>
    <w:next w:val="Default"/>
    <w:uiPriority w:val="99"/>
    <w:qFormat/>
    <w:rsid w:val="00426BC9"/>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426BC9"/>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426BC9"/>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426BC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6BC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6BC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6BC9"/>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426BC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6BC9"/>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426BC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6BC9"/>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6BC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6BC9"/>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26BC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6BC9"/>
    <w:rPr>
      <w:lang w:val="x-none" w:eastAsia="x-none"/>
    </w:rPr>
  </w:style>
  <w:style w:type="character" w:customStyle="1" w:styleId="NormalFontChar">
    <w:name w:val="Normal Font Char"/>
    <w:link w:val="NormalFont"/>
    <w:locked/>
    <w:rsid w:val="00426BC9"/>
    <w:rPr>
      <w:rFonts w:ascii="Times New Roman" w:eastAsia="Times New Roman" w:hAnsi="Times New Roman" w:cs="Times New Roman"/>
      <w:sz w:val="20"/>
      <w:szCs w:val="20"/>
    </w:rPr>
  </w:style>
  <w:style w:type="paragraph" w:customStyle="1" w:styleId="NormalFont">
    <w:name w:val="Normal Font"/>
    <w:link w:val="NormalFontChar"/>
    <w:qFormat/>
    <w:rsid w:val="00426BC9"/>
    <w:rPr>
      <w:rFonts w:ascii="Times New Roman" w:eastAsia="Times New Roman" w:hAnsi="Times New Roman" w:cs="Times New Roman"/>
      <w:sz w:val="20"/>
      <w:szCs w:val="20"/>
    </w:rPr>
  </w:style>
  <w:style w:type="paragraph" w:customStyle="1" w:styleId="StyleSmall11pt">
    <w:name w:val="Style Small + 11 pt"/>
    <w:uiPriority w:val="99"/>
    <w:qFormat/>
    <w:rsid w:val="00426BC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26BC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6BC9"/>
    <w:rPr>
      <w:u w:val="single"/>
      <w:lang w:val="x-none" w:eastAsia="x-none"/>
    </w:rPr>
  </w:style>
  <w:style w:type="character" w:customStyle="1" w:styleId="StyleNormalFont11ptBoldUnderlineChar">
    <w:name w:val="Style Normal Font + 11 pt Bold Underline Char"/>
    <w:link w:val="StyleNormalFont11ptBoldUnderline"/>
    <w:locked/>
    <w:rsid w:val="00426BC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6BC9"/>
    <w:rPr>
      <w:b/>
      <w:bCs/>
      <w:u w:val="single"/>
      <w:lang w:val="x-none" w:eastAsia="x-none"/>
    </w:rPr>
  </w:style>
  <w:style w:type="paragraph" w:customStyle="1" w:styleId="Smallfont0">
    <w:name w:val="Smallfont"/>
    <w:basedOn w:val="Normal"/>
    <w:uiPriority w:val="99"/>
    <w:qFormat/>
    <w:rsid w:val="00426BC9"/>
    <w:rPr>
      <w:rFonts w:eastAsia="Times New Roman" w:cstheme="minorBidi"/>
      <w:sz w:val="15"/>
    </w:rPr>
  </w:style>
  <w:style w:type="paragraph" w:customStyle="1" w:styleId="formatvorlage2">
    <w:name w:val="formatvorlage2"/>
    <w:basedOn w:val="Normal"/>
    <w:uiPriority w:val="99"/>
    <w:qFormat/>
    <w:rsid w:val="00426BC9"/>
    <w:pPr>
      <w:spacing w:before="100" w:beforeAutospacing="1" w:after="100" w:afterAutospacing="1"/>
    </w:pPr>
    <w:rPr>
      <w:rFonts w:eastAsia="Calibri" w:cstheme="minorBidi"/>
      <w:sz w:val="24"/>
    </w:rPr>
  </w:style>
  <w:style w:type="character" w:customStyle="1" w:styleId="StyleTitle11ptNotBoldChar">
    <w:name w:val="Style Title + 11 pt Not Bold Char"/>
    <w:link w:val="StyleTitle11ptNotBold"/>
    <w:locked/>
    <w:rsid w:val="00426BC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6BC9"/>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26BC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6BC9"/>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26BC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6BC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26BC9"/>
    <w:pPr>
      <w:spacing w:before="100" w:beforeAutospacing="1" w:after="100" w:afterAutospacing="1"/>
    </w:pPr>
    <w:rPr>
      <w:rFonts w:eastAsia="Times New Roman" w:cstheme="minorBidi"/>
      <w:sz w:val="24"/>
    </w:rPr>
  </w:style>
  <w:style w:type="paragraph" w:customStyle="1" w:styleId="i1">
    <w:name w:val="i1"/>
    <w:basedOn w:val="Normal"/>
    <w:uiPriority w:val="99"/>
    <w:qFormat/>
    <w:rsid w:val="00426BC9"/>
    <w:pPr>
      <w:spacing w:before="100" w:beforeAutospacing="1" w:after="100" w:afterAutospacing="1"/>
    </w:pPr>
    <w:rPr>
      <w:rFonts w:eastAsia="Times New Roman" w:cstheme="minorBidi"/>
      <w:sz w:val="24"/>
    </w:rPr>
  </w:style>
  <w:style w:type="paragraph" w:customStyle="1" w:styleId="question">
    <w:name w:val="question"/>
    <w:basedOn w:val="Normal"/>
    <w:uiPriority w:val="99"/>
    <w:qFormat/>
    <w:rsid w:val="00426BC9"/>
    <w:pPr>
      <w:spacing w:before="100" w:beforeAutospacing="1" w:after="100" w:afterAutospacing="1"/>
    </w:pPr>
    <w:rPr>
      <w:rFonts w:eastAsia="Times New Roman" w:cstheme="minorBidi"/>
      <w:sz w:val="24"/>
    </w:rPr>
  </w:style>
  <w:style w:type="paragraph" w:customStyle="1" w:styleId="bodycopy">
    <w:name w:val="bodycopy"/>
    <w:basedOn w:val="Normal"/>
    <w:uiPriority w:val="99"/>
    <w:qFormat/>
    <w:rsid w:val="00426BC9"/>
    <w:pPr>
      <w:spacing w:before="100" w:beforeAutospacing="1" w:after="100" w:afterAutospacing="1"/>
    </w:pPr>
    <w:rPr>
      <w:rFonts w:eastAsia="Times New Roman" w:cstheme="minorBidi"/>
      <w:sz w:val="24"/>
    </w:rPr>
  </w:style>
  <w:style w:type="paragraph" w:customStyle="1" w:styleId="Fifth">
    <w:name w:val="Fifth"/>
    <w:basedOn w:val="Normal"/>
    <w:link w:val="FifthChar"/>
    <w:uiPriority w:val="99"/>
    <w:qFormat/>
    <w:rsid w:val="00426BC9"/>
    <w:rPr>
      <w:rFonts w:eastAsia="Calibri" w:cstheme="minorBidi"/>
      <w:sz w:val="16"/>
    </w:rPr>
  </w:style>
  <w:style w:type="paragraph" w:customStyle="1" w:styleId="NoteLevel22">
    <w:name w:val="Note Level 22"/>
    <w:basedOn w:val="Normal"/>
    <w:next w:val="Normal"/>
    <w:uiPriority w:val="99"/>
    <w:qFormat/>
    <w:rsid w:val="00426BC9"/>
    <w:pPr>
      <w:keepNext/>
      <w:ind w:left="288" w:right="288"/>
    </w:pPr>
    <w:rPr>
      <w:rFonts w:ascii="Georgia" w:eastAsia="MS Gothic" w:hAnsi="Georgia" w:cstheme="minorBidi"/>
      <w:szCs w:val="20"/>
    </w:rPr>
  </w:style>
  <w:style w:type="paragraph" w:customStyle="1" w:styleId="wp-caption-text">
    <w:name w:val="wp-caption-text"/>
    <w:basedOn w:val="Normal"/>
    <w:qFormat/>
    <w:rsid w:val="00426BC9"/>
    <w:pPr>
      <w:spacing w:before="100" w:beforeAutospacing="1" w:after="100" w:afterAutospacing="1"/>
    </w:pPr>
    <w:rPr>
      <w:rFonts w:eastAsia="Times New Roman" w:cstheme="minorBidi"/>
      <w:sz w:val="24"/>
    </w:rPr>
  </w:style>
  <w:style w:type="paragraph" w:customStyle="1" w:styleId="svarticle">
    <w:name w:val="svarticle"/>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26BC9"/>
    <w:pPr>
      <w:spacing w:before="100" w:beforeAutospacing="1" w:after="100" w:afterAutospacing="1"/>
    </w:pPr>
    <w:rPr>
      <w:rFonts w:ascii="Times New Roman" w:hAnsi="Times New Roman" w:cs="Times New Roman"/>
      <w:sz w:val="24"/>
    </w:rPr>
  </w:style>
  <w:style w:type="paragraph" w:customStyle="1" w:styleId="tweet-text">
    <w:name w:val="tweet-text"/>
    <w:basedOn w:val="Normal"/>
    <w:qFormat/>
    <w:rsid w:val="00426BC9"/>
    <w:pPr>
      <w:spacing w:before="100" w:beforeAutospacing="1" w:after="100" w:afterAutospacing="1"/>
    </w:pPr>
    <w:rPr>
      <w:rFonts w:cstheme="minorBidi"/>
      <w:sz w:val="16"/>
    </w:rPr>
  </w:style>
  <w:style w:type="paragraph" w:customStyle="1" w:styleId="description">
    <w:name w:val="description"/>
    <w:basedOn w:val="Normal"/>
    <w:uiPriority w:val="99"/>
    <w:qFormat/>
    <w:rsid w:val="00426BC9"/>
    <w:pPr>
      <w:spacing w:before="100" w:beforeAutospacing="1" w:after="100" w:afterAutospacing="1"/>
    </w:pPr>
    <w:rPr>
      <w:rFonts w:cstheme="minorBidi"/>
      <w:sz w:val="16"/>
    </w:rPr>
  </w:style>
  <w:style w:type="paragraph" w:customStyle="1" w:styleId="graf">
    <w:name w:val="graf"/>
    <w:basedOn w:val="Normal"/>
    <w:uiPriority w:val="99"/>
    <w:qFormat/>
    <w:rsid w:val="00426BC9"/>
    <w:pPr>
      <w:spacing w:before="100" w:beforeAutospacing="1" w:after="100" w:afterAutospacing="1"/>
    </w:pPr>
    <w:rPr>
      <w:rFonts w:cstheme="minorBidi"/>
      <w:sz w:val="16"/>
    </w:rPr>
  </w:style>
  <w:style w:type="paragraph" w:customStyle="1" w:styleId="column">
    <w:name w:val="column"/>
    <w:basedOn w:val="Normal"/>
    <w:uiPriority w:val="99"/>
    <w:qFormat/>
    <w:rsid w:val="00426BC9"/>
    <w:pPr>
      <w:spacing w:before="100" w:beforeAutospacing="1" w:after="100" w:afterAutospacing="1"/>
    </w:pPr>
    <w:rPr>
      <w:rFonts w:cstheme="minorBidi"/>
      <w:sz w:val="16"/>
    </w:rPr>
  </w:style>
  <w:style w:type="paragraph" w:customStyle="1" w:styleId="recirc-container">
    <w:name w:val="recirc-container"/>
    <w:basedOn w:val="Normal"/>
    <w:uiPriority w:val="99"/>
    <w:qFormat/>
    <w:rsid w:val="00426BC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426BC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26BC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26BC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26BC9"/>
    <w:rPr>
      <w:rFonts w:ascii="Georgia" w:hAnsi="Georgia" w:hint="default"/>
      <w:i/>
      <w:iCs/>
      <w:color w:val="808080"/>
    </w:rPr>
  </w:style>
  <w:style w:type="character" w:customStyle="1" w:styleId="apple-converted-space">
    <w:name w:val="apple-converted-space"/>
    <w:basedOn w:val="DefaultParagraphFont"/>
    <w:rsid w:val="00426BC9"/>
  </w:style>
  <w:style w:type="character" w:customStyle="1" w:styleId="Style11pt">
    <w:name w:val="Style 11 pt"/>
    <w:basedOn w:val="DefaultParagraphFont"/>
    <w:rsid w:val="00426BC9"/>
    <w:rPr>
      <w:sz w:val="20"/>
    </w:rPr>
  </w:style>
  <w:style w:type="character" w:customStyle="1" w:styleId="Style11ptUnderline">
    <w:name w:val="Style 11 pt Underline"/>
    <w:rsid w:val="00426BC9"/>
    <w:rPr>
      <w:sz w:val="20"/>
      <w:u w:val="single"/>
    </w:rPr>
  </w:style>
  <w:style w:type="character" w:customStyle="1" w:styleId="StyleStyleUnderline311pt">
    <w:name w:val="Style Style Underline3 + 11 pt"/>
    <w:basedOn w:val="DefaultParagraphFont"/>
    <w:rsid w:val="00426BC9"/>
    <w:rPr>
      <w:sz w:val="20"/>
      <w:u w:val="single"/>
    </w:rPr>
  </w:style>
  <w:style w:type="character" w:customStyle="1" w:styleId="StyleStyleUnderline311ptBold">
    <w:name w:val="Style Style Underline3 + 11 pt Bold"/>
    <w:basedOn w:val="DefaultParagraphFont"/>
    <w:rsid w:val="00426BC9"/>
    <w:rPr>
      <w:b/>
      <w:bCs/>
      <w:sz w:val="20"/>
      <w:u w:val="single"/>
    </w:rPr>
  </w:style>
  <w:style w:type="character" w:customStyle="1" w:styleId="StyleStyleUnderline411pt">
    <w:name w:val="Style Style Underline4 + 11 pt"/>
    <w:basedOn w:val="DefaultParagraphFont"/>
    <w:rsid w:val="00426BC9"/>
    <w:rPr>
      <w:sz w:val="20"/>
      <w:u w:val="single"/>
    </w:rPr>
  </w:style>
  <w:style w:type="character" w:customStyle="1" w:styleId="BoldUnderlineChar">
    <w:name w:val="Bold Underline Char"/>
    <w:locked/>
    <w:rsid w:val="00426BC9"/>
    <w:rPr>
      <w:rFonts w:ascii="Times New Roman" w:eastAsia="Times New Roman" w:hAnsi="Times New Roman" w:cs="Times New Roman" w:hint="default"/>
      <w:b/>
      <w:bCs/>
      <w:sz w:val="20"/>
      <w:szCs w:val="24"/>
      <w:u w:val="single"/>
    </w:rPr>
  </w:style>
  <w:style w:type="character" w:customStyle="1" w:styleId="CharacterStyle1">
    <w:name w:val="Character Style 1"/>
    <w:rsid w:val="00426BC9"/>
    <w:rPr>
      <w:sz w:val="22"/>
      <w:szCs w:val="22"/>
    </w:rPr>
  </w:style>
  <w:style w:type="character" w:customStyle="1" w:styleId="Emph">
    <w:name w:val="Emph"/>
    <w:basedOn w:val="DefaultParagraphFont"/>
    <w:uiPriority w:val="1"/>
    <w:qFormat/>
    <w:rsid w:val="00426BC9"/>
    <w:rPr>
      <w:rFonts w:ascii="Arial" w:hAnsi="Arial" w:cs="Arial" w:hint="default"/>
      <w:b/>
      <w:bCs w:val="0"/>
      <w:sz w:val="20"/>
      <w:u w:val="single"/>
      <w:bdr w:val="single" w:sz="8" w:space="0" w:color="auto" w:frame="1"/>
    </w:rPr>
  </w:style>
  <w:style w:type="character" w:customStyle="1" w:styleId="DebateUnderline">
    <w:name w:val="Debate Underline"/>
    <w:qFormat/>
    <w:rsid w:val="00426BC9"/>
    <w:rPr>
      <w:rFonts w:ascii="Times New Roman" w:hAnsi="Times New Roman" w:cs="Times New Roman" w:hint="default"/>
      <w:sz w:val="24"/>
      <w:u w:val="thick"/>
    </w:rPr>
  </w:style>
  <w:style w:type="character" w:customStyle="1" w:styleId="apple-style-span">
    <w:name w:val="apple-style-span"/>
    <w:rsid w:val="00426BC9"/>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426BC9"/>
    <w:rPr>
      <w:rFonts w:ascii="Georgia" w:eastAsia="Times New Roman" w:hAnsi="Georgia" w:hint="default"/>
    </w:rPr>
  </w:style>
  <w:style w:type="character" w:customStyle="1" w:styleId="tagChar2">
    <w:name w:val="tag Char2"/>
    <w:uiPriority w:val="9"/>
    <w:qFormat/>
    <w:rsid w:val="00426BC9"/>
    <w:rPr>
      <w:rFonts w:ascii="Georgia" w:eastAsia="Times New Roman" w:hAnsi="Georgia" w:cs="Times New Roman" w:hint="default"/>
      <w:b/>
      <w:bCs w:val="0"/>
      <w:sz w:val="24"/>
      <w:szCs w:val="20"/>
      <w:lang w:val="x-none" w:eastAsia="x-none"/>
    </w:rPr>
  </w:style>
  <w:style w:type="character" w:customStyle="1" w:styleId="EmphasizeThis">
    <w:name w:val="EmphasizeThis"/>
    <w:rsid w:val="00426BC9"/>
    <w:rPr>
      <w:rFonts w:ascii="Georgia" w:hAnsi="Georgia" w:hint="default"/>
      <w:b/>
      <w:bCs w:val="0"/>
      <w:iCs/>
      <w:sz w:val="24"/>
      <w:u w:val="thick"/>
    </w:rPr>
  </w:style>
  <w:style w:type="character" w:customStyle="1" w:styleId="cardchar00">
    <w:name w:val="cardchar0"/>
    <w:basedOn w:val="DefaultParagraphFont"/>
    <w:rsid w:val="00426BC9"/>
  </w:style>
  <w:style w:type="character" w:customStyle="1" w:styleId="UnderlineBold">
    <w:name w:val="Underline + Bold"/>
    <w:uiPriority w:val="1"/>
    <w:qFormat/>
    <w:rsid w:val="00426BC9"/>
    <w:rPr>
      <w:b/>
      <w:bCs w:val="0"/>
      <w:sz w:val="20"/>
      <w:u w:val="single"/>
    </w:rPr>
  </w:style>
  <w:style w:type="character" w:customStyle="1" w:styleId="UnderlineNon-bold">
    <w:name w:val="Underline Non - bold"/>
    <w:rsid w:val="00426BC9"/>
    <w:rPr>
      <w:rFonts w:ascii="Times New Roman" w:hAnsi="Times New Roman" w:cs="Times New Roman" w:hint="default"/>
      <w:iCs/>
      <w:sz w:val="22"/>
      <w:u w:val="single"/>
    </w:rPr>
  </w:style>
  <w:style w:type="character" w:customStyle="1" w:styleId="UnderlineBold0">
    <w:name w:val="Underline Bold"/>
    <w:qFormat/>
    <w:rsid w:val="00426BC9"/>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426BC9"/>
    <w:rPr>
      <w:rFonts w:cstheme="minorBidi"/>
      <w:sz w:val="16"/>
    </w:rPr>
  </w:style>
  <w:style w:type="character" w:customStyle="1" w:styleId="StyleHeading4UnderlinedsmalltextGaramondChar">
    <w:name w:val="Style Heading 4Underlinedsmall text + Garamond Char"/>
    <w:link w:val="StyleHeading4UnderlinedsmalltextGaramond"/>
    <w:locked/>
    <w:rsid w:val="00426BC9"/>
    <w:rPr>
      <w:rFonts w:ascii="Calibri" w:hAnsi="Calibri"/>
      <w:sz w:val="16"/>
    </w:rPr>
  </w:style>
  <w:style w:type="character" w:customStyle="1" w:styleId="Heading5Char2">
    <w:name w:val="Heading 5 Char2"/>
    <w:rsid w:val="00426BC9"/>
    <w:rPr>
      <w:rFonts w:ascii="Bell MT" w:eastAsia="Times New Roman" w:hAnsi="Bell MT" w:hint="default"/>
      <w:bCs/>
      <w:iCs/>
      <w:sz w:val="10"/>
      <w:szCs w:val="26"/>
    </w:rPr>
  </w:style>
  <w:style w:type="character" w:customStyle="1" w:styleId="Boxed">
    <w:name w:val="Boxed"/>
    <w:qFormat/>
    <w:rsid w:val="00426BC9"/>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426BC9"/>
    <w:rPr>
      <w:rFonts w:ascii="Arial" w:hAnsi="Arial" w:cs="Arial"/>
      <w:vanish/>
      <w:sz w:val="16"/>
      <w:szCs w:val="16"/>
    </w:rPr>
  </w:style>
  <w:style w:type="paragraph" w:styleId="z-TopofForm">
    <w:name w:val="HTML Top of Form"/>
    <w:basedOn w:val="Normal"/>
    <w:next w:val="Normal"/>
    <w:link w:val="z-TopofFormChar"/>
    <w:hidden/>
    <w:uiPriority w:val="99"/>
    <w:unhideWhenUsed/>
    <w:rsid w:val="00426BC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6BC9"/>
    <w:rPr>
      <w:rFonts w:ascii="Arial" w:hAnsi="Arial" w:cs="Arial"/>
      <w:vanish/>
      <w:sz w:val="16"/>
      <w:szCs w:val="16"/>
    </w:rPr>
  </w:style>
  <w:style w:type="character" w:customStyle="1" w:styleId="z-BottomofFormChar">
    <w:name w:val="z-Bottom of Form Char"/>
    <w:basedOn w:val="DefaultParagraphFont"/>
    <w:link w:val="z-BottomofForm"/>
    <w:uiPriority w:val="99"/>
    <w:rsid w:val="00426BC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6BC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6BC9"/>
    <w:rPr>
      <w:rFonts w:ascii="Arial" w:hAnsi="Arial" w:cs="Arial"/>
      <w:vanish/>
      <w:sz w:val="16"/>
      <w:szCs w:val="16"/>
    </w:rPr>
  </w:style>
  <w:style w:type="character" w:customStyle="1" w:styleId="Style2CharChar">
    <w:name w:val="Style2 Char Char"/>
    <w:rsid w:val="00426BC9"/>
    <w:rPr>
      <w:u w:val="thick"/>
      <w:lang w:val="en-US" w:eastAsia="en-US" w:bidi="ar-SA"/>
    </w:rPr>
  </w:style>
  <w:style w:type="character" w:customStyle="1" w:styleId="underlinechar">
    <w:name w:val="underlinechar"/>
    <w:rsid w:val="00426BC9"/>
  </w:style>
  <w:style w:type="character" w:customStyle="1" w:styleId="authordate0">
    <w:name w:val="authordate"/>
    <w:rsid w:val="00426BC9"/>
  </w:style>
  <w:style w:type="character" w:customStyle="1" w:styleId="underline0">
    <w:name w:val="%underline"/>
    <w:qFormat/>
    <w:rsid w:val="00426BC9"/>
    <w:rPr>
      <w:rFonts w:ascii="Times New Roman" w:hAnsi="Times New Roman" w:cs="Times New Roman" w:hint="default"/>
      <w:strike w:val="0"/>
      <w:dstrike w:val="0"/>
      <w:sz w:val="16"/>
      <w:u w:val="none"/>
      <w:effect w:val="none"/>
    </w:rPr>
  </w:style>
  <w:style w:type="character" w:customStyle="1" w:styleId="AUNDERLINE">
    <w:name w:val="AUNDERLINE"/>
    <w:qFormat/>
    <w:rsid w:val="00426BC9"/>
    <w:rPr>
      <w:rFonts w:ascii="Times New Roman" w:hAnsi="Times New Roman" w:cs="Times New Roman" w:hint="default"/>
      <w:sz w:val="20"/>
      <w:u w:val="single"/>
    </w:rPr>
  </w:style>
  <w:style w:type="character" w:customStyle="1" w:styleId="verdana">
    <w:name w:val="verdana"/>
    <w:basedOn w:val="DefaultParagraphFont"/>
    <w:rsid w:val="00426BC9"/>
  </w:style>
  <w:style w:type="character" w:customStyle="1" w:styleId="UnderlinedCharChar">
    <w:name w:val="Underlined Char Char"/>
    <w:rsid w:val="00426BC9"/>
    <w:rPr>
      <w:rFonts w:ascii="Garamond" w:hAnsi="Garamond" w:hint="default"/>
      <w:szCs w:val="28"/>
      <w:u w:val="single"/>
      <w:lang w:val="en-US" w:eastAsia="en-US" w:bidi="ar-SA"/>
    </w:rPr>
  </w:style>
  <w:style w:type="character" w:customStyle="1" w:styleId="ssl0">
    <w:name w:val="ss_l0"/>
    <w:basedOn w:val="DefaultParagraphFont"/>
    <w:rsid w:val="00426BC9"/>
  </w:style>
  <w:style w:type="character" w:customStyle="1" w:styleId="slug-doi">
    <w:name w:val="slug-doi"/>
    <w:basedOn w:val="DefaultParagraphFont"/>
    <w:rsid w:val="00426BC9"/>
  </w:style>
  <w:style w:type="character" w:customStyle="1" w:styleId="slug-pub-date">
    <w:name w:val="slug-pub-date"/>
    <w:basedOn w:val="DefaultParagraphFont"/>
    <w:rsid w:val="00426BC9"/>
  </w:style>
  <w:style w:type="character" w:customStyle="1" w:styleId="slug-vol">
    <w:name w:val="slug-vol"/>
    <w:basedOn w:val="DefaultParagraphFont"/>
    <w:rsid w:val="00426BC9"/>
  </w:style>
  <w:style w:type="character" w:customStyle="1" w:styleId="slug-issue">
    <w:name w:val="slug-issue"/>
    <w:basedOn w:val="DefaultParagraphFont"/>
    <w:rsid w:val="00426BC9"/>
  </w:style>
  <w:style w:type="character" w:customStyle="1" w:styleId="slug-pages">
    <w:name w:val="slug-pages"/>
    <w:basedOn w:val="DefaultParagraphFont"/>
    <w:rsid w:val="00426BC9"/>
  </w:style>
  <w:style w:type="character" w:customStyle="1" w:styleId="af">
    <w:name w:val="af"/>
    <w:basedOn w:val="DefaultParagraphFont"/>
    <w:rsid w:val="00426BC9"/>
  </w:style>
  <w:style w:type="character" w:customStyle="1" w:styleId="ab">
    <w:name w:val="ab"/>
    <w:basedOn w:val="DefaultParagraphFont"/>
    <w:rsid w:val="00426BC9"/>
  </w:style>
  <w:style w:type="character" w:customStyle="1" w:styleId="em">
    <w:name w:val="em"/>
    <w:basedOn w:val="DefaultParagraphFont"/>
    <w:rsid w:val="00426BC9"/>
  </w:style>
  <w:style w:type="character" w:customStyle="1" w:styleId="au">
    <w:name w:val="au"/>
    <w:basedOn w:val="DefaultParagraphFont"/>
    <w:rsid w:val="00426BC9"/>
  </w:style>
  <w:style w:type="character" w:customStyle="1" w:styleId="ti">
    <w:name w:val="ti"/>
    <w:basedOn w:val="DefaultParagraphFont"/>
    <w:rsid w:val="00426BC9"/>
  </w:style>
  <w:style w:type="character" w:customStyle="1" w:styleId="subheadblue">
    <w:name w:val="subhead_blue"/>
    <w:basedOn w:val="DefaultParagraphFont"/>
    <w:rsid w:val="00426BC9"/>
  </w:style>
  <w:style w:type="character" w:customStyle="1" w:styleId="affiliation">
    <w:name w:val="affiliation"/>
    <w:basedOn w:val="DefaultParagraphFont"/>
    <w:rsid w:val="00426BC9"/>
  </w:style>
  <w:style w:type="character" w:customStyle="1" w:styleId="slug-doi-wrapper">
    <w:name w:val="slug-doi-wrapper"/>
    <w:basedOn w:val="DefaultParagraphFont"/>
    <w:rsid w:val="00426BC9"/>
  </w:style>
  <w:style w:type="character" w:customStyle="1" w:styleId="slug-metadata-noteahead-of-print">
    <w:name w:val="slug-metadata-note ahead-of-print"/>
    <w:basedOn w:val="DefaultParagraphFont"/>
    <w:rsid w:val="00426BC9"/>
  </w:style>
  <w:style w:type="character" w:customStyle="1" w:styleId="slug-ahead-of-print-date">
    <w:name w:val="slug-ahead-of-print-date"/>
    <w:basedOn w:val="DefaultParagraphFont"/>
    <w:rsid w:val="00426BC9"/>
  </w:style>
  <w:style w:type="character" w:customStyle="1" w:styleId="medium-bold">
    <w:name w:val="medium-bold"/>
    <w:basedOn w:val="DefaultParagraphFont"/>
    <w:rsid w:val="00426BC9"/>
  </w:style>
  <w:style w:type="character" w:customStyle="1" w:styleId="updated-short-citation">
    <w:name w:val="updated-short-citation"/>
    <w:basedOn w:val="DefaultParagraphFont"/>
    <w:rsid w:val="00426BC9"/>
  </w:style>
  <w:style w:type="character" w:customStyle="1" w:styleId="goohl0">
    <w:name w:val="goohl0"/>
    <w:basedOn w:val="DefaultParagraphFont"/>
    <w:rsid w:val="00426BC9"/>
  </w:style>
  <w:style w:type="character" w:customStyle="1" w:styleId="CharChar6">
    <w:name w:val="Char Char6"/>
    <w:rsid w:val="00426BC9"/>
    <w:rPr>
      <w:rFonts w:ascii="Arial" w:hAnsi="Arial" w:cs="Arial" w:hint="default"/>
      <w:bCs/>
      <w:sz w:val="16"/>
      <w:szCs w:val="26"/>
      <w:lang w:val="en-US" w:eastAsia="en-US" w:bidi="ar-SA"/>
    </w:rPr>
  </w:style>
  <w:style w:type="character" w:customStyle="1" w:styleId="CharChar3">
    <w:name w:val="Char Char3"/>
    <w:rsid w:val="00426BC9"/>
    <w:rPr>
      <w:szCs w:val="24"/>
    </w:rPr>
  </w:style>
  <w:style w:type="character" w:customStyle="1" w:styleId="TagCharChar1">
    <w:name w:val="Tag Char Char1"/>
    <w:rsid w:val="00426BC9"/>
    <w:rPr>
      <w:b/>
      <w:bCs w:val="0"/>
      <w:sz w:val="24"/>
      <w:szCs w:val="24"/>
      <w:lang w:val="en-US" w:eastAsia="en-US" w:bidi="ar-SA"/>
    </w:rPr>
  </w:style>
  <w:style w:type="character" w:customStyle="1" w:styleId="7TimesNewRoman">
    <w:name w:val="7 Times New Roman"/>
    <w:rsid w:val="00426BC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426BC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6BC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6BC9"/>
    <w:rPr>
      <w:rFonts w:ascii="Times New Roman" w:hAnsi="Times New Roman" w:cs="Times New Roman" w:hint="default"/>
      <w:strike w:val="0"/>
      <w:dstrike w:val="0"/>
      <w:sz w:val="14"/>
      <w:u w:val="none"/>
      <w:effect w:val="none"/>
    </w:rPr>
  </w:style>
  <w:style w:type="character" w:customStyle="1" w:styleId="F8-UnderlineBold">
    <w:name w:val="F8 - Underline/Bold"/>
    <w:rsid w:val="00426BC9"/>
    <w:rPr>
      <w:rFonts w:ascii="Times New Roman" w:hAnsi="Times New Roman" w:cs="Times New Roman" w:hint="default"/>
      <w:b/>
      <w:bCs w:val="0"/>
      <w:sz w:val="20"/>
      <w:u w:val="single"/>
    </w:rPr>
  </w:style>
  <w:style w:type="character" w:customStyle="1" w:styleId="F7-SmallFont">
    <w:name w:val="F7 - Small Font"/>
    <w:rsid w:val="00426BC9"/>
    <w:rPr>
      <w:rFonts w:ascii="Times New Roman" w:hAnsi="Times New Roman" w:cs="Times New Roman" w:hint="default"/>
      <w:sz w:val="14"/>
    </w:rPr>
  </w:style>
  <w:style w:type="character" w:customStyle="1" w:styleId="Brief-Bold">
    <w:name w:val="Brief - Bold"/>
    <w:rsid w:val="00426BC9"/>
    <w:rPr>
      <w:rFonts w:ascii="Times New Roman" w:hAnsi="Times New Roman" w:cs="Times New Roman" w:hint="default"/>
      <w:b/>
      <w:bCs w:val="0"/>
    </w:rPr>
  </w:style>
  <w:style w:type="character" w:customStyle="1" w:styleId="Card-Underline">
    <w:name w:val="Card - Underline"/>
    <w:rsid w:val="00426BC9"/>
    <w:rPr>
      <w:rFonts w:ascii="Times New Roman" w:hAnsi="Times New Roman" w:cs="Times New Roman" w:hint="default"/>
      <w:u w:val="single"/>
    </w:rPr>
  </w:style>
  <w:style w:type="character" w:customStyle="1" w:styleId="beriefunderline">
    <w:name w:val="berief = underline"/>
    <w:rsid w:val="00426BC9"/>
    <w:rPr>
      <w:rFonts w:ascii="Times New Roman" w:eastAsia="Times New Roman" w:hAnsi="Times New Roman" w:cs="Times New Roman" w:hint="default"/>
      <w:sz w:val="20"/>
      <w:u w:val="single"/>
    </w:rPr>
  </w:style>
  <w:style w:type="character" w:customStyle="1" w:styleId="BoldText10pt">
    <w:name w:val="Bold Text 10 pt"/>
    <w:rsid w:val="00426BC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426BC9"/>
    <w:rPr>
      <w:i/>
      <w:iCs w:val="0"/>
    </w:rPr>
  </w:style>
  <w:style w:type="character" w:customStyle="1" w:styleId="eoeaheader">
    <w:name w:val="eoea_header"/>
    <w:basedOn w:val="DefaultParagraphFont"/>
    <w:rsid w:val="00426BC9"/>
  </w:style>
  <w:style w:type="character" w:customStyle="1" w:styleId="SC4208902">
    <w:name w:val="SC.4.208902"/>
    <w:rsid w:val="00426BC9"/>
    <w:rPr>
      <w:rFonts w:ascii="Century" w:hAnsi="Century" w:cs="Century" w:hint="default"/>
      <w:color w:val="000000"/>
      <w:sz w:val="22"/>
      <w:szCs w:val="22"/>
    </w:rPr>
  </w:style>
  <w:style w:type="character" w:customStyle="1" w:styleId="SC4208915">
    <w:name w:val="SC.4.208915"/>
    <w:rsid w:val="00426BC9"/>
    <w:rPr>
      <w:rFonts w:ascii="Century" w:hAnsi="Century" w:cs="Century" w:hint="default"/>
      <w:color w:val="000000"/>
      <w:sz w:val="13"/>
      <w:szCs w:val="13"/>
    </w:rPr>
  </w:style>
  <w:style w:type="character" w:customStyle="1" w:styleId="SC273764">
    <w:name w:val="SC.2.73764"/>
    <w:rsid w:val="00426BC9"/>
    <w:rPr>
      <w:rFonts w:ascii="Century" w:hAnsi="Century" w:cs="Century" w:hint="default"/>
      <w:color w:val="000000"/>
      <w:sz w:val="72"/>
      <w:szCs w:val="72"/>
    </w:rPr>
  </w:style>
  <w:style w:type="character" w:customStyle="1" w:styleId="SC273779">
    <w:name w:val="SC.2.73779"/>
    <w:rsid w:val="00426BC9"/>
    <w:rPr>
      <w:rFonts w:ascii="Century" w:hAnsi="Century" w:cs="Century" w:hint="default"/>
      <w:color w:val="000000"/>
      <w:sz w:val="40"/>
      <w:szCs w:val="40"/>
    </w:rPr>
  </w:style>
  <w:style w:type="character" w:customStyle="1" w:styleId="SC273763">
    <w:name w:val="SC.2.73763"/>
    <w:rsid w:val="00426BC9"/>
    <w:rPr>
      <w:rFonts w:ascii="Century" w:hAnsi="Century" w:cs="Century" w:hint="default"/>
      <w:b/>
      <w:bCs/>
      <w:color w:val="000000"/>
    </w:rPr>
  </w:style>
  <w:style w:type="character" w:customStyle="1" w:styleId="SC4208910">
    <w:name w:val="SC.4.208910"/>
    <w:rsid w:val="00426BC9"/>
    <w:rPr>
      <w:rFonts w:ascii="Century" w:hAnsi="Century" w:cs="Century" w:hint="default"/>
      <w:color w:val="000000"/>
      <w:sz w:val="28"/>
      <w:szCs w:val="28"/>
    </w:rPr>
  </w:style>
  <w:style w:type="character" w:customStyle="1" w:styleId="SC4208911">
    <w:name w:val="SC.4.208911"/>
    <w:rsid w:val="00426BC9"/>
    <w:rPr>
      <w:rFonts w:ascii="Century" w:hAnsi="Century" w:cs="Century" w:hint="default"/>
      <w:color w:val="000000"/>
    </w:rPr>
  </w:style>
  <w:style w:type="character" w:customStyle="1" w:styleId="articlesubtitle">
    <w:name w:val="article_sub_title"/>
    <w:basedOn w:val="DefaultParagraphFont"/>
    <w:rsid w:val="00426BC9"/>
  </w:style>
  <w:style w:type="character" w:customStyle="1" w:styleId="newsdate2">
    <w:name w:val="news_date2"/>
    <w:basedOn w:val="DefaultParagraphFont"/>
    <w:rsid w:val="00426BC9"/>
  </w:style>
  <w:style w:type="character" w:customStyle="1" w:styleId="readarticleheader">
    <w:name w:val="readarticleheader"/>
    <w:basedOn w:val="DefaultParagraphFont"/>
    <w:rsid w:val="00426BC9"/>
  </w:style>
  <w:style w:type="character" w:customStyle="1" w:styleId="hit">
    <w:name w:val="hit"/>
    <w:basedOn w:val="DefaultParagraphFont"/>
    <w:rsid w:val="00426BC9"/>
  </w:style>
  <w:style w:type="character" w:customStyle="1" w:styleId="UnderlineChar2">
    <w:name w:val="Underline Char2"/>
    <w:rsid w:val="00426BC9"/>
    <w:rPr>
      <w:rFonts w:ascii="Trebuchet MS" w:hAnsi="Trebuchet MS" w:hint="default"/>
      <w:u w:val="thick"/>
      <w:lang w:val="en-US" w:eastAsia="zh-CN" w:bidi="ar-SA"/>
    </w:rPr>
  </w:style>
  <w:style w:type="character" w:customStyle="1" w:styleId="BoldUnderliningChar">
    <w:name w:val="Bold Underlining Char"/>
    <w:rsid w:val="00426BC9"/>
    <w:rPr>
      <w:rFonts w:ascii="Arial Narrow" w:eastAsia="Times New Roman" w:hAnsi="Arial Narrow" w:hint="default"/>
      <w:b/>
      <w:bCs w:val="0"/>
      <w:szCs w:val="24"/>
      <w:u w:val="single"/>
      <w:lang w:val="en-GB" w:eastAsia="en-US" w:bidi="ar-SA"/>
    </w:rPr>
  </w:style>
  <w:style w:type="character" w:customStyle="1" w:styleId="medium-normal1">
    <w:name w:val="medium-normal1"/>
    <w:rsid w:val="00426BC9"/>
    <w:rPr>
      <w:rFonts w:ascii="Arial" w:hAnsi="Arial" w:cs="Arial" w:hint="default"/>
      <w:b w:val="0"/>
      <w:bCs w:val="0"/>
      <w:i w:val="0"/>
      <w:iCs w:val="0"/>
      <w:sz w:val="20"/>
      <w:szCs w:val="20"/>
    </w:rPr>
  </w:style>
  <w:style w:type="character" w:customStyle="1" w:styleId="UnderlinedCardChar0">
    <w:name w:val="Underlined Card Char"/>
    <w:rsid w:val="00426BC9"/>
    <w:rPr>
      <w:rFonts w:ascii="Palatino Linotype" w:hAnsi="Palatino Linotype" w:hint="default"/>
      <w:u w:val="single"/>
      <w:lang w:val="en-US" w:eastAsia="en-US" w:bidi="ar-SA"/>
    </w:rPr>
  </w:style>
  <w:style w:type="character" w:customStyle="1" w:styleId="BoldText12pt">
    <w:name w:val="Bold Text 12 pt"/>
    <w:autoRedefine/>
    <w:rsid w:val="00426BC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426BC9"/>
    <w:rPr>
      <w:b/>
      <w:bCs w:val="0"/>
      <w:sz w:val="24"/>
    </w:rPr>
  </w:style>
  <w:style w:type="character" w:customStyle="1" w:styleId="Style10ptUnderline">
    <w:name w:val="Style 10 pt Underline"/>
    <w:rsid w:val="00426BC9"/>
    <w:rPr>
      <w:sz w:val="20"/>
      <w:u w:val="single"/>
    </w:rPr>
  </w:style>
  <w:style w:type="character" w:customStyle="1" w:styleId="char">
    <w:name w:val="char"/>
    <w:basedOn w:val="DefaultParagraphFont"/>
    <w:rsid w:val="00426BC9"/>
  </w:style>
  <w:style w:type="character" w:customStyle="1" w:styleId="UnderlineCharCharCharCharCharChar">
    <w:name w:val="Underline Char Char Char Char Char Char"/>
    <w:rsid w:val="00426BC9"/>
    <w:rPr>
      <w:rFonts w:ascii="Arial Narrow" w:hAnsi="Arial Narrow" w:hint="default"/>
      <w:szCs w:val="24"/>
      <w:u w:val="single"/>
      <w:lang w:val="en-US" w:eastAsia="en-US" w:bidi="ar-SA"/>
    </w:rPr>
  </w:style>
  <w:style w:type="character" w:customStyle="1" w:styleId="klink">
    <w:name w:val="klink"/>
    <w:basedOn w:val="DefaultParagraphFont"/>
    <w:rsid w:val="00426BC9"/>
  </w:style>
  <w:style w:type="character" w:customStyle="1" w:styleId="hdr">
    <w:name w:val="hdr"/>
    <w:basedOn w:val="DefaultParagraphFont"/>
    <w:rsid w:val="00426BC9"/>
  </w:style>
  <w:style w:type="character" w:customStyle="1" w:styleId="date1">
    <w:name w:val="date1"/>
    <w:basedOn w:val="DefaultParagraphFont"/>
    <w:rsid w:val="00426BC9"/>
  </w:style>
  <w:style w:type="character" w:customStyle="1" w:styleId="bolding1">
    <w:name w:val="bolding1"/>
    <w:rsid w:val="00426BC9"/>
    <w:rPr>
      <w:b/>
      <w:bCs/>
    </w:rPr>
  </w:style>
  <w:style w:type="character" w:customStyle="1" w:styleId="bookoptions1">
    <w:name w:val="book_options1"/>
    <w:rsid w:val="00426BC9"/>
    <w:rPr>
      <w:b/>
      <w:bCs/>
      <w:color w:val="333366"/>
    </w:rPr>
  </w:style>
  <w:style w:type="character" w:customStyle="1" w:styleId="descriptionblock">
    <w:name w:val="description block"/>
    <w:basedOn w:val="DefaultParagraphFont"/>
    <w:rsid w:val="00426BC9"/>
  </w:style>
  <w:style w:type="character" w:customStyle="1" w:styleId="detailsboxblock">
    <w:name w:val="detailsbox block"/>
    <w:basedOn w:val="DefaultParagraphFont"/>
    <w:rsid w:val="00426BC9"/>
  </w:style>
  <w:style w:type="character" w:customStyle="1" w:styleId="Char3">
    <w:name w:val="Char3"/>
    <w:rsid w:val="00426BC9"/>
    <w:rPr>
      <w:rFonts w:ascii="Arial" w:hAnsi="Arial" w:cs="Arial" w:hint="default"/>
      <w:bCs/>
      <w:u w:val="thick"/>
      <w:lang w:val="en-US" w:eastAsia="en-US" w:bidi="ar-SA"/>
    </w:rPr>
  </w:style>
  <w:style w:type="character" w:customStyle="1" w:styleId="MicroTextChar0">
    <w:name w:val="MicroText Char"/>
    <w:rsid w:val="00426BC9"/>
    <w:rPr>
      <w:sz w:val="12"/>
      <w:lang w:val="en-GB" w:eastAsia="en-US" w:bidi="ar-SA"/>
    </w:rPr>
  </w:style>
  <w:style w:type="character" w:customStyle="1" w:styleId="CardsFont6ptChar">
    <w:name w:val="Cards + Font: 6 pt Char"/>
    <w:rsid w:val="00426BC9"/>
    <w:rPr>
      <w:sz w:val="12"/>
      <w:szCs w:val="24"/>
      <w:lang w:val="en-US" w:eastAsia="en-US" w:bidi="ar-SA"/>
    </w:rPr>
  </w:style>
  <w:style w:type="character" w:customStyle="1" w:styleId="CitesChar">
    <w:name w:val="Cites Char"/>
    <w:rsid w:val="00426BC9"/>
    <w:rPr>
      <w:b/>
      <w:bCs/>
      <w:szCs w:val="24"/>
      <w:lang w:val="en-US" w:eastAsia="en-US" w:bidi="ar-SA"/>
    </w:rPr>
  </w:style>
  <w:style w:type="character" w:customStyle="1" w:styleId="NothingChar">
    <w:name w:val="Nothing Char"/>
    <w:rsid w:val="00426BC9"/>
    <w:rPr>
      <w:lang w:val="en-US" w:eastAsia="en-US" w:bidi="ar-SA"/>
    </w:rPr>
  </w:style>
  <w:style w:type="character" w:customStyle="1" w:styleId="texto11">
    <w:name w:val="texto11"/>
    <w:rsid w:val="00426BC9"/>
    <w:rPr>
      <w:rFonts w:ascii="Arial" w:hAnsi="Arial" w:cs="Arial" w:hint="default"/>
      <w:b w:val="0"/>
      <w:bCs w:val="0"/>
      <w:i w:val="0"/>
      <w:iCs w:val="0"/>
      <w:caps w:val="0"/>
      <w:color w:val="000000"/>
      <w:sz w:val="26"/>
      <w:szCs w:val="26"/>
    </w:rPr>
  </w:style>
  <w:style w:type="character" w:customStyle="1" w:styleId="CardTagChar">
    <w:name w:val="Card Tag Char"/>
    <w:rsid w:val="00426BC9"/>
    <w:rPr>
      <w:rFonts w:ascii="Arial Narrow" w:hAnsi="Arial Narrow" w:hint="default"/>
      <w:b/>
      <w:bCs w:val="0"/>
      <w:sz w:val="24"/>
      <w:szCs w:val="24"/>
      <w:lang w:val="en-US" w:eastAsia="en-US" w:bidi="ar-SA"/>
    </w:rPr>
  </w:style>
  <w:style w:type="character" w:customStyle="1" w:styleId="term1">
    <w:name w:val="term1"/>
    <w:rsid w:val="00426BC9"/>
    <w:rPr>
      <w:b/>
      <w:bCs/>
    </w:rPr>
  </w:style>
  <w:style w:type="character" w:customStyle="1" w:styleId="DebateCiteCharCharChar">
    <w:name w:val="Debate Cite Char Char Char"/>
    <w:rsid w:val="00426BC9"/>
    <w:rPr>
      <w:b/>
      <w:bCs w:val="0"/>
      <w:sz w:val="32"/>
      <w:szCs w:val="32"/>
      <w:lang w:val="en-US" w:eastAsia="en-US" w:bidi="ar-SA"/>
    </w:rPr>
  </w:style>
  <w:style w:type="character" w:customStyle="1" w:styleId="term">
    <w:name w:val="term"/>
    <w:basedOn w:val="DefaultParagraphFont"/>
    <w:rsid w:val="00426BC9"/>
  </w:style>
  <w:style w:type="character" w:customStyle="1" w:styleId="TagChar3">
    <w:name w:val="Tag Char3"/>
    <w:rsid w:val="00426BC9"/>
    <w:rPr>
      <w:rFonts w:ascii="Palatino Linotype" w:hAnsi="Palatino Linotype" w:hint="default"/>
      <w:b/>
      <w:bCs w:val="0"/>
      <w:sz w:val="24"/>
      <w:szCs w:val="24"/>
      <w:lang w:val="en-US" w:eastAsia="en-US" w:bidi="ar-SA"/>
    </w:rPr>
  </w:style>
  <w:style w:type="character" w:customStyle="1" w:styleId="TagandCiteChar">
    <w:name w:val="Tag and Cite Char"/>
    <w:rsid w:val="00426BC9"/>
    <w:rPr>
      <w:color w:val="333333"/>
      <w:sz w:val="22"/>
      <w:szCs w:val="22"/>
      <w:lang w:val="en-US" w:eastAsia="en-US" w:bidi="ar-SA"/>
    </w:rPr>
  </w:style>
  <w:style w:type="character" w:customStyle="1" w:styleId="Style10ptBold">
    <w:name w:val="Style 10 pt Bold"/>
    <w:rsid w:val="00426BC9"/>
    <w:rPr>
      <w:b/>
      <w:bCs/>
      <w:sz w:val="20"/>
    </w:rPr>
  </w:style>
  <w:style w:type="character" w:customStyle="1" w:styleId="text9">
    <w:name w:val="text9"/>
    <w:basedOn w:val="DefaultParagraphFont"/>
    <w:rsid w:val="00426BC9"/>
  </w:style>
  <w:style w:type="character" w:customStyle="1" w:styleId="text21">
    <w:name w:val="text21"/>
    <w:basedOn w:val="DefaultParagraphFont"/>
    <w:rsid w:val="00426BC9"/>
  </w:style>
  <w:style w:type="character" w:customStyle="1" w:styleId="text19">
    <w:name w:val="text19"/>
    <w:basedOn w:val="DefaultParagraphFont"/>
    <w:rsid w:val="00426BC9"/>
  </w:style>
  <w:style w:type="character" w:customStyle="1" w:styleId="pmterms11">
    <w:name w:val="pmterms11"/>
    <w:rsid w:val="00426BC9"/>
    <w:rPr>
      <w:b/>
      <w:bCs/>
      <w:i w:val="0"/>
      <w:iCs w:val="0"/>
      <w:color w:val="000000"/>
    </w:rPr>
  </w:style>
  <w:style w:type="character" w:customStyle="1" w:styleId="term2">
    <w:name w:val="term2"/>
    <w:rsid w:val="00426BC9"/>
    <w:rPr>
      <w:b/>
      <w:bCs/>
    </w:rPr>
  </w:style>
  <w:style w:type="character" w:customStyle="1" w:styleId="pmterms12">
    <w:name w:val="pmterms12"/>
    <w:rsid w:val="00426BC9"/>
    <w:rPr>
      <w:b/>
      <w:bCs/>
      <w:i w:val="0"/>
      <w:iCs w:val="0"/>
      <w:color w:val="000000"/>
    </w:rPr>
  </w:style>
  <w:style w:type="character" w:customStyle="1" w:styleId="ToReadChar">
    <w:name w:val="To Read Char"/>
    <w:rsid w:val="00426BC9"/>
    <w:rPr>
      <w:rFonts w:ascii="Verdana" w:hAnsi="Verdana" w:hint="default"/>
      <w:b/>
      <w:bCs w:val="0"/>
      <w:szCs w:val="24"/>
      <w:u w:val="single"/>
      <w:lang w:val="en-US" w:eastAsia="en-US" w:bidi="ar-SA"/>
    </w:rPr>
  </w:style>
  <w:style w:type="character" w:customStyle="1" w:styleId="ToReadCharChar">
    <w:name w:val="To Read Char Char"/>
    <w:rsid w:val="00426BC9"/>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426BC9"/>
    <w:rPr>
      <w:b/>
      <w:bCs w:val="0"/>
      <w:szCs w:val="24"/>
      <w:u w:val="single"/>
      <w:lang w:val="en-US" w:eastAsia="en-US" w:bidi="ar-SA"/>
    </w:rPr>
  </w:style>
  <w:style w:type="character" w:customStyle="1" w:styleId="UnderlineChar1">
    <w:name w:val="Underline Char1"/>
    <w:rsid w:val="00426BC9"/>
    <w:rPr>
      <w:szCs w:val="24"/>
      <w:u w:val="single"/>
      <w:lang w:val="en-US" w:eastAsia="en-US" w:bidi="ar-SA"/>
    </w:rPr>
  </w:style>
  <w:style w:type="character" w:customStyle="1" w:styleId="pmterms1">
    <w:name w:val="pmterms1"/>
    <w:basedOn w:val="DefaultParagraphFont"/>
    <w:rsid w:val="00426BC9"/>
  </w:style>
  <w:style w:type="character" w:customStyle="1" w:styleId="title1">
    <w:name w:val="title1"/>
    <w:basedOn w:val="DefaultParagraphFont"/>
    <w:rsid w:val="00426BC9"/>
  </w:style>
  <w:style w:type="character" w:customStyle="1" w:styleId="author0">
    <w:name w:val="author"/>
    <w:basedOn w:val="DefaultParagraphFont"/>
    <w:rsid w:val="00426BC9"/>
  </w:style>
  <w:style w:type="character" w:customStyle="1" w:styleId="bio">
    <w:name w:val="bio"/>
    <w:basedOn w:val="DefaultParagraphFont"/>
    <w:rsid w:val="00426BC9"/>
  </w:style>
  <w:style w:type="character" w:customStyle="1" w:styleId="storytextstyle">
    <w:name w:val="storytextstyle"/>
    <w:basedOn w:val="DefaultParagraphFont"/>
    <w:rsid w:val="00426BC9"/>
  </w:style>
  <w:style w:type="character" w:customStyle="1" w:styleId="cardunderlinedCharChar">
    <w:name w:val="card underlined Char Char"/>
    <w:rsid w:val="00426BC9"/>
    <w:rPr>
      <w:rFonts w:ascii="Arial" w:hAnsi="Arial" w:cs="Arial" w:hint="default"/>
      <w:sz w:val="22"/>
      <w:szCs w:val="24"/>
      <w:u w:val="single"/>
      <w:lang w:val="en-US" w:eastAsia="en-US" w:bidi="ar-SA"/>
    </w:rPr>
  </w:style>
  <w:style w:type="character" w:customStyle="1" w:styleId="Style2Char0">
    <w:name w:val="Style2 Char"/>
    <w:rsid w:val="00426BC9"/>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426BC9"/>
    <w:rPr>
      <w:rFonts w:ascii="Book Antiqua" w:hAnsi="Book Antiqua" w:hint="default"/>
      <w:sz w:val="16"/>
      <w:szCs w:val="24"/>
      <w:lang w:val="en-US" w:eastAsia="en-US" w:bidi="ar-SA"/>
    </w:rPr>
  </w:style>
  <w:style w:type="character" w:customStyle="1" w:styleId="Style2Char1">
    <w:name w:val="Style2 Char1"/>
    <w:rsid w:val="00426BC9"/>
    <w:rPr>
      <w:rFonts w:ascii="Book Antiqua" w:hAnsi="Book Antiqua" w:hint="default"/>
      <w:szCs w:val="24"/>
      <w:u w:val="thick"/>
      <w:lang w:val="en-US" w:eastAsia="en-US" w:bidi="ar-SA"/>
    </w:rPr>
  </w:style>
  <w:style w:type="character" w:customStyle="1" w:styleId="Style1Char1">
    <w:name w:val="Style1 Char1"/>
    <w:rsid w:val="00426BC9"/>
    <w:rPr>
      <w:rFonts w:ascii="Book Antiqua" w:hAnsi="Book Antiqua" w:hint="default"/>
      <w:sz w:val="16"/>
      <w:szCs w:val="16"/>
      <w:lang w:val="en-US" w:eastAsia="en-US" w:bidi="ar-SA"/>
    </w:rPr>
  </w:style>
  <w:style w:type="character" w:customStyle="1" w:styleId="articlehead21">
    <w:name w:val="articlehead21"/>
    <w:rsid w:val="00426BC9"/>
    <w:rPr>
      <w:rFonts w:ascii="Arial" w:hAnsi="Arial" w:cs="Arial" w:hint="default"/>
      <w:b/>
      <w:bCs/>
      <w:color w:val="660000"/>
      <w:sz w:val="20"/>
      <w:szCs w:val="20"/>
    </w:rPr>
  </w:style>
  <w:style w:type="character" w:customStyle="1" w:styleId="BoldandUnderlineChar2Char1">
    <w:name w:val="Bold and Underline Char2 Char1"/>
    <w:rsid w:val="00426BC9"/>
    <w:rPr>
      <w:b/>
      <w:bCs w:val="0"/>
      <w:szCs w:val="24"/>
      <w:u w:val="single"/>
      <w:lang w:val="en-US" w:eastAsia="en-US" w:bidi="ar-SA"/>
    </w:rPr>
  </w:style>
  <w:style w:type="character" w:customStyle="1" w:styleId="BoldUnderlineChar0">
    <w:name w:val="BoldUnderline Char"/>
    <w:rsid w:val="00426BC9"/>
    <w:rPr>
      <w:b/>
      <w:bCs w:val="0"/>
      <w:szCs w:val="24"/>
      <w:u w:val="single"/>
      <w:lang w:val="en-US" w:eastAsia="en-US" w:bidi="ar-SA"/>
    </w:rPr>
  </w:style>
  <w:style w:type="character" w:customStyle="1" w:styleId="TagCiteChar1">
    <w:name w:val="Tag/Cite Char1"/>
    <w:rsid w:val="00426BC9"/>
    <w:rPr>
      <w:b/>
      <w:bCs w:val="0"/>
      <w:lang w:val="en-US" w:eastAsia="en-US" w:bidi="ar-SA"/>
    </w:rPr>
  </w:style>
  <w:style w:type="character" w:customStyle="1" w:styleId="goohl2">
    <w:name w:val="goohl2"/>
    <w:basedOn w:val="DefaultParagraphFont"/>
    <w:rsid w:val="00426BC9"/>
  </w:style>
  <w:style w:type="character" w:customStyle="1" w:styleId="Normal10">
    <w:name w:val="Normal1"/>
    <w:basedOn w:val="DefaultParagraphFont"/>
    <w:rsid w:val="00426BC9"/>
  </w:style>
  <w:style w:type="character" w:customStyle="1" w:styleId="CardCharChar0">
    <w:name w:val="Card Char Char"/>
    <w:rsid w:val="00426BC9"/>
    <w:rPr>
      <w:lang w:val="en-US" w:eastAsia="en-US" w:bidi="ar-SA"/>
    </w:rPr>
  </w:style>
  <w:style w:type="character" w:customStyle="1" w:styleId="BriefTitle1Char">
    <w:name w:val="Brief Title 1 Char"/>
    <w:rsid w:val="00426BC9"/>
    <w:rPr>
      <w:b/>
      <w:bCs w:val="0"/>
      <w:u w:val="single"/>
      <w:lang w:val="en-US" w:eastAsia="en-US" w:bidi="ar-SA"/>
    </w:rPr>
  </w:style>
  <w:style w:type="character" w:customStyle="1" w:styleId="TagCiteCharChar">
    <w:name w:val="Tag/Cite Char Char"/>
    <w:rsid w:val="00426BC9"/>
    <w:rPr>
      <w:b/>
      <w:bCs w:val="0"/>
      <w:lang w:val="en-US" w:eastAsia="en-US" w:bidi="ar-SA"/>
    </w:rPr>
  </w:style>
  <w:style w:type="character" w:customStyle="1" w:styleId="btx">
    <w:name w:val="btx"/>
    <w:basedOn w:val="DefaultParagraphFont"/>
    <w:rsid w:val="00426BC9"/>
  </w:style>
  <w:style w:type="character" w:customStyle="1" w:styleId="CardChar10">
    <w:name w:val="Card Char1"/>
    <w:rsid w:val="00426BC9"/>
    <w:rPr>
      <w:lang w:val="en-US" w:eastAsia="en-US" w:bidi="ar-SA"/>
    </w:rPr>
  </w:style>
  <w:style w:type="character" w:customStyle="1" w:styleId="prodgeneral1">
    <w:name w:val="prodgeneral1"/>
    <w:rsid w:val="00426BC9"/>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426BC9"/>
  </w:style>
  <w:style w:type="character" w:customStyle="1" w:styleId="summary1">
    <w:name w:val="summary1"/>
    <w:rsid w:val="00426BC9"/>
    <w:rPr>
      <w:rFonts w:ascii="Arial" w:hAnsi="Arial" w:cs="Arial" w:hint="default"/>
      <w:sz w:val="18"/>
      <w:szCs w:val="18"/>
    </w:rPr>
  </w:style>
  <w:style w:type="character" w:customStyle="1" w:styleId="text3">
    <w:name w:val="text3"/>
    <w:basedOn w:val="DefaultParagraphFont"/>
    <w:rsid w:val="00426BC9"/>
  </w:style>
  <w:style w:type="character" w:customStyle="1" w:styleId="underline1">
    <w:name w:val="underline1"/>
    <w:rsid w:val="00426BC9"/>
    <w:rPr>
      <w:rFonts w:ascii="Times New Roman" w:hAnsi="Times New Roman" w:cs="Times New Roman" w:hint="default"/>
      <w:sz w:val="20"/>
      <w:u w:val="single"/>
      <w:lang w:eastAsia="en-US"/>
    </w:rPr>
  </w:style>
  <w:style w:type="character" w:customStyle="1" w:styleId="CardTextUnderlinedChar">
    <w:name w:val="Card Text Underlined Char"/>
    <w:rsid w:val="00426BC9"/>
    <w:rPr>
      <w:rFonts w:ascii="Arial Narrow" w:hAnsi="Arial Narrow" w:hint="default"/>
      <w:sz w:val="24"/>
      <w:szCs w:val="24"/>
      <w:u w:val="single"/>
      <w:lang w:val="en-US" w:eastAsia="en-US" w:bidi="ar-SA"/>
    </w:rPr>
  </w:style>
  <w:style w:type="character" w:customStyle="1" w:styleId="cardtextsmallChar">
    <w:name w:val="card text small Char"/>
    <w:rsid w:val="00426BC9"/>
    <w:rPr>
      <w:rFonts w:ascii="Arial Narrow" w:hAnsi="Arial Narrow" w:hint="default"/>
      <w:sz w:val="16"/>
      <w:szCs w:val="24"/>
      <w:lang w:val="en-US" w:eastAsia="en-US" w:bidi="ar-SA"/>
    </w:rPr>
  </w:style>
  <w:style w:type="character" w:customStyle="1" w:styleId="countrytitle1">
    <w:name w:val="countrytitle1"/>
    <w:rsid w:val="00426BC9"/>
    <w:rPr>
      <w:rFonts w:ascii="Verdana" w:hAnsi="Verdana" w:hint="default"/>
      <w:b/>
      <w:bCs/>
      <w:color w:val="293643"/>
      <w:sz w:val="24"/>
      <w:szCs w:val="24"/>
    </w:rPr>
  </w:style>
  <w:style w:type="character" w:customStyle="1" w:styleId="storyheader1">
    <w:name w:val="storyheader1"/>
    <w:rsid w:val="00426BC9"/>
    <w:rPr>
      <w:rFonts w:ascii="Verdana" w:hAnsi="Verdana" w:hint="default"/>
      <w:b/>
      <w:bCs/>
      <w:color w:val="000000"/>
      <w:sz w:val="21"/>
      <w:szCs w:val="21"/>
    </w:rPr>
  </w:style>
  <w:style w:type="character" w:customStyle="1" w:styleId="cardunderlinedChar">
    <w:name w:val="card underlined Char"/>
    <w:rsid w:val="00426BC9"/>
    <w:rPr>
      <w:rFonts w:ascii="Arial" w:hAnsi="Arial" w:cs="Arial" w:hint="default"/>
      <w:sz w:val="22"/>
      <w:szCs w:val="24"/>
      <w:u w:val="single"/>
      <w:lang w:val="en-US" w:eastAsia="en-US" w:bidi="ar-SA"/>
    </w:rPr>
  </w:style>
  <w:style w:type="character" w:customStyle="1" w:styleId="Style8pt">
    <w:name w:val="Style 8 pt"/>
    <w:rsid w:val="00426BC9"/>
    <w:rPr>
      <w:sz w:val="16"/>
    </w:rPr>
  </w:style>
  <w:style w:type="character" w:customStyle="1" w:styleId="article1">
    <w:name w:val="article1"/>
    <w:rsid w:val="00426BC9"/>
    <w:rPr>
      <w:rFonts w:ascii="Verdana" w:hAnsi="Verdana" w:hint="default"/>
      <w:color w:val="333333"/>
      <w:sz w:val="16"/>
      <w:szCs w:val="16"/>
    </w:rPr>
  </w:style>
  <w:style w:type="character" w:customStyle="1" w:styleId="Hyperlink6">
    <w:name w:val="Hyperlink6"/>
    <w:rsid w:val="00426BC9"/>
    <w:rPr>
      <w:color w:val="3300CC"/>
      <w:u w:val="single"/>
    </w:rPr>
  </w:style>
  <w:style w:type="character" w:customStyle="1" w:styleId="story-posted-date1">
    <w:name w:val="story-posted-date1"/>
    <w:rsid w:val="00426BC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6BC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6BC9"/>
  </w:style>
  <w:style w:type="character" w:customStyle="1" w:styleId="textmedium">
    <w:name w:val="textmedium"/>
    <w:basedOn w:val="DefaultParagraphFont"/>
    <w:rsid w:val="00426BC9"/>
  </w:style>
  <w:style w:type="character" w:customStyle="1" w:styleId="citation1">
    <w:name w:val="citation1"/>
    <w:rsid w:val="00426BC9"/>
    <w:rPr>
      <w:rFonts w:ascii="Verdana" w:hAnsi="Verdana" w:hint="default"/>
      <w:sz w:val="17"/>
      <w:szCs w:val="17"/>
    </w:rPr>
  </w:style>
  <w:style w:type="character" w:customStyle="1" w:styleId="hithighlite">
    <w:name w:val="hithighlite"/>
    <w:basedOn w:val="DefaultParagraphFont"/>
    <w:rsid w:val="00426BC9"/>
  </w:style>
  <w:style w:type="character" w:customStyle="1" w:styleId="articlecontent">
    <w:name w:val="articlecontent"/>
    <w:basedOn w:val="DefaultParagraphFont"/>
    <w:rsid w:val="00426BC9"/>
  </w:style>
  <w:style w:type="character" w:customStyle="1" w:styleId="fource1">
    <w:name w:val="fource1"/>
    <w:rsid w:val="00426BC9"/>
    <w:rPr>
      <w:sz w:val="34"/>
      <w:szCs w:val="34"/>
    </w:rPr>
  </w:style>
  <w:style w:type="character" w:customStyle="1" w:styleId="Style3Char">
    <w:name w:val="Style3 Char"/>
    <w:uiPriority w:val="99"/>
    <w:rsid w:val="00426BC9"/>
    <w:rPr>
      <w:rFonts w:ascii="Arial Narrow" w:hAnsi="Arial Narrow" w:hint="default"/>
      <w:b/>
      <w:bCs w:val="0"/>
      <w:sz w:val="22"/>
      <w:szCs w:val="24"/>
      <w:lang w:val="en-US" w:eastAsia="en-US" w:bidi="ar-SA"/>
    </w:rPr>
  </w:style>
  <w:style w:type="character" w:customStyle="1" w:styleId="LanguageStrikeChar">
    <w:name w:val="Language Strike Char"/>
    <w:rsid w:val="00426BC9"/>
    <w:rPr>
      <w:rFonts w:ascii="Arial Narrow" w:hAnsi="Arial Narrow" w:hint="default"/>
      <w:strike/>
      <w:szCs w:val="24"/>
      <w:lang w:val="en-US" w:eastAsia="en-US" w:bidi="ar-SA"/>
    </w:rPr>
  </w:style>
  <w:style w:type="character" w:customStyle="1" w:styleId="normal11">
    <w:name w:val="normal1"/>
    <w:basedOn w:val="DefaultParagraphFont"/>
    <w:rsid w:val="00426BC9"/>
  </w:style>
  <w:style w:type="character" w:customStyle="1" w:styleId="ds">
    <w:name w:val="ds"/>
    <w:basedOn w:val="DefaultParagraphFont"/>
    <w:rsid w:val="00426BC9"/>
  </w:style>
  <w:style w:type="character" w:customStyle="1" w:styleId="caps">
    <w:name w:val="caps"/>
    <w:basedOn w:val="DefaultParagraphFont"/>
    <w:rsid w:val="00426BC9"/>
  </w:style>
  <w:style w:type="character" w:customStyle="1" w:styleId="UnderliningChar1">
    <w:name w:val="Underlining Char1"/>
    <w:rsid w:val="00426BC9"/>
    <w:rPr>
      <w:rFonts w:ascii="Arial Narrow" w:hAnsi="Arial Narrow" w:hint="default"/>
      <w:szCs w:val="24"/>
      <w:u w:val="single"/>
      <w:lang w:val="en-US" w:eastAsia="en-US" w:bidi="ar-SA"/>
    </w:rPr>
  </w:style>
  <w:style w:type="character" w:customStyle="1" w:styleId="UnderliningChar2">
    <w:name w:val="Underlining Char2"/>
    <w:rsid w:val="00426BC9"/>
    <w:rPr>
      <w:rFonts w:ascii="Arial Narrow" w:hAnsi="Arial Narrow" w:hint="default"/>
      <w:szCs w:val="24"/>
      <w:u w:val="single"/>
      <w:lang w:val="en-US" w:eastAsia="en-US" w:bidi="ar-SA"/>
    </w:rPr>
  </w:style>
  <w:style w:type="character" w:customStyle="1" w:styleId="MicroTextChar1">
    <w:name w:val="MicroText Char1"/>
    <w:rsid w:val="00426BC9"/>
    <w:rPr>
      <w:rFonts w:ascii="Arial Narrow" w:hAnsi="Arial Narrow" w:hint="default"/>
      <w:sz w:val="12"/>
      <w:szCs w:val="24"/>
      <w:lang w:val="en-US" w:eastAsia="en-US" w:bidi="ar-SA"/>
    </w:rPr>
  </w:style>
  <w:style w:type="character" w:customStyle="1" w:styleId="DefaultPara">
    <w:name w:val="Default Para"/>
    <w:rsid w:val="00426BC9"/>
    <w:rPr>
      <w:sz w:val="20"/>
    </w:rPr>
  </w:style>
  <w:style w:type="character" w:customStyle="1" w:styleId="SYSHYPERTEXT">
    <w:name w:val="SYS_HYPERTEXT"/>
    <w:rsid w:val="00426BC9"/>
    <w:rPr>
      <w:color w:val="0000FF"/>
      <w:u w:val="single"/>
    </w:rPr>
  </w:style>
  <w:style w:type="character" w:customStyle="1" w:styleId="Hyperlink1">
    <w:name w:val="Hyperlink1"/>
    <w:rsid w:val="00426BC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6BC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6BC9"/>
    <w:rPr>
      <w:rFonts w:ascii="Arial Narrow" w:hAnsi="Arial Narrow" w:hint="default"/>
      <w:noProof w:val="0"/>
      <w:szCs w:val="24"/>
      <w:u w:val="single"/>
      <w:lang w:val="en-US" w:eastAsia="en-US" w:bidi="ar-SA"/>
    </w:rPr>
  </w:style>
  <w:style w:type="character" w:customStyle="1" w:styleId="BlockHeading1Char">
    <w:name w:val="Block Heading 1 Char"/>
    <w:rsid w:val="00426BC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426BC9"/>
    <w:rPr>
      <w:rFonts w:ascii="Arial Narrow" w:hAnsi="Arial Narrow" w:hint="default"/>
      <w:b/>
      <w:bCs w:val="0"/>
      <w:sz w:val="26"/>
      <w:szCs w:val="24"/>
      <w:lang w:val="en-US" w:eastAsia="en-US" w:bidi="ar-SA"/>
    </w:rPr>
  </w:style>
  <w:style w:type="character" w:customStyle="1" w:styleId="CardText1Char">
    <w:name w:val="Card Text 1 Char"/>
    <w:rsid w:val="00426BC9"/>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426BC9"/>
    <w:rPr>
      <w:b/>
      <w:bCs w:val="0"/>
      <w:sz w:val="24"/>
      <w:szCs w:val="24"/>
      <w:u w:val="single"/>
      <w:lang w:val="en-US" w:eastAsia="en-US" w:bidi="ar-SA"/>
    </w:rPr>
  </w:style>
  <w:style w:type="character" w:customStyle="1" w:styleId="StyleTagTimesNewRomanChar">
    <w:name w:val="Style Tag + Times New Roman Char"/>
    <w:rsid w:val="00426BC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6BC9"/>
    <w:rPr>
      <w:rFonts w:ascii="Arial Narrow" w:hAnsi="Arial Narrow" w:cs="Arial" w:hint="default"/>
      <w:b/>
      <w:bCs/>
      <w:iCs/>
      <w:sz w:val="24"/>
      <w:szCs w:val="28"/>
      <w:lang w:val="en-US" w:eastAsia="en-US" w:bidi="ar-SA"/>
    </w:rPr>
  </w:style>
  <w:style w:type="character" w:customStyle="1" w:styleId="UnderliningCharChar">
    <w:name w:val="Underlining Char Char"/>
    <w:rsid w:val="00426BC9"/>
    <w:rPr>
      <w:rFonts w:ascii="Arial Narrow" w:hAnsi="Arial Narrow" w:hint="default"/>
      <w:szCs w:val="24"/>
      <w:u w:val="single"/>
      <w:lang w:val="en-US" w:eastAsia="en-US" w:bidi="ar-SA"/>
    </w:rPr>
  </w:style>
  <w:style w:type="character" w:customStyle="1" w:styleId="StyleArialNarrow12ptBold">
    <w:name w:val="Style Arial Narrow 12 pt Bold"/>
    <w:rsid w:val="00426BC9"/>
    <w:rPr>
      <w:rFonts w:ascii="Arial Narrow" w:hAnsi="Arial Narrow" w:hint="default"/>
      <w:b/>
      <w:bCs/>
      <w:sz w:val="24"/>
    </w:rPr>
  </w:style>
  <w:style w:type="character" w:customStyle="1" w:styleId="8pointChar">
    <w:name w:val="8 point Char"/>
    <w:rsid w:val="00426BC9"/>
    <w:rPr>
      <w:sz w:val="16"/>
      <w:szCs w:val="24"/>
      <w:lang w:val="en-US" w:eastAsia="en-US" w:bidi="ar-SA"/>
    </w:rPr>
  </w:style>
  <w:style w:type="character" w:customStyle="1" w:styleId="Style1CharChar">
    <w:name w:val="Style1 Char Char"/>
    <w:rsid w:val="00426BC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26BC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6BC9"/>
    <w:rPr>
      <w:noProof w:val="0"/>
      <w:u w:val="single"/>
      <w:lang w:val="en-US" w:eastAsia="en-US" w:bidi="ar-SA"/>
    </w:rPr>
  </w:style>
  <w:style w:type="character" w:customStyle="1" w:styleId="UnderlinedCharChar1">
    <w:name w:val="Underlined Char Char1"/>
    <w:rsid w:val="00426BC9"/>
    <w:rPr>
      <w:rFonts w:ascii="Bell MT" w:eastAsia="Times New Roman" w:hAnsi="Bell MT" w:hint="default"/>
      <w:bCs/>
      <w:iCs/>
      <w:sz w:val="22"/>
      <w:u w:val="single"/>
    </w:rPr>
  </w:style>
  <w:style w:type="character" w:customStyle="1" w:styleId="Heading2CharChar2">
    <w:name w:val="Heading 2 Char Char2"/>
    <w:rsid w:val="00426BC9"/>
    <w:rPr>
      <w:rFonts w:ascii="Arial" w:hAnsi="Arial" w:cs="Arial" w:hint="default"/>
      <w:b/>
      <w:bCs/>
      <w:iCs/>
      <w:sz w:val="22"/>
      <w:szCs w:val="28"/>
      <w:lang w:val="en-US" w:eastAsia="en-US" w:bidi="ar-SA"/>
    </w:rPr>
  </w:style>
  <w:style w:type="character" w:customStyle="1" w:styleId="doctitle">
    <w:name w:val="doctitle"/>
    <w:rsid w:val="00426BC9"/>
  </w:style>
  <w:style w:type="character" w:customStyle="1" w:styleId="cardtext-underlined">
    <w:name w:val="card text- underlined"/>
    <w:rsid w:val="00426BC9"/>
    <w:rPr>
      <w:rFonts w:ascii="Garamond" w:hAnsi="Garamond" w:hint="default"/>
      <w:u w:val="single"/>
    </w:rPr>
  </w:style>
  <w:style w:type="character" w:customStyle="1" w:styleId="stylestylebold12pt">
    <w:name w:val="stylestylebold12pt"/>
    <w:basedOn w:val="DefaultParagraphFont"/>
    <w:rsid w:val="00426BC9"/>
  </w:style>
  <w:style w:type="character" w:customStyle="1" w:styleId="styleboldunderline">
    <w:name w:val="styleboldunderline"/>
    <w:basedOn w:val="DefaultParagraphFont"/>
    <w:rsid w:val="00426BC9"/>
  </w:style>
  <w:style w:type="character" w:customStyle="1" w:styleId="CardsFont12pt0">
    <w:name w:val="Cards + Font 12pt"/>
    <w:basedOn w:val="CardsChar"/>
    <w:uiPriority w:val="1"/>
    <w:rsid w:val="00426BC9"/>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426BC9"/>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426BC9"/>
    <w:rPr>
      <w:rFonts w:ascii="Times New Roman" w:hAnsi="Times New Roman" w:cs="Times New Roman" w:hint="default"/>
      <w:b w:val="0"/>
      <w:bCs w:val="0"/>
      <w:sz w:val="20"/>
      <w:u w:val="single"/>
    </w:rPr>
  </w:style>
  <w:style w:type="character" w:customStyle="1" w:styleId="Styleunderline11ptBold">
    <w:name w:val="Style underline + 11 pt Bold"/>
    <w:rsid w:val="00426BC9"/>
    <w:rPr>
      <w:rFonts w:ascii="Times New Roman" w:hAnsi="Times New Roman" w:cs="Times New Roman" w:hint="default"/>
      <w:b/>
      <w:bCs w:val="0"/>
      <w:sz w:val="20"/>
      <w:u w:val="single"/>
    </w:rPr>
  </w:style>
  <w:style w:type="character" w:customStyle="1" w:styleId="st">
    <w:name w:val="st"/>
    <w:basedOn w:val="DefaultParagraphFont"/>
    <w:rsid w:val="00426BC9"/>
  </w:style>
  <w:style w:type="character" w:customStyle="1" w:styleId="-newsgate-macro-cci-bullet-">
    <w:name w:val="-newsgate-macro-cci-bullet-"/>
    <w:basedOn w:val="DefaultParagraphFont"/>
    <w:rsid w:val="00426BC9"/>
  </w:style>
  <w:style w:type="character" w:customStyle="1" w:styleId="BriefTitleChar">
    <w:name w:val="Brief Title Char"/>
    <w:basedOn w:val="DefaultParagraphFont"/>
    <w:rsid w:val="00426BC9"/>
    <w:rPr>
      <w:b/>
      <w:bCs w:val="0"/>
      <w:sz w:val="24"/>
      <w:szCs w:val="24"/>
      <w:u w:val="single"/>
      <w:lang w:val="en-US" w:eastAsia="en-US" w:bidi="ar-SA"/>
    </w:rPr>
  </w:style>
  <w:style w:type="character" w:customStyle="1" w:styleId="BriefTitle2Char">
    <w:name w:val="Brief Title 2 Char"/>
    <w:basedOn w:val="BriefTitleChar"/>
    <w:rsid w:val="00426BC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6BC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26BC9"/>
    <w:rPr>
      <w:rFonts w:ascii="Georgia" w:hAnsi="Georgia" w:hint="default"/>
      <w:b/>
      <w:bCs w:val="0"/>
      <w:sz w:val="24"/>
    </w:rPr>
  </w:style>
  <w:style w:type="character" w:customStyle="1" w:styleId="Heading3CharCharCharChar2">
    <w:name w:val="Heading 3 Char Char Char Char2"/>
    <w:basedOn w:val="DefaultParagraphFont"/>
    <w:rsid w:val="00426BC9"/>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426BC9"/>
    <w:rPr>
      <w:b/>
      <w:bCs/>
      <w:sz w:val="20"/>
      <w:u w:val="single"/>
    </w:rPr>
  </w:style>
  <w:style w:type="character" w:customStyle="1" w:styleId="StyleUnderline3">
    <w:name w:val="Style Underline3"/>
    <w:basedOn w:val="DefaultParagraphFont"/>
    <w:rsid w:val="00426BC9"/>
    <w:rPr>
      <w:u w:val="single"/>
    </w:rPr>
  </w:style>
  <w:style w:type="character" w:customStyle="1" w:styleId="Style9ptUnderline2">
    <w:name w:val="Style 9 pt Underline2"/>
    <w:rsid w:val="00426BC9"/>
    <w:rPr>
      <w:sz w:val="20"/>
      <w:u w:val="single"/>
    </w:rPr>
  </w:style>
  <w:style w:type="character" w:customStyle="1" w:styleId="Style9ptBoldUnderline">
    <w:name w:val="Style 9 pt Bold Underline"/>
    <w:rsid w:val="00426BC9"/>
    <w:rPr>
      <w:b/>
      <w:bCs/>
      <w:sz w:val="20"/>
      <w:u w:val="single"/>
    </w:rPr>
  </w:style>
  <w:style w:type="character" w:customStyle="1" w:styleId="BodyTextChar1">
    <w:name w:val="Body Text Char1"/>
    <w:aliases w:val="Very Small Text Char1"/>
    <w:basedOn w:val="DefaultParagraphFont"/>
    <w:rsid w:val="00426BC9"/>
    <w:rPr>
      <w:rFonts w:ascii="Georgia" w:hAnsi="Georgia" w:hint="default"/>
    </w:rPr>
  </w:style>
  <w:style w:type="character" w:customStyle="1" w:styleId="Author-Date">
    <w:name w:val="Author-Date"/>
    <w:qFormat/>
    <w:rsid w:val="00426BC9"/>
    <w:rPr>
      <w:b/>
      <w:bCs w:val="0"/>
      <w:sz w:val="24"/>
    </w:rPr>
  </w:style>
  <w:style w:type="character" w:customStyle="1" w:styleId="Emphasis2">
    <w:name w:val="Emphasis 2"/>
    <w:uiPriority w:val="1"/>
    <w:qFormat/>
    <w:rsid w:val="00426BC9"/>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426BC9"/>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426BC9"/>
    <w:rPr>
      <w:rFonts w:ascii="AGaramond" w:hAnsi="AGaramond" w:cs="AGaramond" w:hint="default"/>
      <w:color w:val="211D1E"/>
      <w:sz w:val="14"/>
      <w:szCs w:val="14"/>
    </w:rPr>
  </w:style>
  <w:style w:type="character" w:customStyle="1" w:styleId="aqj">
    <w:name w:val="aqj"/>
    <w:basedOn w:val="DefaultParagraphFont"/>
    <w:rsid w:val="00426BC9"/>
  </w:style>
  <w:style w:type="character" w:customStyle="1" w:styleId="CharacterStyle2">
    <w:name w:val="Character Style 2"/>
    <w:uiPriority w:val="99"/>
    <w:rsid w:val="00426BC9"/>
    <w:rPr>
      <w:sz w:val="20"/>
      <w:szCs w:val="20"/>
    </w:rPr>
  </w:style>
  <w:style w:type="character" w:customStyle="1" w:styleId="addmd">
    <w:name w:val="addmd"/>
    <w:basedOn w:val="DefaultParagraphFont"/>
    <w:rsid w:val="00426BC9"/>
  </w:style>
  <w:style w:type="character" w:customStyle="1" w:styleId="Style11ptBoldUnderline">
    <w:name w:val="Style 11 pt Bold Underline"/>
    <w:basedOn w:val="DefaultParagraphFont"/>
    <w:rsid w:val="00426BC9"/>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426BC9"/>
    <w:rPr>
      <w:rFonts w:ascii="Arial" w:hAnsi="Arial" w:cs="Arial" w:hint="default"/>
      <w:bCs/>
      <w:szCs w:val="26"/>
      <w:u w:val="single"/>
      <w:lang w:val="en-US" w:eastAsia="en-US" w:bidi="ar-SA"/>
    </w:rPr>
  </w:style>
  <w:style w:type="character" w:customStyle="1" w:styleId="qlabel">
    <w:name w:val="q_label"/>
    <w:basedOn w:val="DefaultParagraphFont"/>
    <w:rsid w:val="00426BC9"/>
  </w:style>
  <w:style w:type="character" w:customStyle="1" w:styleId="alabel">
    <w:name w:val="a_label"/>
    <w:basedOn w:val="DefaultParagraphFont"/>
    <w:rsid w:val="00426BC9"/>
  </w:style>
  <w:style w:type="character" w:customStyle="1" w:styleId="Styleunderline9pt0">
    <w:name w:val="Style underline + 9 pt"/>
    <w:basedOn w:val="underline"/>
    <w:rsid w:val="00426BC9"/>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426BC9"/>
    <w:rPr>
      <w:rFonts w:ascii="Times New Roman" w:hAnsi="Times New Roman" w:cs="Times New Roman" w:hint="default"/>
      <w:sz w:val="20"/>
    </w:rPr>
  </w:style>
  <w:style w:type="character" w:customStyle="1" w:styleId="Styleunderline9pt1">
    <w:name w:val="Style underline + 9 pt1"/>
    <w:basedOn w:val="underline"/>
    <w:rsid w:val="00426BC9"/>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426BC9"/>
    <w:rPr>
      <w:b w:val="0"/>
      <w:bCs/>
      <w:sz w:val="20"/>
      <w:u w:val="single"/>
      <w:lang w:val="en-US" w:eastAsia="en-US" w:bidi="ar-SA"/>
    </w:rPr>
  </w:style>
  <w:style w:type="character" w:customStyle="1" w:styleId="Hyperlink23">
    <w:name w:val="Hyperlink23"/>
    <w:basedOn w:val="DefaultParagraphFont"/>
    <w:rsid w:val="00426BC9"/>
    <w:rPr>
      <w:color w:val="3300CC"/>
      <w:u w:val="single"/>
    </w:rPr>
  </w:style>
  <w:style w:type="character" w:customStyle="1" w:styleId="body-text">
    <w:name w:val="body-text"/>
    <w:basedOn w:val="DefaultParagraphFont"/>
    <w:rsid w:val="00426BC9"/>
  </w:style>
  <w:style w:type="character" w:customStyle="1" w:styleId="globalcontentbody">
    <w:name w:val="globalcontentbody"/>
    <w:basedOn w:val="DefaultParagraphFont"/>
    <w:rsid w:val="00426BC9"/>
  </w:style>
  <w:style w:type="character" w:customStyle="1" w:styleId="Style11ptUnderlineBorderSinglesolidlineAuto05pt">
    <w:name w:val="Style 11 pt Underline Border: : (Single solid line Auto  0.5 pt..."/>
    <w:rsid w:val="00426BC9"/>
    <w:rPr>
      <w:sz w:val="20"/>
      <w:u w:val="single"/>
      <w:bdr w:val="single" w:sz="4" w:space="0" w:color="auto" w:frame="1"/>
    </w:rPr>
  </w:style>
  <w:style w:type="character" w:customStyle="1" w:styleId="Styleterm111ptUnderline">
    <w:name w:val="Style term1 + 11 pt Underline"/>
    <w:basedOn w:val="term1"/>
    <w:rsid w:val="00426BC9"/>
    <w:rPr>
      <w:b/>
      <w:bCs/>
      <w:sz w:val="20"/>
      <w:u w:val="single"/>
    </w:rPr>
  </w:style>
  <w:style w:type="character" w:customStyle="1" w:styleId="Style9pt">
    <w:name w:val="Style 9 pt"/>
    <w:basedOn w:val="DefaultParagraphFont"/>
    <w:rsid w:val="00426BC9"/>
    <w:rPr>
      <w:rFonts w:ascii="Times New Roman" w:hAnsi="Times New Roman" w:cs="Times New Roman" w:hint="default"/>
      <w:sz w:val="20"/>
    </w:rPr>
  </w:style>
  <w:style w:type="character" w:customStyle="1" w:styleId="CharChar11">
    <w:name w:val="Char Char11"/>
    <w:basedOn w:val="DefaultParagraphFont"/>
    <w:rsid w:val="00426BC9"/>
    <w:rPr>
      <w:rFonts w:ascii="Arial" w:hAnsi="Arial" w:cs="Arial" w:hint="default"/>
      <w:bCs/>
      <w:szCs w:val="26"/>
      <w:u w:val="single"/>
      <w:lang w:val="en-US" w:eastAsia="en-US" w:bidi="ar-SA"/>
    </w:rPr>
  </w:style>
  <w:style w:type="character" w:customStyle="1" w:styleId="authorbio">
    <w:name w:val="authorbio"/>
    <w:basedOn w:val="DefaultParagraphFont"/>
    <w:rsid w:val="00426BC9"/>
  </w:style>
  <w:style w:type="character" w:customStyle="1" w:styleId="a">
    <w:name w:val="a"/>
    <w:basedOn w:val="DefaultParagraphFont"/>
    <w:rsid w:val="00426BC9"/>
  </w:style>
  <w:style w:type="character" w:customStyle="1" w:styleId="StyleUnderline4">
    <w:name w:val="Style Underline4"/>
    <w:basedOn w:val="DefaultParagraphFont"/>
    <w:rsid w:val="00426BC9"/>
    <w:rPr>
      <w:u w:val="single"/>
    </w:rPr>
  </w:style>
  <w:style w:type="character" w:customStyle="1" w:styleId="Emphasis20">
    <w:name w:val="Emphasis2"/>
    <w:rsid w:val="00426BC9"/>
    <w:rPr>
      <w:rFonts w:ascii="Franklin Gothic Heavy" w:hAnsi="Franklin Gothic Heavy" w:hint="default"/>
      <w:iCs/>
      <w:u w:val="single"/>
    </w:rPr>
  </w:style>
  <w:style w:type="character" w:customStyle="1" w:styleId="UnderlinedChar0">
    <w:name w:val="Underlined Char"/>
    <w:basedOn w:val="CardTextChar1"/>
    <w:rsid w:val="00426BC9"/>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426BC9"/>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426BC9"/>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426BC9"/>
    <w:rPr>
      <w:sz w:val="20"/>
      <w:u w:val="single"/>
    </w:rPr>
  </w:style>
  <w:style w:type="character" w:customStyle="1" w:styleId="base">
    <w:name w:val="base"/>
    <w:basedOn w:val="DefaultParagraphFont"/>
    <w:rsid w:val="00426BC9"/>
  </w:style>
  <w:style w:type="character" w:customStyle="1" w:styleId="part-of-speech">
    <w:name w:val="part-of-speech"/>
    <w:basedOn w:val="DefaultParagraphFont"/>
    <w:rsid w:val="00426BC9"/>
  </w:style>
  <w:style w:type="character" w:customStyle="1" w:styleId="sep">
    <w:name w:val="sep"/>
    <w:basedOn w:val="DefaultParagraphFont"/>
    <w:rsid w:val="00426BC9"/>
  </w:style>
  <w:style w:type="character" w:customStyle="1" w:styleId="pron">
    <w:name w:val="pron"/>
    <w:basedOn w:val="DefaultParagraphFont"/>
    <w:rsid w:val="00426BC9"/>
  </w:style>
  <w:style w:type="character" w:customStyle="1" w:styleId="UnderlineCharChar1">
    <w:name w:val="Underline Char Char1"/>
    <w:basedOn w:val="DefaultParagraphFont"/>
    <w:rsid w:val="00426BC9"/>
    <w:rPr>
      <w:u w:val="single"/>
      <w:lang w:val="en-US" w:eastAsia="en-US" w:bidi="ar-SA"/>
    </w:rPr>
  </w:style>
  <w:style w:type="character" w:customStyle="1" w:styleId="StyleUnderlineCharChar111pt">
    <w:name w:val="Style Underline Char Char1 + 11 pt"/>
    <w:basedOn w:val="UnderlineCharChar1"/>
    <w:rsid w:val="00426BC9"/>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426BC9"/>
    <w:rPr>
      <w:sz w:val="22"/>
      <w:u w:val="single"/>
    </w:rPr>
  </w:style>
  <w:style w:type="character" w:customStyle="1" w:styleId="StyleUnderlineCharChar111ptBorderSinglesolidlineA">
    <w:name w:val="Style Underline Char Char1 + 11 pt Border: : (Single solid line A..."/>
    <w:basedOn w:val="UnderlineCharChar1"/>
    <w:rsid w:val="00426BC9"/>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426BC9"/>
    <w:rPr>
      <w:b/>
      <w:bCs/>
      <w:noProof w:val="0"/>
      <w:sz w:val="20"/>
      <w:u w:val="single"/>
      <w:lang w:val="en-US" w:eastAsia="en-US" w:bidi="ar-SA"/>
    </w:rPr>
  </w:style>
  <w:style w:type="character" w:customStyle="1" w:styleId="StyleunderlineArialNarrow9ptBold">
    <w:name w:val="Style underline + Arial Narrow 9 pt Bold"/>
    <w:basedOn w:val="underline"/>
    <w:rsid w:val="00426BC9"/>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426BC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426BC9"/>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426BC9"/>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426BC9"/>
    <w:rPr>
      <w:rFonts w:ascii="Arial" w:hAnsi="Arial" w:cs="Arial" w:hint="default"/>
      <w:color w:val="000000"/>
      <w:sz w:val="10"/>
      <w:szCs w:val="22"/>
    </w:rPr>
  </w:style>
  <w:style w:type="character" w:customStyle="1" w:styleId="CharChar111">
    <w:name w:val="Char Char111"/>
    <w:basedOn w:val="DefaultParagraphFont"/>
    <w:rsid w:val="00426BC9"/>
    <w:rPr>
      <w:rFonts w:ascii="Arial" w:hAnsi="Arial" w:cs="Arial" w:hint="default"/>
      <w:bCs/>
      <w:szCs w:val="26"/>
      <w:u w:val="single"/>
      <w:lang w:val="en-US" w:eastAsia="en-US" w:bidi="ar-SA"/>
    </w:rPr>
  </w:style>
  <w:style w:type="character" w:customStyle="1" w:styleId="AUnterdline">
    <w:name w:val="AUnterdline"/>
    <w:qFormat/>
    <w:rsid w:val="00426BC9"/>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426BC9"/>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426BC9"/>
  </w:style>
  <w:style w:type="character" w:customStyle="1" w:styleId="StyleUnderline1">
    <w:name w:val="Style Underline1"/>
    <w:basedOn w:val="DefaultParagraphFont"/>
    <w:rsid w:val="00426BC9"/>
    <w:rPr>
      <w:rFonts w:ascii="Times New Roman" w:hAnsi="Times New Roman" w:cs="Times New Roman" w:hint="default"/>
      <w:sz w:val="20"/>
      <w:u w:val="single"/>
    </w:rPr>
  </w:style>
  <w:style w:type="character" w:customStyle="1" w:styleId="DontRead">
    <w:name w:val="Don't Read"/>
    <w:qFormat/>
    <w:rsid w:val="00426BC9"/>
    <w:rPr>
      <w:rFonts w:ascii="Times New Roman" w:hAnsi="Times New Roman" w:cs="Times New Roman" w:hint="default"/>
      <w:sz w:val="16"/>
    </w:rPr>
  </w:style>
  <w:style w:type="character" w:customStyle="1" w:styleId="Style11ptUnderline3">
    <w:name w:val="Style 11 pt Underline3"/>
    <w:rsid w:val="00426BC9"/>
    <w:rPr>
      <w:sz w:val="20"/>
      <w:u w:val="single"/>
    </w:rPr>
  </w:style>
  <w:style w:type="character" w:customStyle="1" w:styleId="27">
    <w:name w:val="27"/>
    <w:rsid w:val="00426BC9"/>
    <w:rPr>
      <w:rFonts w:ascii="Arial" w:hAnsi="Arial" w:cs="Arial" w:hint="default"/>
      <w:bCs/>
      <w:sz w:val="20"/>
      <w:u w:val="single"/>
      <w:lang w:val="en-US" w:eastAsia="en-US" w:bidi="ar-SA"/>
    </w:rPr>
  </w:style>
  <w:style w:type="character" w:customStyle="1" w:styleId="2">
    <w:name w:val="2"/>
    <w:rsid w:val="00426BC9"/>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426BC9"/>
    <w:rPr>
      <w:sz w:val="20"/>
      <w:u w:val="single"/>
    </w:rPr>
  </w:style>
  <w:style w:type="character" w:customStyle="1" w:styleId="Style9ptBoldUnderline5">
    <w:name w:val="Style 9 pt Bold Underline5"/>
    <w:basedOn w:val="DefaultParagraphFont"/>
    <w:rsid w:val="00426BC9"/>
    <w:rPr>
      <w:b/>
      <w:bCs/>
      <w:sz w:val="20"/>
      <w:u w:val="single"/>
    </w:rPr>
  </w:style>
  <w:style w:type="character" w:customStyle="1" w:styleId="CharChar114">
    <w:name w:val="Char Char114"/>
    <w:basedOn w:val="DefaultParagraphFont"/>
    <w:rsid w:val="00426BC9"/>
    <w:rPr>
      <w:rFonts w:ascii="Arial" w:hAnsi="Arial" w:cs="Arial" w:hint="default"/>
      <w:bCs/>
      <w:szCs w:val="26"/>
      <w:u w:val="single"/>
      <w:lang w:val="en-US" w:eastAsia="en-US" w:bidi="ar-SA"/>
    </w:rPr>
  </w:style>
  <w:style w:type="character" w:customStyle="1" w:styleId="CharChar113">
    <w:name w:val="Char Char113"/>
    <w:basedOn w:val="DefaultParagraphFont"/>
    <w:rsid w:val="00426BC9"/>
    <w:rPr>
      <w:rFonts w:ascii="Arial" w:hAnsi="Arial" w:cs="Arial" w:hint="default"/>
      <w:bCs/>
      <w:szCs w:val="26"/>
      <w:u w:val="single"/>
      <w:lang w:val="en-US" w:eastAsia="en-US" w:bidi="ar-SA"/>
    </w:rPr>
  </w:style>
  <w:style w:type="character" w:customStyle="1" w:styleId="CharChar112">
    <w:name w:val="Char Char112"/>
    <w:basedOn w:val="DefaultParagraphFont"/>
    <w:rsid w:val="00426BC9"/>
    <w:rPr>
      <w:rFonts w:ascii="Arial" w:hAnsi="Arial" w:cs="Arial" w:hint="default"/>
      <w:bCs/>
      <w:szCs w:val="26"/>
      <w:u w:val="single"/>
      <w:lang w:val="en-US" w:eastAsia="en-US" w:bidi="ar-SA"/>
    </w:rPr>
  </w:style>
  <w:style w:type="character" w:customStyle="1" w:styleId="zoomme">
    <w:name w:val="zoomme"/>
    <w:basedOn w:val="DefaultParagraphFont"/>
    <w:rsid w:val="00426BC9"/>
  </w:style>
  <w:style w:type="character" w:customStyle="1" w:styleId="Date10">
    <w:name w:val="Date1"/>
    <w:basedOn w:val="DefaultParagraphFont"/>
    <w:rsid w:val="00426BC9"/>
  </w:style>
  <w:style w:type="character" w:customStyle="1" w:styleId="classauthor">
    <w:name w:val="class=&quot;author&quot;"/>
    <w:basedOn w:val="DefaultParagraphFont"/>
    <w:rsid w:val="00426BC9"/>
  </w:style>
  <w:style w:type="character" w:customStyle="1" w:styleId="CharCharChar">
    <w:name w:val="Char Char Char"/>
    <w:basedOn w:val="DefaultParagraphFont"/>
    <w:rsid w:val="00426BC9"/>
    <w:rPr>
      <w:rFonts w:ascii="Arial" w:hAnsi="Arial" w:cs="Arial" w:hint="default"/>
      <w:bCs/>
      <w:szCs w:val="26"/>
      <w:u w:val="single"/>
      <w:lang w:val="en-US" w:eastAsia="en-US" w:bidi="ar-SA"/>
    </w:rPr>
  </w:style>
  <w:style w:type="character" w:customStyle="1" w:styleId="texto1">
    <w:name w:val="texto1"/>
    <w:rsid w:val="00426BC9"/>
  </w:style>
  <w:style w:type="character" w:customStyle="1" w:styleId="officialstitle-">
    <w:name w:val="official_s_title-"/>
    <w:basedOn w:val="DefaultParagraphFont"/>
    <w:rsid w:val="00426BC9"/>
  </w:style>
  <w:style w:type="character" w:customStyle="1" w:styleId="officialsbureau">
    <w:name w:val="official_s_bureau"/>
    <w:basedOn w:val="DefaultParagraphFont"/>
    <w:rsid w:val="00426BC9"/>
  </w:style>
  <w:style w:type="character" w:customStyle="1" w:styleId="CardsChar1">
    <w:name w:val="Cards Char1"/>
    <w:rsid w:val="00426BC9"/>
    <w:rPr>
      <w:lang w:val="en-US" w:eastAsia="en-US" w:bidi="ar-SA"/>
    </w:rPr>
  </w:style>
  <w:style w:type="character" w:customStyle="1" w:styleId="gray">
    <w:name w:val="gray"/>
    <w:basedOn w:val="DefaultParagraphFont"/>
    <w:rsid w:val="00426BC9"/>
  </w:style>
  <w:style w:type="character" w:customStyle="1" w:styleId="Styleunderline11ptBorderSinglesolidlineAuto05p">
    <w:name w:val="Style underline + 11 pt Border: : (Single solid line Auto  0.5 p..."/>
    <w:rsid w:val="00426BC9"/>
    <w:rPr>
      <w:sz w:val="20"/>
      <w:u w:val="single"/>
      <w:bdr w:val="single" w:sz="4" w:space="0" w:color="auto" w:frame="1"/>
    </w:rPr>
  </w:style>
  <w:style w:type="character" w:customStyle="1" w:styleId="CardText-Underlined0">
    <w:name w:val="Card Text - Underlined"/>
    <w:rsid w:val="00426BC9"/>
    <w:rPr>
      <w:b/>
      <w:bCs w:val="0"/>
      <w:sz w:val="20"/>
      <w:u w:val="single"/>
    </w:rPr>
  </w:style>
  <w:style w:type="character" w:customStyle="1" w:styleId="Style11ptItalicUnderline">
    <w:name w:val="Style 11 pt Italic Underline"/>
    <w:basedOn w:val="DefaultParagraphFont"/>
    <w:rsid w:val="00426BC9"/>
    <w:rPr>
      <w:i/>
      <w:iCs/>
      <w:sz w:val="20"/>
      <w:u w:val="single"/>
    </w:rPr>
  </w:style>
  <w:style w:type="character" w:customStyle="1" w:styleId="Style11ptItalic">
    <w:name w:val="Style 11 pt Italic"/>
    <w:basedOn w:val="DefaultParagraphFont"/>
    <w:rsid w:val="00426BC9"/>
    <w:rPr>
      <w:rFonts w:ascii="Times New Roman" w:hAnsi="Times New Roman" w:cs="Times New Roman" w:hint="default"/>
      <w:i/>
      <w:iCs/>
      <w:sz w:val="20"/>
    </w:rPr>
  </w:style>
  <w:style w:type="character" w:customStyle="1" w:styleId="Style9ptUnderline6">
    <w:name w:val="Style 9 pt Underline6"/>
    <w:basedOn w:val="DefaultParagraphFont"/>
    <w:rsid w:val="00426BC9"/>
    <w:rPr>
      <w:sz w:val="20"/>
      <w:u w:val="single"/>
    </w:rPr>
  </w:style>
  <w:style w:type="character" w:customStyle="1" w:styleId="ct-with-fmlt">
    <w:name w:val="ct-with-fmlt"/>
    <w:basedOn w:val="DefaultParagraphFont"/>
    <w:rsid w:val="00426BC9"/>
  </w:style>
  <w:style w:type="character" w:customStyle="1" w:styleId="ital-inline">
    <w:name w:val="ital-inline"/>
    <w:basedOn w:val="DefaultParagraphFont"/>
    <w:rsid w:val="00426BC9"/>
  </w:style>
  <w:style w:type="character" w:customStyle="1" w:styleId="cross-head">
    <w:name w:val="cross-head"/>
    <w:rsid w:val="00426BC9"/>
  </w:style>
  <w:style w:type="character" w:customStyle="1" w:styleId="blue">
    <w:name w:val="blue"/>
    <w:rsid w:val="00426BC9"/>
  </w:style>
  <w:style w:type="character" w:customStyle="1" w:styleId="dateline">
    <w:name w:val="dateline"/>
    <w:rsid w:val="00426BC9"/>
  </w:style>
  <w:style w:type="character" w:customStyle="1" w:styleId="fn">
    <w:name w:val="fn"/>
    <w:rsid w:val="00426BC9"/>
  </w:style>
  <w:style w:type="character" w:customStyle="1" w:styleId="Subtitle1">
    <w:name w:val="Subtitle1"/>
    <w:rsid w:val="00426BC9"/>
  </w:style>
  <w:style w:type="character" w:customStyle="1" w:styleId="metaorigin">
    <w:name w:val="meta_origin"/>
    <w:rsid w:val="00426BC9"/>
  </w:style>
  <w:style w:type="character" w:customStyle="1" w:styleId="mandelbrotrefrag">
    <w:name w:val="mandelbrot_refrag"/>
    <w:rsid w:val="00426BC9"/>
  </w:style>
  <w:style w:type="character" w:customStyle="1" w:styleId="eminfo">
    <w:name w:val="eminfo"/>
    <w:rsid w:val="00426BC9"/>
  </w:style>
  <w:style w:type="character" w:customStyle="1" w:styleId="emhighlight">
    <w:name w:val="emhighlight"/>
    <w:rsid w:val="00426BC9"/>
  </w:style>
  <w:style w:type="character" w:customStyle="1" w:styleId="at">
    <w:name w:val="at"/>
    <w:rsid w:val="00426BC9"/>
  </w:style>
  <w:style w:type="character" w:customStyle="1" w:styleId="itxtrst">
    <w:name w:val="itxtrst"/>
    <w:rsid w:val="00426BC9"/>
  </w:style>
  <w:style w:type="character" w:customStyle="1" w:styleId="name">
    <w:name w:val="name"/>
    <w:rsid w:val="00426BC9"/>
  </w:style>
  <w:style w:type="character" w:customStyle="1" w:styleId="tkrname">
    <w:name w:val="tkrname"/>
    <w:rsid w:val="00426BC9"/>
  </w:style>
  <w:style w:type="character" w:customStyle="1" w:styleId="tkrchange">
    <w:name w:val="tkrchange"/>
    <w:rsid w:val="00426BC9"/>
  </w:style>
  <w:style w:type="character" w:customStyle="1" w:styleId="ilad">
    <w:name w:val="il_ad"/>
    <w:rsid w:val="00426BC9"/>
  </w:style>
  <w:style w:type="character" w:customStyle="1" w:styleId="source-org">
    <w:name w:val="source-org"/>
    <w:rsid w:val="00426BC9"/>
  </w:style>
  <w:style w:type="character" w:customStyle="1" w:styleId="updated">
    <w:name w:val="updated"/>
    <w:rsid w:val="00426BC9"/>
  </w:style>
  <w:style w:type="character" w:customStyle="1" w:styleId="last">
    <w:name w:val="last"/>
    <w:rsid w:val="00426BC9"/>
  </w:style>
  <w:style w:type="character" w:customStyle="1" w:styleId="institution">
    <w:name w:val="institution"/>
    <w:rsid w:val="00426BC9"/>
  </w:style>
  <w:style w:type="character" w:customStyle="1" w:styleId="StyleUnderlinePatternClearYellow">
    <w:name w:val="Style Underline Pattern: Clear (Yellow)"/>
    <w:rsid w:val="00426BC9"/>
    <w:rPr>
      <w:u w:val="single"/>
      <w:shd w:val="clear" w:color="auto" w:fill="00FF00"/>
    </w:rPr>
  </w:style>
  <w:style w:type="character" w:customStyle="1" w:styleId="wikiexternallink">
    <w:name w:val="wikiexternallink"/>
    <w:basedOn w:val="DefaultParagraphFont"/>
    <w:rsid w:val="00426BC9"/>
  </w:style>
  <w:style w:type="character" w:customStyle="1" w:styleId="wikigeneratedlinkcontent">
    <w:name w:val="wikigeneratedlinkcontent"/>
    <w:basedOn w:val="DefaultParagraphFont"/>
    <w:rsid w:val="00426BC9"/>
  </w:style>
  <w:style w:type="character" w:customStyle="1" w:styleId="CharChar5">
    <w:name w:val="Char Char5"/>
    <w:rsid w:val="00426BC9"/>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426BC9"/>
  </w:style>
  <w:style w:type="character" w:customStyle="1" w:styleId="Style11ptBoldUnderline1">
    <w:name w:val="Style 11 pt Bold Underline1"/>
    <w:rsid w:val="00426BC9"/>
    <w:rPr>
      <w:b/>
      <w:bCs/>
      <w:sz w:val="20"/>
      <w:u w:val="single"/>
    </w:rPr>
  </w:style>
  <w:style w:type="character" w:customStyle="1" w:styleId="StyleStyleunderlineBold11pt">
    <w:name w:val="Style Style underline + Bold + 11 pt"/>
    <w:rsid w:val="00426BC9"/>
    <w:rPr>
      <w:bCs/>
      <w:sz w:val="20"/>
      <w:u w:val="single"/>
    </w:rPr>
  </w:style>
  <w:style w:type="character" w:customStyle="1" w:styleId="StyleunderlineAsianTimesNewRomanBold">
    <w:name w:val="Style underline + (Asian) Times New Roman Bold"/>
    <w:rsid w:val="00426BC9"/>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426BC9"/>
    <w:rPr>
      <w:b/>
      <w:bCs/>
      <w:sz w:val="20"/>
      <w:u w:val="single"/>
      <w:bdr w:val="single" w:sz="4" w:space="0" w:color="auto" w:frame="1"/>
    </w:rPr>
  </w:style>
  <w:style w:type="character" w:customStyle="1" w:styleId="underline20">
    <w:name w:val="underline2"/>
    <w:rsid w:val="00426BC9"/>
    <w:rPr>
      <w:u w:val="single"/>
    </w:rPr>
  </w:style>
  <w:style w:type="character" w:customStyle="1" w:styleId="Style9ptBoldUnderline1">
    <w:name w:val="Style 9 pt Bold Underline1"/>
    <w:rsid w:val="00426BC9"/>
    <w:rPr>
      <w:bCs/>
      <w:sz w:val="22"/>
      <w:u w:val="single"/>
    </w:rPr>
  </w:style>
  <w:style w:type="character" w:customStyle="1" w:styleId="CardUnderlinedChar0">
    <w:name w:val="Card Underlined Char"/>
    <w:rsid w:val="00426BC9"/>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426BC9"/>
    <w:rPr>
      <w:b/>
      <w:bCs/>
      <w:sz w:val="20"/>
      <w:u w:val="single"/>
      <w:bdr w:val="single" w:sz="4" w:space="0" w:color="auto" w:frame="1"/>
    </w:rPr>
  </w:style>
  <w:style w:type="character" w:customStyle="1" w:styleId="DebateHighlighted">
    <w:name w:val="Debate Highlighted"/>
    <w:qFormat/>
    <w:rsid w:val="00426BC9"/>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426BC9"/>
    <w:rPr>
      <w:rFonts w:ascii="Times New Roman" w:hAnsi="Times New Roman" w:cs="Times New Roman" w:hint="default"/>
      <w:color w:val="000000"/>
      <w:sz w:val="13"/>
      <w:szCs w:val="13"/>
    </w:rPr>
  </w:style>
  <w:style w:type="character" w:customStyle="1" w:styleId="smallChar0">
    <w:name w:val="small Char"/>
    <w:rsid w:val="00426BC9"/>
    <w:rPr>
      <w:rFonts w:ascii="Calibri" w:eastAsia="Calibri" w:hAnsi="Calibri" w:cs="Calibri" w:hint="default"/>
      <w:sz w:val="16"/>
      <w:szCs w:val="22"/>
      <w:lang w:val="en-US" w:eastAsia="en-US" w:bidi="ar-SA"/>
    </w:rPr>
  </w:style>
  <w:style w:type="character" w:customStyle="1" w:styleId="StyleUnderlineBold">
    <w:name w:val="Style Underline + Bold"/>
    <w:rsid w:val="00426BC9"/>
    <w:rPr>
      <w:b/>
      <w:bCs/>
      <w:u w:val="single"/>
    </w:rPr>
  </w:style>
  <w:style w:type="character" w:customStyle="1" w:styleId="Underline-Highlighted">
    <w:name w:val="Underline-Highlighted"/>
    <w:uiPriority w:val="1"/>
    <w:qFormat/>
    <w:rsid w:val="00426BC9"/>
    <w:rPr>
      <w:rFonts w:ascii="Cambria" w:hAnsi="Cambria" w:hint="default"/>
      <w:sz w:val="24"/>
      <w:u w:val="single"/>
      <w:bdr w:val="none" w:sz="0" w:space="0" w:color="auto" w:frame="1"/>
      <w:shd w:val="clear" w:color="auto" w:fill="99FF66"/>
    </w:rPr>
  </w:style>
  <w:style w:type="character" w:customStyle="1" w:styleId="SmallText">
    <w:name w:val="SmallText"/>
    <w:rsid w:val="00426BC9"/>
    <w:rPr>
      <w:color w:val="000000"/>
    </w:rPr>
  </w:style>
  <w:style w:type="character" w:customStyle="1" w:styleId="CitesChar1">
    <w:name w:val="Cites Char1"/>
    <w:rsid w:val="00426BC9"/>
    <w:rPr>
      <w:b/>
      <w:bCs w:val="0"/>
      <w:szCs w:val="24"/>
      <w:u w:val="single"/>
      <w:lang w:val="en-US" w:eastAsia="en-US" w:bidi="ar-SA"/>
    </w:rPr>
  </w:style>
  <w:style w:type="character" w:customStyle="1" w:styleId="underline3">
    <w:name w:val="underline3"/>
    <w:rsid w:val="00426BC9"/>
    <w:rPr>
      <w:u w:val="single"/>
      <w:bdr w:val="none" w:sz="0" w:space="0" w:color="auto" w:frame="1"/>
      <w:shd w:val="clear" w:color="auto" w:fill="FFFF00"/>
    </w:rPr>
  </w:style>
  <w:style w:type="character" w:customStyle="1" w:styleId="menu">
    <w:name w:val="menu"/>
    <w:basedOn w:val="DefaultParagraphFont"/>
    <w:rsid w:val="00426BC9"/>
  </w:style>
  <w:style w:type="character" w:customStyle="1" w:styleId="storyby">
    <w:name w:val="storyby"/>
    <w:basedOn w:val="DefaultParagraphFont"/>
    <w:rsid w:val="00426BC9"/>
  </w:style>
  <w:style w:type="character" w:customStyle="1" w:styleId="A-Underlining">
    <w:name w:val="A-Underlining"/>
    <w:rsid w:val="00426BC9"/>
    <w:rPr>
      <w:rFonts w:ascii="Garamond" w:hAnsi="Garamond" w:hint="default"/>
      <w:color w:val="auto"/>
      <w:sz w:val="24"/>
      <w:u w:val="single"/>
    </w:rPr>
  </w:style>
  <w:style w:type="character" w:customStyle="1" w:styleId="AuthorChar">
    <w:name w:val="Author Char"/>
    <w:rsid w:val="00426BC9"/>
    <w:rPr>
      <w:b/>
      <w:bCs w:val="0"/>
      <w:noProof w:val="0"/>
      <w:sz w:val="22"/>
      <w:lang w:val="en-US" w:eastAsia="en-US" w:bidi="ar-SA"/>
    </w:rPr>
  </w:style>
  <w:style w:type="character" w:customStyle="1" w:styleId="newsmain">
    <w:name w:val="news_main"/>
    <w:basedOn w:val="DefaultParagraphFont"/>
    <w:rsid w:val="00426BC9"/>
  </w:style>
  <w:style w:type="character" w:customStyle="1" w:styleId="tagChar1">
    <w:name w:val="tag Char1"/>
    <w:rsid w:val="00426BC9"/>
    <w:rPr>
      <w:rFonts w:ascii="Times New Roman" w:eastAsia="Times New Roman" w:hAnsi="Times New Roman" w:cs="Times New Roman" w:hint="default"/>
      <w:b/>
      <w:bCs w:val="0"/>
      <w:kern w:val="32"/>
      <w:sz w:val="24"/>
      <w:szCs w:val="20"/>
    </w:rPr>
  </w:style>
  <w:style w:type="character" w:customStyle="1" w:styleId="vitstoryheadline">
    <w:name w:val="vitstoryheadline"/>
    <w:rsid w:val="00426BC9"/>
  </w:style>
  <w:style w:type="character" w:customStyle="1" w:styleId="AuthorDate1">
    <w:name w:val="Author Date"/>
    <w:rsid w:val="00426BC9"/>
    <w:rPr>
      <w:b/>
      <w:bCs w:val="0"/>
      <w:sz w:val="24"/>
      <w:u w:val="thick"/>
    </w:rPr>
  </w:style>
  <w:style w:type="character" w:customStyle="1" w:styleId="UnderlinedTextCharChar">
    <w:name w:val="Underlined Text Char Char"/>
    <w:rsid w:val="00426BC9"/>
    <w:rPr>
      <w:rFonts w:ascii="Arial" w:hAnsi="Arial" w:cs="Arial" w:hint="default"/>
      <w:bCs/>
      <w:noProof w:val="0"/>
      <w:szCs w:val="26"/>
      <w:u w:val="single"/>
      <w:lang w:val="en-US" w:eastAsia="en-US" w:bidi="ar-SA"/>
    </w:rPr>
  </w:style>
  <w:style w:type="character" w:customStyle="1" w:styleId="il">
    <w:name w:val="il"/>
    <w:rsid w:val="00426BC9"/>
  </w:style>
  <w:style w:type="character" w:customStyle="1" w:styleId="pnumber">
    <w:name w:val="pnumber"/>
    <w:rsid w:val="00426BC9"/>
  </w:style>
  <w:style w:type="character" w:customStyle="1" w:styleId="ital">
    <w:name w:val="ital"/>
    <w:rsid w:val="00426BC9"/>
  </w:style>
  <w:style w:type="character" w:customStyle="1" w:styleId="orgdiv">
    <w:name w:val="orgdiv"/>
    <w:rsid w:val="00426BC9"/>
  </w:style>
  <w:style w:type="character" w:customStyle="1" w:styleId="orgname">
    <w:name w:val="orgname"/>
    <w:rsid w:val="00426BC9"/>
  </w:style>
  <w:style w:type="character" w:customStyle="1" w:styleId="city">
    <w:name w:val="city"/>
    <w:rsid w:val="00426BC9"/>
  </w:style>
  <w:style w:type="character" w:customStyle="1" w:styleId="state">
    <w:name w:val="state"/>
    <w:rsid w:val="00426BC9"/>
  </w:style>
  <w:style w:type="character" w:customStyle="1" w:styleId="country">
    <w:name w:val="country"/>
    <w:rsid w:val="00426BC9"/>
  </w:style>
  <w:style w:type="character" w:customStyle="1" w:styleId="articletitle">
    <w:name w:val="articletitle"/>
    <w:rsid w:val="00426BC9"/>
    <w:rPr>
      <w:rFonts w:ascii="Times New Roman" w:hAnsi="Times New Roman" w:cs="Times New Roman" w:hint="default"/>
    </w:rPr>
  </w:style>
  <w:style w:type="character" w:customStyle="1" w:styleId="6pointChar">
    <w:name w:val="6 point Char"/>
    <w:rsid w:val="00426BC9"/>
    <w:rPr>
      <w:rFonts w:ascii="Times New Roman" w:hAnsi="Times New Roman" w:cs="Times New Roman" w:hint="default"/>
      <w:sz w:val="12"/>
      <w:lang w:val="en-US" w:eastAsia="en-US"/>
    </w:rPr>
  </w:style>
  <w:style w:type="character" w:customStyle="1" w:styleId="StyleThickunderline">
    <w:name w:val="Style Thick underline"/>
    <w:qFormat/>
    <w:rsid w:val="00426BC9"/>
    <w:rPr>
      <w:u w:val="thick"/>
    </w:rPr>
  </w:style>
  <w:style w:type="character" w:customStyle="1" w:styleId="Box">
    <w:name w:val="Box!"/>
    <w:uiPriority w:val="1"/>
    <w:rsid w:val="00426BC9"/>
    <w:rPr>
      <w:rFonts w:ascii="Garamond" w:hAnsi="Garamond" w:hint="default"/>
      <w:sz w:val="24"/>
      <w:u w:val="single"/>
      <w:bdr w:val="single" w:sz="4" w:space="0" w:color="auto" w:frame="1"/>
    </w:rPr>
  </w:style>
  <w:style w:type="character" w:customStyle="1" w:styleId="citechar0">
    <w:name w:val="citechar"/>
    <w:basedOn w:val="DefaultParagraphFont"/>
    <w:rsid w:val="00426BC9"/>
  </w:style>
  <w:style w:type="character" w:customStyle="1" w:styleId="CardUnderlineChar">
    <w:name w:val="Card Underline Char"/>
    <w:rsid w:val="00426BC9"/>
    <w:rPr>
      <w:szCs w:val="24"/>
      <w:u w:val="single"/>
      <w:lang w:val="en-US" w:eastAsia="en-US" w:bidi="ar-SA"/>
    </w:rPr>
  </w:style>
  <w:style w:type="character" w:customStyle="1" w:styleId="TitleChar2">
    <w:name w:val="Title Char2"/>
    <w:uiPriority w:val="1"/>
    <w:qFormat/>
    <w:locked/>
    <w:rsid w:val="00426BC9"/>
    <w:rPr>
      <w:bCs/>
      <w:u w:val="single"/>
    </w:rPr>
  </w:style>
  <w:style w:type="character" w:customStyle="1" w:styleId="tagciteChar0">
    <w:name w:val="tag/cite Char"/>
    <w:rsid w:val="00426BC9"/>
    <w:rPr>
      <w:b/>
      <w:bCs w:val="0"/>
      <w:sz w:val="24"/>
      <w:lang w:val="en-US" w:eastAsia="en-US" w:bidi="ar-SA"/>
    </w:rPr>
  </w:style>
  <w:style w:type="character" w:customStyle="1" w:styleId="person-name">
    <w:name w:val="person-name"/>
    <w:basedOn w:val="DefaultParagraphFont"/>
    <w:rsid w:val="00426BC9"/>
  </w:style>
  <w:style w:type="character" w:customStyle="1" w:styleId="quotepeekbase">
    <w:name w:val="quotepeekbase"/>
    <w:rsid w:val="00426BC9"/>
  </w:style>
  <w:style w:type="character" w:customStyle="1" w:styleId="highlight2">
    <w:name w:val="highlight2"/>
    <w:rsid w:val="00426BC9"/>
    <w:rPr>
      <w:rFonts w:ascii="Arial" w:hAnsi="Arial" w:cs="Arial" w:hint="default"/>
      <w:b/>
      <w:bCs w:val="0"/>
      <w:sz w:val="19"/>
      <w:u w:val="thick"/>
      <w:bdr w:val="none" w:sz="0" w:space="0" w:color="auto" w:frame="1"/>
    </w:rPr>
  </w:style>
  <w:style w:type="character" w:customStyle="1" w:styleId="cardChar11">
    <w:name w:val="card Char1"/>
    <w:rsid w:val="00426BC9"/>
    <w:rPr>
      <w:rFonts w:ascii="Calibri" w:eastAsia="Calibri" w:hAnsi="Calibri" w:cs="Calibri" w:hint="default"/>
      <w:sz w:val="24"/>
      <w:szCs w:val="22"/>
      <w:lang w:val="x-none" w:eastAsia="x-none"/>
    </w:rPr>
  </w:style>
  <w:style w:type="character" w:customStyle="1" w:styleId="NormalCard">
    <w:name w:val="Normal Card"/>
    <w:uiPriority w:val="1"/>
    <w:qFormat/>
    <w:rsid w:val="00426BC9"/>
    <w:rPr>
      <w:rFonts w:ascii="Times New Roman" w:hAnsi="Times New Roman" w:cs="Times New Roman" w:hint="default"/>
      <w:sz w:val="24"/>
    </w:rPr>
  </w:style>
  <w:style w:type="character" w:customStyle="1" w:styleId="HighlightedUnderline">
    <w:name w:val="Highlighted Underline"/>
    <w:uiPriority w:val="1"/>
    <w:qFormat/>
    <w:rsid w:val="00426BC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rsid w:val="00426BC9"/>
    <w:rPr>
      <w:rFonts w:ascii="Times New Roman" w:hAnsi="Times New Roman" w:cs="Times New Roman" w:hint="default"/>
      <w:sz w:val="20"/>
      <w:szCs w:val="20"/>
    </w:rPr>
  </w:style>
  <w:style w:type="character" w:customStyle="1" w:styleId="FontStyle12">
    <w:name w:val="Font Style12"/>
    <w:uiPriority w:val="99"/>
    <w:rsid w:val="00426BC9"/>
    <w:rPr>
      <w:rFonts w:ascii="Times New Roman" w:hAnsi="Times New Roman" w:cs="Times New Roman" w:hint="default"/>
      <w:sz w:val="16"/>
      <w:szCs w:val="16"/>
    </w:rPr>
  </w:style>
  <w:style w:type="character" w:customStyle="1" w:styleId="timebox">
    <w:name w:val="timebox"/>
    <w:rsid w:val="00426BC9"/>
  </w:style>
  <w:style w:type="character" w:customStyle="1" w:styleId="Heading2Subtext">
    <w:name w:val="Heading 2 Subtext"/>
    <w:rsid w:val="00426BC9"/>
    <w:rPr>
      <w:rFonts w:ascii="Times New Roman" w:hAnsi="Times New Roman" w:cs="Times New Roman" w:hint="default"/>
      <w:sz w:val="16"/>
    </w:rPr>
  </w:style>
  <w:style w:type="character" w:customStyle="1" w:styleId="italic0">
    <w:name w:val="italic"/>
    <w:rsid w:val="00426BC9"/>
  </w:style>
  <w:style w:type="character" w:customStyle="1" w:styleId="-SmallText-">
    <w:name w:val="-Small Text-"/>
    <w:rsid w:val="00426BC9"/>
    <w:rPr>
      <w:rFonts w:ascii="Garamond" w:hAnsi="Garamond" w:hint="default"/>
      <w:sz w:val="16"/>
    </w:rPr>
  </w:style>
  <w:style w:type="character" w:customStyle="1" w:styleId="TagsChar2">
    <w:name w:val="Tags Char2"/>
    <w:uiPriority w:val="99"/>
    <w:rsid w:val="00426BC9"/>
    <w:rPr>
      <w:b/>
      <w:bCs w:val="0"/>
      <w:sz w:val="24"/>
      <w:lang w:val="en-US" w:eastAsia="en-US" w:bidi="ar-SA"/>
    </w:rPr>
  </w:style>
  <w:style w:type="character" w:customStyle="1" w:styleId="citation">
    <w:name w:val="citation"/>
    <w:rsid w:val="00426BC9"/>
  </w:style>
  <w:style w:type="character" w:customStyle="1" w:styleId="tagchar">
    <w:name w:val="tagchar"/>
    <w:basedOn w:val="DefaultParagraphFont"/>
    <w:rsid w:val="00426BC9"/>
  </w:style>
  <w:style w:type="character" w:customStyle="1" w:styleId="StyleBoldUnderline1">
    <w:name w:val="Style Bold Underline1"/>
    <w:basedOn w:val="DefaultParagraphFont"/>
    <w:rsid w:val="00426BC9"/>
    <w:rPr>
      <w:b w:val="0"/>
      <w:bCs/>
      <w:u w:val="single"/>
    </w:rPr>
  </w:style>
  <w:style w:type="character" w:customStyle="1" w:styleId="label">
    <w:name w:val="label"/>
    <w:rsid w:val="00426BC9"/>
  </w:style>
  <w:style w:type="character" w:customStyle="1" w:styleId="BoldUnderlineCharChar">
    <w:name w:val="BoldUnderline Char Char"/>
    <w:rsid w:val="00426BC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6BC9"/>
  </w:style>
  <w:style w:type="character" w:customStyle="1" w:styleId="StyleStyle11ptBoldUnderlineBorderSinglesolidlineAuto">
    <w:name w:val="Style Style 11 pt Bold Underline Border: : (Single solid line Auto ..."/>
    <w:basedOn w:val="DefaultParagraphFont"/>
    <w:rsid w:val="00426BC9"/>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426BC9"/>
    <w:rPr>
      <w:rFonts w:ascii="Century Gothic" w:hAnsi="Century Gothic" w:hint="default"/>
      <w:sz w:val="24"/>
      <w:u w:val="thick"/>
    </w:rPr>
  </w:style>
  <w:style w:type="character" w:customStyle="1" w:styleId="StyleTimesNewRoman12ptBold">
    <w:name w:val="Style Times New Roman 12 pt Bold"/>
    <w:rsid w:val="00426BC9"/>
    <w:rPr>
      <w:b/>
      <w:bCs/>
      <w:sz w:val="24"/>
    </w:rPr>
  </w:style>
  <w:style w:type="character" w:customStyle="1" w:styleId="Intemphasis">
    <w:name w:val="Intemphasis"/>
    <w:uiPriority w:val="1"/>
    <w:qFormat/>
    <w:rsid w:val="00426BC9"/>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426BC9"/>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426BC9"/>
    <w:rPr>
      <w:rFonts w:ascii="Times New Roman" w:hAnsi="Times New Roman" w:cs="Times New Roman" w:hint="default"/>
    </w:rPr>
  </w:style>
  <w:style w:type="character" w:customStyle="1" w:styleId="date-display-single">
    <w:name w:val="date-display-single"/>
    <w:basedOn w:val="DefaultParagraphFont"/>
    <w:rsid w:val="00426BC9"/>
  </w:style>
  <w:style w:type="character" w:customStyle="1" w:styleId="StyleunderlineBold0">
    <w:name w:val="Style underline + Bold"/>
    <w:basedOn w:val="underline"/>
    <w:rsid w:val="00426BC9"/>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426BC9"/>
    <w:rPr>
      <w:b/>
      <w:bCs/>
      <w:strike w:val="0"/>
      <w:dstrike w:val="0"/>
      <w:sz w:val="24"/>
      <w:u w:val="none"/>
      <w:effect w:val="none"/>
    </w:rPr>
  </w:style>
  <w:style w:type="character" w:customStyle="1" w:styleId="StyleUnderlineChar9ptBold">
    <w:name w:val="Style Underline Char + 9 pt Bold"/>
    <w:basedOn w:val="DefaultParagraphFont"/>
    <w:rsid w:val="00426BC9"/>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426BC9"/>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6BC9"/>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6BC9"/>
    <w:rPr>
      <w:szCs w:val="24"/>
      <w:u w:val="single"/>
      <w:lang w:val="en-US" w:eastAsia="en-US" w:bidi="ar-SA"/>
    </w:rPr>
  </w:style>
  <w:style w:type="character" w:customStyle="1" w:styleId="FontStyle477">
    <w:name w:val="Font Style477"/>
    <w:basedOn w:val="DefaultParagraphFont"/>
    <w:uiPriority w:val="99"/>
    <w:rsid w:val="00426BC9"/>
    <w:rPr>
      <w:rFonts w:ascii="Times New Roman" w:hAnsi="Times New Roman" w:cs="Times New Roman" w:hint="default"/>
      <w:sz w:val="18"/>
      <w:szCs w:val="18"/>
    </w:rPr>
  </w:style>
  <w:style w:type="character" w:customStyle="1" w:styleId="FontStyle505">
    <w:name w:val="Font Style505"/>
    <w:basedOn w:val="DefaultParagraphFont"/>
    <w:uiPriority w:val="99"/>
    <w:rsid w:val="00426BC9"/>
    <w:rPr>
      <w:rFonts w:ascii="Times New Roman" w:hAnsi="Times New Roman" w:cs="Times New Roman" w:hint="default"/>
      <w:sz w:val="18"/>
      <w:szCs w:val="18"/>
    </w:rPr>
  </w:style>
  <w:style w:type="character" w:customStyle="1" w:styleId="FontStyle514">
    <w:name w:val="Font Style514"/>
    <w:basedOn w:val="DefaultParagraphFont"/>
    <w:uiPriority w:val="99"/>
    <w:rsid w:val="00426BC9"/>
    <w:rPr>
      <w:rFonts w:ascii="Times New Roman" w:hAnsi="Times New Roman" w:cs="Times New Roman" w:hint="default"/>
      <w:sz w:val="14"/>
      <w:szCs w:val="14"/>
    </w:rPr>
  </w:style>
  <w:style w:type="character" w:customStyle="1" w:styleId="FontStyle500">
    <w:name w:val="Font Style500"/>
    <w:basedOn w:val="DefaultParagraphFont"/>
    <w:uiPriority w:val="99"/>
    <w:rsid w:val="00426BC9"/>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426BC9"/>
    <w:rPr>
      <w:rFonts w:ascii="Times New Roman" w:eastAsia="Times New Roman" w:hAnsi="Times New Roman" w:cs="Times New Roman" w:hint="default"/>
      <w:b/>
      <w:bCs w:val="0"/>
      <w:szCs w:val="24"/>
      <w:u w:val="single"/>
    </w:rPr>
  </w:style>
  <w:style w:type="character" w:customStyle="1" w:styleId="CardCite1">
    <w:name w:val="CardCite1"/>
    <w:qFormat/>
    <w:rsid w:val="00426BC9"/>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426BC9"/>
    <w:rPr>
      <w:rFonts w:ascii="Times New Roman" w:hAnsi="Times New Roman" w:cs="Times New Roman" w:hint="default"/>
      <w:sz w:val="14"/>
      <w:szCs w:val="14"/>
    </w:rPr>
  </w:style>
  <w:style w:type="character" w:customStyle="1" w:styleId="FontStyle212">
    <w:name w:val="Font Style212"/>
    <w:basedOn w:val="DefaultParagraphFont"/>
    <w:uiPriority w:val="99"/>
    <w:rsid w:val="00426BC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6BC9"/>
    <w:rPr>
      <w:rFonts w:ascii="Times New Roman" w:hAnsi="Times New Roman" w:cs="Times New Roman" w:hint="default"/>
      <w:b/>
      <w:bCs/>
      <w:sz w:val="22"/>
      <w:szCs w:val="22"/>
    </w:rPr>
  </w:style>
  <w:style w:type="character" w:customStyle="1" w:styleId="CharacterStyle3">
    <w:name w:val="Character Style 3"/>
    <w:uiPriority w:val="99"/>
    <w:rsid w:val="00426BC9"/>
    <w:rPr>
      <w:rFonts w:ascii="Bookman Old Style" w:hAnsi="Bookman Old Style" w:cs="Bookman Old Style" w:hint="default"/>
      <w:spacing w:val="-5"/>
      <w:sz w:val="18"/>
      <w:szCs w:val="18"/>
    </w:rPr>
  </w:style>
  <w:style w:type="character" w:customStyle="1" w:styleId="Style8pt1">
    <w:name w:val="Style 8 pt1"/>
    <w:rsid w:val="00426BC9"/>
    <w:rPr>
      <w:rFonts w:ascii="Georgia" w:hAnsi="Georgia" w:hint="default"/>
      <w:sz w:val="16"/>
    </w:rPr>
  </w:style>
  <w:style w:type="character" w:customStyle="1" w:styleId="box0">
    <w:name w:val="box"/>
    <w:rsid w:val="00426BC9"/>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426BC9"/>
    <w:rPr>
      <w:rFonts w:ascii="Garamond" w:hAnsi="Garamond" w:hint="default"/>
      <w:sz w:val="22"/>
      <w:szCs w:val="24"/>
      <w:u w:val="single"/>
      <w:lang w:val="en-US" w:eastAsia="en-US" w:bidi="ar-SA"/>
    </w:rPr>
  </w:style>
  <w:style w:type="character" w:customStyle="1" w:styleId="StyleArial6ptBold">
    <w:name w:val="Style Arial 6 pt Bold"/>
    <w:rsid w:val="00426BC9"/>
    <w:rPr>
      <w:rFonts w:ascii="Arial" w:hAnsi="Arial" w:cs="Arial" w:hint="default"/>
      <w:bCs/>
      <w:sz w:val="12"/>
    </w:rPr>
  </w:style>
  <w:style w:type="character" w:customStyle="1" w:styleId="Heading2Char5">
    <w:name w:val="Heading 2 Char5"/>
    <w:rsid w:val="00426BC9"/>
    <w:rPr>
      <w:rFonts w:ascii="Garamond" w:hAnsi="Garamond" w:cs="Arial" w:hint="default"/>
      <w:b/>
      <w:bCs/>
      <w:iCs/>
      <w:sz w:val="24"/>
      <w:szCs w:val="28"/>
      <w:lang w:val="en-US" w:eastAsia="en-US" w:bidi="ar-SA"/>
    </w:rPr>
  </w:style>
  <w:style w:type="character" w:customStyle="1" w:styleId="TagGreg">
    <w:name w:val="TagGreg"/>
    <w:uiPriority w:val="1"/>
    <w:qFormat/>
    <w:rsid w:val="00426BC9"/>
    <w:rPr>
      <w:b/>
      <w:bCs w:val="0"/>
      <w:sz w:val="24"/>
    </w:rPr>
  </w:style>
  <w:style w:type="character" w:customStyle="1" w:styleId="SmallText-New">
    <w:name w:val="Small Text - New"/>
    <w:rsid w:val="00426BC9"/>
    <w:rPr>
      <w:rFonts w:ascii="Arial Narrow" w:hAnsi="Arial Narrow" w:hint="default"/>
      <w:sz w:val="14"/>
    </w:rPr>
  </w:style>
  <w:style w:type="character" w:customStyle="1" w:styleId="Underlined-New">
    <w:name w:val="Underlined - New"/>
    <w:rsid w:val="00426BC9"/>
    <w:rPr>
      <w:rFonts w:ascii="Arial Narrow" w:hAnsi="Arial Narrow" w:hint="default"/>
      <w:sz w:val="16"/>
      <w:u w:val="single"/>
    </w:rPr>
  </w:style>
  <w:style w:type="character" w:customStyle="1" w:styleId="Boxing-New">
    <w:name w:val="Boxing - New"/>
    <w:rsid w:val="00426BC9"/>
    <w:rPr>
      <w:rFonts w:ascii="Arial Narrow" w:hAnsi="Arial Narrow" w:hint="default"/>
      <w:strike w:val="0"/>
      <w:dstrike w:val="0"/>
      <w:sz w:val="16"/>
      <w:u w:val="none"/>
      <w:effect w:val="none"/>
      <w:bdr w:val="single" w:sz="4" w:space="0" w:color="auto" w:frame="1"/>
    </w:rPr>
  </w:style>
  <w:style w:type="character" w:customStyle="1" w:styleId="hilite1">
    <w:name w:val="hilite1"/>
    <w:rsid w:val="00426BC9"/>
    <w:rPr>
      <w:rFonts w:ascii="Arial Narrow" w:hAnsi="Arial Narrow" w:hint="default"/>
      <w:sz w:val="18"/>
      <w:u w:val="single"/>
      <w:bdr w:val="none" w:sz="0" w:space="0" w:color="auto" w:frame="1"/>
      <w:shd w:val="clear" w:color="auto" w:fill="00FF00"/>
    </w:rPr>
  </w:style>
  <w:style w:type="character" w:customStyle="1" w:styleId="f">
    <w:name w:val="f"/>
    <w:rsid w:val="00426BC9"/>
  </w:style>
  <w:style w:type="character" w:customStyle="1" w:styleId="StyleDebateUnderline10pt">
    <w:name w:val="Style Debate Underline + 10 pt"/>
    <w:rsid w:val="00426BC9"/>
    <w:rPr>
      <w:rFonts w:ascii="Times New Roman" w:hAnsi="Times New Roman" w:cs="Times New Roman" w:hint="default"/>
      <w:sz w:val="20"/>
      <w:szCs w:val="20"/>
      <w:u w:val="single"/>
    </w:rPr>
  </w:style>
  <w:style w:type="character" w:customStyle="1" w:styleId="ssl01">
    <w:name w:val="ss_l01"/>
    <w:rsid w:val="00426BC9"/>
    <w:rPr>
      <w:color w:val="000000"/>
      <w:sz w:val="32"/>
      <w:szCs w:val="32"/>
    </w:rPr>
  </w:style>
  <w:style w:type="character" w:customStyle="1" w:styleId="Style11Char">
    <w:name w:val="Style11 Char"/>
    <w:link w:val="Style11"/>
    <w:rsid w:val="00426BC9"/>
    <w:rPr>
      <w:b/>
      <w:u w:val="thick"/>
    </w:rPr>
  </w:style>
  <w:style w:type="character" w:customStyle="1" w:styleId="Style12Char">
    <w:name w:val="Style12 Char"/>
    <w:link w:val="Style12"/>
    <w:rsid w:val="00426BC9"/>
    <w:rPr>
      <w:b/>
      <w:u w:val="thick"/>
    </w:rPr>
  </w:style>
  <w:style w:type="character" w:customStyle="1" w:styleId="allocatoragentsleft">
    <w:name w:val="al_locatoragentsleft"/>
    <w:rsid w:val="00426BC9"/>
  </w:style>
  <w:style w:type="character" w:customStyle="1" w:styleId="grey10">
    <w:name w:val="grey10"/>
    <w:rsid w:val="00426BC9"/>
  </w:style>
  <w:style w:type="character" w:customStyle="1" w:styleId="Style12ptBoldUnderline1">
    <w:name w:val="Style 12 pt Bold Underline1"/>
    <w:rsid w:val="00426BC9"/>
    <w:rPr>
      <w:b/>
      <w:bCs/>
      <w:sz w:val="24"/>
      <w:u w:val="single"/>
    </w:rPr>
  </w:style>
  <w:style w:type="character" w:customStyle="1" w:styleId="UnderlinesCharChar">
    <w:name w:val="Underlines Char Char"/>
    <w:rsid w:val="00426BC9"/>
    <w:rPr>
      <w:rFonts w:ascii="Arial" w:hAnsi="Arial" w:cs="Arial" w:hint="default"/>
      <w:b/>
      <w:bCs/>
      <w:noProof w:val="0"/>
      <w:sz w:val="22"/>
      <w:szCs w:val="26"/>
      <w:u w:val="single"/>
      <w:lang w:val="en-US" w:eastAsia="en-US" w:bidi="ar-SA"/>
    </w:rPr>
  </w:style>
  <w:style w:type="character" w:customStyle="1" w:styleId="aunderline0">
    <w:name w:val="aunderline"/>
    <w:qFormat/>
    <w:rsid w:val="00426BC9"/>
    <w:rPr>
      <w:rFonts w:ascii="Times New Roman" w:hAnsi="Times New Roman" w:cs="Times New Roman" w:hint="default"/>
      <w:sz w:val="20"/>
      <w:szCs w:val="24"/>
      <w:u w:val="thick"/>
    </w:rPr>
  </w:style>
  <w:style w:type="character" w:customStyle="1" w:styleId="Taggin-New">
    <w:name w:val="Taggin - New"/>
    <w:rsid w:val="00426BC9"/>
    <w:rPr>
      <w:rFonts w:ascii="Arial Narrow" w:hAnsi="Arial Narrow" w:hint="default"/>
      <w:b/>
      <w:bCs w:val="0"/>
      <w:sz w:val="22"/>
    </w:rPr>
  </w:style>
  <w:style w:type="character" w:customStyle="1" w:styleId="CardUnderlined">
    <w:name w:val="Card Underlined"/>
    <w:rsid w:val="00426BC9"/>
    <w:rPr>
      <w:rFonts w:ascii="Garamond" w:hAnsi="Garamond" w:hint="default"/>
      <w:sz w:val="22"/>
      <w:szCs w:val="24"/>
      <w:u w:val="single"/>
      <w:lang w:val="en-US" w:eastAsia="en-US" w:bidi="ar-SA"/>
    </w:rPr>
  </w:style>
  <w:style w:type="character" w:customStyle="1" w:styleId="StyleStyle4CharTimesNewRoman11pt">
    <w:name w:val="Style Style4 Char + Times New Roman 11 pt"/>
    <w:rsid w:val="00426BC9"/>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rsid w:val="00426BC9"/>
    <w:rPr>
      <w:rFonts w:ascii="Times New Roman" w:hAnsi="Times New Roman" w:cs="Times New Roman" w:hint="default"/>
      <w:b/>
      <w:bCs/>
      <w:sz w:val="20"/>
      <w:szCs w:val="24"/>
      <w:u w:val="single"/>
      <w:lang w:val="en-US" w:eastAsia="en-US" w:bidi="ar-SA"/>
    </w:rPr>
  </w:style>
  <w:style w:type="character" w:customStyle="1" w:styleId="senselabelstart">
    <w:name w:val="sense_label start"/>
    <w:rsid w:val="00426BC9"/>
  </w:style>
  <w:style w:type="character" w:customStyle="1" w:styleId="sensecontent">
    <w:name w:val="sense_content"/>
    <w:rsid w:val="00426BC9"/>
  </w:style>
  <w:style w:type="character" w:customStyle="1" w:styleId="vi">
    <w:name w:val="vi"/>
    <w:rsid w:val="00426BC9"/>
  </w:style>
  <w:style w:type="character" w:customStyle="1" w:styleId="pagetitle">
    <w:name w:val="pagetitle"/>
    <w:rsid w:val="00426BC9"/>
  </w:style>
  <w:style w:type="character" w:customStyle="1" w:styleId="StyleUnderlineCharChar9ptBold1">
    <w:name w:val="Style Underline Char Char + 9 pt Bold1"/>
    <w:rsid w:val="00426BC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426BC9"/>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426BC9"/>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426BC9"/>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426BC9"/>
    <w:rPr>
      <w:color w:val="000000"/>
      <w:sz w:val="20"/>
      <w:u w:val="single"/>
    </w:rPr>
  </w:style>
  <w:style w:type="character" w:customStyle="1" w:styleId="Style11ptBlack">
    <w:name w:val="Style 11 pt Black"/>
    <w:rsid w:val="00426BC9"/>
    <w:rPr>
      <w:color w:val="000000"/>
      <w:sz w:val="20"/>
    </w:rPr>
  </w:style>
  <w:style w:type="character" w:customStyle="1" w:styleId="Heading2Char1CharCharCharCharCharC">
    <w:name w:val="Heading 2 Char1 Char Char Char Char Char C"/>
    <w:rsid w:val="00426BC9"/>
    <w:rPr>
      <w:rFonts w:ascii="Arial" w:hAnsi="Arial" w:cs="Arial" w:hint="default"/>
      <w:b/>
      <w:bCs/>
      <w:iCs/>
      <w:sz w:val="24"/>
      <w:szCs w:val="28"/>
      <w:lang w:val="en-US" w:eastAsia="en-US" w:bidi="ar-SA"/>
    </w:rPr>
  </w:style>
  <w:style w:type="character" w:customStyle="1" w:styleId="StyleUnderlineCharTimesBold">
    <w:name w:val="Style Underline Char + Times Bold"/>
    <w:rsid w:val="00426BC9"/>
    <w:rPr>
      <w:rFonts w:ascii="Times" w:hAnsi="Times" w:cs="Times" w:hint="default"/>
      <w:b w:val="0"/>
      <w:bCs/>
      <w:sz w:val="20"/>
      <w:u w:val="single"/>
    </w:rPr>
  </w:style>
  <w:style w:type="character" w:customStyle="1" w:styleId="blubigktbiz">
    <w:name w:val="blubigktbiz"/>
    <w:rsid w:val="00426BC9"/>
  </w:style>
  <w:style w:type="character" w:customStyle="1" w:styleId="evidencetextChar">
    <w:name w:val="evidence text Char"/>
    <w:rsid w:val="00426BC9"/>
    <w:rPr>
      <w:rFonts w:ascii="Arial Narrow" w:eastAsia="Times New Roman" w:hAnsi="Arial Narrow" w:cs="Calibri" w:hint="default"/>
      <w:sz w:val="24"/>
      <w:szCs w:val="20"/>
      <w:u w:val="thick"/>
    </w:rPr>
  </w:style>
  <w:style w:type="character" w:customStyle="1" w:styleId="Style4CharChar">
    <w:name w:val="Style4 Char Char"/>
    <w:rsid w:val="00426BC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426BC9"/>
    <w:rPr>
      <w:rFonts w:ascii="Arial" w:hAnsi="Arial" w:cs="Arial" w:hint="default"/>
      <w:b/>
      <w:bCs/>
      <w:i/>
      <w:iCs/>
      <w:sz w:val="24"/>
    </w:rPr>
  </w:style>
  <w:style w:type="character" w:customStyle="1" w:styleId="super">
    <w:name w:val="super"/>
    <w:rsid w:val="00426BC9"/>
  </w:style>
  <w:style w:type="character" w:customStyle="1" w:styleId="text30">
    <w:name w:val="text30"/>
    <w:rsid w:val="00426BC9"/>
  </w:style>
  <w:style w:type="character" w:customStyle="1" w:styleId="uppercase">
    <w:name w:val="uppercase"/>
    <w:rsid w:val="00426BC9"/>
  </w:style>
  <w:style w:type="character" w:customStyle="1" w:styleId="bodytext0">
    <w:name w:val="bodytext"/>
    <w:rsid w:val="00426BC9"/>
  </w:style>
  <w:style w:type="character" w:customStyle="1" w:styleId="entry-title">
    <w:name w:val="entry-title"/>
    <w:rsid w:val="00426BC9"/>
  </w:style>
  <w:style w:type="character" w:customStyle="1" w:styleId="Style6pt">
    <w:name w:val="Style 6 pt"/>
    <w:qFormat/>
    <w:rsid w:val="00426BC9"/>
    <w:rPr>
      <w:sz w:val="12"/>
    </w:rPr>
  </w:style>
  <w:style w:type="character" w:customStyle="1" w:styleId="CiteCharCharCharCharCharChar">
    <w:name w:val="Cite Char Char Char Char Char Char"/>
    <w:rsid w:val="00426BC9"/>
    <w:rPr>
      <w:b/>
      <w:bCs w:val="0"/>
      <w:noProof w:val="0"/>
      <w:sz w:val="22"/>
      <w:szCs w:val="24"/>
      <w:u w:val="single"/>
      <w:lang w:val="en-US" w:eastAsia="en-US" w:bidi="ar-SA"/>
    </w:rPr>
  </w:style>
  <w:style w:type="character" w:customStyle="1" w:styleId="mainbody1">
    <w:name w:val="mainbody1"/>
    <w:rsid w:val="00426BC9"/>
    <w:rPr>
      <w:rFonts w:ascii="Verdana" w:hAnsi="Verdana" w:hint="default"/>
      <w:color w:val="000000"/>
      <w:sz w:val="22"/>
      <w:szCs w:val="22"/>
    </w:rPr>
  </w:style>
  <w:style w:type="character" w:customStyle="1" w:styleId="underlinedCharChar0">
    <w:name w:val="underlined Char Char"/>
    <w:locked/>
    <w:rsid w:val="00426BC9"/>
    <w:rPr>
      <w:u w:val="single"/>
    </w:rPr>
  </w:style>
  <w:style w:type="character" w:customStyle="1" w:styleId="SourceBold">
    <w:name w:val="Source Bold"/>
    <w:rsid w:val="00426BC9"/>
    <w:rPr>
      <w:rFonts w:ascii="Arial Narrow" w:hAnsi="Arial Narrow" w:hint="default"/>
      <w:b/>
      <w:bCs w:val="0"/>
      <w:strike w:val="0"/>
      <w:dstrike w:val="0"/>
      <w:sz w:val="24"/>
      <w:u w:val="none"/>
      <w:effect w:val="none"/>
    </w:rPr>
  </w:style>
  <w:style w:type="character" w:customStyle="1" w:styleId="2xBoldUnderline">
    <w:name w:val="2x_Bold_Underline"/>
    <w:rsid w:val="00426BC9"/>
    <w:rPr>
      <w:b/>
      <w:bCs/>
      <w:sz w:val="24"/>
      <w:u w:val="thick"/>
    </w:rPr>
  </w:style>
  <w:style w:type="character" w:customStyle="1" w:styleId="Dottedunderline">
    <w:name w:val="Dotted underline"/>
    <w:rsid w:val="00426BC9"/>
    <w:rPr>
      <w:u w:val="dotted"/>
    </w:rPr>
  </w:style>
  <w:style w:type="character" w:customStyle="1" w:styleId="readChar">
    <w:name w:val="read Char"/>
    <w:rsid w:val="00426BC9"/>
    <w:rPr>
      <w:szCs w:val="22"/>
      <w:u w:val="single"/>
      <w:lang w:val="en-US" w:eastAsia="en-US" w:bidi="ar-SA"/>
    </w:rPr>
  </w:style>
  <w:style w:type="character" w:customStyle="1" w:styleId="underlining0">
    <w:name w:val="underlining"/>
    <w:rsid w:val="00426BC9"/>
    <w:rPr>
      <w:u w:val="single"/>
    </w:rPr>
  </w:style>
  <w:style w:type="character" w:customStyle="1" w:styleId="btitle">
    <w:name w:val="btitle"/>
    <w:rsid w:val="00426BC9"/>
  </w:style>
  <w:style w:type="character" w:customStyle="1" w:styleId="green">
    <w:name w:val="green"/>
    <w:rsid w:val="00426BC9"/>
  </w:style>
  <w:style w:type="character" w:customStyle="1" w:styleId="BodyText20">
    <w:name w:val="Body Text2"/>
    <w:rsid w:val="00426B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26BC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6B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6BC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6BC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6BC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6B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6BC9"/>
    <w:rPr>
      <w:rFonts w:ascii="Sylfaen" w:hAnsi="Sylfaen" w:cs="Sylfaen" w:hint="default"/>
      <w:i/>
      <w:iCs/>
      <w:strike w:val="0"/>
      <w:dstrike w:val="0"/>
      <w:sz w:val="19"/>
      <w:szCs w:val="19"/>
      <w:u w:val="none"/>
      <w:effect w:val="none"/>
      <w:shd w:val="clear" w:color="auto" w:fill="FFFFFF"/>
    </w:rPr>
  </w:style>
  <w:style w:type="character" w:customStyle="1" w:styleId="1">
    <w:name w:val="1"/>
    <w:rsid w:val="00426BC9"/>
    <w:rPr>
      <w:rFonts w:ascii="Arial" w:hAnsi="Arial" w:cs="Arial" w:hint="default"/>
      <w:bCs/>
      <w:sz w:val="20"/>
      <w:u w:val="single"/>
      <w:lang w:val="en-US" w:eastAsia="en-US" w:bidi="ar-SA"/>
    </w:rPr>
  </w:style>
  <w:style w:type="character" w:customStyle="1" w:styleId="CharChar31">
    <w:name w:val="Char Char31"/>
    <w:rsid w:val="00426BC9"/>
    <w:rPr>
      <w:rFonts w:ascii="Arial" w:hAnsi="Arial" w:cs="Arial" w:hint="default"/>
      <w:b/>
      <w:bCs/>
      <w:iCs/>
      <w:lang w:val="en-US" w:eastAsia="en-US" w:bidi="ar-SA"/>
    </w:rPr>
  </w:style>
  <w:style w:type="character" w:customStyle="1" w:styleId="Subtitle2">
    <w:name w:val="Subtitle2"/>
    <w:rsid w:val="00426BC9"/>
  </w:style>
  <w:style w:type="character" w:customStyle="1" w:styleId="drop">
    <w:name w:val="drop"/>
    <w:rsid w:val="00426BC9"/>
  </w:style>
  <w:style w:type="character" w:customStyle="1" w:styleId="bioline">
    <w:name w:val="bioline"/>
    <w:rsid w:val="00426BC9"/>
  </w:style>
  <w:style w:type="character" w:customStyle="1" w:styleId="articletitle0">
    <w:name w:val="article_title"/>
    <w:rsid w:val="00426BC9"/>
  </w:style>
  <w:style w:type="character" w:customStyle="1" w:styleId="A4">
    <w:name w:val="A4"/>
    <w:uiPriority w:val="99"/>
    <w:rsid w:val="00426BC9"/>
    <w:rPr>
      <w:color w:val="000000"/>
    </w:rPr>
  </w:style>
  <w:style w:type="character" w:customStyle="1" w:styleId="s2">
    <w:name w:val="s2"/>
    <w:rsid w:val="00426BC9"/>
  </w:style>
  <w:style w:type="character" w:customStyle="1" w:styleId="s4">
    <w:name w:val="s4"/>
    <w:rsid w:val="00426BC9"/>
  </w:style>
  <w:style w:type="character" w:customStyle="1" w:styleId="s5">
    <w:name w:val="s5"/>
    <w:rsid w:val="00426BC9"/>
  </w:style>
  <w:style w:type="character" w:customStyle="1" w:styleId="cap">
    <w:name w:val="cap"/>
    <w:rsid w:val="00426BC9"/>
  </w:style>
  <w:style w:type="character" w:customStyle="1" w:styleId="rightsnotice">
    <w:name w:val="rightsnotice"/>
    <w:rsid w:val="00426BC9"/>
  </w:style>
  <w:style w:type="character" w:customStyle="1" w:styleId="Caption1">
    <w:name w:val="Caption1"/>
    <w:rsid w:val="00426BC9"/>
  </w:style>
  <w:style w:type="character" w:customStyle="1" w:styleId="credit">
    <w:name w:val="credit"/>
    <w:rsid w:val="00426BC9"/>
  </w:style>
  <w:style w:type="character" w:customStyle="1" w:styleId="scaps">
    <w:name w:val="scaps"/>
    <w:rsid w:val="00426BC9"/>
  </w:style>
  <w:style w:type="character" w:customStyle="1" w:styleId="current-article">
    <w:name w:val="current-article"/>
    <w:rsid w:val="00426BC9"/>
  </w:style>
  <w:style w:type="character" w:customStyle="1" w:styleId="related-current-indicator">
    <w:name w:val="related-current-indicator"/>
    <w:rsid w:val="00426BC9"/>
  </w:style>
  <w:style w:type="character" w:customStyle="1" w:styleId="bylclear">
    <w:name w:val="bylclear"/>
    <w:rsid w:val="00426BC9"/>
  </w:style>
  <w:style w:type="character" w:customStyle="1" w:styleId="timestamp">
    <w:name w:val="timestamp"/>
    <w:rsid w:val="00426BC9"/>
  </w:style>
  <w:style w:type="character" w:customStyle="1" w:styleId="comments">
    <w:name w:val="comments"/>
    <w:rsid w:val="00426BC9"/>
  </w:style>
  <w:style w:type="character" w:customStyle="1" w:styleId="essaytext">
    <w:name w:val="essaytext"/>
    <w:rsid w:val="00426BC9"/>
  </w:style>
  <w:style w:type="character" w:customStyle="1" w:styleId="byline">
    <w:name w:val="byline"/>
    <w:rsid w:val="00426BC9"/>
  </w:style>
  <w:style w:type="character" w:customStyle="1" w:styleId="username">
    <w:name w:val="username"/>
    <w:rsid w:val="00426BC9"/>
  </w:style>
  <w:style w:type="character" w:customStyle="1" w:styleId="toplinks">
    <w:name w:val="toplinks"/>
    <w:rsid w:val="00426BC9"/>
  </w:style>
  <w:style w:type="character" w:customStyle="1" w:styleId="A3">
    <w:name w:val="A3"/>
    <w:rsid w:val="00426BC9"/>
    <w:rPr>
      <w:rFonts w:ascii="Perpetua" w:hAnsi="Perpetua" w:cs="Perpetua" w:hint="default"/>
      <w:color w:val="000000"/>
      <w:sz w:val="15"/>
      <w:szCs w:val="15"/>
    </w:rPr>
  </w:style>
  <w:style w:type="character" w:customStyle="1" w:styleId="see">
    <w:name w:val="see"/>
    <w:rsid w:val="00426BC9"/>
  </w:style>
  <w:style w:type="character" w:customStyle="1" w:styleId="first-letter">
    <w:name w:val="first-letter"/>
    <w:rsid w:val="00426BC9"/>
  </w:style>
  <w:style w:type="character" w:customStyle="1" w:styleId="focusparagraph">
    <w:name w:val="focusparagraph"/>
    <w:rsid w:val="00426BC9"/>
  </w:style>
  <w:style w:type="character" w:customStyle="1" w:styleId="lightblue">
    <w:name w:val="lightblue"/>
    <w:rsid w:val="00426BC9"/>
  </w:style>
  <w:style w:type="character" w:customStyle="1" w:styleId="StyleUnderlineCharChar9pt">
    <w:name w:val="Style Underline Char Char + 9 pt"/>
    <w:rsid w:val="00426BC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6BC9"/>
  </w:style>
  <w:style w:type="character" w:customStyle="1" w:styleId="Title10">
    <w:name w:val="Title1"/>
    <w:rsid w:val="00426BC9"/>
  </w:style>
  <w:style w:type="character" w:customStyle="1" w:styleId="BoldandUnderlineCharCharCharChar">
    <w:name w:val="Bold and Underline Char Char Char Char"/>
    <w:rsid w:val="00426BC9"/>
    <w:rPr>
      <w:b/>
      <w:bCs w:val="0"/>
      <w:noProof w:val="0"/>
      <w:u w:val="single"/>
      <w:lang w:val="en-US" w:eastAsia="en-US" w:bidi="ar-SA"/>
    </w:rPr>
  </w:style>
  <w:style w:type="character" w:customStyle="1" w:styleId="FontStyle29">
    <w:name w:val="Font Style29"/>
    <w:uiPriority w:val="99"/>
    <w:rsid w:val="00426BC9"/>
    <w:rPr>
      <w:rFonts w:ascii="Arial" w:hAnsi="Arial" w:cs="Arial" w:hint="default"/>
      <w:sz w:val="14"/>
      <w:szCs w:val="14"/>
    </w:rPr>
  </w:style>
  <w:style w:type="character" w:customStyle="1" w:styleId="CardsUnderlined">
    <w:name w:val="Cards Underlined"/>
    <w:rsid w:val="00426BC9"/>
    <w:rPr>
      <w:rFonts w:ascii="Helvetica" w:hAnsi="Helvetica" w:cs="Helvetica" w:hint="default"/>
      <w:sz w:val="22"/>
      <w:szCs w:val="24"/>
      <w:u w:val="thick"/>
    </w:rPr>
  </w:style>
  <w:style w:type="character" w:customStyle="1" w:styleId="titles">
    <w:name w:val="titles"/>
    <w:rsid w:val="00426BC9"/>
  </w:style>
  <w:style w:type="character" w:customStyle="1" w:styleId="articletext0">
    <w:name w:val="article_text"/>
    <w:rsid w:val="00426BC9"/>
  </w:style>
  <w:style w:type="character" w:customStyle="1" w:styleId="contentauthor">
    <w:name w:val="contentauthor"/>
    <w:rsid w:val="00426BC9"/>
  </w:style>
  <w:style w:type="character" w:customStyle="1" w:styleId="subarticleheader">
    <w:name w:val="subarticleheader"/>
    <w:rsid w:val="00426BC9"/>
  </w:style>
  <w:style w:type="character" w:customStyle="1" w:styleId="spelle">
    <w:name w:val="spelle"/>
    <w:rsid w:val="00426BC9"/>
  </w:style>
  <w:style w:type="character" w:customStyle="1" w:styleId="grame">
    <w:name w:val="grame"/>
    <w:rsid w:val="00426BC9"/>
  </w:style>
  <w:style w:type="character" w:customStyle="1" w:styleId="newstitle1">
    <w:name w:val="newstitle1"/>
    <w:rsid w:val="00426BC9"/>
  </w:style>
  <w:style w:type="character" w:customStyle="1" w:styleId="copy">
    <w:name w:val="copy"/>
    <w:rsid w:val="00426BC9"/>
  </w:style>
  <w:style w:type="character" w:customStyle="1" w:styleId="topheadline">
    <w:name w:val="topheadline"/>
    <w:rsid w:val="00426BC9"/>
  </w:style>
  <w:style w:type="character" w:customStyle="1" w:styleId="headline">
    <w:name w:val="headline"/>
    <w:rsid w:val="00426BC9"/>
  </w:style>
  <w:style w:type="character" w:customStyle="1" w:styleId="Stylereduce27pt">
    <w:name w:val="Style reduce2 + 7 pt"/>
    <w:rsid w:val="00426BC9"/>
    <w:rPr>
      <w:rFonts w:ascii="Times New Roman" w:hAnsi="Times New Roman" w:cs="Arial" w:hint="default"/>
      <w:color w:val="000000"/>
      <w:sz w:val="14"/>
      <w:szCs w:val="22"/>
    </w:rPr>
  </w:style>
  <w:style w:type="character" w:customStyle="1" w:styleId="ssl4">
    <w:name w:val="ss_l4"/>
    <w:rsid w:val="00426BC9"/>
  </w:style>
  <w:style w:type="character" w:customStyle="1" w:styleId="srtitle">
    <w:name w:val="srtitle"/>
    <w:rsid w:val="00426BC9"/>
  </w:style>
  <w:style w:type="character" w:customStyle="1" w:styleId="st1">
    <w:name w:val="st1"/>
    <w:rsid w:val="00426BC9"/>
  </w:style>
  <w:style w:type="character" w:customStyle="1" w:styleId="caps-label">
    <w:name w:val="caps-label"/>
    <w:rsid w:val="00426BC9"/>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426BC9"/>
    <w:rPr>
      <w:rFonts w:ascii="Garamond" w:hAnsi="Garamond" w:cs="Times New Roman" w:hint="default"/>
      <w:sz w:val="20"/>
    </w:rPr>
  </w:style>
  <w:style w:type="character" w:customStyle="1" w:styleId="quotechar0">
    <w:name w:val="quotechar"/>
    <w:rsid w:val="00426BC9"/>
  </w:style>
  <w:style w:type="character" w:customStyle="1" w:styleId="boldunderline0">
    <w:name w:val="boldunderline"/>
    <w:rsid w:val="00426BC9"/>
  </w:style>
  <w:style w:type="character" w:customStyle="1" w:styleId="A8">
    <w:name w:val="A8"/>
    <w:rsid w:val="00426BC9"/>
    <w:rPr>
      <w:rFonts w:ascii="Scala" w:hAnsi="Scala" w:cs="Scala" w:hint="default"/>
      <w:color w:val="000000"/>
      <w:sz w:val="15"/>
      <w:szCs w:val="15"/>
    </w:rPr>
  </w:style>
  <w:style w:type="character" w:customStyle="1" w:styleId="A0">
    <w:name w:val="A0"/>
    <w:uiPriority w:val="99"/>
    <w:rsid w:val="00426BC9"/>
    <w:rPr>
      <w:rFonts w:ascii="Scala" w:hAnsi="Scala" w:cs="Scala" w:hint="default"/>
      <w:color w:val="000000"/>
      <w:sz w:val="16"/>
      <w:szCs w:val="16"/>
    </w:rPr>
  </w:style>
  <w:style w:type="character" w:customStyle="1" w:styleId="Date11">
    <w:name w:val="Date11"/>
    <w:rsid w:val="00426BC9"/>
  </w:style>
  <w:style w:type="character" w:customStyle="1" w:styleId="Boxout">
    <w:name w:val="Box out"/>
    <w:uiPriority w:val="1"/>
    <w:qFormat/>
    <w:rsid w:val="00426BC9"/>
    <w:rPr>
      <w:rFonts w:ascii="Tahoma" w:hAnsi="Tahoma" w:cs="Tahoma" w:hint="default"/>
      <w:b/>
      <w:bCs w:val="0"/>
      <w:sz w:val="20"/>
      <w:u w:val="single"/>
      <w:bdr w:val="none" w:sz="0" w:space="0" w:color="auto" w:frame="1"/>
      <w:shd w:val="clear" w:color="auto" w:fill="A9E8F5"/>
    </w:rPr>
  </w:style>
  <w:style w:type="character" w:customStyle="1" w:styleId="metad">
    <w:name w:val="metad"/>
    <w:rsid w:val="00426BC9"/>
  </w:style>
  <w:style w:type="character" w:customStyle="1" w:styleId="sifr-alternate">
    <w:name w:val="sifr-alternate"/>
    <w:rsid w:val="00426BC9"/>
  </w:style>
  <w:style w:type="character" w:customStyle="1" w:styleId="justify1">
    <w:name w:val="justify1"/>
    <w:rsid w:val="00426BC9"/>
  </w:style>
  <w:style w:type="character" w:customStyle="1" w:styleId="artbody1">
    <w:name w:val="art_body1"/>
    <w:rsid w:val="00426BC9"/>
    <w:rPr>
      <w:rFonts w:ascii="Arial" w:hAnsi="Arial" w:cs="Arial" w:hint="default"/>
    </w:rPr>
  </w:style>
  <w:style w:type="character" w:customStyle="1" w:styleId="A1">
    <w:name w:val="A1"/>
    <w:uiPriority w:val="99"/>
    <w:rsid w:val="00426BC9"/>
    <w:rPr>
      <w:rFonts w:ascii="Book Antiqua" w:hAnsi="Book Antiqua" w:cs="Book Antiqua" w:hint="default"/>
      <w:color w:val="221E1F"/>
      <w:sz w:val="22"/>
      <w:szCs w:val="22"/>
    </w:rPr>
  </w:style>
  <w:style w:type="character" w:customStyle="1" w:styleId="reality">
    <w:name w:val="reality"/>
    <w:rsid w:val="00426BC9"/>
  </w:style>
  <w:style w:type="character" w:customStyle="1" w:styleId="text2">
    <w:name w:val="text2"/>
    <w:rsid w:val="00426BC9"/>
  </w:style>
  <w:style w:type="character" w:customStyle="1" w:styleId="StyleUnderlineChar2CharChar11pt">
    <w:name w:val="Style Underline Char2 Char Char + 11 pt"/>
    <w:rsid w:val="00426BC9"/>
    <w:rPr>
      <w:rFonts w:ascii="Times New Roman" w:hAnsi="Times New Roman" w:cs="Times New Roman" w:hint="default"/>
      <w:sz w:val="20"/>
      <w:u w:val="single"/>
    </w:rPr>
  </w:style>
  <w:style w:type="character" w:customStyle="1" w:styleId="StyleStyleBoldUnderline11pt">
    <w:name w:val="Style Style Bold Underline + 11 pt"/>
    <w:rsid w:val="00426BC9"/>
    <w:rPr>
      <w:b/>
      <w:bCs/>
      <w:sz w:val="20"/>
      <w:u w:val="single"/>
    </w:rPr>
  </w:style>
  <w:style w:type="character" w:customStyle="1" w:styleId="articlehead2">
    <w:name w:val="articlehead2"/>
    <w:rsid w:val="00426BC9"/>
  </w:style>
  <w:style w:type="character" w:customStyle="1" w:styleId="pronset">
    <w:name w:val="pronset"/>
    <w:rsid w:val="00426BC9"/>
  </w:style>
  <w:style w:type="character" w:customStyle="1" w:styleId="prondelim">
    <w:name w:val="prondelim"/>
    <w:rsid w:val="00426BC9"/>
  </w:style>
  <w:style w:type="character" w:customStyle="1" w:styleId="prontoggle">
    <w:name w:val="pron_toggle"/>
    <w:rsid w:val="00426BC9"/>
  </w:style>
  <w:style w:type="character" w:customStyle="1" w:styleId="boldface">
    <w:name w:val="boldface"/>
    <w:rsid w:val="00426BC9"/>
  </w:style>
  <w:style w:type="character" w:customStyle="1" w:styleId="secondary-bf">
    <w:name w:val="secondary-bf"/>
    <w:rsid w:val="00426BC9"/>
  </w:style>
  <w:style w:type="table" w:styleId="ColorfulGrid-Accent1">
    <w:name w:val="Colorful Grid Accent 1"/>
    <w:basedOn w:val="TableNormal"/>
    <w:link w:val="ColorfulGrid-Accent1Char"/>
    <w:uiPriority w:val="29"/>
    <w:unhideWhenUsed/>
    <w:rsid w:val="00426BC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6BC9"/>
    <w:rPr>
      <w:rFonts w:ascii="Times New Roman" w:hAnsi="Times New Roman" w:cs="Times New Roman" w:hint="default"/>
      <w:iCs/>
      <w:color w:val="000000"/>
      <w:sz w:val="16"/>
    </w:rPr>
  </w:style>
  <w:style w:type="character" w:customStyle="1" w:styleId="Boxout0">
    <w:name w:val="Boxout"/>
    <w:uiPriority w:val="1"/>
    <w:qFormat/>
    <w:rsid w:val="00426BC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6BC9"/>
  </w:style>
  <w:style w:type="character" w:customStyle="1" w:styleId="pg">
    <w:name w:val="pg"/>
    <w:rsid w:val="00426BC9"/>
  </w:style>
  <w:style w:type="character" w:customStyle="1" w:styleId="detailtitle">
    <w:name w:val="detailtitle"/>
    <w:rsid w:val="00426BC9"/>
  </w:style>
  <w:style w:type="character" w:customStyle="1" w:styleId="storydate">
    <w:name w:val="storydate"/>
    <w:rsid w:val="00426BC9"/>
  </w:style>
  <w:style w:type="character" w:customStyle="1" w:styleId="preloadwrap">
    <w:name w:val="preloadwrap"/>
    <w:rsid w:val="00426BC9"/>
  </w:style>
  <w:style w:type="character" w:customStyle="1" w:styleId="creditwrap">
    <w:name w:val="creditwrap"/>
    <w:rsid w:val="00426BC9"/>
  </w:style>
  <w:style w:type="character" w:customStyle="1" w:styleId="DefaultChar1">
    <w:name w:val="Default Char1"/>
    <w:rsid w:val="00426BC9"/>
    <w:rPr>
      <w:noProof w:val="0"/>
      <w:color w:val="000000"/>
      <w:lang w:val="en-US" w:eastAsia="en-US" w:bidi="ar-SA"/>
    </w:rPr>
  </w:style>
  <w:style w:type="character" w:customStyle="1" w:styleId="textunderlineChar0">
    <w:name w:val="text underline Char"/>
    <w:rsid w:val="00426BC9"/>
    <w:rPr>
      <w:sz w:val="24"/>
      <w:szCs w:val="22"/>
      <w:u w:val="thick"/>
      <w:lang w:val="en-US" w:eastAsia="en-US" w:bidi="ar-SA"/>
    </w:rPr>
  </w:style>
  <w:style w:type="character" w:customStyle="1" w:styleId="BoldChar">
    <w:name w:val="Bold Char"/>
    <w:rsid w:val="00426BC9"/>
    <w:rPr>
      <w:rFonts w:ascii="Times New Roman" w:eastAsia="Times New Roman" w:hAnsi="Times New Roman" w:cs="Times New Roman" w:hint="default"/>
      <w:b/>
      <w:bCs w:val="0"/>
      <w:szCs w:val="24"/>
    </w:rPr>
  </w:style>
  <w:style w:type="character" w:customStyle="1" w:styleId="pmterms31">
    <w:name w:val="pmterms31"/>
    <w:rsid w:val="00426BC9"/>
    <w:rPr>
      <w:b/>
      <w:bCs/>
      <w:i w:val="0"/>
      <w:iCs w:val="0"/>
      <w:color w:val="000000"/>
    </w:rPr>
  </w:style>
  <w:style w:type="character" w:customStyle="1" w:styleId="copyrightdescription">
    <w:name w:val="copyrightdescription"/>
    <w:rsid w:val="00426BC9"/>
  </w:style>
  <w:style w:type="character" w:customStyle="1" w:styleId="ft01">
    <w:name w:val="ft01"/>
    <w:rsid w:val="00426BC9"/>
    <w:rPr>
      <w:rFonts w:ascii="Times" w:hAnsi="Times" w:cs="Times" w:hint="default"/>
      <w:color w:val="000000"/>
      <w:sz w:val="14"/>
      <w:szCs w:val="14"/>
    </w:rPr>
  </w:style>
  <w:style w:type="character" w:customStyle="1" w:styleId="ft11">
    <w:name w:val="ft11"/>
    <w:rsid w:val="00426BC9"/>
    <w:rPr>
      <w:rFonts w:ascii="Times" w:hAnsi="Times" w:cs="Times" w:hint="default"/>
      <w:color w:val="000000"/>
      <w:sz w:val="17"/>
      <w:szCs w:val="17"/>
    </w:rPr>
  </w:style>
  <w:style w:type="character" w:customStyle="1" w:styleId="ft21">
    <w:name w:val="ft21"/>
    <w:rsid w:val="00426BC9"/>
    <w:rPr>
      <w:rFonts w:ascii="Times" w:hAnsi="Times" w:cs="Times" w:hint="default"/>
      <w:color w:val="000000"/>
      <w:sz w:val="15"/>
      <w:szCs w:val="15"/>
    </w:rPr>
  </w:style>
  <w:style w:type="character" w:customStyle="1" w:styleId="ft31">
    <w:name w:val="ft31"/>
    <w:rsid w:val="00426BC9"/>
    <w:rPr>
      <w:rFonts w:ascii="Times" w:hAnsi="Times" w:cs="Times" w:hint="default"/>
      <w:color w:val="000000"/>
      <w:sz w:val="15"/>
      <w:szCs w:val="15"/>
    </w:rPr>
  </w:style>
  <w:style w:type="character" w:customStyle="1" w:styleId="dquo">
    <w:name w:val="dquo"/>
    <w:rsid w:val="00426BC9"/>
  </w:style>
  <w:style w:type="character" w:customStyle="1" w:styleId="caps2">
    <w:name w:val="caps2"/>
    <w:rsid w:val="00426BC9"/>
  </w:style>
  <w:style w:type="character" w:customStyle="1" w:styleId="inside-head">
    <w:name w:val="inside-head"/>
    <w:rsid w:val="00426BC9"/>
  </w:style>
  <w:style w:type="character" w:customStyle="1" w:styleId="CardsFont12ptCharCharCharChar">
    <w:name w:val="Cards + Font: 12 pt Char Char Char Char"/>
    <w:rsid w:val="00426BC9"/>
    <w:rPr>
      <w:sz w:val="24"/>
      <w:szCs w:val="24"/>
      <w:u w:val="thick"/>
      <w:lang w:val="en-US" w:eastAsia="en-US" w:bidi="ar-SA"/>
    </w:rPr>
  </w:style>
  <w:style w:type="character" w:customStyle="1" w:styleId="ccs">
    <w:name w:val="c cs"/>
    <w:rsid w:val="00426BC9"/>
  </w:style>
  <w:style w:type="character" w:customStyle="1" w:styleId="UnderlinedEvChar">
    <w:name w:val="Underlined Ev Char"/>
    <w:rsid w:val="00426BC9"/>
    <w:rPr>
      <w:rFonts w:ascii="Times New Roman" w:eastAsia="Times New Roman" w:hAnsi="Times New Roman" w:cs="Times New Roman" w:hint="default"/>
      <w:szCs w:val="24"/>
      <w:u w:val="single"/>
    </w:rPr>
  </w:style>
  <w:style w:type="character" w:customStyle="1" w:styleId="dropshadow">
    <w:name w:val="dropshadow"/>
    <w:rsid w:val="00426BC9"/>
  </w:style>
  <w:style w:type="character" w:customStyle="1" w:styleId="d05ws">
    <w:name w:val="d05ws"/>
    <w:rsid w:val="00426BC9"/>
  </w:style>
  <w:style w:type="character" w:customStyle="1" w:styleId="rzibod">
    <w:name w:val="rzibod"/>
    <w:rsid w:val="00426BC9"/>
  </w:style>
  <w:style w:type="character" w:customStyle="1" w:styleId="StyleBold1">
    <w:name w:val="Style Bold1"/>
    <w:rsid w:val="00426BC9"/>
    <w:rPr>
      <w:rFonts w:ascii="Georgia" w:hAnsi="Georgia" w:hint="default"/>
      <w:b/>
      <w:bCs/>
      <w:sz w:val="22"/>
    </w:rPr>
  </w:style>
  <w:style w:type="character" w:customStyle="1" w:styleId="headertext">
    <w:name w:val="headertext"/>
    <w:rsid w:val="00426BC9"/>
  </w:style>
  <w:style w:type="character" w:customStyle="1" w:styleId="endnote-reference">
    <w:name w:val="endnote-reference"/>
    <w:rsid w:val="00426BC9"/>
  </w:style>
  <w:style w:type="character" w:customStyle="1" w:styleId="officialsname">
    <w:name w:val="official_s_name"/>
    <w:rsid w:val="00426BC9"/>
  </w:style>
  <w:style w:type="character" w:customStyle="1" w:styleId="audience">
    <w:name w:val="audience"/>
    <w:rsid w:val="00426BC9"/>
  </w:style>
  <w:style w:type="character" w:customStyle="1" w:styleId="A7">
    <w:name w:val="A7"/>
    <w:uiPriority w:val="99"/>
    <w:rsid w:val="00426BC9"/>
    <w:rPr>
      <w:rFonts w:ascii="Myriad Pro" w:hAnsi="Myriad Pro" w:cs="Myriad Pro" w:hint="default"/>
      <w:color w:val="0066B1"/>
      <w:sz w:val="22"/>
      <w:szCs w:val="22"/>
    </w:rPr>
  </w:style>
  <w:style w:type="character" w:customStyle="1" w:styleId="normalchar">
    <w:name w:val="normal__char"/>
    <w:rsid w:val="00426BC9"/>
  </w:style>
  <w:style w:type="character" w:customStyle="1" w:styleId="hyperlink002cheading0020100200028block0020title0029char">
    <w:name w:val="hyperlink_002cheading_00201_0020_0028block_0020title_0029__char"/>
    <w:rsid w:val="00426BC9"/>
  </w:style>
  <w:style w:type="character" w:customStyle="1" w:styleId="underline002cstyle0020bold0020underlinechar">
    <w:name w:val="underline_002cstyle_0020bold_0020underline__char"/>
    <w:rsid w:val="00426BC9"/>
  </w:style>
  <w:style w:type="character" w:customStyle="1" w:styleId="copyboldblack">
    <w:name w:val="copyboldblack"/>
    <w:rsid w:val="00426BC9"/>
  </w:style>
  <w:style w:type="character" w:customStyle="1" w:styleId="copybold">
    <w:name w:val="copybold"/>
    <w:rsid w:val="00426BC9"/>
  </w:style>
  <w:style w:type="character" w:customStyle="1" w:styleId="author-date0">
    <w:name w:val="author-date"/>
    <w:rsid w:val="00426BC9"/>
  </w:style>
  <w:style w:type="character" w:customStyle="1" w:styleId="yshortcuts">
    <w:name w:val="yshortcuts"/>
    <w:rsid w:val="00426BC9"/>
  </w:style>
  <w:style w:type="character" w:customStyle="1" w:styleId="hidden">
    <w:name w:val="hidden"/>
    <w:rsid w:val="00426BC9"/>
  </w:style>
  <w:style w:type="character" w:customStyle="1" w:styleId="articlebegin">
    <w:name w:val="articlebegin"/>
    <w:rsid w:val="00426BC9"/>
  </w:style>
  <w:style w:type="character" w:customStyle="1" w:styleId="mediaoverlay">
    <w:name w:val="mediaoverlay"/>
    <w:rsid w:val="00426BC9"/>
  </w:style>
  <w:style w:type="character" w:customStyle="1" w:styleId="blogcaption">
    <w:name w:val="blog_caption"/>
    <w:rsid w:val="00426BC9"/>
  </w:style>
  <w:style w:type="character" w:customStyle="1" w:styleId="commnet-abuzz">
    <w:name w:val="commnet-abuzz"/>
    <w:rsid w:val="00426BC9"/>
  </w:style>
  <w:style w:type="character" w:customStyle="1" w:styleId="fbconnectbuttontext">
    <w:name w:val="fbconnectbutton_text"/>
    <w:rsid w:val="00426BC9"/>
  </w:style>
  <w:style w:type="character" w:customStyle="1" w:styleId="fbsharecountinner">
    <w:name w:val="fb_share_count_inner"/>
    <w:rsid w:val="00426BC9"/>
  </w:style>
  <w:style w:type="character" w:customStyle="1" w:styleId="stbuttontext">
    <w:name w:val="stbuttontext"/>
    <w:rsid w:val="00426BC9"/>
  </w:style>
  <w:style w:type="character" w:customStyle="1" w:styleId="Highlightedunderline0">
    <w:name w:val="Highlighted underline"/>
    <w:rsid w:val="00426BC9"/>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426BC9"/>
  </w:style>
  <w:style w:type="character" w:customStyle="1" w:styleId="Normal2">
    <w:name w:val="Normal2"/>
    <w:rsid w:val="00426BC9"/>
  </w:style>
  <w:style w:type="character" w:customStyle="1" w:styleId="pubdate">
    <w:name w:val="pubdate"/>
    <w:rsid w:val="00426BC9"/>
  </w:style>
  <w:style w:type="character" w:customStyle="1" w:styleId="grey">
    <w:name w:val="grey"/>
    <w:rsid w:val="00426BC9"/>
  </w:style>
  <w:style w:type="character" w:customStyle="1" w:styleId="postby">
    <w:name w:val="post_by"/>
    <w:rsid w:val="00426BC9"/>
  </w:style>
  <w:style w:type="character" w:customStyle="1" w:styleId="postdate">
    <w:name w:val="post_date"/>
    <w:rsid w:val="00426BC9"/>
  </w:style>
  <w:style w:type="character" w:customStyle="1" w:styleId="bdx">
    <w:name w:val="bdx"/>
    <w:rsid w:val="00426BC9"/>
  </w:style>
  <w:style w:type="character" w:customStyle="1" w:styleId="bdl">
    <w:name w:val="bdl"/>
    <w:rsid w:val="00426BC9"/>
  </w:style>
  <w:style w:type="character" w:customStyle="1" w:styleId="bhl">
    <w:name w:val="bhl"/>
    <w:rsid w:val="00426BC9"/>
  </w:style>
  <w:style w:type="character" w:customStyle="1" w:styleId="breadcrumbitemcurrent">
    <w:name w:val="breadcrumbitemcurrent"/>
    <w:rsid w:val="00426BC9"/>
  </w:style>
  <w:style w:type="character" w:customStyle="1" w:styleId="bbl">
    <w:name w:val="bbl"/>
    <w:rsid w:val="00426BC9"/>
  </w:style>
  <w:style w:type="character" w:customStyle="1" w:styleId="Date2">
    <w:name w:val="Date2"/>
    <w:rsid w:val="00426BC9"/>
  </w:style>
  <w:style w:type="character" w:customStyle="1" w:styleId="company">
    <w:name w:val="company"/>
    <w:rsid w:val="00426BC9"/>
  </w:style>
  <w:style w:type="character" w:customStyle="1" w:styleId="itxtnewhookspan">
    <w:name w:val="itxtnewhookspan"/>
    <w:rsid w:val="00426BC9"/>
  </w:style>
  <w:style w:type="character" w:customStyle="1" w:styleId="gstxthlt">
    <w:name w:val="gstxt_hlt"/>
    <w:rsid w:val="00426BC9"/>
  </w:style>
  <w:style w:type="character" w:customStyle="1" w:styleId="SubtleEmphasis1">
    <w:name w:val="Subtle Emphasis1"/>
    <w:uiPriority w:val="19"/>
    <w:qFormat/>
    <w:rsid w:val="00426BC9"/>
    <w:rPr>
      <w:rFonts w:ascii="Times New Roman" w:hAnsi="Times New Roman" w:cs="Times New Roman" w:hint="default"/>
      <w:b/>
      <w:bCs w:val="0"/>
      <w:iCs/>
      <w:color w:val="auto"/>
      <w:sz w:val="22"/>
    </w:rPr>
  </w:style>
  <w:style w:type="character" w:customStyle="1" w:styleId="StyleBoldRed">
    <w:name w:val="Style Bold Red"/>
    <w:rsid w:val="00426BC9"/>
    <w:rPr>
      <w:b/>
      <w:bCs/>
      <w:color w:val="auto"/>
    </w:rPr>
  </w:style>
  <w:style w:type="character" w:customStyle="1" w:styleId="StyleTimesNewRoman8pt">
    <w:name w:val="Style Times New Roman 8 pt"/>
    <w:rsid w:val="00426BC9"/>
    <w:rPr>
      <w:rFonts w:ascii="Georgia" w:hAnsi="Georgia" w:hint="default"/>
      <w:sz w:val="16"/>
    </w:rPr>
  </w:style>
  <w:style w:type="character" w:customStyle="1" w:styleId="StyleStyle7pt8pt">
    <w:name w:val="Style Style 7 pt + 8 pt"/>
    <w:rsid w:val="00426BC9"/>
    <w:rPr>
      <w:sz w:val="16"/>
    </w:rPr>
  </w:style>
  <w:style w:type="character" w:customStyle="1" w:styleId="StyleStyleThickunderlineBold1">
    <w:name w:val="Style Style Thick underline + Bold1"/>
    <w:rsid w:val="00426BC9"/>
    <w:rPr>
      <w:b/>
      <w:bCs/>
      <w:u w:val="thick"/>
    </w:rPr>
  </w:style>
  <w:style w:type="character" w:customStyle="1" w:styleId="StyleUnderline2">
    <w:name w:val="Style Underline2"/>
    <w:rsid w:val="00426BC9"/>
    <w:rPr>
      <w:u w:val="single"/>
    </w:rPr>
  </w:style>
  <w:style w:type="character" w:customStyle="1" w:styleId="ShrinkText">
    <w:name w:val="Shrink Text"/>
    <w:rsid w:val="00426BC9"/>
    <w:rPr>
      <w:sz w:val="16"/>
    </w:rPr>
  </w:style>
  <w:style w:type="character" w:customStyle="1" w:styleId="smallcaps">
    <w:name w:val="smallcaps"/>
    <w:rsid w:val="00426BC9"/>
  </w:style>
  <w:style w:type="character" w:customStyle="1" w:styleId="goldbldtext">
    <w:name w:val="goldbldtext"/>
    <w:rsid w:val="00426BC9"/>
  </w:style>
  <w:style w:type="character" w:customStyle="1" w:styleId="cardshighlight0">
    <w:name w:val="cardshighlight"/>
    <w:rsid w:val="00426BC9"/>
  </w:style>
  <w:style w:type="character" w:customStyle="1" w:styleId="cardsfont12pt1">
    <w:name w:val="cardsfont12pt"/>
    <w:rsid w:val="00426BC9"/>
  </w:style>
  <w:style w:type="character" w:customStyle="1" w:styleId="ft1">
    <w:name w:val="ft1"/>
    <w:rsid w:val="00426BC9"/>
  </w:style>
  <w:style w:type="character" w:customStyle="1" w:styleId="ft6">
    <w:name w:val="ft6"/>
    <w:rsid w:val="00426BC9"/>
  </w:style>
  <w:style w:type="character" w:customStyle="1" w:styleId="kicker">
    <w:name w:val="kicker"/>
    <w:rsid w:val="00426BC9"/>
  </w:style>
  <w:style w:type="character" w:customStyle="1" w:styleId="backcontent">
    <w:name w:val="backcontent"/>
    <w:rsid w:val="00426BC9"/>
  </w:style>
  <w:style w:type="character" w:customStyle="1" w:styleId="daystmp">
    <w:name w:val="daystmp"/>
    <w:rsid w:val="00426BC9"/>
  </w:style>
  <w:style w:type="character" w:customStyle="1" w:styleId="cardsfont12ptchar">
    <w:name w:val="cardsfont12ptchar"/>
    <w:rsid w:val="00426BC9"/>
  </w:style>
  <w:style w:type="character" w:customStyle="1" w:styleId="gal">
    <w:name w:val="gal"/>
    <w:rsid w:val="00426BC9"/>
  </w:style>
  <w:style w:type="character" w:customStyle="1" w:styleId="submitted">
    <w:name w:val="submitted"/>
    <w:rsid w:val="00426BC9"/>
  </w:style>
  <w:style w:type="character" w:customStyle="1" w:styleId="imagedateline">
    <w:name w:val="image_dateline"/>
    <w:rsid w:val="00426BC9"/>
  </w:style>
  <w:style w:type="character" w:customStyle="1" w:styleId="authordatecharchar">
    <w:name w:val="authordatecharchar"/>
    <w:rsid w:val="00426BC9"/>
  </w:style>
  <w:style w:type="character" w:customStyle="1" w:styleId="style1char0">
    <w:name w:val="style1char"/>
    <w:rsid w:val="00426BC9"/>
  </w:style>
  <w:style w:type="character" w:customStyle="1" w:styleId="tagcharchar0">
    <w:name w:val="tagcharchar"/>
    <w:rsid w:val="00426BC9"/>
  </w:style>
  <w:style w:type="character" w:customStyle="1" w:styleId="underlinedcharchar2">
    <w:name w:val="underlinedcharchar"/>
    <w:rsid w:val="00426BC9"/>
  </w:style>
  <w:style w:type="character" w:customStyle="1" w:styleId="BoxedChar">
    <w:name w:val="Boxed Char"/>
    <w:rsid w:val="00426BC9"/>
    <w:rPr>
      <w:rFonts w:ascii="Arial Narrow" w:hAnsi="Arial Narrow" w:hint="default"/>
      <w:b/>
      <w:bCs w:val="0"/>
      <w:sz w:val="18"/>
      <w:bdr w:val="single" w:sz="6" w:space="0" w:color="auto" w:frame="1"/>
    </w:rPr>
  </w:style>
  <w:style w:type="character" w:customStyle="1" w:styleId="Style11ptUnderline2">
    <w:name w:val="Style 11 pt Underline2"/>
    <w:rsid w:val="00426BC9"/>
    <w:rPr>
      <w:sz w:val="20"/>
      <w:u w:val="single"/>
    </w:rPr>
  </w:style>
  <w:style w:type="character" w:customStyle="1" w:styleId="Style11ptBoldUnderline2">
    <w:name w:val="Style 11 pt Bold Underline2"/>
    <w:rsid w:val="00426BC9"/>
    <w:rPr>
      <w:b/>
      <w:bCs/>
      <w:sz w:val="20"/>
      <w:u w:val="single"/>
    </w:rPr>
  </w:style>
  <w:style w:type="character" w:customStyle="1" w:styleId="nw">
    <w:name w:val="nw"/>
    <w:rsid w:val="00426BC9"/>
  </w:style>
  <w:style w:type="character" w:customStyle="1" w:styleId="Styleunderline11ptBoldBorderSinglesolidlineAuto">
    <w:name w:val="Style underline + 11 pt Bold Border: : (Single solid line Auto ..."/>
    <w:rsid w:val="00426BC9"/>
    <w:rPr>
      <w:b/>
      <w:bCs/>
      <w:sz w:val="20"/>
      <w:u w:val="single"/>
      <w:bdr w:val="single" w:sz="4" w:space="0" w:color="auto" w:frame="1"/>
    </w:rPr>
  </w:style>
  <w:style w:type="character" w:customStyle="1" w:styleId="cardCharCharCharChar">
    <w:name w:val="card Char Char Char Char"/>
    <w:rsid w:val="00426BC9"/>
    <w:rPr>
      <w:lang w:val="en-US" w:eastAsia="en-US" w:bidi="ar-SA"/>
    </w:rPr>
  </w:style>
  <w:style w:type="character" w:customStyle="1" w:styleId="cardCharCharChar1">
    <w:name w:val="card Char Char Char1"/>
    <w:rsid w:val="00426BC9"/>
    <w:rPr>
      <w:lang w:val="en-US" w:eastAsia="en-US" w:bidi="ar-SA"/>
    </w:rPr>
  </w:style>
  <w:style w:type="character" w:customStyle="1" w:styleId="Style11ptThickunderline">
    <w:name w:val="Style 11 pt Thick underline"/>
    <w:rsid w:val="00426BC9"/>
    <w:rPr>
      <w:sz w:val="20"/>
      <w:u w:val="thick"/>
    </w:rPr>
  </w:style>
  <w:style w:type="character" w:customStyle="1" w:styleId="Style11ptBoldThickunderline">
    <w:name w:val="Style 11 pt Bold Thick underline"/>
    <w:rsid w:val="00426BC9"/>
    <w:rPr>
      <w:b/>
      <w:bCs/>
      <w:sz w:val="20"/>
      <w:u w:val="thick"/>
    </w:rPr>
  </w:style>
  <w:style w:type="character" w:customStyle="1" w:styleId="authors1">
    <w:name w:val="authors1"/>
    <w:rsid w:val="00426BC9"/>
    <w:rPr>
      <w:rFonts w:ascii="Verdana" w:hAnsi="Verdana" w:hint="default"/>
      <w:b/>
      <w:bCs/>
      <w:color w:val="006699"/>
      <w:sz w:val="20"/>
      <w:szCs w:val="20"/>
    </w:rPr>
  </w:style>
  <w:style w:type="character" w:customStyle="1" w:styleId="headlinesectionlarge">
    <w:name w:val="headline_section_large"/>
    <w:rsid w:val="00426BC9"/>
  </w:style>
  <w:style w:type="character" w:customStyle="1" w:styleId="Styleunderline11ptBlack">
    <w:name w:val="Style underline + 11 pt Black"/>
    <w:rsid w:val="00426BC9"/>
    <w:rPr>
      <w:color w:val="000000"/>
      <w:sz w:val="20"/>
      <w:u w:val="single"/>
    </w:rPr>
  </w:style>
  <w:style w:type="character" w:customStyle="1" w:styleId="Styleunderline11ptBoldBlack">
    <w:name w:val="Style underline + 11 pt Bold Black"/>
    <w:rsid w:val="00426BC9"/>
    <w:rPr>
      <w:b/>
      <w:bCs/>
      <w:color w:val="000000"/>
      <w:sz w:val="20"/>
      <w:u w:val="single"/>
    </w:rPr>
  </w:style>
  <w:style w:type="character" w:customStyle="1" w:styleId="Style11ptBoldBlackUnderline">
    <w:name w:val="Style 11 pt Bold Black Underline"/>
    <w:rsid w:val="00426BC9"/>
    <w:rPr>
      <w:b/>
      <w:bCs/>
      <w:color w:val="000000"/>
      <w:sz w:val="20"/>
      <w:u w:val="single"/>
    </w:rPr>
  </w:style>
  <w:style w:type="character" w:customStyle="1" w:styleId="Style11ptBoldBlackUnderlineBorderSinglesolidline">
    <w:name w:val="Style 11 pt Bold Black Underline Border: : (Single solid line ..."/>
    <w:rsid w:val="00426BC9"/>
    <w:rPr>
      <w:b/>
      <w:bCs/>
      <w:color w:val="000000"/>
      <w:sz w:val="20"/>
      <w:u w:val="single"/>
      <w:bdr w:val="single" w:sz="4" w:space="0" w:color="auto" w:frame="1"/>
    </w:rPr>
  </w:style>
  <w:style w:type="character" w:customStyle="1" w:styleId="StyleLatinMeridien-Italic11ptItalicUnderline">
    <w:name w:val="Style (Latin) Meridien-Italic 11 pt Italic Underline"/>
    <w:rsid w:val="00426BC9"/>
    <w:rPr>
      <w:rFonts w:ascii="Meridien-Italic" w:hAnsi="Meridien-Italic" w:hint="default"/>
      <w:i/>
      <w:iCs/>
      <w:sz w:val="20"/>
      <w:u w:val="single"/>
    </w:rPr>
  </w:style>
  <w:style w:type="character" w:customStyle="1" w:styleId="Citation-AuthorDate">
    <w:name w:val="Citation - Author/Date"/>
    <w:rsid w:val="00426BC9"/>
    <w:rPr>
      <w:b/>
      <w:bCs w:val="0"/>
      <w:smallCaps/>
      <w:sz w:val="24"/>
      <w:u w:val="single"/>
    </w:rPr>
  </w:style>
  <w:style w:type="character" w:customStyle="1" w:styleId="underlinestylechar0">
    <w:name w:val="underlinestylechar"/>
    <w:rsid w:val="00426BC9"/>
  </w:style>
  <w:style w:type="character" w:customStyle="1" w:styleId="highlight">
    <w:name w:val="highlight"/>
    <w:rsid w:val="00426BC9"/>
  </w:style>
  <w:style w:type="character" w:customStyle="1" w:styleId="DottedUnderline0">
    <w:name w:val="Dotted Underline"/>
    <w:rsid w:val="00426BC9"/>
    <w:rPr>
      <w:rFonts w:ascii="Times New Roman" w:hAnsi="Times New Roman" w:cs="Times New Roman" w:hint="default"/>
      <w:sz w:val="20"/>
      <w:u w:val="dottedHeavy"/>
    </w:rPr>
  </w:style>
  <w:style w:type="character" w:customStyle="1" w:styleId="CardsFont6ptCharChar">
    <w:name w:val="Cards + Font: 6 pt Char Char"/>
    <w:rsid w:val="00426BC9"/>
    <w:rPr>
      <w:sz w:val="8"/>
      <w:lang w:val="en-US" w:eastAsia="en-US" w:bidi="ar-SA"/>
    </w:rPr>
  </w:style>
  <w:style w:type="character" w:customStyle="1" w:styleId="titleauthoretc">
    <w:name w:val="titleauthoretc"/>
    <w:rsid w:val="00426BC9"/>
  </w:style>
  <w:style w:type="character" w:customStyle="1" w:styleId="labeltext">
    <w:name w:val="labeltext"/>
    <w:rsid w:val="00426BC9"/>
  </w:style>
  <w:style w:type="character" w:customStyle="1" w:styleId="viewlink">
    <w:name w:val="viewlink"/>
    <w:rsid w:val="00426BC9"/>
  </w:style>
  <w:style w:type="character" w:customStyle="1" w:styleId="share">
    <w:name w:val="share"/>
    <w:rsid w:val="00426BC9"/>
  </w:style>
  <w:style w:type="character" w:customStyle="1" w:styleId="inlinkchart">
    <w:name w:val="inlink_chart"/>
    <w:rsid w:val="00426BC9"/>
  </w:style>
  <w:style w:type="character" w:customStyle="1" w:styleId="underLight">
    <w:name w:val="underLight"/>
    <w:uiPriority w:val="1"/>
    <w:qFormat/>
    <w:rsid w:val="00426BC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6BC9"/>
  </w:style>
  <w:style w:type="character" w:customStyle="1" w:styleId="author-rss">
    <w:name w:val="author-rss"/>
    <w:rsid w:val="00426BC9"/>
  </w:style>
  <w:style w:type="character" w:customStyle="1" w:styleId="fbsharecountwrapper">
    <w:name w:val="fb_share_count_wrapper"/>
    <w:rsid w:val="00426BC9"/>
  </w:style>
  <w:style w:type="character" w:customStyle="1" w:styleId="fbbuttontext">
    <w:name w:val="fb_button_text"/>
    <w:rsid w:val="00426BC9"/>
  </w:style>
  <w:style w:type="character" w:customStyle="1" w:styleId="hw">
    <w:name w:val="hw"/>
    <w:rsid w:val="00426BC9"/>
  </w:style>
  <w:style w:type="character" w:customStyle="1" w:styleId="linktotop">
    <w:name w:val="linktotop"/>
    <w:rsid w:val="00426BC9"/>
  </w:style>
  <w:style w:type="character" w:customStyle="1" w:styleId="maintextbldleft">
    <w:name w:val="maintextbldleft"/>
    <w:rsid w:val="00426BC9"/>
  </w:style>
  <w:style w:type="character" w:customStyle="1" w:styleId="maintextleft">
    <w:name w:val="maintextleft"/>
    <w:rsid w:val="00426BC9"/>
  </w:style>
  <w:style w:type="character" w:customStyle="1" w:styleId="descriptionstyle1block">
    <w:name w:val="description style1 block"/>
    <w:rsid w:val="00426BC9"/>
  </w:style>
  <w:style w:type="character" w:customStyle="1" w:styleId="gutter-right-1">
    <w:name w:val="gutter-right-1"/>
    <w:basedOn w:val="DefaultParagraphFont"/>
    <w:rsid w:val="00426BC9"/>
  </w:style>
  <w:style w:type="character" w:customStyle="1" w:styleId="ssl3">
    <w:name w:val="ss_l3"/>
    <w:rsid w:val="00426BC9"/>
  </w:style>
  <w:style w:type="character" w:customStyle="1" w:styleId="FontStyle39">
    <w:name w:val="Font Style39"/>
    <w:uiPriority w:val="99"/>
    <w:rsid w:val="00426BC9"/>
    <w:rPr>
      <w:rFonts w:ascii="Constantia" w:hAnsi="Constantia" w:cs="Constantia" w:hint="default"/>
      <w:b/>
      <w:bCs/>
      <w:sz w:val="18"/>
      <w:szCs w:val="18"/>
    </w:rPr>
  </w:style>
  <w:style w:type="character" w:customStyle="1" w:styleId="6">
    <w:name w:val="6"/>
    <w:rsid w:val="00426BC9"/>
    <w:rPr>
      <w:rFonts w:ascii="Arial" w:hAnsi="Arial" w:cs="Arial" w:hint="default"/>
      <w:bCs/>
      <w:sz w:val="20"/>
      <w:u w:val="single"/>
      <w:lang w:val="en-US" w:eastAsia="en-US" w:bidi="ar-SA"/>
    </w:rPr>
  </w:style>
  <w:style w:type="character" w:customStyle="1" w:styleId="CharChar4">
    <w:name w:val="Char Char4"/>
    <w:rsid w:val="00426BC9"/>
    <w:rPr>
      <w:szCs w:val="24"/>
      <w:lang w:eastAsia="zh-CN"/>
    </w:rPr>
  </w:style>
  <w:style w:type="character" w:customStyle="1" w:styleId="Header11">
    <w:name w:val="Header11"/>
    <w:rsid w:val="00426BC9"/>
  </w:style>
  <w:style w:type="character" w:customStyle="1" w:styleId="posa">
    <w:name w:val="pos(a)"/>
    <w:basedOn w:val="DefaultParagraphFont"/>
    <w:rsid w:val="00426BC9"/>
  </w:style>
  <w:style w:type="character" w:customStyle="1" w:styleId="u-hiddeninnarrowenv">
    <w:name w:val="u-hiddeninnarrowenv"/>
    <w:basedOn w:val="DefaultParagraphFont"/>
    <w:rsid w:val="00426BC9"/>
  </w:style>
  <w:style w:type="character" w:customStyle="1" w:styleId="followbutton-bird">
    <w:name w:val="followbutton-bird"/>
    <w:basedOn w:val="DefaultParagraphFont"/>
    <w:rsid w:val="00426BC9"/>
  </w:style>
  <w:style w:type="character" w:customStyle="1" w:styleId="tweetauthor-name">
    <w:name w:val="tweetauthor-name"/>
    <w:basedOn w:val="DefaultParagraphFont"/>
    <w:rsid w:val="00426BC9"/>
  </w:style>
  <w:style w:type="character" w:customStyle="1" w:styleId="tweetauthor-verifiedbadge">
    <w:name w:val="tweetauthor-verifiedbadge"/>
    <w:basedOn w:val="DefaultParagraphFont"/>
    <w:rsid w:val="00426BC9"/>
  </w:style>
  <w:style w:type="character" w:customStyle="1" w:styleId="tweetauthor-screenname">
    <w:name w:val="tweetauthor-screenname"/>
    <w:basedOn w:val="DefaultParagraphFont"/>
    <w:rsid w:val="00426BC9"/>
  </w:style>
  <w:style w:type="character" w:customStyle="1" w:styleId="u-hiddenvisually">
    <w:name w:val="u-hiddenvisually"/>
    <w:basedOn w:val="DefaultParagraphFont"/>
    <w:rsid w:val="00426BC9"/>
  </w:style>
  <w:style w:type="character" w:customStyle="1" w:styleId="tweetaction-stat">
    <w:name w:val="tweetaction-stat"/>
    <w:basedOn w:val="DefaultParagraphFont"/>
    <w:rsid w:val="00426BC9"/>
  </w:style>
  <w:style w:type="character" w:customStyle="1" w:styleId="related">
    <w:name w:val="related"/>
    <w:basedOn w:val="DefaultParagraphFont"/>
    <w:rsid w:val="00426BC9"/>
  </w:style>
  <w:style w:type="character" w:customStyle="1" w:styleId="related-content">
    <w:name w:val="related-content"/>
    <w:basedOn w:val="DefaultParagraphFont"/>
    <w:rsid w:val="00426BC9"/>
  </w:style>
  <w:style w:type="character" w:customStyle="1" w:styleId="name-of-author">
    <w:name w:val="name-of-author"/>
    <w:basedOn w:val="DefaultParagraphFont"/>
    <w:rsid w:val="00426BC9"/>
  </w:style>
  <w:style w:type="character" w:customStyle="1" w:styleId="first-name">
    <w:name w:val="first-name"/>
    <w:basedOn w:val="DefaultParagraphFont"/>
    <w:rsid w:val="00426BC9"/>
  </w:style>
  <w:style w:type="character" w:customStyle="1" w:styleId="last-name">
    <w:name w:val="last-name"/>
    <w:basedOn w:val="DefaultParagraphFont"/>
    <w:rsid w:val="00426BC9"/>
  </w:style>
  <w:style w:type="character" w:customStyle="1" w:styleId="caption10">
    <w:name w:val="caption1"/>
    <w:basedOn w:val="DefaultParagraphFont"/>
    <w:rsid w:val="00426BC9"/>
  </w:style>
  <w:style w:type="character" w:customStyle="1" w:styleId="recirc-text">
    <w:name w:val="&quot;recirc-text”"/>
    <w:basedOn w:val="DefaultParagraphFont"/>
    <w:rsid w:val="00426BC9"/>
  </w:style>
  <w:style w:type="character" w:customStyle="1" w:styleId="video-icon">
    <w:name w:val="video-icon"/>
    <w:basedOn w:val="DefaultParagraphFont"/>
    <w:rsid w:val="00426BC9"/>
  </w:style>
  <w:style w:type="character" w:customStyle="1" w:styleId="powa-shot-play-btn-text">
    <w:name w:val="powa-shot-play-btn-text"/>
    <w:basedOn w:val="DefaultParagraphFont"/>
    <w:rsid w:val="00426BC9"/>
  </w:style>
  <w:style w:type="character" w:customStyle="1" w:styleId="powa-shot-click">
    <w:name w:val="powa-shot-click"/>
    <w:basedOn w:val="DefaultParagraphFont"/>
    <w:rsid w:val="00426BC9"/>
  </w:style>
  <w:style w:type="character" w:customStyle="1" w:styleId="wpv-blurb">
    <w:name w:val="wpv-blurb"/>
    <w:basedOn w:val="DefaultParagraphFont"/>
    <w:rsid w:val="00426BC9"/>
  </w:style>
  <w:style w:type="character" w:customStyle="1" w:styleId="pb-caption">
    <w:name w:val="pb-caption"/>
    <w:basedOn w:val="DefaultParagraphFont"/>
    <w:rsid w:val="00426BC9"/>
  </w:style>
  <w:style w:type="table" w:styleId="TableGrid">
    <w:name w:val="Table Grid"/>
    <w:basedOn w:val="TableNormal"/>
    <w:rsid w:val="00426BC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uiPriority w:val="99"/>
    <w:qFormat/>
    <w:rsid w:val="00426BC9"/>
    <w:pPr>
      <w:keepNext/>
      <w:keepLines/>
      <w:spacing w:before="200"/>
      <w:outlineLvl w:val="3"/>
    </w:pPr>
    <w:rPr>
      <w:rFonts w:eastAsia="Times New Roman" w:cs="Times New Roman"/>
      <w:b/>
      <w:iCs/>
      <w:caps/>
      <w:sz w:val="16"/>
      <w:szCs w:val="20"/>
    </w:rPr>
  </w:style>
  <w:style w:type="character" w:customStyle="1" w:styleId="Heading5Char1">
    <w:name w:val="Heading 5 Char1"/>
    <w:aliases w:val="Text Char1"/>
    <w:basedOn w:val="DefaultParagraphFont"/>
    <w:semiHidden/>
    <w:rsid w:val="00426BC9"/>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426BC9"/>
    <w:rPr>
      <w:sz w:val="16"/>
      <w:szCs w:val="16"/>
    </w:rPr>
  </w:style>
  <w:style w:type="character" w:styleId="EndnoteReference">
    <w:name w:val="endnote reference"/>
    <w:unhideWhenUsed/>
    <w:rsid w:val="00426BC9"/>
    <w:rPr>
      <w:vertAlign w:val="baseline"/>
    </w:rPr>
  </w:style>
  <w:style w:type="character" w:customStyle="1" w:styleId="Heading7Char1">
    <w:name w:val="Heading 7 Char1"/>
    <w:basedOn w:val="DefaultParagraphFont"/>
    <w:semiHidden/>
    <w:rsid w:val="00426BC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26BC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6BC9"/>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uiPriority w:val="1"/>
    <w:rsid w:val="00426BC9"/>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426BC9"/>
    <w:rPr>
      <w:b/>
      <w:bCs/>
    </w:rPr>
  </w:style>
  <w:style w:type="character" w:customStyle="1" w:styleId="HeaderChar3">
    <w:name w:val="Header Char3"/>
    <w:basedOn w:val="DefaultParagraphFont"/>
    <w:uiPriority w:val="99"/>
    <w:semiHidden/>
    <w:rsid w:val="00426BC9"/>
    <w:rPr>
      <w:rFonts w:ascii="Calibri" w:hAnsi="Calibri"/>
    </w:rPr>
  </w:style>
  <w:style w:type="character" w:styleId="PageNumber">
    <w:name w:val="page number"/>
    <w:aliases w:val="card ununderlined"/>
    <w:basedOn w:val="DefaultParagraphFont"/>
    <w:uiPriority w:val="99"/>
    <w:rsid w:val="00426BC9"/>
  </w:style>
  <w:style w:type="paragraph" w:styleId="TOC2">
    <w:name w:val="toc 2"/>
    <w:basedOn w:val="Normal"/>
    <w:next w:val="Normal"/>
    <w:autoRedefine/>
    <w:uiPriority w:val="39"/>
    <w:rsid w:val="00426BC9"/>
    <w:pPr>
      <w:ind w:left="200"/>
    </w:pPr>
    <w:rPr>
      <w:rFonts w:eastAsia="Times New Roman" w:cstheme="minorBidi"/>
      <w:sz w:val="16"/>
      <w:szCs w:val="20"/>
    </w:rPr>
  </w:style>
  <w:style w:type="paragraph" w:styleId="TOC3">
    <w:name w:val="toc 3"/>
    <w:basedOn w:val="Normal"/>
    <w:next w:val="Normal"/>
    <w:autoRedefine/>
    <w:uiPriority w:val="39"/>
    <w:rsid w:val="00426BC9"/>
    <w:pPr>
      <w:ind w:left="400"/>
    </w:pPr>
    <w:rPr>
      <w:rFonts w:eastAsia="Times New Roman" w:cstheme="minorBidi"/>
      <w:sz w:val="16"/>
      <w:szCs w:val="20"/>
    </w:rPr>
  </w:style>
  <w:style w:type="paragraph" w:styleId="TOC4">
    <w:name w:val="toc 4"/>
    <w:basedOn w:val="Normal"/>
    <w:next w:val="Normal"/>
    <w:autoRedefine/>
    <w:uiPriority w:val="39"/>
    <w:rsid w:val="00426BC9"/>
    <w:pPr>
      <w:ind w:left="600"/>
    </w:pPr>
    <w:rPr>
      <w:rFonts w:eastAsia="Times New Roman" w:cstheme="minorBidi"/>
      <w:sz w:val="16"/>
      <w:szCs w:val="20"/>
    </w:rPr>
  </w:style>
  <w:style w:type="paragraph" w:styleId="TOC5">
    <w:name w:val="toc 5"/>
    <w:basedOn w:val="Normal"/>
    <w:next w:val="Normal"/>
    <w:autoRedefine/>
    <w:uiPriority w:val="39"/>
    <w:rsid w:val="00426BC9"/>
    <w:pPr>
      <w:ind w:left="800"/>
    </w:pPr>
    <w:rPr>
      <w:rFonts w:eastAsia="Times New Roman" w:cstheme="minorBidi"/>
      <w:sz w:val="16"/>
      <w:szCs w:val="20"/>
    </w:rPr>
  </w:style>
  <w:style w:type="paragraph" w:styleId="TOC6">
    <w:name w:val="toc 6"/>
    <w:basedOn w:val="Normal"/>
    <w:next w:val="Normal"/>
    <w:autoRedefine/>
    <w:uiPriority w:val="39"/>
    <w:rsid w:val="00426BC9"/>
    <w:pPr>
      <w:ind w:left="1000"/>
    </w:pPr>
    <w:rPr>
      <w:rFonts w:eastAsia="Times New Roman" w:cstheme="minorBidi"/>
      <w:sz w:val="16"/>
      <w:szCs w:val="20"/>
    </w:rPr>
  </w:style>
  <w:style w:type="paragraph" w:styleId="TOC7">
    <w:name w:val="toc 7"/>
    <w:basedOn w:val="Normal"/>
    <w:next w:val="Normal"/>
    <w:autoRedefine/>
    <w:uiPriority w:val="39"/>
    <w:rsid w:val="00426BC9"/>
    <w:pPr>
      <w:ind w:left="1200"/>
    </w:pPr>
    <w:rPr>
      <w:rFonts w:eastAsia="Times New Roman" w:cstheme="minorBidi"/>
      <w:sz w:val="16"/>
      <w:szCs w:val="20"/>
    </w:rPr>
  </w:style>
  <w:style w:type="paragraph" w:styleId="TOC8">
    <w:name w:val="toc 8"/>
    <w:basedOn w:val="Normal"/>
    <w:next w:val="Normal"/>
    <w:autoRedefine/>
    <w:uiPriority w:val="39"/>
    <w:rsid w:val="00426BC9"/>
    <w:pPr>
      <w:ind w:left="1400"/>
    </w:pPr>
    <w:rPr>
      <w:rFonts w:eastAsia="Times New Roman" w:cstheme="minorBidi"/>
      <w:sz w:val="16"/>
      <w:szCs w:val="20"/>
    </w:rPr>
  </w:style>
  <w:style w:type="paragraph" w:styleId="TOC9">
    <w:name w:val="toc 9"/>
    <w:basedOn w:val="Normal"/>
    <w:next w:val="Normal"/>
    <w:autoRedefine/>
    <w:uiPriority w:val="39"/>
    <w:rsid w:val="00426BC9"/>
    <w:pPr>
      <w:ind w:left="1600"/>
    </w:pPr>
    <w:rPr>
      <w:rFonts w:eastAsia="Times New Roman" w:cstheme="minorBidi"/>
      <w:sz w:val="16"/>
      <w:szCs w:val="20"/>
    </w:rPr>
  </w:style>
  <w:style w:type="paragraph" w:styleId="List">
    <w:name w:val="List"/>
    <w:basedOn w:val="Normal"/>
    <w:uiPriority w:val="99"/>
    <w:unhideWhenUsed/>
    <w:rsid w:val="00426BC9"/>
    <w:pPr>
      <w:contextualSpacing/>
    </w:pPr>
    <w:rPr>
      <w:rFonts w:ascii="Garamond" w:eastAsia="Calibri" w:hAnsi="Garamond" w:cstheme="minorBidi"/>
      <w:sz w:val="18"/>
    </w:rPr>
  </w:style>
  <w:style w:type="character" w:styleId="HTMLCite">
    <w:name w:val="HTML Cite"/>
    <w:rsid w:val="00426BC9"/>
    <w:rPr>
      <w:i/>
      <w:iCs/>
    </w:rPr>
  </w:style>
  <w:style w:type="numbering" w:customStyle="1" w:styleId="NoList1">
    <w:name w:val="No List1"/>
    <w:next w:val="NoList"/>
    <w:uiPriority w:val="99"/>
    <w:semiHidden/>
    <w:unhideWhenUsed/>
    <w:rsid w:val="00426BC9"/>
  </w:style>
  <w:style w:type="numbering" w:customStyle="1" w:styleId="NoList2">
    <w:name w:val="No List2"/>
    <w:next w:val="NoList"/>
    <w:uiPriority w:val="99"/>
    <w:semiHidden/>
    <w:unhideWhenUsed/>
    <w:rsid w:val="00426BC9"/>
  </w:style>
  <w:style w:type="numbering" w:customStyle="1" w:styleId="NoList3">
    <w:name w:val="No List3"/>
    <w:next w:val="NoList"/>
    <w:uiPriority w:val="99"/>
    <w:semiHidden/>
    <w:unhideWhenUsed/>
    <w:rsid w:val="00426BC9"/>
  </w:style>
  <w:style w:type="numbering" w:customStyle="1" w:styleId="NoList4">
    <w:name w:val="No List4"/>
    <w:next w:val="NoList"/>
    <w:uiPriority w:val="99"/>
    <w:semiHidden/>
    <w:unhideWhenUsed/>
    <w:rsid w:val="00426BC9"/>
  </w:style>
  <w:style w:type="numbering" w:customStyle="1" w:styleId="NoList5">
    <w:name w:val="No List5"/>
    <w:next w:val="NoList"/>
    <w:semiHidden/>
    <w:unhideWhenUsed/>
    <w:rsid w:val="00426BC9"/>
  </w:style>
  <w:style w:type="character" w:styleId="FootnoteReference">
    <w:name w:val="footnote reference"/>
    <w:uiPriority w:val="99"/>
    <w:rsid w:val="00426BC9"/>
    <w:rPr>
      <w:color w:val="000000"/>
      <w:sz w:val="18"/>
      <w:szCs w:val="18"/>
    </w:rPr>
  </w:style>
  <w:style w:type="character" w:styleId="HTMLTypewriter">
    <w:name w:val="HTML Typewriter"/>
    <w:rsid w:val="00426BC9"/>
    <w:rPr>
      <w:rFonts w:ascii="Courier New" w:eastAsia="Times New Roman" w:hAnsi="Courier New" w:cs="Courier New"/>
      <w:sz w:val="20"/>
      <w:szCs w:val="20"/>
    </w:rPr>
  </w:style>
  <w:style w:type="paragraph" w:styleId="BlockText">
    <w:name w:val="Block Text"/>
    <w:basedOn w:val="Normal"/>
    <w:rsid w:val="00426BC9"/>
    <w:pPr>
      <w:ind w:left="229" w:right="229"/>
    </w:pPr>
    <w:rPr>
      <w:rFonts w:ascii="Verdana" w:eastAsia="Times New Roman" w:hAnsi="Verdana" w:cstheme="minorBidi"/>
      <w:sz w:val="16"/>
      <w:szCs w:val="20"/>
    </w:rPr>
  </w:style>
  <w:style w:type="paragraph" w:styleId="NormalIndent">
    <w:name w:val="Normal Indent"/>
    <w:basedOn w:val="Normal"/>
    <w:rsid w:val="00426BC9"/>
    <w:pPr>
      <w:ind w:left="720"/>
    </w:pPr>
    <w:rPr>
      <w:rFonts w:eastAsia="Times New Roman" w:cstheme="minorBidi"/>
      <w:sz w:val="16"/>
      <w:szCs w:val="20"/>
    </w:rPr>
  </w:style>
  <w:style w:type="paragraph" w:styleId="EnvelopeReturn">
    <w:name w:val="envelope return"/>
    <w:basedOn w:val="Normal"/>
    <w:rsid w:val="00426BC9"/>
    <w:rPr>
      <w:rFonts w:eastAsia="Times New Roman" w:cstheme="minorBidi"/>
      <w:sz w:val="24"/>
      <w:szCs w:val="20"/>
    </w:rPr>
  </w:style>
  <w:style w:type="paragraph" w:styleId="EnvelopeAddress">
    <w:name w:val="envelope address"/>
    <w:basedOn w:val="Normal"/>
    <w:rsid w:val="00426BC9"/>
    <w:pPr>
      <w:framePr w:w="7920" w:h="1980" w:hRule="exact" w:hSpace="180" w:wrap="auto" w:hAnchor="page" w:xAlign="center" w:yAlign="bottom"/>
      <w:ind w:left="2880"/>
    </w:pPr>
    <w:rPr>
      <w:rFonts w:eastAsia="Times New Roman" w:cstheme="minorBidi"/>
      <w:sz w:val="28"/>
    </w:rPr>
  </w:style>
  <w:style w:type="numbering" w:customStyle="1" w:styleId="NoList6">
    <w:name w:val="No List6"/>
    <w:next w:val="NoList"/>
    <w:uiPriority w:val="99"/>
    <w:semiHidden/>
    <w:unhideWhenUsed/>
    <w:rsid w:val="00426BC9"/>
  </w:style>
  <w:style w:type="numbering" w:customStyle="1" w:styleId="NoList7">
    <w:name w:val="No List7"/>
    <w:next w:val="NoList"/>
    <w:semiHidden/>
    <w:unhideWhenUsed/>
    <w:rsid w:val="00426BC9"/>
  </w:style>
  <w:style w:type="paragraph" w:styleId="ListBullet">
    <w:name w:val="List Bullet"/>
    <w:basedOn w:val="Normal"/>
    <w:link w:val="ListBulletChar"/>
    <w:uiPriority w:val="99"/>
    <w:unhideWhenUsed/>
    <w:rsid w:val="00426BC9"/>
    <w:pPr>
      <w:tabs>
        <w:tab w:val="num" w:pos="360"/>
      </w:tabs>
      <w:ind w:left="360" w:hanging="360"/>
      <w:contextualSpacing/>
    </w:pPr>
    <w:rPr>
      <w:rFonts w:eastAsia="Calibri" w:cstheme="minorBidi"/>
      <w:sz w:val="16"/>
    </w:rPr>
  </w:style>
  <w:style w:type="paragraph" w:styleId="TOCHeading">
    <w:name w:val="TOC Heading"/>
    <w:basedOn w:val="Heading1"/>
    <w:next w:val="Normal"/>
    <w:uiPriority w:val="39"/>
    <w:unhideWhenUsed/>
    <w:qFormat/>
    <w:rsid w:val="00426BC9"/>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426BC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26BC9"/>
    <w:rPr>
      <w:rFonts w:ascii="Arial Narrow" w:eastAsia="SimSun" w:hAnsi="Arial Narrow" w:cs="Calibri"/>
      <w:sz w:val="20"/>
      <w:szCs w:val="22"/>
    </w:rPr>
  </w:style>
  <w:style w:type="paragraph" w:styleId="Caption">
    <w:name w:val="caption"/>
    <w:basedOn w:val="Normal"/>
    <w:next w:val="Normal"/>
    <w:qFormat/>
    <w:rsid w:val="00426BC9"/>
    <w:rPr>
      <w:rFonts w:eastAsia="Times New Roman" w:cstheme="minorBidi"/>
      <w:b/>
      <w:bCs/>
      <w:sz w:val="18"/>
      <w:szCs w:val="18"/>
      <w:lang w:bidi="en-US"/>
    </w:rPr>
  </w:style>
  <w:style w:type="numbering" w:customStyle="1" w:styleId="NoList11">
    <w:name w:val="No List11"/>
    <w:next w:val="NoList"/>
    <w:uiPriority w:val="99"/>
    <w:semiHidden/>
    <w:unhideWhenUsed/>
    <w:rsid w:val="00426BC9"/>
  </w:style>
  <w:style w:type="numbering" w:customStyle="1" w:styleId="NoList111">
    <w:name w:val="No List111"/>
    <w:next w:val="NoList"/>
    <w:uiPriority w:val="99"/>
    <w:semiHidden/>
    <w:unhideWhenUsed/>
    <w:rsid w:val="00426BC9"/>
  </w:style>
  <w:style w:type="numbering" w:customStyle="1" w:styleId="NoList1111">
    <w:name w:val="No List1111"/>
    <w:next w:val="NoList"/>
    <w:uiPriority w:val="99"/>
    <w:semiHidden/>
    <w:unhideWhenUsed/>
    <w:rsid w:val="00426BC9"/>
  </w:style>
  <w:style w:type="numbering" w:customStyle="1" w:styleId="NoList11111">
    <w:name w:val="No List11111"/>
    <w:next w:val="NoList"/>
    <w:uiPriority w:val="99"/>
    <w:semiHidden/>
    <w:unhideWhenUsed/>
    <w:rsid w:val="00426BC9"/>
  </w:style>
  <w:style w:type="numbering" w:customStyle="1" w:styleId="NoList111111">
    <w:name w:val="No List111111"/>
    <w:next w:val="NoList"/>
    <w:uiPriority w:val="99"/>
    <w:semiHidden/>
    <w:unhideWhenUsed/>
    <w:rsid w:val="00426BC9"/>
  </w:style>
  <w:style w:type="numbering" w:customStyle="1" w:styleId="NoList1111111">
    <w:name w:val="No List1111111"/>
    <w:next w:val="NoList"/>
    <w:uiPriority w:val="99"/>
    <w:semiHidden/>
    <w:unhideWhenUsed/>
    <w:rsid w:val="00426BC9"/>
  </w:style>
  <w:style w:type="numbering" w:customStyle="1" w:styleId="NoList11111111">
    <w:name w:val="No List11111111"/>
    <w:next w:val="NoList"/>
    <w:uiPriority w:val="99"/>
    <w:semiHidden/>
    <w:unhideWhenUsed/>
    <w:rsid w:val="00426BC9"/>
  </w:style>
  <w:style w:type="numbering" w:customStyle="1" w:styleId="NoList111111111">
    <w:name w:val="No List111111111"/>
    <w:next w:val="NoList"/>
    <w:uiPriority w:val="99"/>
    <w:semiHidden/>
    <w:unhideWhenUsed/>
    <w:rsid w:val="00426BC9"/>
  </w:style>
  <w:style w:type="numbering" w:customStyle="1" w:styleId="NoList1111111111">
    <w:name w:val="No List1111111111"/>
    <w:next w:val="NoList"/>
    <w:uiPriority w:val="99"/>
    <w:semiHidden/>
    <w:unhideWhenUsed/>
    <w:rsid w:val="00426BC9"/>
  </w:style>
  <w:style w:type="numbering" w:customStyle="1" w:styleId="NoList11111111111">
    <w:name w:val="No List11111111111"/>
    <w:next w:val="NoList"/>
    <w:uiPriority w:val="99"/>
    <w:semiHidden/>
    <w:unhideWhenUsed/>
    <w:rsid w:val="00426BC9"/>
  </w:style>
  <w:style w:type="numbering" w:customStyle="1" w:styleId="NoList111111111111">
    <w:name w:val="No List111111111111"/>
    <w:next w:val="NoList"/>
    <w:uiPriority w:val="99"/>
    <w:semiHidden/>
    <w:unhideWhenUsed/>
    <w:rsid w:val="00426BC9"/>
  </w:style>
  <w:style w:type="numbering" w:customStyle="1" w:styleId="NoList1111111111111">
    <w:name w:val="No List1111111111111"/>
    <w:next w:val="NoList"/>
    <w:uiPriority w:val="99"/>
    <w:semiHidden/>
    <w:unhideWhenUsed/>
    <w:rsid w:val="00426BC9"/>
  </w:style>
  <w:style w:type="numbering" w:customStyle="1" w:styleId="NoList11111111111111">
    <w:name w:val="No List11111111111111"/>
    <w:next w:val="NoList"/>
    <w:uiPriority w:val="99"/>
    <w:semiHidden/>
    <w:unhideWhenUsed/>
    <w:rsid w:val="00426BC9"/>
  </w:style>
  <w:style w:type="numbering" w:customStyle="1" w:styleId="NoList111111111111111">
    <w:name w:val="No List111111111111111"/>
    <w:next w:val="NoList"/>
    <w:uiPriority w:val="99"/>
    <w:semiHidden/>
    <w:unhideWhenUsed/>
    <w:rsid w:val="00426BC9"/>
  </w:style>
  <w:style w:type="numbering" w:customStyle="1" w:styleId="NoList1111111111111111">
    <w:name w:val="No List1111111111111111"/>
    <w:next w:val="NoList"/>
    <w:uiPriority w:val="99"/>
    <w:semiHidden/>
    <w:unhideWhenUsed/>
    <w:rsid w:val="00426BC9"/>
  </w:style>
  <w:style w:type="numbering" w:customStyle="1" w:styleId="NoList11111111111111111">
    <w:name w:val="No List11111111111111111"/>
    <w:next w:val="NoList"/>
    <w:uiPriority w:val="99"/>
    <w:semiHidden/>
    <w:unhideWhenUsed/>
    <w:rsid w:val="00426BC9"/>
  </w:style>
  <w:style w:type="paragraph" w:customStyle="1" w:styleId="HotRouteChar0">
    <w:name w:val="Hot Route! Char"/>
    <w:basedOn w:val="Normal"/>
    <w:qFormat/>
    <w:rsid w:val="00426BC9"/>
    <w:pPr>
      <w:ind w:left="144"/>
    </w:pPr>
    <w:rPr>
      <w:rFonts w:eastAsia="Times New Roman" w:cstheme="minorBidi"/>
      <w:sz w:val="20"/>
      <w:lang w:bidi="en-US"/>
    </w:rPr>
  </w:style>
  <w:style w:type="character" w:customStyle="1" w:styleId="CiteCharChar">
    <w:name w:val="Cite Char Char"/>
    <w:basedOn w:val="DefaultParagraphFont"/>
    <w:rsid w:val="00426BC9"/>
    <w:rPr>
      <w:rFonts w:ascii="Cambria" w:hAnsi="Cambria" w:cs="Times New Roman"/>
      <w:b/>
      <w:bCs/>
      <w:sz w:val="26"/>
      <w:szCs w:val="26"/>
    </w:rPr>
  </w:style>
  <w:style w:type="character" w:customStyle="1" w:styleId="CardCharChar1">
    <w:name w:val="Card Char Char1"/>
    <w:basedOn w:val="DefaultParagraphFont"/>
    <w:rsid w:val="00426BC9"/>
    <w:rPr>
      <w:rFonts w:cs="Times New Roman"/>
      <w:b/>
      <w:bCs/>
      <w:sz w:val="28"/>
      <w:szCs w:val="28"/>
    </w:rPr>
  </w:style>
  <w:style w:type="character" w:customStyle="1" w:styleId="CircleChar1">
    <w:name w:val="Circle Char1"/>
    <w:basedOn w:val="DefaultParagraphFont"/>
    <w:rsid w:val="00426BC9"/>
    <w:rPr>
      <w:rFonts w:cs="Times New Roman"/>
      <w:b/>
      <w:i/>
      <w:sz w:val="18"/>
      <w:szCs w:val="18"/>
      <w:u w:val="single"/>
      <w:lang w:val="en-US" w:eastAsia="en-US" w:bidi="ar-SA"/>
    </w:rPr>
  </w:style>
  <w:style w:type="character" w:customStyle="1" w:styleId="hit1">
    <w:name w:val="hit1"/>
    <w:basedOn w:val="DefaultParagraphFont"/>
    <w:rsid w:val="00426BC9"/>
    <w:rPr>
      <w:b/>
      <w:bCs/>
      <w:color w:val="CC0033"/>
    </w:rPr>
  </w:style>
  <w:style w:type="character" w:customStyle="1" w:styleId="upper">
    <w:name w:val="upper"/>
    <w:basedOn w:val="DefaultParagraphFont"/>
    <w:rsid w:val="00426BC9"/>
  </w:style>
  <w:style w:type="character" w:customStyle="1" w:styleId="SmallFont7pt">
    <w:name w:val="Small Font (7 pt)"/>
    <w:basedOn w:val="DefaultParagraphFont"/>
    <w:rsid w:val="00426BC9"/>
    <w:rPr>
      <w:sz w:val="14"/>
    </w:rPr>
  </w:style>
  <w:style w:type="character" w:customStyle="1" w:styleId="Boxing">
    <w:name w:val="Boxing"/>
    <w:basedOn w:val="DefaultParagraphFont"/>
    <w:rsid w:val="00426BC9"/>
    <w:rPr>
      <w:rFonts w:ascii="Arial Narrow" w:hAnsi="Arial Narrow"/>
      <w:dstrike w:val="0"/>
      <w:sz w:val="20"/>
      <w:bdr w:val="single" w:sz="2" w:space="0" w:color="auto"/>
      <w:vertAlign w:val="baseline"/>
    </w:rPr>
  </w:style>
  <w:style w:type="character" w:customStyle="1" w:styleId="style65">
    <w:name w:val="style65"/>
    <w:basedOn w:val="DefaultParagraphFont"/>
    <w:rsid w:val="00426BC9"/>
    <w:rPr>
      <w:rFonts w:cs="Times New Roman"/>
    </w:rPr>
  </w:style>
  <w:style w:type="character" w:customStyle="1" w:styleId="SmallTextChar0">
    <w:name w:val="Small Text Char"/>
    <w:basedOn w:val="CardTextChar1"/>
    <w:rsid w:val="00426BC9"/>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426BC9"/>
    <w:rPr>
      <w:noProof w:val="0"/>
      <w:u w:val="single"/>
      <w:lang w:val="en-US" w:eastAsia="en-US" w:bidi="ar-SA"/>
    </w:rPr>
  </w:style>
  <w:style w:type="character" w:customStyle="1" w:styleId="newscontent">
    <w:name w:val="newscontent"/>
    <w:rsid w:val="00426BC9"/>
  </w:style>
  <w:style w:type="paragraph" w:customStyle="1" w:styleId="Cardstyle0">
    <w:name w:val="Cardstyle"/>
    <w:basedOn w:val="Normal"/>
    <w:next w:val="Normal"/>
    <w:qFormat/>
    <w:rsid w:val="00426BC9"/>
    <w:rPr>
      <w:rFonts w:eastAsia="Times New Roman" w:cstheme="minorBidi"/>
      <w:sz w:val="16"/>
    </w:rPr>
  </w:style>
  <w:style w:type="character" w:customStyle="1" w:styleId="StyleEmphasisArial12ptBoldNotItalic">
    <w:name w:val="Style Emphasis + Arial 12 pt Bold Not Italic"/>
    <w:basedOn w:val="Emphasis"/>
    <w:rsid w:val="00426BC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26BC9"/>
    <w:rPr>
      <w:rFonts w:ascii="SimSun" w:eastAsia="SimSun" w:hAnsi="SimSun"/>
      <w:sz w:val="15"/>
      <w:lang w:eastAsia="zh-CN"/>
    </w:rPr>
  </w:style>
  <w:style w:type="paragraph" w:customStyle="1" w:styleId="UnreadText">
    <w:name w:val="Unread Text"/>
    <w:basedOn w:val="Normal"/>
    <w:next w:val="Normal"/>
    <w:link w:val="UnreadTextChar"/>
    <w:autoRedefine/>
    <w:qFormat/>
    <w:rsid w:val="00426BC9"/>
    <w:pPr>
      <w:ind w:left="360"/>
    </w:pPr>
    <w:rPr>
      <w:rFonts w:ascii="SimSun" w:eastAsia="SimSun" w:hAnsi="SimSun" w:cstheme="minorBidi"/>
      <w:sz w:val="15"/>
      <w:lang w:eastAsia="zh-CN"/>
    </w:rPr>
  </w:style>
  <w:style w:type="character" w:customStyle="1" w:styleId="navy13bd">
    <w:name w:val="navy13bd"/>
    <w:basedOn w:val="DefaultParagraphFont"/>
    <w:rsid w:val="00426BC9"/>
  </w:style>
  <w:style w:type="paragraph" w:customStyle="1" w:styleId="UnderlineBoldIndent">
    <w:name w:val="Underline + Bold Indent"/>
    <w:basedOn w:val="Normal"/>
    <w:link w:val="UnderlineBoldIndentCharChar"/>
    <w:qFormat/>
    <w:rsid w:val="00426BC9"/>
    <w:pPr>
      <w:autoSpaceDE w:val="0"/>
      <w:autoSpaceDN w:val="0"/>
      <w:adjustRightInd w:val="0"/>
      <w:spacing w:after="200" w:line="276" w:lineRule="auto"/>
      <w:ind w:left="288" w:right="288"/>
      <w:jc w:val="both"/>
    </w:pPr>
    <w:rPr>
      <w:rFonts w:eastAsia="Times New Roman" w:cstheme="minorBidi"/>
      <w:sz w:val="16"/>
      <w:szCs w:val="20"/>
      <w:u w:val="thick"/>
    </w:rPr>
  </w:style>
  <w:style w:type="character" w:customStyle="1" w:styleId="UnderlineBoldIndentCharChar">
    <w:name w:val="Underline + Bold Indent Char Char"/>
    <w:link w:val="UnderlineBoldIndent"/>
    <w:rsid w:val="00426BC9"/>
    <w:rPr>
      <w:rFonts w:ascii="Calibri" w:eastAsia="Times New Roman" w:hAnsi="Calibri"/>
      <w:sz w:val="16"/>
      <w:szCs w:val="20"/>
      <w:u w:val="thick"/>
    </w:rPr>
  </w:style>
  <w:style w:type="paragraph" w:customStyle="1" w:styleId="StyleUnderlineBoldIndent11pt">
    <w:name w:val="Style Underline + Bold Indent + 11 pt"/>
    <w:basedOn w:val="UnderlineBoldIndent"/>
    <w:link w:val="StyleUnderlineBoldIndent11ptChar"/>
    <w:qFormat/>
    <w:rsid w:val="00426BC9"/>
    <w:rPr>
      <w:u w:val="single"/>
    </w:rPr>
  </w:style>
  <w:style w:type="character" w:customStyle="1" w:styleId="StyleUnderlineBoldIndent11ptChar">
    <w:name w:val="Style Underline + Bold Indent + 11 pt Char"/>
    <w:link w:val="StyleUnderlineBoldIndent11pt"/>
    <w:rsid w:val="00426BC9"/>
    <w:rPr>
      <w:rFonts w:ascii="Calibri" w:eastAsia="Times New Roman" w:hAnsi="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426BC9"/>
    <w:rPr>
      <w:b/>
      <w:bCs/>
      <w:u w:val="single"/>
    </w:rPr>
  </w:style>
  <w:style w:type="character" w:customStyle="1" w:styleId="StyleUnderlineBoldIndent11ptBoldChar">
    <w:name w:val="Style Underline + Bold Indent + 11 pt Bold Char"/>
    <w:link w:val="StyleUnderlineBoldIndent11ptBold"/>
    <w:rsid w:val="00426BC9"/>
    <w:rPr>
      <w:rFonts w:ascii="Calibri" w:eastAsia="Times New Roman" w:hAnsi="Calibri"/>
      <w:b/>
      <w:bCs/>
      <w:sz w:val="16"/>
      <w:szCs w:val="20"/>
      <w:u w:val="single"/>
    </w:rPr>
  </w:style>
  <w:style w:type="paragraph" w:customStyle="1" w:styleId="Normal20pt">
    <w:name w:val="Normal  + 20 pt"/>
    <w:basedOn w:val="Normal"/>
    <w:uiPriority w:val="6"/>
    <w:qFormat/>
    <w:rsid w:val="00426BC9"/>
    <w:rPr>
      <w:rFonts w:cstheme="minorBidi"/>
      <w:bCs/>
      <w:sz w:val="16"/>
      <w:u w:val="single"/>
    </w:rPr>
  </w:style>
  <w:style w:type="character" w:customStyle="1" w:styleId="StyleStyle4CharTimesNewRoman11ptItalic">
    <w:name w:val="Style Style4 Char + Times New Roman 11 pt Italic"/>
    <w:basedOn w:val="DefaultParagraphFont"/>
    <w:rsid w:val="00426BC9"/>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426BC9"/>
    <w:rPr>
      <w:rFonts w:cstheme="minorBidi"/>
      <w:b/>
      <w:sz w:val="16"/>
    </w:rPr>
  </w:style>
  <w:style w:type="character" w:customStyle="1" w:styleId="Style6Char">
    <w:name w:val="Style6 Char"/>
    <w:basedOn w:val="DefaultParagraphFont"/>
    <w:link w:val="Style6"/>
    <w:rsid w:val="00426BC9"/>
    <w:rPr>
      <w:rFonts w:ascii="Calibri" w:hAnsi="Calibri"/>
      <w:b/>
      <w:sz w:val="16"/>
    </w:rPr>
  </w:style>
  <w:style w:type="paragraph" w:customStyle="1" w:styleId="Style11">
    <w:name w:val="Style11"/>
    <w:basedOn w:val="Normal"/>
    <w:link w:val="Style11Char"/>
    <w:qFormat/>
    <w:rsid w:val="00426BC9"/>
    <w:rPr>
      <w:rFonts w:asciiTheme="minorHAnsi" w:hAnsiTheme="minorHAnsi" w:cstheme="minorBidi"/>
      <w:b/>
      <w:sz w:val="24"/>
      <w:u w:val="thick"/>
    </w:rPr>
  </w:style>
  <w:style w:type="paragraph" w:customStyle="1" w:styleId="Style12">
    <w:name w:val="Style12"/>
    <w:basedOn w:val="Normal"/>
    <w:link w:val="Style12Char"/>
    <w:qFormat/>
    <w:rsid w:val="00426BC9"/>
    <w:rPr>
      <w:rFonts w:asciiTheme="minorHAnsi" w:hAnsiTheme="minorHAnsi" w:cstheme="minorBidi"/>
      <w:b/>
      <w:sz w:val="24"/>
      <w:u w:val="thick"/>
    </w:rPr>
  </w:style>
  <w:style w:type="character" w:customStyle="1" w:styleId="StyleStyleBoldUnderlineIntenseEmphasisUnderlineapple-style-s">
    <w:name w:val="Style Style Bold UnderlineIntense EmphasisUnderlineapple-style-s..."/>
    <w:basedOn w:val="DefaultParagraphFont"/>
    <w:rsid w:val="00426BC9"/>
    <w:rPr>
      <w:b w:val="0"/>
      <w:bCs w:val="0"/>
      <w:sz w:val="22"/>
      <w:u w:val="single"/>
      <w:bdr w:val="none" w:sz="0" w:space="0" w:color="auto"/>
    </w:rPr>
  </w:style>
  <w:style w:type="character" w:customStyle="1" w:styleId="UnderlineCard">
    <w:name w:val="Underline Card"/>
    <w:uiPriority w:val="6"/>
    <w:qFormat/>
    <w:rsid w:val="00426BC9"/>
    <w:rPr>
      <w:rFonts w:ascii="Arial" w:hAnsi="Arial"/>
      <w:b w:val="0"/>
      <w:bCs/>
      <w:sz w:val="20"/>
      <w:u w:val="single"/>
    </w:rPr>
  </w:style>
  <w:style w:type="character" w:customStyle="1" w:styleId="story-author">
    <w:name w:val="story-author"/>
    <w:basedOn w:val="DefaultParagraphFont"/>
    <w:rsid w:val="00426BC9"/>
  </w:style>
  <w:style w:type="paragraph" w:customStyle="1" w:styleId="type">
    <w:name w:val="type"/>
    <w:basedOn w:val="Normal"/>
    <w:qFormat/>
    <w:rsid w:val="00426BC9"/>
    <w:pPr>
      <w:spacing w:before="100" w:beforeAutospacing="1" w:after="100" w:afterAutospacing="1"/>
    </w:pPr>
    <w:rPr>
      <w:rFonts w:eastAsia="Times New Roman" w:cstheme="minorBidi"/>
      <w:sz w:val="16"/>
    </w:rPr>
  </w:style>
  <w:style w:type="character" w:customStyle="1" w:styleId="abodyblack3">
    <w:name w:val="abodyblack3"/>
    <w:basedOn w:val="DefaultParagraphFont"/>
    <w:rsid w:val="00426BC9"/>
  </w:style>
  <w:style w:type="character" w:customStyle="1" w:styleId="FontStyle177">
    <w:name w:val="Font Style177"/>
    <w:basedOn w:val="DefaultParagraphFont"/>
    <w:uiPriority w:val="99"/>
    <w:rsid w:val="00426BC9"/>
    <w:rPr>
      <w:rFonts w:ascii="Times New Roman" w:hAnsi="Times New Roman" w:cs="Times New Roman"/>
      <w:sz w:val="20"/>
      <w:szCs w:val="20"/>
    </w:rPr>
  </w:style>
  <w:style w:type="character" w:customStyle="1" w:styleId="FontStyle173">
    <w:name w:val="Font Style173"/>
    <w:basedOn w:val="DefaultParagraphFont"/>
    <w:uiPriority w:val="99"/>
    <w:rsid w:val="00426BC9"/>
    <w:rPr>
      <w:rFonts w:ascii="Times New Roman" w:hAnsi="Times New Roman" w:cs="Times New Roman"/>
      <w:sz w:val="14"/>
      <w:szCs w:val="14"/>
    </w:rPr>
  </w:style>
  <w:style w:type="character" w:customStyle="1" w:styleId="FontStyle151">
    <w:name w:val="Font Style151"/>
    <w:basedOn w:val="DefaultParagraphFont"/>
    <w:uiPriority w:val="99"/>
    <w:rsid w:val="00426BC9"/>
    <w:rPr>
      <w:rFonts w:ascii="Arial Narrow" w:hAnsi="Arial Narrow" w:cs="Arial Narrow"/>
      <w:b/>
      <w:bCs/>
      <w:sz w:val="12"/>
      <w:szCs w:val="12"/>
    </w:rPr>
  </w:style>
  <w:style w:type="character" w:customStyle="1" w:styleId="FontStyle156">
    <w:name w:val="Font Style156"/>
    <w:basedOn w:val="DefaultParagraphFont"/>
    <w:uiPriority w:val="99"/>
    <w:rsid w:val="00426BC9"/>
    <w:rPr>
      <w:rFonts w:ascii="Arial Narrow" w:hAnsi="Arial Narrow" w:cs="Arial Narrow"/>
      <w:sz w:val="8"/>
      <w:szCs w:val="8"/>
    </w:rPr>
  </w:style>
  <w:style w:type="character" w:customStyle="1" w:styleId="FontStyle160">
    <w:name w:val="Font Style160"/>
    <w:basedOn w:val="DefaultParagraphFont"/>
    <w:uiPriority w:val="99"/>
    <w:rsid w:val="00426BC9"/>
    <w:rPr>
      <w:rFonts w:ascii="Times New Roman" w:hAnsi="Times New Roman" w:cs="Times New Roman"/>
      <w:b/>
      <w:bCs/>
      <w:sz w:val="20"/>
      <w:szCs w:val="20"/>
    </w:rPr>
  </w:style>
  <w:style w:type="character" w:customStyle="1" w:styleId="FontStyle178">
    <w:name w:val="Font Style178"/>
    <w:basedOn w:val="DefaultParagraphFont"/>
    <w:uiPriority w:val="99"/>
    <w:rsid w:val="00426BC9"/>
    <w:rPr>
      <w:rFonts w:ascii="Times New Roman" w:hAnsi="Times New Roman" w:cs="Times New Roman"/>
      <w:sz w:val="18"/>
      <w:szCs w:val="18"/>
    </w:rPr>
  </w:style>
  <w:style w:type="paragraph" w:customStyle="1" w:styleId="Style14">
    <w:name w:val="Style14"/>
    <w:basedOn w:val="Normal"/>
    <w:uiPriority w:val="99"/>
    <w:qFormat/>
    <w:rsid w:val="00426BC9"/>
    <w:pPr>
      <w:widowControl w:val="0"/>
      <w:autoSpaceDE w:val="0"/>
      <w:autoSpaceDN w:val="0"/>
      <w:adjustRightInd w:val="0"/>
      <w:spacing w:line="278" w:lineRule="exact"/>
      <w:jc w:val="both"/>
    </w:pPr>
    <w:rPr>
      <w:rFonts w:eastAsia="Times New Roman" w:cstheme="minorBidi"/>
      <w:sz w:val="16"/>
    </w:rPr>
  </w:style>
  <w:style w:type="paragraph" w:customStyle="1" w:styleId="Style16">
    <w:name w:val="Style16"/>
    <w:basedOn w:val="Normal"/>
    <w:uiPriority w:val="99"/>
    <w:qFormat/>
    <w:rsid w:val="00426BC9"/>
    <w:pPr>
      <w:widowControl w:val="0"/>
      <w:autoSpaceDE w:val="0"/>
      <w:autoSpaceDN w:val="0"/>
      <w:adjustRightInd w:val="0"/>
      <w:spacing w:line="163" w:lineRule="exact"/>
    </w:pPr>
    <w:rPr>
      <w:rFonts w:eastAsia="Times New Roman" w:cstheme="minorBidi"/>
      <w:sz w:val="16"/>
    </w:rPr>
  </w:style>
  <w:style w:type="character" w:customStyle="1" w:styleId="FontStyle168">
    <w:name w:val="Font Style168"/>
    <w:basedOn w:val="DefaultParagraphFont"/>
    <w:uiPriority w:val="99"/>
    <w:rsid w:val="00426BC9"/>
    <w:rPr>
      <w:rFonts w:ascii="Times New Roman" w:hAnsi="Times New Roman" w:cs="Times New Roman"/>
      <w:sz w:val="12"/>
      <w:szCs w:val="12"/>
    </w:rPr>
  </w:style>
  <w:style w:type="paragraph" w:customStyle="1" w:styleId="Style9">
    <w:name w:val="Style9"/>
    <w:basedOn w:val="Normal"/>
    <w:uiPriority w:val="99"/>
    <w:qFormat/>
    <w:rsid w:val="00426BC9"/>
    <w:pPr>
      <w:widowControl w:val="0"/>
      <w:autoSpaceDE w:val="0"/>
      <w:autoSpaceDN w:val="0"/>
      <w:adjustRightInd w:val="0"/>
      <w:spacing w:line="134" w:lineRule="exact"/>
      <w:jc w:val="both"/>
    </w:pPr>
    <w:rPr>
      <w:rFonts w:eastAsia="Times New Roman" w:cstheme="minorBidi"/>
      <w:sz w:val="16"/>
    </w:rPr>
  </w:style>
  <w:style w:type="paragraph" w:customStyle="1" w:styleId="Style44">
    <w:name w:val="Style44"/>
    <w:basedOn w:val="Normal"/>
    <w:uiPriority w:val="99"/>
    <w:qFormat/>
    <w:rsid w:val="00426BC9"/>
    <w:pPr>
      <w:widowControl w:val="0"/>
      <w:autoSpaceDE w:val="0"/>
      <w:autoSpaceDN w:val="0"/>
      <w:adjustRightInd w:val="0"/>
      <w:spacing w:line="216" w:lineRule="exact"/>
      <w:jc w:val="both"/>
    </w:pPr>
    <w:rPr>
      <w:rFonts w:eastAsia="Times New Roman" w:cstheme="minorBidi"/>
      <w:sz w:val="16"/>
    </w:rPr>
  </w:style>
  <w:style w:type="paragraph" w:customStyle="1" w:styleId="Style19">
    <w:name w:val="Style19"/>
    <w:basedOn w:val="Normal"/>
    <w:uiPriority w:val="99"/>
    <w:qFormat/>
    <w:rsid w:val="00426BC9"/>
    <w:pPr>
      <w:widowControl w:val="0"/>
      <w:autoSpaceDE w:val="0"/>
      <w:autoSpaceDN w:val="0"/>
      <w:adjustRightInd w:val="0"/>
      <w:spacing w:line="206" w:lineRule="exact"/>
    </w:pPr>
    <w:rPr>
      <w:rFonts w:eastAsia="Times New Roman" w:cstheme="minorBidi"/>
      <w:sz w:val="16"/>
    </w:rPr>
  </w:style>
  <w:style w:type="character" w:customStyle="1" w:styleId="FontStyle176">
    <w:name w:val="Font Style176"/>
    <w:basedOn w:val="DefaultParagraphFont"/>
    <w:uiPriority w:val="99"/>
    <w:rsid w:val="00426BC9"/>
    <w:rPr>
      <w:rFonts w:ascii="Times New Roman" w:hAnsi="Times New Roman" w:cs="Times New Roman"/>
      <w:sz w:val="16"/>
      <w:szCs w:val="16"/>
    </w:rPr>
  </w:style>
  <w:style w:type="character" w:customStyle="1" w:styleId="FontStyle172">
    <w:name w:val="Font Style172"/>
    <w:basedOn w:val="DefaultParagraphFont"/>
    <w:uiPriority w:val="99"/>
    <w:rsid w:val="00426BC9"/>
    <w:rPr>
      <w:rFonts w:ascii="Times New Roman" w:hAnsi="Times New Roman" w:cs="Times New Roman"/>
      <w:b/>
      <w:bCs/>
      <w:sz w:val="16"/>
      <w:szCs w:val="16"/>
    </w:rPr>
  </w:style>
  <w:style w:type="paragraph" w:customStyle="1" w:styleId="Style18">
    <w:name w:val="Style18"/>
    <w:basedOn w:val="Normal"/>
    <w:uiPriority w:val="99"/>
    <w:qFormat/>
    <w:rsid w:val="00426BC9"/>
    <w:pPr>
      <w:widowControl w:val="0"/>
      <w:autoSpaceDE w:val="0"/>
      <w:autoSpaceDN w:val="0"/>
      <w:adjustRightInd w:val="0"/>
      <w:spacing w:line="269" w:lineRule="exact"/>
    </w:pPr>
    <w:rPr>
      <w:rFonts w:eastAsia="Times New Roman" w:cstheme="minorBidi"/>
      <w:sz w:val="16"/>
    </w:rPr>
  </w:style>
  <w:style w:type="character" w:customStyle="1" w:styleId="FontStyle171">
    <w:name w:val="Font Style171"/>
    <w:basedOn w:val="DefaultParagraphFont"/>
    <w:uiPriority w:val="99"/>
    <w:rsid w:val="00426BC9"/>
    <w:rPr>
      <w:rFonts w:ascii="Times New Roman" w:hAnsi="Times New Roman" w:cs="Times New Roman"/>
      <w:i/>
      <w:iCs/>
      <w:sz w:val="16"/>
      <w:szCs w:val="16"/>
    </w:rPr>
  </w:style>
  <w:style w:type="character" w:customStyle="1" w:styleId="FontStyle162">
    <w:name w:val="Font Style162"/>
    <w:basedOn w:val="DefaultParagraphFont"/>
    <w:uiPriority w:val="99"/>
    <w:rsid w:val="00426BC9"/>
    <w:rPr>
      <w:rFonts w:ascii="Times New Roman" w:hAnsi="Times New Roman" w:cs="Times New Roman"/>
      <w:b/>
      <w:bCs/>
      <w:sz w:val="18"/>
      <w:szCs w:val="18"/>
    </w:rPr>
  </w:style>
  <w:style w:type="character" w:customStyle="1" w:styleId="FontStyle167">
    <w:name w:val="Font Style167"/>
    <w:basedOn w:val="DefaultParagraphFont"/>
    <w:uiPriority w:val="99"/>
    <w:rsid w:val="00426BC9"/>
    <w:rPr>
      <w:rFonts w:ascii="Times New Roman" w:hAnsi="Times New Roman" w:cs="Times New Roman"/>
      <w:sz w:val="10"/>
      <w:szCs w:val="10"/>
    </w:rPr>
  </w:style>
  <w:style w:type="character" w:customStyle="1" w:styleId="FontStyle174">
    <w:name w:val="Font Style174"/>
    <w:basedOn w:val="DefaultParagraphFont"/>
    <w:uiPriority w:val="99"/>
    <w:rsid w:val="00426BC9"/>
    <w:rPr>
      <w:rFonts w:ascii="Arial Narrow" w:hAnsi="Arial Narrow" w:cs="Arial Narrow"/>
      <w:b/>
      <w:bCs/>
      <w:sz w:val="18"/>
      <w:szCs w:val="18"/>
    </w:rPr>
  </w:style>
  <w:style w:type="paragraph" w:customStyle="1" w:styleId="Style47">
    <w:name w:val="Style47"/>
    <w:basedOn w:val="Normal"/>
    <w:uiPriority w:val="99"/>
    <w:qFormat/>
    <w:rsid w:val="00426BC9"/>
    <w:pPr>
      <w:widowControl w:val="0"/>
      <w:autoSpaceDE w:val="0"/>
      <w:autoSpaceDN w:val="0"/>
      <w:adjustRightInd w:val="0"/>
      <w:spacing w:line="490" w:lineRule="exact"/>
    </w:pPr>
    <w:rPr>
      <w:rFonts w:eastAsia="Times New Roman" w:cstheme="minorBidi"/>
      <w:sz w:val="16"/>
    </w:rPr>
  </w:style>
  <w:style w:type="character" w:customStyle="1" w:styleId="FontStyle169">
    <w:name w:val="Font Style169"/>
    <w:basedOn w:val="DefaultParagraphFont"/>
    <w:uiPriority w:val="99"/>
    <w:rsid w:val="00426BC9"/>
    <w:rPr>
      <w:rFonts w:ascii="Times New Roman" w:hAnsi="Times New Roman" w:cs="Times New Roman"/>
      <w:sz w:val="12"/>
      <w:szCs w:val="12"/>
    </w:rPr>
  </w:style>
  <w:style w:type="paragraph" w:customStyle="1" w:styleId="Style24">
    <w:name w:val="Style24"/>
    <w:basedOn w:val="Normal"/>
    <w:uiPriority w:val="99"/>
    <w:qFormat/>
    <w:rsid w:val="00426BC9"/>
    <w:pPr>
      <w:widowControl w:val="0"/>
      <w:autoSpaceDE w:val="0"/>
      <w:autoSpaceDN w:val="0"/>
      <w:adjustRightInd w:val="0"/>
      <w:spacing w:line="276" w:lineRule="exact"/>
    </w:pPr>
    <w:rPr>
      <w:rFonts w:eastAsia="Times New Roman" w:cstheme="minorBidi"/>
      <w:sz w:val="16"/>
    </w:rPr>
  </w:style>
  <w:style w:type="paragraph" w:customStyle="1" w:styleId="Style99">
    <w:name w:val="Style99"/>
    <w:basedOn w:val="Normal"/>
    <w:uiPriority w:val="99"/>
    <w:qFormat/>
    <w:rsid w:val="00426BC9"/>
    <w:pPr>
      <w:widowControl w:val="0"/>
      <w:autoSpaceDE w:val="0"/>
      <w:autoSpaceDN w:val="0"/>
      <w:adjustRightInd w:val="0"/>
      <w:spacing w:line="182" w:lineRule="exact"/>
      <w:jc w:val="both"/>
    </w:pPr>
    <w:rPr>
      <w:rFonts w:eastAsia="Times New Roman" w:cstheme="minorBidi"/>
      <w:sz w:val="16"/>
    </w:rPr>
  </w:style>
  <w:style w:type="paragraph" w:customStyle="1" w:styleId="Style26">
    <w:name w:val="Style26"/>
    <w:basedOn w:val="Normal"/>
    <w:uiPriority w:val="99"/>
    <w:qFormat/>
    <w:rsid w:val="00426BC9"/>
    <w:pPr>
      <w:widowControl w:val="0"/>
      <w:autoSpaceDE w:val="0"/>
      <w:autoSpaceDN w:val="0"/>
      <w:adjustRightInd w:val="0"/>
      <w:spacing w:line="278" w:lineRule="exact"/>
      <w:jc w:val="both"/>
    </w:pPr>
    <w:rPr>
      <w:rFonts w:eastAsia="Times New Roman" w:cstheme="minorBidi"/>
      <w:sz w:val="16"/>
    </w:rPr>
  </w:style>
  <w:style w:type="character" w:customStyle="1" w:styleId="FontStyle139">
    <w:name w:val="Font Style139"/>
    <w:basedOn w:val="DefaultParagraphFont"/>
    <w:uiPriority w:val="99"/>
    <w:rsid w:val="00426BC9"/>
    <w:rPr>
      <w:rFonts w:ascii="Times New Roman" w:hAnsi="Times New Roman" w:cs="Times New Roman"/>
      <w:b/>
      <w:bCs/>
      <w:sz w:val="18"/>
      <w:szCs w:val="18"/>
    </w:rPr>
  </w:style>
  <w:style w:type="paragraph" w:customStyle="1" w:styleId="Style21">
    <w:name w:val="Style21"/>
    <w:basedOn w:val="Normal"/>
    <w:uiPriority w:val="99"/>
    <w:qFormat/>
    <w:rsid w:val="00426BC9"/>
    <w:pPr>
      <w:widowControl w:val="0"/>
      <w:autoSpaceDE w:val="0"/>
      <w:autoSpaceDN w:val="0"/>
      <w:adjustRightInd w:val="0"/>
      <w:spacing w:line="216" w:lineRule="exact"/>
      <w:jc w:val="both"/>
    </w:pPr>
    <w:rPr>
      <w:rFonts w:eastAsia="Times New Roman" w:cstheme="minorBidi"/>
      <w:sz w:val="16"/>
    </w:rPr>
  </w:style>
  <w:style w:type="paragraph" w:customStyle="1" w:styleId="Style50">
    <w:name w:val="Style50"/>
    <w:basedOn w:val="Normal"/>
    <w:uiPriority w:val="99"/>
    <w:qFormat/>
    <w:rsid w:val="00426BC9"/>
    <w:pPr>
      <w:widowControl w:val="0"/>
      <w:autoSpaceDE w:val="0"/>
      <w:autoSpaceDN w:val="0"/>
      <w:adjustRightInd w:val="0"/>
      <w:spacing w:line="198" w:lineRule="exact"/>
    </w:pPr>
    <w:rPr>
      <w:rFonts w:eastAsia="Times New Roman" w:cstheme="minorBidi"/>
      <w:sz w:val="16"/>
    </w:rPr>
  </w:style>
  <w:style w:type="character" w:customStyle="1" w:styleId="cit-first-element">
    <w:name w:val="cit-first-element"/>
    <w:basedOn w:val="DefaultParagraphFont"/>
    <w:rsid w:val="00426BC9"/>
  </w:style>
  <w:style w:type="character" w:customStyle="1" w:styleId="StyleThickunderline1">
    <w:name w:val="Style Thick underline1"/>
    <w:basedOn w:val="DefaultParagraphFont"/>
    <w:rsid w:val="00426BC9"/>
    <w:rPr>
      <w:u w:val="single"/>
    </w:rPr>
  </w:style>
  <w:style w:type="paragraph" w:customStyle="1" w:styleId="TableParagraph">
    <w:name w:val="Table Paragraph"/>
    <w:basedOn w:val="Normal"/>
    <w:uiPriority w:val="1"/>
    <w:qFormat/>
    <w:rsid w:val="00426BC9"/>
    <w:pPr>
      <w:widowControl w:val="0"/>
    </w:pPr>
    <w:rPr>
      <w:rFonts w:cstheme="minorBidi"/>
      <w:sz w:val="16"/>
    </w:rPr>
  </w:style>
  <w:style w:type="character" w:customStyle="1" w:styleId="UnderlineChar5">
    <w:name w:val="UnderlineChar"/>
    <w:rsid w:val="00426BC9"/>
    <w:rPr>
      <w:sz w:val="24"/>
      <w:u w:val="single"/>
      <w:shd w:val="clear" w:color="auto" w:fill="auto"/>
    </w:rPr>
  </w:style>
  <w:style w:type="character" w:customStyle="1" w:styleId="foreground">
    <w:name w:val="foreground"/>
    <w:basedOn w:val="DefaultParagraphFont"/>
    <w:rsid w:val="00426BC9"/>
  </w:style>
  <w:style w:type="paragraph" w:customStyle="1" w:styleId="StyleCircled11pt">
    <w:name w:val="Style Circled + 11 pt"/>
    <w:basedOn w:val="Normal"/>
    <w:link w:val="StyleCircled11ptChar"/>
    <w:qFormat/>
    <w:rsid w:val="00426BC9"/>
    <w:rPr>
      <w:rFonts w:eastAsia="Times New Roman" w:cstheme="minorBidi"/>
      <w:b/>
      <w:bCs/>
      <w:sz w:val="20"/>
      <w:u w:val="single"/>
    </w:rPr>
  </w:style>
  <w:style w:type="character" w:customStyle="1" w:styleId="StyleCircled11ptChar">
    <w:name w:val="Style Circled + 11 pt Char"/>
    <w:link w:val="StyleCircled11pt"/>
    <w:rsid w:val="00426BC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26BC9"/>
    <w:rPr>
      <w:rFonts w:ascii="Times" w:eastAsia="Times New Roman" w:hAnsi="Times" w:cstheme="minorBidi"/>
      <w:sz w:val="20"/>
      <w:szCs w:val="28"/>
      <w:u w:val="single"/>
    </w:rPr>
  </w:style>
  <w:style w:type="character" w:customStyle="1" w:styleId="StyleUnunderlined10ptThickunderlineChar">
    <w:name w:val="Style Ununderlined + 10 pt Thick underline Char"/>
    <w:link w:val="StyleUnunderlined10ptThickunderline"/>
    <w:rsid w:val="00426BC9"/>
    <w:rPr>
      <w:rFonts w:ascii="Times" w:eastAsia="Times New Roman" w:hAnsi="Times"/>
      <w:sz w:val="20"/>
      <w:szCs w:val="28"/>
      <w:u w:val="single"/>
    </w:rPr>
  </w:style>
  <w:style w:type="character" w:customStyle="1" w:styleId="Style11ptBorderSinglesolidlineAuto05ptLinewidth">
    <w:name w:val="Style 11 pt Border: : (Single solid line Auto  0.5 pt Line width)"/>
    <w:rsid w:val="00426BC9"/>
    <w:rPr>
      <w:sz w:val="20"/>
      <w:bdr w:val="single" w:sz="4" w:space="0" w:color="auto" w:frame="1"/>
    </w:rPr>
  </w:style>
  <w:style w:type="character" w:customStyle="1" w:styleId="StyleUnderlineChar9ptBorderSinglesolidlineAuto0">
    <w:name w:val="Style Underline Char + 9 pt Border: : (Single solid line Auto  0..."/>
    <w:rsid w:val="00426BC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6BC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6BC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6BC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6BC9"/>
    <w:rPr>
      <w:sz w:val="20"/>
      <w:szCs w:val="24"/>
      <w:u w:val="single"/>
      <w:bdr w:val="single" w:sz="4" w:space="0" w:color="auto"/>
      <w:lang w:val="en-US" w:eastAsia="en-US" w:bidi="ar-SA"/>
    </w:rPr>
  </w:style>
  <w:style w:type="character" w:customStyle="1" w:styleId="StyleLatinGaramondUnderline">
    <w:name w:val="Style (Latin) Garamond Underline"/>
    <w:rsid w:val="00426BC9"/>
    <w:rPr>
      <w:rFonts w:ascii="Times New Roman" w:hAnsi="Times New Roman"/>
      <w:sz w:val="20"/>
      <w:u w:val="single"/>
    </w:rPr>
  </w:style>
  <w:style w:type="character" w:customStyle="1" w:styleId="StyleLatinGaramond">
    <w:name w:val="Style (Latin) Garamond"/>
    <w:rsid w:val="00426BC9"/>
    <w:rPr>
      <w:rFonts w:ascii="Times New Roman" w:hAnsi="Times New Roman"/>
      <w:sz w:val="20"/>
    </w:rPr>
  </w:style>
  <w:style w:type="character" w:customStyle="1" w:styleId="styletimesnewroman12ptbold0">
    <w:name w:val="styletimesnewroman12ptbold"/>
    <w:basedOn w:val="DefaultParagraphFont"/>
    <w:rsid w:val="00426BC9"/>
  </w:style>
  <w:style w:type="character" w:customStyle="1" w:styleId="CharCharCharCharChar">
    <w:name w:val="Char Char Char Char Char"/>
    <w:aliases w:val="Char Char Char Char,Char Char Char Char Char Char Char1,Heading 2 Char1 Char Char Char Char Char Char"/>
    <w:basedOn w:val="DefaultParagraphFont"/>
    <w:rsid w:val="00426BC9"/>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426BC9"/>
    <w:rPr>
      <w:rFonts w:eastAsia="Times New Roman" w:cstheme="minorBidi"/>
      <w:b/>
      <w:sz w:val="16"/>
      <w:u w:val="single"/>
    </w:rPr>
  </w:style>
  <w:style w:type="character" w:customStyle="1" w:styleId="BoldandUnderlineChar2CharCharChar">
    <w:name w:val="Bold and Underline Char2 Char Char Char"/>
    <w:basedOn w:val="DefaultParagraphFont"/>
    <w:link w:val="BoldandUnderlineChar2CharChar"/>
    <w:rsid w:val="00426BC9"/>
    <w:rPr>
      <w:rFonts w:ascii="Calibri" w:eastAsia="Times New Roman" w:hAnsi="Calibri"/>
      <w:b/>
      <w:sz w:val="16"/>
      <w:u w:val="single"/>
    </w:rPr>
  </w:style>
  <w:style w:type="character" w:customStyle="1" w:styleId="StyleUnderlineChar9ptChar">
    <w:name w:val="Style Underline Char + 9 pt Char"/>
    <w:basedOn w:val="UnderlineCharChar"/>
    <w:rsid w:val="00426BC9"/>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426BC9"/>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426BC9"/>
    <w:rPr>
      <w:sz w:val="16"/>
    </w:rPr>
  </w:style>
  <w:style w:type="paragraph" w:customStyle="1" w:styleId="Reduce8pt">
    <w:name w:val="Reduce 8pt"/>
    <w:basedOn w:val="Normal"/>
    <w:link w:val="Reduce8ptCharChar"/>
    <w:qFormat/>
    <w:rsid w:val="00426BC9"/>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426BC9"/>
    <w:rPr>
      <w:rFonts w:eastAsia="Times New Roman" w:cs="Times New Roman"/>
      <w:b/>
      <w:color w:val="000000"/>
      <w:sz w:val="20"/>
      <w:u w:val="thick" w:color="000000"/>
    </w:rPr>
  </w:style>
  <w:style w:type="paragraph" w:customStyle="1" w:styleId="boldcite">
    <w:name w:val="bold cite"/>
    <w:basedOn w:val="Normal"/>
    <w:link w:val="boldciteChar4"/>
    <w:qFormat/>
    <w:rsid w:val="00426BC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26BC9"/>
    <w:pPr>
      <w:widowControl w:val="0"/>
      <w:autoSpaceDE w:val="0"/>
      <w:autoSpaceDN w:val="0"/>
      <w:adjustRightInd w:val="0"/>
      <w:spacing w:line="229" w:lineRule="exact"/>
    </w:pPr>
    <w:rPr>
      <w:rFonts w:ascii="Arial Narrow" w:eastAsia="Times New Roman" w:hAnsi="Arial Narrow" w:cstheme="minorBidi"/>
      <w:sz w:val="16"/>
    </w:rPr>
  </w:style>
  <w:style w:type="character" w:customStyle="1" w:styleId="Footnote2Char">
    <w:name w:val="Footnote2 Char"/>
    <w:link w:val="Footnote2"/>
    <w:locked/>
    <w:rsid w:val="00426BC9"/>
  </w:style>
  <w:style w:type="paragraph" w:customStyle="1" w:styleId="Footnote2">
    <w:name w:val="Footnote2"/>
    <w:basedOn w:val="Normal"/>
    <w:next w:val="Normal"/>
    <w:link w:val="Footnote2Char"/>
    <w:autoRedefine/>
    <w:qFormat/>
    <w:rsid w:val="00426BC9"/>
    <w:pPr>
      <w:spacing w:after="120" w:line="480" w:lineRule="auto"/>
    </w:pPr>
    <w:rPr>
      <w:rFonts w:asciiTheme="minorHAnsi" w:hAnsiTheme="minorHAnsi" w:cstheme="minorBidi"/>
      <w:sz w:val="24"/>
    </w:rPr>
  </w:style>
  <w:style w:type="paragraph" w:customStyle="1" w:styleId="indent">
    <w:name w:val="indent"/>
    <w:basedOn w:val="Normal"/>
    <w:qFormat/>
    <w:rsid w:val="00426BC9"/>
    <w:pPr>
      <w:spacing w:before="100" w:beforeAutospacing="1" w:after="100" w:afterAutospacing="1"/>
    </w:pPr>
    <w:rPr>
      <w:rFonts w:eastAsia="Times New Roman" w:cstheme="minorBidi"/>
      <w:sz w:val="16"/>
    </w:rPr>
  </w:style>
  <w:style w:type="character" w:customStyle="1" w:styleId="FontStyle14">
    <w:name w:val="Font Style14"/>
    <w:basedOn w:val="DefaultParagraphFont"/>
    <w:uiPriority w:val="99"/>
    <w:rsid w:val="00426BC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6BC9"/>
    <w:rPr>
      <w:rFonts w:ascii="Arial Narrow" w:hAnsi="Arial Narrow" w:cs="Arial Narrow" w:hint="default"/>
      <w:b/>
      <w:bCs/>
      <w:sz w:val="10"/>
      <w:szCs w:val="10"/>
    </w:rPr>
  </w:style>
  <w:style w:type="character" w:customStyle="1" w:styleId="red">
    <w:name w:val="red"/>
    <w:basedOn w:val="DefaultParagraphFont"/>
    <w:rsid w:val="00426BC9"/>
  </w:style>
  <w:style w:type="character" w:customStyle="1" w:styleId="org">
    <w:name w:val="org"/>
    <w:rsid w:val="00426BC9"/>
  </w:style>
  <w:style w:type="character" w:customStyle="1" w:styleId="Mention11">
    <w:name w:val="Mention11"/>
    <w:basedOn w:val="DefaultParagraphFont"/>
    <w:uiPriority w:val="99"/>
    <w:semiHidden/>
    <w:unhideWhenUsed/>
    <w:rsid w:val="00426BC9"/>
    <w:rPr>
      <w:color w:val="2B579A"/>
      <w:shd w:val="clear" w:color="auto" w:fill="E6E6E6"/>
    </w:rPr>
  </w:style>
  <w:style w:type="character" w:customStyle="1" w:styleId="m6370699461968006786gmail-styleunderline">
    <w:name w:val="m_6370699461968006786gmail-styleunderline"/>
    <w:basedOn w:val="DefaultParagraphFont"/>
    <w:rsid w:val="00426BC9"/>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426BC9"/>
    <w:rPr>
      <w:rFonts w:cs="Arial"/>
      <w:bCs/>
      <w:szCs w:val="26"/>
      <w:u w:val="single"/>
      <w:lang w:val="en-US" w:eastAsia="en-US" w:bidi="ar-SA"/>
    </w:rPr>
  </w:style>
  <w:style w:type="character" w:customStyle="1" w:styleId="Mention2">
    <w:name w:val="Mention2"/>
    <w:basedOn w:val="DefaultParagraphFont"/>
    <w:uiPriority w:val="99"/>
    <w:semiHidden/>
    <w:unhideWhenUsed/>
    <w:rsid w:val="00426BC9"/>
    <w:rPr>
      <w:color w:val="2B579A"/>
      <w:shd w:val="clear" w:color="auto" w:fill="E6E6E6"/>
    </w:rPr>
  </w:style>
  <w:style w:type="paragraph" w:customStyle="1" w:styleId="FlashTag">
    <w:name w:val="FlashTag"/>
    <w:basedOn w:val="Normal"/>
    <w:link w:val="FlashTagChar"/>
    <w:autoRedefine/>
    <w:uiPriority w:val="4"/>
    <w:qFormat/>
    <w:rsid w:val="00426BC9"/>
    <w:rPr>
      <w:rFonts w:asciiTheme="majorHAnsi" w:hAnsiTheme="majorHAnsi" w:cstheme="minorBidi"/>
      <w:b/>
      <w:sz w:val="28"/>
    </w:rPr>
  </w:style>
  <w:style w:type="character" w:customStyle="1" w:styleId="FlashTagChar">
    <w:name w:val="FlashTag Char"/>
    <w:basedOn w:val="DefaultParagraphFont"/>
    <w:link w:val="FlashTag"/>
    <w:uiPriority w:val="4"/>
    <w:rsid w:val="00426BC9"/>
    <w:rPr>
      <w:rFonts w:asciiTheme="majorHAnsi" w:hAnsiTheme="majorHAnsi"/>
      <w:b/>
      <w:sz w:val="28"/>
    </w:rPr>
  </w:style>
  <w:style w:type="paragraph" w:customStyle="1" w:styleId="Warrant">
    <w:name w:val="Warrant"/>
    <w:autoRedefine/>
    <w:uiPriority w:val="4"/>
    <w:qFormat/>
    <w:rsid w:val="00426BC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426BC9"/>
  </w:style>
  <w:style w:type="character" w:customStyle="1" w:styleId="m3965771245576658108gmail-styleunderline">
    <w:name w:val="m_3965771245576658108gmail-styleunderline"/>
    <w:basedOn w:val="DefaultParagraphFont"/>
    <w:rsid w:val="00426BC9"/>
  </w:style>
  <w:style w:type="character" w:customStyle="1" w:styleId="FontStyle220">
    <w:name w:val="Font Style220"/>
    <w:basedOn w:val="DefaultParagraphFont"/>
    <w:uiPriority w:val="99"/>
    <w:rsid w:val="00426BC9"/>
    <w:rPr>
      <w:rFonts w:ascii="Candara" w:hAnsi="Candara" w:cs="Candara" w:hint="default"/>
      <w:i/>
      <w:iCs/>
      <w:sz w:val="18"/>
      <w:szCs w:val="18"/>
    </w:rPr>
  </w:style>
  <w:style w:type="character" w:customStyle="1" w:styleId="FontStyle290">
    <w:name w:val="Font Style290"/>
    <w:basedOn w:val="DefaultParagraphFont"/>
    <w:uiPriority w:val="99"/>
    <w:rsid w:val="00426BC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6BC9"/>
    <w:rPr>
      <w:rFonts w:ascii="Arial" w:hAnsi="Arial" w:cs="Arial"/>
      <w:b/>
      <w:bCs/>
      <w:sz w:val="16"/>
      <w:szCs w:val="16"/>
    </w:rPr>
  </w:style>
  <w:style w:type="character" w:customStyle="1" w:styleId="UnderlineCharChar3">
    <w:name w:val="Underline Char Char3"/>
    <w:rsid w:val="00426BC9"/>
    <w:rPr>
      <w:szCs w:val="24"/>
      <w:u w:val="single"/>
      <w:lang w:val="en-US" w:eastAsia="en-US" w:bidi="ar-SA"/>
    </w:rPr>
  </w:style>
  <w:style w:type="character" w:customStyle="1" w:styleId="UnresolvedMention2">
    <w:name w:val="Unresolved Mention2"/>
    <w:basedOn w:val="DefaultParagraphFont"/>
    <w:uiPriority w:val="99"/>
    <w:rsid w:val="00426BC9"/>
    <w:rPr>
      <w:color w:val="808080"/>
      <w:shd w:val="clear" w:color="auto" w:fill="E6E6E6"/>
    </w:rPr>
  </w:style>
  <w:style w:type="character" w:customStyle="1" w:styleId="m4385445901877740177gmail-styleunderline">
    <w:name w:val="m_4385445901877740177gmail-styleunderline"/>
    <w:basedOn w:val="DefaultParagraphFont"/>
    <w:rsid w:val="00426BC9"/>
  </w:style>
  <w:style w:type="character" w:customStyle="1" w:styleId="Mention3">
    <w:name w:val="Mention3"/>
    <w:basedOn w:val="DefaultParagraphFont"/>
    <w:uiPriority w:val="99"/>
    <w:semiHidden/>
    <w:unhideWhenUsed/>
    <w:rsid w:val="00426BC9"/>
    <w:rPr>
      <w:color w:val="2B579A"/>
      <w:shd w:val="clear" w:color="auto" w:fill="E6E6E6"/>
    </w:rPr>
  </w:style>
  <w:style w:type="character" w:customStyle="1" w:styleId="UnresolvedMention3">
    <w:name w:val="Unresolved Mention3"/>
    <w:basedOn w:val="DefaultParagraphFont"/>
    <w:uiPriority w:val="99"/>
    <w:unhideWhenUsed/>
    <w:rsid w:val="00426BC9"/>
    <w:rPr>
      <w:color w:val="808080"/>
      <w:shd w:val="clear" w:color="auto" w:fill="E6E6E6"/>
    </w:rPr>
  </w:style>
  <w:style w:type="character" w:customStyle="1" w:styleId="analyticChar0">
    <w:name w:val="analytic Char"/>
    <w:basedOn w:val="DefaultParagraphFont"/>
    <w:link w:val="analytic0"/>
    <w:uiPriority w:val="4"/>
    <w:locked/>
    <w:rsid w:val="00426BC9"/>
    <w:rPr>
      <w:rFonts w:ascii="Arial" w:hAnsi="Arial" w:cs="Arial"/>
      <w:b/>
      <w:sz w:val="20"/>
    </w:rPr>
  </w:style>
  <w:style w:type="paragraph" w:customStyle="1" w:styleId="analytic0">
    <w:name w:val="analytic"/>
    <w:basedOn w:val="Normal"/>
    <w:link w:val="analyticChar0"/>
    <w:uiPriority w:val="4"/>
    <w:qFormat/>
    <w:rsid w:val="00426BC9"/>
    <w:pPr>
      <w:spacing w:before="120"/>
    </w:pPr>
    <w:rPr>
      <w:rFonts w:ascii="Arial" w:hAnsi="Arial" w:cs="Arial"/>
      <w:b/>
      <w:sz w:val="20"/>
    </w:rPr>
  </w:style>
  <w:style w:type="character" w:customStyle="1" w:styleId="m-5251091010484660064gmail-style13ptbold">
    <w:name w:val="m_-5251091010484660064gmail-style13ptbold"/>
    <w:basedOn w:val="DefaultParagraphFont"/>
    <w:rsid w:val="00426BC9"/>
  </w:style>
  <w:style w:type="character" w:customStyle="1" w:styleId="m-5251091010484660064gmail-styleunderline">
    <w:name w:val="m_-5251091010484660064gmail-styleunderline"/>
    <w:basedOn w:val="DefaultParagraphFont"/>
    <w:rsid w:val="00426BC9"/>
  </w:style>
  <w:style w:type="character" w:customStyle="1" w:styleId="tablecaption">
    <w:name w:val="tablecaption"/>
    <w:basedOn w:val="DefaultParagraphFont"/>
    <w:rsid w:val="00426BC9"/>
  </w:style>
  <w:style w:type="character" w:customStyle="1" w:styleId="StyleLatinHelvetica105ptBlack">
    <w:name w:val="Style (Latin) Helvetica 10.5 pt Black"/>
    <w:basedOn w:val="DefaultParagraphFont"/>
    <w:rsid w:val="00426BC9"/>
    <w:rPr>
      <w:rFonts w:ascii="Times New Roman" w:hAnsi="Times New Roman"/>
      <w:color w:val="000000"/>
      <w:sz w:val="21"/>
    </w:rPr>
  </w:style>
  <w:style w:type="character" w:customStyle="1" w:styleId="swauthor">
    <w:name w:val="sw_author"/>
    <w:rsid w:val="00426BC9"/>
  </w:style>
  <w:style w:type="paragraph" w:customStyle="1" w:styleId="Caption4">
    <w:name w:val="Caption4"/>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current-selection">
    <w:name w:val="current-selection"/>
    <w:basedOn w:val="DefaultParagraphFont"/>
    <w:rsid w:val="00426BC9"/>
  </w:style>
  <w:style w:type="character" w:customStyle="1" w:styleId="a2">
    <w:name w:val="_"/>
    <w:basedOn w:val="DefaultParagraphFont"/>
    <w:rsid w:val="00426BC9"/>
  </w:style>
  <w:style w:type="character" w:customStyle="1" w:styleId="enhanced-reference">
    <w:name w:val="enhanced-reference"/>
    <w:basedOn w:val="DefaultParagraphFont"/>
    <w:rsid w:val="00426BC9"/>
  </w:style>
  <w:style w:type="character" w:customStyle="1" w:styleId="ff1">
    <w:name w:val="ff1"/>
    <w:basedOn w:val="DefaultParagraphFont"/>
    <w:rsid w:val="00426BC9"/>
  </w:style>
  <w:style w:type="character" w:customStyle="1" w:styleId="ff2">
    <w:name w:val="ff2"/>
    <w:basedOn w:val="DefaultParagraphFont"/>
    <w:rsid w:val="00426BC9"/>
  </w:style>
  <w:style w:type="character" w:customStyle="1" w:styleId="display">
    <w:name w:val="display"/>
    <w:basedOn w:val="DefaultParagraphFont"/>
    <w:rsid w:val="00426BC9"/>
  </w:style>
  <w:style w:type="paragraph" w:customStyle="1" w:styleId="DateTime">
    <w:name w:val="DateTime"/>
    <w:basedOn w:val="Normal"/>
    <w:link w:val="DateTimeChar"/>
    <w:autoRedefine/>
    <w:uiPriority w:val="4"/>
    <w:qFormat/>
    <w:rsid w:val="00426BC9"/>
    <w:rPr>
      <w:rFonts w:cstheme="minorBidi"/>
      <w:sz w:val="16"/>
    </w:rPr>
  </w:style>
  <w:style w:type="character" w:customStyle="1" w:styleId="DateTimeChar">
    <w:name w:val="DateTime Char"/>
    <w:basedOn w:val="DefaultParagraphFont"/>
    <w:link w:val="DateTime"/>
    <w:uiPriority w:val="4"/>
    <w:rsid w:val="00426BC9"/>
    <w:rPr>
      <w:rFonts w:ascii="Calibri" w:hAnsi="Calibri"/>
      <w:sz w:val="16"/>
    </w:rPr>
  </w:style>
  <w:style w:type="paragraph" w:customStyle="1" w:styleId="Lecture">
    <w:name w:val="Lecture"/>
    <w:next w:val="BodyText"/>
    <w:link w:val="LectureChar"/>
    <w:autoRedefine/>
    <w:uiPriority w:val="4"/>
    <w:qFormat/>
    <w:rsid w:val="00426BC9"/>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426BC9"/>
    <w:rPr>
      <w:rFonts w:ascii="Arial" w:eastAsiaTheme="minorHAnsi" w:hAnsi="Arial" w:cs="Arial"/>
      <w:spacing w:val="-10"/>
      <w:sz w:val="16"/>
      <w:szCs w:val="22"/>
    </w:rPr>
  </w:style>
  <w:style w:type="character" w:customStyle="1" w:styleId="TagsChar">
    <w:name w:val="Tags Char"/>
    <w:rsid w:val="00426BC9"/>
    <w:rPr>
      <w:b/>
      <w:sz w:val="24"/>
      <w:szCs w:val="24"/>
      <w:lang w:bidi="ar-SA"/>
    </w:rPr>
  </w:style>
  <w:style w:type="character" w:customStyle="1" w:styleId="m2030095631327626865gmail-style13ptbold">
    <w:name w:val="m_2030095631327626865gmail-style13ptbold"/>
    <w:basedOn w:val="DefaultParagraphFont"/>
    <w:rsid w:val="00426BC9"/>
  </w:style>
  <w:style w:type="character" w:customStyle="1" w:styleId="m2030095631327626865gmail-styleunderline">
    <w:name w:val="m_2030095631327626865gmail-styleunderline"/>
    <w:basedOn w:val="DefaultParagraphFont"/>
    <w:rsid w:val="00426BC9"/>
  </w:style>
  <w:style w:type="character" w:customStyle="1" w:styleId="tagsChar0">
    <w:name w:val="tags Char"/>
    <w:aliases w:val="Heading 2 Char Char Char Char Char Char Char Char Char,Heading 2 Char Char Char Char Char Char,TAG Ch,No Spacing2 Char"/>
    <w:basedOn w:val="DefaultParagraphFont"/>
    <w:locked/>
    <w:rsid w:val="00426BC9"/>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426BC9"/>
  </w:style>
  <w:style w:type="paragraph" w:customStyle="1" w:styleId="speakable">
    <w:name w:val="speakable"/>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426BC9"/>
  </w:style>
  <w:style w:type="character" w:customStyle="1" w:styleId="copyright">
    <w:name w:val="copyright"/>
    <w:basedOn w:val="DefaultParagraphFont"/>
    <w:rsid w:val="00426BC9"/>
  </w:style>
  <w:style w:type="character" w:customStyle="1" w:styleId="TagCharCharCharChar">
    <w:name w:val="Tag Char Char Char Char"/>
    <w:basedOn w:val="DefaultParagraphFont"/>
    <w:rsid w:val="00426BC9"/>
    <w:rPr>
      <w:rFonts w:ascii="Calibri" w:hAnsi="Calibri" w:cs="Calibri"/>
      <w:b/>
      <w:sz w:val="24"/>
    </w:rPr>
  </w:style>
  <w:style w:type="paragraph" w:customStyle="1" w:styleId="g-body">
    <w:name w:val="g-body"/>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426BC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426BC9"/>
    <w:pPr>
      <w:spacing w:before="100" w:beforeAutospacing="1" w:after="100" w:afterAutospacing="1"/>
    </w:pPr>
    <w:rPr>
      <w:sz w:val="24"/>
    </w:rPr>
  </w:style>
  <w:style w:type="paragraph" w:customStyle="1" w:styleId="style41">
    <w:name w:val="style4"/>
    <w:basedOn w:val="Normal"/>
    <w:uiPriority w:val="99"/>
    <w:qFormat/>
    <w:rsid w:val="00426BC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426BC9"/>
    <w:pPr>
      <w:spacing w:before="100" w:beforeAutospacing="1" w:after="100" w:afterAutospacing="1"/>
    </w:pPr>
    <w:rPr>
      <w:rFonts w:ascii="Times New Roman" w:hAnsi="Times New Roman"/>
      <w:sz w:val="24"/>
    </w:rPr>
  </w:style>
  <w:style w:type="character" w:customStyle="1" w:styleId="adtext">
    <w:name w:val="adtext"/>
    <w:basedOn w:val="DefaultParagraphFont"/>
    <w:rsid w:val="00426BC9"/>
  </w:style>
  <w:style w:type="character" w:customStyle="1" w:styleId="UL-Bold">
    <w:name w:val="UL-Bold"/>
    <w:basedOn w:val="DefaultParagraphFont"/>
    <w:rsid w:val="00426BC9"/>
    <w:rPr>
      <w:u w:val="thick"/>
    </w:rPr>
  </w:style>
  <w:style w:type="character" w:customStyle="1" w:styleId="UL-None">
    <w:name w:val="UL-None"/>
    <w:basedOn w:val="DefaultParagraphFont"/>
    <w:rsid w:val="00426BC9"/>
    <w:rPr>
      <w:strike w:val="0"/>
      <w:dstrike w:val="0"/>
      <w:u w:val="none"/>
      <w:effect w:val="none"/>
    </w:rPr>
  </w:style>
  <w:style w:type="character" w:customStyle="1" w:styleId="gl">
    <w:name w:val="gl"/>
    <w:basedOn w:val="DefaultParagraphFont"/>
    <w:rsid w:val="00426BC9"/>
  </w:style>
  <w:style w:type="character" w:customStyle="1" w:styleId="qu730rj69h">
    <w:name w:val="qu730rj69h"/>
    <w:basedOn w:val="DefaultParagraphFont"/>
    <w:rsid w:val="00426BC9"/>
  </w:style>
  <w:style w:type="paragraph" w:customStyle="1" w:styleId="optext">
    <w:name w:val="optext"/>
    <w:basedOn w:val="Normal"/>
    <w:uiPriority w:val="99"/>
    <w:qFormat/>
    <w:rsid w:val="00426BC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426BC9"/>
  </w:style>
  <w:style w:type="character" w:customStyle="1" w:styleId="icr880">
    <w:name w:val="icr880"/>
    <w:basedOn w:val="DefaultParagraphFont"/>
    <w:rsid w:val="00426BC9"/>
  </w:style>
  <w:style w:type="character" w:customStyle="1" w:styleId="hx23q54">
    <w:name w:val="hx23q54"/>
    <w:basedOn w:val="DefaultParagraphFont"/>
    <w:rsid w:val="00426BC9"/>
  </w:style>
  <w:style w:type="character" w:customStyle="1" w:styleId="m-5348258726587825636gmail-style13ptbold">
    <w:name w:val="m_-5348258726587825636gmail-style13ptbold"/>
    <w:basedOn w:val="DefaultParagraphFont"/>
    <w:rsid w:val="00426BC9"/>
  </w:style>
  <w:style w:type="character" w:customStyle="1" w:styleId="m-5348258726587825636gmail-styleunderline">
    <w:name w:val="m_-5348258726587825636gmail-styleunderline"/>
    <w:basedOn w:val="DefaultParagraphFont"/>
    <w:rsid w:val="00426BC9"/>
  </w:style>
  <w:style w:type="character" w:customStyle="1" w:styleId="CardsFont12ptCharChar">
    <w:name w:val="Cards + Font: 12 pt Char Char"/>
    <w:basedOn w:val="DefaultParagraphFont"/>
    <w:rsid w:val="00426BC9"/>
    <w:rPr>
      <w:sz w:val="24"/>
      <w:szCs w:val="24"/>
      <w:u w:val="thick"/>
      <w:lang w:val="en-US" w:eastAsia="en-US" w:bidi="ar-SA"/>
    </w:rPr>
  </w:style>
  <w:style w:type="character" w:customStyle="1" w:styleId="NothingChar1">
    <w:name w:val="Nothing Char1"/>
    <w:basedOn w:val="DefaultParagraphFont"/>
    <w:rsid w:val="00426BC9"/>
    <w:rPr>
      <w:lang w:val="en-US" w:eastAsia="en-US" w:bidi="ar-SA"/>
    </w:rPr>
  </w:style>
  <w:style w:type="paragraph" w:customStyle="1" w:styleId="useless">
    <w:name w:val="useless"/>
    <w:basedOn w:val="Normal"/>
    <w:uiPriority w:val="99"/>
    <w:qFormat/>
    <w:rsid w:val="00426BC9"/>
    <w:rPr>
      <w:rFonts w:ascii="Times New Roman" w:eastAsia="Times New Roman" w:hAnsi="Times New Roman"/>
      <w:sz w:val="12"/>
    </w:rPr>
  </w:style>
  <w:style w:type="character" w:customStyle="1" w:styleId="DDIUnderline">
    <w:name w:val="DDI Underline"/>
    <w:qFormat/>
    <w:rsid w:val="00426BC9"/>
    <w:rPr>
      <w:rFonts w:ascii="Times New Roman" w:hAnsi="Times New Roman"/>
      <w:sz w:val="24"/>
      <w:u w:val="single"/>
    </w:rPr>
  </w:style>
  <w:style w:type="character" w:customStyle="1" w:styleId="Char1">
    <w:name w:val="Char1"/>
    <w:basedOn w:val="DefaultParagraphFont"/>
    <w:rsid w:val="00426BC9"/>
    <w:rPr>
      <w:rFonts w:cs="Arial"/>
      <w:b/>
      <w:bCs/>
      <w:iCs/>
      <w:sz w:val="24"/>
      <w:szCs w:val="28"/>
      <w:lang w:val="en-US" w:eastAsia="en-US" w:bidi="ar-SA"/>
    </w:rPr>
  </w:style>
  <w:style w:type="paragraph" w:customStyle="1" w:styleId="ALLCAPS">
    <w:name w:val="ALL CAPS"/>
    <w:basedOn w:val="Normal"/>
    <w:link w:val="ALLCAPSChar"/>
    <w:qFormat/>
    <w:rsid w:val="00426BC9"/>
    <w:rPr>
      <w:rFonts w:ascii="Times New Roman" w:eastAsia="Times New Roman" w:hAnsi="Times New Roman"/>
      <w:b/>
      <w:caps/>
      <w:sz w:val="16"/>
    </w:rPr>
  </w:style>
  <w:style w:type="character" w:customStyle="1" w:styleId="ALLCAPSChar">
    <w:name w:val="ALL CAPS Char"/>
    <w:basedOn w:val="DefaultParagraphFont"/>
    <w:link w:val="ALLCAPS"/>
    <w:rsid w:val="00426BC9"/>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426BC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426BC9"/>
    <w:rPr>
      <w:rFonts w:ascii="Times New Roman" w:eastAsia="Times New Roman" w:hAnsi="Times New Roman" w:cs="Calibri"/>
      <w:b/>
    </w:rPr>
  </w:style>
  <w:style w:type="character" w:customStyle="1" w:styleId="10ptnotbold">
    <w:name w:val="10ptnotbold"/>
    <w:basedOn w:val="DefaultParagraphFont"/>
    <w:rsid w:val="00426BC9"/>
    <w:rPr>
      <w:sz w:val="20"/>
    </w:rPr>
  </w:style>
  <w:style w:type="character" w:customStyle="1" w:styleId="Cites-AuthorDate">
    <w:name w:val="Cites-Author/Date"/>
    <w:rsid w:val="00426BC9"/>
    <w:rPr>
      <w:rFonts w:ascii="Helvetica" w:hAnsi="Helvetica"/>
      <w:b/>
      <w:sz w:val="22"/>
      <w:szCs w:val="24"/>
      <w:u w:val="thick"/>
    </w:rPr>
  </w:style>
  <w:style w:type="paragraph" w:customStyle="1" w:styleId="CiteTag">
    <w:name w:val="Cite/Tag"/>
    <w:basedOn w:val="Normal"/>
    <w:uiPriority w:val="99"/>
    <w:qFormat/>
    <w:rsid w:val="00426BC9"/>
    <w:rPr>
      <w:rFonts w:ascii="Times New Roman" w:eastAsia="Cambria" w:hAnsi="Times New Roman"/>
      <w:b/>
      <w:sz w:val="16"/>
    </w:rPr>
  </w:style>
  <w:style w:type="character" w:customStyle="1" w:styleId="CardsFont6ptChar1">
    <w:name w:val="Cards + Font: 6 pt Char1"/>
    <w:basedOn w:val="CardsChar"/>
    <w:link w:val="CardsFont6pt"/>
    <w:uiPriority w:val="99"/>
    <w:rsid w:val="00426BC9"/>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426BC9"/>
  </w:style>
  <w:style w:type="character" w:customStyle="1" w:styleId="m489902567989944824gmail-styleunderline">
    <w:name w:val="m_489902567989944824gmail-styleunderline"/>
    <w:basedOn w:val="DefaultParagraphFont"/>
    <w:rsid w:val="00426BC9"/>
  </w:style>
  <w:style w:type="character" w:customStyle="1" w:styleId="m-413333960618644972gmail-style13ptbold">
    <w:name w:val="m_-413333960618644972gmail-style13ptbold"/>
    <w:basedOn w:val="DefaultParagraphFont"/>
    <w:rsid w:val="00426BC9"/>
  </w:style>
  <w:style w:type="character" w:customStyle="1" w:styleId="m-413333960618644972gmail-styleunderline">
    <w:name w:val="m_-413333960618644972gmail-styleunderline"/>
    <w:basedOn w:val="DefaultParagraphFont"/>
    <w:rsid w:val="00426BC9"/>
  </w:style>
  <w:style w:type="character" w:customStyle="1" w:styleId="m8314098763611656848gmail-stylestylebold12pt">
    <w:name w:val="m_8314098763611656848gmail-stylestylebold12pt"/>
    <w:basedOn w:val="DefaultParagraphFont"/>
    <w:rsid w:val="00426BC9"/>
  </w:style>
  <w:style w:type="character" w:customStyle="1" w:styleId="m8314098763611656848gmail-styleboldunderline">
    <w:name w:val="m_8314098763611656848gmail-styleboldunderline"/>
    <w:basedOn w:val="DefaultParagraphFont"/>
    <w:rsid w:val="00426BC9"/>
  </w:style>
  <w:style w:type="paragraph" w:customStyle="1" w:styleId="Spacer">
    <w:name w:val="Spacer"/>
    <w:basedOn w:val="Heading1"/>
    <w:link w:val="SpacerChar"/>
    <w:autoRedefine/>
    <w:uiPriority w:val="4"/>
    <w:qFormat/>
    <w:rsid w:val="00426BC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26BC9"/>
    <w:rPr>
      <w:rFonts w:ascii="Calibri" w:eastAsiaTheme="majorEastAsia" w:hAnsi="Calibri" w:cstheme="majorBidi"/>
      <w:b/>
      <w:bCs/>
      <w:szCs w:val="32"/>
    </w:rPr>
  </w:style>
  <w:style w:type="paragraph" w:customStyle="1" w:styleId="TxBr41p1">
    <w:name w:val="TxBr_41p1"/>
    <w:basedOn w:val="Normal"/>
    <w:qFormat/>
    <w:rsid w:val="00426BC9"/>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426BC9"/>
    <w:rPr>
      <w:rFonts w:ascii="Georgia" w:eastAsia="Times New Roman" w:hAnsi="Georgia" w:cs="Arial" w:hint="default"/>
      <w:b/>
      <w:bCs/>
      <w:kern w:val="32"/>
      <w:sz w:val="28"/>
      <w:szCs w:val="32"/>
    </w:rPr>
  </w:style>
  <w:style w:type="character" w:customStyle="1" w:styleId="CiteReal0">
    <w:name w:val="CiteReal"/>
    <w:uiPriority w:val="1"/>
    <w:qFormat/>
    <w:rsid w:val="00426BC9"/>
    <w:rPr>
      <w:rFonts w:ascii="Arial" w:hAnsi="Arial"/>
      <w:b/>
      <w:sz w:val="24"/>
      <w:u w:val="single"/>
    </w:rPr>
  </w:style>
  <w:style w:type="character" w:customStyle="1" w:styleId="dropcap1">
    <w:name w:val="dropcap1"/>
    <w:rsid w:val="00426BC9"/>
  </w:style>
  <w:style w:type="paragraph" w:customStyle="1" w:styleId="Style31">
    <w:name w:val="Style31"/>
    <w:basedOn w:val="Normal"/>
    <w:uiPriority w:val="99"/>
    <w:rsid w:val="00426BC9"/>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426BC9"/>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426BC9"/>
    <w:pPr>
      <w:spacing w:line="200" w:lineRule="exact"/>
      <w:jc w:val="both"/>
    </w:pPr>
    <w:rPr>
      <w:rFonts w:ascii="Palatino Linotype" w:hAnsi="Palatino Linotype" w:cs="Palatino Linotype"/>
      <w:sz w:val="16"/>
    </w:rPr>
  </w:style>
  <w:style w:type="character" w:customStyle="1" w:styleId="FontStyle72">
    <w:name w:val="Font Style72"/>
    <w:uiPriority w:val="99"/>
    <w:rsid w:val="00426BC9"/>
    <w:rPr>
      <w:rFonts w:ascii="Cambria" w:hAnsi="Cambria" w:cs="Cambria" w:hint="default"/>
      <w:sz w:val="16"/>
      <w:szCs w:val="16"/>
    </w:rPr>
  </w:style>
  <w:style w:type="character" w:customStyle="1" w:styleId="FontStyle73">
    <w:name w:val="Font Style73"/>
    <w:uiPriority w:val="99"/>
    <w:rsid w:val="00426BC9"/>
    <w:rPr>
      <w:rFonts w:ascii="Cambria" w:hAnsi="Cambria" w:cs="Cambria" w:hint="default"/>
      <w:i/>
      <w:iCs/>
      <w:sz w:val="16"/>
      <w:szCs w:val="16"/>
    </w:rPr>
  </w:style>
  <w:style w:type="character" w:customStyle="1" w:styleId="UnderlinestyleChar2">
    <w:name w:val="Underline style Char2"/>
    <w:rsid w:val="00426BC9"/>
    <w:rPr>
      <w:sz w:val="22"/>
      <w:szCs w:val="24"/>
      <w:u w:val="single"/>
      <w:lang w:val="en-US" w:eastAsia="en-US" w:bidi="ar-SA"/>
    </w:rPr>
  </w:style>
  <w:style w:type="paragraph" w:customStyle="1" w:styleId="CitationCharChar">
    <w:name w:val="Citation Char Char"/>
    <w:basedOn w:val="Normal"/>
    <w:uiPriority w:val="6"/>
    <w:qFormat/>
    <w:rsid w:val="00426BC9"/>
    <w:pPr>
      <w:ind w:left="1440" w:right="1440"/>
    </w:pPr>
    <w:rPr>
      <w:rFonts w:ascii="Cambria" w:eastAsia="Verdana" w:hAnsi="Cambria" w:cs="Cambria"/>
      <w:sz w:val="16"/>
      <w:szCs w:val="20"/>
      <w:u w:val="single"/>
    </w:rPr>
  </w:style>
  <w:style w:type="character" w:customStyle="1" w:styleId="FontStyle49">
    <w:name w:val="Font Style49"/>
    <w:uiPriority w:val="99"/>
    <w:rsid w:val="00426BC9"/>
    <w:rPr>
      <w:rFonts w:ascii="Cambria" w:hAnsi="Cambria" w:cs="Cambria"/>
      <w:sz w:val="20"/>
      <w:szCs w:val="20"/>
    </w:rPr>
  </w:style>
  <w:style w:type="character" w:customStyle="1" w:styleId="FontStyle50">
    <w:name w:val="Font Style50"/>
    <w:uiPriority w:val="99"/>
    <w:rsid w:val="00426BC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6BC9"/>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426BC9"/>
    <w:rPr>
      <w:rFonts w:ascii="Cambria" w:eastAsia="Cambria" w:hAnsi="Cambria" w:cs="Cambria"/>
      <w:spacing w:val="-3"/>
      <w:sz w:val="16"/>
      <w:szCs w:val="20"/>
    </w:rPr>
  </w:style>
  <w:style w:type="character" w:customStyle="1" w:styleId="kn">
    <w:name w:val="kn"/>
    <w:basedOn w:val="DefaultParagraphFont"/>
    <w:rsid w:val="00426BC9"/>
  </w:style>
  <w:style w:type="character" w:customStyle="1" w:styleId="StyleStyleUnderlineUnderlineStyleBoldUnderlineIntenseEmphas">
    <w:name w:val="Style Style UnderlineUnderlineStyle Bold UnderlineIntense Emphas..."/>
    <w:basedOn w:val="DefaultParagraphFont"/>
    <w:rsid w:val="00426BC9"/>
    <w:rPr>
      <w:b/>
      <w:bCs/>
      <w:sz w:val="26"/>
      <w:u w:val="single"/>
    </w:rPr>
  </w:style>
  <w:style w:type="character" w:customStyle="1" w:styleId="articoloinside">
    <w:name w:val="articolo_inside"/>
    <w:rsid w:val="00426BC9"/>
  </w:style>
  <w:style w:type="paragraph" w:customStyle="1" w:styleId="pagetools">
    <w:name w:val="pagetools"/>
    <w:basedOn w:val="Normal"/>
    <w:rsid w:val="00426BC9"/>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426BC9"/>
  </w:style>
  <w:style w:type="character" w:customStyle="1" w:styleId="job">
    <w:name w:val="job"/>
    <w:basedOn w:val="DefaultParagraphFont"/>
    <w:rsid w:val="00426BC9"/>
  </w:style>
  <w:style w:type="character" w:customStyle="1" w:styleId="publisher">
    <w:name w:val="publisher"/>
    <w:basedOn w:val="DefaultParagraphFont"/>
    <w:rsid w:val="00426BC9"/>
  </w:style>
  <w:style w:type="character" w:customStyle="1" w:styleId="pubyear">
    <w:name w:val="pubyear"/>
    <w:basedOn w:val="DefaultParagraphFont"/>
    <w:rsid w:val="00426BC9"/>
  </w:style>
  <w:style w:type="character" w:customStyle="1" w:styleId="pubcity">
    <w:name w:val="pubcity"/>
    <w:basedOn w:val="DefaultParagraphFont"/>
    <w:rsid w:val="00426BC9"/>
  </w:style>
  <w:style w:type="character" w:customStyle="1" w:styleId="bodycontentlink">
    <w:name w:val="bodycontentlink"/>
    <w:basedOn w:val="DefaultParagraphFont"/>
    <w:rsid w:val="00426BC9"/>
  </w:style>
  <w:style w:type="paragraph" w:customStyle="1" w:styleId="C-Text">
    <w:name w:val="C-Text"/>
    <w:basedOn w:val="Normal"/>
    <w:rsid w:val="00426BC9"/>
    <w:pPr>
      <w:tabs>
        <w:tab w:val="num" w:pos="720"/>
      </w:tabs>
      <w:ind w:left="720" w:hanging="360"/>
    </w:pPr>
    <w:rPr>
      <w:rFonts w:ascii="Book Antiqua" w:hAnsi="Book Antiqua" w:cstheme="minorBidi"/>
      <w:sz w:val="24"/>
    </w:rPr>
  </w:style>
  <w:style w:type="character" w:customStyle="1" w:styleId="ecdate">
    <w:name w:val="ec_date"/>
    <w:basedOn w:val="DefaultParagraphFont"/>
    <w:rsid w:val="00426BC9"/>
    <w:rPr>
      <w:rFonts w:ascii="Symbol" w:hAnsi="Symbol" w:hint="default"/>
      <w:sz w:val="20"/>
      <w:szCs w:val="20"/>
      <w:shd w:val="clear" w:color="auto" w:fill="FFFFFF"/>
    </w:rPr>
  </w:style>
  <w:style w:type="paragraph" w:customStyle="1" w:styleId="ecmsonormal">
    <w:name w:val="ec_msonormal"/>
    <w:basedOn w:val="Normal"/>
    <w:rsid w:val="00426BC9"/>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426BC9"/>
  </w:style>
  <w:style w:type="character" w:customStyle="1" w:styleId="articleheadline">
    <w:name w:val="articleheadline"/>
    <w:basedOn w:val="DefaultParagraphFont"/>
    <w:rsid w:val="00426BC9"/>
  </w:style>
  <w:style w:type="paragraph" w:customStyle="1" w:styleId="u-intro">
    <w:name w:val="u-intro"/>
    <w:basedOn w:val="Normal"/>
    <w:rsid w:val="00426BC9"/>
    <w:pPr>
      <w:spacing w:before="100" w:beforeAutospacing="1" w:after="100" w:afterAutospacing="1"/>
    </w:pPr>
    <w:rPr>
      <w:rFonts w:cstheme="minorBidi"/>
      <w:sz w:val="24"/>
    </w:rPr>
  </w:style>
  <w:style w:type="character" w:customStyle="1" w:styleId="u-byline">
    <w:name w:val="u-byline"/>
    <w:basedOn w:val="DefaultParagraphFont"/>
    <w:rsid w:val="00426BC9"/>
  </w:style>
  <w:style w:type="character" w:customStyle="1" w:styleId="articlebya">
    <w:name w:val="articleby_a"/>
    <w:basedOn w:val="DefaultParagraphFont"/>
    <w:rsid w:val="00426BC9"/>
  </w:style>
  <w:style w:type="character" w:customStyle="1" w:styleId="popupwinby">
    <w:name w:val="popupwinby"/>
    <w:basedOn w:val="DefaultParagraphFont"/>
    <w:rsid w:val="00426BC9"/>
  </w:style>
  <w:style w:type="character" w:customStyle="1" w:styleId="storyheader">
    <w:name w:val="storyheader"/>
    <w:basedOn w:val="DefaultParagraphFont"/>
    <w:rsid w:val="00426BC9"/>
  </w:style>
  <w:style w:type="character" w:customStyle="1" w:styleId="marron">
    <w:name w:val="marron"/>
    <w:basedOn w:val="DefaultParagraphFont"/>
    <w:rsid w:val="00426BC9"/>
  </w:style>
  <w:style w:type="paragraph" w:customStyle="1" w:styleId="StyleNormalWeb10pt">
    <w:name w:val="Style Normal (Web) + 10 pt"/>
    <w:basedOn w:val="NormalWeb"/>
    <w:next w:val="Normal"/>
    <w:rsid w:val="00426BC9"/>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426BC9"/>
    <w:rPr>
      <w:szCs w:val="24"/>
      <w:lang w:val="en-US" w:eastAsia="en-US" w:bidi="ar-SA"/>
    </w:rPr>
  </w:style>
  <w:style w:type="paragraph" w:customStyle="1" w:styleId="TagCiteShells">
    <w:name w:val="Tag/Cite/Shells"/>
    <w:basedOn w:val="Normal"/>
    <w:rsid w:val="00426BC9"/>
    <w:rPr>
      <w:rFonts w:cstheme="minorBidi"/>
      <w:b/>
      <w:sz w:val="16"/>
    </w:rPr>
  </w:style>
  <w:style w:type="paragraph" w:customStyle="1" w:styleId="DefinitionTerm">
    <w:name w:val="Definition Term"/>
    <w:basedOn w:val="Normal"/>
    <w:next w:val="Normal"/>
    <w:rsid w:val="00426BC9"/>
    <w:rPr>
      <w:rFonts w:cstheme="minorBidi"/>
      <w:snapToGrid w:val="0"/>
      <w:sz w:val="24"/>
    </w:rPr>
  </w:style>
  <w:style w:type="character" w:customStyle="1" w:styleId="Style3CharChar">
    <w:name w:val="Style3 Char Char"/>
    <w:basedOn w:val="DefaultParagraphFont"/>
    <w:rsid w:val="00426BC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6BC9"/>
    <w:pPr>
      <w:spacing w:after="60"/>
    </w:pPr>
    <w:rPr>
      <w:rFonts w:eastAsia="Segoe UI" w:cs="Cambria"/>
      <w:caps/>
      <w:sz w:val="20"/>
      <w:lang w:eastAsia="zh-CN"/>
    </w:rPr>
  </w:style>
  <w:style w:type="character" w:customStyle="1" w:styleId="NormalChar0">
    <w:name w:val="Normal Char"/>
    <w:basedOn w:val="DefaultParagraphFont"/>
    <w:rsid w:val="00426BC9"/>
    <w:rPr>
      <w:lang w:eastAsia="en-US"/>
    </w:rPr>
  </w:style>
  <w:style w:type="character" w:customStyle="1" w:styleId="BoldUnderlineChar2">
    <w:name w:val="Bold + Underline Char"/>
    <w:basedOn w:val="DefaultParagraphFont"/>
    <w:rsid w:val="00426BC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26BC9"/>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426BC9"/>
  </w:style>
  <w:style w:type="character" w:customStyle="1" w:styleId="CharacterStyle7">
    <w:name w:val="Character Style 7"/>
    <w:rsid w:val="00426BC9"/>
    <w:rPr>
      <w:rFonts w:ascii="Trebuchet MS" w:hAnsi="Trebuchet MS" w:cs="Trebuchet MS"/>
      <w:sz w:val="20"/>
      <w:szCs w:val="20"/>
      <w:u w:val="single"/>
    </w:rPr>
  </w:style>
  <w:style w:type="character" w:customStyle="1" w:styleId="StyleStyle4Char">
    <w:name w:val="Style Style4 + Char"/>
    <w:basedOn w:val="DefaultParagraphFont"/>
    <w:rsid w:val="00426BC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6BC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6BC9"/>
    <w:rPr>
      <w:rFonts w:ascii="Symbol" w:hAnsi="Symbol" w:cstheme="minorBidi"/>
      <w:sz w:val="21"/>
      <w:szCs w:val="21"/>
      <w:u w:val="thick"/>
    </w:rPr>
  </w:style>
  <w:style w:type="character" w:customStyle="1" w:styleId="UnderlinedEvidenceCharChar">
    <w:name w:val="Underlined Evidence Char Char"/>
    <w:basedOn w:val="DefaultParagraphFont"/>
    <w:rsid w:val="00426BC9"/>
    <w:rPr>
      <w:rFonts w:ascii="Symbol" w:hAnsi="Symbol"/>
      <w:sz w:val="21"/>
      <w:szCs w:val="21"/>
      <w:u w:val="thick"/>
      <w:lang w:val="en-US" w:eastAsia="en-US" w:bidi="ar-SA"/>
    </w:rPr>
  </w:style>
  <w:style w:type="character" w:styleId="PlaceholderText">
    <w:name w:val="Placeholder Text"/>
    <w:basedOn w:val="DefaultParagraphFont"/>
    <w:uiPriority w:val="99"/>
    <w:rsid w:val="00426BC9"/>
    <w:rPr>
      <w:color w:val="808080"/>
    </w:rPr>
  </w:style>
  <w:style w:type="paragraph" w:customStyle="1" w:styleId="Cite8">
    <w:name w:val="Cite8"/>
    <w:basedOn w:val="Normal"/>
    <w:autoRedefine/>
    <w:qFormat/>
    <w:rsid w:val="00426BC9"/>
    <w:rPr>
      <w:rFonts w:ascii="Trebuchet MS" w:eastAsia="Verdana" w:hAnsi="Trebuchet MS" w:cs="Cambria"/>
      <w:sz w:val="16"/>
    </w:rPr>
  </w:style>
  <w:style w:type="paragraph" w:customStyle="1" w:styleId="8font">
    <w:name w:val="8font"/>
    <w:basedOn w:val="Normal"/>
    <w:next w:val="Normal"/>
    <w:autoRedefine/>
    <w:qFormat/>
    <w:rsid w:val="00426BC9"/>
    <w:rPr>
      <w:rFonts w:eastAsia="Cambria Math" w:cs="Cambria"/>
      <w:sz w:val="16"/>
      <w:szCs w:val="16"/>
    </w:rPr>
  </w:style>
  <w:style w:type="character" w:customStyle="1" w:styleId="NoterefInText">
    <w:name w:val="_NoterefInText"/>
    <w:uiPriority w:val="99"/>
    <w:rsid w:val="00426BC9"/>
    <w:rPr>
      <w:rFonts w:cs="AKDPE C+ Utopia"/>
      <w:color w:val="000000"/>
    </w:rPr>
  </w:style>
  <w:style w:type="character" w:customStyle="1" w:styleId="postauthor">
    <w:name w:val="postauthor"/>
    <w:basedOn w:val="DefaultParagraphFont"/>
    <w:rsid w:val="00426BC9"/>
  </w:style>
  <w:style w:type="paragraph" w:customStyle="1" w:styleId="notes-source-hasnotes">
    <w:name w:val="notes-source-hasnotes"/>
    <w:basedOn w:val="Normal"/>
    <w:rsid w:val="00426BC9"/>
    <w:pPr>
      <w:spacing w:before="100" w:beforeAutospacing="1" w:after="100" w:afterAutospacing="1"/>
    </w:pPr>
    <w:rPr>
      <w:rFonts w:ascii="Tahoma" w:hAnsi="Tahoma" w:cstheme="minorBidi"/>
      <w:sz w:val="16"/>
      <w:szCs w:val="20"/>
    </w:rPr>
  </w:style>
  <w:style w:type="character" w:customStyle="1" w:styleId="span">
    <w:name w:val="span"/>
    <w:basedOn w:val="DefaultParagraphFont"/>
    <w:rsid w:val="00426BC9"/>
  </w:style>
  <w:style w:type="character" w:customStyle="1" w:styleId="maintitle">
    <w:name w:val="maintitle"/>
    <w:basedOn w:val="DefaultParagraphFont"/>
    <w:rsid w:val="00426BC9"/>
  </w:style>
  <w:style w:type="character" w:customStyle="1" w:styleId="thirdparty-logo">
    <w:name w:val="thirdparty-logo"/>
    <w:basedOn w:val="DefaultParagraphFont"/>
    <w:rsid w:val="00426BC9"/>
  </w:style>
  <w:style w:type="character" w:customStyle="1" w:styleId="posted">
    <w:name w:val="posted"/>
    <w:basedOn w:val="DefaultParagraphFont"/>
    <w:rsid w:val="00426BC9"/>
  </w:style>
  <w:style w:type="character" w:customStyle="1" w:styleId="ticker">
    <w:name w:val="ticker"/>
    <w:basedOn w:val="DefaultParagraphFont"/>
    <w:rsid w:val="00426BC9"/>
  </w:style>
  <w:style w:type="paragraph" w:customStyle="1" w:styleId="articlemeta">
    <w:name w:val="articlemeta"/>
    <w:basedOn w:val="Normal"/>
    <w:rsid w:val="00426BC9"/>
    <w:pPr>
      <w:spacing w:before="100" w:beforeAutospacing="1" w:after="100" w:afterAutospacing="1"/>
    </w:pPr>
    <w:rPr>
      <w:rFonts w:ascii="Tahoma" w:hAnsi="Tahoma" w:cstheme="minorBidi"/>
      <w:sz w:val="16"/>
      <w:szCs w:val="20"/>
    </w:rPr>
  </w:style>
  <w:style w:type="character" w:customStyle="1" w:styleId="vcard">
    <w:name w:val="vcard"/>
    <w:basedOn w:val="DefaultParagraphFont"/>
    <w:rsid w:val="00426BC9"/>
  </w:style>
  <w:style w:type="character" w:customStyle="1" w:styleId="print-footnote">
    <w:name w:val="print-footnote"/>
    <w:basedOn w:val="DefaultParagraphFont"/>
    <w:rsid w:val="00426BC9"/>
  </w:style>
  <w:style w:type="character" w:customStyle="1" w:styleId="datestring">
    <w:name w:val="datestring"/>
    <w:basedOn w:val="DefaultParagraphFont"/>
    <w:rsid w:val="00426BC9"/>
  </w:style>
  <w:style w:type="paragraph" w:customStyle="1" w:styleId="noindent0">
    <w:name w:val="no_indent"/>
    <w:basedOn w:val="Normal"/>
    <w:rsid w:val="00426BC9"/>
    <w:pPr>
      <w:spacing w:before="100" w:beforeAutospacing="1" w:after="100" w:afterAutospacing="1"/>
    </w:pPr>
    <w:rPr>
      <w:rFonts w:ascii="Tahoma" w:hAnsi="Tahoma" w:cstheme="minorBidi"/>
      <w:sz w:val="16"/>
      <w:szCs w:val="20"/>
    </w:rPr>
  </w:style>
  <w:style w:type="character" w:customStyle="1" w:styleId="email">
    <w:name w:val="email"/>
    <w:basedOn w:val="DefaultParagraphFont"/>
    <w:rsid w:val="00426BC9"/>
  </w:style>
  <w:style w:type="paragraph" w:customStyle="1" w:styleId="left">
    <w:name w:val="left"/>
    <w:basedOn w:val="Normal"/>
    <w:rsid w:val="00426BC9"/>
    <w:pPr>
      <w:spacing w:before="100" w:beforeAutospacing="1" w:after="100" w:afterAutospacing="1"/>
    </w:pPr>
    <w:rPr>
      <w:rFonts w:ascii="Tahoma" w:hAnsi="Tahoma" w:cstheme="minorBidi"/>
      <w:sz w:val="16"/>
      <w:szCs w:val="20"/>
    </w:rPr>
  </w:style>
  <w:style w:type="paragraph" w:customStyle="1" w:styleId="right">
    <w:name w:val="right"/>
    <w:basedOn w:val="Normal"/>
    <w:rsid w:val="00426BC9"/>
    <w:pPr>
      <w:spacing w:before="100" w:beforeAutospacing="1" w:after="100" w:afterAutospacing="1"/>
    </w:pPr>
    <w:rPr>
      <w:rFonts w:ascii="Tahoma" w:hAnsi="Tahoma" w:cstheme="minorBidi"/>
      <w:sz w:val="16"/>
      <w:szCs w:val="20"/>
    </w:rPr>
  </w:style>
  <w:style w:type="character" w:customStyle="1" w:styleId="gptad">
    <w:name w:val="gptad"/>
    <w:basedOn w:val="DefaultParagraphFont"/>
    <w:rsid w:val="00426BC9"/>
  </w:style>
  <w:style w:type="paragraph" w:customStyle="1" w:styleId="creditpostedmodified">
    <w:name w:val="credit_posted_modified"/>
    <w:basedOn w:val="Normal"/>
    <w:rsid w:val="00426BC9"/>
    <w:pPr>
      <w:spacing w:before="100" w:beforeAutospacing="1" w:after="100" w:afterAutospacing="1"/>
    </w:pPr>
    <w:rPr>
      <w:rFonts w:ascii="Tahoma" w:hAnsi="Tahoma" w:cstheme="minorBidi"/>
      <w:sz w:val="16"/>
      <w:szCs w:val="20"/>
    </w:rPr>
  </w:style>
  <w:style w:type="character" w:customStyle="1" w:styleId="creditline">
    <w:name w:val="creditline"/>
    <w:basedOn w:val="DefaultParagraphFont"/>
    <w:rsid w:val="00426BC9"/>
  </w:style>
  <w:style w:type="character" w:customStyle="1" w:styleId="grd">
    <w:name w:val="grd"/>
    <w:basedOn w:val="DefaultParagraphFont"/>
    <w:rsid w:val="00426BC9"/>
  </w:style>
  <w:style w:type="paragraph" w:customStyle="1" w:styleId="hs-text-container">
    <w:name w:val="hs-text-container"/>
    <w:basedOn w:val="Normal"/>
    <w:rsid w:val="00426BC9"/>
    <w:pPr>
      <w:spacing w:before="100" w:beforeAutospacing="1" w:after="100" w:afterAutospacing="1"/>
    </w:pPr>
    <w:rPr>
      <w:rFonts w:ascii="Tahoma" w:hAnsi="Tahoma" w:cstheme="minorBidi"/>
      <w:sz w:val="16"/>
      <w:szCs w:val="20"/>
    </w:rPr>
  </w:style>
  <w:style w:type="character" w:customStyle="1" w:styleId="created">
    <w:name w:val="created"/>
    <w:basedOn w:val="DefaultParagraphFont"/>
    <w:rsid w:val="00426BC9"/>
  </w:style>
  <w:style w:type="character" w:customStyle="1" w:styleId="changed">
    <w:name w:val="changed"/>
    <w:basedOn w:val="DefaultParagraphFont"/>
    <w:rsid w:val="00426BC9"/>
  </w:style>
  <w:style w:type="character" w:customStyle="1" w:styleId="article-author-name">
    <w:name w:val="article-author-name"/>
    <w:basedOn w:val="DefaultParagraphFont"/>
    <w:rsid w:val="00426BC9"/>
  </w:style>
  <w:style w:type="character" w:customStyle="1" w:styleId="bioexcerpt">
    <w:name w:val="bio_excerpt"/>
    <w:basedOn w:val="DefaultParagraphFont"/>
    <w:rsid w:val="00426BC9"/>
  </w:style>
  <w:style w:type="character" w:customStyle="1" w:styleId="commentcount">
    <w:name w:val="comment_count"/>
    <w:basedOn w:val="DefaultParagraphFont"/>
    <w:rsid w:val="00426BC9"/>
  </w:style>
  <w:style w:type="character" w:customStyle="1" w:styleId="searchtermshighlighted">
    <w:name w:val="searchtermshighlighted"/>
    <w:basedOn w:val="DefaultParagraphFont"/>
    <w:rsid w:val="00426BC9"/>
  </w:style>
  <w:style w:type="character" w:customStyle="1" w:styleId="contributornametrigger">
    <w:name w:val="contributornametrigger"/>
    <w:basedOn w:val="DefaultParagraphFont"/>
    <w:rsid w:val="00426BC9"/>
  </w:style>
  <w:style w:type="character" w:customStyle="1" w:styleId="bylinepipe">
    <w:name w:val="bylinepipe"/>
    <w:basedOn w:val="DefaultParagraphFont"/>
    <w:rsid w:val="00426BC9"/>
  </w:style>
  <w:style w:type="character" w:customStyle="1" w:styleId="lucenesearchresulturlb">
    <w:name w:val="lucene_search_result_url_b"/>
    <w:basedOn w:val="DefaultParagraphFont"/>
    <w:rsid w:val="00426BC9"/>
  </w:style>
  <w:style w:type="character" w:customStyle="1" w:styleId="faculty-title">
    <w:name w:val="faculty-title"/>
    <w:basedOn w:val="DefaultParagraphFont"/>
    <w:rsid w:val="00426BC9"/>
  </w:style>
  <w:style w:type="character" w:customStyle="1" w:styleId="count">
    <w:name w:val="count"/>
    <w:basedOn w:val="DefaultParagraphFont"/>
    <w:rsid w:val="00426BC9"/>
  </w:style>
  <w:style w:type="character" w:customStyle="1" w:styleId="volume">
    <w:name w:val="volume"/>
    <w:basedOn w:val="DefaultParagraphFont"/>
    <w:rsid w:val="00426BC9"/>
  </w:style>
  <w:style w:type="character" w:customStyle="1" w:styleId="issue">
    <w:name w:val="issue"/>
    <w:basedOn w:val="DefaultParagraphFont"/>
    <w:rsid w:val="00426BC9"/>
  </w:style>
  <w:style w:type="character" w:customStyle="1" w:styleId="pages">
    <w:name w:val="pages"/>
    <w:basedOn w:val="DefaultParagraphFont"/>
    <w:rsid w:val="00426BC9"/>
  </w:style>
  <w:style w:type="character" w:customStyle="1" w:styleId="field-content">
    <w:name w:val="field-content"/>
    <w:basedOn w:val="DefaultParagraphFont"/>
    <w:rsid w:val="00426BC9"/>
  </w:style>
  <w:style w:type="character" w:customStyle="1" w:styleId="person">
    <w:name w:val="person"/>
    <w:basedOn w:val="DefaultParagraphFont"/>
    <w:rsid w:val="00426BC9"/>
  </w:style>
  <w:style w:type="character" w:customStyle="1" w:styleId="corresponding">
    <w:name w:val="corresponding"/>
    <w:basedOn w:val="DefaultParagraphFont"/>
    <w:rsid w:val="00426BC9"/>
  </w:style>
  <w:style w:type="character" w:customStyle="1" w:styleId="entry-date">
    <w:name w:val="entry-date"/>
    <w:basedOn w:val="DefaultParagraphFont"/>
    <w:rsid w:val="00426BC9"/>
  </w:style>
  <w:style w:type="paragraph" w:customStyle="1" w:styleId="entry-meta">
    <w:name w:val="entry-meta"/>
    <w:basedOn w:val="Normal"/>
    <w:rsid w:val="00426BC9"/>
    <w:pPr>
      <w:spacing w:before="100" w:beforeAutospacing="1" w:after="100" w:afterAutospacing="1"/>
    </w:pPr>
    <w:rPr>
      <w:rFonts w:ascii="Tahoma" w:hAnsi="Tahoma" w:cstheme="minorBidi"/>
      <w:sz w:val="16"/>
      <w:szCs w:val="20"/>
    </w:rPr>
  </w:style>
  <w:style w:type="character" w:customStyle="1" w:styleId="post-time">
    <w:name w:val="post-time"/>
    <w:basedOn w:val="DefaultParagraphFont"/>
    <w:rsid w:val="00426BC9"/>
  </w:style>
  <w:style w:type="character" w:customStyle="1" w:styleId="post-category">
    <w:name w:val="post-category"/>
    <w:basedOn w:val="DefaultParagraphFont"/>
    <w:rsid w:val="00426BC9"/>
  </w:style>
  <w:style w:type="character" w:customStyle="1" w:styleId="post-author">
    <w:name w:val="post-author"/>
    <w:basedOn w:val="DefaultParagraphFont"/>
    <w:rsid w:val="00426BC9"/>
  </w:style>
  <w:style w:type="character" w:customStyle="1" w:styleId="A10">
    <w:name w:val="A10"/>
    <w:uiPriority w:val="99"/>
    <w:rsid w:val="00426BC9"/>
    <w:rPr>
      <w:rFonts w:cs="MS Mincho"/>
      <w:color w:val="000000"/>
      <w:sz w:val="11"/>
      <w:szCs w:val="11"/>
    </w:rPr>
  </w:style>
  <w:style w:type="paragraph" w:customStyle="1" w:styleId="Pa10">
    <w:name w:val="Pa10"/>
    <w:basedOn w:val="Default"/>
    <w:next w:val="Default"/>
    <w:uiPriority w:val="99"/>
    <w:rsid w:val="00426BC9"/>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426BC9"/>
    <w:pPr>
      <w:widowControl w:val="0"/>
      <w:spacing w:after="0" w:line="241" w:lineRule="atLeast"/>
    </w:pPr>
    <w:rPr>
      <w:rFonts w:ascii="Verdana" w:eastAsiaTheme="minorEastAsia" w:hAnsi="Verdana" w:cs="Cambria"/>
      <w:sz w:val="24"/>
    </w:rPr>
  </w:style>
  <w:style w:type="character" w:customStyle="1" w:styleId="A9">
    <w:name w:val="A9"/>
    <w:uiPriority w:val="99"/>
    <w:rsid w:val="00426BC9"/>
    <w:rPr>
      <w:rFonts w:cs="MS Mincho"/>
      <w:color w:val="000000"/>
      <w:sz w:val="14"/>
      <w:szCs w:val="14"/>
    </w:rPr>
  </w:style>
  <w:style w:type="paragraph" w:customStyle="1" w:styleId="articledetails">
    <w:name w:val="articledetails"/>
    <w:basedOn w:val="Normal"/>
    <w:rsid w:val="00426BC9"/>
    <w:pPr>
      <w:spacing w:before="100" w:beforeAutospacing="1" w:after="100" w:afterAutospacing="1"/>
    </w:pPr>
    <w:rPr>
      <w:rFonts w:ascii="Tahoma" w:hAnsi="Tahoma" w:cstheme="minorBidi"/>
      <w:sz w:val="16"/>
      <w:szCs w:val="20"/>
    </w:rPr>
  </w:style>
  <w:style w:type="character" w:customStyle="1" w:styleId="posted-and-updated">
    <w:name w:val="posted-and-updated"/>
    <w:basedOn w:val="DefaultParagraphFont"/>
    <w:rsid w:val="00426BC9"/>
  </w:style>
  <w:style w:type="paragraph" w:customStyle="1" w:styleId="aff">
    <w:name w:val="aff"/>
    <w:basedOn w:val="Normal"/>
    <w:rsid w:val="00426BC9"/>
    <w:pPr>
      <w:spacing w:before="100" w:beforeAutospacing="1" w:after="100" w:afterAutospacing="1"/>
    </w:pPr>
    <w:rPr>
      <w:rFonts w:ascii="Tahoma" w:hAnsi="Tahoma" w:cstheme="minorBidi"/>
      <w:sz w:val="16"/>
      <w:szCs w:val="20"/>
    </w:rPr>
  </w:style>
  <w:style w:type="character" w:customStyle="1" w:styleId="entry-author">
    <w:name w:val="entry-author"/>
    <w:basedOn w:val="DefaultParagraphFont"/>
    <w:rsid w:val="00426BC9"/>
  </w:style>
  <w:style w:type="character" w:customStyle="1" w:styleId="entry-author-name">
    <w:name w:val="entry-author-name"/>
    <w:basedOn w:val="DefaultParagraphFont"/>
    <w:rsid w:val="00426BC9"/>
  </w:style>
  <w:style w:type="character" w:customStyle="1" w:styleId="arial11">
    <w:name w:val="arial_11"/>
    <w:basedOn w:val="DefaultParagraphFont"/>
    <w:rsid w:val="00426BC9"/>
  </w:style>
  <w:style w:type="character" w:customStyle="1" w:styleId="contrib-degrees">
    <w:name w:val="contrib-degrees"/>
    <w:basedOn w:val="DefaultParagraphFont"/>
    <w:rsid w:val="00426BC9"/>
  </w:style>
  <w:style w:type="character" w:customStyle="1" w:styleId="contrib-on-behalf-of">
    <w:name w:val="contrib-on-behalf-of"/>
    <w:basedOn w:val="DefaultParagraphFont"/>
    <w:rsid w:val="00426BC9"/>
  </w:style>
  <w:style w:type="character" w:customStyle="1" w:styleId="pubtime">
    <w:name w:val="pubtime"/>
    <w:basedOn w:val="DefaultParagraphFont"/>
    <w:rsid w:val="00426BC9"/>
  </w:style>
  <w:style w:type="character" w:customStyle="1" w:styleId="time">
    <w:name w:val="time"/>
    <w:basedOn w:val="DefaultParagraphFont"/>
    <w:rsid w:val="00426BC9"/>
  </w:style>
  <w:style w:type="character" w:customStyle="1" w:styleId="fbcommentscount">
    <w:name w:val="fb_comments_count"/>
    <w:basedOn w:val="DefaultParagraphFont"/>
    <w:rsid w:val="00426BC9"/>
  </w:style>
  <w:style w:type="character" w:customStyle="1" w:styleId="stsharethiscustom">
    <w:name w:val="st_sharethis_custom"/>
    <w:basedOn w:val="DefaultParagraphFont"/>
    <w:rsid w:val="00426BC9"/>
  </w:style>
  <w:style w:type="paragraph" w:customStyle="1" w:styleId="permalinkable">
    <w:name w:val="permalinkable"/>
    <w:basedOn w:val="Normal"/>
    <w:rsid w:val="00426BC9"/>
    <w:pPr>
      <w:spacing w:before="100" w:beforeAutospacing="1" w:after="100" w:afterAutospacing="1"/>
    </w:pPr>
    <w:rPr>
      <w:rFonts w:ascii="Tahoma" w:hAnsi="Tahoma" w:cstheme="minorBidi"/>
      <w:sz w:val="16"/>
      <w:szCs w:val="20"/>
    </w:rPr>
  </w:style>
  <w:style w:type="character" w:customStyle="1" w:styleId="post-date">
    <w:name w:val="post-date"/>
    <w:basedOn w:val="DefaultParagraphFont"/>
    <w:rsid w:val="00426BC9"/>
  </w:style>
  <w:style w:type="character" w:customStyle="1" w:styleId="link-external">
    <w:name w:val="link-external"/>
    <w:basedOn w:val="DefaultParagraphFont"/>
    <w:rsid w:val="00426BC9"/>
  </w:style>
  <w:style w:type="character" w:customStyle="1" w:styleId="articleauthor">
    <w:name w:val="article_author"/>
    <w:basedOn w:val="DefaultParagraphFont"/>
    <w:rsid w:val="00426BC9"/>
  </w:style>
  <w:style w:type="character" w:customStyle="1" w:styleId="articleissue">
    <w:name w:val="article_issue"/>
    <w:basedOn w:val="DefaultParagraphFont"/>
    <w:rsid w:val="00426BC9"/>
  </w:style>
  <w:style w:type="character" w:customStyle="1" w:styleId="a-size-large">
    <w:name w:val="a-size-large"/>
    <w:basedOn w:val="DefaultParagraphFont"/>
    <w:rsid w:val="00426BC9"/>
  </w:style>
  <w:style w:type="character" w:customStyle="1" w:styleId="a-size-medium">
    <w:name w:val="a-size-medium"/>
    <w:basedOn w:val="DefaultParagraphFont"/>
    <w:rsid w:val="00426BC9"/>
  </w:style>
  <w:style w:type="character" w:customStyle="1" w:styleId="contribution">
    <w:name w:val="contribution"/>
    <w:basedOn w:val="DefaultParagraphFont"/>
    <w:rsid w:val="00426BC9"/>
  </w:style>
  <w:style w:type="character" w:customStyle="1" w:styleId="a-color-secondary">
    <w:name w:val="a-color-secondary"/>
    <w:basedOn w:val="DefaultParagraphFont"/>
    <w:rsid w:val="00426BC9"/>
  </w:style>
  <w:style w:type="paragraph" w:customStyle="1" w:styleId="sbyline">
    <w:name w:val="sbyline"/>
    <w:basedOn w:val="Normal"/>
    <w:rsid w:val="00426BC9"/>
    <w:pPr>
      <w:spacing w:before="100" w:beforeAutospacing="1" w:after="100" w:afterAutospacing="1"/>
    </w:pPr>
    <w:rPr>
      <w:rFonts w:ascii="Tahoma" w:hAnsi="Tahoma" w:cstheme="minorBidi"/>
      <w:sz w:val="16"/>
      <w:szCs w:val="20"/>
    </w:rPr>
  </w:style>
  <w:style w:type="character" w:customStyle="1" w:styleId="ui-author">
    <w:name w:val="ui-author"/>
    <w:basedOn w:val="DefaultParagraphFont"/>
    <w:rsid w:val="00426BC9"/>
  </w:style>
  <w:style w:type="character" w:customStyle="1" w:styleId="ui-staffline">
    <w:name w:val="ui-staffline"/>
    <w:basedOn w:val="DefaultParagraphFont"/>
    <w:rsid w:val="00426BC9"/>
  </w:style>
  <w:style w:type="paragraph" w:customStyle="1" w:styleId="promotion-tag-p">
    <w:name w:val="promotion-tag-p"/>
    <w:basedOn w:val="Normal"/>
    <w:rsid w:val="00426BC9"/>
    <w:pPr>
      <w:spacing w:before="100" w:beforeAutospacing="1" w:after="100" w:afterAutospacing="1"/>
    </w:pPr>
    <w:rPr>
      <w:rFonts w:ascii="Tahoma" w:hAnsi="Tahoma" w:cstheme="minorBidi"/>
      <w:sz w:val="16"/>
      <w:szCs w:val="20"/>
    </w:rPr>
  </w:style>
  <w:style w:type="paragraph" w:customStyle="1" w:styleId="heading">
    <w:name w:val="heading"/>
    <w:basedOn w:val="Normal"/>
    <w:rsid w:val="00426BC9"/>
    <w:pPr>
      <w:spacing w:before="100" w:beforeAutospacing="1" w:after="100" w:afterAutospacing="1"/>
    </w:pPr>
    <w:rPr>
      <w:rFonts w:ascii="Tahoma" w:hAnsi="Tahoma" w:cstheme="minorBidi"/>
      <w:sz w:val="16"/>
      <w:szCs w:val="20"/>
    </w:rPr>
  </w:style>
  <w:style w:type="character" w:customStyle="1" w:styleId="value">
    <w:name w:val="value"/>
    <w:basedOn w:val="DefaultParagraphFont"/>
    <w:rsid w:val="00426BC9"/>
  </w:style>
  <w:style w:type="character" w:customStyle="1" w:styleId="specialissuelabel">
    <w:name w:val="specialissuelabel"/>
    <w:basedOn w:val="DefaultParagraphFont"/>
    <w:rsid w:val="00426BC9"/>
  </w:style>
  <w:style w:type="character" w:customStyle="1" w:styleId="referencediv">
    <w:name w:val="referencediv"/>
    <w:basedOn w:val="DefaultParagraphFont"/>
    <w:rsid w:val="00426BC9"/>
  </w:style>
  <w:style w:type="character" w:customStyle="1" w:styleId="wp-smiley">
    <w:name w:val="wp-smiley"/>
    <w:basedOn w:val="DefaultParagraphFont"/>
    <w:rsid w:val="00426BC9"/>
  </w:style>
  <w:style w:type="character" w:customStyle="1" w:styleId="meta-prep">
    <w:name w:val="meta-prep"/>
    <w:basedOn w:val="DefaultParagraphFont"/>
    <w:rsid w:val="00426BC9"/>
  </w:style>
  <w:style w:type="character" w:customStyle="1" w:styleId="artjournal">
    <w:name w:val="art_journal"/>
    <w:basedOn w:val="DefaultParagraphFont"/>
    <w:rsid w:val="00426BC9"/>
  </w:style>
  <w:style w:type="character" w:customStyle="1" w:styleId="artdatevolumeissuepart">
    <w:name w:val="art_datevolumeissuepart"/>
    <w:basedOn w:val="DefaultParagraphFont"/>
    <w:rsid w:val="00426BC9"/>
  </w:style>
  <w:style w:type="character" w:customStyle="1" w:styleId="artpages">
    <w:name w:val="art_pages"/>
    <w:basedOn w:val="DefaultParagraphFont"/>
    <w:rsid w:val="00426BC9"/>
  </w:style>
  <w:style w:type="character" w:customStyle="1" w:styleId="singlehighlightclass">
    <w:name w:val="single_highlight_class"/>
    <w:basedOn w:val="DefaultParagraphFont"/>
    <w:rsid w:val="00426BC9"/>
  </w:style>
  <w:style w:type="character" w:customStyle="1" w:styleId="degree">
    <w:name w:val="degree"/>
    <w:basedOn w:val="DefaultParagraphFont"/>
    <w:rsid w:val="00426BC9"/>
  </w:style>
  <w:style w:type="character" w:customStyle="1" w:styleId="major">
    <w:name w:val="major"/>
    <w:basedOn w:val="DefaultParagraphFont"/>
    <w:rsid w:val="00426BC9"/>
  </w:style>
  <w:style w:type="character" w:customStyle="1" w:styleId="authors">
    <w:name w:val="authors"/>
    <w:basedOn w:val="DefaultParagraphFont"/>
    <w:rsid w:val="00426BC9"/>
  </w:style>
  <w:style w:type="character" w:customStyle="1" w:styleId="views">
    <w:name w:val="views"/>
    <w:basedOn w:val="DefaultParagraphFont"/>
    <w:rsid w:val="00426BC9"/>
  </w:style>
  <w:style w:type="character" w:customStyle="1" w:styleId="stmainservices">
    <w:name w:val="stmainservices"/>
    <w:basedOn w:val="DefaultParagraphFont"/>
    <w:rsid w:val="00426BC9"/>
  </w:style>
  <w:style w:type="character" w:customStyle="1" w:styleId="stbubblehcount">
    <w:name w:val="stbubble_hcount"/>
    <w:basedOn w:val="DefaultParagraphFont"/>
    <w:rsid w:val="00426BC9"/>
  </w:style>
  <w:style w:type="paragraph" w:customStyle="1" w:styleId="Document">
    <w:name w:val="_Document"/>
    <w:basedOn w:val="Default"/>
    <w:next w:val="Default"/>
    <w:uiPriority w:val="99"/>
    <w:rsid w:val="00426BC9"/>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426BC9"/>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426BC9"/>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426BC9"/>
    <w:pPr>
      <w:spacing w:before="100" w:beforeAutospacing="1" w:after="100" w:afterAutospacing="1"/>
    </w:pPr>
    <w:rPr>
      <w:rFonts w:ascii="Tahoma" w:hAnsi="Tahoma" w:cstheme="minorBidi"/>
      <w:sz w:val="16"/>
      <w:szCs w:val="20"/>
    </w:rPr>
  </w:style>
  <w:style w:type="paragraph" w:customStyle="1" w:styleId="Pa7">
    <w:name w:val="Pa7"/>
    <w:basedOn w:val="Default"/>
    <w:next w:val="Default"/>
    <w:uiPriority w:val="99"/>
    <w:rsid w:val="00426BC9"/>
    <w:pPr>
      <w:widowControl w:val="0"/>
      <w:spacing w:after="0" w:line="211" w:lineRule="atLeast"/>
    </w:pPr>
    <w:rPr>
      <w:rFonts w:ascii="Courier New" w:eastAsiaTheme="minorEastAsia" w:hAnsi="Courier New" w:cs="Cambria"/>
      <w:sz w:val="24"/>
    </w:rPr>
  </w:style>
  <w:style w:type="paragraph" w:customStyle="1" w:styleId="odd">
    <w:name w:val="odd"/>
    <w:basedOn w:val="Normal"/>
    <w:rsid w:val="00426BC9"/>
    <w:pPr>
      <w:spacing w:before="100" w:beforeAutospacing="1" w:after="100" w:afterAutospacing="1"/>
    </w:pPr>
    <w:rPr>
      <w:rFonts w:ascii="Tahoma" w:hAnsi="Tahoma" w:cstheme="minorBidi"/>
      <w:sz w:val="16"/>
      <w:szCs w:val="20"/>
    </w:rPr>
  </w:style>
  <w:style w:type="character" w:customStyle="1" w:styleId="article-date">
    <w:name w:val="article-date"/>
    <w:basedOn w:val="DefaultParagraphFont"/>
    <w:rsid w:val="00426BC9"/>
  </w:style>
  <w:style w:type="character" w:customStyle="1" w:styleId="article-author">
    <w:name w:val="article-author"/>
    <w:basedOn w:val="DefaultParagraphFont"/>
    <w:rsid w:val="00426BC9"/>
  </w:style>
  <w:style w:type="character" w:customStyle="1" w:styleId="tolocaltime">
    <w:name w:val="tolocaltime"/>
    <w:basedOn w:val="DefaultParagraphFont"/>
    <w:rsid w:val="00426BC9"/>
  </w:style>
  <w:style w:type="character" w:customStyle="1" w:styleId="pb-byline">
    <w:name w:val="pb-byline"/>
    <w:basedOn w:val="DefaultParagraphFont"/>
    <w:rsid w:val="00426BC9"/>
  </w:style>
  <w:style w:type="character" w:customStyle="1" w:styleId="pb-timestamp">
    <w:name w:val="pb-timestamp"/>
    <w:basedOn w:val="DefaultParagraphFont"/>
    <w:rsid w:val="00426BC9"/>
  </w:style>
  <w:style w:type="paragraph" w:customStyle="1" w:styleId="Pa8">
    <w:name w:val="Pa8"/>
    <w:basedOn w:val="Default"/>
    <w:next w:val="Default"/>
    <w:uiPriority w:val="99"/>
    <w:rsid w:val="00426BC9"/>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426BC9"/>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426BC9"/>
  </w:style>
  <w:style w:type="character" w:customStyle="1" w:styleId="even">
    <w:name w:val="even"/>
    <w:basedOn w:val="DefaultParagraphFont"/>
    <w:rsid w:val="00426BC9"/>
  </w:style>
  <w:style w:type="paragraph" w:customStyle="1" w:styleId="volissue">
    <w:name w:val="volissue"/>
    <w:basedOn w:val="Normal"/>
    <w:rsid w:val="00426BC9"/>
    <w:pPr>
      <w:spacing w:before="100" w:beforeAutospacing="1" w:after="100" w:afterAutospacing="1"/>
    </w:pPr>
    <w:rPr>
      <w:rFonts w:ascii="Tahoma" w:hAnsi="Tahoma" w:cstheme="minorBidi"/>
      <w:sz w:val="16"/>
      <w:szCs w:val="20"/>
    </w:rPr>
  </w:style>
  <w:style w:type="character" w:customStyle="1" w:styleId="view-count">
    <w:name w:val="view-count"/>
    <w:basedOn w:val="DefaultParagraphFont"/>
    <w:rsid w:val="00426BC9"/>
  </w:style>
  <w:style w:type="character" w:customStyle="1" w:styleId="tChar">
    <w:name w:val="t Char"/>
    <w:rsid w:val="00426BC9"/>
    <w:rPr>
      <w:rFonts w:ascii="Georgia" w:eastAsia="Times New Roman" w:hAnsi="Georgia" w:cs="Calibri"/>
      <w:b/>
      <w:lang w:val="x-none" w:eastAsia="x-none"/>
    </w:rPr>
  </w:style>
  <w:style w:type="paragraph" w:customStyle="1" w:styleId="BoldUnderlineChar20">
    <w:name w:val="BoldUnderline Char2"/>
    <w:link w:val="BoldUnderlineChar2Char"/>
    <w:rsid w:val="00426BC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26BC9"/>
    <w:rPr>
      <w:rFonts w:ascii="Times New Roman" w:eastAsia="Times New Roman" w:hAnsi="Times New Roman" w:cs="Times New Roman"/>
      <w:b/>
      <w:sz w:val="20"/>
      <w:u w:val="single"/>
    </w:rPr>
  </w:style>
  <w:style w:type="character" w:customStyle="1" w:styleId="UnderlineCharChar4">
    <w:name w:val="Underline Char Char4"/>
    <w:rsid w:val="00426BC9"/>
    <w:rPr>
      <w:szCs w:val="24"/>
      <w:u w:val="single"/>
      <w:lang w:val="en-US" w:eastAsia="en-US" w:bidi="ar-SA"/>
    </w:rPr>
  </w:style>
  <w:style w:type="character" w:customStyle="1" w:styleId="BoldUnderlineCharChar3">
    <w:name w:val="BoldUnderline Char Char3"/>
    <w:rsid w:val="00426BC9"/>
    <w:rPr>
      <w:b/>
      <w:szCs w:val="24"/>
      <w:u w:val="single"/>
      <w:lang w:val="en-US" w:eastAsia="en-US" w:bidi="ar-SA"/>
    </w:rPr>
  </w:style>
  <w:style w:type="character" w:customStyle="1" w:styleId="BoldUnderlineCharChar2">
    <w:name w:val="BoldUnderline Char Char2"/>
    <w:rsid w:val="00426BC9"/>
    <w:rPr>
      <w:b/>
      <w:szCs w:val="24"/>
      <w:u w:val="single"/>
      <w:lang w:val="en-US" w:eastAsia="en-US" w:bidi="ar-SA"/>
    </w:rPr>
  </w:style>
  <w:style w:type="paragraph" w:customStyle="1" w:styleId="UnderlineCard0">
    <w:name w:val="UnderlineCard"/>
    <w:basedOn w:val="Heading3"/>
    <w:link w:val="UnderlineCardChar"/>
    <w:qFormat/>
    <w:rsid w:val="00426BC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426BC9"/>
    <w:rPr>
      <w:rFonts w:ascii="Calibri" w:eastAsia="Calibri" w:hAnsi="Calibri" w:cs="Times New Roman"/>
      <w:sz w:val="20"/>
      <w:szCs w:val="20"/>
      <w:u w:val="single"/>
      <w:lang w:val="x-none" w:eastAsia="x-none"/>
    </w:rPr>
  </w:style>
  <w:style w:type="character" w:customStyle="1" w:styleId="5Notunderlined">
    <w:name w:val="5 Not underlined"/>
    <w:rsid w:val="00426BC9"/>
    <w:rPr>
      <w:rFonts w:ascii="Times New Roman" w:hAnsi="Times New Roman"/>
      <w:sz w:val="16"/>
    </w:rPr>
  </w:style>
  <w:style w:type="character" w:customStyle="1" w:styleId="volume-issue">
    <w:name w:val="volume-issue"/>
    <w:rsid w:val="00426BC9"/>
    <w:rPr>
      <w:rFonts w:cs="Times New Roman"/>
    </w:rPr>
  </w:style>
  <w:style w:type="character" w:customStyle="1" w:styleId="i">
    <w:name w:val="i"/>
    <w:basedOn w:val="DefaultParagraphFont"/>
    <w:uiPriority w:val="99"/>
    <w:rsid w:val="00426BC9"/>
  </w:style>
  <w:style w:type="character" w:customStyle="1" w:styleId="storytext">
    <w:name w:val="storytext"/>
    <w:basedOn w:val="DefaultParagraphFont"/>
    <w:rsid w:val="00426BC9"/>
  </w:style>
  <w:style w:type="character" w:customStyle="1" w:styleId="heading3char0">
    <w:name w:val="heading3char"/>
    <w:rsid w:val="00426BC9"/>
  </w:style>
  <w:style w:type="character" w:customStyle="1" w:styleId="boldness1">
    <w:name w:val="boldness1"/>
    <w:rsid w:val="00426BC9"/>
  </w:style>
  <w:style w:type="paragraph" w:customStyle="1" w:styleId="Cardd">
    <w:name w:val="Cardd"/>
    <w:basedOn w:val="Normal"/>
    <w:uiPriority w:val="4"/>
    <w:qFormat/>
    <w:rsid w:val="00426BC9"/>
    <w:pPr>
      <w:ind w:left="288" w:right="288"/>
    </w:pPr>
    <w:rPr>
      <w:rFonts w:cstheme="minorBidi"/>
      <w:sz w:val="16"/>
    </w:rPr>
  </w:style>
  <w:style w:type="paragraph" w:customStyle="1" w:styleId="document0">
    <w:name w:val="document"/>
    <w:basedOn w:val="Normal"/>
    <w:rsid w:val="00426BC9"/>
    <w:pPr>
      <w:spacing w:before="100" w:beforeAutospacing="1" w:after="100" w:afterAutospacing="1"/>
    </w:pPr>
    <w:rPr>
      <w:rFonts w:eastAsia="Times New Roman" w:cstheme="minorBidi"/>
      <w:sz w:val="16"/>
    </w:rPr>
  </w:style>
  <w:style w:type="character" w:customStyle="1" w:styleId="Heading3CharCharCharChar">
    <w:name w:val="Heading 3 Char Char Char Char"/>
    <w:basedOn w:val="DefaultParagraphFont"/>
    <w:rsid w:val="00426BC9"/>
    <w:rPr>
      <w:rFonts w:cs="Arial"/>
      <w:bCs/>
      <w:szCs w:val="26"/>
      <w:u w:val="single"/>
      <w:lang w:val="en-US" w:eastAsia="en-US" w:bidi="ar-SA"/>
    </w:rPr>
  </w:style>
  <w:style w:type="paragraph" w:customStyle="1" w:styleId="Shrink6">
    <w:name w:val="Shrink 6"/>
    <w:basedOn w:val="Normal"/>
    <w:qFormat/>
    <w:rsid w:val="00426BC9"/>
    <w:rPr>
      <w:rFonts w:eastAsia="Calibri" w:cs="Times New Roman"/>
      <w:sz w:val="12"/>
    </w:rPr>
  </w:style>
  <w:style w:type="character" w:customStyle="1" w:styleId="messagecontent">
    <w:name w:val="message_content"/>
    <w:rsid w:val="00426BC9"/>
  </w:style>
  <w:style w:type="character" w:customStyle="1" w:styleId="StyleUnderlineChar">
    <w:name w:val="Style Underline Char"/>
    <w:basedOn w:val="DefaultParagraphFont"/>
    <w:rsid w:val="00426BC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26BC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26BC9"/>
    <w:rPr>
      <w:rFonts w:ascii="Calibri" w:eastAsia="Times New Roman" w:hAnsi="Calibri" w:cs="Arial"/>
      <w:b/>
      <w:bCs/>
      <w:kern w:val="32"/>
      <w:szCs w:val="32"/>
      <w:u w:val="single"/>
    </w:rPr>
  </w:style>
  <w:style w:type="character" w:customStyle="1" w:styleId="twelptblackblack1">
    <w:name w:val="twelptblackblack1"/>
    <w:basedOn w:val="DefaultParagraphFont"/>
    <w:rsid w:val="00426BC9"/>
    <w:rPr>
      <w:rFonts w:ascii="Verdana" w:hAnsi="Verdana" w:hint="default"/>
      <w:color w:val="000000"/>
      <w:sz w:val="16"/>
      <w:szCs w:val="16"/>
    </w:rPr>
  </w:style>
  <w:style w:type="character" w:customStyle="1" w:styleId="Heading3CharCharCharChar1">
    <w:name w:val="Heading 3 Char Char Char Char1"/>
    <w:rsid w:val="00426BC9"/>
    <w:rPr>
      <w:rFonts w:cs="Arial"/>
      <w:bCs/>
      <w:szCs w:val="26"/>
      <w:u w:val="single"/>
      <w:lang w:val="en-US" w:eastAsia="en-US" w:bidi="ar-SA"/>
    </w:rPr>
  </w:style>
  <w:style w:type="paragraph" w:customStyle="1" w:styleId="conintrotext">
    <w:name w:val="conintrotext"/>
    <w:basedOn w:val="Normal"/>
    <w:uiPriority w:val="99"/>
    <w:rsid w:val="00426BC9"/>
    <w:pPr>
      <w:spacing w:before="100" w:beforeAutospacing="1" w:after="100" w:afterAutospacing="1"/>
    </w:pPr>
    <w:rPr>
      <w:rFonts w:eastAsia="Times New Roman" w:cstheme="minorBidi"/>
      <w:sz w:val="24"/>
    </w:rPr>
  </w:style>
  <w:style w:type="character" w:customStyle="1" w:styleId="comment-body">
    <w:name w:val="comment-body"/>
    <w:rsid w:val="00426BC9"/>
  </w:style>
  <w:style w:type="character" w:customStyle="1" w:styleId="UnderlineCharCharChar1">
    <w:name w:val="Underline Char Char Char1"/>
    <w:rsid w:val="00426BC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6BC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6BC9"/>
    <w:rPr>
      <w:rFonts w:asciiTheme="minorHAnsi" w:eastAsia="MS Mincho" w:hAnsiTheme="minorHAnsi" w:cstheme="minorBidi"/>
      <w:b/>
      <w:sz w:val="24"/>
      <w:u w:val="single"/>
    </w:rPr>
  </w:style>
  <w:style w:type="character" w:customStyle="1" w:styleId="mw-headline">
    <w:name w:val="mw-headline"/>
    <w:rsid w:val="00426BC9"/>
  </w:style>
  <w:style w:type="character" w:customStyle="1" w:styleId="flagicon">
    <w:name w:val="flagicon"/>
    <w:rsid w:val="00426BC9"/>
  </w:style>
  <w:style w:type="paragraph" w:customStyle="1" w:styleId="assert">
    <w:name w:val="assert"/>
    <w:basedOn w:val="Normal"/>
    <w:uiPriority w:val="99"/>
    <w:rsid w:val="00426BC9"/>
    <w:pPr>
      <w:spacing w:before="100" w:beforeAutospacing="1" w:after="100" w:afterAutospacing="1"/>
    </w:pPr>
    <w:rPr>
      <w:rFonts w:eastAsia="Times New Roman" w:cstheme="minorBidi"/>
      <w:sz w:val="24"/>
    </w:rPr>
  </w:style>
  <w:style w:type="character" w:customStyle="1" w:styleId="apturelink">
    <w:name w:val="apturelink"/>
    <w:rsid w:val="00426BC9"/>
  </w:style>
  <w:style w:type="character" w:customStyle="1" w:styleId="apturelinkicon">
    <w:name w:val="apturelinkicon"/>
    <w:rsid w:val="00426BC9"/>
  </w:style>
  <w:style w:type="paragraph" w:customStyle="1" w:styleId="Default1">
    <w:name w:val="Default1"/>
    <w:basedOn w:val="Default"/>
    <w:next w:val="Default"/>
    <w:uiPriority w:val="99"/>
    <w:rsid w:val="00426BC9"/>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426BC9"/>
    <w:pPr>
      <w:spacing w:before="100" w:beforeAutospacing="1" w:after="100" w:afterAutospacing="1"/>
    </w:pPr>
    <w:rPr>
      <w:rFonts w:eastAsia="Times New Roman" w:cstheme="minorBidi"/>
      <w:sz w:val="24"/>
    </w:rPr>
  </w:style>
  <w:style w:type="character" w:customStyle="1" w:styleId="LittleChar">
    <w:name w:val="Little Char"/>
    <w:link w:val="Little"/>
    <w:uiPriority w:val="99"/>
    <w:rsid w:val="00426BC9"/>
    <w:rPr>
      <w:rFonts w:ascii="Garamond" w:eastAsia="Times New Roman" w:hAnsi="Garamond"/>
      <w:sz w:val="16"/>
    </w:rPr>
  </w:style>
  <w:style w:type="character" w:customStyle="1" w:styleId="UnderlineChar1Char">
    <w:name w:val="Underline Char1 Char"/>
    <w:rsid w:val="00426BC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6BC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6BC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6BC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6BC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6BC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6BC9"/>
    <w:rPr>
      <w:rFonts w:asciiTheme="minorHAnsi" w:eastAsia="MS Mincho" w:hAnsiTheme="minorHAnsi" w:cstheme="minorBidi"/>
      <w:b/>
      <w:sz w:val="24"/>
      <w:u w:val="single"/>
    </w:rPr>
  </w:style>
  <w:style w:type="paragraph" w:customStyle="1" w:styleId="CardBody">
    <w:name w:val="Card Body"/>
    <w:basedOn w:val="Normal"/>
    <w:link w:val="CardBodyChar"/>
    <w:rsid w:val="00426BC9"/>
    <w:rPr>
      <w:rFonts w:eastAsia="Times New Roman" w:cstheme="minorBidi"/>
      <w:sz w:val="16"/>
    </w:rPr>
  </w:style>
  <w:style w:type="character" w:customStyle="1" w:styleId="CardBodyChar">
    <w:name w:val="Card Body Char"/>
    <w:link w:val="CardBody"/>
    <w:rsid w:val="00426BC9"/>
    <w:rPr>
      <w:rFonts w:ascii="Calibri" w:eastAsia="Times New Roman" w:hAnsi="Calibri"/>
      <w:sz w:val="16"/>
    </w:rPr>
  </w:style>
  <w:style w:type="character" w:customStyle="1" w:styleId="ptitleinside">
    <w:name w:val="p_title_inside"/>
    <w:rsid w:val="00426BC9"/>
  </w:style>
  <w:style w:type="paragraph" w:customStyle="1" w:styleId="StyleBoldandUnderlineChar11ptBorderSinglesolidline">
    <w:name w:val="Style Bold and Underline Char + 11 pt Border: : (Single solid line..."/>
    <w:link w:val="StyleBoldandUnderlineChar11ptBorderSinglesolidlineChar"/>
    <w:rsid w:val="00426BC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6BC9"/>
    <w:rPr>
      <w:rFonts w:eastAsia="Times New Roman"/>
      <w:b/>
      <w:bCs/>
      <w:sz w:val="22"/>
      <w:szCs w:val="20"/>
      <w:u w:val="single"/>
      <w:bdr w:val="single" w:sz="4" w:space="0" w:color="auto"/>
    </w:rPr>
  </w:style>
  <w:style w:type="character" w:customStyle="1" w:styleId="Heading1CharChar1">
    <w:name w:val="Heading 1 Char Char1"/>
    <w:rsid w:val="00426BC9"/>
    <w:rPr>
      <w:rFonts w:cs="Arial"/>
      <w:b/>
      <w:bCs/>
      <w:szCs w:val="32"/>
      <w:lang w:val="en-US" w:eastAsia="en-US" w:bidi="ar-SA"/>
    </w:rPr>
  </w:style>
  <w:style w:type="paragraph" w:customStyle="1" w:styleId="Indentation">
    <w:name w:val="Indentation"/>
    <w:basedOn w:val="Normal"/>
    <w:uiPriority w:val="99"/>
    <w:rsid w:val="00426BC9"/>
    <w:pPr>
      <w:ind w:left="288" w:right="288"/>
    </w:pPr>
    <w:rPr>
      <w:rFonts w:cstheme="minorBidi"/>
      <w:sz w:val="16"/>
    </w:rPr>
  </w:style>
  <w:style w:type="character" w:customStyle="1" w:styleId="StyleUnderlineCharChar9ptBold">
    <w:name w:val="Style Underline Char Char + 9 pt Bold"/>
    <w:rsid w:val="00426BC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6BC9"/>
    <w:rPr>
      <w:rFonts w:eastAsia="Times New Roman" w:cstheme="minorBidi"/>
      <w:sz w:val="16"/>
      <w:u w:val="single"/>
    </w:rPr>
  </w:style>
  <w:style w:type="character" w:customStyle="1" w:styleId="StyleStyle4ArialNarrow9ptChar">
    <w:name w:val="Style Style4 + Arial Narrow 9 pt Char"/>
    <w:link w:val="StyleStyle4ArialNarrow9pt"/>
    <w:rsid w:val="00426BC9"/>
    <w:rPr>
      <w:rFonts w:ascii="Calibri" w:eastAsia="Times New Roman" w:hAnsi="Calibri"/>
      <w:sz w:val="16"/>
      <w:u w:val="single"/>
    </w:rPr>
  </w:style>
  <w:style w:type="paragraph" w:customStyle="1" w:styleId="StyleStyle4ArialNarrow9ptBold">
    <w:name w:val="Style Style4 + Arial Narrow 9 pt Bold"/>
    <w:basedOn w:val="Normal"/>
    <w:link w:val="StyleStyle4ArialNarrow9ptBoldChar"/>
    <w:rsid w:val="00426BC9"/>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426BC9"/>
    <w:rPr>
      <w:rFonts w:ascii="Calibri" w:eastAsia="Times New Roman" w:hAnsi="Calibri"/>
      <w:b/>
      <w:bCs/>
      <w:sz w:val="16"/>
      <w:u w:val="single"/>
    </w:rPr>
  </w:style>
  <w:style w:type="character" w:customStyle="1" w:styleId="StyleBoldandUnderlineCharChar29pt">
    <w:name w:val="Style Bold and Underline Char Char2 + 9 pt"/>
    <w:rsid w:val="00426BC9"/>
    <w:rPr>
      <w:rFonts w:ascii="Times New Roman" w:hAnsi="Times New Roman"/>
      <w:b/>
      <w:bCs/>
      <w:noProof w:val="0"/>
      <w:sz w:val="20"/>
      <w:u w:val="single"/>
    </w:rPr>
  </w:style>
  <w:style w:type="character" w:customStyle="1" w:styleId="StyleUnderlineCharChar19pt">
    <w:name w:val="Style Underline Char Char1 + 9 pt"/>
    <w:rsid w:val="00426BC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6BC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6BC9"/>
    <w:rPr>
      <w:rFonts w:ascii="Georgia" w:eastAsia="Times New Roman" w:hAnsi="Georgia"/>
      <w:b/>
      <w:smallCaps/>
      <w:sz w:val="24"/>
      <w:szCs w:val="24"/>
      <w:u w:val="single"/>
    </w:rPr>
  </w:style>
  <w:style w:type="character" w:customStyle="1" w:styleId="CardTextCharChar">
    <w:name w:val="Card Text Char Char"/>
    <w:rsid w:val="00426BC9"/>
    <w:rPr>
      <w:rFonts w:ascii="Times New Roman" w:eastAsia="Times New Roman" w:hAnsi="Times New Roman" w:cs="Times New Roman"/>
      <w:sz w:val="20"/>
      <w:szCs w:val="20"/>
    </w:rPr>
  </w:style>
  <w:style w:type="character" w:customStyle="1" w:styleId="citeChar1">
    <w:name w:val="cite Char"/>
    <w:locked/>
    <w:rsid w:val="00426BC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26BC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6BC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26BC9"/>
    <w:rPr>
      <w:i/>
      <w:iCs/>
      <w:sz w:val="20"/>
      <w:u w:val="single"/>
    </w:rPr>
  </w:style>
  <w:style w:type="character" w:customStyle="1" w:styleId="HIGHLIGHT0">
    <w:name w:val="HIGHLIGHT"/>
    <w:uiPriority w:val="1"/>
    <w:rsid w:val="00426BC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26BC9"/>
    <w:pPr>
      <w:spacing w:after="160" w:line="259" w:lineRule="auto"/>
      <w:outlineLvl w:val="9"/>
    </w:pPr>
    <w:rPr>
      <w:sz w:val="28"/>
      <w:u w:val="none"/>
    </w:rPr>
  </w:style>
  <w:style w:type="character" w:customStyle="1" w:styleId="HiddenBlockHeaderChar">
    <w:name w:val="Hidden Block Header Char"/>
    <w:link w:val="HiddenBlockHeader"/>
    <w:rsid w:val="00426BC9"/>
    <w:rPr>
      <w:rFonts w:ascii="Times New Roman" w:eastAsia="Times New Roman" w:hAnsi="Times New Roman" w:cs="Times New Roman"/>
      <w:b/>
      <w:sz w:val="28"/>
    </w:rPr>
  </w:style>
  <w:style w:type="character" w:customStyle="1" w:styleId="FifthChar">
    <w:name w:val="Fifth Char"/>
    <w:link w:val="Fifth"/>
    <w:uiPriority w:val="99"/>
    <w:rsid w:val="00426BC9"/>
    <w:rPr>
      <w:rFonts w:ascii="Calibri" w:eastAsia="Calibri" w:hAnsi="Calibri"/>
      <w:sz w:val="16"/>
    </w:rPr>
  </w:style>
  <w:style w:type="paragraph" w:customStyle="1" w:styleId="Third">
    <w:name w:val="Third"/>
    <w:basedOn w:val="Normal"/>
    <w:link w:val="ThirdChar"/>
    <w:rsid w:val="00426BC9"/>
    <w:rPr>
      <w:rFonts w:eastAsia="Times New Roman" w:cstheme="minorBidi"/>
      <w:b/>
      <w:sz w:val="16"/>
      <w:u w:val="single"/>
      <w:lang w:val="x-none" w:eastAsia="x-none"/>
    </w:rPr>
  </w:style>
  <w:style w:type="character" w:customStyle="1" w:styleId="ThirdChar">
    <w:name w:val="Third Char"/>
    <w:link w:val="Third"/>
    <w:rsid w:val="00426BC9"/>
    <w:rPr>
      <w:rFonts w:ascii="Calibri" w:eastAsia="Times New Roman" w:hAnsi="Calibri"/>
      <w:b/>
      <w:sz w:val="16"/>
      <w:u w:val="single"/>
      <w:lang w:val="x-none" w:eastAsia="x-none"/>
    </w:rPr>
  </w:style>
  <w:style w:type="paragraph" w:customStyle="1" w:styleId="CharCharCharCharCharChar1CharCharCharCharChar">
    <w:name w:val="Char Char Char Char Char Char1 Char Char Char Char Char"/>
    <w:next w:val="Normal"/>
    <w:rsid w:val="00426BC9"/>
    <w:pPr>
      <w:widowControl w:val="0"/>
      <w:jc w:val="both"/>
      <w:outlineLvl w:val="1"/>
    </w:pPr>
    <w:rPr>
      <w:rFonts w:ascii="Times New Roman" w:eastAsia="Times New Roman" w:hAnsi="Times New Roman" w:cs="Times New Roman"/>
      <w:b/>
    </w:rPr>
  </w:style>
  <w:style w:type="character" w:customStyle="1" w:styleId="CardsCharChar">
    <w:name w:val="Cards Char Char"/>
    <w:rsid w:val="00426BC9"/>
    <w:rPr>
      <w:rFonts w:ascii="Times New Roman" w:eastAsia="Times New Roman" w:hAnsi="Times New Roman"/>
      <w:szCs w:val="24"/>
    </w:rPr>
  </w:style>
  <w:style w:type="character" w:customStyle="1" w:styleId="article-record-publication-volume-issue">
    <w:name w:val="article-record-publication-volume-issue"/>
    <w:rsid w:val="00426BC9"/>
  </w:style>
  <w:style w:type="character" w:customStyle="1" w:styleId="NothingCharChar">
    <w:name w:val="Nothing Char Char"/>
    <w:link w:val="NothingCharCharChar"/>
    <w:rsid w:val="00426BC9"/>
  </w:style>
  <w:style w:type="paragraph" w:customStyle="1" w:styleId="DebateUnderlineBoldChar">
    <w:name w:val="Debate Underline Bold Char"/>
    <w:basedOn w:val="Normal"/>
    <w:link w:val="DebateUnderlineBoldCharChar"/>
    <w:rsid w:val="00426BC9"/>
    <w:pPr>
      <w:jc w:val="both"/>
    </w:pPr>
    <w:rPr>
      <w:rFonts w:eastAsia="Times New Roman" w:cstheme="minorBidi"/>
      <w:b/>
      <w:sz w:val="16"/>
      <w:u w:val="thick"/>
    </w:rPr>
  </w:style>
  <w:style w:type="character" w:customStyle="1" w:styleId="DebateUnderlineBoldCharChar">
    <w:name w:val="Debate Underline Bold Char Char"/>
    <w:link w:val="DebateUnderlineBoldChar"/>
    <w:rsid w:val="00426BC9"/>
    <w:rPr>
      <w:rFonts w:ascii="Calibri" w:eastAsia="Times New Roman" w:hAnsi="Calibri"/>
      <w:b/>
      <w:sz w:val="16"/>
      <w:u w:val="thick"/>
    </w:rPr>
  </w:style>
  <w:style w:type="character" w:customStyle="1" w:styleId="resultbodyblack">
    <w:name w:val="resultbodyblack"/>
    <w:rsid w:val="00426BC9"/>
    <w:rPr>
      <w:rFonts w:cs="Times New Roman"/>
    </w:rPr>
  </w:style>
  <w:style w:type="paragraph" w:customStyle="1" w:styleId="bloctitles">
    <w:name w:val="bloc titles"/>
    <w:basedOn w:val="Heading1"/>
    <w:next w:val="Normal"/>
    <w:link w:val="bloctitlesChar"/>
    <w:autoRedefine/>
    <w:rsid w:val="00426BC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26BC9"/>
    <w:rPr>
      <w:rFonts w:ascii="Calibri" w:eastAsia="Malgun Gothic" w:hAnsi="Calibri" w:cs="Arial"/>
      <w:b/>
      <w:bCs/>
      <w:sz w:val="28"/>
      <w:szCs w:val="32"/>
      <w:u w:val="single"/>
    </w:rPr>
  </w:style>
  <w:style w:type="paragraph" w:customStyle="1" w:styleId="CiteSmallText">
    <w:name w:val="Cite Small Text"/>
    <w:basedOn w:val="Normal"/>
    <w:uiPriority w:val="99"/>
    <w:rsid w:val="00426BC9"/>
    <w:pPr>
      <w:widowControl w:val="0"/>
      <w:spacing w:after="200"/>
    </w:pPr>
    <w:rPr>
      <w:rFonts w:ascii="Helvetica Neue" w:hAnsi="Helvetica Neue" w:cstheme="minorBidi"/>
      <w:b/>
      <w:sz w:val="18"/>
    </w:rPr>
  </w:style>
  <w:style w:type="character" w:customStyle="1" w:styleId="3TagCite">
    <w:name w:val="3 Tag/Cite"/>
    <w:rsid w:val="00426BC9"/>
    <w:rPr>
      <w:rFonts w:ascii="Times New Roman" w:hAnsi="Times New Roman"/>
      <w:b/>
    </w:rPr>
  </w:style>
  <w:style w:type="character" w:customStyle="1" w:styleId="4Qualifications">
    <w:name w:val="4 Qualifications"/>
    <w:rsid w:val="00426BC9"/>
    <w:rPr>
      <w:rFonts w:ascii="Times New Roman" w:hAnsi="Times New Roman"/>
      <w:sz w:val="19"/>
    </w:rPr>
  </w:style>
  <w:style w:type="character" w:customStyle="1" w:styleId="6Underlined">
    <w:name w:val="6 Underlined"/>
    <w:rsid w:val="00426BC9"/>
    <w:rPr>
      <w:rFonts w:ascii="Times New Roman" w:hAnsi="Times New Roman"/>
      <w:b/>
      <w:sz w:val="21"/>
      <w:u w:val="single"/>
    </w:rPr>
  </w:style>
  <w:style w:type="paragraph" w:customStyle="1" w:styleId="Cards1CharChar">
    <w:name w:val="Cards1 Char Char"/>
    <w:basedOn w:val="Normal"/>
    <w:link w:val="Cards1CharCharChar"/>
    <w:rsid w:val="00426BC9"/>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426BC9"/>
    <w:rPr>
      <w:rFonts w:ascii="Calibri" w:hAnsi="Calibri"/>
      <w:sz w:val="16"/>
      <w:lang w:val="x-none"/>
    </w:rPr>
  </w:style>
  <w:style w:type="character" w:customStyle="1" w:styleId="UnderlineCharCharCharCharCharCharCharChar">
    <w:name w:val="Underline Char Char Char Char Char Char Char Char"/>
    <w:link w:val="UnderlineCharCharCharCharCharCharChar"/>
    <w:rsid w:val="00426BC9"/>
    <w:rPr>
      <w:u w:val="single"/>
    </w:rPr>
  </w:style>
  <w:style w:type="paragraph" w:customStyle="1" w:styleId="UnderlineCharCharCharCharCharCharChar">
    <w:name w:val="Underline Char Char Char Char Char Char Char"/>
    <w:basedOn w:val="Normal"/>
    <w:link w:val="UnderlineCharCharCharCharCharCharCharChar"/>
    <w:rsid w:val="00426BC9"/>
    <w:rPr>
      <w:rFonts w:asciiTheme="minorHAnsi" w:hAnsiTheme="minorHAnsi" w:cstheme="minorBidi"/>
      <w:sz w:val="24"/>
      <w:u w:val="single"/>
    </w:rPr>
  </w:style>
  <w:style w:type="paragraph" w:customStyle="1" w:styleId="CitesCharChar">
    <w:name w:val="Cites Char Char"/>
    <w:next w:val="Normal"/>
    <w:link w:val="CitesCharCharChar"/>
    <w:rsid w:val="00426BC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426BC9"/>
    <w:rPr>
      <w:rFonts w:ascii="Times New Roman" w:eastAsia="Times New Roman" w:hAnsi="Times New Roman" w:cs="Times New Roman"/>
      <w:sz w:val="20"/>
    </w:rPr>
  </w:style>
  <w:style w:type="character" w:customStyle="1" w:styleId="nohighlighting">
    <w:name w:val="no highlighting"/>
    <w:rsid w:val="00426BC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6BC9"/>
    <w:rPr>
      <w:rFonts w:ascii="Cambria" w:hAnsi="Cambria" w:hint="default"/>
      <w:sz w:val="21"/>
      <w:u w:val="single"/>
    </w:rPr>
  </w:style>
  <w:style w:type="paragraph" w:customStyle="1" w:styleId="Swag">
    <w:name w:val="Swag"/>
    <w:basedOn w:val="Normal"/>
    <w:link w:val="SwagChar"/>
    <w:qFormat/>
    <w:rsid w:val="00426BC9"/>
    <w:rPr>
      <w:rFonts w:cstheme="minorBidi"/>
      <w:color w:val="0000FF"/>
      <w:sz w:val="12"/>
      <w:u w:val="single"/>
    </w:rPr>
  </w:style>
  <w:style w:type="character" w:customStyle="1" w:styleId="SwagChar">
    <w:name w:val="Swag Char"/>
    <w:link w:val="Swag"/>
    <w:rsid w:val="00426BC9"/>
    <w:rPr>
      <w:rFonts w:ascii="Calibri" w:hAnsi="Calibri"/>
      <w:color w:val="0000FF"/>
      <w:sz w:val="12"/>
      <w:u w:val="single"/>
    </w:rPr>
  </w:style>
  <w:style w:type="paragraph" w:customStyle="1" w:styleId="StyleUnderlineTimesNewRoman1">
    <w:name w:val="Style Underline + Times New Roman1"/>
    <w:link w:val="StyleUnderlineTimesNewRoman1Char"/>
    <w:rsid w:val="00426BC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26BC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26BC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26BC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26BC9"/>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426BC9"/>
    <w:rPr>
      <w:rFonts w:ascii="Garamond" w:eastAsia="MS Mincho" w:hAnsi="Garamond"/>
      <w:sz w:val="16"/>
    </w:rPr>
  </w:style>
  <w:style w:type="character" w:customStyle="1" w:styleId="CharChar61">
    <w:name w:val="Char Char61"/>
    <w:rsid w:val="00426BC9"/>
    <w:rPr>
      <w:rFonts w:cs="Arial"/>
      <w:bCs/>
      <w:sz w:val="16"/>
      <w:szCs w:val="26"/>
      <w:lang w:val="en-US" w:eastAsia="en-US" w:bidi="ar-SA"/>
    </w:rPr>
  </w:style>
  <w:style w:type="character" w:customStyle="1" w:styleId="ListBulletChar">
    <w:name w:val="List Bullet Char"/>
    <w:link w:val="ListBullet"/>
    <w:uiPriority w:val="99"/>
    <w:rsid w:val="00426BC9"/>
    <w:rPr>
      <w:rFonts w:ascii="Calibri" w:eastAsia="Calibri" w:hAnsi="Calibri"/>
      <w:sz w:val="16"/>
    </w:rPr>
  </w:style>
  <w:style w:type="paragraph" w:customStyle="1" w:styleId="subhead10">
    <w:name w:val="subhead1"/>
    <w:basedOn w:val="Normal"/>
    <w:uiPriority w:val="99"/>
    <w:rsid w:val="00426BC9"/>
    <w:pPr>
      <w:spacing w:before="100" w:beforeAutospacing="1" w:after="100" w:afterAutospacing="1"/>
    </w:pPr>
    <w:rPr>
      <w:rFonts w:eastAsia="Times New Roman" w:cstheme="minorBidi"/>
      <w:sz w:val="24"/>
    </w:rPr>
  </w:style>
  <w:style w:type="character" w:customStyle="1" w:styleId="styledate">
    <w:name w:val="styledate"/>
    <w:rsid w:val="00426BC9"/>
  </w:style>
  <w:style w:type="character" w:customStyle="1" w:styleId="BoldandUnderlineChar1">
    <w:name w:val="Bold and Underline Char1"/>
    <w:rsid w:val="00426BC9"/>
    <w:rPr>
      <w:b/>
      <w:szCs w:val="24"/>
      <w:u w:val="single"/>
      <w:lang w:val="en-US" w:eastAsia="en-US" w:bidi="ar-SA"/>
    </w:rPr>
  </w:style>
  <w:style w:type="character" w:customStyle="1" w:styleId="BoldandUnderlineChar1Char2">
    <w:name w:val="Bold and Underline Char1 Char2"/>
    <w:rsid w:val="00426BC9"/>
    <w:rPr>
      <w:b/>
      <w:szCs w:val="24"/>
      <w:u w:val="single"/>
      <w:lang w:val="en-US" w:eastAsia="en-US" w:bidi="ar-SA"/>
    </w:rPr>
  </w:style>
  <w:style w:type="character" w:customStyle="1" w:styleId="BoldandUnderlineCharChar1">
    <w:name w:val="Bold and Underline Char Char1"/>
    <w:rsid w:val="00426BC9"/>
    <w:rPr>
      <w:b/>
      <w:szCs w:val="24"/>
      <w:u w:val="single"/>
      <w:lang w:val="en-US" w:eastAsia="en-US" w:bidi="ar-SA"/>
    </w:rPr>
  </w:style>
  <w:style w:type="character" w:customStyle="1" w:styleId="BoldandUnderlineChar6">
    <w:name w:val="Bold and Underline Char6"/>
    <w:rsid w:val="00426BC9"/>
    <w:rPr>
      <w:b/>
      <w:szCs w:val="24"/>
      <w:u w:val="single"/>
      <w:lang w:val="en-US" w:eastAsia="en-US" w:bidi="ar-SA"/>
    </w:rPr>
  </w:style>
  <w:style w:type="character" w:customStyle="1" w:styleId="title-link-wrapper">
    <w:name w:val="title-link-wrapper"/>
    <w:rsid w:val="00426BC9"/>
  </w:style>
  <w:style w:type="character" w:customStyle="1" w:styleId="medium-font">
    <w:name w:val="medium-font"/>
    <w:rsid w:val="00426BC9"/>
  </w:style>
  <w:style w:type="paragraph" w:customStyle="1" w:styleId="abstract">
    <w:name w:val="abstract"/>
    <w:basedOn w:val="Normal"/>
    <w:uiPriority w:val="99"/>
    <w:rsid w:val="00426BC9"/>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426BC9"/>
    <w:rPr>
      <w:rFonts w:eastAsia="Times New Roman" w:cstheme="minorBidi"/>
      <w:b/>
      <w:bCs/>
      <w:sz w:val="16"/>
      <w:u w:val="single"/>
    </w:rPr>
  </w:style>
  <w:style w:type="character" w:customStyle="1" w:styleId="StyleUnderlineChar11ptBold2Char">
    <w:name w:val="Style Underline Char + 11 pt Bold2 Char"/>
    <w:link w:val="StyleUnderlineChar11ptBold2"/>
    <w:rsid w:val="00426BC9"/>
    <w:rPr>
      <w:rFonts w:ascii="Calibri" w:eastAsia="Times New Roman" w:hAnsi="Calibri"/>
      <w:b/>
      <w:bCs/>
      <w:sz w:val="16"/>
      <w:u w:val="single"/>
    </w:rPr>
  </w:style>
  <w:style w:type="character" w:customStyle="1" w:styleId="ReallySamllTextChar">
    <w:name w:val="ReallySamllText Char"/>
    <w:rsid w:val="00426BC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26BC9"/>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426BC9"/>
    <w:rPr>
      <w:rFonts w:ascii="Calibri" w:eastAsia="Times New Roman" w:hAnsi="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6BC9"/>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426BC9"/>
    <w:rPr>
      <w:rFonts w:ascii="Calibri" w:eastAsia="Times New Roman" w:hAnsi="Calibri"/>
      <w:sz w:val="16"/>
      <w:u w:val="single"/>
    </w:rPr>
  </w:style>
  <w:style w:type="character" w:customStyle="1" w:styleId="style10">
    <w:name w:val="style1"/>
    <w:rsid w:val="00426BC9"/>
  </w:style>
  <w:style w:type="character" w:customStyle="1" w:styleId="pmtermsel">
    <w:name w:val="pmtermsel"/>
    <w:rsid w:val="00426BC9"/>
  </w:style>
  <w:style w:type="character" w:customStyle="1" w:styleId="showipapr">
    <w:name w:val="show_ipapr"/>
    <w:rsid w:val="00426BC9"/>
  </w:style>
  <w:style w:type="character" w:customStyle="1" w:styleId="dnindex">
    <w:name w:val="dnindex"/>
    <w:rsid w:val="00426BC9"/>
  </w:style>
  <w:style w:type="character" w:customStyle="1" w:styleId="23">
    <w:name w:val="23"/>
    <w:rsid w:val="00426BC9"/>
    <w:rPr>
      <w:rFonts w:ascii="Times New Roman" w:hAnsi="Times New Roman" w:cs="Arial"/>
      <w:bCs/>
      <w:sz w:val="20"/>
      <w:u w:val="single"/>
      <w:lang w:val="en-US" w:eastAsia="en-US" w:bidi="ar-SA"/>
    </w:rPr>
  </w:style>
  <w:style w:type="character" w:customStyle="1" w:styleId="33">
    <w:name w:val="33"/>
    <w:rsid w:val="00426BC9"/>
    <w:rPr>
      <w:rFonts w:ascii="Times New Roman" w:hAnsi="Times New Roman" w:cs="Arial"/>
      <w:b/>
      <w:bCs/>
      <w:sz w:val="20"/>
      <w:u w:val="single"/>
      <w:lang w:val="en-US" w:eastAsia="en-US" w:bidi="ar-SA"/>
    </w:rPr>
  </w:style>
  <w:style w:type="character" w:customStyle="1" w:styleId="55">
    <w:name w:val="55"/>
    <w:rsid w:val="00426BC9"/>
    <w:rPr>
      <w:rFonts w:cs="Arial"/>
      <w:bCs/>
      <w:sz w:val="20"/>
      <w:u w:val="single"/>
      <w:lang w:val="en-US" w:eastAsia="en-US" w:bidi="ar-SA"/>
    </w:rPr>
  </w:style>
  <w:style w:type="character" w:customStyle="1" w:styleId="authoraffil">
    <w:name w:val="authoraffil"/>
    <w:rsid w:val="00426BC9"/>
  </w:style>
  <w:style w:type="character" w:customStyle="1" w:styleId="CharChar8">
    <w:name w:val="Char Char8"/>
    <w:rsid w:val="00426BC9"/>
    <w:rPr>
      <w:rFonts w:ascii="Georgia" w:eastAsia="Times New Roman" w:hAnsi="Georgia"/>
      <w:b/>
      <w:bCs/>
      <w:sz w:val="30"/>
      <w:szCs w:val="28"/>
      <w:u w:val="single"/>
    </w:rPr>
  </w:style>
  <w:style w:type="character" w:customStyle="1" w:styleId="FontStyle13">
    <w:name w:val="Font Style13"/>
    <w:uiPriority w:val="99"/>
    <w:rsid w:val="00426BC9"/>
    <w:rPr>
      <w:rFonts w:ascii="Constantia" w:hAnsi="Constantia" w:cs="Constantia"/>
      <w:sz w:val="18"/>
      <w:szCs w:val="18"/>
    </w:rPr>
  </w:style>
  <w:style w:type="character" w:customStyle="1" w:styleId="TagsCharCharCharChar">
    <w:name w:val="Tags Char Char Char Char"/>
    <w:rsid w:val="00426BC9"/>
    <w:rPr>
      <w:rFonts w:ascii="Times New Roman" w:eastAsia="Times New Roman" w:hAnsi="Times New Roman" w:cs="Times New Roman"/>
      <w:b/>
      <w:sz w:val="24"/>
      <w:szCs w:val="24"/>
    </w:rPr>
  </w:style>
  <w:style w:type="character" w:customStyle="1" w:styleId="Citation1Char">
    <w:name w:val="Citation1 Char"/>
    <w:link w:val="Citation10"/>
    <w:locked/>
    <w:rsid w:val="00426BC9"/>
    <w:rPr>
      <w:rFonts w:ascii="Georgia" w:hAnsi="Georgia"/>
      <w:b/>
      <w:u w:val="single"/>
    </w:rPr>
  </w:style>
  <w:style w:type="paragraph" w:customStyle="1" w:styleId="Citation10">
    <w:name w:val="Citation1"/>
    <w:basedOn w:val="Normal"/>
    <w:link w:val="Citation1Char"/>
    <w:qFormat/>
    <w:rsid w:val="00426BC9"/>
    <w:rPr>
      <w:rFonts w:ascii="Georgia" w:hAnsi="Georgia" w:cstheme="minorBidi"/>
      <w:b/>
      <w:sz w:val="24"/>
      <w:u w:val="single"/>
    </w:rPr>
  </w:style>
  <w:style w:type="character" w:customStyle="1" w:styleId="TaglineChar">
    <w:name w:val="Tagline Char"/>
    <w:link w:val="Tagline0"/>
    <w:locked/>
    <w:rsid w:val="00426BC9"/>
    <w:rPr>
      <w:rFonts w:ascii="Georgia" w:hAnsi="Georgia"/>
      <w:b/>
    </w:rPr>
  </w:style>
  <w:style w:type="paragraph" w:customStyle="1" w:styleId="Tagline0">
    <w:name w:val="Tagline"/>
    <w:basedOn w:val="Normal"/>
    <w:link w:val="TaglineChar"/>
    <w:qFormat/>
    <w:rsid w:val="00426BC9"/>
    <w:rPr>
      <w:rFonts w:ascii="Georgia" w:hAnsi="Georgia" w:cstheme="minorBidi"/>
      <w:b/>
      <w:sz w:val="24"/>
    </w:rPr>
  </w:style>
  <w:style w:type="paragraph" w:customStyle="1" w:styleId="NothingCharCharChar">
    <w:name w:val="Nothing Char Char Char"/>
    <w:link w:val="NothingCharChar"/>
    <w:rsid w:val="00426BC9"/>
    <w:pPr>
      <w:jc w:val="both"/>
    </w:pPr>
  </w:style>
  <w:style w:type="paragraph" w:customStyle="1" w:styleId="StyleLeft021">
    <w:name w:val="Style Left:  0.2&quot;1"/>
    <w:basedOn w:val="Normal"/>
    <w:uiPriority w:val="99"/>
    <w:rsid w:val="00426BC9"/>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6BC9"/>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6BC9"/>
    <w:rPr>
      <w:rFonts w:ascii="Calibri" w:eastAsia="Times New Roman" w:hAnsi="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6BC9"/>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6BC9"/>
    <w:rPr>
      <w:rFonts w:ascii="Calibri" w:eastAsia="Times New Roman" w:hAnsi="Calibri"/>
      <w:sz w:val="16"/>
      <w:u w:val="single"/>
      <w:bdr w:val="single" w:sz="4" w:space="0" w:color="auto"/>
    </w:rPr>
  </w:style>
  <w:style w:type="character" w:customStyle="1" w:styleId="boldcitationChar">
    <w:name w:val="bold citation Char"/>
    <w:rsid w:val="00426BC9"/>
    <w:rPr>
      <w:rFonts w:ascii="Arial" w:hAnsi="Arial"/>
      <w:b/>
      <w:sz w:val="28"/>
      <w:szCs w:val="24"/>
      <w:u w:val="thick"/>
      <w:lang w:val="en-US" w:eastAsia="en-US" w:bidi="ar-SA"/>
    </w:rPr>
  </w:style>
  <w:style w:type="paragraph" w:customStyle="1" w:styleId="BlockTitle20">
    <w:name w:val="Block Title #2"/>
    <w:basedOn w:val="Normal"/>
    <w:uiPriority w:val="99"/>
    <w:rsid w:val="00426BC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426BC9"/>
    <w:rPr>
      <w:rFonts w:cstheme="minorBidi"/>
      <w:b/>
      <w:sz w:val="16"/>
    </w:rPr>
  </w:style>
  <w:style w:type="character" w:customStyle="1" w:styleId="BoldunderlineChar3">
    <w:name w:val="Bold/underline Char"/>
    <w:rsid w:val="00426BC9"/>
    <w:rPr>
      <w:rFonts w:eastAsia="SimSun"/>
      <w:b/>
      <w:noProof w:val="0"/>
      <w:sz w:val="24"/>
      <w:szCs w:val="24"/>
      <w:u w:val="single"/>
      <w:lang w:val="en-US" w:eastAsia="zh-CN" w:bidi="ar-SA"/>
    </w:rPr>
  </w:style>
  <w:style w:type="character" w:customStyle="1" w:styleId="underlinetextchar0">
    <w:name w:val="underlinetextchar"/>
    <w:rsid w:val="00426BC9"/>
  </w:style>
  <w:style w:type="character" w:customStyle="1" w:styleId="boldciteChar1">
    <w:name w:val="bold cite Char1"/>
    <w:rsid w:val="00426BC9"/>
    <w:rPr>
      <w:b/>
      <w:sz w:val="28"/>
      <w:u w:val="thick" w:color="000000"/>
    </w:rPr>
  </w:style>
  <w:style w:type="character" w:customStyle="1" w:styleId="tagCharCharChar1">
    <w:name w:val="tag Char Char Char1"/>
    <w:rsid w:val="00426BC9"/>
    <w:rPr>
      <w:b/>
      <w:sz w:val="24"/>
      <w:lang w:val="en-US" w:eastAsia="en-US" w:bidi="ar-SA"/>
    </w:rPr>
  </w:style>
  <w:style w:type="character" w:customStyle="1" w:styleId="underlinecardChar0">
    <w:name w:val="underline card Char"/>
    <w:rsid w:val="00426BC9"/>
    <w:rPr>
      <w:rFonts w:ascii="Arial" w:hAnsi="Arial"/>
      <w:sz w:val="18"/>
      <w:szCs w:val="24"/>
      <w:u w:val="single"/>
      <w:lang w:val="en-US" w:eastAsia="en-US" w:bidi="ar-SA"/>
    </w:rPr>
  </w:style>
  <w:style w:type="paragraph" w:customStyle="1" w:styleId="date-comments">
    <w:name w:val="date-comments"/>
    <w:basedOn w:val="Normal"/>
    <w:uiPriority w:val="99"/>
    <w:rsid w:val="00426BC9"/>
    <w:pPr>
      <w:spacing w:before="100" w:beforeAutospacing="1" w:after="100" w:afterAutospacing="1"/>
    </w:pPr>
    <w:rPr>
      <w:rFonts w:ascii="Times" w:hAnsi="Times" w:cstheme="minorBidi"/>
      <w:sz w:val="16"/>
      <w:szCs w:val="20"/>
    </w:rPr>
  </w:style>
  <w:style w:type="character" w:customStyle="1" w:styleId="articleauthor0">
    <w:name w:val="articleauthor"/>
    <w:rsid w:val="00426BC9"/>
  </w:style>
  <w:style w:type="character" w:customStyle="1" w:styleId="bodysubtoc">
    <w:name w:val="bodysubtoc"/>
    <w:rsid w:val="00426BC9"/>
  </w:style>
  <w:style w:type="character" w:customStyle="1" w:styleId="lefttitlesmaller">
    <w:name w:val="lefttitlesmaller"/>
    <w:rsid w:val="00426BC9"/>
  </w:style>
  <w:style w:type="character" w:customStyle="1" w:styleId="mb">
    <w:name w:val="mb"/>
    <w:rsid w:val="00426BC9"/>
  </w:style>
  <w:style w:type="character" w:customStyle="1" w:styleId="submitted-date">
    <w:name w:val="submitted-date"/>
    <w:rsid w:val="00426BC9"/>
  </w:style>
  <w:style w:type="character" w:customStyle="1" w:styleId="submitted-time">
    <w:name w:val="submitted-time"/>
    <w:rsid w:val="00426BC9"/>
  </w:style>
  <w:style w:type="character" w:customStyle="1" w:styleId="A20">
    <w:name w:val="A2"/>
    <w:uiPriority w:val="99"/>
    <w:rsid w:val="00426BC9"/>
    <w:rPr>
      <w:rFonts w:ascii="Sabon LT Std" w:hAnsi="Sabon LT Std" w:cs="Sabon LT Std" w:hint="default"/>
      <w:color w:val="000000"/>
      <w:sz w:val="15"/>
      <w:szCs w:val="15"/>
    </w:rPr>
  </w:style>
  <w:style w:type="character" w:customStyle="1" w:styleId="searchword">
    <w:name w:val="searchword"/>
    <w:rsid w:val="00426BC9"/>
  </w:style>
  <w:style w:type="paragraph" w:customStyle="1" w:styleId="Heading2Char2CharChar12">
    <w:name w:val="Heading 2 Char2 Char Char12"/>
    <w:aliases w:val="Char Char Char Char Char Char1 Char Char Char Char Char1,Char Char22"/>
    <w:next w:val="Normal"/>
    <w:uiPriority w:val="99"/>
    <w:rsid w:val="00426BC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26BC9"/>
    <w:rPr>
      <w:rFonts w:ascii="Times New Roman" w:hAnsi="Times New Roman" w:cs="Times New Roman"/>
      <w:sz w:val="18"/>
      <w:szCs w:val="18"/>
    </w:rPr>
  </w:style>
  <w:style w:type="character" w:customStyle="1" w:styleId="bylines">
    <w:name w:val="bylines"/>
    <w:basedOn w:val="DefaultParagraphFont"/>
    <w:rsid w:val="00426BC9"/>
  </w:style>
  <w:style w:type="character" w:customStyle="1" w:styleId="StyleStyleBoldUnderlineUnderlineIntenseEmphasis1apple-style-2">
    <w:name w:val="Style Style Bold UnderlineUnderlineIntense Emphasis1apple-style-...2"/>
    <w:basedOn w:val="DefaultParagraphFont"/>
    <w:rsid w:val="00426BC9"/>
    <w:rPr>
      <w:b w:val="0"/>
      <w:bCs/>
      <w:sz w:val="22"/>
      <w:u w:val="single"/>
    </w:rPr>
  </w:style>
  <w:style w:type="character" w:customStyle="1" w:styleId="FontStyle57">
    <w:name w:val="Font Style57"/>
    <w:rsid w:val="00426BC9"/>
    <w:rPr>
      <w:rFonts w:ascii="Georgia" w:hAnsi="Georgia" w:cs="Georgia"/>
      <w:b/>
      <w:bCs/>
      <w:sz w:val="14"/>
      <w:szCs w:val="14"/>
    </w:rPr>
  </w:style>
  <w:style w:type="character" w:customStyle="1" w:styleId="FontStyle89">
    <w:name w:val="Font Style89"/>
    <w:rsid w:val="00426BC9"/>
    <w:rPr>
      <w:rFonts w:ascii="Times New Roman" w:hAnsi="Times New Roman" w:cs="Times New Roman"/>
      <w:b/>
      <w:bCs/>
      <w:smallCaps/>
      <w:spacing w:val="40"/>
      <w:sz w:val="16"/>
      <w:szCs w:val="16"/>
    </w:rPr>
  </w:style>
  <w:style w:type="character" w:customStyle="1" w:styleId="style3Char0">
    <w:name w:val="style 3 Char"/>
    <w:rsid w:val="00426BC9"/>
    <w:rPr>
      <w:sz w:val="18"/>
      <w:szCs w:val="24"/>
      <w:lang w:val="en-US" w:eastAsia="en-US" w:bidi="ar-SA"/>
    </w:rPr>
  </w:style>
  <w:style w:type="paragraph" w:customStyle="1" w:styleId="003Cite">
    <w:name w:val="003Cite"/>
    <w:basedOn w:val="Normal"/>
    <w:qFormat/>
    <w:rsid w:val="00426BC9"/>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426BC9"/>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426BC9"/>
    <w:rPr>
      <w:rFonts w:ascii="Calibri" w:hAnsi="Calibri"/>
      <w:b/>
      <w:color w:val="000000"/>
      <w:sz w:val="16"/>
      <w:u w:val="single"/>
    </w:rPr>
  </w:style>
  <w:style w:type="paragraph" w:customStyle="1" w:styleId="StyleCards12ptThickunderline">
    <w:name w:val="Style Cards + 12 pt Thick underline"/>
    <w:basedOn w:val="Normal"/>
    <w:link w:val="StyleCards12ptThickunderlineChar2"/>
    <w:rsid w:val="00426BC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426BC9"/>
    <w:rPr>
      <w:rFonts w:ascii="Times New Roman" w:eastAsia="Times New Roman" w:hAnsi="Times New Roman" w:cs="Times New Roman"/>
      <w:u w:val="thick"/>
      <w:lang w:val="x-none" w:eastAsia="x-none"/>
    </w:rPr>
  </w:style>
  <w:style w:type="character" w:customStyle="1" w:styleId="BlockHeadingsChar1">
    <w:name w:val="Block Headings Char1"/>
    <w:rsid w:val="00426BC9"/>
    <w:rPr>
      <w:b/>
      <w:caps/>
    </w:rPr>
  </w:style>
  <w:style w:type="character" w:customStyle="1" w:styleId="Longcite">
    <w:name w:val="Longcite"/>
    <w:rsid w:val="00426BC9"/>
    <w:rPr>
      <w:sz w:val="16"/>
    </w:rPr>
  </w:style>
  <w:style w:type="paragraph" w:customStyle="1" w:styleId="NormalUnderline0">
    <w:name w:val="Normal + Underline"/>
    <w:basedOn w:val="Normal"/>
    <w:link w:val="NormalUnderlineChar0"/>
    <w:rsid w:val="00426BC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426BC9"/>
    <w:rPr>
      <w:rFonts w:ascii="Times New Roman" w:eastAsia="Times New Roman" w:hAnsi="Times New Roman" w:cs="Times New Roman"/>
      <w:b/>
      <w:u w:val="single"/>
      <w:lang w:val="x-none" w:eastAsia="x-none"/>
    </w:rPr>
  </w:style>
  <w:style w:type="character" w:customStyle="1" w:styleId="FontStyle170">
    <w:name w:val="Font Style170"/>
    <w:uiPriority w:val="99"/>
    <w:rsid w:val="00426BC9"/>
    <w:rPr>
      <w:rFonts w:ascii="Bookman Old Style" w:hAnsi="Bookman Old Style" w:cs="Bookman Old Style"/>
      <w:sz w:val="16"/>
      <w:szCs w:val="16"/>
    </w:rPr>
  </w:style>
  <w:style w:type="character" w:customStyle="1" w:styleId="FontStyle17">
    <w:name w:val="Font Style17"/>
    <w:uiPriority w:val="99"/>
    <w:rsid w:val="00426BC9"/>
    <w:rPr>
      <w:rFonts w:ascii="Book Antiqua" w:hAnsi="Book Antiqua" w:cs="Book Antiqua"/>
      <w:i/>
      <w:iCs/>
      <w:spacing w:val="10"/>
      <w:sz w:val="22"/>
      <w:szCs w:val="22"/>
    </w:rPr>
  </w:style>
  <w:style w:type="character" w:customStyle="1" w:styleId="FontStyle329">
    <w:name w:val="Font Style329"/>
    <w:basedOn w:val="DefaultParagraphFont"/>
    <w:uiPriority w:val="99"/>
    <w:rsid w:val="00426BC9"/>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426BC9"/>
    <w:rPr>
      <w:color w:val="2B579A"/>
      <w:shd w:val="clear" w:color="auto" w:fill="E6E6E6"/>
    </w:rPr>
  </w:style>
  <w:style w:type="character" w:customStyle="1" w:styleId="m-895152127622952443gmail-style13ptbold">
    <w:name w:val="m_-895152127622952443gmail-style13ptbold"/>
    <w:basedOn w:val="DefaultParagraphFont"/>
    <w:rsid w:val="00426BC9"/>
  </w:style>
  <w:style w:type="character" w:customStyle="1" w:styleId="m4133802843404377303gmail-style13ptbold">
    <w:name w:val="m_4133802843404377303gmail-style13ptbold"/>
    <w:basedOn w:val="DefaultParagraphFont"/>
    <w:rsid w:val="00426BC9"/>
  </w:style>
  <w:style w:type="character" w:customStyle="1" w:styleId="m4133802843404377303gmail-styleunderline">
    <w:name w:val="m_4133802843404377303gmail-styleunderline"/>
    <w:basedOn w:val="DefaultParagraphFont"/>
    <w:rsid w:val="00426BC9"/>
  </w:style>
  <w:style w:type="character" w:customStyle="1" w:styleId="m1864609289044096952gmail-style13ptbold">
    <w:name w:val="m_1864609289044096952gmail-style13ptbold"/>
    <w:basedOn w:val="DefaultParagraphFont"/>
    <w:rsid w:val="00426BC9"/>
  </w:style>
  <w:style w:type="character" w:customStyle="1" w:styleId="m-2434640214339110092gmail-style13ptbold">
    <w:name w:val="m_-2434640214339110092gmail-style13ptbold"/>
    <w:basedOn w:val="DefaultParagraphFont"/>
    <w:rsid w:val="00426BC9"/>
  </w:style>
  <w:style w:type="character" w:customStyle="1" w:styleId="m-2434640214339110092gmail-styleunderline">
    <w:name w:val="m_-2434640214339110092gmail-styleunderline"/>
    <w:basedOn w:val="DefaultParagraphFont"/>
    <w:rsid w:val="00426BC9"/>
  </w:style>
  <w:style w:type="character" w:customStyle="1" w:styleId="articlepage-articlebody-firstletter">
    <w:name w:val="articlepage-articlebody-firstletter"/>
    <w:basedOn w:val="DefaultParagraphFont"/>
    <w:rsid w:val="00426BC9"/>
  </w:style>
  <w:style w:type="character" w:customStyle="1" w:styleId="AnalyticsChar">
    <w:name w:val="Analytics Char"/>
    <w:basedOn w:val="DefaultParagraphFont"/>
    <w:link w:val="Analytics"/>
    <w:uiPriority w:val="4"/>
    <w:rsid w:val="00426BC9"/>
    <w:rPr>
      <w:rFonts w:ascii="Calibri" w:eastAsia="Calibri" w:hAnsi="Calibri"/>
      <w:b/>
    </w:rPr>
  </w:style>
  <w:style w:type="character" w:customStyle="1" w:styleId="m-2745674872889869693gmail-style13ptbold">
    <w:name w:val="m_-2745674872889869693gmail-style13ptbold"/>
    <w:basedOn w:val="DefaultParagraphFont"/>
    <w:rsid w:val="00426BC9"/>
  </w:style>
  <w:style w:type="character" w:customStyle="1" w:styleId="m-2745674872889869693gmail-styleunderline">
    <w:name w:val="m_-2745674872889869693gmail-styleunderline"/>
    <w:basedOn w:val="DefaultParagraphFont"/>
    <w:rsid w:val="00426BC9"/>
  </w:style>
  <w:style w:type="character" w:customStyle="1" w:styleId="UnresolvedMention31">
    <w:name w:val="Unresolved Mention31"/>
    <w:basedOn w:val="DefaultParagraphFont"/>
    <w:uiPriority w:val="99"/>
    <w:semiHidden/>
    <w:unhideWhenUsed/>
    <w:rsid w:val="00426BC9"/>
    <w:rPr>
      <w:color w:val="808080"/>
      <w:shd w:val="clear" w:color="auto" w:fill="E6E6E6"/>
    </w:rPr>
  </w:style>
  <w:style w:type="character" w:customStyle="1" w:styleId="UnresolvedMention4">
    <w:name w:val="Unresolved Mention4"/>
    <w:basedOn w:val="DefaultParagraphFont"/>
    <w:uiPriority w:val="99"/>
    <w:semiHidden/>
    <w:unhideWhenUsed/>
    <w:rsid w:val="00426BC9"/>
    <w:rPr>
      <w:color w:val="808080"/>
      <w:shd w:val="clear" w:color="auto" w:fill="E6E6E6"/>
    </w:rPr>
  </w:style>
  <w:style w:type="character" w:customStyle="1" w:styleId="m-8082899869479211226gmail-styleunderline">
    <w:name w:val="m_-8082899869479211226gmail-styleunderline"/>
    <w:basedOn w:val="DefaultParagraphFont"/>
    <w:rsid w:val="00426BC9"/>
  </w:style>
  <w:style w:type="paragraph" w:customStyle="1" w:styleId="NoteLevel23">
    <w:name w:val="Note Level 23"/>
    <w:basedOn w:val="Normal"/>
    <w:next w:val="Normal"/>
    <w:uiPriority w:val="99"/>
    <w:qFormat/>
    <w:rsid w:val="00426BC9"/>
    <w:pPr>
      <w:keepNext/>
      <w:ind w:left="288" w:right="288"/>
    </w:pPr>
    <w:rPr>
      <w:rFonts w:eastAsia="MS Gothic" w:cstheme="minorBidi"/>
      <w:sz w:val="16"/>
      <w:szCs w:val="20"/>
    </w:rPr>
  </w:style>
  <w:style w:type="paragraph" w:customStyle="1" w:styleId="NoteLevel24">
    <w:name w:val="Note Level 24"/>
    <w:basedOn w:val="Normal"/>
    <w:next w:val="Normal"/>
    <w:uiPriority w:val="99"/>
    <w:qFormat/>
    <w:rsid w:val="00426BC9"/>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426BC9"/>
    <w:pPr>
      <w:keepNext/>
      <w:ind w:left="288" w:right="288"/>
    </w:pPr>
    <w:rPr>
      <w:rFonts w:eastAsia="MS Gothic" w:cstheme="minorBidi"/>
      <w:sz w:val="16"/>
      <w:szCs w:val="20"/>
    </w:rPr>
  </w:style>
  <w:style w:type="character" w:customStyle="1" w:styleId="UnresolvedMention5">
    <w:name w:val="Unresolved Mention5"/>
    <w:basedOn w:val="DefaultParagraphFont"/>
    <w:uiPriority w:val="99"/>
    <w:semiHidden/>
    <w:unhideWhenUsed/>
    <w:rsid w:val="00426BC9"/>
    <w:rPr>
      <w:color w:val="605E5C"/>
      <w:shd w:val="clear" w:color="auto" w:fill="E1DFDD"/>
    </w:rPr>
  </w:style>
  <w:style w:type="character" w:customStyle="1" w:styleId="UnresolvedMention6">
    <w:name w:val="Unresolved Mention6"/>
    <w:basedOn w:val="DefaultParagraphFont"/>
    <w:uiPriority w:val="99"/>
    <w:semiHidden/>
    <w:unhideWhenUsed/>
    <w:rsid w:val="00426BC9"/>
    <w:rPr>
      <w:color w:val="605E5C"/>
      <w:shd w:val="clear" w:color="auto" w:fill="E1DFDD"/>
    </w:rPr>
  </w:style>
  <w:style w:type="character" w:customStyle="1" w:styleId="footnote">
    <w:name w:val="footnote"/>
    <w:basedOn w:val="DefaultParagraphFont"/>
    <w:rsid w:val="00426BC9"/>
  </w:style>
  <w:style w:type="character" w:customStyle="1" w:styleId="hubidentifier">
    <w:name w:val="hub_identifier"/>
    <w:basedOn w:val="DefaultParagraphFont"/>
    <w:rsid w:val="00426BC9"/>
  </w:style>
  <w:style w:type="paragraph" w:customStyle="1" w:styleId="standardeinzug">
    <w:name w:val="standardeinzug"/>
    <w:basedOn w:val="Normal"/>
    <w:rsid w:val="00426BC9"/>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426BC9"/>
  </w:style>
  <w:style w:type="paragraph" w:customStyle="1" w:styleId="entrefilet">
    <w:name w:val="entrefilet"/>
    <w:basedOn w:val="Normal"/>
    <w:rsid w:val="00426BC9"/>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426BC9"/>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426BC9"/>
  </w:style>
  <w:style w:type="character" w:customStyle="1" w:styleId="m-268162420547309261gmail-stylestylebold12pt">
    <w:name w:val="m_-268162420547309261gmail-stylestylebold12pt"/>
    <w:basedOn w:val="DefaultParagraphFont"/>
    <w:rsid w:val="00426BC9"/>
  </w:style>
  <w:style w:type="character" w:customStyle="1" w:styleId="m-268162420547309261gmail-styleboldunderline">
    <w:name w:val="m_-268162420547309261gmail-styleboldunderline"/>
    <w:basedOn w:val="DefaultParagraphFont"/>
    <w:rsid w:val="00426BC9"/>
  </w:style>
  <w:style w:type="character" w:customStyle="1" w:styleId="m-5621139387307470627gmail-style13ptbold">
    <w:name w:val="m_-5621139387307470627gmail-style13ptbold"/>
    <w:basedOn w:val="DefaultParagraphFont"/>
    <w:rsid w:val="00426BC9"/>
  </w:style>
  <w:style w:type="character" w:customStyle="1" w:styleId="m-5621139387307470627gmail-styleunderline">
    <w:name w:val="m_-5621139387307470627gmail-styleunderline"/>
    <w:basedOn w:val="DefaultParagraphFont"/>
    <w:rsid w:val="00426BC9"/>
  </w:style>
  <w:style w:type="character" w:customStyle="1" w:styleId="m-4930835733434609408gmail-style13ptbold">
    <w:name w:val="m_-4930835733434609408gmail-style13ptbold"/>
    <w:basedOn w:val="DefaultParagraphFont"/>
    <w:rsid w:val="00426BC9"/>
  </w:style>
  <w:style w:type="character" w:customStyle="1" w:styleId="m-4930835733434609408gmail-styleunderline">
    <w:name w:val="m_-4930835733434609408gmail-styleunderline"/>
    <w:basedOn w:val="DefaultParagraphFont"/>
    <w:rsid w:val="00426BC9"/>
  </w:style>
  <w:style w:type="character" w:customStyle="1" w:styleId="m-2456650549122369157gmail-style13ptbold">
    <w:name w:val="m_-2456650549122369157gmail-style13ptbold"/>
    <w:basedOn w:val="DefaultParagraphFont"/>
    <w:rsid w:val="00426BC9"/>
  </w:style>
  <w:style w:type="character" w:customStyle="1" w:styleId="m-2456650549122369157gmail-styleunderline">
    <w:name w:val="m_-2456650549122369157gmail-styleunderline"/>
    <w:basedOn w:val="DefaultParagraphFont"/>
    <w:rsid w:val="00426BC9"/>
  </w:style>
  <w:style w:type="paragraph" w:customStyle="1" w:styleId="m4240400669014671728gmail-msonormal">
    <w:name w:val="m_4240400669014671728gmail-msonormal"/>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m4240400669014671728gmail-styleunderline">
    <w:name w:val="m_4240400669014671728gmail-styleunderline"/>
    <w:basedOn w:val="DefaultParagraphFont"/>
    <w:rsid w:val="00426BC9"/>
  </w:style>
  <w:style w:type="paragraph" w:customStyle="1" w:styleId="font--body">
    <w:name w:val="font--body"/>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426BC9"/>
  </w:style>
  <w:style w:type="character" w:customStyle="1" w:styleId="tweetinfo-heartstat">
    <w:name w:val="tweetinfo-heartstat"/>
    <w:basedOn w:val="DefaultParagraphFont"/>
    <w:rsid w:val="00426BC9"/>
  </w:style>
  <w:style w:type="character" w:customStyle="1" w:styleId="playbutton-flyout">
    <w:name w:val="playbutton-flyout"/>
    <w:basedOn w:val="DefaultParagraphFont"/>
    <w:rsid w:val="00426BC9"/>
  </w:style>
  <w:style w:type="character" w:customStyle="1" w:styleId="inlinevideo-videolabel">
    <w:name w:val="inlinevideo-videolabel"/>
    <w:basedOn w:val="DefaultParagraphFont"/>
    <w:rsid w:val="00426BC9"/>
  </w:style>
  <w:style w:type="character" w:customStyle="1" w:styleId="inlinevideo-videoduration">
    <w:name w:val="inlinevideo-videoduration"/>
    <w:basedOn w:val="DefaultParagraphFont"/>
    <w:rsid w:val="00426BC9"/>
  </w:style>
  <w:style w:type="paragraph" w:customStyle="1" w:styleId="Citation0">
    <w:name w:val="Citation"/>
    <w:basedOn w:val="Normal"/>
    <w:next w:val="Normal"/>
    <w:uiPriority w:val="6"/>
    <w:qFormat/>
    <w:rsid w:val="00426BC9"/>
    <w:rPr>
      <w:rFonts w:eastAsia="Times New Roman"/>
      <w:sz w:val="18"/>
    </w:rPr>
  </w:style>
  <w:style w:type="paragraph" w:customStyle="1" w:styleId="basic-paragraph">
    <w:name w:val="basic-paragraph"/>
    <w:basedOn w:val="Normal"/>
    <w:rsid w:val="00426BC9"/>
    <w:pPr>
      <w:spacing w:before="100" w:beforeAutospacing="1" w:after="100" w:afterAutospacing="1"/>
    </w:pPr>
    <w:rPr>
      <w:rFonts w:ascii="Times New Roman" w:eastAsia="Times New Roman" w:hAnsi="Times New Roman" w:cs="Times New Roman"/>
      <w:sz w:val="24"/>
    </w:rPr>
  </w:style>
  <w:style w:type="paragraph" w:customStyle="1" w:styleId="primary-type">
    <w:name w:val="primary-type"/>
    <w:basedOn w:val="Normal"/>
    <w:rsid w:val="00426BC9"/>
    <w:pPr>
      <w:spacing w:before="100" w:beforeAutospacing="1" w:after="100" w:afterAutospacing="1"/>
    </w:pPr>
    <w:rPr>
      <w:rFonts w:ascii="Times New Roman" w:eastAsia="Times New Roman" w:hAnsi="Times New Roman" w:cs="Times New Roman"/>
      <w:sz w:val="24"/>
    </w:rPr>
  </w:style>
  <w:style w:type="character" w:customStyle="1" w:styleId="ur">
    <w:name w:val="ur"/>
    <w:basedOn w:val="DefaultParagraphFont"/>
    <w:rsid w:val="00426BC9"/>
  </w:style>
  <w:style w:type="character" w:customStyle="1" w:styleId="vpqmgb">
    <w:name w:val="vpqmgb"/>
    <w:basedOn w:val="DefaultParagraphFont"/>
    <w:rsid w:val="00426BC9"/>
  </w:style>
  <w:style w:type="character" w:customStyle="1" w:styleId="sv">
    <w:name w:val="sv"/>
    <w:basedOn w:val="DefaultParagraphFont"/>
    <w:rsid w:val="00426BC9"/>
  </w:style>
  <w:style w:type="character" w:customStyle="1" w:styleId="m-501118745055256881gmail-style13ptbold">
    <w:name w:val="m_-501118745055256881gmail-style13ptbold"/>
    <w:basedOn w:val="DefaultParagraphFont"/>
    <w:rsid w:val="00426BC9"/>
  </w:style>
  <w:style w:type="character" w:customStyle="1" w:styleId="js-about-item-abstr">
    <w:name w:val="js-about-item-abstr"/>
    <w:basedOn w:val="DefaultParagraphFont"/>
    <w:rsid w:val="0042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16</Pages>
  <Words>9908</Words>
  <Characters>56477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2</cp:revision>
  <dcterms:created xsi:type="dcterms:W3CDTF">2022-01-25T18:57:00Z</dcterms:created>
  <dcterms:modified xsi:type="dcterms:W3CDTF">2022-02-05T20:11:00Z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