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73547" w14:textId="74AB50F3" w:rsidR="00EF7886" w:rsidRDefault="00EF7886" w:rsidP="00EF7886">
      <w:pPr>
        <w:pStyle w:val="Heading2"/>
      </w:pPr>
      <w:r>
        <w:t>1AC</w:t>
      </w:r>
    </w:p>
    <w:p w14:paraId="4EF3C2C1" w14:textId="7A4FC8E4" w:rsidR="00EF7886" w:rsidRPr="008D2860" w:rsidRDefault="00EF7886" w:rsidP="00EF7886">
      <w:pPr>
        <w:pStyle w:val="Heading3"/>
      </w:pPr>
      <w:r>
        <w:lastRenderedPageBreak/>
        <w:t>Mining</w:t>
      </w:r>
    </w:p>
    <w:p w14:paraId="78833768" w14:textId="77777777" w:rsidR="00EF7886" w:rsidRPr="00370276" w:rsidRDefault="00EF7886" w:rsidP="00EF7886">
      <w:pPr>
        <w:pStyle w:val="Heading4"/>
      </w:pPr>
      <w:r>
        <w:t xml:space="preserve">Private entities are increasing mining now – US is </w:t>
      </w:r>
      <w:r>
        <w:rPr>
          <w:u w:val="single"/>
        </w:rPr>
        <w:t>key</w:t>
      </w:r>
    </w:p>
    <w:p w14:paraId="5CF1940E" w14:textId="77777777" w:rsidR="00EF7886" w:rsidRDefault="00EF7886" w:rsidP="00EF7886">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3AC9BFEB" w14:textId="77777777" w:rsidR="00EF7886" w:rsidRPr="007831F9" w:rsidRDefault="00EF7886" w:rsidP="00EF7886">
      <w:pPr>
        <w:rPr>
          <w:rStyle w:val="StyleUnderline"/>
        </w:rPr>
      </w:pPr>
      <w:r w:rsidRPr="00AD64D7">
        <w:rPr>
          <w:rStyle w:val="StyleUnderline"/>
        </w:rPr>
        <w:t>In 2015</w:t>
      </w:r>
      <w:r w:rsidRPr="00C670D0">
        <w:rPr>
          <w:rStyle w:val="StyleUnderline"/>
          <w:highlight w:val="green"/>
        </w:rPr>
        <w:t>, the U</w:t>
      </w:r>
      <w:r w:rsidRPr="00AD64D7">
        <w:rPr>
          <w:rStyle w:val="StyleUnderline"/>
        </w:rPr>
        <w:t xml:space="preserve">nited </w:t>
      </w:r>
      <w:r w:rsidRPr="00C670D0">
        <w:rPr>
          <w:rStyle w:val="StyleUnderline"/>
          <w:highlight w:val="green"/>
        </w:rPr>
        <w:t>S</w:t>
      </w:r>
      <w:r w:rsidRPr="00AD64D7">
        <w:rPr>
          <w:rStyle w:val="StyleUnderline"/>
        </w:rPr>
        <w:t xml:space="preserve">tates </w:t>
      </w:r>
      <w:r w:rsidRPr="00C670D0">
        <w:rPr>
          <w:rStyle w:val="StyleUnderline"/>
          <w:highlight w:val="green"/>
        </w:rPr>
        <w:t xml:space="preserve">passed the </w:t>
      </w:r>
      <w:r w:rsidRPr="00AD64D7">
        <w:rPr>
          <w:rStyle w:val="StyleUnderline"/>
        </w:rPr>
        <w:t>U.S</w:t>
      </w:r>
      <w:r w:rsidRPr="00C670D0">
        <w:rPr>
          <w:rStyle w:val="StyleUnderline"/>
          <w:highlight w:val="green"/>
        </w:rPr>
        <w:t>. Commercial Space Launch Competitiveness Act</w:t>
      </w:r>
      <w:r w:rsidRPr="00C670D0">
        <w:rPr>
          <w:sz w:val="14"/>
          <w:highlight w:val="gree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AD64D7">
        <w:rPr>
          <w:rStyle w:val="StyleUnderline"/>
        </w:rPr>
        <w:t xml:space="preserve">scholars contend that </w:t>
      </w:r>
      <w:r w:rsidRPr="00306E6E">
        <w:rPr>
          <w:rStyle w:val="StyleUnderline"/>
        </w:rPr>
        <w:t xml:space="preserve">the United States would be </w:t>
      </w:r>
      <w:r w:rsidRPr="00C670D0">
        <w:rPr>
          <w:rStyle w:val="StyleUnderline"/>
          <w:highlight w:val="green"/>
        </w:rPr>
        <w:t xml:space="preserve">in breach of </w:t>
      </w:r>
      <w:r w:rsidRPr="00AD64D7">
        <w:rPr>
          <w:rStyle w:val="StyleUnderline"/>
        </w:rPr>
        <w:t xml:space="preserve">its </w:t>
      </w:r>
      <w:r w:rsidRPr="00C670D0">
        <w:rPr>
          <w:rStyle w:val="StyleUnderline"/>
          <w:highlight w:val="green"/>
        </w:rPr>
        <w:t xml:space="preserve">international obligations </w:t>
      </w:r>
      <w:r w:rsidRPr="00AD64D7">
        <w:rPr>
          <w:rStyle w:val="StyleUnderline"/>
        </w:rPr>
        <w:t xml:space="preserve">if it were to "unilaterally pretend" that its citizens may exercise ownership over extracted space resources, </w:t>
      </w:r>
      <w:r w:rsidRPr="00C670D0">
        <w:rPr>
          <w:rStyle w:val="StyleUnderline"/>
          <w:highlight w:val="green"/>
        </w:rPr>
        <w:t>given the</w:t>
      </w:r>
      <w:r w:rsidRPr="00AD64D7">
        <w:rPr>
          <w:rStyle w:val="StyleUnderline"/>
        </w:rPr>
        <w:t xml:space="preserve"> absence of recognition of such rights under international law. Clearly</w:t>
      </w:r>
      <w:r w:rsidRPr="007831F9">
        <w:rPr>
          <w:rStyle w:val="StyleUnderline"/>
        </w:rPr>
        <w:t xml:space="preserve"> </w:t>
      </w:r>
      <w:r w:rsidRPr="00306E6E">
        <w:rPr>
          <w:rStyle w:val="StyleUnderline"/>
        </w:rPr>
        <w:t xml:space="preserve">it is the </w:t>
      </w:r>
      <w:r w:rsidRPr="00C670D0">
        <w:rPr>
          <w:rStyle w:val="StyleUnderline"/>
          <w:highlight w:val="green"/>
        </w:rPr>
        <w:t>stated aim</w:t>
      </w:r>
      <w:r w:rsidRPr="00306E6E">
        <w:rPr>
          <w:rStyle w:val="StyleUnderline"/>
        </w:rPr>
        <w:t xml:space="preserve"> of </w:t>
      </w:r>
      <w:r w:rsidRPr="00AD64D7">
        <w:rPr>
          <w:rStyle w:val="StyleUnderline"/>
        </w:rPr>
        <w:t xml:space="preserve">both the United States and Luxembourg </w:t>
      </w:r>
      <w:r w:rsidRPr="00C670D0">
        <w:rPr>
          <w:rStyle w:val="StyleUnderline"/>
          <w:highlight w:val="green"/>
        </w:rPr>
        <w:t xml:space="preserve">to promote the </w:t>
      </w:r>
      <w:r w:rsidRPr="00AD64D7">
        <w:rPr>
          <w:rStyle w:val="StyleUnderline"/>
        </w:rPr>
        <w:t xml:space="preserve">commercial </w:t>
      </w:r>
      <w:r w:rsidRPr="00C670D0">
        <w:rPr>
          <w:rStyle w:val="StyleUnderline"/>
          <w:highlight w:val="green"/>
        </w:rPr>
        <w:t xml:space="preserve">exploitation of space </w:t>
      </w:r>
      <w:r w:rsidRPr="00AD64D7">
        <w:rPr>
          <w:rStyle w:val="StyleUnderline"/>
        </w:rPr>
        <w:t xml:space="preserve">resources. The two nations’ respective pieces of </w:t>
      </w:r>
      <w:r w:rsidRPr="00306E6E">
        <w:rPr>
          <w:rStyle w:val="StyleUnderline"/>
        </w:rPr>
        <w:t xml:space="preserve">legislation </w:t>
      </w:r>
      <w:r w:rsidRPr="00AD64D7">
        <w:rPr>
          <w:rStyle w:val="StyleUnderline"/>
        </w:rPr>
        <w:t xml:space="preserve">attempt to </w:t>
      </w:r>
      <w:r w:rsidRPr="00306E6E">
        <w:rPr>
          <w:rStyle w:val="StyleUnderline"/>
        </w:rPr>
        <w:t xml:space="preserve">provide a legal basis </w:t>
      </w:r>
      <w:r w:rsidRPr="00C670D0">
        <w:rPr>
          <w:rStyle w:val="StyleUnderline"/>
          <w:highlight w:val="green"/>
        </w:rPr>
        <w:t xml:space="preserve">for private citizens </w:t>
      </w:r>
      <w:r w:rsidRPr="00306E6E">
        <w:rPr>
          <w:rStyle w:val="StyleUnderline"/>
        </w:rPr>
        <w:t xml:space="preserve">to engage in such activities, </w:t>
      </w:r>
      <w:r w:rsidRPr="00AD64D7">
        <w:rPr>
          <w:rStyle w:val="Emphasis"/>
        </w:rPr>
        <w:t xml:space="preserve">which some critics would characterize as </w:t>
      </w:r>
      <w:r w:rsidRPr="00C670D0">
        <w:rPr>
          <w:rStyle w:val="Emphasis"/>
          <w:highlight w:val="green"/>
        </w:rPr>
        <w:t xml:space="preserve">prohibited "appropriation" </w:t>
      </w:r>
      <w:r w:rsidRPr="00204309">
        <w:rPr>
          <w:rStyle w:val="Emphasis"/>
        </w:rPr>
        <w:t>under international law</w:t>
      </w:r>
      <w:r w:rsidRPr="00C670D0">
        <w:rPr>
          <w:rStyle w:val="Emphasis"/>
          <w:highlight w:val="green"/>
        </w:rPr>
        <w:t xml:space="preserve">. The </w:t>
      </w:r>
      <w:r w:rsidRPr="00AD64D7">
        <w:rPr>
          <w:rStyle w:val="Emphasis"/>
        </w:rPr>
        <w:t xml:space="preserve">international </w:t>
      </w:r>
      <w:r w:rsidRPr="00C670D0">
        <w:rPr>
          <w:rStyle w:val="Emphasis"/>
          <w:highlight w:val="green"/>
        </w:rPr>
        <w:t xml:space="preserve">community would be well-served by </w:t>
      </w:r>
      <w:r w:rsidRPr="00306E6E">
        <w:rPr>
          <w:rStyle w:val="Emphasis"/>
        </w:rPr>
        <w:t xml:space="preserve">resolving the issue conclusively with </w:t>
      </w:r>
      <w:r w:rsidRPr="00C670D0">
        <w:rPr>
          <w:rStyle w:val="Emphasis"/>
          <w:highlight w:val="green"/>
        </w:rPr>
        <w:t>an appropriate body of rules</w:t>
      </w:r>
      <w:r w:rsidRPr="007831F9">
        <w:rPr>
          <w:sz w:val="14"/>
        </w:rPr>
        <w:t xml:space="preserve">. </w:t>
      </w:r>
      <w:r w:rsidRPr="007831F9">
        <w:rPr>
          <w:rStyle w:val="StyleUnderline"/>
        </w:rPr>
        <w:t xml:space="preserve">As the technologies advance, </w:t>
      </w:r>
      <w:r w:rsidRPr="00C670D0">
        <w:rPr>
          <w:rStyle w:val="StyleUnderline"/>
          <w:highlight w:val="green"/>
        </w:rPr>
        <w:t>we are</w:t>
      </w:r>
      <w:r w:rsidRPr="007831F9">
        <w:rPr>
          <w:rStyle w:val="StyleUnderline"/>
        </w:rPr>
        <w:t xml:space="preserve"> inexorably </w:t>
      </w:r>
      <w:r w:rsidRPr="00C670D0">
        <w:rPr>
          <w:rStyle w:val="StyleUnderline"/>
          <w:highlight w:val="green"/>
        </w:rPr>
        <w:t>headed toward</w:t>
      </w:r>
      <w:r w:rsidRPr="007831F9">
        <w:rPr>
          <w:rStyle w:val="StyleUnderline"/>
        </w:rPr>
        <w:t xml:space="preserve"> space </w:t>
      </w:r>
      <w:r w:rsidRPr="00C670D0">
        <w:rPr>
          <w:rStyle w:val="StyleUnderline"/>
          <w:highlight w:val="green"/>
        </w:rPr>
        <w:t>mining</w:t>
      </w:r>
      <w:r w:rsidRPr="007831F9">
        <w:rPr>
          <w:rStyle w:val="StyleUnderline"/>
        </w:rPr>
        <w:t xml:space="preserve"> becoming a reality. </w:t>
      </w:r>
      <w:r w:rsidRPr="00E52FB1">
        <w:rPr>
          <w:rStyle w:val="StyleUnderline"/>
        </w:rPr>
        <w:t>Whether it will lead to increased resources, providing a net benefit for all people on earth, or serve to increase economic inequality by disproportionately favoring the spacefaring nations remains to be seen.</w:t>
      </w:r>
    </w:p>
    <w:p w14:paraId="68D46440" w14:textId="77777777" w:rsidR="00EF7886" w:rsidRDefault="00EF7886" w:rsidP="00EF7886"/>
    <w:p w14:paraId="3716C8D6" w14:textId="77777777" w:rsidR="00EF7886" w:rsidRDefault="00EF7886" w:rsidP="00EF7886">
      <w:pPr>
        <w:pStyle w:val="Heading4"/>
      </w:pPr>
      <w:r>
        <w:t xml:space="preserve">It causes dangerous space mining and </w:t>
      </w:r>
      <w:r>
        <w:rPr>
          <w:u w:val="single"/>
        </w:rPr>
        <w:t>deregulation</w:t>
      </w:r>
      <w:r>
        <w:t xml:space="preserve"> globally – multilateralism solves. </w:t>
      </w:r>
    </w:p>
    <w:p w14:paraId="00238E91" w14:textId="77777777" w:rsidR="00EF7886" w:rsidRDefault="00EF7886" w:rsidP="00EF7886">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F20F577" w14:textId="77777777" w:rsidR="00EF7886" w:rsidRPr="00364AB4" w:rsidRDefault="00EF7886" w:rsidP="00EF7886">
      <w:pPr>
        <w:rPr>
          <w:rStyle w:val="StyleUnderline"/>
        </w:rPr>
      </w:pPr>
      <w:r w:rsidRPr="00364AB4">
        <w:rPr>
          <w:sz w:val="14"/>
        </w:rPr>
        <w:t xml:space="preserve">Exploiting the resources of outer space might be key to the future expansion of the human species. But </w:t>
      </w:r>
      <w:r w:rsidRPr="00AD64D7">
        <w:rPr>
          <w:rStyle w:val="StyleUnderline"/>
        </w:rPr>
        <w:t xml:space="preserve">researchers argue that </w:t>
      </w:r>
      <w:r w:rsidRPr="00C670D0">
        <w:rPr>
          <w:rStyle w:val="StyleUnderline"/>
          <w:highlight w:val="green"/>
        </w:rPr>
        <w:t xml:space="preserve">the US is trying to skew the game in its favor, </w:t>
      </w:r>
      <w:r w:rsidRPr="00C670D0">
        <w:rPr>
          <w:rStyle w:val="Emphasis"/>
          <w:highlight w:val="green"/>
        </w:rPr>
        <w:t xml:space="preserve">with </w:t>
      </w:r>
      <w:r w:rsidRPr="00AD64D7">
        <w:rPr>
          <w:rStyle w:val="Emphasis"/>
        </w:rPr>
        <w:t xml:space="preserve">potentially </w:t>
      </w:r>
      <w:r w:rsidRPr="00C670D0">
        <w:rPr>
          <w:rStyle w:val="Emphasis"/>
          <w:highlight w:val="green"/>
        </w:rPr>
        <w:t>disastrous consequences.</w:t>
      </w:r>
      <w:r>
        <w:rPr>
          <w:rStyle w:val="Emphasis"/>
        </w:rPr>
        <w:t xml:space="preserve"> </w:t>
      </w:r>
      <w:r w:rsidRPr="00364AB4">
        <w:rPr>
          <w:sz w:val="14"/>
        </w:rPr>
        <w:t xml:space="preserve">The enormous cost of </w:t>
      </w:r>
      <w:r w:rsidRPr="00364AB4">
        <w:rPr>
          <w:sz w:val="14"/>
        </w:rPr>
        <w:lastRenderedPageBreak/>
        <w:t xml:space="preserve">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C8269B">
        <w:rPr>
          <w:rStyle w:val="StyleUnderline"/>
        </w:rPr>
        <w:t xml:space="preserve">recent policy </w:t>
      </w:r>
      <w:r w:rsidRPr="00C670D0">
        <w:rPr>
          <w:rStyle w:val="StyleUnderline"/>
          <w:highlight w:val="green"/>
        </w:rPr>
        <w:t xml:space="preserve">moves </w:t>
      </w:r>
      <w:r w:rsidRPr="00AD64D7">
        <w:rPr>
          <w:rStyle w:val="StyleUnderline"/>
        </w:rPr>
        <w:t xml:space="preserve">by the US </w:t>
      </w:r>
      <w:r w:rsidRPr="00C670D0">
        <w:rPr>
          <w:rStyle w:val="StyleUnderline"/>
          <w:highlight w:val="green"/>
        </w:rPr>
        <w:t xml:space="preserve">are </w:t>
      </w:r>
      <w:r w:rsidRPr="00C8269B">
        <w:rPr>
          <w:rStyle w:val="StyleUnderline"/>
        </w:rPr>
        <w:t xml:space="preserve">part of </w:t>
      </w:r>
      <w:r w:rsidRPr="00C670D0">
        <w:rPr>
          <w:rStyle w:val="StyleUnderline"/>
          <w:highlight w:val="green"/>
        </w:rPr>
        <w:t xml:space="preserve">a concerted effort to refocus </w:t>
      </w:r>
      <w:r w:rsidRPr="00AD64D7">
        <w:rPr>
          <w:rStyle w:val="StyleUnderline"/>
        </w:rPr>
        <w:t xml:space="preserve">international </w:t>
      </w:r>
      <w:r w:rsidRPr="00C670D0">
        <w:rPr>
          <w:rStyle w:val="StyleUnderline"/>
          <w:highlight w:val="green"/>
        </w:rPr>
        <w:t xml:space="preserve">space </w:t>
      </w:r>
      <w:r w:rsidRPr="00C8269B">
        <w:rPr>
          <w:rStyle w:val="StyleUnderline"/>
        </w:rPr>
        <w:t>cooperation</w:t>
      </w:r>
      <w:r w:rsidRPr="00C8269B">
        <w:rPr>
          <w:sz w:val="14"/>
        </w:rPr>
        <w:t xml:space="preserve"> </w:t>
      </w:r>
      <w:r w:rsidRPr="00C670D0">
        <w:rPr>
          <w:rStyle w:val="Emphasis"/>
          <w:highlight w:val="green"/>
        </w:rPr>
        <w:t xml:space="preserve">towards short-term commercial interests, </w:t>
      </w:r>
      <w:r w:rsidRPr="00C8269B">
        <w:rPr>
          <w:rStyle w:val="Emphasis"/>
        </w:rPr>
        <w:t xml:space="preserve">which could precipitate </w:t>
      </w:r>
      <w:r w:rsidRPr="00C670D0">
        <w:rPr>
          <w:rStyle w:val="Emphasis"/>
          <w:highlight w:val="green"/>
        </w:rPr>
        <w:t xml:space="preserve">a “race to the bottom” that sabotages efforts to safely manage </w:t>
      </w:r>
      <w:r w:rsidRPr="00AD64D7">
        <w:rPr>
          <w:rStyle w:val="Emphasis"/>
        </w:rPr>
        <w:t xml:space="preserve">the development of </w:t>
      </w:r>
      <w:r w:rsidRPr="00C670D0">
        <w:rPr>
          <w:rStyle w:val="Emphasis"/>
          <w:highlight w:val="green"/>
        </w:rPr>
        <w:t>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C8269B">
        <w:rPr>
          <w:rStyle w:val="StyleUnderline"/>
        </w:rPr>
        <w:t>Space policy</w:t>
      </w:r>
      <w:r w:rsidRPr="00364AB4">
        <w:rPr>
          <w:rStyle w:val="StyleUnderline"/>
        </w:rPr>
        <w:t xml:space="preserve"> designed around the exploitation of resources holds many dangers,</w:t>
      </w:r>
      <w:r w:rsidRPr="00364AB4">
        <w:rPr>
          <w:sz w:val="14"/>
        </w:rPr>
        <w:t xml:space="preserve"> say the paper authors. </w:t>
      </w:r>
      <w:r w:rsidRPr="00364AB4">
        <w:rPr>
          <w:rStyle w:val="StyleUnderline"/>
        </w:rPr>
        <w:t xml:space="preserve">For a start, </w:t>
      </w:r>
      <w:r w:rsidRPr="00C670D0">
        <w:rPr>
          <w:rStyle w:val="StyleUnderline"/>
          <w:highlight w:val="green"/>
        </w:rPr>
        <w:t>loosely-regulated</w:t>
      </w:r>
      <w:r w:rsidRPr="00364AB4">
        <w:rPr>
          <w:rStyle w:val="StyleUnderline"/>
        </w:rPr>
        <w:t xml:space="preserve"> </w:t>
      </w:r>
      <w:r w:rsidRPr="00AD64D7">
        <w:rPr>
          <w:rStyle w:val="StyleUnderline"/>
        </w:rPr>
        <w:t xml:space="preserve">space mining could </w:t>
      </w:r>
      <w:r w:rsidRPr="00C670D0">
        <w:rPr>
          <w:rStyle w:val="StyleUnderline"/>
          <w:highlight w:val="green"/>
        </w:rPr>
        <w:t xml:space="preserve">result in the destruction of </w:t>
      </w:r>
      <w:r w:rsidRPr="00AD64D7">
        <w:rPr>
          <w:rStyle w:val="StyleUnderline"/>
        </w:rPr>
        <w:t xml:space="preserve">deposits that could hold </w:t>
      </w:r>
      <w:r w:rsidRPr="00C670D0">
        <w:rPr>
          <w:rStyle w:val="StyleUnderline"/>
          <w:highlight w:val="green"/>
        </w:rPr>
        <w:t>invaluable scientific info</w:t>
      </w:r>
      <w:r w:rsidRPr="00C8269B">
        <w:rPr>
          <w:rStyle w:val="StyleUnderline"/>
        </w:rPr>
        <w:t>rmation</w:t>
      </w:r>
      <w:r w:rsidRPr="00C8269B">
        <w:rPr>
          <w:sz w:val="14"/>
        </w:rPr>
        <w:t xml:space="preserve">. </w:t>
      </w:r>
      <w:r w:rsidRPr="00AD64D7">
        <w:rPr>
          <w:rStyle w:val="Emphasis"/>
        </w:rPr>
        <w:t xml:space="preserve">It could also </w:t>
      </w:r>
      <w:r w:rsidRPr="00C670D0">
        <w:rPr>
          <w:rStyle w:val="Emphasis"/>
          <w:highlight w:val="green"/>
        </w:rPr>
        <w:t xml:space="preserve">kick up dangerous </w:t>
      </w:r>
      <w:r w:rsidRPr="00C8269B">
        <w:rPr>
          <w:rStyle w:val="Emphasis"/>
        </w:rPr>
        <w:t xml:space="preserve">amounts of lunar </w:t>
      </w:r>
      <w:r w:rsidRPr="00C670D0">
        <w:rPr>
          <w:rStyle w:val="Emphasis"/>
          <w:highlight w:val="green"/>
        </w:rPr>
        <w:t xml:space="preserve">dust that </w:t>
      </w:r>
      <w:r w:rsidRPr="00AD64D7">
        <w:rPr>
          <w:rStyle w:val="Emphasis"/>
        </w:rPr>
        <w:t xml:space="preserve">can </w:t>
      </w:r>
      <w:r w:rsidRPr="00C8269B">
        <w:rPr>
          <w:rStyle w:val="Emphasis"/>
        </w:rPr>
        <w:t xml:space="preserve">cause serious </w:t>
      </w:r>
      <w:r w:rsidRPr="00C670D0">
        <w:rPr>
          <w:rStyle w:val="Emphasis"/>
          <w:highlight w:val="green"/>
        </w:rPr>
        <w:t xml:space="preserve">damage </w:t>
      </w:r>
      <w:r w:rsidRPr="00BB1A61">
        <w:rPr>
          <w:rStyle w:val="Emphasis"/>
        </w:rPr>
        <w:t xml:space="preserve">to </w:t>
      </w:r>
      <w:r w:rsidRPr="00C8269B">
        <w:rPr>
          <w:rStyle w:val="Emphasis"/>
        </w:rPr>
        <w:t xml:space="preserve">space </w:t>
      </w:r>
      <w:r w:rsidRPr="00C670D0">
        <w:rPr>
          <w:rStyle w:val="Emphasis"/>
          <w:highlight w:val="green"/>
        </w:rPr>
        <w:t xml:space="preserve">vehicles, increase </w:t>
      </w:r>
      <w:r w:rsidRPr="00AD64D7">
        <w:rPr>
          <w:rStyle w:val="Emphasis"/>
        </w:rPr>
        <w:t xml:space="preserve">the amount of </w:t>
      </w:r>
      <w:r w:rsidRPr="00C8269B">
        <w:rPr>
          <w:rStyle w:val="Emphasis"/>
        </w:rPr>
        <w:t xml:space="preserve">space </w:t>
      </w:r>
      <w:r w:rsidRPr="00C670D0">
        <w:rPr>
          <w:rStyle w:val="Emphasis"/>
          <w:highlight w:val="green"/>
        </w:rPr>
        <w:t xml:space="preserve">debris, </w:t>
      </w:r>
      <w:r w:rsidRPr="00AD64D7">
        <w:rPr>
          <w:rStyle w:val="Emphasis"/>
        </w:rPr>
        <w:t xml:space="preserve">or in a worst-case scenario, </w:t>
      </w:r>
      <w:r w:rsidRPr="00C670D0">
        <w:rPr>
          <w:rStyle w:val="Emphasis"/>
          <w:highlight w:val="green"/>
        </w:rPr>
        <w:t xml:space="preserve">create meteorites that </w:t>
      </w:r>
      <w:r w:rsidRPr="00AD64D7">
        <w:rPr>
          <w:rStyle w:val="Emphasis"/>
        </w:rPr>
        <w:t xml:space="preserve">could </w:t>
      </w:r>
      <w:r w:rsidRPr="00C670D0">
        <w:rPr>
          <w:rStyle w:val="Emphasis"/>
          <w:highlight w:val="green"/>
        </w:rPr>
        <w:t xml:space="preserve">threaten satellites or </w:t>
      </w:r>
      <w:r w:rsidRPr="00AD64D7">
        <w:rPr>
          <w:rStyle w:val="Emphasis"/>
        </w:rPr>
        <w:t xml:space="preserve">even impact </w:t>
      </w:r>
      <w:r w:rsidRPr="00C670D0">
        <w:rPr>
          <w:rStyle w:val="Emphasis"/>
          <w:highlight w:val="green"/>
        </w:rPr>
        <w:t xml:space="preserve">Earth. </w:t>
      </w:r>
      <w:r w:rsidRPr="00C670D0">
        <w:rPr>
          <w:rStyle w:val="StyleUnderline"/>
          <w:highlight w:val="green"/>
        </w:rPr>
        <w:t xml:space="preserve">By eschewing a multilateral approach </w:t>
      </w:r>
      <w:r w:rsidRPr="00AD64D7">
        <w:rPr>
          <w:rStyle w:val="StyleUnderline"/>
        </w:rPr>
        <w:t>to setting space policy</w:t>
      </w:r>
      <w:r w:rsidRPr="00C670D0">
        <w:rPr>
          <w:sz w:val="14"/>
          <w:highlight w:val="green"/>
        </w:rPr>
        <w:t xml:space="preserve">, </w:t>
      </w:r>
      <w:r w:rsidRPr="00C670D0">
        <w:rPr>
          <w:rStyle w:val="Emphasis"/>
          <w:highlight w:val="green"/>
        </w:rPr>
        <w:t xml:space="preserve">the US </w:t>
      </w:r>
      <w:r w:rsidRPr="00AD64D7">
        <w:rPr>
          <w:rStyle w:val="Emphasis"/>
        </w:rPr>
        <w:t xml:space="preserve">also </w:t>
      </w:r>
      <w:r w:rsidRPr="00C670D0">
        <w:rPr>
          <w:rStyle w:val="Emphasis"/>
          <w:highlight w:val="green"/>
        </w:rPr>
        <w:t xml:space="preserve">opens </w:t>
      </w:r>
      <w:r w:rsidRPr="00C8269B">
        <w:rPr>
          <w:rStyle w:val="Emphasis"/>
        </w:rPr>
        <w:t xml:space="preserve">the door to </w:t>
      </w:r>
      <w:r w:rsidRPr="00C670D0">
        <w:rPr>
          <w:rStyle w:val="Emphasis"/>
          <w:highlight w:val="green"/>
        </w:rPr>
        <w:t>a free-for-all where every country makes up its own rule</w:t>
      </w:r>
      <w:r w:rsidRPr="00C670D0">
        <w:rPr>
          <w:sz w:val="14"/>
          <w:highlight w:val="green"/>
        </w:rPr>
        <w:t>s</w:t>
      </w:r>
      <w:r w:rsidRPr="00364AB4">
        <w:rPr>
          <w:sz w:val="14"/>
        </w:rPr>
        <w:t xml:space="preserve">. Russia is highly critical of the Artemis Accords process and China appears to be frozen out of it, suggesting that two major space powers will not be bound by the new rules. </w:t>
      </w:r>
      <w:r w:rsidRPr="00C8269B">
        <w:rPr>
          <w:rStyle w:val="Emphasis"/>
        </w:rPr>
        <w:t xml:space="preserve">That </w:t>
      </w:r>
      <w:r w:rsidRPr="00AD64D7">
        <w:rPr>
          <w:rStyle w:val="Emphasis"/>
        </w:rPr>
        <w:t xml:space="preserve">potentially </w:t>
      </w:r>
      <w:r w:rsidRPr="00C8269B">
        <w:rPr>
          <w:rStyle w:val="Emphasis"/>
        </w:rPr>
        <w:t xml:space="preserve">sets the scene for </w:t>
      </w:r>
      <w:r w:rsidRPr="00C670D0">
        <w:rPr>
          <w:rStyle w:val="Emphasis"/>
          <w:highlight w:val="green"/>
        </w:rPr>
        <w:t>a race to the bottom</w:t>
      </w:r>
      <w:r w:rsidRPr="00C670D0">
        <w:rPr>
          <w:rStyle w:val="StyleUnderline"/>
          <w:highlight w:val="green"/>
        </w:rPr>
        <w:t xml:space="preserve">, </w:t>
      </w:r>
      <w:r w:rsidRPr="00AD64D7">
        <w:rPr>
          <w:rStyle w:val="StyleUnderline"/>
        </w:rPr>
        <w:t xml:space="preserve">where countries compete </w:t>
      </w:r>
      <w:r w:rsidRPr="00C670D0">
        <w:rPr>
          <w:rStyle w:val="StyleUnderline"/>
          <w:highlight w:val="green"/>
        </w:rPr>
        <w:t>to set the laxest rules</w:t>
      </w:r>
      <w:r w:rsidRPr="00364AB4">
        <w:rPr>
          <w:rStyle w:val="StyleUnderline"/>
        </w:rPr>
        <w:t xml:space="preserve"> </w:t>
      </w:r>
      <w:r w:rsidRPr="00AD64D7">
        <w:rPr>
          <w:rStyle w:val="StyleUnderline"/>
        </w:rPr>
        <w:t>for space mining</w:t>
      </w:r>
      <w:r w:rsidRPr="00C670D0">
        <w:rPr>
          <w:rStyle w:val="StyleUnderline"/>
          <w:highlight w:val="green"/>
        </w:rPr>
        <w:t xml:space="preserve">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AD64D7">
        <w:rPr>
          <w:rStyle w:val="StyleUnderline"/>
        </w:rPr>
        <w:t xml:space="preserve">Boley and Byers admit that </w:t>
      </w:r>
      <w:r w:rsidRPr="00C670D0">
        <w:rPr>
          <w:rStyle w:val="StyleUnderline"/>
          <w:highlight w:val="green"/>
        </w:rPr>
        <w:t xml:space="preserve">if this went ahead </w:t>
      </w:r>
      <w:r w:rsidRPr="00AD64D7">
        <w:rPr>
          <w:u w:val="single"/>
        </w:rPr>
        <w:t>and was</w:t>
      </w:r>
      <w:r w:rsidRPr="00C670D0">
        <w:rPr>
          <w:rStyle w:val="StyleUnderline"/>
          <w:highlight w:val="green"/>
        </w:rPr>
        <w:t xml:space="preserve"> not protested </w:t>
      </w:r>
      <w:r w:rsidRPr="00C8269B">
        <w:rPr>
          <w:rStyle w:val="StyleUnderline"/>
        </w:rPr>
        <w:t xml:space="preserve">by other nations, </w:t>
      </w:r>
      <w:r w:rsidRPr="00AD64D7">
        <w:rPr>
          <w:rStyle w:val="Emphasis"/>
        </w:rPr>
        <w:t xml:space="preserve">it could </w:t>
      </w:r>
      <w:r w:rsidRPr="00C670D0">
        <w:rPr>
          <w:rStyle w:val="Emphasis"/>
          <w:highlight w:val="green"/>
        </w:rPr>
        <w:t xml:space="preserve">set a precedent </w:t>
      </w:r>
      <w:r w:rsidRPr="00AD64D7">
        <w:rPr>
          <w:rStyle w:val="Emphasis"/>
        </w:rPr>
        <w:t xml:space="preserve">in international law that would be </w:t>
      </w:r>
      <w:r w:rsidRPr="00C670D0">
        <w:rPr>
          <w:rStyle w:val="Emphasis"/>
          <w:highlight w:val="green"/>
        </w:rPr>
        <w:t>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5E75B730" w14:textId="77777777" w:rsidR="00EF7886" w:rsidRDefault="00EF7886" w:rsidP="00EF7886"/>
    <w:p w14:paraId="6501964F" w14:textId="77777777" w:rsidR="00EF7886" w:rsidRDefault="00EF7886" w:rsidP="00EF7886"/>
    <w:p w14:paraId="08F047CB" w14:textId="77777777" w:rsidR="00EF7886" w:rsidRDefault="00EF7886" w:rsidP="00EF7886">
      <w:pPr>
        <w:pStyle w:val="Heading4"/>
      </w:pPr>
      <w:r>
        <w:t xml:space="preserve">Dangerous mining greatly increases the risk of space debris. </w:t>
      </w:r>
    </w:p>
    <w:p w14:paraId="04FEEA3A" w14:textId="77777777" w:rsidR="00EF7886" w:rsidRDefault="00EF7886" w:rsidP="00EF7886">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426C5E61" w14:textId="77777777" w:rsidR="00EF7886" w:rsidRPr="00364AB4" w:rsidRDefault="00EF7886" w:rsidP="00EF7886">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C670D0">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C670D0">
        <w:rPr>
          <w:rStyle w:val="Emphasis"/>
          <w:highlight w:val="green"/>
        </w:rPr>
        <w:t xml:space="preserve">could intrude </w:t>
      </w:r>
      <w:r w:rsidRPr="00AD64D7">
        <w:rPr>
          <w:rStyle w:val="Emphasis"/>
        </w:rPr>
        <w:t xml:space="preserve">where many </w:t>
      </w:r>
      <w:r w:rsidRPr="00C670D0">
        <w:rPr>
          <w:rStyle w:val="Emphasis"/>
          <w:highlight w:val="green"/>
        </w:rPr>
        <w:t xml:space="preserve">defence and </w:t>
      </w:r>
      <w:r w:rsidRPr="00C670D0">
        <w:rPr>
          <w:rStyle w:val="Emphasis"/>
          <w:highlight w:val="green"/>
        </w:rPr>
        <w:lastRenderedPageBreak/>
        <w:t xml:space="preserve">communication satellites </w:t>
      </w:r>
      <w:r w:rsidRPr="00AD64D7">
        <w:rPr>
          <w:rStyle w:val="Emphasis"/>
        </w:rPr>
        <w:t>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C670D0">
        <w:rPr>
          <w:sz w:val="12"/>
          <w:highlight w:val="green"/>
        </w:rPr>
        <w:t xml:space="preserve">. </w:t>
      </w:r>
      <w:r w:rsidRPr="00C670D0">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C670D0">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C670D0">
        <w:rPr>
          <w:rStyle w:val="Emphasis"/>
          <w:highlight w:val="green"/>
        </w:rPr>
        <w:t xml:space="preserve">It is possible to </w:t>
      </w:r>
      <w:r w:rsidRPr="00F5773D">
        <w:rPr>
          <w:rStyle w:val="Emphasis"/>
        </w:rPr>
        <w:t xml:space="preserve">quantify and </w:t>
      </w:r>
      <w:r w:rsidRPr="00C670D0">
        <w:rPr>
          <w:rStyle w:val="Emphasis"/>
          <w:highlight w:val="green"/>
        </w:rPr>
        <w:t>manage the risk</w:t>
      </w:r>
      <w:r w:rsidRPr="00C670D0">
        <w:rPr>
          <w:sz w:val="12"/>
          <w:highlight w:val="green"/>
        </w:rPr>
        <w:t xml:space="preserve">,” </w:t>
      </w:r>
      <w:r w:rsidRPr="00EB6DA0">
        <w:rPr>
          <w:sz w:val="12"/>
        </w:rPr>
        <w:t>says Handmer. “</w:t>
      </w:r>
      <w:r w:rsidRPr="00F5773D">
        <w:rPr>
          <w:rStyle w:val="Emphasis"/>
        </w:rPr>
        <w:t xml:space="preserve">A few basic </w:t>
      </w:r>
      <w:r w:rsidRPr="00C670D0">
        <w:rPr>
          <w:rStyle w:val="Emphasis"/>
          <w:highlight w:val="green"/>
        </w:rPr>
        <w:t>precautions will prevent harm due to stray asteroid material.”</w:t>
      </w:r>
    </w:p>
    <w:p w14:paraId="526D88A0" w14:textId="77777777" w:rsidR="00EF7886" w:rsidRDefault="00EF7886" w:rsidP="00EF7886"/>
    <w:p w14:paraId="4F1F56B6" w14:textId="77777777" w:rsidR="00EF7886" w:rsidRPr="00DF65BB" w:rsidRDefault="00EF7886" w:rsidP="00EF7886">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004E763D" w14:textId="77777777" w:rsidR="00EF7886" w:rsidRDefault="00EF7886" w:rsidP="00EF7886">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D1AA7C6" w14:textId="77777777" w:rsidR="00EF7886" w:rsidRPr="00B40499" w:rsidRDefault="00EF7886" w:rsidP="00EF7886">
      <w:pPr>
        <w:rPr>
          <w:sz w:val="16"/>
        </w:rPr>
      </w:pPr>
      <w:r w:rsidRPr="002C275D">
        <w:rPr>
          <w:rStyle w:val="StyleUnderline"/>
        </w:rPr>
        <w:t xml:space="preserve">In the future, this </w:t>
      </w:r>
      <w:r w:rsidRPr="00C670D0">
        <w:rPr>
          <w:rStyle w:val="StyleUnderline"/>
          <w:highlight w:val="green"/>
        </w:rPr>
        <w:t xml:space="preserve">population will be added </w:t>
      </w:r>
      <w:r w:rsidRPr="00C8269B">
        <w:rPr>
          <w:rStyle w:val="StyleUnderline"/>
        </w:rPr>
        <w:t xml:space="preserve">to </w:t>
      </w:r>
      <w:r w:rsidRPr="00C670D0">
        <w:rPr>
          <w:rStyle w:val="Emphasis"/>
          <w:highlight w:val="green"/>
        </w:rPr>
        <w:t>primarily</w:t>
      </w:r>
      <w:r w:rsidRPr="00C670D0">
        <w:rPr>
          <w:rStyle w:val="StyleUnderline"/>
          <w:highlight w:val="green"/>
        </w:rPr>
        <w:t xml:space="preserve"> from collisions between large objects</w:t>
      </w:r>
      <w:r w:rsidRPr="002C275D">
        <w:rPr>
          <w:rStyle w:val="StyleUnderline"/>
        </w:rPr>
        <w:t xml:space="preserve"> in orbit </w:t>
      </w:r>
      <w:r w:rsidRPr="00C670D0">
        <w:rPr>
          <w:rStyle w:val="StyleUnderline"/>
          <w:highlight w:val="green"/>
        </w:rPr>
        <w:t>as the number</w:t>
      </w:r>
      <w:r w:rsidRPr="008B61FC">
        <w:rPr>
          <w:rStyle w:val="StyleUnderline"/>
        </w:rPr>
        <w:t xml:space="preserve"> </w:t>
      </w:r>
      <w:r w:rsidRPr="002C275D">
        <w:rPr>
          <w:rStyle w:val="StyleUnderline"/>
        </w:rPr>
        <w:t xml:space="preserve">of LNT </w:t>
      </w:r>
      <w:r w:rsidRPr="00C670D0">
        <w:rPr>
          <w:rStyle w:val="StyleUnderline"/>
          <w:highlight w:val="green"/>
        </w:rPr>
        <w:t xml:space="preserve">produced is </w:t>
      </w:r>
      <w:r w:rsidRPr="00C670D0">
        <w:rPr>
          <w:rStyle w:val="Emphasis"/>
          <w:highlight w:val="green"/>
        </w:rPr>
        <w:t>proportional to</w:t>
      </w:r>
      <w:r w:rsidRPr="002C275D">
        <w:rPr>
          <w:rStyle w:val="StyleUnderline"/>
        </w:rPr>
        <w:t xml:space="preserve"> the </w:t>
      </w:r>
      <w:r w:rsidRPr="00C670D0">
        <w:rPr>
          <w:rStyle w:val="Emphasis"/>
          <w:highlight w:val="gree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w:t>
      </w:r>
      <w:r w:rsidRPr="00C670D0">
        <w:rPr>
          <w:rStyle w:val="StyleUnderline"/>
          <w:highlight w:val="green"/>
        </w:rPr>
        <w:t xml:space="preserve">it is likely that when two </w:t>
      </w:r>
      <w:r w:rsidRPr="00C670D0">
        <w:rPr>
          <w:rStyle w:val="Emphasis"/>
          <w:highlight w:val="green"/>
        </w:rPr>
        <w:t>large derelicts</w:t>
      </w:r>
      <w:r w:rsidRPr="00AE1308">
        <w:rPr>
          <w:rStyle w:val="StyleUnderline"/>
        </w:rPr>
        <w:t xml:space="preserve">, either rocket bodies or payloads, </w:t>
      </w:r>
      <w:r w:rsidRPr="00C670D0">
        <w:rPr>
          <w:rStyle w:val="StyleUnderline"/>
          <w:highlight w:val="green"/>
        </w:rPr>
        <w:t>collide</w:t>
      </w:r>
      <w:r w:rsidRPr="00AE1308">
        <w:rPr>
          <w:rStyle w:val="StyleUnderline"/>
        </w:rPr>
        <w:t xml:space="preserve"> with each other, then </w:t>
      </w:r>
      <w:r w:rsidRPr="00C670D0">
        <w:rPr>
          <w:rStyle w:val="Emphasis"/>
          <w:highlight w:val="green"/>
        </w:rPr>
        <w:t>all of the mass</w:t>
      </w:r>
      <w:r w:rsidRPr="00C670D0">
        <w:rPr>
          <w:rStyle w:val="StyleUnderline"/>
          <w:highlight w:val="green"/>
        </w:rPr>
        <w:t xml:space="preserve"> will 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C670D0">
        <w:rPr>
          <w:rStyle w:val="StyleUnderline"/>
          <w:highlight w:val="green"/>
        </w:rPr>
        <w:t>ability to model</w:t>
      </w:r>
      <w:r w:rsidRPr="00AE1308">
        <w:rPr>
          <w:rStyle w:val="StyleUnderline"/>
        </w:rPr>
        <w:t xml:space="preserve"> and </w:t>
      </w:r>
      <w:r w:rsidRPr="00C670D0">
        <w:rPr>
          <w:rStyle w:val="StyleUnderline"/>
          <w:highlight w:val="green"/>
        </w:rPr>
        <w:t>predict</w:t>
      </w:r>
      <w:r w:rsidRPr="00AE1308">
        <w:rPr>
          <w:rStyle w:val="StyleUnderline"/>
        </w:rPr>
        <w:t xml:space="preserve"> the </w:t>
      </w:r>
      <w:r w:rsidRPr="00C670D0">
        <w:rPr>
          <w:rStyle w:val="Emphasis"/>
          <w:highlight w:val="green"/>
        </w:rPr>
        <w:t>rate of collisions</w:t>
      </w:r>
      <w:r w:rsidRPr="00C670D0">
        <w:rPr>
          <w:rStyle w:val="StyleUnderline"/>
          <w:highlight w:val="green"/>
        </w:rPr>
        <w:t xml:space="preserve"> is based</w:t>
      </w:r>
      <w:r w:rsidRPr="00AE1308">
        <w:rPr>
          <w:rStyle w:val="StyleUnderline"/>
        </w:rPr>
        <w:t xml:space="preserve"> empirically </w:t>
      </w:r>
      <w:r w:rsidRPr="00C670D0">
        <w:rPr>
          <w:highlight w:val="green"/>
        </w:rPr>
        <w:t>upon</w:t>
      </w:r>
      <w:r w:rsidRPr="00AE1308">
        <w:rPr>
          <w:rStyle w:val="StyleUnderline"/>
        </w:rPr>
        <w:t xml:space="preserve"> only </w:t>
      </w:r>
      <w:r w:rsidRPr="00C670D0">
        <w:rPr>
          <w:rStyle w:val="Emphasis"/>
          <w:highlight w:val="green"/>
        </w:rPr>
        <w:t>one</w:t>
      </w:r>
      <w:r w:rsidRPr="00AE1308">
        <w:rPr>
          <w:rStyle w:val="StyleUnderline"/>
        </w:rPr>
        <w:t xml:space="preserve"> catastrophic accidental collision </w:t>
      </w:r>
      <w:r w:rsidRPr="00C670D0">
        <w:rPr>
          <w:rStyle w:val="Emphasis"/>
          <w:highlight w:val="green"/>
        </w:rPr>
        <w:t>event</w:t>
      </w:r>
      <w:r w:rsidRPr="00C670D0">
        <w:rPr>
          <w:rStyle w:val="StyleUnderline"/>
          <w:highlight w:val="green"/>
        </w:rPr>
        <w:t xml:space="preserve"> and</w:t>
      </w:r>
      <w:r w:rsidRPr="00AE1308">
        <w:rPr>
          <w:rStyle w:val="StyleUnderline"/>
        </w:rPr>
        <w:t xml:space="preserve"> a model developed on </w:t>
      </w:r>
      <w:r w:rsidRPr="00C670D0">
        <w:rPr>
          <w:rStyle w:val="StyleUnderline"/>
          <w:highlight w:val="green"/>
        </w:rPr>
        <w:t>the</w:t>
      </w:r>
      <w:r w:rsidRPr="00AE1308">
        <w:rPr>
          <w:rStyle w:val="StyleUnderline"/>
        </w:rPr>
        <w:t xml:space="preserve"> kinetic theory of gases (</w:t>
      </w:r>
      <w:r w:rsidRPr="00C670D0">
        <w:rPr>
          <w:rStyle w:val="Emphasis"/>
          <w:highlight w:val="green"/>
        </w:rPr>
        <w:t>KTG</w:t>
      </w:r>
      <w:r w:rsidRPr="00C670D0">
        <w:rPr>
          <w:sz w:val="16"/>
          <w:highlight w:val="green"/>
        </w:rPr>
        <w:t xml:space="preserve">). </w:t>
      </w:r>
      <w:r w:rsidRPr="00C670D0">
        <w:rPr>
          <w:rStyle w:val="StyleUnderline"/>
          <w:highlight w:val="green"/>
        </w:rPr>
        <w:t xml:space="preserve">However, clusters </w:t>
      </w:r>
      <w:r w:rsidRPr="00C670D0">
        <w:rPr>
          <w:rStyle w:val="Emphasis"/>
          <w:highlight w:val="green"/>
        </w:rPr>
        <w:t>of massive objects</w:t>
      </w:r>
      <w:r w:rsidRPr="007D222E">
        <w:rPr>
          <w:rStyle w:val="StyleUnderline"/>
        </w:rPr>
        <w:t xml:space="preserve"> that have identical inclinations plus similar and overlapping apogees/perigees may indeed </w:t>
      </w:r>
      <w:r w:rsidRPr="00C670D0">
        <w:rPr>
          <w:rStyle w:val="StyleUnderline"/>
          <w:highlight w:val="green"/>
        </w:rPr>
        <w:t xml:space="preserve">have a greater probability of collision </w:t>
      </w:r>
      <w:r w:rsidRPr="00C670D0">
        <w:rPr>
          <w:rStyle w:val="Emphasis"/>
          <w:highlight w:val="green"/>
        </w:rPr>
        <w:t>than predicted</w:t>
      </w:r>
      <w:r w:rsidRPr="007D222E">
        <w:rPr>
          <w:rStyle w:val="StyleUnderline"/>
        </w:rPr>
        <w:t xml:space="preserve"> by the KTG-based algorithms as </w:t>
      </w:r>
      <w:r w:rsidRPr="00C8269B">
        <w:rPr>
          <w:rStyle w:val="Emphasis"/>
        </w:rPr>
        <w:t xml:space="preserve">they </w:t>
      </w:r>
      <w:r w:rsidRPr="00C670D0">
        <w:rPr>
          <w:rStyle w:val="Emphasis"/>
          <w:highlight w:val="green"/>
        </w:rPr>
        <w:t>are not randomly distributed</w:t>
      </w:r>
      <w:r w:rsidRPr="00C670D0">
        <w:rPr>
          <w:rStyle w:val="StyleUnderline"/>
          <w:highlight w:val="green"/>
        </w:rPr>
        <w:t xml:space="preserve"> and</w:t>
      </w:r>
      <w:r w:rsidRPr="007D222E">
        <w:rPr>
          <w:rStyle w:val="StyleUnderline"/>
        </w:rPr>
        <w:t xml:space="preserve"> their </w:t>
      </w:r>
      <w:r w:rsidRPr="00C670D0">
        <w:rPr>
          <w:rStyle w:val="Emphasis"/>
          <w:highlight w:val="green"/>
        </w:rPr>
        <w:t>orbit</w:t>
      </w:r>
      <w:r w:rsidRPr="007D222E">
        <w:rPr>
          <w:rStyle w:val="StyleUnderline"/>
        </w:rPr>
        <w:t xml:space="preserve">al element evolution (e.g., change in right ascension of ascending node and argument of perigee) </w:t>
      </w:r>
      <w:r w:rsidRPr="00C670D0">
        <w:rPr>
          <w:rStyle w:val="StyleUnderline"/>
          <w:highlight w:val="green"/>
        </w:rPr>
        <w:t>is</w:t>
      </w:r>
      <w:r w:rsidRPr="007D222E">
        <w:rPr>
          <w:rStyle w:val="StyleUnderline"/>
        </w:rPr>
        <w:t xml:space="preserve"> also </w:t>
      </w:r>
      <w:r w:rsidRPr="00C670D0">
        <w:rPr>
          <w:rStyle w:val="Emphasis"/>
          <w:highlight w:val="green"/>
        </w:rPr>
        <w:t>similar</w:t>
      </w:r>
      <w:r w:rsidRPr="00240935">
        <w:rPr>
          <w:sz w:val="16"/>
        </w:rPr>
        <w:t xml:space="preserve">. </w:t>
      </w:r>
      <w:r w:rsidRPr="007D222E">
        <w:rPr>
          <w:rStyle w:val="StyleUnderline"/>
        </w:rPr>
        <w:t xml:space="preserve">It is hypothesized that </w:t>
      </w:r>
      <w:r w:rsidRPr="00C670D0">
        <w:rPr>
          <w:rStyle w:val="StyleUnderline"/>
          <w:highlight w:val="green"/>
        </w:rPr>
        <w:t>these similarities</w:t>
      </w:r>
      <w:r w:rsidRPr="007D222E">
        <w:rPr>
          <w:rStyle w:val="StyleUnderline"/>
        </w:rPr>
        <w:t xml:space="preserve"> could </w:t>
      </w:r>
      <w:r w:rsidRPr="00C670D0">
        <w:rPr>
          <w:rStyle w:val="StyleUnderline"/>
          <w:highlight w:val="green"/>
        </w:rPr>
        <w:t>result in</w:t>
      </w:r>
      <w:r w:rsidRPr="007D222E">
        <w:rPr>
          <w:rStyle w:val="StyleUnderline"/>
        </w:rPr>
        <w:t xml:space="preserve"> resonances of collision dynamics that may lead to </w:t>
      </w:r>
      <w:r w:rsidRPr="00C670D0">
        <w:rPr>
          <w:rStyle w:val="Emphasis"/>
          <w:highlight w:val="green"/>
        </w:rPr>
        <w:t>larger probability of collision</w:t>
      </w:r>
      <w:r w:rsidRPr="007D222E">
        <w:rPr>
          <w:rStyle w:val="Emphasis"/>
        </w:rPr>
        <w:t xml:space="preserve"> values </w:t>
      </w:r>
      <w:r w:rsidRPr="00C670D0">
        <w:rPr>
          <w:rStyle w:val="Emphasis"/>
          <w:highlight w:val="green"/>
        </w:rPr>
        <w:t>than predicted with current algorithms</w:t>
      </w:r>
      <w:r w:rsidRPr="00240935">
        <w:rPr>
          <w:sz w:val="16"/>
        </w:rPr>
        <w:t xml:space="preserve">. </w:t>
      </w:r>
      <w:r w:rsidRPr="000D2F86">
        <w:rPr>
          <w:rStyle w:val="StyleUnderline"/>
        </w:rPr>
        <w:t xml:space="preserve">The not well-known fact is that many of </w:t>
      </w:r>
      <w:r w:rsidRPr="00C670D0">
        <w:rPr>
          <w:rStyle w:val="Emphasis"/>
          <w:highlight w:val="green"/>
        </w:rPr>
        <w:t>the most massive</w:t>
      </w:r>
      <w:r w:rsidRPr="00C670D0">
        <w:rPr>
          <w:rStyle w:val="StyleUnderline"/>
          <w:highlight w:val="green"/>
        </w:rPr>
        <w:t xml:space="preserve"> objects are in </w:t>
      </w:r>
      <w:r w:rsidRPr="00C670D0">
        <w:rPr>
          <w:rStyle w:val="Emphasis"/>
          <w:highlight w:val="green"/>
        </w:rPr>
        <w:t>tightly clumped</w:t>
      </w:r>
      <w:r w:rsidRPr="000D2F86">
        <w:rPr>
          <w:rStyle w:val="StyleUnderline"/>
        </w:rPr>
        <w:t xml:space="preserve"> </w:t>
      </w:r>
      <w:r w:rsidRPr="00C670D0">
        <w:rPr>
          <w:rStyle w:val="StyleUnderline"/>
          <w:highlight w:val="green"/>
        </w:rPr>
        <w:t>clusters that</w:t>
      </w:r>
      <w:r w:rsidRPr="000D2F86">
        <w:rPr>
          <w:rStyle w:val="StyleUnderline"/>
        </w:rPr>
        <w:t xml:space="preserve"> will likely </w:t>
      </w:r>
      <w:r w:rsidRPr="00C670D0">
        <w:rPr>
          <w:rStyle w:val="StyleUnderline"/>
          <w:highlight w:val="green"/>
        </w:rPr>
        <w:t xml:space="preserve">produce </w:t>
      </w:r>
      <w:r w:rsidRPr="00C670D0">
        <w:rPr>
          <w:rStyle w:val="Emphasis"/>
          <w:highlight w:val="green"/>
        </w:rPr>
        <w:t>greater 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w:t>
      </w:r>
      <w:r w:rsidRPr="00240935">
        <w:rPr>
          <w:sz w:val="16"/>
        </w:rPr>
        <w:lastRenderedPageBreak/>
        <w:t xml:space="preserve">initial indications that this may indeed be true but much more analysis is needed to provide this conclusively. </w:t>
      </w:r>
      <w:r w:rsidRPr="000D2F86">
        <w:rPr>
          <w:rStyle w:val="StyleUnderline"/>
        </w:rPr>
        <w:t xml:space="preserve">This table of </w:t>
      </w:r>
      <w:r w:rsidRPr="00C670D0">
        <w:rPr>
          <w:rStyle w:val="StyleUnderline"/>
          <w:highlight w:val="green"/>
        </w:rPr>
        <w:t xml:space="preserve">clusters </w:t>
      </w:r>
      <w:r w:rsidRPr="00C670D0">
        <w:rPr>
          <w:rStyle w:val="Emphasis"/>
          <w:highlight w:val="green"/>
        </w:rPr>
        <w:t>represent</w:t>
      </w:r>
      <w:r w:rsidRPr="00F5773D">
        <w:rPr>
          <w:rStyle w:val="StyleUnderline"/>
        </w:rPr>
        <w:t>s</w:t>
      </w:r>
      <w:r w:rsidRPr="00192522">
        <w:rPr>
          <w:rStyle w:val="StyleUnderline"/>
        </w:rPr>
        <w:t xml:space="preserve"> </w:t>
      </w:r>
      <w:r w:rsidRPr="00192522">
        <w:rPr>
          <w:rStyle w:val="Emphasis"/>
        </w:rPr>
        <w:t>well</w:t>
      </w:r>
      <w:r w:rsidRPr="000D2F86">
        <w:rPr>
          <w:rStyle w:val="Emphasis"/>
        </w:rPr>
        <w:t xml:space="preserve"> over</w:t>
      </w:r>
      <w:r w:rsidRPr="000D2F86">
        <w:rPr>
          <w:rStyle w:val="StyleUnderline"/>
        </w:rPr>
        <w:t xml:space="preserve"> </w:t>
      </w:r>
      <w:r w:rsidRPr="00C670D0">
        <w:rPr>
          <w:rStyle w:val="StyleUnderline"/>
          <w:highlight w:val="green"/>
        </w:rPr>
        <w:t>50% of the total</w:t>
      </w:r>
      <w:r w:rsidRPr="000D2F86">
        <w:rPr>
          <w:rStyle w:val="StyleUnderline"/>
        </w:rPr>
        <w:t xml:space="preserve"> derelict </w:t>
      </w:r>
      <w:r w:rsidRPr="00C670D0">
        <w:rPr>
          <w:rStyle w:val="StyleUnderline"/>
          <w:highlight w:val="green"/>
        </w:rPr>
        <w:t>mass</w:t>
      </w:r>
      <w:r w:rsidRPr="000D2F86">
        <w:rPr>
          <w:rStyle w:val="StyleUnderline"/>
        </w:rPr>
        <w:t xml:space="preserve"> in LEO</w:t>
      </w:r>
      <w:r w:rsidRPr="00240935">
        <w:rPr>
          <w:sz w:val="16"/>
        </w:rPr>
        <w:t xml:space="preserve">. </w:t>
      </w:r>
      <w:r w:rsidRPr="000D2F86">
        <w:rPr>
          <w:rStyle w:val="StyleUnderline"/>
        </w:rPr>
        <w:t xml:space="preserve">However, </w:t>
      </w:r>
      <w:r w:rsidRPr="00C670D0">
        <w:rPr>
          <w:rStyle w:val="StyleUnderline"/>
          <w:highlight w:val="green"/>
        </w:rPr>
        <w:t>no one is</w:t>
      </w:r>
      <w:r w:rsidRPr="000D2F86">
        <w:rPr>
          <w:rStyle w:val="StyleUnderline"/>
        </w:rPr>
        <w:t xml:space="preserve"> currently </w:t>
      </w:r>
      <w:r w:rsidRPr="00C670D0">
        <w:rPr>
          <w:rStyle w:val="Emphasis"/>
          <w:highlight w:val="gree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62A337D0" w14:textId="77777777" w:rsidR="00EF7886" w:rsidRPr="00DF65BB" w:rsidRDefault="00EF7886" w:rsidP="00EF7886">
      <w:pPr>
        <w:pStyle w:val="Heading4"/>
        <w:rPr>
          <w:rFonts w:cs="Arial"/>
        </w:rPr>
      </w:pPr>
      <w:r>
        <w:rPr>
          <w:rFonts w:cs="Arial"/>
        </w:rPr>
        <w:t xml:space="preserve">Debris cascades cause </w:t>
      </w:r>
      <w:r>
        <w:rPr>
          <w:rFonts w:cs="Arial"/>
          <w:u w:val="single"/>
        </w:rPr>
        <w:t>global</w:t>
      </w:r>
      <w:r>
        <w:rPr>
          <w:rFonts w:cs="Arial"/>
        </w:rPr>
        <w:t xml:space="preserve"> nuke war</w:t>
      </w:r>
    </w:p>
    <w:p w14:paraId="2AA10978" w14:textId="536917D0" w:rsidR="00EF7886" w:rsidRPr="00DE79D4" w:rsidRDefault="00EF7886" w:rsidP="00EF7886">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w:t>
      </w:r>
      <w:r w:rsidR="00EB0BA4">
        <w:t>d</w:t>
      </w:r>
      <w:r w:rsidRPr="00DE79D4">
        <w:t>]</w:t>
      </w:r>
    </w:p>
    <w:p w14:paraId="7EF51170" w14:textId="77777777" w:rsidR="00EF7886" w:rsidRDefault="00EF7886" w:rsidP="00EF7886">
      <w:pPr>
        <w:rPr>
          <w:sz w:val="12"/>
        </w:rPr>
      </w:pPr>
      <w:r w:rsidRPr="009324B7">
        <w:rPr>
          <w:sz w:val="12"/>
        </w:rPr>
        <w:t xml:space="preserve">Whatever the initial cause, the result may be the same. </w:t>
      </w:r>
      <w:r w:rsidRPr="00C670D0">
        <w:rPr>
          <w:rStyle w:val="StyleUnderline"/>
          <w:highlight w:val="green"/>
        </w:rPr>
        <w:t xml:space="preserve">A </w:t>
      </w:r>
      <w:r w:rsidRPr="00C670D0">
        <w:rPr>
          <w:rStyle w:val="Emphasis"/>
          <w:highlight w:val="green"/>
        </w:rPr>
        <w:t>sat</w:t>
      </w:r>
      <w:r w:rsidRPr="00DE79D4">
        <w:rPr>
          <w:rStyle w:val="StyleUnderline"/>
        </w:rPr>
        <w:t xml:space="preserve">ellite </w:t>
      </w:r>
      <w:r w:rsidRPr="00C670D0">
        <w:rPr>
          <w:rStyle w:val="StyleUnderline"/>
          <w:highlight w:val="gree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C670D0">
        <w:rPr>
          <w:rStyle w:val="StyleUnderline"/>
          <w:highlight w:val="green"/>
        </w:rPr>
        <w:t>runaway</w:t>
      </w:r>
      <w:r w:rsidRPr="00DE79D4">
        <w:rPr>
          <w:rStyle w:val="StyleUnderline"/>
        </w:rPr>
        <w:t xml:space="preserve"> series of </w:t>
      </w:r>
      <w:r w:rsidRPr="00C670D0">
        <w:rPr>
          <w:rStyle w:val="StyleUnderline"/>
          <w:highlight w:val="green"/>
        </w:rPr>
        <w:t xml:space="preserve">collisions </w:t>
      </w:r>
      <w:r w:rsidRPr="00C670D0">
        <w:rPr>
          <w:rStyle w:val="Emphasis"/>
          <w:highlight w:val="gree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C670D0">
        <w:rPr>
          <w:rStyle w:val="StyleUnderline"/>
          <w:highlight w:val="gree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C670D0">
        <w:rPr>
          <w:rStyle w:val="StyleUnderline"/>
          <w:highlight w:val="green"/>
        </w:rPr>
        <w:t>cascade</w:t>
      </w:r>
      <w:r w:rsidRPr="009324B7">
        <w:rPr>
          <w:sz w:val="12"/>
        </w:rPr>
        <w:t xml:space="preserve"> around the Earth, </w:t>
      </w:r>
      <w:r w:rsidRPr="00C670D0">
        <w:rPr>
          <w:rStyle w:val="Emphasis"/>
          <w:highlight w:val="green"/>
        </w:rPr>
        <w:t>destroy</w:t>
      </w:r>
      <w:r w:rsidRPr="00B86BEA">
        <w:rPr>
          <w:rStyle w:val="StyleUnderline"/>
        </w:rPr>
        <w:t xml:space="preserve">ing </w:t>
      </w:r>
      <w:r w:rsidRPr="00C670D0">
        <w:rPr>
          <w:rStyle w:val="StyleUnderline"/>
          <w:highlight w:val="green"/>
        </w:rPr>
        <w:t xml:space="preserve">every </w:t>
      </w:r>
      <w:r w:rsidRPr="00C670D0">
        <w:rPr>
          <w:rStyle w:val="Emphasis"/>
          <w:highlight w:val="green"/>
        </w:rPr>
        <w:t>sat</w:t>
      </w:r>
      <w:r w:rsidRPr="00DE79D4">
        <w:rPr>
          <w:rStyle w:val="StyleUnderline"/>
        </w:rPr>
        <w:t xml:space="preserve">ellite </w:t>
      </w:r>
      <w:r w:rsidRPr="00C670D0">
        <w:rPr>
          <w:rStyle w:val="StyleUnderline"/>
          <w:highlight w:val="green"/>
        </w:rPr>
        <w:t xml:space="preserve">in </w:t>
      </w:r>
      <w:r w:rsidRPr="00C670D0">
        <w:rPr>
          <w:rStyle w:val="Emphasis"/>
          <w:highlight w:val="green"/>
        </w:rPr>
        <w:t>l</w:t>
      </w:r>
      <w:r w:rsidRPr="00DE79D4">
        <w:rPr>
          <w:rStyle w:val="StyleUnderline"/>
        </w:rPr>
        <w:t xml:space="preserve">ow </w:t>
      </w:r>
      <w:r w:rsidRPr="00C670D0">
        <w:rPr>
          <w:rStyle w:val="Emphasis"/>
          <w:highlight w:val="green"/>
        </w:rPr>
        <w:t>E</w:t>
      </w:r>
      <w:r w:rsidRPr="00DE79D4">
        <w:rPr>
          <w:rStyle w:val="StyleUnderline"/>
        </w:rPr>
        <w:t xml:space="preserve">arth </w:t>
      </w:r>
      <w:r w:rsidRPr="00C670D0">
        <w:rPr>
          <w:rStyle w:val="Emphasis"/>
          <w:highlight w:val="gree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C670D0">
        <w:rPr>
          <w:rStyle w:val="StyleUnderline"/>
          <w:highlight w:val="green"/>
        </w:rPr>
        <w:t>rendering</w:t>
      </w:r>
      <w:r w:rsidRPr="00DE79D4">
        <w:rPr>
          <w:rStyle w:val="StyleUnderline"/>
        </w:rPr>
        <w:t xml:space="preserve"> many Earth </w:t>
      </w:r>
      <w:r w:rsidRPr="00C670D0">
        <w:rPr>
          <w:rStyle w:val="StyleUnderline"/>
          <w:highlight w:val="green"/>
        </w:rPr>
        <w:t xml:space="preserve">orbits </w:t>
      </w:r>
      <w:r w:rsidRPr="00C670D0">
        <w:rPr>
          <w:rStyle w:val="Emphasis"/>
          <w:highlight w:val="green"/>
        </w:rPr>
        <w:t>unusable</w:t>
      </w:r>
      <w:r w:rsidRPr="009324B7">
        <w:rPr>
          <w:sz w:val="12"/>
        </w:rPr>
        <w:t xml:space="preserve">. But what about us on the ground? How will this affect us? </w:t>
      </w:r>
      <w:r w:rsidRPr="00DE79D4">
        <w:rPr>
          <w:rStyle w:val="StyleUnderline"/>
        </w:rPr>
        <w:t xml:space="preserve">Imagine a </w:t>
      </w:r>
      <w:r w:rsidRPr="00C670D0">
        <w:rPr>
          <w:rStyle w:val="StyleUnderline"/>
          <w:highlight w:val="green"/>
        </w:rPr>
        <w:t>world</w:t>
      </w:r>
      <w:r w:rsidRPr="00DE79D4">
        <w:rPr>
          <w:rStyle w:val="StyleUnderline"/>
        </w:rPr>
        <w:t xml:space="preserve"> that </w:t>
      </w:r>
      <w:r w:rsidRPr="00C670D0">
        <w:rPr>
          <w:rStyle w:val="Emphasis"/>
          <w:highlight w:val="green"/>
        </w:rPr>
        <w:t>suddenly 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C670D0">
        <w:rPr>
          <w:rStyle w:val="StyleUnderline"/>
          <w:highlight w:val="green"/>
        </w:rPr>
        <w:t>Add</w:t>
      </w:r>
      <w:r w:rsidRPr="00DE79D4">
        <w:rPr>
          <w:rStyle w:val="StyleUnderline"/>
        </w:rPr>
        <w:t xml:space="preserve"> to this </w:t>
      </w:r>
      <w:r w:rsidRPr="00C670D0">
        <w:rPr>
          <w:rStyle w:val="StyleUnderline"/>
          <w:highlight w:val="green"/>
        </w:rPr>
        <w:t>the [weakening]</w:t>
      </w:r>
      <w:r w:rsidRPr="009324B7">
        <w:rPr>
          <w:sz w:val="12"/>
        </w:rPr>
        <w:t xml:space="preserve"> </w:t>
      </w:r>
      <w:r w:rsidRPr="009324B7">
        <w:rPr>
          <w:strike/>
          <w:sz w:val="12"/>
        </w:rPr>
        <w:t>crippling</w:t>
      </w:r>
      <w:r w:rsidRPr="009324B7">
        <w:rPr>
          <w:sz w:val="12"/>
        </w:rPr>
        <w:t xml:space="preserve"> </w:t>
      </w:r>
      <w:r w:rsidRPr="00C670D0">
        <w:rPr>
          <w:rStyle w:val="StyleUnderline"/>
          <w:highlight w:val="green"/>
        </w:rPr>
        <w:t xml:space="preserve">of the </w:t>
      </w:r>
      <w:r w:rsidRPr="00B86BEA">
        <w:rPr>
          <w:rStyle w:val="StyleUnderline"/>
        </w:rPr>
        <w:t xml:space="preserve">US </w:t>
      </w:r>
      <w:r w:rsidRPr="00C670D0">
        <w:rPr>
          <w:rStyle w:val="StyleUnderline"/>
          <w:highlight w:val="green"/>
        </w:rPr>
        <w:t>military who</w:t>
      </w:r>
      <w:r w:rsidRPr="00DE79D4">
        <w:rPr>
          <w:rStyle w:val="StyleUnderline"/>
        </w:rPr>
        <w:t xml:space="preserve"> now </w:t>
      </w:r>
      <w:r w:rsidRPr="00C670D0">
        <w:rPr>
          <w:rStyle w:val="StyleUnderline"/>
          <w:highlight w:val="green"/>
        </w:rPr>
        <w:t>depend</w:t>
      </w:r>
      <w:r w:rsidRPr="00DE79D4">
        <w:rPr>
          <w:rStyle w:val="StyleUnderline"/>
        </w:rPr>
        <w:t xml:space="preserve"> up</w:t>
      </w:r>
      <w:r w:rsidRPr="00C670D0">
        <w:rPr>
          <w:rStyle w:val="Emphasis"/>
          <w:highlight w:val="green"/>
        </w:rPr>
        <w:t>on</w:t>
      </w:r>
      <w:r w:rsidRPr="00DE79D4">
        <w:rPr>
          <w:rStyle w:val="StyleUnderline"/>
        </w:rPr>
        <w:t xml:space="preserve"> spy satellites, </w:t>
      </w:r>
      <w:r w:rsidRPr="00C670D0">
        <w:rPr>
          <w:rStyle w:val="StyleUnderline"/>
          <w:highlight w:val="green"/>
        </w:rPr>
        <w:t>space</w:t>
      </w:r>
      <w:r w:rsidRPr="00DE79D4">
        <w:rPr>
          <w:rStyle w:val="StyleUnderline"/>
        </w:rPr>
        <w:t xml:space="preserve">-based communications systems, and GPS to know where their troops and supplies are located at all times and anywhere in the world. </w:t>
      </w:r>
      <w:r w:rsidRPr="00C670D0">
        <w:rPr>
          <w:rStyle w:val="StyleUnderline"/>
          <w:highlight w:val="green"/>
        </w:rPr>
        <w:t xml:space="preserve">The result is </w:t>
      </w:r>
      <w:r w:rsidRPr="00F70CA4">
        <w:rPr>
          <w:rStyle w:val="StyleUnderline"/>
        </w:rPr>
        <w:t xml:space="preserve">a </w:t>
      </w:r>
      <w:r w:rsidRPr="00C670D0">
        <w:rPr>
          <w:rStyle w:val="Emphasis"/>
          <w:highlight w:val="green"/>
        </w:rPr>
        <w:t xml:space="preserve">nightmarish </w:t>
      </w:r>
      <w:r w:rsidRPr="00F70CA4">
        <w:rPr>
          <w:rStyle w:val="Emphasis"/>
        </w:rPr>
        <w:t>world</w:t>
      </w:r>
      <w:r w:rsidRPr="00DE79D4">
        <w:rPr>
          <w:rStyle w:val="StyleUnderline"/>
        </w:rPr>
        <w:t xml:space="preserve">, one step away from </w:t>
      </w:r>
      <w:r w:rsidRPr="00C670D0">
        <w:rPr>
          <w:rStyle w:val="Emphasis"/>
          <w:highlight w:val="green"/>
        </w:rPr>
        <w:t>nuclear war</w:t>
      </w:r>
      <w:r w:rsidRPr="00C670D0">
        <w:rPr>
          <w:rStyle w:val="StyleUnderline"/>
          <w:highlight w:val="green"/>
        </w:rPr>
        <w:t xml:space="preserve">, </w:t>
      </w:r>
      <w:r w:rsidRPr="00C670D0">
        <w:rPr>
          <w:rStyle w:val="Emphasis"/>
          <w:highlight w:val="green"/>
        </w:rPr>
        <w:t>economic disaster</w:t>
      </w:r>
      <w:r w:rsidRPr="00C670D0">
        <w:rPr>
          <w:rStyle w:val="StyleUnderline"/>
          <w:highlight w:val="green"/>
        </w:rPr>
        <w:t>, and</w:t>
      </w:r>
      <w:r w:rsidRPr="00DE79D4">
        <w:rPr>
          <w:rStyle w:val="StyleUnderline"/>
        </w:rPr>
        <w:t xml:space="preserve"> potential </w:t>
      </w:r>
      <w:r w:rsidRPr="00C670D0">
        <w:rPr>
          <w:rStyle w:val="Emphasis"/>
          <w:highlight w:val="gree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C670D0">
        <w:rPr>
          <w:rStyle w:val="Emphasis"/>
          <w:highlight w:val="green"/>
        </w:rPr>
        <w:t>satellites are 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w:t>
      </w:r>
      <w:r w:rsidRPr="00C670D0">
        <w:rPr>
          <w:rStyle w:val="StyleUnderline"/>
          <w:highlight w:val="green"/>
        </w:rPr>
        <w:t>offer capabilities</w:t>
      </w:r>
      <w:r w:rsidRPr="00DE79D4">
        <w:rPr>
          <w:rStyle w:val="StyleUnderline"/>
        </w:rPr>
        <w:t xml:space="preserve"> that are simply </w:t>
      </w:r>
      <w:r w:rsidRPr="00C670D0">
        <w:rPr>
          <w:rStyle w:val="Emphasis"/>
          <w:highlight w:val="green"/>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C670D0">
        <w:rPr>
          <w:rStyle w:val="Emphasis"/>
          <w:highlight w:val="green"/>
        </w:rPr>
        <w:t>aviation</w:t>
      </w:r>
      <w:r w:rsidRPr="00C670D0">
        <w:rPr>
          <w:rStyle w:val="StyleUnderline"/>
          <w:highlight w:val="green"/>
        </w:rPr>
        <w:t xml:space="preserve">, </w:t>
      </w:r>
      <w:r w:rsidRPr="00C670D0">
        <w:rPr>
          <w:rStyle w:val="Emphasis"/>
          <w:highlight w:val="green"/>
        </w:rPr>
        <w:t>shipping</w:t>
      </w:r>
      <w:r w:rsidRPr="00C670D0">
        <w:rPr>
          <w:rStyle w:val="StyleUnderline"/>
          <w:highlight w:val="green"/>
        </w:rPr>
        <w:t xml:space="preserve">, </w:t>
      </w:r>
      <w:r w:rsidRPr="00C670D0">
        <w:rPr>
          <w:rStyle w:val="Emphasis"/>
          <w:highlight w:val="green"/>
        </w:rPr>
        <w:t>emergency</w:t>
      </w:r>
      <w:r w:rsidRPr="00C670D0">
        <w:rPr>
          <w:rStyle w:val="StyleUnderline"/>
          <w:highlight w:val="green"/>
        </w:rPr>
        <w:t xml:space="preserve"> services</w:t>
      </w:r>
      <w:r w:rsidRPr="00DE79D4">
        <w:rPr>
          <w:rStyle w:val="StyleUnderline"/>
        </w:rPr>
        <w:t xml:space="preserve">, vehicle fleet tracking, </w:t>
      </w:r>
      <w:r w:rsidRPr="00B86BEA">
        <w:rPr>
          <w:rStyle w:val="StyleUnderline"/>
        </w:rPr>
        <w:t xml:space="preserve">financial transactions, </w:t>
      </w:r>
      <w:r w:rsidRPr="00C670D0">
        <w:rPr>
          <w:rStyle w:val="StyleUnderline"/>
          <w:highlight w:val="green"/>
        </w:rPr>
        <w:t xml:space="preserve">and </w:t>
      </w:r>
      <w:r w:rsidRPr="00C670D0">
        <w:rPr>
          <w:rStyle w:val="Emphasis"/>
          <w:highlight w:val="green"/>
        </w:rPr>
        <w:t>ag</w:t>
      </w:r>
      <w:r w:rsidRPr="00DE79D4">
        <w:rPr>
          <w:rStyle w:val="StyleUnderline"/>
        </w:rPr>
        <w:t xml:space="preserve">riculture </w:t>
      </w:r>
      <w:r w:rsidRPr="00C670D0">
        <w:rPr>
          <w:rStyle w:val="StyleUnderline"/>
          <w:highlight w:val="green"/>
        </w:rPr>
        <w:t>are</w:t>
      </w:r>
      <w:r w:rsidRPr="00DE79D4">
        <w:rPr>
          <w:rStyle w:val="StyleUnderline"/>
        </w:rPr>
        <w:t xml:space="preserve"> areas of the economy that are increasingly </w:t>
      </w:r>
      <w:r w:rsidRPr="00C670D0">
        <w:rPr>
          <w:rStyle w:val="Emphasis"/>
          <w:highlight w:val="gree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w:t>
      </w:r>
      <w:r w:rsidRPr="009324B7">
        <w:rPr>
          <w:sz w:val="12"/>
        </w:rPr>
        <w:lastRenderedPageBreak/>
        <w:t xml:space="preserve">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C670D0">
        <w:rPr>
          <w:rStyle w:val="Emphasis"/>
          <w:highlight w:val="green"/>
        </w:rPr>
        <w:t>all aspects</w:t>
      </w:r>
      <w:r w:rsidRPr="00C670D0">
        <w:rPr>
          <w:rStyle w:val="StyleUnderline"/>
          <w:highlight w:val="green"/>
        </w:rPr>
        <w:t xml:space="preserve"> of</w:t>
      </w:r>
      <w:r w:rsidRPr="00DE79D4">
        <w:rPr>
          <w:rStyle w:val="StyleUnderline"/>
        </w:rPr>
        <w:t xml:space="preserve"> US </w:t>
      </w:r>
      <w:r w:rsidRPr="00C670D0">
        <w:rPr>
          <w:rStyle w:val="StyleUnderline"/>
          <w:highlight w:val="green"/>
        </w:rPr>
        <w:t>intel</w:t>
      </w:r>
      <w:r w:rsidRPr="00DE79D4">
        <w:rPr>
          <w:rStyle w:val="StyleUnderline"/>
        </w:rPr>
        <w:t xml:space="preserve">ligence </w:t>
      </w:r>
      <w:r w:rsidRPr="00C670D0">
        <w:rPr>
          <w:rStyle w:val="StyleUnderline"/>
          <w:highlight w:val="green"/>
        </w:rPr>
        <w:t xml:space="preserve">and military planning. Spy </w:t>
      </w:r>
      <w:r w:rsidRPr="00C670D0">
        <w:rPr>
          <w:rStyle w:val="Emphasis"/>
          <w:highlight w:val="green"/>
        </w:rPr>
        <w:t>sat</w:t>
      </w:r>
      <w:r w:rsidRPr="00DE79D4">
        <w:rPr>
          <w:rStyle w:val="StyleUnderline"/>
        </w:rPr>
        <w:t>ellite</w:t>
      </w:r>
      <w:r w:rsidRPr="00C670D0">
        <w:rPr>
          <w:rStyle w:val="Emphasis"/>
          <w:highlight w:val="green"/>
        </w:rPr>
        <w:t>s</w:t>
      </w:r>
      <w:r w:rsidRPr="00DE79D4">
        <w:rPr>
          <w:rStyle w:val="StyleUnderline"/>
        </w:rPr>
        <w:t xml:space="preserve"> are used to </w:t>
      </w:r>
      <w:r w:rsidRPr="00C670D0">
        <w:rPr>
          <w:rStyle w:val="StyleUnderline"/>
          <w:highlight w:val="green"/>
        </w:rPr>
        <w:t>monitor</w:t>
      </w:r>
      <w:r w:rsidRPr="00DE79D4">
        <w:rPr>
          <w:rStyle w:val="StyleUnderline"/>
        </w:rPr>
        <w:t xml:space="preserve"> compliance with international </w:t>
      </w:r>
      <w:r w:rsidRPr="00C670D0">
        <w:rPr>
          <w:rStyle w:val="StyleUnderline"/>
          <w:highlight w:val="green"/>
        </w:rPr>
        <w:t>arms treaties and</w:t>
      </w:r>
      <w:r w:rsidRPr="00DE79D4">
        <w:rPr>
          <w:rStyle w:val="StyleUnderline"/>
        </w:rPr>
        <w:t xml:space="preserve"> to assess the </w:t>
      </w:r>
      <w:r w:rsidRPr="00C670D0">
        <w:rPr>
          <w:rStyle w:val="StyleUnderline"/>
          <w:highlight w:val="green"/>
        </w:rPr>
        <w:t>military activities of</w:t>
      </w:r>
      <w:r w:rsidRPr="00DE79D4">
        <w:rPr>
          <w:rStyle w:val="StyleUnderline"/>
        </w:rPr>
        <w:t xml:space="preserve"> countries such as </w:t>
      </w:r>
      <w:r w:rsidRPr="00C670D0">
        <w:rPr>
          <w:rStyle w:val="Emphasis"/>
          <w:highlight w:val="green"/>
        </w:rPr>
        <w:t>China</w:t>
      </w:r>
      <w:r w:rsidRPr="00C670D0">
        <w:rPr>
          <w:rStyle w:val="StyleUnderline"/>
          <w:highlight w:val="green"/>
        </w:rPr>
        <w:t xml:space="preserve">, </w:t>
      </w:r>
      <w:r w:rsidRPr="00C670D0">
        <w:rPr>
          <w:rStyle w:val="Emphasis"/>
          <w:highlight w:val="green"/>
        </w:rPr>
        <w:t>Russia</w:t>
      </w:r>
      <w:r w:rsidRPr="00C670D0">
        <w:rPr>
          <w:rStyle w:val="StyleUnderline"/>
          <w:highlight w:val="green"/>
        </w:rPr>
        <w:t xml:space="preserve">, </w:t>
      </w:r>
      <w:r w:rsidRPr="00C670D0">
        <w:rPr>
          <w:rStyle w:val="Emphasis"/>
          <w:highlight w:val="green"/>
        </w:rPr>
        <w:t>Iran</w:t>
      </w:r>
      <w:r w:rsidRPr="00C670D0">
        <w:rPr>
          <w:rStyle w:val="StyleUnderline"/>
          <w:highlight w:val="green"/>
        </w:rPr>
        <w:t xml:space="preserve">, and </w:t>
      </w:r>
      <w:r w:rsidRPr="00C670D0">
        <w:rPr>
          <w:rStyle w:val="Emphasis"/>
          <w:highlight w:val="green"/>
        </w:rPr>
        <w:t>No</w:t>
      </w:r>
      <w:r w:rsidRPr="00B86BEA">
        <w:rPr>
          <w:rStyle w:val="Emphasis"/>
        </w:rPr>
        <w:t xml:space="preserve">rth </w:t>
      </w:r>
      <w:r w:rsidRPr="00C670D0">
        <w:rPr>
          <w:rStyle w:val="Emphasis"/>
          <w:highlight w:val="gree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C670D0">
        <w:rPr>
          <w:rStyle w:val="StyleUnderline"/>
          <w:highlight w:val="green"/>
        </w:rPr>
        <w:t>Losing these</w:t>
      </w:r>
      <w:r w:rsidRPr="00DE79D4">
        <w:rPr>
          <w:rStyle w:val="StyleUnderline"/>
        </w:rPr>
        <w:t xml:space="preserve"> satellites </w:t>
      </w:r>
      <w:r w:rsidRPr="00C670D0">
        <w:rPr>
          <w:rStyle w:val="StyleUnderline"/>
          <w:highlight w:val="green"/>
        </w:rPr>
        <w:t>would place</w:t>
      </w:r>
      <w:r w:rsidRPr="00DE79D4">
        <w:rPr>
          <w:rStyle w:val="StyleUnderline"/>
        </w:rPr>
        <w:t xml:space="preserve"> global </w:t>
      </w:r>
      <w:r w:rsidRPr="00C670D0">
        <w:rPr>
          <w:rStyle w:val="StyleUnderline"/>
          <w:highlight w:val="green"/>
        </w:rPr>
        <w:t xml:space="preserve">militaries on </w:t>
      </w:r>
      <w:r w:rsidRPr="00C670D0">
        <w:rPr>
          <w:rStyle w:val="Emphasis"/>
          <w:highlight w:val="gree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C670D0">
        <w:rPr>
          <w:rStyle w:val="StyleUnderline"/>
          <w:highlight w:val="green"/>
        </w:rPr>
        <w:t>GPS</w:t>
      </w:r>
      <w:r w:rsidRPr="009324B7">
        <w:rPr>
          <w:sz w:val="12"/>
        </w:rPr>
        <w:t xml:space="preserve">, a network of 24-32 satellites in medium-Earth orbit, </w:t>
      </w:r>
      <w:r w:rsidRPr="00DE79D4">
        <w:rPr>
          <w:rStyle w:val="StyleUnderline"/>
        </w:rPr>
        <w:t xml:space="preserve">was developed to </w:t>
      </w:r>
      <w:r w:rsidRPr="00C670D0">
        <w:rPr>
          <w:rStyle w:val="StyleUnderline"/>
          <w:highlight w:val="green"/>
        </w:rPr>
        <w:t>provide</w:t>
      </w:r>
      <w:r w:rsidRPr="00DE79D4">
        <w:rPr>
          <w:rStyle w:val="StyleUnderline"/>
        </w:rPr>
        <w:t xml:space="preserve"> precise position </w:t>
      </w:r>
      <w:r w:rsidRPr="00C670D0">
        <w:rPr>
          <w:rStyle w:val="Emphasis"/>
          <w:highlight w:val="gree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C670D0">
        <w:rPr>
          <w:rStyle w:val="StyleUnderline"/>
          <w:highlight w:val="gree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C670D0">
        <w:rPr>
          <w:rStyle w:val="StyleUnderline"/>
          <w:highlight w:val="green"/>
        </w:rPr>
        <w:t>navigate</w:t>
      </w:r>
      <w:r w:rsidRPr="00DE79D4">
        <w:rPr>
          <w:rStyle w:val="StyleUnderline"/>
        </w:rPr>
        <w:t xml:space="preserve"> in the dark or in adverse </w:t>
      </w:r>
      <w:r w:rsidRPr="00C670D0">
        <w:rPr>
          <w:rStyle w:val="StyleUnderline"/>
          <w:highlight w:val="green"/>
        </w:rPr>
        <w:t>weather</w:t>
      </w:r>
      <w:r w:rsidRPr="00DE79D4">
        <w:rPr>
          <w:rStyle w:val="StyleUnderline"/>
        </w:rPr>
        <w:t xml:space="preserve"> or sandstorms. </w:t>
      </w:r>
      <w:r w:rsidRPr="00F70CA4">
        <w:rPr>
          <w:rStyle w:val="StyleUnderline"/>
        </w:rPr>
        <w:t>Without</w:t>
      </w:r>
      <w:r w:rsidRPr="00192522">
        <w:rPr>
          <w:rStyle w:val="StyleUnderline"/>
        </w:rPr>
        <w:t xml:space="preserve"> GPS, our </w:t>
      </w:r>
      <w:r w:rsidRPr="00C670D0">
        <w:rPr>
          <w:rStyle w:val="Emphasis"/>
          <w:highlight w:val="gree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C670D0">
        <w:rPr>
          <w:rStyle w:val="StyleUnderline"/>
          <w:highlight w:val="green"/>
        </w:rPr>
        <w:t>would be</w:t>
      </w:r>
      <w:r w:rsidRPr="009324B7">
        <w:rPr>
          <w:sz w:val="12"/>
        </w:rPr>
        <w:t xml:space="preserve"> dramatically reduced or </w:t>
      </w:r>
      <w:r w:rsidRPr="00C670D0">
        <w:rPr>
          <w:rStyle w:val="Emphasis"/>
          <w:highlight w:val="green"/>
        </w:rPr>
        <w:t>eliminated</w:t>
      </w:r>
      <w:r w:rsidRPr="009324B7">
        <w:rPr>
          <w:sz w:val="12"/>
        </w:rPr>
        <w:t>.</w:t>
      </w:r>
    </w:p>
    <w:p w14:paraId="1AAAF585" w14:textId="77777777" w:rsidR="00EF7886" w:rsidRPr="00E47D3F" w:rsidRDefault="00EF7886" w:rsidP="00EF7886">
      <w:pPr>
        <w:pStyle w:val="Heading4"/>
      </w:pPr>
      <w:r>
        <w:t>Nuke war causes extinction – won’t stay limited</w:t>
      </w:r>
    </w:p>
    <w:p w14:paraId="2B999E4C" w14:textId="77777777" w:rsidR="00EF7886" w:rsidRPr="00161CE3" w:rsidRDefault="00EF7886" w:rsidP="00EF7886">
      <w:r w:rsidRPr="00C33252">
        <w:rPr>
          <w:rStyle w:val="Style13ptBold"/>
        </w:rPr>
        <w:t>Edwards 17</w:t>
      </w:r>
      <w:r w:rsidRPr="00161CE3">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w:t>
      </w:r>
      <w:r w:rsidRPr="00161CE3">
        <w:rPr>
          <w:b/>
        </w:rPr>
        <w:t>Note, we are only reading parts of the interview that are directly from Paul Edwards -- MMG</w:t>
      </w:r>
    </w:p>
    <w:p w14:paraId="3F5A9F2E" w14:textId="77777777" w:rsidR="00EF7886" w:rsidRPr="00161CE3" w:rsidRDefault="00EF7886" w:rsidP="00EF7886">
      <w:pPr>
        <w:rPr>
          <w:sz w:val="14"/>
        </w:rPr>
      </w:pPr>
      <w:r w:rsidRPr="00161CE3">
        <w:rPr>
          <w:sz w:val="14"/>
        </w:rPr>
        <w:t>In the nuclear conversation, what are we not talking about that we should be?</w:t>
      </w:r>
    </w:p>
    <w:p w14:paraId="12996BD3" w14:textId="77777777" w:rsidR="00EF7886" w:rsidRDefault="00EF7886" w:rsidP="00EF7886">
      <w:pPr>
        <w:rPr>
          <w:sz w:val="16"/>
        </w:rPr>
      </w:pPr>
      <w:r w:rsidRPr="009E3F8C">
        <w:rPr>
          <w:u w:val="single"/>
        </w:rPr>
        <w:t xml:space="preserve">We are </w:t>
      </w:r>
      <w:r w:rsidRPr="009E3F8C">
        <w:rPr>
          <w:rStyle w:val="Emphasis"/>
        </w:rPr>
        <w:t>not talking enough</w:t>
      </w:r>
      <w:r w:rsidRPr="009E3F8C">
        <w:rPr>
          <w:u w:val="single"/>
        </w:rPr>
        <w:t xml:space="preserve"> </w:t>
      </w:r>
      <w:r w:rsidRPr="00B73A0C">
        <w:rPr>
          <w:u w:val="single"/>
        </w:rPr>
        <w:t xml:space="preserve">about the </w:t>
      </w:r>
      <w:r w:rsidRPr="00B73A0C">
        <w:rPr>
          <w:rStyle w:val="Emphasis"/>
        </w:rPr>
        <w:t>climatic effects</w:t>
      </w:r>
      <w:r w:rsidRPr="00B73A0C">
        <w:rPr>
          <w:u w:val="single"/>
        </w:rPr>
        <w:t xml:space="preserve"> of </w:t>
      </w:r>
      <w:r w:rsidRPr="00B73A0C">
        <w:rPr>
          <w:rStyle w:val="Emphasis"/>
        </w:rPr>
        <w:t>nuclear war</w:t>
      </w:r>
      <w:r w:rsidRPr="00B73A0C">
        <w:rPr>
          <w:sz w:val="16"/>
        </w:rPr>
        <w:t xml:space="preserve">. The “nuclear winter” theory of the mid-1980s played a significant role in the arms reductions of that period. But with the collapse of the Soviet Union and the reduction of U.S. and Russian nuclear arsenals, </w:t>
      </w:r>
      <w:r w:rsidRPr="00B73A0C">
        <w:rPr>
          <w:u w:val="single"/>
        </w:rPr>
        <w:t xml:space="preserve">this aspect of nuclear war has </w:t>
      </w:r>
      <w:r w:rsidRPr="00B73A0C">
        <w:rPr>
          <w:rStyle w:val="Emphasis"/>
        </w:rPr>
        <w:t>faded from view</w:t>
      </w:r>
      <w:r w:rsidRPr="00B73A0C">
        <w:rPr>
          <w:u w:val="single"/>
        </w:rPr>
        <w:t xml:space="preserve">. That’s </w:t>
      </w:r>
      <w:r w:rsidRPr="00B73A0C">
        <w:rPr>
          <w:rStyle w:val="Emphasis"/>
        </w:rPr>
        <w:t>not good</w:t>
      </w:r>
      <w:r w:rsidRPr="00B73A0C">
        <w:rPr>
          <w:sz w:val="16"/>
        </w:rPr>
        <w:t xml:space="preserve">. </w:t>
      </w:r>
      <w:r w:rsidRPr="00B73A0C">
        <w:rPr>
          <w:u w:val="single"/>
        </w:rPr>
        <w:t>In the mid-2000s, climate scientists</w:t>
      </w:r>
      <w:r w:rsidRPr="00B73A0C">
        <w:rPr>
          <w:sz w:val="16"/>
        </w:rPr>
        <w:t xml:space="preserve"> such as Alan Robock (Rutgers) </w:t>
      </w:r>
      <w:r w:rsidRPr="00B73A0C">
        <w:rPr>
          <w:u w:val="single"/>
        </w:rPr>
        <w:t xml:space="preserve">took </w:t>
      </w:r>
      <w:r w:rsidRPr="00B73A0C">
        <w:rPr>
          <w:rStyle w:val="Emphasis"/>
        </w:rPr>
        <w:t>another look</w:t>
      </w:r>
      <w:r w:rsidRPr="00B73A0C">
        <w:rPr>
          <w:u w:val="single"/>
        </w:rPr>
        <w:t xml:space="preserve"> at nuclear winter theory. This time around, they used much-</w:t>
      </w:r>
      <w:r w:rsidRPr="00B73A0C">
        <w:rPr>
          <w:rStyle w:val="Emphasis"/>
        </w:rPr>
        <w:t>improved</w:t>
      </w:r>
      <w:r w:rsidRPr="00B73A0C">
        <w:rPr>
          <w:u w:val="single"/>
        </w:rPr>
        <w:t xml:space="preserve"> and much more detailed </w:t>
      </w:r>
      <w:r w:rsidRPr="00B73A0C">
        <w:rPr>
          <w:rStyle w:val="Emphasis"/>
        </w:rPr>
        <w:t>climate models</w:t>
      </w:r>
      <w:r w:rsidRPr="00B73A0C">
        <w:rPr>
          <w:u w:val="single"/>
        </w:rPr>
        <w:t xml:space="preserve"> than those available 20 years earlier</w:t>
      </w:r>
      <w:r w:rsidRPr="00B73A0C">
        <w:rPr>
          <w:sz w:val="16"/>
        </w:rPr>
        <w:t>. They also tested the potential effects</w:t>
      </w:r>
      <w:r w:rsidRPr="009E3F8C">
        <w:rPr>
          <w:sz w:val="16"/>
        </w:rPr>
        <w:t xml:space="preserve">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r w:rsidRPr="008609DD">
        <w:rPr>
          <w:rStyle w:val="Emphasis"/>
          <w:highlight w:val="yellow"/>
        </w:rPr>
        <w:t>famine</w:t>
      </w:r>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The effect would be similar to</w:t>
      </w:r>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w:t>
      </w:r>
      <w:r w:rsidRPr="009E3F8C">
        <w:rPr>
          <w:u w:val="single"/>
        </w:rPr>
        <w:lastRenderedPageBreak/>
        <w:t xml:space="preserve">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w:t>
      </w:r>
      <w:r w:rsidRPr="00B73A0C">
        <w:rPr>
          <w:sz w:val="16"/>
        </w:rPr>
        <w:t xml:space="preserve">President </w:t>
      </w:r>
      <w:r w:rsidRPr="00B73A0C">
        <w:rPr>
          <w:rStyle w:val="Emphasis"/>
        </w:rPr>
        <w:t>Trump</w:t>
      </w:r>
      <w:r w:rsidRPr="00B73A0C">
        <w:rPr>
          <w:u w:val="single"/>
        </w:rPr>
        <w:t xml:space="preserve"> lacks </w:t>
      </w:r>
      <w:r w:rsidRPr="00B73A0C">
        <w:rPr>
          <w:rStyle w:val="Emphasis"/>
        </w:rPr>
        <w:t>impulse control</w:t>
      </w:r>
      <w:r w:rsidRPr="00B73A0C">
        <w:rPr>
          <w:u w:val="single"/>
        </w:rPr>
        <w:t xml:space="preserve">, and there are precious </w:t>
      </w:r>
      <w:r w:rsidRPr="00B73A0C">
        <w:rPr>
          <w:rStyle w:val="Emphasis"/>
        </w:rPr>
        <w:t>few checks</w:t>
      </w:r>
      <w:r w:rsidRPr="00B73A0C">
        <w:rPr>
          <w:u w:val="single"/>
        </w:rPr>
        <w:t xml:space="preserve"> on his ability to initiate a nuclear strike</w:t>
      </w:r>
      <w:r w:rsidRPr="00B73A0C">
        <w:rPr>
          <w:sz w:val="16"/>
        </w:rPr>
        <w:t>.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w:t>
      </w:r>
      <w:r w:rsidRPr="009E3F8C">
        <w:rPr>
          <w:sz w:val="16"/>
        </w:rPr>
        <w:t xml:space="preserve">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r w:rsidRPr="009E3F8C">
        <w:rPr>
          <w:sz w:val="16"/>
        </w:rPr>
        <w:t>.</w:t>
      </w:r>
    </w:p>
    <w:p w14:paraId="22CA3567" w14:textId="77777777" w:rsidR="00EF7886" w:rsidRDefault="00EF7886" w:rsidP="00EF7886">
      <w:pPr>
        <w:rPr>
          <w:sz w:val="12"/>
        </w:rPr>
      </w:pPr>
    </w:p>
    <w:p w14:paraId="426F694A" w14:textId="78A7604D" w:rsidR="00EF7886" w:rsidRPr="00DF65BB" w:rsidRDefault="00EF7886" w:rsidP="00EF7886">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extinct</w:t>
      </w:r>
      <w:r w:rsidR="00736981">
        <w:rPr>
          <w:rFonts w:cs="Arial"/>
          <w:u w:val="single"/>
        </w:rPr>
        <w:t>i</w:t>
      </w:r>
      <w:r>
        <w:rPr>
          <w:rFonts w:cs="Arial"/>
          <w:u w:val="single"/>
        </w:rPr>
        <w:t>on</w:t>
      </w:r>
    </w:p>
    <w:p w14:paraId="4727108D" w14:textId="77777777" w:rsidR="00EF7886" w:rsidRPr="00367B77" w:rsidRDefault="00EF7886" w:rsidP="00EF7886">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40B2D4CD" w14:textId="77777777" w:rsidR="00EF7886" w:rsidRDefault="00EF7886" w:rsidP="00EF7886">
      <w:pPr>
        <w:rPr>
          <w:sz w:val="16"/>
          <w:szCs w:val="18"/>
        </w:rPr>
      </w:pPr>
      <w:r w:rsidRPr="00367B77">
        <w:rPr>
          <w:sz w:val="16"/>
          <w:szCs w:val="18"/>
        </w:rPr>
        <w:t xml:space="preserve">It might not look it, but </w:t>
      </w:r>
      <w:r w:rsidRPr="00C670D0">
        <w:rPr>
          <w:rStyle w:val="StyleUnderline"/>
          <w:highlight w:val="green"/>
        </w:rPr>
        <w:t>our planet is</w:t>
      </w:r>
      <w:r w:rsidRPr="00367B77">
        <w:rPr>
          <w:rStyle w:val="StyleUnderline"/>
        </w:rPr>
        <w:t xml:space="preserve"> a </w:t>
      </w:r>
      <w:r w:rsidRPr="00C670D0">
        <w:rPr>
          <w:rStyle w:val="Emphasis"/>
          <w:highlight w:val="green"/>
        </w:rPr>
        <w:t>fragile</w:t>
      </w:r>
      <w:r w:rsidRPr="00367B77">
        <w:rPr>
          <w:rStyle w:val="StyleUnderline"/>
        </w:rPr>
        <w:t xml:space="preserve"> place. </w:t>
      </w:r>
      <w:r w:rsidRPr="00C670D0">
        <w:rPr>
          <w:rStyle w:val="StyleUnderline"/>
          <w:highlight w:val="green"/>
        </w:rPr>
        <w:t xml:space="preserve">A </w:t>
      </w:r>
      <w:r w:rsidRPr="00C670D0">
        <w:rPr>
          <w:rStyle w:val="Emphasis"/>
          <w:highlight w:val="green"/>
        </w:rPr>
        <w:t>delicate balance</w:t>
      </w:r>
      <w:r w:rsidRPr="00367B77">
        <w:rPr>
          <w:rStyle w:val="StyleUnderline"/>
        </w:rPr>
        <w:t xml:space="preserve"> of pressure, temperature and gases </w:t>
      </w:r>
      <w:r w:rsidRPr="00C670D0">
        <w:rPr>
          <w:rStyle w:val="Emphasis"/>
          <w:highlight w:val="green"/>
        </w:rPr>
        <w:t>keeps us alive</w:t>
      </w:r>
      <w:r w:rsidRPr="00367B77">
        <w:rPr>
          <w:sz w:val="16"/>
          <w:szCs w:val="18"/>
        </w:rPr>
        <w:t xml:space="preserve">, as our atmosphere lets in enough heat for us to thrive – but not too much that we get too toasty. For many years our planet has looked after itself with ease. </w:t>
      </w:r>
      <w:r w:rsidRPr="00C670D0">
        <w:rPr>
          <w:rStyle w:val="StyleUnderline"/>
          <w:highlight w:val="green"/>
        </w:rPr>
        <w:t>Now</w:t>
      </w:r>
      <w:r w:rsidRPr="00367B77">
        <w:rPr>
          <w:rStyle w:val="StyleUnderline"/>
        </w:rPr>
        <w:t xml:space="preserve">, with </w:t>
      </w:r>
      <w:r w:rsidRPr="00C670D0">
        <w:rPr>
          <w:rStyle w:val="StyleUnderline"/>
          <w:highlight w:val="green"/>
        </w:rPr>
        <w:t>humans</w:t>
      </w:r>
      <w:r w:rsidRPr="00367B77">
        <w:rPr>
          <w:sz w:val="16"/>
          <w:szCs w:val="18"/>
        </w:rPr>
        <w:t xml:space="preserve"> on the scene, </w:t>
      </w:r>
      <w:r w:rsidRPr="00367B77">
        <w:rPr>
          <w:rStyle w:val="StyleUnderline"/>
        </w:rPr>
        <w:t xml:space="preserve">things </w:t>
      </w:r>
      <w:r w:rsidRPr="00C670D0">
        <w:rPr>
          <w:rStyle w:val="StyleUnderline"/>
          <w:highlight w:val="green"/>
        </w:rPr>
        <w:t xml:space="preserve">are changing more than ever, from </w:t>
      </w:r>
      <w:r w:rsidRPr="00C670D0">
        <w:rPr>
          <w:rStyle w:val="Emphasis"/>
          <w:highlight w:val="green"/>
        </w:rPr>
        <w:t>climate</w:t>
      </w:r>
      <w:r w:rsidRPr="00367B77">
        <w:rPr>
          <w:rStyle w:val="Emphasis"/>
        </w:rPr>
        <w:t xml:space="preserve"> change</w:t>
      </w:r>
      <w:r w:rsidRPr="00367B77">
        <w:rPr>
          <w:rStyle w:val="StyleUnderline"/>
        </w:rPr>
        <w:t xml:space="preserve"> </w:t>
      </w:r>
      <w:r w:rsidRPr="00C670D0">
        <w:rPr>
          <w:rStyle w:val="StyleUnderline"/>
          <w:highlight w:val="green"/>
        </w:rPr>
        <w:t>to</w:t>
      </w:r>
      <w:r w:rsidRPr="00367B77">
        <w:rPr>
          <w:rStyle w:val="StyleUnderline"/>
        </w:rPr>
        <w:t xml:space="preserve"> </w:t>
      </w:r>
      <w:r w:rsidRPr="00367B77">
        <w:rPr>
          <w:rStyle w:val="Emphasis"/>
        </w:rPr>
        <w:t xml:space="preserve">mass </w:t>
      </w:r>
      <w:r w:rsidRPr="00C670D0">
        <w:rPr>
          <w:rStyle w:val="Emphasis"/>
          <w:highlight w:val="green"/>
        </w:rPr>
        <w:t>defo</w:t>
      </w:r>
      <w:r w:rsidRPr="00367B77">
        <w:rPr>
          <w:rStyle w:val="Emphasis"/>
        </w:rPr>
        <w:t>restation</w:t>
      </w:r>
      <w:r w:rsidRPr="00367B77">
        <w:rPr>
          <w:rStyle w:val="StyleUnderline"/>
        </w:rPr>
        <w:t xml:space="preserve">. </w:t>
      </w:r>
      <w:r w:rsidRPr="00F5773D">
        <w:rPr>
          <w:rStyle w:val="StyleUnderline"/>
        </w:rPr>
        <w:t xml:space="preserve">If </w:t>
      </w:r>
      <w:r w:rsidRPr="00F5773D">
        <w:rPr>
          <w:rStyle w:val="Emphasis"/>
        </w:rPr>
        <w:t xml:space="preserve">our planet is going </w:t>
      </w:r>
      <w:r w:rsidRPr="00C670D0">
        <w:rPr>
          <w:rStyle w:val="Emphasis"/>
          <w:highlight w:val="green"/>
        </w:rPr>
        <w:t>to survive</w:t>
      </w:r>
      <w:r w:rsidRPr="00367B77">
        <w:rPr>
          <w:rStyle w:val="StyleUnderline"/>
        </w:rPr>
        <w:t xml:space="preserve"> long into the future </w:t>
      </w:r>
      <w:r w:rsidRPr="00F70CA4">
        <w:rPr>
          <w:rStyle w:val="StyleUnderline"/>
        </w:rPr>
        <w:t>it’s going to</w:t>
      </w:r>
      <w:r w:rsidRPr="00C670D0">
        <w:rPr>
          <w:rStyle w:val="StyleUnderline"/>
          <w:highlight w:val="green"/>
        </w:rPr>
        <w:t xml:space="preserve"> need</w:t>
      </w:r>
      <w:r w:rsidRPr="00367B77">
        <w:rPr>
          <w:rStyle w:val="StyleUnderline"/>
        </w:rPr>
        <w:t xml:space="preserve"> our </w:t>
      </w:r>
      <w:r w:rsidRPr="00C670D0">
        <w:rPr>
          <w:rStyle w:val="StyleUnderline"/>
          <w:highlight w:val="green"/>
        </w:rPr>
        <w:t>help. Fortunately,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C670D0">
        <w:rPr>
          <w:rStyle w:val="StyleUnderline"/>
          <w:highlight w:val="green"/>
        </w:rPr>
        <w:t xml:space="preserve">observation </w:t>
      </w:r>
      <w:r w:rsidRPr="00C670D0">
        <w:rPr>
          <w:rStyle w:val="Emphasis"/>
          <w:highlight w:val="green"/>
        </w:rPr>
        <w:t>sat</w:t>
      </w:r>
      <w:r w:rsidRPr="00367B77">
        <w:rPr>
          <w:rStyle w:val="StyleUnderline"/>
        </w:rPr>
        <w:t>ellite</w:t>
      </w:r>
      <w:r w:rsidRPr="00C670D0">
        <w:rPr>
          <w:rStyle w:val="Emphasis"/>
          <w:highlight w:val="green"/>
        </w:rPr>
        <w:t>s</w:t>
      </w:r>
      <w:r w:rsidRPr="00367B77">
        <w:rPr>
          <w:rStyle w:val="StyleUnderline"/>
        </w:rPr>
        <w:t xml:space="preserve"> in orbit, scientists have been monitoring Earth for decades, watching how the planet pulsates and changes over time. From orbit </w:t>
      </w:r>
      <w:r w:rsidRPr="00C670D0">
        <w:rPr>
          <w:rStyle w:val="StyleUnderline"/>
          <w:highlight w:val="green"/>
        </w:rPr>
        <w:t xml:space="preserve">we can </w:t>
      </w:r>
      <w:r w:rsidRPr="00C670D0">
        <w:rPr>
          <w:rStyle w:val="Emphasis"/>
          <w:highlight w:val="green"/>
        </w:rPr>
        <w:t>watch</w:t>
      </w:r>
      <w:r w:rsidRPr="00367B77">
        <w:rPr>
          <w:rStyle w:val="StyleUnderline"/>
        </w:rPr>
        <w:t xml:space="preserve"> how </w:t>
      </w:r>
      <w:r w:rsidRPr="00C670D0">
        <w:rPr>
          <w:rStyle w:val="StyleUnderline"/>
          <w:highlight w:val="green"/>
        </w:rPr>
        <w:t xml:space="preserve">species </w:t>
      </w:r>
      <w:r w:rsidRPr="00F5773D">
        <w:rPr>
          <w:rStyle w:val="StyleUnderline"/>
        </w:rPr>
        <w:t>migrate</w:t>
      </w:r>
      <w:r w:rsidRPr="00C670D0">
        <w:rPr>
          <w:rStyle w:val="StyleUnderline"/>
          <w:highlight w:val="green"/>
        </w:rPr>
        <w:t xml:space="preserve">, </w:t>
      </w:r>
      <w:r w:rsidRPr="00C670D0">
        <w:rPr>
          <w:rStyle w:val="Emphasis"/>
          <w:highlight w:val="green"/>
        </w:rPr>
        <w:t>identify</w:t>
      </w:r>
      <w:r w:rsidRPr="00C670D0">
        <w:rPr>
          <w:rStyle w:val="StyleUnderline"/>
          <w:highlight w:val="green"/>
        </w:rPr>
        <w:t xml:space="preserve"> and </w:t>
      </w:r>
      <w:r w:rsidRPr="00C670D0">
        <w:rPr>
          <w:rStyle w:val="Emphasis"/>
          <w:highlight w:val="green"/>
        </w:rPr>
        <w:t>predict</w:t>
      </w:r>
      <w:r w:rsidRPr="00367B77">
        <w:rPr>
          <w:rStyle w:val="StyleUnderline"/>
        </w:rPr>
        <w:t xml:space="preserve"> environmental </w:t>
      </w:r>
      <w:r w:rsidRPr="00C670D0">
        <w:rPr>
          <w:rStyle w:val="StyleUnderline"/>
          <w:highlight w:val="green"/>
        </w:rPr>
        <w:t>changes and</w:t>
      </w:r>
      <w:r w:rsidRPr="00367B77">
        <w:rPr>
          <w:rStyle w:val="StyleUnderline"/>
        </w:rPr>
        <w:t xml:space="preserve"> even </w:t>
      </w:r>
      <w:r w:rsidRPr="00C670D0">
        <w:rPr>
          <w:rStyle w:val="Emphasis"/>
          <w:highlight w:val="green"/>
        </w:rPr>
        <w:t>fix</w:t>
      </w:r>
      <w:r w:rsidRPr="00C670D0">
        <w:rPr>
          <w:rStyle w:val="StyleUnderline"/>
          <w:highlight w:val="gree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t>
      </w:r>
      <w:r w:rsidRPr="00367B77">
        <w:rPr>
          <w:sz w:val="16"/>
          <w:szCs w:val="18"/>
        </w:rPr>
        <w:lastRenderedPageBreak/>
        <w:t xml:space="preserve">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C670D0">
        <w:rPr>
          <w:rStyle w:val="Emphasis"/>
          <w:highlight w:val="green"/>
        </w:rPr>
        <w:t>sat</w:t>
      </w:r>
      <w:r w:rsidRPr="00367B77">
        <w:rPr>
          <w:rStyle w:val="StyleUnderline"/>
        </w:rPr>
        <w:t>ellite</w:t>
      </w:r>
      <w:r w:rsidRPr="00C670D0">
        <w:rPr>
          <w:rStyle w:val="Emphasis"/>
          <w:highlight w:val="green"/>
        </w:rPr>
        <w:t>s</w:t>
      </w:r>
      <w:r w:rsidRPr="00367B77">
        <w:rPr>
          <w:sz w:val="16"/>
          <w:szCs w:val="18"/>
        </w:rPr>
        <w:t xml:space="preserve"> can </w:t>
      </w:r>
      <w:r w:rsidRPr="00C670D0">
        <w:rPr>
          <w:rStyle w:val="StyleUnderline"/>
          <w:highlight w:val="green"/>
        </w:rPr>
        <w:t>measure</w:t>
      </w:r>
      <w:r w:rsidRPr="00367B77">
        <w:rPr>
          <w:sz w:val="16"/>
          <w:szCs w:val="18"/>
        </w:rPr>
        <w:t xml:space="preserve"> the </w:t>
      </w:r>
      <w:r w:rsidRPr="00C670D0">
        <w:rPr>
          <w:rStyle w:val="Emphasis"/>
          <w:highlight w:val="green"/>
        </w:rPr>
        <w:t>temperature</w:t>
      </w:r>
      <w:r w:rsidRPr="00C670D0">
        <w:rPr>
          <w:rStyle w:val="StyleUnderline"/>
          <w:highlight w:val="gree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C670D0">
        <w:rPr>
          <w:rStyle w:val="StyleUnderline"/>
          <w:highlight w:val="green"/>
        </w:rPr>
        <w:t>monitor wild</w:t>
      </w:r>
      <w:r w:rsidRPr="00C670D0">
        <w:rPr>
          <w:rStyle w:val="Emphasis"/>
          <w:highlight w:val="gree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C670D0">
        <w:rPr>
          <w:rStyle w:val="StyleUnderline"/>
          <w:highlight w:val="green"/>
        </w:rPr>
        <w:t>data</w:t>
      </w:r>
      <w:r w:rsidRPr="00F70CA4">
        <w:rPr>
          <w:rStyle w:val="StyleUnderline"/>
        </w:rPr>
        <w:t xml:space="preserve"> is </w:t>
      </w:r>
      <w:r w:rsidRPr="00C670D0">
        <w:rPr>
          <w:rStyle w:val="Emphasis"/>
          <w:highlight w:val="green"/>
        </w:rPr>
        <w:t>vital</w:t>
      </w:r>
      <w:r w:rsidRPr="00C670D0">
        <w:rPr>
          <w:rStyle w:val="StyleUnderline"/>
          <w:highlight w:val="green"/>
        </w:rPr>
        <w:t xml:space="preserve"> for </w:t>
      </w:r>
      <w:r w:rsidRPr="00F70CA4">
        <w:rPr>
          <w:rStyle w:val="Emphasis"/>
        </w:rPr>
        <w:t xml:space="preserve">directing </w:t>
      </w:r>
      <w:r w:rsidRPr="00C670D0">
        <w:rPr>
          <w:rStyle w:val="Emphasis"/>
          <w:highlight w:val="green"/>
        </w:rPr>
        <w:t>climate policy</w:t>
      </w:r>
      <w:r w:rsidRPr="00C670D0">
        <w:rPr>
          <w:rStyle w:val="StyleUnderline"/>
          <w:highlight w:val="green"/>
        </w:rPr>
        <w:t xml:space="preserve"> and </w:t>
      </w:r>
      <w:r w:rsidRPr="00C670D0">
        <w:rPr>
          <w:rStyle w:val="Emphasis"/>
          <w:highlight w:val="green"/>
        </w:rPr>
        <w:t xml:space="preserve">other </w:t>
      </w:r>
      <w:r w:rsidRPr="00F5773D">
        <w:rPr>
          <w:rStyle w:val="Emphasis"/>
        </w:rPr>
        <w:t xml:space="preserve">human </w:t>
      </w:r>
      <w:r w:rsidRPr="00C670D0">
        <w:rPr>
          <w:rStyle w:val="Emphasis"/>
          <w:highlight w:val="green"/>
        </w:rPr>
        <w:t>activities</w:t>
      </w:r>
      <w:r w:rsidRPr="00C670D0">
        <w:rPr>
          <w:rStyle w:val="StyleUnderline"/>
          <w:highlight w:val="gree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C670D0">
        <w:rPr>
          <w:rStyle w:val="Emphasis"/>
          <w:highlight w:val="gree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C670D0">
        <w:rPr>
          <w:rStyle w:val="StyleUnderline"/>
          <w:highlight w:val="green"/>
        </w:rPr>
        <w:t>While the US</w:t>
      </w:r>
      <w:r w:rsidRPr="00367B77">
        <w:rPr>
          <w:rStyle w:val="StyleUnderline"/>
        </w:rPr>
        <w:t xml:space="preserve"> later</w:t>
      </w:r>
      <w:r w:rsidRPr="00367B77">
        <w:rPr>
          <w:sz w:val="16"/>
          <w:szCs w:val="18"/>
        </w:rPr>
        <w:t xml:space="preserve"> infamously </w:t>
      </w:r>
      <w:r w:rsidRPr="00C670D0">
        <w:rPr>
          <w:rStyle w:val="StyleUnderline"/>
          <w:highlight w:val="green"/>
        </w:rPr>
        <w:t>reneged</w:t>
      </w:r>
      <w:r w:rsidRPr="00367B77">
        <w:rPr>
          <w:sz w:val="16"/>
          <w:szCs w:val="18"/>
        </w:rPr>
        <w:t xml:space="preserve"> from this agreement, </w:t>
      </w:r>
      <w:r w:rsidRPr="00367B77">
        <w:rPr>
          <w:rStyle w:val="StyleUnderline"/>
        </w:rPr>
        <w:t xml:space="preserve">it </w:t>
      </w:r>
      <w:r w:rsidRPr="00C670D0">
        <w:rPr>
          <w:rStyle w:val="StyleUnderline"/>
          <w:highlight w:val="green"/>
        </w:rPr>
        <w:t>was proof that with</w:t>
      </w:r>
      <w:r w:rsidRPr="00367B77">
        <w:rPr>
          <w:sz w:val="16"/>
          <w:szCs w:val="18"/>
        </w:rPr>
        <w:t xml:space="preserve"> enough level-headed minds, minds that can see the </w:t>
      </w:r>
      <w:r w:rsidRPr="00C670D0">
        <w:rPr>
          <w:rStyle w:val="Emphasis"/>
          <w:highlight w:val="green"/>
        </w:rPr>
        <w:t>data</w:t>
      </w:r>
      <w:r w:rsidRPr="00367B77">
        <w:rPr>
          <w:rStyle w:val="StyleUnderline"/>
        </w:rPr>
        <w:t xml:space="preserve"> from missions showing how the planet is changing, </w:t>
      </w:r>
      <w:r w:rsidRPr="00C670D0">
        <w:rPr>
          <w:rStyle w:val="StyleUnderline"/>
          <w:highlight w:val="green"/>
        </w:rPr>
        <w:t xml:space="preserve">we </w:t>
      </w:r>
      <w:r w:rsidRPr="00C670D0">
        <w:rPr>
          <w:rStyle w:val="Emphasis"/>
          <w:highlight w:val="gree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C670D0">
        <w:rPr>
          <w:rStyle w:val="Emphasis"/>
          <w:highlight w:val="green"/>
        </w:rPr>
        <w:t>vital to our</w:t>
      </w:r>
      <w:r w:rsidRPr="00367B77">
        <w:rPr>
          <w:rStyle w:val="Emphasis"/>
        </w:rPr>
        <w:t xml:space="preserve"> planet’s </w:t>
      </w:r>
      <w:r w:rsidRPr="00C670D0">
        <w:rPr>
          <w:rStyle w:val="Emphasis"/>
          <w:highlight w:val="green"/>
        </w:rPr>
        <w:t>survival</w:t>
      </w:r>
      <w:r w:rsidRPr="00367B77">
        <w:rPr>
          <w:sz w:val="16"/>
          <w:szCs w:val="18"/>
        </w:rPr>
        <w:t>.</w:t>
      </w:r>
    </w:p>
    <w:p w14:paraId="18F62427" w14:textId="3F45C8CB" w:rsidR="00EF7886" w:rsidRDefault="00EF7886" w:rsidP="00EF7886">
      <w:pPr>
        <w:pStyle w:val="Heading3"/>
      </w:pPr>
      <w:r>
        <w:lastRenderedPageBreak/>
        <w:t>Multilat</w:t>
      </w:r>
    </w:p>
    <w:p w14:paraId="35D5B945" w14:textId="77777777" w:rsidR="00EF7886" w:rsidRDefault="00EF7886" w:rsidP="00EF7886">
      <w:pPr>
        <w:pStyle w:val="Heading4"/>
      </w:pPr>
      <w:r>
        <w:t xml:space="preserve">Private appropriation by US entities risks unraveling multilateral space governance. </w:t>
      </w:r>
    </w:p>
    <w:p w14:paraId="63316262" w14:textId="77777777" w:rsidR="00EF7886" w:rsidRDefault="00EF7886" w:rsidP="00EF7886">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78982D07" w14:textId="77777777" w:rsidR="00EF7886" w:rsidRPr="00055083" w:rsidRDefault="00EF7886" w:rsidP="00EF7886">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C670D0">
        <w:rPr>
          <w:rStyle w:val="Emphasis"/>
          <w:highlight w:val="green"/>
        </w:rPr>
        <w:t xml:space="preserve">The U.S. is pushing national </w:t>
      </w:r>
      <w:r w:rsidRPr="00CB7C83">
        <w:rPr>
          <w:rStyle w:val="Emphasis"/>
        </w:rPr>
        <w:t xml:space="preserve">rather than multilateral </w:t>
      </w:r>
      <w:r w:rsidRPr="00C670D0">
        <w:rPr>
          <w:rStyle w:val="Emphasis"/>
          <w:highlight w:val="green"/>
        </w:rPr>
        <w:t>regulation of space</w:t>
      </w:r>
      <w:r w:rsidRPr="00CB7C83">
        <w:rPr>
          <w:rStyle w:val="Emphasis"/>
        </w:rPr>
        <w:t xml:space="preserve"> mining, an approach</w:t>
      </w:r>
      <w:r w:rsidRPr="00F5773D">
        <w:rPr>
          <w:rStyle w:val="Emphasis"/>
        </w:rPr>
        <w:t xml:space="preserve"> </w:t>
      </w:r>
      <w:r w:rsidRPr="00C670D0">
        <w:rPr>
          <w:rStyle w:val="Emphasis"/>
          <w:highlight w:val="green"/>
        </w:rPr>
        <w:t xml:space="preserve">that could have serious </w:t>
      </w:r>
      <w:r w:rsidRPr="00F5773D">
        <w:rPr>
          <w:rStyle w:val="Emphasis"/>
        </w:rPr>
        <w:t xml:space="preserve">negative </w:t>
      </w:r>
      <w:r w:rsidRPr="00C670D0">
        <w:rPr>
          <w:rStyle w:val="Emphasis"/>
          <w:highlight w:val="green"/>
        </w:rPr>
        <w:t>consequences</w:t>
      </w:r>
      <w:r w:rsidRPr="00C670D0">
        <w:rPr>
          <w:sz w:val="14"/>
          <w:highlight w:val="gree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C670D0">
        <w:rPr>
          <w:rStyle w:val="Emphasis"/>
          <w:highlight w:val="green"/>
        </w:rPr>
        <w:t>Instead of</w:t>
      </w:r>
      <w:r w:rsidRPr="00CB7C83">
        <w:rPr>
          <w:rStyle w:val="Emphasis"/>
        </w:rPr>
        <w:t xml:space="preserve"> pressing ahead </w:t>
      </w:r>
      <w:r w:rsidRPr="00C670D0">
        <w:rPr>
          <w:rStyle w:val="Emphasis"/>
          <w:highlight w:val="green"/>
        </w:rPr>
        <w:t>unilaterally and bilaterally, the U</w:t>
      </w:r>
      <w:r w:rsidRPr="00CB7C83">
        <w:rPr>
          <w:rStyle w:val="Emphasis"/>
        </w:rPr>
        <w:t xml:space="preserve">nited </w:t>
      </w:r>
      <w:r w:rsidRPr="00C670D0">
        <w:rPr>
          <w:rStyle w:val="Emphasis"/>
          <w:highlight w:val="green"/>
        </w:rPr>
        <w:t>S</w:t>
      </w:r>
      <w:r w:rsidRPr="00CB7C83">
        <w:rPr>
          <w:rStyle w:val="Emphasis"/>
        </w:rPr>
        <w:t>tates</w:t>
      </w:r>
      <w:r w:rsidRPr="00C670D0">
        <w:rPr>
          <w:rStyle w:val="StyleUnderline"/>
          <w:highlight w:val="green"/>
        </w:rPr>
        <w:t xml:space="preserve"> should support negotiations </w:t>
      </w:r>
      <w:r w:rsidRPr="00F5773D">
        <w:rPr>
          <w:rStyle w:val="StyleUnderline"/>
        </w:rPr>
        <w:t>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F5773D">
        <w:rPr>
          <w:rStyle w:val="Emphasis"/>
        </w:rPr>
        <w:t xml:space="preserve">The researchers worry that </w:t>
      </w:r>
      <w:r w:rsidRPr="00CB7C83">
        <w:rPr>
          <w:rStyle w:val="Emphasis"/>
        </w:rPr>
        <w:t xml:space="preserve">the U.S. is </w:t>
      </w:r>
      <w:r w:rsidRPr="00C670D0">
        <w:rPr>
          <w:rStyle w:val="Emphasis"/>
          <w:highlight w:val="green"/>
        </w:rPr>
        <w:t xml:space="preserve">setting an unfortunate precedent </w:t>
      </w:r>
      <w:r w:rsidRPr="00F5773D">
        <w:rPr>
          <w:rStyle w:val="Emphasis"/>
        </w:rPr>
        <w:t xml:space="preserve">for other countries to follow, and that </w:t>
      </w:r>
      <w:r w:rsidRPr="00C670D0">
        <w:rPr>
          <w:rStyle w:val="Emphasis"/>
          <w:highlight w:val="green"/>
        </w:rPr>
        <w:t xml:space="preserve">space </w:t>
      </w:r>
      <w:r w:rsidRPr="00F5773D">
        <w:rPr>
          <w:rStyle w:val="Emphasis"/>
        </w:rPr>
        <w:t xml:space="preserve">mining and other exploration </w:t>
      </w:r>
      <w:r w:rsidRPr="00C670D0">
        <w:rPr>
          <w:rStyle w:val="Emphasis"/>
          <w:highlight w:val="green"/>
        </w:rPr>
        <w:t xml:space="preserve">activities </w:t>
      </w:r>
      <w:r w:rsidRPr="00F5773D">
        <w:rPr>
          <w:rStyle w:val="Emphasis"/>
        </w:rPr>
        <w:t xml:space="preserve">may </w:t>
      </w:r>
      <w:r w:rsidRPr="00CB7C83">
        <w:rPr>
          <w:rStyle w:val="Emphasis"/>
        </w:rPr>
        <w:t xml:space="preserve">therefore </w:t>
      </w:r>
      <w:r w:rsidRPr="00C670D0">
        <w:rPr>
          <w:rStyle w:val="Emphasis"/>
          <w:highlight w:val="green"/>
        </w:rPr>
        <w:t>proceed in a</w:t>
      </w:r>
      <w:r w:rsidRPr="00CB7C83">
        <w:rPr>
          <w:rStyle w:val="Emphasis"/>
        </w:rPr>
        <w:t xml:space="preserve"> s</w:t>
      </w:r>
      <w:r w:rsidRPr="00F5773D">
        <w:rPr>
          <w:rStyle w:val="Emphasis"/>
        </w:rPr>
        <w:t xml:space="preserve">omewhat </w:t>
      </w:r>
      <w:r w:rsidRPr="00C670D0">
        <w:rPr>
          <w:rStyle w:val="Emphasis"/>
          <w:highlight w:val="green"/>
        </w:rPr>
        <w:t>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0104672C" w14:textId="77777777" w:rsidR="00EF7886" w:rsidRPr="008D2860" w:rsidRDefault="00EF7886" w:rsidP="00EF7886">
      <w:pPr>
        <w:pStyle w:val="Heading4"/>
      </w:pPr>
      <w:r>
        <w:t xml:space="preserve">Pursuing mining multilaterally to the benefit of all is key to solve future space governance. </w:t>
      </w:r>
    </w:p>
    <w:p w14:paraId="20F6BFC1" w14:textId="77777777" w:rsidR="00EF7886" w:rsidRDefault="00EF7886" w:rsidP="00EF7886">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35270E81" w14:textId="77777777" w:rsidR="00EF7886" w:rsidRPr="00D72C6F" w:rsidRDefault="00EF7886" w:rsidP="00EF7886">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C670D0">
        <w:rPr>
          <w:rStyle w:val="StyleUnderline"/>
          <w:highlight w:val="green"/>
        </w:rPr>
        <w:t>participation by</w:t>
      </w:r>
      <w:r w:rsidRPr="004955F9">
        <w:rPr>
          <w:rStyle w:val="StyleUnderline"/>
        </w:rPr>
        <w:t xml:space="preserve"> only </w:t>
      </w:r>
      <w:r w:rsidRPr="00C670D0">
        <w:rPr>
          <w:rStyle w:val="StyleUnderline"/>
          <w:highlight w:val="green"/>
        </w:rPr>
        <w:t xml:space="preserve">a </w:t>
      </w:r>
      <w:r w:rsidRPr="00C670D0">
        <w:rPr>
          <w:rStyle w:val="Emphasis"/>
          <w:highlight w:val="green"/>
        </w:rPr>
        <w:lastRenderedPageBreak/>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C670D0">
        <w:rPr>
          <w:rStyle w:val="Emphasis"/>
          <w:highlight w:val="green"/>
        </w:rPr>
        <w:t>not</w:t>
      </w:r>
      <w:r w:rsidRPr="00D72C6F">
        <w:rPr>
          <w:rStyle w:val="StyleUnderline"/>
        </w:rPr>
        <w:t xml:space="preserve"> provide </w:t>
      </w:r>
      <w:r w:rsidRPr="00C670D0">
        <w:rPr>
          <w:rStyle w:val="StyleUnderline"/>
          <w:highlight w:val="green"/>
        </w:rPr>
        <w:t xml:space="preserve">a </w:t>
      </w:r>
      <w:r w:rsidRPr="00C670D0">
        <w:rPr>
          <w:rStyle w:val="Emphasis"/>
          <w:highlight w:val="green"/>
        </w:rPr>
        <w:t>sound basis</w:t>
      </w:r>
      <w:r w:rsidRPr="00C670D0">
        <w:rPr>
          <w:rStyle w:val="StyleUnderline"/>
          <w:highlight w:val="green"/>
        </w:rPr>
        <w:t xml:space="preserve"> for</w:t>
      </w:r>
      <w:r w:rsidRPr="00D72C6F">
        <w:rPr>
          <w:rStyle w:val="StyleUnderline"/>
        </w:rPr>
        <w:t xml:space="preserve"> establishing </w:t>
      </w:r>
      <w:r w:rsidRPr="004955F9">
        <w:rPr>
          <w:rStyle w:val="StyleUnderline"/>
        </w:rPr>
        <w:t xml:space="preserve">new </w:t>
      </w:r>
      <w:r w:rsidRPr="00C670D0">
        <w:rPr>
          <w:rStyle w:val="Emphasis"/>
          <w:highlight w:val="green"/>
        </w:rPr>
        <w:t>norms</w:t>
      </w:r>
      <w:r w:rsidRPr="00C670D0">
        <w:rPr>
          <w:rStyle w:val="StyleUnderline"/>
          <w:highlight w:val="green"/>
        </w:rPr>
        <w:t xml:space="preserve"> or</w:t>
      </w:r>
      <w:r w:rsidRPr="00D72C6F">
        <w:rPr>
          <w:rStyle w:val="StyleUnderline"/>
        </w:rPr>
        <w:t xml:space="preserve"> help </w:t>
      </w:r>
      <w:r w:rsidRPr="00C670D0">
        <w:rPr>
          <w:rStyle w:val="StyleUnderline"/>
          <w:highlight w:val="green"/>
        </w:rPr>
        <w:t xml:space="preserve">to </w:t>
      </w:r>
      <w:r w:rsidRPr="00C670D0">
        <w:rPr>
          <w:rStyle w:val="Emphasis"/>
          <w:highlight w:val="green"/>
        </w:rPr>
        <w:t>identify</w:t>
      </w:r>
      <w:r w:rsidRPr="00D72C6F">
        <w:rPr>
          <w:rStyle w:val="Emphasis"/>
        </w:rPr>
        <w:t xml:space="preserve"> or isolate </w:t>
      </w:r>
      <w:r w:rsidRPr="00C670D0">
        <w:rPr>
          <w:rStyle w:val="Emphasis"/>
          <w:highlight w:val="gree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C670D0">
        <w:rPr>
          <w:rStyle w:val="StyleUnderline"/>
          <w:highlight w:val="green"/>
        </w:rPr>
        <w:t>states</w:t>
      </w:r>
      <w:r w:rsidRPr="00D72C6F">
        <w:rPr>
          <w:rStyle w:val="StyleUnderline"/>
        </w:rPr>
        <w:t xml:space="preserve"> facing perceived security threats in space </w:t>
      </w:r>
      <w:r w:rsidRPr="00C670D0">
        <w:rPr>
          <w:rStyle w:val="StyleUnderline"/>
          <w:highlight w:val="green"/>
        </w:rPr>
        <w:t xml:space="preserve">are </w:t>
      </w:r>
      <w:r w:rsidRPr="00C670D0">
        <w:rPr>
          <w:rStyle w:val="Emphasis"/>
          <w:highlight w:val="green"/>
        </w:rPr>
        <w:t>not likely</w:t>
      </w:r>
      <w:r w:rsidRPr="00D72C6F">
        <w:rPr>
          <w:rStyle w:val="Emphasis"/>
        </w:rPr>
        <w:t xml:space="preserve"> to be </w:t>
      </w:r>
      <w:r w:rsidRPr="00C670D0">
        <w:rPr>
          <w:rStyle w:val="Emphasis"/>
          <w:highlight w:val="green"/>
        </w:rPr>
        <w:t>assured</w:t>
      </w:r>
      <w:r w:rsidRPr="00C670D0">
        <w:rPr>
          <w:rStyle w:val="StyleUnderline"/>
          <w:highlight w:val="green"/>
        </w:rPr>
        <w:t xml:space="preserve"> by a </w:t>
      </w:r>
      <w:r w:rsidRPr="00C670D0">
        <w:rPr>
          <w:rStyle w:val="Emphasis"/>
          <w:highlight w:val="green"/>
        </w:rPr>
        <w:t>fractional version</w:t>
      </w:r>
      <w:r w:rsidRPr="00D72C6F">
        <w:rPr>
          <w:rStyle w:val="StyleUnderline"/>
        </w:rPr>
        <w:t xml:space="preserve"> of the Code </w:t>
      </w:r>
      <w:r w:rsidRPr="00C670D0">
        <w:rPr>
          <w:rStyle w:val="StyleUnderline"/>
          <w:highlight w:val="gree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C670D0">
        <w:rPr>
          <w:rStyle w:val="Emphasis"/>
          <w:highlight w:val="green"/>
        </w:rPr>
        <w:t>adversaries do not</w:t>
      </w:r>
      <w:r w:rsidRPr="00D72C6F">
        <w:rPr>
          <w:rStyle w:val="Emphasis"/>
        </w:rPr>
        <w:t xml:space="preserve"> even </w:t>
      </w:r>
      <w:r w:rsidRPr="00C670D0">
        <w:rPr>
          <w:rStyle w:val="Emphasis"/>
          <w:highlight w:val="green"/>
        </w:rPr>
        <w:t>participate</w:t>
      </w:r>
      <w:r w:rsidRPr="00D72C6F">
        <w:rPr>
          <w:sz w:val="16"/>
        </w:rPr>
        <w:t>.</w:t>
      </w:r>
    </w:p>
    <w:p w14:paraId="36644378" w14:textId="77777777" w:rsidR="00EF7886" w:rsidRDefault="00EF7886" w:rsidP="00EF7886">
      <w:pPr>
        <w:rPr>
          <w:sz w:val="16"/>
        </w:rPr>
      </w:pPr>
      <w:r w:rsidRPr="00C670D0">
        <w:rPr>
          <w:rStyle w:val="StyleUnderline"/>
          <w:highlight w:val="green"/>
        </w:rPr>
        <w:t xml:space="preserve">In </w:t>
      </w:r>
      <w:r w:rsidRPr="00C670D0">
        <w:rPr>
          <w:rStyle w:val="Emphasis"/>
          <w:highlight w:val="gree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C670D0">
        <w:rPr>
          <w:rStyle w:val="StyleUnderline"/>
          <w:highlight w:val="green"/>
        </w:rPr>
        <w:t>persuading</w:t>
      </w:r>
      <w:r w:rsidRPr="00D72C6F">
        <w:rPr>
          <w:rStyle w:val="StyleUnderline"/>
        </w:rPr>
        <w:t xml:space="preserve"> only </w:t>
      </w:r>
      <w:r w:rsidRPr="00C670D0">
        <w:rPr>
          <w:rStyle w:val="StyleUnderline"/>
          <w:highlight w:val="green"/>
        </w:rPr>
        <w:t>a fraction</w:t>
      </w:r>
      <w:r w:rsidRPr="00D72C6F">
        <w:rPr>
          <w:rStyle w:val="StyleUnderline"/>
        </w:rPr>
        <w:t xml:space="preserve"> of states </w:t>
      </w:r>
      <w:r w:rsidRPr="004955F9">
        <w:rPr>
          <w:rStyle w:val="StyleUnderline"/>
        </w:rPr>
        <w:t xml:space="preserve">to </w:t>
      </w:r>
      <w:r w:rsidRPr="00C670D0">
        <w:rPr>
          <w:rStyle w:val="StyleUnderline"/>
          <w:highlight w:val="gree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C670D0">
        <w:rPr>
          <w:rStyle w:val="StyleUnderline"/>
          <w:highlight w:val="green"/>
        </w:rPr>
        <w:t>may be</w:t>
      </w:r>
      <w:r w:rsidRPr="00D72C6F">
        <w:rPr>
          <w:rStyle w:val="StyleUnderline"/>
        </w:rPr>
        <w:t xml:space="preserve"> viewed as </w:t>
      </w:r>
      <w:r w:rsidRPr="004955F9">
        <w:rPr>
          <w:rStyle w:val="StyleUnderline"/>
        </w:rPr>
        <w:t xml:space="preserve">a </w:t>
      </w:r>
      <w:r w:rsidRPr="00C670D0">
        <w:rPr>
          <w:rStyle w:val="Emphasis"/>
          <w:highlight w:val="gree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C670D0">
        <w:rPr>
          <w:rStyle w:val="StyleUnderline"/>
          <w:highlight w:val="green"/>
        </w:rPr>
        <w:t>As an</w:t>
      </w:r>
      <w:r w:rsidRPr="00EC32BF">
        <w:rPr>
          <w:rStyle w:val="StyleUnderline"/>
        </w:rPr>
        <w:t xml:space="preserve"> </w:t>
      </w:r>
      <w:r w:rsidRPr="00EC32BF">
        <w:rPr>
          <w:rStyle w:val="Emphasis"/>
        </w:rPr>
        <w:t>arms control</w:t>
      </w:r>
      <w:r w:rsidRPr="00D72C6F">
        <w:rPr>
          <w:rStyle w:val="StyleUnderline"/>
        </w:rPr>
        <w:t xml:space="preserve"> </w:t>
      </w:r>
      <w:r w:rsidRPr="00C670D0">
        <w:rPr>
          <w:rStyle w:val="StyleUnderline"/>
          <w:highlight w:val="green"/>
        </w:rPr>
        <w:t xml:space="preserve">initiative </w:t>
      </w:r>
      <w:r w:rsidRPr="00C670D0">
        <w:rPr>
          <w:rStyle w:val="Emphasis"/>
          <w:highlight w:val="green"/>
        </w:rPr>
        <w:t>for space</w:t>
      </w:r>
      <w:r w:rsidRPr="00C670D0">
        <w:rPr>
          <w:rStyle w:val="StyleUnderline"/>
          <w:highlight w:val="green"/>
        </w:rPr>
        <w:t xml:space="preserve">, </w:t>
      </w:r>
      <w:r w:rsidRPr="009710B1">
        <w:rPr>
          <w:rStyle w:val="StyleUnderline"/>
        </w:rPr>
        <w:t>however</w:t>
      </w:r>
      <w:r w:rsidRPr="00D72C6F">
        <w:rPr>
          <w:rStyle w:val="StyleUnderline"/>
        </w:rPr>
        <w:t xml:space="preserve">, the Code's </w:t>
      </w:r>
      <w:r w:rsidRPr="00C670D0">
        <w:rPr>
          <w:rStyle w:val="StyleUnderline"/>
          <w:highlight w:val="green"/>
        </w:rPr>
        <w:t xml:space="preserve">failure to include </w:t>
      </w:r>
      <w:r w:rsidRPr="000939BB">
        <w:rPr>
          <w:rStyle w:val="StyleUnderline"/>
        </w:rPr>
        <w:t xml:space="preserve">Russia </w:t>
      </w:r>
      <w:r w:rsidRPr="000939BB">
        <w:rPr>
          <w:rStyle w:val="Emphasis"/>
        </w:rPr>
        <w:t>and</w:t>
      </w:r>
      <w:r w:rsidRPr="000939BB">
        <w:rPr>
          <w:rStyle w:val="StyleUnderline"/>
        </w:rPr>
        <w:t xml:space="preserve"> China </w:t>
      </w:r>
      <w:r w:rsidRPr="000939BB">
        <w:rPr>
          <w:rStyle w:val="Emphasis"/>
          <w:sz w:val="24"/>
          <w:szCs w:val="26"/>
        </w:rPr>
        <w:t xml:space="preserve">and </w:t>
      </w:r>
      <w:r w:rsidRPr="00C670D0">
        <w:rPr>
          <w:rStyle w:val="Emphasis"/>
          <w:sz w:val="24"/>
          <w:szCs w:val="26"/>
          <w:highlight w:val="green"/>
        </w:rPr>
        <w:t>other major</w:t>
      </w:r>
      <w:r w:rsidRPr="004955F9">
        <w:rPr>
          <w:rStyle w:val="Emphasis"/>
          <w:sz w:val="24"/>
          <w:szCs w:val="26"/>
        </w:rPr>
        <w:t xml:space="preserve"> space </w:t>
      </w:r>
      <w:r w:rsidRPr="00C670D0">
        <w:rPr>
          <w:rStyle w:val="Emphasis"/>
          <w:sz w:val="24"/>
          <w:szCs w:val="26"/>
          <w:highlight w:val="green"/>
        </w:rPr>
        <w:t>stakeholders</w:t>
      </w:r>
      <w:r w:rsidRPr="00C670D0">
        <w:rPr>
          <w:rStyle w:val="StyleUnderline"/>
          <w:szCs w:val="26"/>
          <w:highlight w:val="green"/>
        </w:rPr>
        <w:t xml:space="preserve"> </w:t>
      </w:r>
      <w:r w:rsidRPr="00C670D0">
        <w:rPr>
          <w:rStyle w:val="StyleUnderline"/>
          <w:highlight w:val="green"/>
        </w:rPr>
        <w:t xml:space="preserve">is a </w:t>
      </w:r>
      <w:r w:rsidRPr="00C670D0">
        <w:rPr>
          <w:rStyle w:val="Emphasis"/>
          <w:sz w:val="24"/>
          <w:szCs w:val="26"/>
          <w:highlight w:val="gree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3F7D1132" w14:textId="77777777" w:rsidR="00EF7886" w:rsidRPr="00D72C6F" w:rsidRDefault="00EF7886" w:rsidP="00EF7886">
      <w:r w:rsidRPr="00D72C6F">
        <w:t>[FOOTNOTE]</w:t>
      </w:r>
    </w:p>
    <w:p w14:paraId="3C098EF8" w14:textId="77777777" w:rsidR="00EF7886" w:rsidRDefault="00EF7886" w:rsidP="00EF7886">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C670D0">
        <w:rPr>
          <w:rStyle w:val="StyleUnderline"/>
          <w:highlight w:val="green"/>
        </w:rPr>
        <w:t xml:space="preserve">If </w:t>
      </w:r>
      <w:r w:rsidRPr="00C670D0">
        <w:rPr>
          <w:rStyle w:val="Emphasis"/>
          <w:highlight w:val="green"/>
        </w:rPr>
        <w:t>key parties</w:t>
      </w:r>
      <w:r w:rsidRPr="00C670D0">
        <w:rPr>
          <w:rStyle w:val="StyleUnderline"/>
          <w:highlight w:val="green"/>
        </w:rPr>
        <w:t xml:space="preserve"> remain outside</w:t>
      </w:r>
      <w:r w:rsidRPr="00D72C6F">
        <w:rPr>
          <w:rStyle w:val="StyleUnderline"/>
        </w:rPr>
        <w:t xml:space="preserve"> the treaty, </w:t>
      </w:r>
      <w:r w:rsidRPr="00C670D0">
        <w:rPr>
          <w:rStyle w:val="StyleUnderline"/>
          <w:highlight w:val="green"/>
        </w:rPr>
        <w:t xml:space="preserve">it </w:t>
      </w:r>
      <w:r w:rsidRPr="00C670D0">
        <w:rPr>
          <w:rStyle w:val="Emphasis"/>
          <w:highlight w:val="green"/>
        </w:rPr>
        <w:t>increases pressure</w:t>
      </w:r>
      <w:r w:rsidRPr="00D72C6F">
        <w:rPr>
          <w:rStyle w:val="StyleUnderline"/>
        </w:rPr>
        <w:t xml:space="preserve"> on the other states </w:t>
      </w:r>
      <w:r w:rsidRPr="00C670D0">
        <w:rPr>
          <w:rStyle w:val="StyleUnderline"/>
          <w:highlight w:val="green"/>
        </w:rPr>
        <w:t xml:space="preserve">to </w:t>
      </w:r>
      <w:r w:rsidRPr="00C670D0">
        <w:rPr>
          <w:rStyle w:val="Emphasis"/>
          <w:highlight w:val="green"/>
        </w:rPr>
        <w:t>withdraw</w:t>
      </w:r>
      <w:r w:rsidRPr="00C670D0">
        <w:rPr>
          <w:rStyle w:val="StyleUnderline"/>
          <w:highlight w:val="green"/>
        </w:rPr>
        <w:t xml:space="preserve"> or </w:t>
      </w:r>
      <w:r w:rsidRPr="00C670D0">
        <w:rPr>
          <w:rStyle w:val="Emphasis"/>
          <w:highlight w:val="green"/>
        </w:rPr>
        <w:t>cheat</w:t>
      </w:r>
      <w:r>
        <w:rPr>
          <w:sz w:val="16"/>
        </w:rPr>
        <w:t>").</w:t>
      </w:r>
    </w:p>
    <w:p w14:paraId="55BE97D5" w14:textId="77777777" w:rsidR="00EF7886" w:rsidRPr="00D72C6F" w:rsidRDefault="00EF7886" w:rsidP="00EF7886">
      <w:r w:rsidRPr="00D72C6F">
        <w:t>[END FOOTNOTE]</w:t>
      </w:r>
    </w:p>
    <w:p w14:paraId="0BD3BB1F" w14:textId="77777777" w:rsidR="00EF7886" w:rsidRPr="00D72C6F" w:rsidRDefault="00EF7886" w:rsidP="00EF7886">
      <w:pPr>
        <w:rPr>
          <w:sz w:val="16"/>
        </w:rPr>
      </w:pPr>
      <w:r w:rsidRPr="00D72C6F">
        <w:rPr>
          <w:rStyle w:val="StyleUnderline"/>
        </w:rPr>
        <w:t xml:space="preserve">To the extent that soft law arrangements such as the proposed Code seek </w:t>
      </w:r>
      <w:r w:rsidRPr="00C670D0">
        <w:rPr>
          <w:rStyle w:val="StyleUnderline"/>
          <w:highlight w:val="green"/>
        </w:rPr>
        <w:t xml:space="preserve">to </w:t>
      </w:r>
      <w:r w:rsidRPr="0026105E">
        <w:rPr>
          <w:rStyle w:val="Emphasis"/>
        </w:rPr>
        <w:t>promote</w:t>
      </w:r>
      <w:r w:rsidRPr="00D72C6F">
        <w:rPr>
          <w:rStyle w:val="Emphasis"/>
        </w:rPr>
        <w:t xml:space="preserve"> arms </w:t>
      </w:r>
      <w:r w:rsidRPr="00C670D0">
        <w:rPr>
          <w:rStyle w:val="Emphasis"/>
          <w:highlight w:val="gree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C670D0">
        <w:rPr>
          <w:rStyle w:val="Emphasis"/>
          <w:highlight w:val="green"/>
        </w:rPr>
        <w:t>arms races</w:t>
      </w:r>
      <w:r w:rsidRPr="00D72C6F">
        <w:rPr>
          <w:rStyle w:val="StyleUnderline"/>
        </w:rPr>
        <w:t xml:space="preserve">, the </w:t>
      </w:r>
      <w:r w:rsidRPr="00C670D0">
        <w:rPr>
          <w:rStyle w:val="StyleUnderline"/>
          <w:highlight w:val="green"/>
        </w:rPr>
        <w:t>non-participation</w:t>
      </w:r>
      <w:r w:rsidRPr="00D72C6F">
        <w:rPr>
          <w:rStyle w:val="StyleUnderline"/>
        </w:rPr>
        <w:t xml:space="preserve"> of powerful adversaries </w:t>
      </w:r>
      <w:r w:rsidRPr="00D72C6F">
        <w:rPr>
          <w:rStyle w:val="Emphasis"/>
        </w:rPr>
        <w:t xml:space="preserve">clearly </w:t>
      </w:r>
      <w:r w:rsidRPr="00C670D0">
        <w:rPr>
          <w:rStyle w:val="Emphasis"/>
          <w:highlight w:val="green"/>
        </w:rPr>
        <w:t>undermines</w:t>
      </w:r>
      <w:r w:rsidRPr="00D72C6F">
        <w:rPr>
          <w:rStyle w:val="Emphasis"/>
        </w:rPr>
        <w:t xml:space="preserve"> such </w:t>
      </w:r>
      <w:r w:rsidRPr="00C670D0">
        <w:rPr>
          <w:rStyle w:val="Emphasis"/>
          <w:highlight w:val="green"/>
        </w:rPr>
        <w:t>efforts</w:t>
      </w:r>
      <w:r w:rsidRPr="00D72C6F">
        <w:rPr>
          <w:sz w:val="16"/>
        </w:rPr>
        <w:t>.</w:t>
      </w:r>
    </w:p>
    <w:p w14:paraId="54BE4796" w14:textId="77777777" w:rsidR="00EF7886" w:rsidRPr="00AA4439" w:rsidRDefault="00EF7886" w:rsidP="00EF7886">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9710B1">
        <w:rPr>
          <w:rStyle w:val="StyleUnderline"/>
        </w:rPr>
        <w:t>it could instead</w:t>
      </w:r>
      <w:r w:rsidRPr="00D72C6F">
        <w:rPr>
          <w:rStyle w:val="StyleUnderline"/>
        </w:rPr>
        <w:t xml:space="preserve"> </w:t>
      </w:r>
      <w:r w:rsidRPr="00C670D0">
        <w:rPr>
          <w:rStyle w:val="StyleUnderline"/>
          <w:highlight w:val="green"/>
        </w:rPr>
        <w:t xml:space="preserve">lead to </w:t>
      </w:r>
      <w:r w:rsidRPr="00C670D0">
        <w:rPr>
          <w:rStyle w:val="Emphasis"/>
          <w:sz w:val="24"/>
          <w:szCs w:val="26"/>
          <w:highlight w:val="green"/>
        </w:rPr>
        <w:t>de facto competing legal regimes</w:t>
      </w:r>
      <w:r w:rsidRPr="00D72C6F">
        <w:rPr>
          <w:rStyle w:val="Emphasis"/>
          <w:sz w:val="24"/>
          <w:szCs w:val="26"/>
        </w:rPr>
        <w:t xml:space="preserve"> in space</w:t>
      </w:r>
      <w:r w:rsidRPr="00D72C6F">
        <w:rPr>
          <w:rStyle w:val="StyleUnderline"/>
        </w:rPr>
        <w:t xml:space="preserve">, </w:t>
      </w:r>
      <w:r w:rsidRPr="00C670D0">
        <w:rPr>
          <w:rStyle w:val="StyleUnderline"/>
          <w:highlight w:val="green"/>
        </w:rPr>
        <w:t xml:space="preserve">as subscribing states respect </w:t>
      </w:r>
      <w:r w:rsidRPr="00C670D0">
        <w:rPr>
          <w:rStyle w:val="Emphasis"/>
          <w:highlight w:val="green"/>
        </w:rPr>
        <w:t>their</w:t>
      </w:r>
      <w:r w:rsidRPr="00D72C6F">
        <w:rPr>
          <w:rStyle w:val="StyleUnderline"/>
        </w:rPr>
        <w:t xml:space="preserve"> own "</w:t>
      </w:r>
      <w:r w:rsidRPr="00C670D0">
        <w:rPr>
          <w:rStyle w:val="StyleUnderline"/>
          <w:highlight w:val="green"/>
        </w:rPr>
        <w:t>rules</w:t>
      </w:r>
      <w:r w:rsidRPr="00D72C6F">
        <w:rPr>
          <w:rStyle w:val="StyleUnderline"/>
        </w:rPr>
        <w:t xml:space="preserve"> of the road" </w:t>
      </w:r>
      <w:r w:rsidRPr="009710B1">
        <w:rPr>
          <w:rStyle w:val="StyleUnderline"/>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C670D0">
        <w:rPr>
          <w:rStyle w:val="StyleUnderline"/>
          <w:highlight w:val="green"/>
        </w:rPr>
        <w:t xml:space="preserve">through </w:t>
      </w:r>
      <w:r w:rsidRPr="00C670D0">
        <w:rPr>
          <w:rStyle w:val="Emphasis"/>
          <w:highlight w:val="green"/>
        </w:rPr>
        <w:t>different</w:t>
      </w:r>
      <w:r w:rsidRPr="0026105E">
        <w:rPr>
          <w:rStyle w:val="Emphasis"/>
        </w:rPr>
        <w:t xml:space="preserve"> or less restrictive </w:t>
      </w:r>
      <w:r w:rsidRPr="00C670D0">
        <w:rPr>
          <w:rStyle w:val="Emphasis"/>
          <w:highlight w:val="gree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22CD2F98" w14:textId="77777777" w:rsidR="00EF7886" w:rsidRDefault="00EF7886" w:rsidP="00EF7886"/>
    <w:p w14:paraId="34A7957D" w14:textId="77777777" w:rsidR="00EF7886" w:rsidRPr="00DF65BB" w:rsidRDefault="00EF7886" w:rsidP="00EF7886">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1C1EA9E3" w14:textId="77777777" w:rsidR="00EF7886" w:rsidRDefault="00EF7886" w:rsidP="00EF7886">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5F683C42" w14:textId="77777777" w:rsidR="00EF7886" w:rsidRPr="0095009A" w:rsidRDefault="00EF7886" w:rsidP="00EF7886">
      <w:pPr>
        <w:rPr>
          <w:sz w:val="16"/>
          <w:szCs w:val="18"/>
        </w:rPr>
      </w:pPr>
      <w:r w:rsidRPr="0095009A">
        <w:rPr>
          <w:sz w:val="16"/>
          <w:szCs w:val="18"/>
        </w:rPr>
        <w:t>Are We Humans Doomed to Extinction?</w:t>
      </w:r>
    </w:p>
    <w:p w14:paraId="77B91964" w14:textId="523488FB" w:rsidR="00EF7886" w:rsidRDefault="00EF7886" w:rsidP="00EF7886">
      <w:pPr>
        <w:rPr>
          <w:sz w:val="14"/>
        </w:rPr>
      </w:pPr>
      <w:r w:rsidRPr="00E900F6">
        <w:rPr>
          <w:sz w:val="14"/>
        </w:rPr>
        <w:lastRenderedPageBreak/>
        <w:t xml:space="preserve">What will we do when Earth’s resources are used up by humanity? </w:t>
      </w:r>
      <w:r w:rsidRPr="0095009A">
        <w:rPr>
          <w:rStyle w:val="StyleUnderline"/>
        </w:rPr>
        <w:t xml:space="preserve">The </w:t>
      </w:r>
      <w:r w:rsidRPr="00C670D0">
        <w:rPr>
          <w:rStyle w:val="StyleUnderline"/>
          <w:highlight w:val="green"/>
        </w:rPr>
        <w:t>world is</w:t>
      </w:r>
      <w:r w:rsidRPr="00E900F6">
        <w:rPr>
          <w:sz w:val="14"/>
        </w:rPr>
        <w:t xml:space="preserve"> now </w:t>
      </w:r>
      <w:r w:rsidRPr="0095009A">
        <w:rPr>
          <w:rStyle w:val="StyleUnderline"/>
        </w:rPr>
        <w:t xml:space="preserve">hugely </w:t>
      </w:r>
      <w:r w:rsidRPr="00C670D0">
        <w:rPr>
          <w:rStyle w:val="Emphasis"/>
          <w:highlight w:val="green"/>
        </w:rPr>
        <w:t>over populated</w:t>
      </w:r>
      <w:r w:rsidRPr="0095009A">
        <w:rPr>
          <w:rStyle w:val="StyleUnderline"/>
        </w:rPr>
        <w:t>, with billions</w:t>
      </w:r>
      <w:r w:rsidRPr="00E900F6">
        <w:rPr>
          <w:sz w:val="14"/>
        </w:rPr>
        <w:t xml:space="preserve"> and billions </w:t>
      </w:r>
      <w:r w:rsidRPr="0095009A">
        <w:rPr>
          <w:rStyle w:val="StyleUnderline"/>
        </w:rPr>
        <w:t>crammed into</w:t>
      </w:r>
      <w:r w:rsidRPr="00E900F6">
        <w:rPr>
          <w:sz w:val="14"/>
        </w:rPr>
        <w:t xml:space="preserve"> our </w:t>
      </w:r>
      <w:r w:rsidRPr="0095009A">
        <w:rPr>
          <w:rStyle w:val="StyleUnderline"/>
        </w:rPr>
        <w:t>overcrowded cities. By 2050, we may be 9 billion strong</w:t>
      </w:r>
      <w:r w:rsidRPr="00E900F6">
        <w:rPr>
          <w:sz w:val="14"/>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E900F6">
        <w:rPr>
          <w:sz w:val="14"/>
        </w:rPr>
        <w:t xml:space="preserve"> of us </w:t>
      </w:r>
      <w:r w:rsidRPr="0095009A">
        <w:rPr>
          <w:rStyle w:val="StyleUnderline"/>
        </w:rPr>
        <w:t>will be living in congested cities</w:t>
      </w:r>
      <w:r w:rsidRPr="00E900F6">
        <w:rPr>
          <w:sz w:val="14"/>
        </w:rPr>
        <w:t xml:space="preserve">. These cities will be ever more </w:t>
      </w:r>
      <w:r w:rsidRPr="00C670D0">
        <w:rPr>
          <w:rStyle w:val="StyleUnderline"/>
          <w:highlight w:val="green"/>
        </w:rPr>
        <w:t xml:space="preserve">vulnerable to </w:t>
      </w:r>
      <w:r w:rsidRPr="00C670D0">
        <w:rPr>
          <w:rStyle w:val="Emphasis"/>
          <w:highlight w:val="green"/>
        </w:rPr>
        <w:t>terrorist attack</w:t>
      </w:r>
      <w:r w:rsidRPr="0095009A">
        <w:rPr>
          <w:rStyle w:val="StyleUnderline"/>
        </w:rPr>
        <w:t xml:space="preserve">, </w:t>
      </w:r>
      <w:r w:rsidRPr="0095009A">
        <w:rPr>
          <w:rStyle w:val="Emphasis"/>
        </w:rPr>
        <w:t xml:space="preserve">natural </w:t>
      </w:r>
      <w:r w:rsidRPr="00C670D0">
        <w:rPr>
          <w:rStyle w:val="Emphasis"/>
          <w:highlight w:val="green"/>
        </w:rPr>
        <w:t>disaster</w:t>
      </w:r>
      <w:r w:rsidRPr="00C670D0">
        <w:rPr>
          <w:rStyle w:val="StyleUnderline"/>
          <w:highlight w:val="green"/>
        </w:rPr>
        <w:t>, and</w:t>
      </w:r>
      <w:r w:rsidRPr="00E900F6">
        <w:rPr>
          <w:sz w:val="14"/>
        </w:rPr>
        <w:t xml:space="preserve"> other </w:t>
      </w:r>
      <w:r w:rsidRPr="0095009A">
        <w:rPr>
          <w:rStyle w:val="StyleUnderline"/>
        </w:rPr>
        <w:t>plights that come with overcrowding</w:t>
      </w:r>
      <w:r w:rsidRPr="00E900F6">
        <w:rPr>
          <w:sz w:val="14"/>
        </w:rPr>
        <w:t xml:space="preserve"> and a dearth of jobs that will be </w:t>
      </w:r>
      <w:r w:rsidRPr="0095009A">
        <w:rPr>
          <w:rStyle w:val="StyleUnderline"/>
        </w:rPr>
        <w:t>fueled by rapid automation and</w:t>
      </w:r>
      <w:r w:rsidRPr="00E900F6">
        <w:rPr>
          <w:sz w:val="14"/>
        </w:rPr>
        <w:t xml:space="preserve"> the </w:t>
      </w:r>
      <w:r w:rsidRPr="0095009A">
        <w:rPr>
          <w:rStyle w:val="StyleUnderline"/>
        </w:rPr>
        <w:t xml:space="preserve">rise of </w:t>
      </w:r>
      <w:r w:rsidRPr="00C670D0">
        <w:rPr>
          <w:rStyle w:val="Emphasis"/>
          <w:highlight w:val="green"/>
        </w:rPr>
        <w:t>a</w:t>
      </w:r>
      <w:r w:rsidRPr="0095009A">
        <w:rPr>
          <w:rStyle w:val="StyleUnderline"/>
        </w:rPr>
        <w:t xml:space="preserve">rtificial </w:t>
      </w:r>
      <w:r w:rsidRPr="00C670D0">
        <w:rPr>
          <w:rStyle w:val="Emphasis"/>
          <w:highlight w:val="green"/>
        </w:rPr>
        <w:t>i</w:t>
      </w:r>
      <w:r w:rsidRPr="0095009A">
        <w:rPr>
          <w:rStyle w:val="StyleUnderline"/>
        </w:rPr>
        <w:t>ntelligence</w:t>
      </w:r>
      <w:r w:rsidRPr="00E900F6">
        <w:rPr>
          <w:sz w:val="14"/>
        </w:rPr>
        <w:t xml:space="preserve"> across the global economy. </w:t>
      </w:r>
      <w:r w:rsidRPr="00C670D0">
        <w:rPr>
          <w:rStyle w:val="StyleUnderline"/>
          <w:highlight w:val="green"/>
        </w:rPr>
        <w:t>We are</w:t>
      </w:r>
      <w:r w:rsidRPr="0095009A">
        <w:rPr>
          <w:rStyle w:val="StyleUnderline"/>
        </w:rPr>
        <w:t xml:space="preserve"> already rapidly </w:t>
      </w:r>
      <w:r w:rsidRPr="00C670D0">
        <w:rPr>
          <w:rStyle w:val="StyleUnderline"/>
          <w:highlight w:val="green"/>
        </w:rPr>
        <w:t xml:space="preserve">running out of </w:t>
      </w:r>
      <w:r w:rsidRPr="00C670D0">
        <w:rPr>
          <w:rStyle w:val="Emphasis"/>
          <w:highlight w:val="green"/>
        </w:rPr>
        <w:t>water</w:t>
      </w:r>
      <w:r w:rsidRPr="00C670D0">
        <w:rPr>
          <w:rStyle w:val="StyleUnderline"/>
          <w:highlight w:val="green"/>
        </w:rPr>
        <w:t xml:space="preserve"> and </w:t>
      </w:r>
      <w:r w:rsidRPr="00C670D0">
        <w:rPr>
          <w:rStyle w:val="Emphasis"/>
          <w:highlight w:val="green"/>
        </w:rPr>
        <w:t>minerals</w:t>
      </w:r>
      <w:r w:rsidRPr="00C670D0">
        <w:rPr>
          <w:rStyle w:val="StyleUnderline"/>
          <w:highlight w:val="green"/>
        </w:rPr>
        <w:t xml:space="preserve">. </w:t>
      </w:r>
      <w:r w:rsidRPr="00C670D0">
        <w:rPr>
          <w:rStyle w:val="Emphasis"/>
          <w:highlight w:val="green"/>
        </w:rPr>
        <w:t>Climate</w:t>
      </w:r>
      <w:r w:rsidRPr="0095009A">
        <w:rPr>
          <w:rStyle w:val="StyleUnderline"/>
        </w:rPr>
        <w:t xml:space="preserve"> change is </w:t>
      </w:r>
      <w:r w:rsidRPr="00C670D0">
        <w:rPr>
          <w:rStyle w:val="StyleUnderline"/>
          <w:highlight w:val="green"/>
        </w:rPr>
        <w:t>threaten</w:t>
      </w:r>
      <w:r w:rsidRPr="0095009A">
        <w:rPr>
          <w:rStyle w:val="StyleUnderline"/>
        </w:rPr>
        <w:t xml:space="preserve">ing </w:t>
      </w:r>
      <w:r w:rsidRPr="0095009A">
        <w:rPr>
          <w:rStyle w:val="Emphasis"/>
        </w:rPr>
        <w:t xml:space="preserve">our </w:t>
      </w:r>
      <w:r w:rsidRPr="00C670D0">
        <w:rPr>
          <w:rStyle w:val="Emphasis"/>
          <w:highlight w:val="green"/>
        </w:rPr>
        <w:t>very existence</w:t>
      </w:r>
      <w:r w:rsidRPr="00E900F6">
        <w:rPr>
          <w:sz w:val="14"/>
        </w:rPr>
        <w:t xml:space="preserve">. Political leaders and even the Pope have cautioned us against inaction. Perhaps the naysayers are right. </w:t>
      </w:r>
      <w:r w:rsidRPr="0095009A">
        <w:rPr>
          <w:rStyle w:val="Emphasis"/>
        </w:rPr>
        <w:t>All humanity is at tremendous risk</w:t>
      </w:r>
      <w:r w:rsidRPr="00E900F6">
        <w:rPr>
          <w:sz w:val="14"/>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w:t>
      </w:r>
      <w:r w:rsidRPr="00E900F6">
        <w:rPr>
          <w:rStyle w:val="StyleUnderline"/>
        </w:rPr>
        <w:t xml:space="preserve">Th ere is a new wealth of natural </w:t>
      </w:r>
      <w:r w:rsidRPr="00C670D0">
        <w:rPr>
          <w:rStyle w:val="StyleUnderline"/>
          <w:highlight w:val="green"/>
        </w:rPr>
        <w:t>resources and</w:t>
      </w:r>
      <w:r w:rsidRPr="00E900F6">
        <w:rPr>
          <w:rStyle w:val="StyleUnderline"/>
        </w:rPr>
        <w:t xml:space="preserve"> clean </w:t>
      </w:r>
      <w:r w:rsidRPr="00C670D0">
        <w:rPr>
          <w:rStyle w:val="StyleUnderline"/>
          <w:highlight w:val="green"/>
        </w:rPr>
        <w:t>energy in</w:t>
      </w:r>
      <w:r w:rsidRPr="00E900F6">
        <w:rPr>
          <w:rStyle w:val="StyleUnderline"/>
        </w:rPr>
        <w:t xml:space="preserve"> the reaches of outer </w:t>
      </w:r>
      <w:r w:rsidRPr="00C670D0">
        <w:rPr>
          <w:rStyle w:val="StyleUnderline"/>
          <w:highlight w:val="green"/>
        </w:rPr>
        <w:t>space</w:t>
      </w:r>
      <w:r w:rsidRPr="00E900F6">
        <w:rPr>
          <w:sz w:val="14"/>
        </w:rPr>
        <w:t xml:space="preserve">—more than most of us could ever dream possible. There are those that say why waste money on outer space when we have severe problems here at home? </w:t>
      </w:r>
      <w:r w:rsidRPr="00E900F6">
        <w:rPr>
          <w:rStyle w:val="StyleUnderline"/>
        </w:rPr>
        <w:t xml:space="preserve">Going into space is </w:t>
      </w:r>
      <w:r w:rsidRPr="00C670D0">
        <w:rPr>
          <w:rStyle w:val="StyleUnderline"/>
          <w:highlight w:val="green"/>
        </w:rPr>
        <w:t>not a waste of money</w:t>
      </w:r>
      <w:r w:rsidRPr="00E900F6">
        <w:rPr>
          <w:rStyle w:val="StyleUnderline"/>
        </w:rPr>
        <w:t>. It is our future. It is our hope for new jobs and resources. The great challenge of our times is to reverse public thinking to see space not as a resource drain but as the doorway to opportunity.</w:t>
      </w:r>
      <w:r w:rsidRPr="00E900F6">
        <w:rPr>
          <w:sz w:val="14"/>
        </w:rPr>
        <w:t xml:space="preserve">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C670D0">
        <w:rPr>
          <w:rStyle w:val="StyleUnderline"/>
          <w:highlight w:val="green"/>
        </w:rPr>
        <w:t>new pathways</w:t>
      </w:r>
      <w:r w:rsidRPr="0095009A">
        <w:rPr>
          <w:rStyle w:val="StyleUnderline"/>
        </w:rPr>
        <w:t xml:space="preserve"> to the stars could </w:t>
      </w:r>
      <w:r w:rsidRPr="00C670D0">
        <w:rPr>
          <w:rStyle w:val="StyleUnderline"/>
          <w:highlight w:val="green"/>
        </w:rPr>
        <w:t xml:space="preserve">prove </w:t>
      </w:r>
      <w:r w:rsidRPr="00C670D0">
        <w:rPr>
          <w:rStyle w:val="Emphasis"/>
          <w:highlight w:val="green"/>
        </w:rPr>
        <w:t>vital</w:t>
      </w:r>
      <w:r w:rsidRPr="00C670D0">
        <w:rPr>
          <w:rStyle w:val="StyleUnderline"/>
          <w:highlight w:val="green"/>
        </w:rPr>
        <w:t xml:space="preserve"> to</w:t>
      </w:r>
      <w:r w:rsidRPr="0095009A">
        <w:rPr>
          <w:rStyle w:val="StyleUnderline"/>
        </w:rPr>
        <w:t xml:space="preserve"> </w:t>
      </w:r>
      <w:r w:rsidRPr="0095009A">
        <w:rPr>
          <w:rStyle w:val="Emphasis"/>
        </w:rPr>
        <w:t xml:space="preserve">human </w:t>
      </w:r>
      <w:r w:rsidRPr="00C670D0">
        <w:rPr>
          <w:rStyle w:val="Emphasis"/>
          <w:highlight w:val="green"/>
        </w:rPr>
        <w:t>survival</w:t>
      </w:r>
      <w:r w:rsidRPr="00E900F6">
        <w:rPr>
          <w:sz w:val="14"/>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w:t>
      </w:r>
      <w:r w:rsidRPr="00E900F6">
        <w:rPr>
          <w:sz w:val="14"/>
          <w:szCs w:val="18"/>
        </w:rPr>
        <w:lastRenderedPageBreak/>
        <w:t xml:space="preserve">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E900F6">
        <w:rPr>
          <w:sz w:val="14"/>
        </w:rPr>
        <w:t xml:space="preserve">And </w:t>
      </w:r>
      <w:r w:rsidRPr="00C670D0">
        <w:rPr>
          <w:rStyle w:val="StyleUnderline"/>
          <w:highlight w:val="green"/>
        </w:rPr>
        <w:t>if</w:t>
      </w:r>
      <w:r w:rsidRPr="00E900F6">
        <w:rPr>
          <w:sz w:val="14"/>
        </w:rPr>
        <w:t xml:space="preserve"> these </w:t>
      </w:r>
      <w:r w:rsidRPr="00C670D0">
        <w:rPr>
          <w:rStyle w:val="StyleUnderline"/>
          <w:highlight w:val="green"/>
        </w:rPr>
        <w:t>changes do not take place</w:t>
      </w:r>
      <w:r w:rsidRPr="0095009A">
        <w:rPr>
          <w:rStyle w:val="StyleUnderline"/>
        </w:rPr>
        <w:t xml:space="preserve"> we will be in trouble</w:t>
      </w:r>
      <w:r w:rsidRPr="00E900F6">
        <w:rPr>
          <w:sz w:val="14"/>
        </w:rPr>
        <w:t xml:space="preserve">. Our </w:t>
      </w:r>
      <w:r w:rsidRPr="00C670D0">
        <w:rPr>
          <w:rStyle w:val="StyleUnderline"/>
          <w:highlight w:val="green"/>
        </w:rPr>
        <w:t>conventional</w:t>
      </w:r>
      <w:r w:rsidRPr="0095009A">
        <w:rPr>
          <w:rStyle w:val="StyleUnderline"/>
        </w:rPr>
        <w:t xml:space="preserve"> petro-chemical energy </w:t>
      </w:r>
      <w:r w:rsidRPr="00C670D0">
        <w:rPr>
          <w:rStyle w:val="StyleUnderline"/>
          <w:highlight w:val="green"/>
        </w:rPr>
        <w:t>systems will fail</w:t>
      </w:r>
      <w:r w:rsidRPr="0095009A">
        <w:rPr>
          <w:rStyle w:val="StyleUnderline"/>
        </w:rPr>
        <w:t xml:space="preserve"> us</w:t>
      </w:r>
      <w:r w:rsidRPr="00E900F6">
        <w:rPr>
          <w:sz w:val="14"/>
        </w:rPr>
        <w:t xml:space="preserve"> economically </w:t>
      </w:r>
      <w:r w:rsidRPr="00C670D0">
        <w:rPr>
          <w:rStyle w:val="StyleUnderline"/>
          <w:highlight w:val="green"/>
        </w:rPr>
        <w:t>and</w:t>
      </w:r>
      <w:r w:rsidRPr="00E900F6">
        <w:rPr>
          <w:sz w:val="14"/>
        </w:rPr>
        <w:t xml:space="preserve"> eventually </w:t>
      </w:r>
      <w:r w:rsidRPr="0095009A">
        <w:rPr>
          <w:rStyle w:val="StyleUnderline"/>
        </w:rPr>
        <w:t xml:space="preserve">blanket us with a hydrocarbon haze of smog that will </w:t>
      </w:r>
      <w:r w:rsidRPr="00C670D0">
        <w:rPr>
          <w:rStyle w:val="StyleUnderline"/>
          <w:highlight w:val="green"/>
        </w:rPr>
        <w:t>threaten</w:t>
      </w:r>
      <w:r w:rsidRPr="00E900F6">
        <w:rPr>
          <w:sz w:val="14"/>
        </w:rPr>
        <w:t xml:space="preserve"> our </w:t>
      </w:r>
      <w:r w:rsidRPr="0095009A">
        <w:rPr>
          <w:rStyle w:val="StyleUnderline"/>
        </w:rPr>
        <w:t>health and</w:t>
      </w:r>
      <w:r w:rsidRPr="00E900F6">
        <w:rPr>
          <w:sz w:val="14"/>
        </w:rPr>
        <w:t xml:space="preserve"> our </w:t>
      </w:r>
      <w:r w:rsidRPr="0095009A">
        <w:rPr>
          <w:rStyle w:val="Emphasis"/>
        </w:rPr>
        <w:t xml:space="preserve">very </w:t>
      </w:r>
      <w:r w:rsidRPr="00C670D0">
        <w:rPr>
          <w:rStyle w:val="Emphasis"/>
          <w:highlight w:val="green"/>
        </w:rPr>
        <w:t>survival</w:t>
      </w:r>
      <w:r w:rsidRPr="00E900F6">
        <w:rPr>
          <w:sz w:val="14"/>
        </w:rPr>
        <w:t xml:space="preserve">. Our </w:t>
      </w:r>
      <w:r w:rsidRPr="0095009A">
        <w:rPr>
          <w:rStyle w:val="StyleUnderline"/>
        </w:rPr>
        <w:t>rare precious metals</w:t>
      </w:r>
      <w:r w:rsidRPr="00E900F6">
        <w:rPr>
          <w:sz w:val="14"/>
        </w:rPr>
        <w:t xml:space="preserve"> that we need for modern electronic appliances </w:t>
      </w:r>
      <w:r w:rsidRPr="0095009A">
        <w:rPr>
          <w:rStyle w:val="StyleUnderline"/>
        </w:rPr>
        <w:t>will skyrocket in price</w:t>
      </w:r>
      <w:r w:rsidRPr="00E900F6">
        <w:rPr>
          <w:sz w:val="14"/>
        </w:rPr>
        <w:t xml:space="preserve">, and the struggle between “haves” and “have nots” will grow increasingly ugly. </w:t>
      </w:r>
      <w:r w:rsidRPr="0095009A">
        <w:rPr>
          <w:rStyle w:val="StyleUnderline"/>
        </w:rPr>
        <w:t xml:space="preserve">A </w:t>
      </w:r>
      <w:r w:rsidRPr="00C670D0">
        <w:rPr>
          <w:rStyle w:val="StyleUnderline"/>
          <w:highlight w:val="green"/>
        </w:rPr>
        <w:t>lack of</w:t>
      </w:r>
      <w:r w:rsidRPr="00E900F6">
        <w:rPr>
          <w:sz w:val="14"/>
        </w:rPr>
        <w:t xml:space="preserve"> affordable and readily </w:t>
      </w:r>
      <w:r w:rsidRPr="0095009A">
        <w:rPr>
          <w:rStyle w:val="StyleUnderline"/>
        </w:rPr>
        <w:t xml:space="preserve">available </w:t>
      </w:r>
      <w:r w:rsidRPr="00C670D0">
        <w:rPr>
          <w:rStyle w:val="Emphasis"/>
          <w:highlight w:val="green"/>
        </w:rPr>
        <w:t>water</w:t>
      </w:r>
      <w:r w:rsidRPr="0095009A">
        <w:rPr>
          <w:rStyle w:val="StyleUnderline"/>
        </w:rPr>
        <w:t xml:space="preserve">, natural resources, </w:t>
      </w:r>
      <w:r w:rsidRPr="00C670D0">
        <w:rPr>
          <w:rStyle w:val="Emphasis"/>
          <w:highlight w:val="green"/>
        </w:rPr>
        <w:t>food</w:t>
      </w:r>
      <w:r w:rsidRPr="0095009A">
        <w:rPr>
          <w:rStyle w:val="StyleUnderline"/>
        </w:rPr>
        <w:t xml:space="preserve">, health care and medical supplies, </w:t>
      </w:r>
      <w:r w:rsidRPr="00C670D0">
        <w:rPr>
          <w:rStyle w:val="StyleUnderline"/>
          <w:highlight w:val="gree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C670D0">
        <w:rPr>
          <w:rStyle w:val="Emphasis"/>
          <w:highlight w:val="green"/>
        </w:rPr>
        <w:t>systemic warfare</w:t>
      </w:r>
      <w:r w:rsidRPr="00C670D0">
        <w:rPr>
          <w:rStyle w:val="StyleUnderline"/>
          <w:highlight w:val="green"/>
        </w:rPr>
        <w:t xml:space="preserve"> are</w:t>
      </w:r>
      <w:r w:rsidRPr="0095009A">
        <w:rPr>
          <w:rStyle w:val="StyleUnderline"/>
        </w:rPr>
        <w:t xml:space="preserve"> the </w:t>
      </w:r>
      <w:r w:rsidRPr="00C670D0">
        <w:rPr>
          <w:rStyle w:val="Emphasis"/>
          <w:highlight w:val="green"/>
        </w:rPr>
        <w:t>alternatives</w:t>
      </w:r>
      <w:r w:rsidRPr="00C670D0">
        <w:rPr>
          <w:rStyle w:val="StyleUnderline"/>
          <w:highlight w:val="green"/>
        </w:rPr>
        <w:t xml:space="preserve"> to astral abundance</w:t>
      </w:r>
      <w:r w:rsidRPr="00E900F6">
        <w:rPr>
          <w:sz w:val="14"/>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C670D0">
        <w:rPr>
          <w:rStyle w:val="StyleUnderline"/>
          <w:highlight w:val="green"/>
        </w:rPr>
        <w:t>space</w:t>
      </w:r>
      <w:r w:rsidRPr="0095009A">
        <w:rPr>
          <w:rStyle w:val="StyleUnderline"/>
        </w:rPr>
        <w:t xml:space="preserve"> security</w:t>
      </w:r>
      <w:r w:rsidRPr="00E900F6">
        <w:rPr>
          <w:sz w:val="14"/>
        </w:rPr>
        <w:t xml:space="preserve"> and strategic space defense, </w:t>
      </w:r>
      <w:r w:rsidRPr="00C670D0">
        <w:rPr>
          <w:rStyle w:val="StyleUnderline"/>
          <w:highlight w:val="green"/>
        </w:rPr>
        <w:t xml:space="preserve">mediated by </w:t>
      </w:r>
      <w:r w:rsidRPr="00C670D0">
        <w:rPr>
          <w:rStyle w:val="Emphasis"/>
          <w:highlight w:val="green"/>
        </w:rPr>
        <w:t>global</w:t>
      </w:r>
      <w:r w:rsidRPr="0095009A">
        <w:rPr>
          <w:rStyle w:val="Emphasis"/>
        </w:rPr>
        <w:t xml:space="preserve"> space </w:t>
      </w:r>
      <w:r w:rsidRPr="00C670D0">
        <w:rPr>
          <w:rStyle w:val="Emphasis"/>
          <w:highlight w:val="green"/>
        </w:rPr>
        <w:t>agreements</w:t>
      </w:r>
      <w:r w:rsidRPr="00C670D0">
        <w:rPr>
          <w:rStyle w:val="StyleUnderline"/>
          <w:highlight w:val="green"/>
        </w:rPr>
        <w:t>, are</w:t>
      </w:r>
      <w:r w:rsidRPr="0095009A">
        <w:rPr>
          <w:rStyle w:val="StyleUnderline"/>
        </w:rPr>
        <w:t xml:space="preserve"> part of </w:t>
      </w:r>
      <w:r w:rsidRPr="004E52B5">
        <w:rPr>
          <w:rStyle w:val="StyleUnderline"/>
        </w:rPr>
        <w:t>this</w:t>
      </w:r>
      <w:r w:rsidRPr="0095009A">
        <w:rPr>
          <w:rStyle w:val="StyleUnderline"/>
        </w:rPr>
        <w:t xml:space="preserve"> </w:t>
      </w:r>
      <w:r w:rsidRPr="0095009A">
        <w:rPr>
          <w:rStyle w:val="Emphasis"/>
        </w:rPr>
        <w:t xml:space="preserve">new </w:t>
      </w:r>
      <w:r w:rsidRPr="00C670D0">
        <w:rPr>
          <w:rStyle w:val="Emphasis"/>
          <w:highlight w:val="green"/>
        </w:rPr>
        <w:t>pathway</w:t>
      </w:r>
      <w:r w:rsidRPr="00C670D0">
        <w:rPr>
          <w:rStyle w:val="StyleUnderline"/>
          <w:highlight w:val="green"/>
        </w:rPr>
        <w:t xml:space="preserve"> to the future</w:t>
      </w:r>
      <w:r w:rsidRPr="00E900F6">
        <w:rPr>
          <w:sz w:val="14"/>
        </w:rPr>
        <w:t>.</w:t>
      </w:r>
    </w:p>
    <w:p w14:paraId="4585BCEC" w14:textId="77777777" w:rsidR="00386B43" w:rsidRPr="001D584B" w:rsidRDefault="00386B43" w:rsidP="00386B43">
      <w:pPr>
        <w:pStyle w:val="Heading4"/>
        <w:rPr>
          <w:rFonts w:cs="Arial"/>
        </w:rPr>
      </w:pPr>
      <w:r>
        <w:rPr>
          <w:rFonts w:cs="Arial"/>
        </w:rPr>
        <w:t xml:space="preserve">A single terrorist detonation causes </w:t>
      </w:r>
      <w:r>
        <w:rPr>
          <w:rFonts w:cs="Arial"/>
          <w:u w:val="single"/>
        </w:rPr>
        <w:t>automatic launch</w:t>
      </w:r>
      <w:r>
        <w:rPr>
          <w:rFonts w:cs="Arial"/>
        </w:rPr>
        <w:t xml:space="preserve"> of </w:t>
      </w:r>
      <w:r>
        <w:rPr>
          <w:rFonts w:cs="Arial"/>
          <w:u w:val="single"/>
        </w:rPr>
        <w:t>15,000</w:t>
      </w:r>
      <w:r>
        <w:rPr>
          <w:rFonts w:cs="Arial"/>
        </w:rPr>
        <w:t xml:space="preserve"> nukes </w:t>
      </w:r>
    </w:p>
    <w:p w14:paraId="36AD7856" w14:textId="77777777" w:rsidR="00386B43" w:rsidRPr="005104B8" w:rsidRDefault="00386B43" w:rsidP="00386B43">
      <w:r w:rsidRPr="005104B8">
        <w:rPr>
          <w:rStyle w:val="Style13ptBold"/>
        </w:rPr>
        <w:t xml:space="preserve">Webber </w:t>
      </w:r>
      <w:r w:rsidRPr="004A5DCF">
        <w:rPr>
          <w:rFonts w:eastAsiaTheme="majorEastAsia" w:cstheme="majorBidi"/>
          <w:b/>
          <w:iCs/>
          <w:sz w:val="26"/>
        </w:rPr>
        <w:t>19</w:t>
      </w:r>
      <w:r w:rsidRPr="005104B8">
        <w:t xml:space="preserve"> [Dr Philip Webber has written widely on nuclear issues and is Chair of Scientists for Global Responsibility (SGR) – a membership organisation promoting responsible science and technology. We will all end up killing each other and one nuclear blast could do it. May 18, 2019. https://metro.co.uk/2019/05/18/we-will-all-end-up-killing-each-other-and-one-nuclear-blast-could-do-it-9370115/]</w:t>
      </w:r>
    </w:p>
    <w:p w14:paraId="4477DDD3" w14:textId="4A9F56B1" w:rsidR="00386B43" w:rsidRPr="00386B43" w:rsidRDefault="00386B43" w:rsidP="00EF7886">
      <w:pPr>
        <w:rPr>
          <w:sz w:val="16"/>
        </w:rPr>
      </w:pPr>
      <w:r w:rsidRPr="005104B8">
        <w:rPr>
          <w:u w:val="single"/>
        </w:rPr>
        <w:t xml:space="preserve">The </w:t>
      </w:r>
      <w:r w:rsidRPr="005104B8">
        <w:rPr>
          <w:highlight w:val="cyan"/>
          <w:u w:val="single"/>
        </w:rPr>
        <w:t>nuclear</w:t>
      </w:r>
      <w:r w:rsidRPr="005104B8">
        <w:rPr>
          <w:u w:val="single"/>
        </w:rPr>
        <w:t xml:space="preserve"> armed </w:t>
      </w:r>
      <w:r w:rsidRPr="005104B8">
        <w:rPr>
          <w:highlight w:val="cyan"/>
          <w:u w:val="single"/>
        </w:rPr>
        <w:t>nations</w:t>
      </w:r>
      <w:r w:rsidRPr="005104B8">
        <w:rPr>
          <w:u w:val="single"/>
        </w:rPr>
        <w:t xml:space="preserve"> have </w:t>
      </w:r>
      <w:r w:rsidRPr="009807F0">
        <w:rPr>
          <w:rStyle w:val="Emphasis"/>
        </w:rPr>
        <w:t>inadvertently</w:t>
      </w:r>
      <w:r w:rsidRPr="009807F0">
        <w:rPr>
          <w:u w:val="single"/>
        </w:rPr>
        <w:t xml:space="preserve"> </w:t>
      </w:r>
      <w:r w:rsidRPr="005104B8">
        <w:rPr>
          <w:highlight w:val="cyan"/>
          <w:u w:val="single"/>
        </w:rPr>
        <w:t>created a</w:t>
      </w:r>
      <w:r w:rsidRPr="005104B8">
        <w:rPr>
          <w:u w:val="single"/>
        </w:rPr>
        <w:t xml:space="preserve"> global </w:t>
      </w:r>
      <w:r w:rsidRPr="005104B8">
        <w:rPr>
          <w:rStyle w:val="Emphasis"/>
          <w:highlight w:val="cyan"/>
        </w:rPr>
        <w:t>Doomsday machine</w:t>
      </w:r>
      <w:r w:rsidRPr="00EE6A2B">
        <w:rPr>
          <w:sz w:val="16"/>
        </w:rPr>
        <w:t xml:space="preserve">, built </w:t>
      </w:r>
      <w:r w:rsidRPr="005104B8">
        <w:rPr>
          <w:highlight w:val="cyan"/>
          <w:u w:val="single"/>
        </w:rPr>
        <w:t xml:space="preserve">with </w:t>
      </w:r>
      <w:r w:rsidRPr="005104B8">
        <w:rPr>
          <w:rStyle w:val="Emphasis"/>
          <w:highlight w:val="cyan"/>
        </w:rPr>
        <w:t>15,000 nuc</w:t>
      </w:r>
      <w:r w:rsidRPr="009807F0">
        <w:rPr>
          <w:rStyle w:val="Emphasis"/>
        </w:rPr>
        <w:t>lear weapon</w:t>
      </w:r>
      <w:r w:rsidRPr="005104B8">
        <w:rPr>
          <w:rStyle w:val="Emphasis"/>
          <w:highlight w:val="cyan"/>
        </w:rPr>
        <w:t>s</w:t>
      </w:r>
      <w:r w:rsidRPr="00EE6A2B">
        <w:rPr>
          <w:sz w:val="16"/>
        </w:rPr>
        <w:t xml:space="preserve">. Most (93%) have been built by Russia and in the US, 3,100 of them are ready to fire within hours. </w:t>
      </w:r>
      <w:r w:rsidRPr="005104B8">
        <w:rPr>
          <w:rStyle w:val="Emphasis"/>
          <w:highlight w:val="cyan"/>
        </w:rPr>
        <w:lastRenderedPageBreak/>
        <w:t>Pre-programmed targets</w:t>
      </w:r>
      <w:r w:rsidRPr="00EE6A2B">
        <w:rPr>
          <w:sz w:val="16"/>
          <w:highlight w:val="cyan"/>
        </w:rPr>
        <w:t xml:space="preserve"> </w:t>
      </w:r>
      <w:r w:rsidRPr="005104B8">
        <w:rPr>
          <w:highlight w:val="cyan"/>
          <w:u w:val="single"/>
        </w:rPr>
        <w:t xml:space="preserve">include </w:t>
      </w:r>
      <w:r w:rsidRPr="005104B8">
        <w:rPr>
          <w:rStyle w:val="Emphasis"/>
          <w:highlight w:val="cyan"/>
        </w:rPr>
        <w:t>main cities</w:t>
      </w:r>
      <w:r w:rsidRPr="005104B8">
        <w:rPr>
          <w:u w:val="single"/>
        </w:rPr>
        <w:t xml:space="preserve"> as well as</w:t>
      </w:r>
      <w:r w:rsidRPr="00EE6A2B">
        <w:rPr>
          <w:sz w:val="16"/>
        </w:rPr>
        <w:t xml:space="preserve"> a range of </w:t>
      </w:r>
      <w:r w:rsidRPr="005104B8">
        <w:rPr>
          <w:u w:val="single"/>
        </w:rPr>
        <w:t>military</w:t>
      </w:r>
      <w:r w:rsidRPr="00EE6A2B">
        <w:rPr>
          <w:sz w:val="16"/>
        </w:rPr>
        <w:t xml:space="preserve"> and civilian </w:t>
      </w:r>
      <w:r w:rsidRPr="005104B8">
        <w:rPr>
          <w:u w:val="single"/>
        </w:rPr>
        <w:t>targets</w:t>
      </w:r>
      <w:r w:rsidRPr="00EE6A2B">
        <w:rPr>
          <w:sz w:val="16"/>
        </w:rPr>
        <w:t xml:space="preserve"> across the world primarily in the UK, Europe, US, Russia and China but also in Japan, Australia and South America. </w:t>
      </w:r>
      <w:r w:rsidRPr="005104B8">
        <w:rPr>
          <w:rStyle w:val="Emphasis"/>
          <w:highlight w:val="cyan"/>
        </w:rPr>
        <w:t>One nuclear blast</w:t>
      </w:r>
      <w:r w:rsidRPr="00EE6A2B">
        <w:rPr>
          <w:sz w:val="16"/>
        </w:rPr>
        <w:t xml:space="preserve">, one mistake, one cyber attack </w:t>
      </w:r>
      <w:r w:rsidRPr="005104B8">
        <w:rPr>
          <w:highlight w:val="cyan"/>
          <w:u w:val="single"/>
        </w:rPr>
        <w:t>could trigger it</w:t>
      </w:r>
      <w:r w:rsidRPr="00EE6A2B">
        <w:rPr>
          <w:sz w:val="16"/>
        </w:rPr>
        <w:t xml:space="preserve">. But first a reminder about the incredible destructive power of a nuclear weapon. Modern nuclear warheads are typically 20 times larger than either of the two bombs that obliterated Hiroshima and Nagasaki at the end of the Second World War. </w:t>
      </w:r>
      <w:r w:rsidRPr="004C11F3">
        <w:rPr>
          <w:u w:val="single"/>
        </w:rPr>
        <w:t xml:space="preserve">What just </w:t>
      </w:r>
      <w:r w:rsidRPr="004C11F3">
        <w:rPr>
          <w:rStyle w:val="Emphasis"/>
        </w:rPr>
        <w:t>one nuclear warhead</w:t>
      </w:r>
      <w:r w:rsidRPr="004C11F3">
        <w:rPr>
          <w:u w:val="single"/>
        </w:rPr>
        <w:t xml:space="preserve"> can do is unimaginable</w:t>
      </w:r>
      <w:r w:rsidRPr="00EE6A2B">
        <w:rPr>
          <w:sz w:val="16"/>
        </w:rPr>
        <w:t xml:space="preserve">. We’ve drawn some of the key features to scale against cityscapes in the UK for a Russian SS-18 RS 20V (NATO designation ‘Satan’) 500kT warhead. US submarines deploy a similar weapon - the Trident II Mk5, 475kT warhead. A deafening, terrifying noise will be created, like an intense thunder that lasts for 10 seconds or longer. After a blinding flash of light bright destroying the retina of anyone looking, and a violent electromagnetic pulse (EMP) knocking out electrical equipment several miles away, a bomb of this size quickly forms an incandescent fireball 850 metres across. This is about the same height as the world’s tallest building, the Burj Khalifa. Drawn against the London Canary Wharf financial district or the Manchester skyline, the huge fireball dwarfs one Canary Sq. (240m), the South Tower Deansgate (201m) and the Beetham Tower Hilton, (170m). The fireball engulfs both city centres completely, melting glass and steel and forms an intensely radioactive 60m deep crater zone of molten earth and debris. A devastating supersonic blast wave flattens everything within a radius of two to three km, the entire Manchester centre, an area larger than the City of London, with lighter damage out to eight km. Most people in these areas would be killed or very seriously injured. The fireball quickly rises forming an enormous characteristic mushroom shaped cloud raining highly radioactive particles (fallout). It rises to 60,000 ft (18,000m) - twice the altitude of Everest - and is 15 miles, 24km across. This is one warhead. There are 10 such warheads on each of Russia’s 46 missiles (460 in total) and 48 on each of eight US Trident submarines (384 in total). In reality, in a nuclear conflict all of these warheads and a further 956 ready-to-fire are likely to be launched. Whilst this scale of destruction is horrific and hundreds of millions of people would be killed in a few hours from a combination of blast, radiation and huge fires, there are also terrible longer-term effects. Scientists predict that </w:t>
      </w:r>
      <w:r w:rsidRPr="004C11F3">
        <w:rPr>
          <w:u w:val="single"/>
        </w:rPr>
        <w:t xml:space="preserve">huge city-wide </w:t>
      </w:r>
      <w:r w:rsidRPr="004C11F3">
        <w:rPr>
          <w:rStyle w:val="Emphasis"/>
        </w:rPr>
        <w:t>firestorms</w:t>
      </w:r>
      <w:r w:rsidRPr="004C11F3">
        <w:rPr>
          <w:u w:val="single"/>
        </w:rPr>
        <w:t xml:space="preserve"> combined with</w:t>
      </w:r>
      <w:r w:rsidRPr="00EE6A2B">
        <w:rPr>
          <w:sz w:val="16"/>
        </w:rPr>
        <w:t xml:space="preserve"> very the </w:t>
      </w:r>
      <w:r w:rsidRPr="004C11F3">
        <w:rPr>
          <w:rStyle w:val="Emphasis"/>
        </w:rPr>
        <w:t>high-altitude debris</w:t>
      </w:r>
      <w:r w:rsidRPr="004C11F3">
        <w:rPr>
          <w:u w:val="single"/>
        </w:rPr>
        <w:t xml:space="preserve"> clouds would severely reduce </w:t>
      </w:r>
      <w:r w:rsidRPr="004C11F3">
        <w:rPr>
          <w:rStyle w:val="Emphasis"/>
        </w:rPr>
        <w:t>sunlight</w:t>
      </w:r>
      <w:r w:rsidRPr="00EE6A2B">
        <w:rPr>
          <w:sz w:val="16"/>
        </w:rPr>
        <w:t xml:space="preserve"> levels </w:t>
      </w:r>
      <w:r w:rsidRPr="004C11F3">
        <w:rPr>
          <w:u w:val="single"/>
        </w:rPr>
        <w:t xml:space="preserve">and disrupt the world’s climate for a decade causing </w:t>
      </w:r>
      <w:r w:rsidRPr="004C11F3">
        <w:rPr>
          <w:rStyle w:val="Emphasis"/>
        </w:rPr>
        <w:t>drought</w:t>
      </w:r>
      <w:r w:rsidRPr="00EE6A2B">
        <w:rPr>
          <w:sz w:val="16"/>
        </w:rPr>
        <w:t xml:space="preserve">, </w:t>
      </w:r>
      <w:r w:rsidRPr="004C11F3">
        <w:rPr>
          <w:u w:val="single"/>
        </w:rPr>
        <w:t xml:space="preserve">a prolonged </w:t>
      </w:r>
      <w:r w:rsidRPr="004C11F3">
        <w:rPr>
          <w:rStyle w:val="Emphasis"/>
        </w:rPr>
        <w:t>winter</w:t>
      </w:r>
      <w:r w:rsidRPr="00EE6A2B">
        <w:rPr>
          <w:sz w:val="16"/>
        </w:rPr>
        <w:t xml:space="preserve">, </w:t>
      </w:r>
      <w:r w:rsidRPr="004C11F3">
        <w:rPr>
          <w:rStyle w:val="Emphasis"/>
        </w:rPr>
        <w:t>global famine</w:t>
      </w:r>
      <w:r w:rsidRPr="004C11F3">
        <w:rPr>
          <w:u w:val="single"/>
        </w:rPr>
        <w:t xml:space="preserve"> and </w:t>
      </w:r>
      <w:r w:rsidRPr="004C11F3">
        <w:rPr>
          <w:rStyle w:val="Emphasis"/>
        </w:rPr>
        <w:t>catastrophic impacts</w:t>
      </w:r>
      <w:r w:rsidRPr="004C11F3">
        <w:rPr>
          <w:u w:val="single"/>
        </w:rPr>
        <w:t xml:space="preserve"> for </w:t>
      </w:r>
      <w:r w:rsidRPr="004C11F3">
        <w:rPr>
          <w:rStyle w:val="Emphasis"/>
        </w:rPr>
        <w:t>all life on earth</w:t>
      </w:r>
      <w:r w:rsidRPr="004C11F3">
        <w:rPr>
          <w:u w:val="single"/>
        </w:rPr>
        <w:t xml:space="preserve"> and in the seas due to </w:t>
      </w:r>
      <w:r w:rsidRPr="004C11F3">
        <w:rPr>
          <w:rStyle w:val="Emphasis"/>
        </w:rPr>
        <w:t>intense</w:t>
      </w:r>
      <w:r w:rsidRPr="004C11F3">
        <w:rPr>
          <w:u w:val="single"/>
        </w:rPr>
        <w:t xml:space="preserve"> levels of </w:t>
      </w:r>
      <w:r w:rsidRPr="004C11F3">
        <w:rPr>
          <w:rStyle w:val="Emphasis"/>
        </w:rPr>
        <w:t>UV</w:t>
      </w:r>
      <w:r w:rsidRPr="004C11F3">
        <w:rPr>
          <w:u w:val="single"/>
        </w:rPr>
        <w:t xml:space="preserve"> with the </w:t>
      </w:r>
      <w:r w:rsidRPr="004C11F3">
        <w:rPr>
          <w:rStyle w:val="Emphasis"/>
        </w:rPr>
        <w:t>destruction of the ozone</w:t>
      </w:r>
      <w:r w:rsidRPr="004C11F3">
        <w:rPr>
          <w:u w:val="single"/>
        </w:rPr>
        <w:t xml:space="preserve"> layer</w:t>
      </w:r>
      <w:r w:rsidRPr="00EE6A2B">
        <w:rPr>
          <w:sz w:val="16"/>
        </w:rPr>
        <w:t xml:space="preserve">. But even at the level of a few hundred nuclear warheads, the consequences of a nuclear war would be extremely severe across the world far beyond the areas hit directly. A nuclear conflict between India and Pakistan with ‘only’ 100 small warheads would kill hundreds of millions and cause climate damage leading to a global famine. The sheer destructive nature of nuclear explosions combined with long lasting radiation, means that nuclear weapons are of no military use. ‘Enemy’ territory would be unusable for years because of intense radiation -especially when nuclear power stations and reprocessing plants are hit. Even if your own country is not hit, radiation and climate damage will spread across the globe. No one escapes the consequences. 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w:t>
      </w:r>
      <w:r w:rsidRPr="005104B8">
        <w:rPr>
          <w:highlight w:val="cyan"/>
          <w:u w:val="single"/>
        </w:rPr>
        <w:t xml:space="preserve">a </w:t>
      </w:r>
      <w:r w:rsidRPr="005104B8">
        <w:rPr>
          <w:rStyle w:val="Emphasis"/>
          <w:highlight w:val="cyan"/>
        </w:rPr>
        <w:t>terrorist organisation</w:t>
      </w:r>
      <w:r w:rsidRPr="005104B8">
        <w:rPr>
          <w:highlight w:val="cyan"/>
          <w:u w:val="single"/>
        </w:rPr>
        <w:t xml:space="preserve"> with a </w:t>
      </w:r>
      <w:r w:rsidRPr="005104B8">
        <w:rPr>
          <w:rStyle w:val="Emphasis"/>
          <w:highlight w:val="cyan"/>
        </w:rPr>
        <w:t>nuc</w:t>
      </w:r>
      <w:r w:rsidRPr="009807F0">
        <w:rPr>
          <w:rStyle w:val="Emphasis"/>
        </w:rPr>
        <w:t>lear weapon</w:t>
      </w:r>
      <w:r w:rsidRPr="009807F0">
        <w:rPr>
          <w:u w:val="single"/>
        </w:rPr>
        <w:t xml:space="preserve"> </w:t>
      </w:r>
      <w:r w:rsidRPr="005104B8">
        <w:rPr>
          <w:rStyle w:val="Emphasis"/>
          <w:highlight w:val="cyan"/>
        </w:rPr>
        <w:t>can</w:t>
      </w:r>
      <w:r w:rsidRPr="009807F0">
        <w:rPr>
          <w:rStyle w:val="Emphasis"/>
        </w:rPr>
        <w:t>no</w:t>
      </w:r>
      <w:r w:rsidRPr="005104B8">
        <w:rPr>
          <w:rStyle w:val="Emphasis"/>
          <w:highlight w:val="cyan"/>
        </w:rPr>
        <w:t>t be deterred</w:t>
      </w:r>
      <w:r w:rsidRPr="00EE6A2B">
        <w:rPr>
          <w:sz w:val="16"/>
        </w:rPr>
        <w:t xml:space="preserve"> in this way. Secondly, </w:t>
      </w:r>
      <w:r w:rsidRPr="005104B8">
        <w:rPr>
          <w:u w:val="single"/>
        </w:rPr>
        <w:t xml:space="preserve">there are several ways in which a </w:t>
      </w:r>
      <w:r w:rsidRPr="005104B8">
        <w:rPr>
          <w:rStyle w:val="Emphasis"/>
          <w:highlight w:val="cyan"/>
        </w:rPr>
        <w:t>nuc</w:t>
      </w:r>
      <w:r w:rsidRPr="009807F0">
        <w:rPr>
          <w:rStyle w:val="Emphasis"/>
        </w:rPr>
        <w:t>lear</w:t>
      </w:r>
      <w:r w:rsidRPr="005104B8">
        <w:rPr>
          <w:rStyle w:val="Emphasis"/>
          <w:highlight w:val="cyan"/>
        </w:rPr>
        <w:t xml:space="preserve"> war</w:t>
      </w:r>
      <w:r w:rsidRPr="005104B8">
        <w:rPr>
          <w:highlight w:val="cyan"/>
          <w:u w:val="single"/>
        </w:rPr>
        <w:t xml:space="preserve"> can </w:t>
      </w:r>
      <w:r w:rsidRPr="005104B8">
        <w:rPr>
          <w:rStyle w:val="Emphasis"/>
          <w:highlight w:val="cyan"/>
        </w:rPr>
        <w:t>start by mistake</w:t>
      </w:r>
      <w:r w:rsidRPr="00EE6A2B">
        <w:rPr>
          <w:sz w:val="16"/>
        </w:rPr>
        <w:t xml:space="preserv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authorise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 The </w:t>
      </w:r>
      <w:r w:rsidRPr="004C11F3">
        <w:rPr>
          <w:u w:val="single"/>
        </w:rPr>
        <w:t>risk of mistake is very high because</w:t>
      </w:r>
      <w:r w:rsidRPr="00EE6A2B">
        <w:rPr>
          <w:sz w:val="16"/>
        </w:rPr>
        <w:t xml:space="preserve">, in a hangover from the Cold War, </w:t>
      </w:r>
      <w:r w:rsidRPr="004C11F3">
        <w:rPr>
          <w:u w:val="single"/>
        </w:rPr>
        <w:t xml:space="preserve">the USA and Russia each keep </w:t>
      </w:r>
      <w:r w:rsidRPr="004C11F3">
        <w:rPr>
          <w:rStyle w:val="Emphasis"/>
        </w:rPr>
        <w:t>900 warheads</w:t>
      </w:r>
      <w:r w:rsidRPr="004C11F3">
        <w:rPr>
          <w:u w:val="single"/>
        </w:rPr>
        <w:t xml:space="preserve"> ready to fire in a </w:t>
      </w:r>
      <w:r w:rsidRPr="004C11F3">
        <w:rPr>
          <w:rStyle w:val="Emphasis"/>
        </w:rPr>
        <w:t>few minutes</w:t>
      </w:r>
      <w:r w:rsidRPr="00EE6A2B">
        <w:rPr>
          <w:sz w:val="16"/>
        </w:rPr>
        <w:t xml:space="preserve">, in a ‘launch on warning’ status, </w:t>
      </w:r>
      <w:r w:rsidRPr="004C11F3">
        <w:rPr>
          <w:u w:val="single"/>
        </w:rPr>
        <w:t xml:space="preserve">should a </w:t>
      </w:r>
      <w:r w:rsidRPr="004C11F3">
        <w:rPr>
          <w:rStyle w:val="Emphasis"/>
        </w:rPr>
        <w:t>warning</w:t>
      </w:r>
      <w:r w:rsidRPr="004C11F3">
        <w:rPr>
          <w:u w:val="single"/>
        </w:rPr>
        <w:t xml:space="preserve"> of nuclear attack come in</w:t>
      </w:r>
      <w:r w:rsidRPr="00EE6A2B">
        <w:rPr>
          <w:sz w:val="16"/>
        </w:rPr>
        <w:t xml:space="preserve">. These nuclear weapons form a dangerous nuclear stand-off - rather like two people holding guns to each other’s heads. </w:t>
      </w:r>
      <w:r w:rsidRPr="005104B8">
        <w:rPr>
          <w:highlight w:val="cyan"/>
          <w:u w:val="single"/>
        </w:rPr>
        <w:t>With only</w:t>
      </w:r>
      <w:r w:rsidRPr="005104B8">
        <w:rPr>
          <w:u w:val="single"/>
        </w:rPr>
        <w:t xml:space="preserve"> a few </w:t>
      </w:r>
      <w:r w:rsidRPr="005104B8">
        <w:rPr>
          <w:highlight w:val="cyan"/>
          <w:u w:val="single"/>
        </w:rPr>
        <w:t>minutes to evaluate a warning</w:t>
      </w:r>
      <w:r w:rsidRPr="00EE6A2B">
        <w:rPr>
          <w:sz w:val="16"/>
        </w:rPr>
        <w:t xml:space="preserve"> of nuclear attack before warheads would strike, </w:t>
      </w:r>
      <w:r w:rsidRPr="005104B8">
        <w:rPr>
          <w:rStyle w:val="Emphasis"/>
          <w:highlight w:val="cyan"/>
        </w:rPr>
        <w:t>one mistake can trigger disaster</w:t>
      </w:r>
      <w:r w:rsidRPr="00EE6A2B">
        <w:rPr>
          <w:sz w:val="16"/>
        </w:rPr>
        <w:t>. A similar nuclear stand-off exists between India and Pakistan.</w:t>
      </w:r>
    </w:p>
    <w:p w14:paraId="3FEBA16E" w14:textId="77777777" w:rsidR="00EF7886" w:rsidRPr="00BF18C2" w:rsidRDefault="00EF7886" w:rsidP="00EF7886">
      <w:pPr>
        <w:pStyle w:val="Heading4"/>
      </w:pPr>
      <w:r>
        <w:t>Resource</w:t>
      </w:r>
      <w:r>
        <w:rPr>
          <w:u w:val="single"/>
        </w:rPr>
        <w:t xml:space="preserve"> shortages</w:t>
      </w:r>
      <w:r>
        <w:t xml:space="preserve"> — nuclear war</w:t>
      </w:r>
    </w:p>
    <w:p w14:paraId="4D9CDF8A" w14:textId="77777777" w:rsidR="00EF7886" w:rsidRPr="00DA0C49" w:rsidRDefault="00EF7886" w:rsidP="00EF7886">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58BD06B9" w14:textId="40DC42B2" w:rsidR="00EF7886" w:rsidRPr="001D3F86" w:rsidRDefault="00EF7886" w:rsidP="001D3F86">
      <w:pPr>
        <w:ind w:right="6"/>
        <w:rPr>
          <w:sz w:val="16"/>
        </w:rPr>
      </w:pPr>
      <w:r w:rsidRPr="00DA0C49">
        <w:rPr>
          <w:sz w:val="16"/>
        </w:rPr>
        <w:lastRenderedPageBreak/>
        <w:t xml:space="preserve">“It is clear that most politicians and most citizens do not recognize that returning to </w:t>
      </w:r>
      <w:r w:rsidRPr="00C670D0">
        <w:rPr>
          <w:rStyle w:val="StyleUnderline"/>
          <w:highlight w:val="green"/>
        </w:rPr>
        <w:t>“more of the same” is a recipe for</w:t>
      </w:r>
      <w:r w:rsidRPr="00C200D0">
        <w:rPr>
          <w:rStyle w:val="StyleUnderline"/>
        </w:rPr>
        <w:t xml:space="preserve"> </w:t>
      </w:r>
      <w:r w:rsidRPr="00DA0C49">
        <w:rPr>
          <w:rStyle w:val="StyleUnderline"/>
        </w:rPr>
        <w:t xml:space="preserve">promoting the first </w:t>
      </w:r>
      <w:r w:rsidRPr="00C670D0">
        <w:rPr>
          <w:rStyle w:val="Emphasis"/>
          <w:highlight w:val="green"/>
        </w:rPr>
        <w:t>collapse of</w:t>
      </w:r>
      <w:r w:rsidRPr="00DA0C49">
        <w:rPr>
          <w:rStyle w:val="Emphasis"/>
        </w:rPr>
        <w:t xml:space="preserve"> a </w:t>
      </w:r>
      <w:r w:rsidRPr="004E52B5">
        <w:rPr>
          <w:rStyle w:val="Emphasis"/>
        </w:rPr>
        <w:t xml:space="preserve">global </w:t>
      </w:r>
      <w:r w:rsidRPr="00C670D0">
        <w:rPr>
          <w:rStyle w:val="Emphasis"/>
          <w:highlight w:val="green"/>
        </w:rPr>
        <w:t>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4E52B5">
        <w:rPr>
          <w:rStyle w:val="StyleUnderline"/>
        </w:rPr>
        <w:t>consequences of</w:t>
      </w:r>
      <w:r w:rsidRPr="00DA0C49">
        <w:rPr>
          <w:rStyle w:val="StyleUnderline"/>
        </w:rPr>
        <w:t xml:space="preserve"> more </w:t>
      </w:r>
      <w:r w:rsidRPr="00C670D0">
        <w:rPr>
          <w:rStyle w:val="StyleUnderline"/>
          <w:highlight w:val="green"/>
        </w:rPr>
        <w:t>resource wars</w:t>
      </w:r>
      <w:r w:rsidRPr="00DA0C49">
        <w:rPr>
          <w:rStyle w:val="StyleUnderline"/>
        </w:rPr>
        <w:t xml:space="preserve">, many </w:t>
      </w:r>
      <w:r w:rsidRPr="00C670D0">
        <w:rPr>
          <w:rStyle w:val="Emphasis"/>
          <w:highlight w:val="green"/>
        </w:rPr>
        <w:t xml:space="preserve">likely </w:t>
      </w:r>
      <w:r w:rsidRPr="004E52B5">
        <w:rPr>
          <w:rStyle w:val="Emphasis"/>
        </w:rPr>
        <w:t>triggered</w:t>
      </w:r>
      <w:r w:rsidRPr="004E52B5">
        <w:rPr>
          <w:rStyle w:val="StyleUnderline"/>
        </w:rPr>
        <w:t xml:space="preserve"> </w:t>
      </w:r>
      <w:r w:rsidRPr="00C670D0">
        <w:rPr>
          <w:rStyle w:val="StyleUnderline"/>
          <w:highlight w:val="green"/>
        </w:rPr>
        <w:t>over water</w:t>
      </w:r>
      <w:r w:rsidRPr="00DA0C49">
        <w:rPr>
          <w:rStyle w:val="StyleUnderline"/>
        </w:rPr>
        <w:t xml:space="preserve"> supplies stressed by climate disruption, are likely to </w:t>
      </w:r>
      <w:r w:rsidRPr="004E52B5">
        <w:rPr>
          <w:rStyle w:val="StyleUnderline"/>
        </w:rPr>
        <w:t xml:space="preserve">include </w:t>
      </w:r>
      <w:r w:rsidRPr="00C670D0">
        <w:rPr>
          <w:rStyle w:val="Emphasis"/>
          <w:highlight w:val="green"/>
        </w:rPr>
        <w:t>increased unrest</w:t>
      </w:r>
      <w:r w:rsidRPr="00DA0C49">
        <w:rPr>
          <w:rStyle w:val="Emphasis"/>
        </w:rPr>
        <w:t xml:space="preserve"> in poor nations</w:t>
      </w:r>
      <w:r w:rsidRPr="00DA0C49">
        <w:rPr>
          <w:rStyle w:val="StyleUnderline"/>
        </w:rPr>
        <w:t xml:space="preserve">, a </w:t>
      </w:r>
      <w:r w:rsidRPr="00C670D0">
        <w:rPr>
          <w:rStyle w:val="Emphasis"/>
          <w:highlight w:val="green"/>
        </w:rPr>
        <w:t>proliferation of w</w:t>
      </w:r>
      <w:r w:rsidRPr="00DA0C49">
        <w:rPr>
          <w:rStyle w:val="Emphasis"/>
          <w:sz w:val="16"/>
        </w:rPr>
        <w:t xml:space="preserve">eapons of </w:t>
      </w:r>
      <w:r w:rsidRPr="00C670D0">
        <w:rPr>
          <w:rStyle w:val="Emphasis"/>
          <w:highlight w:val="green"/>
        </w:rPr>
        <w:t>m</w:t>
      </w:r>
      <w:r w:rsidRPr="00DA0C49">
        <w:rPr>
          <w:rStyle w:val="Emphasis"/>
          <w:sz w:val="16"/>
        </w:rPr>
        <w:t xml:space="preserve">ass </w:t>
      </w:r>
      <w:r w:rsidRPr="00C670D0">
        <w:rPr>
          <w:rStyle w:val="Emphasis"/>
          <w:highlight w:val="green"/>
        </w:rPr>
        <w:t>d</w:t>
      </w:r>
      <w:r w:rsidRPr="00DA0C49">
        <w:rPr>
          <w:rStyle w:val="Emphasis"/>
          <w:sz w:val="16"/>
        </w:rPr>
        <w:t>estruction</w:t>
      </w:r>
      <w:r w:rsidRPr="00DA0C49">
        <w:rPr>
          <w:rStyle w:val="StyleUnderline"/>
        </w:rPr>
        <w:t xml:space="preserve">, </w:t>
      </w:r>
      <w:r w:rsidRPr="00C670D0">
        <w:rPr>
          <w:rStyle w:val="Emphasis"/>
          <w:highlight w:val="green"/>
        </w:rPr>
        <w:t>widening inequity</w:t>
      </w:r>
      <w:r w:rsidRPr="00DA0C49">
        <w:rPr>
          <w:rStyle w:val="StyleUnderline"/>
        </w:rPr>
        <w:t xml:space="preserve"> within and between nations, </w:t>
      </w:r>
      <w:r w:rsidRPr="00C670D0">
        <w:rPr>
          <w:rStyle w:val="StyleUnderline"/>
          <w:highlight w:val="green"/>
        </w:rPr>
        <w:t>and</w:t>
      </w:r>
      <w:r w:rsidRPr="00DA0C49">
        <w:rPr>
          <w:rStyle w:val="StyleUnderline"/>
        </w:rPr>
        <w:t xml:space="preserve"> in the worst (and </w:t>
      </w:r>
      <w:r w:rsidRPr="00C670D0">
        <w:rPr>
          <w:rStyle w:val="Emphasis"/>
          <w:highlight w:val="green"/>
        </w:rPr>
        <w:t>not unlikely</w:t>
      </w:r>
      <w:r w:rsidRPr="00DA0C49">
        <w:rPr>
          <w:rStyle w:val="StyleUnderline"/>
        </w:rPr>
        <w:t xml:space="preserve">) case, a </w:t>
      </w:r>
      <w:r w:rsidRPr="00C670D0">
        <w:rPr>
          <w:rStyle w:val="Emphasis"/>
          <w:highlight w:val="green"/>
        </w:rPr>
        <w:t>nuclear war ending civilization</w:t>
      </w:r>
      <w:r w:rsidRPr="00DA0C49">
        <w:rPr>
          <w:sz w:val="16"/>
        </w:rPr>
        <w:t>.</w:t>
      </w:r>
    </w:p>
    <w:p w14:paraId="66B7C324" w14:textId="77777777" w:rsidR="00EF7886" w:rsidRDefault="00EF7886" w:rsidP="00EF7886">
      <w:pPr>
        <w:pStyle w:val="Heading3"/>
      </w:pPr>
      <w:r>
        <w:lastRenderedPageBreak/>
        <w:t>Plan</w:t>
      </w:r>
    </w:p>
    <w:p w14:paraId="32C63769" w14:textId="77777777" w:rsidR="00EF7886" w:rsidRDefault="00EF7886" w:rsidP="00EF7886">
      <w:pPr>
        <w:pStyle w:val="Heading4"/>
      </w:pPr>
      <w:r>
        <w:t>Plan: Space faring nations should establish a multilateral agreement that restricts asteroid mining done by private entities</w:t>
      </w:r>
    </w:p>
    <w:p w14:paraId="7948903B" w14:textId="77777777" w:rsidR="00EF7886" w:rsidRDefault="00EF7886" w:rsidP="00EF7886">
      <w:pPr>
        <w:pStyle w:val="Heading4"/>
      </w:pPr>
      <w:r>
        <w:t xml:space="preserve">Key to solve conflict and space debris. </w:t>
      </w:r>
    </w:p>
    <w:p w14:paraId="6FD22682" w14:textId="77777777" w:rsidR="00EF7886" w:rsidRDefault="00EF7886" w:rsidP="00EF7886">
      <w:r>
        <w:t xml:space="preserve">Ramin </w:t>
      </w:r>
      <w:r w:rsidRPr="007831F9">
        <w:rPr>
          <w:rStyle w:val="Style13ptBold"/>
        </w:rPr>
        <w:t>Skibba 18</w:t>
      </w:r>
      <w:r>
        <w:t>, science writer and astrophysicist based in Santa Cruz and San Diego., “ Mining in Space Could Lead to Conflicts on Earth,” Nautilus, 5-2-2018, https://nautil.us/blog/-mining-in-space-could-lead-to-conflicts-on-earth</w:t>
      </w:r>
    </w:p>
    <w:p w14:paraId="6C1C4BD3" w14:textId="77777777" w:rsidR="00EF7886" w:rsidRPr="00473B04" w:rsidRDefault="00EF7886" w:rsidP="00EF7886">
      <w:pPr>
        <w:rPr>
          <w:sz w:val="12"/>
        </w:rPr>
      </w:pPr>
      <w:r w:rsidRPr="007831F9">
        <w:rPr>
          <w:rStyle w:val="StyleUnderline"/>
        </w:rPr>
        <w:t>Space mining is no longer science fiction</w:t>
      </w:r>
      <w:r w:rsidRPr="00D672D9">
        <w:rPr>
          <w:sz w:val="12"/>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actually rather small, so the question of whether to mine it, and in what way, hits close to home. </w:t>
      </w:r>
      <w:r w:rsidRPr="00C670D0">
        <w:rPr>
          <w:rStyle w:val="StyleUnderline"/>
          <w:highlight w:val="green"/>
        </w:rPr>
        <w:t>The Space Act</w:t>
      </w:r>
      <w:r w:rsidRPr="007831F9">
        <w:rPr>
          <w:rStyle w:val="StyleUnderline"/>
        </w:rPr>
        <w:t xml:space="preserve"> of 2015 authorizes the U.S. president “to facilitate the commercial exploration and utilization of space resources to meet national needs.” It’s an exciting prospect, to be sure, but also a troubling one.</w:t>
      </w:r>
      <w:r>
        <w:rPr>
          <w:rStyle w:val="StyleUnderline"/>
        </w:rPr>
        <w:t xml:space="preserve"> </w:t>
      </w:r>
      <w:r w:rsidRPr="007831F9">
        <w:rPr>
          <w:rStyle w:val="Emphasis"/>
        </w:rPr>
        <w:t xml:space="preserve">For one thing, it </w:t>
      </w:r>
      <w:r w:rsidRPr="00C670D0">
        <w:rPr>
          <w:rStyle w:val="Emphasis"/>
          <w:highlight w:val="green"/>
        </w:rPr>
        <w:t>appears to violate international law</w:t>
      </w:r>
      <w:r w:rsidRPr="00D672D9">
        <w:rPr>
          <w:sz w:val="12"/>
        </w:rPr>
        <w:t xml:space="preserve">, according to Congressional testimony by Joanne Gabrynowicz,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536DCD">
        <w:rPr>
          <w:rStyle w:val="StyleUnderline"/>
        </w:rPr>
        <w:t xml:space="preserve">Major space-faring </w:t>
      </w:r>
      <w:r w:rsidRPr="00C670D0">
        <w:rPr>
          <w:rStyle w:val="StyleUnderline"/>
          <w:highlight w:val="green"/>
        </w:rPr>
        <w:t>nations</w:t>
      </w:r>
      <w:r w:rsidRPr="00D672D9">
        <w:rPr>
          <w:rStyle w:val="StyleUnderline"/>
        </w:rPr>
        <w:t xml:space="preserve"> are not among the 16 countries party to the treaty, but they </w:t>
      </w:r>
      <w:r w:rsidRPr="00C670D0">
        <w:rPr>
          <w:rStyle w:val="StyleUnderline"/>
          <w:highlight w:val="green"/>
        </w:rPr>
        <w:t>should</w:t>
      </w:r>
      <w:r w:rsidRPr="00D672D9">
        <w:rPr>
          <w:rStyle w:val="StyleUnderline"/>
        </w:rPr>
        <w:t xml:space="preserve"> arguably </w:t>
      </w:r>
      <w:r w:rsidRPr="00C670D0">
        <w:rPr>
          <w:rStyle w:val="StyleUnderline"/>
          <w:highlight w:val="green"/>
        </w:rPr>
        <w:t>come to some equitable agreement</w:t>
      </w:r>
      <w:r w:rsidRPr="00D672D9">
        <w:rPr>
          <w:rStyle w:val="StyleUnderline"/>
        </w:rPr>
        <w:t xml:space="preserve">, </w:t>
      </w:r>
      <w:r w:rsidRPr="00D672D9">
        <w:rPr>
          <w:rStyle w:val="Emphasis"/>
        </w:rPr>
        <w:t xml:space="preserve">since international </w:t>
      </w:r>
      <w:r w:rsidRPr="00C670D0">
        <w:rPr>
          <w:rStyle w:val="Emphasis"/>
          <w:highlight w:val="green"/>
        </w:rPr>
        <w:t>competition</w:t>
      </w:r>
      <w:r w:rsidRPr="00D672D9">
        <w:rPr>
          <w:rStyle w:val="Emphasis"/>
        </w:rPr>
        <w:t xml:space="preserve"> over natural resources in space </w:t>
      </w:r>
      <w:r w:rsidRPr="00C670D0">
        <w:rPr>
          <w:rStyle w:val="Emphasis"/>
          <w:highlight w:val="green"/>
        </w:rPr>
        <w:t>may very well transform into conflict</w:t>
      </w:r>
      <w:r w:rsidRPr="00D672D9">
        <w:rPr>
          <w:sz w:val="12"/>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w:t>
      </w:r>
      <w:r w:rsidRPr="00C670D0">
        <w:rPr>
          <w:rStyle w:val="StyleUnderline"/>
          <w:highlight w:val="green"/>
        </w:rPr>
        <w:t>As</w:t>
      </w:r>
      <w:r w:rsidRPr="00D672D9">
        <w:rPr>
          <w:rStyle w:val="StyleUnderline"/>
        </w:rPr>
        <w:t xml:space="preserve"> Planetary Resources and other U.S. and foreign </w:t>
      </w:r>
      <w:r w:rsidRPr="00C670D0">
        <w:rPr>
          <w:rStyle w:val="StyleUnderline"/>
          <w:highlight w:val="green"/>
        </w:rPr>
        <w:t>companies scramble</w:t>
      </w:r>
      <w:r w:rsidRPr="00D672D9">
        <w:rPr>
          <w:rStyle w:val="StyleUnderline"/>
        </w:rPr>
        <w:t xml:space="preserve"> for control over these valuable space minerals, competing “</w:t>
      </w:r>
      <w:r w:rsidRPr="00C670D0">
        <w:rPr>
          <w:rStyle w:val="StyleUnderline"/>
          <w:highlight w:val="green"/>
        </w:rPr>
        <w:t xml:space="preserve">land grabs” </w:t>
      </w:r>
      <w:r w:rsidRPr="00C670D0">
        <w:rPr>
          <w:rStyle w:val="Emphasis"/>
          <w:highlight w:val="green"/>
        </w:rPr>
        <w:t>by armed satellites may come next</w:t>
      </w:r>
      <w:r w:rsidRPr="00D672D9">
        <w:rPr>
          <w:rStyle w:val="Emphasis"/>
        </w:rPr>
        <w:t>.</w:t>
      </w:r>
      <w:r w:rsidRPr="00D672D9">
        <w:rPr>
          <w:sz w:val="12"/>
        </w:rPr>
        <w:t xml:space="preserve"> </w:t>
      </w:r>
      <w:r w:rsidRPr="00D672D9">
        <w:rPr>
          <w:rStyle w:val="StyleUnderline"/>
        </w:rPr>
        <w:t xml:space="preserve">Platinum-group metals in space may serve the same role as oil has on Earth, </w:t>
      </w:r>
      <w:r w:rsidRPr="00C670D0">
        <w:rPr>
          <w:rStyle w:val="Emphasis"/>
          <w:highlight w:val="green"/>
        </w:rPr>
        <w:t>threatening to extend geopolitical struggles into astropolitical ones</w:t>
      </w:r>
      <w:r w:rsidRPr="00D672D9">
        <w:rPr>
          <w:sz w:val="12"/>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D672D9">
        <w:rPr>
          <w:rStyle w:val="StyleUnderline"/>
        </w:rPr>
        <w:t>Like all forms of mining, it will be dangerous</w:t>
      </w:r>
      <w:r w:rsidRPr="00D672D9">
        <w:rPr>
          <w:sz w:val="12"/>
        </w:rPr>
        <w:t xml:space="preserve">. If </w:t>
      </w:r>
      <w:r w:rsidRPr="00D672D9">
        <w:rPr>
          <w:rStyle w:val="Emphasis"/>
        </w:rPr>
        <w:t>space-mining activities break up asteroids, the resulting debris could be hazardous for satellites, other spacecraft, and astronauts nearby</w:t>
      </w:r>
      <w:r w:rsidRPr="00D672D9">
        <w:rPr>
          <w:rStyle w:val="StyleUnderline"/>
        </w:rPr>
        <w:t>.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r w:rsidRPr="00D672D9">
        <w:rPr>
          <w:sz w:val="12"/>
        </w:rPr>
        <w:t xml:space="preserve"> </w:t>
      </w:r>
      <w:r w:rsidRPr="00D672D9">
        <w:rPr>
          <w:rStyle w:val="StyleUnderline"/>
        </w:rPr>
        <w:t>But it’s not clear that a pact between the commercial space mining industry and NASA would align with the public’s interest</w:t>
      </w:r>
      <w:r w:rsidRPr="00D672D9">
        <w:rPr>
          <w:sz w:val="12"/>
        </w:rPr>
        <w:t xml:space="preserve">. NASA’s increasing collaboration with space mining companies could distort and divert efforts previously focused on space exploration and basic research, and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473B04">
        <w:rPr>
          <w:rStyle w:val="StyleUnderline"/>
        </w:rPr>
        <w:t xml:space="preserve">But </w:t>
      </w:r>
      <w:r w:rsidRPr="00C670D0">
        <w:rPr>
          <w:rStyle w:val="StyleUnderline"/>
          <w:highlight w:val="green"/>
        </w:rPr>
        <w:t>if the U.S</w:t>
      </w:r>
      <w:r w:rsidRPr="00473B04">
        <w:rPr>
          <w:rStyle w:val="StyleUnderline"/>
        </w:rPr>
        <w:t xml:space="preserve">. and U.S.-based companies </w:t>
      </w:r>
      <w:r w:rsidRPr="00C670D0">
        <w:rPr>
          <w:rStyle w:val="StyleUnderline"/>
          <w:highlight w:val="green"/>
        </w:rPr>
        <w:t>lay claim</w:t>
      </w:r>
      <w:r w:rsidRPr="00473B04">
        <w:rPr>
          <w:rStyle w:val="StyleUnderline"/>
        </w:rPr>
        <w:t xml:space="preserve"> to the richest and most easily </w:t>
      </w:r>
      <w:r w:rsidRPr="00473B04">
        <w:rPr>
          <w:rStyle w:val="StyleUnderline"/>
        </w:rPr>
        <w:lastRenderedPageBreak/>
        <w:t xml:space="preserve">accessible prospecting sites, </w:t>
      </w:r>
      <w:r w:rsidRPr="00C670D0">
        <w:rPr>
          <w:rStyle w:val="StyleUnderline"/>
          <w:highlight w:val="green"/>
        </w:rPr>
        <w:t>not allowing other companies</w:t>
      </w:r>
      <w:r w:rsidRPr="00473B04">
        <w:rPr>
          <w:rStyle w:val="StyleUnderline"/>
        </w:rPr>
        <w:t xml:space="preserve"> and nations</w:t>
      </w:r>
      <w:r w:rsidRPr="00D672D9">
        <w:rPr>
          <w:rStyle w:val="StyleUnderline"/>
        </w:rPr>
        <w:t xml:space="preserve"> </w:t>
      </w:r>
      <w:r w:rsidRPr="00C670D0">
        <w:rPr>
          <w:rStyle w:val="StyleUnderline"/>
          <w:highlight w:val="green"/>
        </w:rPr>
        <w:t>to share</w:t>
      </w:r>
      <w:r w:rsidRPr="00D672D9">
        <w:rPr>
          <w:rStyle w:val="StyleUnderline"/>
        </w:rPr>
        <w:t xml:space="preserve"> in the wealth</w:t>
      </w:r>
      <w:r w:rsidRPr="00D672D9">
        <w:rPr>
          <w:sz w:val="12"/>
        </w:rPr>
        <w:t xml:space="preserve">, </w:t>
      </w:r>
      <w:r w:rsidRPr="00C670D0">
        <w:rPr>
          <w:rStyle w:val="Emphasis"/>
          <w:highlight w:val="green"/>
        </w:rPr>
        <w:t>economic and political relations could be damaged</w:t>
      </w:r>
      <w:r w:rsidRPr="00D672D9">
        <w:rPr>
          <w:sz w:val="12"/>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D672D9">
        <w:rPr>
          <w:rStyle w:val="StyleUnderline"/>
        </w:rPr>
        <w:t xml:space="preserve">What should happen </w:t>
      </w:r>
      <w:r w:rsidRPr="00C670D0">
        <w:rPr>
          <w:rStyle w:val="StyleUnderline"/>
          <w:highlight w:val="green"/>
        </w:rPr>
        <w:t>instead</w:t>
      </w:r>
      <w:r w:rsidRPr="00D672D9">
        <w:rPr>
          <w:rStyle w:val="StyleUnderline"/>
        </w:rPr>
        <w:t>? Commercial space mining and science would both be served well by decoupling from each other. We should treat outer space like we do Antarct</w:t>
      </w:r>
      <w:r w:rsidRPr="00D672D9">
        <w:rPr>
          <w:sz w:val="12"/>
        </w:rPr>
        <w:t xml:space="preserve">ica. That icy landscape is humankind’s common heritage, where we encourage scientific investigations and conservation and forbid territorial claims. </w:t>
      </w:r>
      <w:r w:rsidRPr="00C670D0">
        <w:rPr>
          <w:rStyle w:val="Emphasis"/>
          <w:highlight w:val="green"/>
        </w:rPr>
        <w:t>If some</w:t>
      </w:r>
      <w:r w:rsidRPr="00D672D9">
        <w:rPr>
          <w:rStyle w:val="Emphasis"/>
        </w:rPr>
        <w:t xml:space="preserve"> organizations </w:t>
      </w:r>
      <w:r w:rsidRPr="00C670D0">
        <w:rPr>
          <w:rStyle w:val="Emphasis"/>
          <w:highlight w:val="green"/>
        </w:rPr>
        <w:t>want to mine</w:t>
      </w:r>
      <w:r w:rsidRPr="00D672D9">
        <w:rPr>
          <w:rStyle w:val="Emphasis"/>
        </w:rPr>
        <w:t xml:space="preserve"> asteroids, then </w:t>
      </w:r>
      <w:r w:rsidRPr="00C670D0">
        <w:rPr>
          <w:rStyle w:val="Emphasis"/>
          <w:highlight w:val="green"/>
        </w:rPr>
        <w:t>we should</w:t>
      </w:r>
      <w:r w:rsidRPr="00D672D9">
        <w:rPr>
          <w:rStyle w:val="Emphasis"/>
        </w:rPr>
        <w:t xml:space="preserve"> take the time to </w:t>
      </w:r>
      <w:r w:rsidRPr="00C670D0">
        <w:rPr>
          <w:rStyle w:val="Emphasis"/>
          <w:highlight w:val="green"/>
        </w:rPr>
        <w:t>develop and establish an international framework to regulate it properly</w:t>
      </w:r>
      <w:r w:rsidRPr="00D672D9">
        <w:rPr>
          <w:rStyle w:val="Emphasis"/>
        </w:rPr>
        <w:t>.</w:t>
      </w:r>
      <w:r w:rsidRPr="00D672D9">
        <w:rPr>
          <w:sz w:val="12"/>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1495CE92" w14:textId="77777777" w:rsidR="00EF7886" w:rsidRDefault="00EF7886" w:rsidP="00EF7886">
      <w:pPr>
        <w:pStyle w:val="Heading4"/>
      </w:pPr>
      <w:r>
        <w:t xml:space="preserve">Agreement is enforceable and solves. </w:t>
      </w:r>
    </w:p>
    <w:p w14:paraId="522286B0" w14:textId="77777777" w:rsidR="00EF7886" w:rsidRDefault="00EF7886" w:rsidP="00EF7886">
      <w:r>
        <w:t xml:space="preserve">James </w:t>
      </w:r>
      <w:r w:rsidRPr="00FB1839">
        <w:rPr>
          <w:rStyle w:val="Style13ptBold"/>
        </w:rPr>
        <w:t>McSweeney 20</w:t>
      </w:r>
      <w:r>
        <w:t>, J.D. Candidate, May 2020, University of Louisville Brandeis School of Law, “LIVE LONG AND PROSPER: THE NEED FOR A NEW MULTILATERAL AGREEMENT GOVERNING ASTEROID MINING,” lexis</w:t>
      </w:r>
    </w:p>
    <w:p w14:paraId="1195EB00" w14:textId="77777777" w:rsidR="00EF7886" w:rsidRPr="00473B04" w:rsidRDefault="00EF7886" w:rsidP="00EF7886">
      <w:pPr>
        <w:rPr>
          <w:rStyle w:val="Emphasis"/>
        </w:rPr>
      </w:pPr>
      <w:r w:rsidRPr="00D672D9">
        <w:rPr>
          <w:rStyle w:val="StyleUnderline"/>
        </w:rPr>
        <w:t>Third, a substantial drawback is the inability to enforce punishment</w:t>
      </w:r>
      <w:r>
        <w:rPr>
          <w:rStyle w:val="StyleUnderline"/>
        </w:rPr>
        <w:t xml:space="preserve"> </w:t>
      </w:r>
      <w:r w:rsidRPr="00D672D9">
        <w:rPr>
          <w:rStyle w:val="StyleUnderline"/>
        </w:rPr>
        <w:t>against countries who violate the treaty</w:t>
      </w:r>
      <w:r w:rsidRPr="00D672D9">
        <w:rPr>
          <w:sz w:val="14"/>
        </w:rPr>
        <w:t xml:space="preserve">. </w:t>
      </w:r>
      <w:r w:rsidRPr="00D672D9">
        <w:rPr>
          <w:rStyle w:val="StyleUnderline"/>
        </w:rPr>
        <w:t>If a case was to proceed to the ICJ,</w:t>
      </w:r>
      <w:r>
        <w:rPr>
          <w:rStyle w:val="StyleUnderline"/>
        </w:rPr>
        <w:t xml:space="preserve"> </w:t>
      </w:r>
      <w:r w:rsidRPr="00D672D9">
        <w:rPr>
          <w:rStyle w:val="StyleUnderline"/>
        </w:rPr>
        <w:t>and a decision was reached, the judgement is only binding upon the parties</w:t>
      </w:r>
      <w:r>
        <w:rPr>
          <w:rStyle w:val="StyleUnderline"/>
        </w:rPr>
        <w:t xml:space="preserve"> </w:t>
      </w:r>
      <w:r w:rsidRPr="00D672D9">
        <w:rPr>
          <w:rStyle w:val="StyleUnderline"/>
        </w:rPr>
        <w:t>in the cas</w:t>
      </w:r>
      <w:r w:rsidRPr="00D672D9">
        <w:rPr>
          <w:sz w:val="14"/>
        </w:rPr>
        <w:t xml:space="preserve">e.' 90 The ability to be bound is located in the Charter of the United Nations, which every nation must agree to before joining the U.N.' 9 However, if a party fails to perform the obligations required by the ICJ's judgment, then "the opposing party may have recourse to the Security Council, which may, if it deems necessary, make recommendations or decide upon measures to be taken to give effect to the judgment."' 92 This means that a country could theoretically lose a case in front of the ICJ, with no ability to appeal,' 93 and may suffer no punishments for refusing to comply with the ICJ's decree. </w:t>
      </w:r>
      <w:r w:rsidRPr="00C670D0">
        <w:rPr>
          <w:rStyle w:val="StyleUnderline"/>
          <w:highlight w:val="green"/>
        </w:rPr>
        <w:t>A multilateral agreement</w:t>
      </w:r>
      <w:r w:rsidRPr="00D672D9">
        <w:rPr>
          <w:rStyle w:val="StyleUnderline"/>
        </w:rPr>
        <w:t xml:space="preserve"> may flourish in this aspect .because it may</w:t>
      </w:r>
      <w:r>
        <w:rPr>
          <w:rStyle w:val="StyleUnderline"/>
        </w:rPr>
        <w:t xml:space="preserve"> </w:t>
      </w:r>
      <w:r w:rsidRPr="00C670D0">
        <w:rPr>
          <w:rStyle w:val="StyleUnderline"/>
          <w:highlight w:val="green"/>
        </w:rPr>
        <w:t>explicitly certify that any legal disputes are binding</w:t>
      </w:r>
      <w:r w:rsidRPr="00D672D9">
        <w:rPr>
          <w:rStyle w:val="StyleUnderline"/>
        </w:rPr>
        <w:t xml:space="preserve"> to all members when</w:t>
      </w:r>
      <w:r>
        <w:rPr>
          <w:rStyle w:val="StyleUnderline"/>
        </w:rPr>
        <w:t xml:space="preserve"> </w:t>
      </w:r>
      <w:r w:rsidRPr="00D672D9">
        <w:rPr>
          <w:rStyle w:val="StyleUnderline"/>
        </w:rPr>
        <w:t>litigating the same issue, similar to the concept of collateral estoppel.</w:t>
      </w:r>
      <w:r>
        <w:rPr>
          <w:rStyle w:val="StyleUnderline"/>
        </w:rPr>
        <w:t xml:space="preserve"> </w:t>
      </w:r>
      <w:r w:rsidRPr="00D672D9">
        <w:rPr>
          <w:rStyle w:val="StyleUnderline"/>
        </w:rPr>
        <w:t>Additionally, provisions inside of the agreement may already specify the</w:t>
      </w:r>
      <w:r>
        <w:rPr>
          <w:rStyle w:val="StyleUnderline"/>
        </w:rPr>
        <w:t xml:space="preserve"> </w:t>
      </w:r>
      <w:r w:rsidRPr="00D672D9">
        <w:rPr>
          <w:rStyle w:val="StyleUnderline"/>
        </w:rPr>
        <w:t>punishment or procedures for violations of the agreements</w:t>
      </w:r>
      <w:r w:rsidRPr="00D672D9">
        <w:rPr>
          <w:sz w:val="14"/>
        </w:rPr>
        <w:t xml:space="preserve">. These provisions could limit the internal debates about legal issues, providing equal and fair judgments using the same law for all disputes, and would limit the ability for countries to avoid punishment for violations. Another added benefit to a multilateral agreement when drafting punishments for violating the terms is commercial certainty. </w:t>
      </w:r>
      <w:r w:rsidRPr="00D672D9">
        <w:rPr>
          <w:rStyle w:val="StyleUnderline"/>
        </w:rPr>
        <w:t>Corporations, as generally viewed, are risk averse.1 94</w:t>
      </w:r>
      <w:r>
        <w:rPr>
          <w:rStyle w:val="StyleUnderline"/>
        </w:rPr>
        <w:t xml:space="preserve"> </w:t>
      </w:r>
      <w:r w:rsidRPr="00D672D9">
        <w:rPr>
          <w:rStyle w:val="StyleUnderline"/>
        </w:rPr>
        <w:t>Being risk averse means.that when faced with multiple options, corporate</w:t>
      </w:r>
      <w:r>
        <w:rPr>
          <w:rStyle w:val="StyleUnderline"/>
        </w:rPr>
        <w:t xml:space="preserve"> </w:t>
      </w:r>
      <w:r w:rsidRPr="00D672D9">
        <w:rPr>
          <w:rStyle w:val="StyleUnderline"/>
        </w:rPr>
        <w:t>investors will typically prefer the option that denotes the lowest measure of</w:t>
      </w:r>
      <w:r>
        <w:rPr>
          <w:rStyle w:val="StyleUnderline"/>
        </w:rPr>
        <w:t xml:space="preserve"> </w:t>
      </w:r>
      <w:r w:rsidRPr="00D672D9">
        <w:rPr>
          <w:rStyle w:val="StyleUnderline"/>
        </w:rPr>
        <w:t xml:space="preserve">risk.'9 </w:t>
      </w:r>
      <w:r w:rsidRPr="00C670D0">
        <w:rPr>
          <w:rStyle w:val="StyleUnderline"/>
          <w:highlight w:val="green"/>
        </w:rPr>
        <w:t>With the potential of</w:t>
      </w:r>
      <w:r w:rsidRPr="00D672D9">
        <w:rPr>
          <w:rStyle w:val="StyleUnderline"/>
        </w:rPr>
        <w:t xml:space="preserve"> violating parties </w:t>
      </w:r>
      <w:r w:rsidRPr="00C670D0">
        <w:rPr>
          <w:rStyle w:val="StyleUnderline"/>
          <w:highlight w:val="green"/>
        </w:rPr>
        <w:t>not being punished</w:t>
      </w:r>
      <w:r w:rsidRPr="00D672D9">
        <w:rPr>
          <w:rStyle w:val="StyleUnderline"/>
        </w:rPr>
        <w:t xml:space="preserve"> under a U.N.</w:t>
      </w:r>
      <w:r>
        <w:rPr>
          <w:rStyle w:val="StyleUnderline"/>
        </w:rPr>
        <w:t xml:space="preserve"> </w:t>
      </w:r>
      <w:r w:rsidRPr="00D672D9">
        <w:rPr>
          <w:rStyle w:val="StyleUnderline"/>
        </w:rPr>
        <w:t xml:space="preserve">treaty, corporate </w:t>
      </w:r>
      <w:r w:rsidRPr="00C670D0">
        <w:rPr>
          <w:rStyle w:val="StyleUnderline"/>
          <w:highlight w:val="green"/>
        </w:rPr>
        <w:t>investors</w:t>
      </w:r>
      <w:r w:rsidRPr="00D672D9">
        <w:rPr>
          <w:rStyle w:val="StyleUnderline"/>
        </w:rPr>
        <w:t xml:space="preserve"> might be </w:t>
      </w:r>
      <w:r w:rsidRPr="00C670D0">
        <w:rPr>
          <w:rStyle w:val="StyleUnderline"/>
          <w:highlight w:val="green"/>
        </w:rPr>
        <w:t>unlikely to become involved</w:t>
      </w:r>
      <w:r w:rsidRPr="00D672D9">
        <w:rPr>
          <w:rStyle w:val="StyleUnderline"/>
        </w:rPr>
        <w:t xml:space="preserve"> in spacefaring operations, or, at the very least, have corporate decisions become</w:t>
      </w:r>
      <w:r>
        <w:rPr>
          <w:rStyle w:val="StyleUnderline"/>
        </w:rPr>
        <w:t xml:space="preserve"> </w:t>
      </w:r>
      <w:r w:rsidRPr="00D672D9">
        <w:rPr>
          <w:rStyle w:val="StyleUnderline"/>
        </w:rPr>
        <w:t>increasingly lengthy.1 9 6 As corporate decision-making becomes ever-more</w:t>
      </w:r>
      <w:r>
        <w:rPr>
          <w:rStyle w:val="StyleUnderline"/>
        </w:rPr>
        <w:t xml:space="preserve"> </w:t>
      </w:r>
      <w:r w:rsidRPr="00D672D9">
        <w:rPr>
          <w:rStyle w:val="StyleUnderline"/>
        </w:rPr>
        <w:t>lengthy, the overall growth rate of corporations focused on space-faring</w:t>
      </w:r>
      <w:r>
        <w:rPr>
          <w:rStyle w:val="StyleUnderline"/>
        </w:rPr>
        <w:t xml:space="preserve"> </w:t>
      </w:r>
      <w:r w:rsidRPr="00D672D9">
        <w:rPr>
          <w:rStyle w:val="StyleUnderline"/>
        </w:rPr>
        <w:t xml:space="preserve">operations will suffer.' 9 7 </w:t>
      </w:r>
      <w:r w:rsidRPr="00C670D0">
        <w:rPr>
          <w:rStyle w:val="Emphasis"/>
          <w:highlight w:val="green"/>
        </w:rPr>
        <w:t>With a multilateral agreement, and</w:t>
      </w:r>
      <w:r w:rsidRPr="00473B04">
        <w:rPr>
          <w:rStyle w:val="Emphasis"/>
        </w:rPr>
        <w:t xml:space="preserve"> an anticipation of </w:t>
      </w:r>
      <w:r w:rsidRPr="00C670D0">
        <w:rPr>
          <w:rStyle w:val="Emphasis"/>
          <w:highlight w:val="green"/>
        </w:rPr>
        <w:t>punishment</w:t>
      </w:r>
      <w:r w:rsidRPr="00473B04">
        <w:rPr>
          <w:rStyle w:val="Emphasis"/>
        </w:rPr>
        <w:t xml:space="preserve"> for violations, some of the </w:t>
      </w:r>
      <w:r w:rsidRPr="00C670D0">
        <w:rPr>
          <w:rStyle w:val="Emphasis"/>
          <w:highlight w:val="green"/>
        </w:rPr>
        <w:t>worries of</w:t>
      </w:r>
      <w:r w:rsidRPr="00473B04">
        <w:rPr>
          <w:rStyle w:val="Emphasis"/>
        </w:rPr>
        <w:t xml:space="preserve"> corporate </w:t>
      </w:r>
      <w:r w:rsidRPr="00C670D0">
        <w:rPr>
          <w:rStyle w:val="Emphasis"/>
          <w:highlight w:val="green"/>
        </w:rPr>
        <w:t>investors would be alleviated by a multilateral agreement</w:t>
      </w:r>
    </w:p>
    <w:p w14:paraId="3F652967" w14:textId="77777777" w:rsidR="00EF7886" w:rsidRDefault="00EF7886" w:rsidP="00EF7886">
      <w:pPr>
        <w:pStyle w:val="Heading3"/>
      </w:pPr>
      <w:r>
        <w:lastRenderedPageBreak/>
        <w:t>Framework</w:t>
      </w:r>
    </w:p>
    <w:p w14:paraId="6394DE38" w14:textId="77777777" w:rsidR="001B68C8" w:rsidRDefault="001B68C8" w:rsidP="001B68C8">
      <w:pPr>
        <w:pStyle w:val="Heading4"/>
      </w:pPr>
      <w:r>
        <w:t>The standard is maximizing expected wellbeing.</w:t>
      </w:r>
    </w:p>
    <w:p w14:paraId="611DFA6F" w14:textId="77777777" w:rsidR="001B68C8" w:rsidRPr="008D612D" w:rsidRDefault="001B68C8" w:rsidP="001B68C8"/>
    <w:p w14:paraId="561D6A56" w14:textId="77777777" w:rsidR="001B68C8" w:rsidRPr="003C1115" w:rsidRDefault="001B68C8" w:rsidP="001B68C8">
      <w:pPr>
        <w:pStyle w:val="Heading4"/>
      </w:pPr>
      <w:r w:rsidRPr="006E5458">
        <w:rPr>
          <w:rFonts w:cstheme="minorHAnsi"/>
        </w:rPr>
        <w:t>1</w:t>
      </w:r>
      <w:r>
        <w:rPr>
          <w:rFonts w:cstheme="minorHAnsi"/>
        </w:rPr>
        <w:t>]</w:t>
      </w:r>
      <w:r w:rsidRPr="006E5458">
        <w:rPr>
          <w:rFonts w:cstheme="minorHAnsi"/>
        </w:rPr>
        <w:t xml:space="preserve"> </w:t>
      </w:r>
      <w:r>
        <w:t xml:space="preserve">Extinction outweighs – value to life is inevitable, so subjective it can’t be the basis for impact calculus, and discussing extinction is good even if we don’t solve it </w:t>
      </w:r>
    </w:p>
    <w:p w14:paraId="4185424E" w14:textId="77777777" w:rsidR="001B68C8" w:rsidRPr="002F5B9E" w:rsidRDefault="001B68C8" w:rsidP="001B68C8">
      <w:r w:rsidRPr="002F5B9E">
        <w:rPr>
          <w:rStyle w:val="Style13ptBold"/>
          <w:szCs w:val="26"/>
        </w:rPr>
        <w:t xml:space="preserve">Khan 18 </w:t>
      </w:r>
      <w:r w:rsidRPr="002F5B9E">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304D74BE" w14:textId="77777777" w:rsidR="001B68C8" w:rsidRPr="002F5B9E" w:rsidRDefault="001B68C8" w:rsidP="001B68C8">
      <w:pPr>
        <w:rPr>
          <w:rStyle w:val="StyleUnderline"/>
        </w:rPr>
      </w:pPr>
      <w:r w:rsidRPr="002F5B9E">
        <w:rPr>
          <w:rStyle w:val="Emphasis"/>
        </w:rPr>
        <w:t>Infinite</w:t>
      </w:r>
      <w:r w:rsidRPr="002F5B9E">
        <w:rPr>
          <w:sz w:val="8"/>
        </w:rPr>
        <w:t xml:space="preserve"> future </w:t>
      </w:r>
      <w:r w:rsidRPr="002F5B9E">
        <w:rPr>
          <w:rStyle w:val="Emphasis"/>
        </w:rPr>
        <w:t>possibilities</w:t>
      </w:r>
      <w:r w:rsidRPr="002F5B9E">
        <w:rPr>
          <w:sz w:val="8"/>
        </w:rPr>
        <w:t xml:space="preserve"> I find the story of the Moriori profound. It teaches me two lessons. Firstly, that </w:t>
      </w:r>
      <w:r w:rsidRPr="00BD5E9E">
        <w:rPr>
          <w:rStyle w:val="StyleUnderline"/>
          <w:highlight w:val="cyan"/>
        </w:rPr>
        <w:t xml:space="preserve">human culture is </w:t>
      </w:r>
      <w:r w:rsidRPr="00BD5E9E">
        <w:rPr>
          <w:rStyle w:val="Emphasis"/>
          <w:highlight w:val="cyan"/>
        </w:rPr>
        <w:t>far from immutable</w:t>
      </w:r>
      <w:r w:rsidRPr="00BD5E9E">
        <w:rPr>
          <w:sz w:val="8"/>
          <w:highlight w:val="cyan"/>
        </w:rPr>
        <w:t>.</w:t>
      </w:r>
      <w:r w:rsidRPr="002F5B9E">
        <w:rPr>
          <w:sz w:val="8"/>
        </w:rPr>
        <w:t xml:space="preserve"> That we can struggle against our baser instincts. That </w:t>
      </w:r>
      <w:r w:rsidRPr="00BD5E9E">
        <w:rPr>
          <w:rStyle w:val="Emphasis"/>
          <w:highlight w:val="cyan"/>
        </w:rPr>
        <w:t>we can</w:t>
      </w:r>
      <w:r w:rsidRPr="002F5B9E">
        <w:rPr>
          <w:rStyle w:val="Emphasis"/>
        </w:rPr>
        <w:t xml:space="preserve"> master them and </w:t>
      </w:r>
      <w:r w:rsidRPr="00BD5E9E">
        <w:rPr>
          <w:rStyle w:val="Emphasis"/>
          <w:highlight w:val="cyan"/>
        </w:rPr>
        <w:t>rise to</w:t>
      </w:r>
      <w:r w:rsidRPr="002F5B9E">
        <w:rPr>
          <w:rStyle w:val="Emphasis"/>
        </w:rPr>
        <w:t xml:space="preserve"> unprecedented </w:t>
      </w:r>
      <w:r w:rsidRPr="00BD5E9E">
        <w:rPr>
          <w:rStyle w:val="Emphasis"/>
          <w:highlight w:val="cyan"/>
        </w:rPr>
        <w:t>challenges</w:t>
      </w:r>
      <w:r w:rsidRPr="002F5B9E">
        <w:rPr>
          <w:sz w:val="8"/>
        </w:rPr>
        <w:t xml:space="preserve">. Secondly, that </w:t>
      </w:r>
      <w:r w:rsidRPr="002F5B9E">
        <w:rPr>
          <w:rStyle w:val="StyleUnderline"/>
        </w:rPr>
        <w:t xml:space="preserve">even this does not make us masters of our own destiny. We can make visionary choices, but the future can still surprise us. </w:t>
      </w:r>
      <w:r w:rsidRPr="002F5B9E">
        <w:rPr>
          <w:sz w:val="8"/>
        </w:rPr>
        <w:t xml:space="preserve">This is a humbling realization. Because </w:t>
      </w:r>
      <w:r w:rsidRPr="00BD5E9E">
        <w:rPr>
          <w:rStyle w:val="Emphasis"/>
          <w:highlight w:val="cyan"/>
        </w:rPr>
        <w:t>faced with an uncertain future, the only wise thing we can do is prepare</w:t>
      </w:r>
      <w:r w:rsidRPr="002F5B9E">
        <w:rPr>
          <w:sz w:val="8"/>
        </w:rPr>
        <w:t xml:space="preserve"> for possibilities. Standing at the launch pad of the Fourth Industrial Revolution, </w:t>
      </w:r>
      <w:r w:rsidRPr="002F5B9E">
        <w:rPr>
          <w:rStyle w:val="StyleUnderline"/>
        </w:rPr>
        <w:t>the possibilities seem endless. They range from</w:t>
      </w:r>
      <w:r w:rsidRPr="002F5B9E">
        <w:rPr>
          <w:sz w:val="8"/>
        </w:rPr>
        <w:t xml:space="preserve"> an era of </w:t>
      </w:r>
      <w:r w:rsidRPr="002F5B9E">
        <w:rPr>
          <w:rStyle w:val="StyleUnderline"/>
        </w:rPr>
        <w:t>abundance to the end of humanity</w:t>
      </w:r>
      <w:r w:rsidRPr="002F5B9E">
        <w:rPr>
          <w:sz w:val="8"/>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2F5B9E">
        <w:rPr>
          <w:rStyle w:val="StyleUnderline"/>
        </w:rPr>
        <w:t>Among the infinite future possibilities</w:t>
      </w:r>
      <w:r w:rsidRPr="002F5B9E">
        <w:rPr>
          <w:rStyle w:val="Emphasis"/>
        </w:rPr>
        <w:t xml:space="preserve">, </w:t>
      </w:r>
      <w:r w:rsidRPr="00BD5E9E">
        <w:rPr>
          <w:rStyle w:val="Emphasis"/>
          <w:highlight w:val="cyan"/>
        </w:rPr>
        <w:t>only one outcome is truly irreversible: extinction</w:t>
      </w:r>
      <w:r w:rsidRPr="00BD5E9E">
        <w:rPr>
          <w:sz w:val="8"/>
          <w:highlight w:val="cyan"/>
        </w:rPr>
        <w:t xml:space="preserve">. </w:t>
      </w:r>
      <w:r w:rsidRPr="00BD5E9E">
        <w:rPr>
          <w:rStyle w:val="StyleUnderline"/>
          <w:highlight w:val="cyan"/>
        </w:rPr>
        <w:t>Concerns</w:t>
      </w:r>
      <w:r w:rsidRPr="002F5B9E">
        <w:rPr>
          <w:sz w:val="8"/>
        </w:rPr>
        <w:t xml:space="preserve"> about extinction </w:t>
      </w:r>
      <w:r w:rsidRPr="00BD5E9E">
        <w:rPr>
          <w:rStyle w:val="StyleUnderline"/>
          <w:highlight w:val="cyan"/>
        </w:rPr>
        <w:t>are</w:t>
      </w:r>
      <w:r w:rsidRPr="002F5B9E">
        <w:rPr>
          <w:sz w:val="8"/>
        </w:rPr>
        <w:t xml:space="preserve"> often </w:t>
      </w:r>
      <w:r w:rsidRPr="00BD5E9E">
        <w:rPr>
          <w:rStyle w:val="StyleUnderline"/>
          <w:highlight w:val="cyan"/>
        </w:rPr>
        <w:t>dismissed</w:t>
      </w:r>
      <w:r w:rsidRPr="002F5B9E">
        <w:rPr>
          <w:rStyle w:val="StyleUnderline"/>
        </w:rPr>
        <w:t xml:space="preserve"> as </w:t>
      </w:r>
      <w:r w:rsidRPr="002F5B9E">
        <w:rPr>
          <w:rStyle w:val="Emphasis"/>
        </w:rPr>
        <w:t>apocalyptic alarmism</w:t>
      </w:r>
      <w:r w:rsidRPr="002F5B9E">
        <w:rPr>
          <w:sz w:val="8"/>
        </w:rPr>
        <w:t xml:space="preserve">. Sometimes, they are. But </w:t>
      </w:r>
      <w:r w:rsidRPr="002F5B9E">
        <w:rPr>
          <w:rStyle w:val="StyleUnderline"/>
        </w:rPr>
        <w:t xml:space="preserve">repeating that mankind is still here after 70 years of existential warning about nuclear warfare is a </w:t>
      </w:r>
      <w:r w:rsidRPr="002F5B9E">
        <w:rPr>
          <w:rStyle w:val="Emphasis"/>
        </w:rPr>
        <w:t>straw man argument</w:t>
      </w:r>
      <w:r w:rsidRPr="002F5B9E">
        <w:rPr>
          <w:rStyle w:val="StyleUnderline"/>
        </w:rPr>
        <w:t>.</w:t>
      </w:r>
      <w:r w:rsidRPr="002F5B9E">
        <w:rPr>
          <w:sz w:val="8"/>
        </w:rPr>
        <w:t xml:space="preserve"> </w:t>
      </w:r>
      <w:r w:rsidRPr="002F5B9E">
        <w:rPr>
          <w:rStyle w:val="Emphasis"/>
        </w:rPr>
        <w:t>The fact that a 1000-year flood has not happened does not negate its possibility</w:t>
      </w:r>
      <w:r w:rsidRPr="002F5B9E">
        <w:rPr>
          <w:sz w:val="8"/>
        </w:rPr>
        <w:t xml:space="preserve">. And </w:t>
      </w:r>
      <w:r w:rsidRPr="00BD5E9E">
        <w:rPr>
          <w:rStyle w:val="StyleUnderline"/>
          <w:highlight w:val="cyan"/>
        </w:rPr>
        <w:t xml:space="preserve">there have been </w:t>
      </w:r>
      <w:r w:rsidRPr="00BD5E9E">
        <w:rPr>
          <w:rStyle w:val="Emphasis"/>
          <w:highlight w:val="cyan"/>
        </w:rPr>
        <w:t>far too many nuclear near-misses to rest easy.</w:t>
      </w:r>
      <w:r w:rsidRPr="002F5B9E">
        <w:rPr>
          <w:rStyle w:val="Emphasis"/>
        </w:rPr>
        <w:t xml:space="preserve"> </w:t>
      </w:r>
      <w:r w:rsidRPr="002F5B9E">
        <w:rPr>
          <w:sz w:val="8"/>
        </w:rPr>
        <w:t xml:space="preserve">As the World Economic Forum’s Annual Meeting in </w:t>
      </w:r>
      <w:r w:rsidRPr="002F5B9E">
        <w:rPr>
          <w:rStyle w:val="StyleUnderline"/>
        </w:rPr>
        <w:t>Davos discusses</w:t>
      </w:r>
      <w:r w:rsidRPr="002F5B9E">
        <w:rPr>
          <w:sz w:val="8"/>
        </w:rPr>
        <w:t xml:space="preserve"> how to create a shared future in a fractured world, here are </w:t>
      </w:r>
      <w:r w:rsidRPr="002F5B9E">
        <w:rPr>
          <w:rStyle w:val="StyleUnderline"/>
        </w:rPr>
        <w:t xml:space="preserve">five reasons why the possibility of existential risks should raise the stakes of conversation: </w:t>
      </w:r>
      <w:r w:rsidRPr="002F5B9E">
        <w:rPr>
          <w:sz w:val="8"/>
        </w:rPr>
        <w:t xml:space="preserve">1. </w:t>
      </w:r>
      <w:r w:rsidRPr="00BD5E9E">
        <w:rPr>
          <w:rStyle w:val="Emphasis"/>
          <w:highlight w:val="cyan"/>
        </w:rPr>
        <w:t>Extinction is the rule</w:t>
      </w:r>
      <w:r w:rsidRPr="002F5B9E">
        <w:rPr>
          <w:rStyle w:val="Emphasis"/>
        </w:rPr>
        <w:t>, not the exception</w:t>
      </w:r>
      <w:r w:rsidRPr="002F5B9E">
        <w:rPr>
          <w:sz w:val="8"/>
        </w:rPr>
        <w:t xml:space="preserve"> More than </w:t>
      </w:r>
      <w:r w:rsidRPr="00BD5E9E">
        <w:rPr>
          <w:rStyle w:val="StyleUnderline"/>
          <w:highlight w:val="cyan"/>
        </w:rPr>
        <w:t>99.9% of all the species that ever existed are gone</w:t>
      </w:r>
      <w:r w:rsidRPr="00BD5E9E">
        <w:rPr>
          <w:sz w:val="8"/>
          <w:highlight w:val="cyan"/>
        </w:rPr>
        <w:t xml:space="preserve">. </w:t>
      </w:r>
      <w:r w:rsidRPr="00BD5E9E">
        <w:rPr>
          <w:rStyle w:val="Emphasis"/>
          <w:highlight w:val="cyan"/>
        </w:rPr>
        <w:t>Deep time is unfathomable</w:t>
      </w:r>
      <w:r w:rsidRPr="002F5B9E">
        <w:rPr>
          <w:sz w:val="8"/>
        </w:rPr>
        <w:t xml:space="preserve"> to the human brain. But </w:t>
      </w:r>
      <w:r w:rsidRPr="002F5B9E">
        <w:rPr>
          <w:rStyle w:val="StyleUnderline"/>
        </w:rPr>
        <w:t xml:space="preserve">if one cares to take a tour of the billions of years of life’s history, we find a litany of forgotten species. </w:t>
      </w:r>
      <w:r w:rsidRPr="002F5B9E">
        <w:rPr>
          <w:sz w:val="8"/>
        </w:rPr>
        <w:t xml:space="preserve">And we have only discovered a mere fraction of the extinct species that once roamed the planet. In the speck of time since the first humans evolved, more than </w:t>
      </w:r>
      <w:r w:rsidRPr="002F5B9E">
        <w:rPr>
          <w:rStyle w:val="StyleUnderline"/>
        </w:rPr>
        <w:t>99.9% of all</w:t>
      </w:r>
      <w:r w:rsidRPr="002F5B9E">
        <w:rPr>
          <w:sz w:val="8"/>
        </w:rPr>
        <w:t xml:space="preserve"> the distinct </w:t>
      </w:r>
      <w:r w:rsidRPr="002F5B9E">
        <w:rPr>
          <w:rStyle w:val="StyleUnderline"/>
        </w:rPr>
        <w:t>human cultures that have ever existed are extinct.</w:t>
      </w:r>
      <w:r w:rsidRPr="002F5B9E">
        <w:rPr>
          <w:sz w:val="8"/>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2F5B9E">
        <w:rPr>
          <w:rStyle w:val="StyleUnderline"/>
        </w:rPr>
        <w:t>It is only in the very recent past that we became a truly global civilization</w:t>
      </w:r>
      <w:r w:rsidRPr="002F5B9E">
        <w:rPr>
          <w:sz w:val="8"/>
        </w:rPr>
        <w:t xml:space="preserve">. Our interconnectedness continues to grow rapidly. “Stand or fall, we are the last civilization”, as Ricken Patel, the founder of the global civic movement Avaaz, put it. 2. Environmental pressures can drive extinction More than </w:t>
      </w:r>
      <w:r w:rsidRPr="002F5B9E">
        <w:rPr>
          <w:rStyle w:val="StyleUnderline"/>
        </w:rPr>
        <w:t>15,000 scientists just issued a ‘warning to humanity’</w:t>
      </w:r>
      <w:r w:rsidRPr="002F5B9E">
        <w:rPr>
          <w:sz w:val="8"/>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2F5B9E">
        <w:rPr>
          <w:rStyle w:val="StyleUnderline"/>
        </w:rPr>
        <w:t>Diamond charts the history of past societies</w:t>
      </w:r>
      <w:r w:rsidRPr="002F5B9E">
        <w:rPr>
          <w:sz w:val="8"/>
        </w:rPr>
        <w:t xml:space="preserve">. He makes the case that </w:t>
      </w:r>
      <w:r w:rsidRPr="002F5B9E">
        <w:rPr>
          <w:rStyle w:val="StyleUnderline"/>
        </w:rPr>
        <w:t xml:space="preserve">overpopulation and resource use beyond the carrying capacity have often been important, </w:t>
      </w:r>
      <w:r w:rsidRPr="002F5B9E">
        <w:rPr>
          <w:sz w:val="8"/>
        </w:rPr>
        <w:t xml:space="preserve">if not the only, drivers </w:t>
      </w:r>
      <w:r w:rsidRPr="002F5B9E">
        <w:rPr>
          <w:rStyle w:val="StyleUnderline"/>
        </w:rPr>
        <w:t xml:space="preserve">of collapse. </w:t>
      </w:r>
      <w:r w:rsidRPr="002F5B9E">
        <w:rPr>
          <w:sz w:val="8"/>
        </w:rPr>
        <w:t xml:space="preserve">Even though we are making important incremental progress in battles such as climate change, </w:t>
      </w:r>
      <w:r w:rsidRPr="002F5B9E">
        <w:rPr>
          <w:rStyle w:val="StyleUnderline"/>
        </w:rPr>
        <w:t xml:space="preserve">we </w:t>
      </w:r>
      <w:r w:rsidRPr="002F5B9E">
        <w:rPr>
          <w:rStyle w:val="StyleUnderline"/>
        </w:rPr>
        <w:lastRenderedPageBreak/>
        <w:t>must</w:t>
      </w:r>
      <w:r w:rsidRPr="002F5B9E">
        <w:rPr>
          <w:sz w:val="8"/>
        </w:rPr>
        <w:t xml:space="preserve"> still </w:t>
      </w:r>
      <w:r w:rsidRPr="002F5B9E">
        <w:rPr>
          <w:rStyle w:val="StyleUnderline"/>
        </w:rPr>
        <w:t xml:space="preserve">achieve tremendous </w:t>
      </w:r>
      <w:r w:rsidRPr="002F5B9E">
        <w:rPr>
          <w:sz w:val="8"/>
        </w:rPr>
        <w:t xml:space="preserve">step </w:t>
      </w:r>
      <w:r w:rsidRPr="002F5B9E">
        <w:rPr>
          <w:rStyle w:val="StyleUnderline"/>
        </w:rPr>
        <w:t>changes in our response to several major environmental crises.</w:t>
      </w:r>
      <w:r w:rsidRPr="002F5B9E">
        <w:rPr>
          <w:sz w:val="8"/>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2F5B9E">
        <w:rPr>
          <w:rStyle w:val="Emphasis"/>
        </w:rPr>
        <w:t>Bostrom cites a survey of industry experts that projected a 50% chance of the development of artificial superintelligence by 2050</w:t>
      </w:r>
      <w:r w:rsidRPr="002F5B9E">
        <w:rPr>
          <w:sz w:val="8"/>
        </w:rPr>
        <w:t xml:space="preserve">, </w:t>
      </w:r>
      <w:r w:rsidRPr="002F5B9E">
        <w:rPr>
          <w:rStyle w:val="Emphasis"/>
        </w:rPr>
        <w:t>and a 90% chance by 2075</w:t>
      </w:r>
      <w:r w:rsidRPr="002F5B9E">
        <w:rPr>
          <w:sz w:val="8"/>
        </w:rPr>
        <w:t xml:space="preserve">. The latter date is within the life expectancy of many alive today. </w:t>
      </w:r>
      <w:r w:rsidRPr="002F5B9E">
        <w:rPr>
          <w:rStyle w:val="StyleUnderline"/>
        </w:rPr>
        <w:t>Visionaries</w:t>
      </w:r>
      <w:r w:rsidRPr="002F5B9E">
        <w:rPr>
          <w:sz w:val="8"/>
        </w:rPr>
        <w:t xml:space="preserve"> like Stephen Hawking and Elon Musk have </w:t>
      </w:r>
      <w:r w:rsidRPr="002F5B9E">
        <w:rPr>
          <w:rStyle w:val="StyleUnderline"/>
        </w:rPr>
        <w:t xml:space="preserve">warned of the existential risks from artificial superintelligence. </w:t>
      </w:r>
      <w:r w:rsidRPr="002F5B9E">
        <w:rPr>
          <w:sz w:val="8"/>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2F5B9E">
        <w:rPr>
          <w:rStyle w:val="StyleUnderline"/>
        </w:rPr>
        <w:t>Throughout history, we have rallied against the ‘other’</w:t>
      </w:r>
      <w:r w:rsidRPr="002F5B9E">
        <w:rPr>
          <w:sz w:val="8"/>
        </w:rPr>
        <w:t xml:space="preserve">. </w:t>
      </w:r>
      <w:r w:rsidRPr="002F5B9E">
        <w:rPr>
          <w:rStyle w:val="StyleUnderline"/>
        </w:rPr>
        <w:t>Tribes</w:t>
      </w:r>
      <w:r w:rsidRPr="002F5B9E">
        <w:rPr>
          <w:sz w:val="8"/>
        </w:rPr>
        <w:t xml:space="preserve"> have </w:t>
      </w:r>
      <w:r w:rsidRPr="002F5B9E">
        <w:rPr>
          <w:rStyle w:val="StyleUnderline"/>
        </w:rPr>
        <w:t>overpowered tribes,</w:t>
      </w:r>
      <w:r w:rsidRPr="002F5B9E">
        <w:rPr>
          <w:sz w:val="8"/>
        </w:rPr>
        <w:t xml:space="preserve"> </w:t>
      </w:r>
      <w:r w:rsidRPr="002F5B9E">
        <w:rPr>
          <w:rStyle w:val="StyleUnderline"/>
        </w:rPr>
        <w:t>empires have conquered rivals</w:t>
      </w:r>
      <w:r w:rsidRPr="002F5B9E">
        <w:rPr>
          <w:sz w:val="8"/>
        </w:rPr>
        <w:t xml:space="preserve">. Even today, </w:t>
      </w:r>
      <w:r w:rsidRPr="002F5B9E">
        <w:rPr>
          <w:rStyle w:val="StyleUnderline"/>
        </w:rPr>
        <w:t xml:space="preserve">our fiercest </w:t>
      </w:r>
      <w:r w:rsidRPr="00BD5E9E">
        <w:rPr>
          <w:rStyle w:val="StyleUnderline"/>
          <w:highlight w:val="cyan"/>
        </w:rPr>
        <w:t>displays of unity typically happen at wartime.</w:t>
      </w:r>
      <w:r w:rsidRPr="002F5B9E">
        <w:rPr>
          <w:rStyle w:val="StyleUnderline"/>
        </w:rPr>
        <w:t xml:space="preserve"> We</w:t>
      </w:r>
      <w:r w:rsidRPr="002F5B9E">
        <w:rPr>
          <w:sz w:val="8"/>
        </w:rPr>
        <w:t xml:space="preserve"> give our lives for our motherland and defend nationalistic pride like a wounded lion. But like the early Morioris, </w:t>
      </w:r>
      <w:r w:rsidRPr="002F5B9E">
        <w:rPr>
          <w:rStyle w:val="StyleUnderline"/>
        </w:rPr>
        <w:t xml:space="preserve">we 21st-century citizens find ourselves on an </w:t>
      </w:r>
      <w:r w:rsidRPr="002F5B9E">
        <w:rPr>
          <w:rStyle w:val="Emphasis"/>
        </w:rPr>
        <w:t>increasingly unstable island</w:t>
      </w:r>
      <w:r w:rsidRPr="002F5B9E">
        <w:rPr>
          <w:rStyle w:val="StyleUnderline"/>
        </w:rPr>
        <w:t>.</w:t>
      </w:r>
      <w:r w:rsidRPr="002F5B9E">
        <w:rPr>
          <w:sz w:val="8"/>
        </w:rPr>
        <w:t xml:space="preserve"> </w:t>
      </w:r>
      <w:r w:rsidRPr="00BD5E9E">
        <w:rPr>
          <w:rStyle w:val="StyleUnderline"/>
          <w:highlight w:val="cyan"/>
        </w:rPr>
        <w:t>We may have a violent past, but</w:t>
      </w:r>
      <w:r w:rsidRPr="002F5B9E">
        <w:rPr>
          <w:rStyle w:val="StyleUnderline"/>
        </w:rPr>
        <w:t xml:space="preserve"> </w:t>
      </w:r>
      <w:r w:rsidRPr="002F5B9E">
        <w:rPr>
          <w:rStyle w:val="Emphasis"/>
        </w:rPr>
        <w:t xml:space="preserve">we have </w:t>
      </w:r>
      <w:r w:rsidRPr="00BD5E9E">
        <w:rPr>
          <w:rStyle w:val="Emphasis"/>
          <w:highlight w:val="cyan"/>
        </w:rPr>
        <w:t>no more dangerous enemy than ourselves</w:t>
      </w:r>
      <w:r w:rsidRPr="002F5B9E">
        <w:rPr>
          <w:sz w:val="8"/>
        </w:rPr>
        <w:t xml:space="preserve">. </w:t>
      </w:r>
      <w:r w:rsidRPr="002F5B9E">
        <w:rPr>
          <w:rStyle w:val="StyleUnderline"/>
        </w:rPr>
        <w:t>Our task is to find</w:t>
      </w:r>
      <w:r w:rsidRPr="002F5B9E">
        <w:rPr>
          <w:sz w:val="8"/>
        </w:rPr>
        <w:t xml:space="preserve"> our own Nunuku’s Law. </w:t>
      </w:r>
      <w:r w:rsidRPr="002F5B9E">
        <w:rPr>
          <w:rStyle w:val="StyleUnderline"/>
        </w:rPr>
        <w:t xml:space="preserve">Our own shared contract, based on </w:t>
      </w:r>
      <w:r w:rsidRPr="00BD5E9E">
        <w:rPr>
          <w:rStyle w:val="StyleUnderline"/>
          <w:highlight w:val="cyan"/>
        </w:rPr>
        <w:t>equity, would help us navigate safely.</w:t>
      </w:r>
      <w:r w:rsidRPr="002F5B9E">
        <w:rPr>
          <w:sz w:val="8"/>
        </w:rPr>
        <w:t xml:space="preserve"> It </w:t>
      </w:r>
      <w:r w:rsidRPr="002F5B9E">
        <w:rPr>
          <w:rStyle w:val="StyleUnderline"/>
        </w:rPr>
        <w:t xml:space="preserve">would ensure </w:t>
      </w:r>
      <w:r w:rsidRPr="00BD5E9E">
        <w:rPr>
          <w:rStyle w:val="StyleUnderline"/>
          <w:highlight w:val="cyan"/>
        </w:rPr>
        <w:t>a future that unleashes the full potential of our</w:t>
      </w:r>
      <w:r w:rsidRPr="002F5B9E">
        <w:rPr>
          <w:rStyle w:val="StyleUnderline"/>
        </w:rPr>
        <w:t xml:space="preserve"> still-budding human </w:t>
      </w:r>
      <w:r w:rsidRPr="00BD5E9E">
        <w:rPr>
          <w:rStyle w:val="StyleUnderline"/>
          <w:highlight w:val="cyan"/>
        </w:rPr>
        <w:t>civilization</w:t>
      </w:r>
      <w:r w:rsidRPr="002F5B9E">
        <w:rPr>
          <w:rStyle w:val="StyleUnderline"/>
        </w:rPr>
        <w:t xml:space="preserve">, in all its diversity. </w:t>
      </w:r>
      <w:r w:rsidRPr="00BD5E9E">
        <w:rPr>
          <w:rStyle w:val="StyleUnderline"/>
          <w:highlight w:val="cyan"/>
        </w:rPr>
        <w:t xml:space="preserve">We cannot do this unless we are </w:t>
      </w:r>
      <w:r w:rsidRPr="00BD5E9E">
        <w:rPr>
          <w:rStyle w:val="Emphasis"/>
          <w:highlight w:val="cyan"/>
        </w:rPr>
        <w:t>humbly grounded in the possibility of our own destruction</w:t>
      </w:r>
      <w:r w:rsidRPr="00BD5E9E">
        <w:rPr>
          <w:sz w:val="8"/>
          <w:highlight w:val="cyan"/>
        </w:rPr>
        <w:t xml:space="preserve">. </w:t>
      </w:r>
      <w:r w:rsidRPr="00BD5E9E">
        <w:rPr>
          <w:rStyle w:val="Emphasis"/>
          <w:highlight w:val="cyan"/>
        </w:rPr>
        <w:t>Survival is life’s primal instinct</w:t>
      </w:r>
      <w:r w:rsidRPr="00BD5E9E">
        <w:rPr>
          <w:sz w:val="8"/>
          <w:highlight w:val="cyan"/>
        </w:rPr>
        <w:t xml:space="preserve">. </w:t>
      </w:r>
      <w:r w:rsidRPr="00BD5E9E">
        <w:rPr>
          <w:rStyle w:val="StyleUnderline"/>
          <w:highlight w:val="cyan"/>
        </w:rPr>
        <w:t>In the absence of a common enemy, we must find common cause in survival.</w:t>
      </w:r>
      <w:r w:rsidRPr="002F5B9E">
        <w:rPr>
          <w:rStyle w:val="StyleUnderline"/>
        </w:rPr>
        <w:t xml:space="preserve"> Our future may depend on whether we realize this.</w:t>
      </w:r>
    </w:p>
    <w:p w14:paraId="26845EAA" w14:textId="77777777" w:rsidR="001B68C8" w:rsidRPr="00537196" w:rsidRDefault="001B68C8" w:rsidP="001B68C8">
      <w:pPr>
        <w:pStyle w:val="Heading4"/>
        <w:rPr>
          <w:rFonts w:cs="Calibri"/>
        </w:rPr>
      </w:pPr>
      <w:r w:rsidRPr="008A282C">
        <w:rPr>
          <w:rFonts w:cstheme="minorHAnsi"/>
        </w:rPr>
        <w:t>2</w:t>
      </w:r>
      <w:r>
        <w:rPr>
          <w:rFonts w:cstheme="minorHAnsi"/>
        </w:rPr>
        <w:t>]</w:t>
      </w:r>
      <w:r w:rsidRPr="008A282C">
        <w:rPr>
          <w:rFonts w:cstheme="minorHAnsi"/>
        </w:rPr>
        <w:t xml:space="preserve"> </w:t>
      </w:r>
      <w:r>
        <w:rPr>
          <w:rFonts w:cstheme="minorHAnsi"/>
        </w:rPr>
        <w:t>Actor-specificity</w:t>
      </w:r>
    </w:p>
    <w:p w14:paraId="3F3057BB" w14:textId="77777777" w:rsidR="001B68C8" w:rsidRPr="00DA51BE" w:rsidRDefault="001B68C8" w:rsidP="001B68C8">
      <w:pPr>
        <w:rPr>
          <w:rStyle w:val="Style13ptBold"/>
          <w:b w:val="0"/>
          <w:bCs/>
        </w:rPr>
      </w:pPr>
      <w:r>
        <w:rPr>
          <w:rStyle w:val="Style13ptBold"/>
        </w:rPr>
        <w:t>Mack 4</w:t>
      </w:r>
      <w:r w:rsidRPr="00031F69">
        <w:t xml:space="preserve"> [</w:t>
      </w:r>
      <w:r>
        <w:t xml:space="preserve">(Peter, </w:t>
      </w:r>
      <w:r w:rsidRPr="002C79AA">
        <w:t>MBBS, FRCS(Ed), FRCS (Glasg), PhD, MBA, MHlthEcon</w:t>
      </w:r>
      <w:r>
        <w:t xml:space="preserve">) </w:t>
      </w:r>
      <w:r w:rsidRPr="00031F69">
        <w:t xml:space="preserve">“Utilitarian Ethics in Healthcare.” International Journal of the Computer, the Internet, and Management Vol. 12, No.3. 2004. Department of Surgery. Singapore General Hospital.] </w:t>
      </w:r>
      <w:r>
        <w:t>SJDI</w:t>
      </w:r>
    </w:p>
    <w:p w14:paraId="3CA26EB6" w14:textId="77777777" w:rsidR="001B68C8" w:rsidRPr="00537196" w:rsidRDefault="001B68C8" w:rsidP="001B68C8">
      <w:pPr>
        <w:rPr>
          <w:u w:val="single"/>
        </w:rPr>
      </w:pPr>
      <w:r w:rsidRPr="000A43B7">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0A43B7">
        <w:rPr>
          <w:rStyle w:val="StyleUnderline"/>
        </w:rPr>
        <w:t xml:space="preserve">The traditional stance </w:t>
      </w:r>
      <w:r w:rsidRPr="004965FF">
        <w:t>of the physician</w:t>
      </w:r>
      <w:r w:rsidRPr="000A43B7">
        <w:rPr>
          <w:rStyle w:val="StyleUnderline"/>
        </w:rPr>
        <w:t xml:space="preserve"> is that each patient is an isolated universe. </w:t>
      </w:r>
      <w:r w:rsidRPr="004965FF">
        <w:t>When confronted with a situation in which his duty involves a competition for scarce medications or treatments, he would plead the patient’s cause by all methods, short of</w:t>
      </w:r>
      <w:r w:rsidRPr="000A43B7">
        <w:t xml:space="preserve"> deceit. However, </w:t>
      </w:r>
      <w:r w:rsidRPr="00840929">
        <w:rPr>
          <w:rStyle w:val="StyleUnderline"/>
          <w:highlight w:val="green"/>
        </w:rPr>
        <w:t>when the</w:t>
      </w:r>
      <w:r w:rsidRPr="000A43B7">
        <w:rPr>
          <w:rStyle w:val="StyleUnderline"/>
        </w:rPr>
        <w:t xml:space="preserve"> </w:t>
      </w:r>
      <w:r w:rsidRPr="004965FF">
        <w:t>physician’s</w:t>
      </w:r>
      <w:r w:rsidRPr="000A43B7">
        <w:rPr>
          <w:rStyle w:val="StyleUnderline"/>
        </w:rPr>
        <w:t xml:space="preserve"> </w:t>
      </w:r>
      <w:r w:rsidRPr="00840929">
        <w:rPr>
          <w:rStyle w:val="StyleUnderline"/>
          <w:highlight w:val="green"/>
        </w:rPr>
        <w:t>decision involves more</w:t>
      </w:r>
      <w:r w:rsidRPr="000A43B7">
        <w:rPr>
          <w:rStyle w:val="StyleUnderline"/>
        </w:rPr>
        <w:t xml:space="preserve"> than just his own patient</w:t>
      </w:r>
      <w:r w:rsidRPr="004965FF">
        <w:t>, or has some commitment to public health,</w:t>
      </w:r>
      <w:r w:rsidRPr="000A43B7">
        <w:rPr>
          <w:rStyle w:val="StyleUnderline"/>
        </w:rPr>
        <w:t xml:space="preserve"> </w:t>
      </w:r>
      <w:r w:rsidRPr="00840929">
        <w:rPr>
          <w:rStyle w:val="StyleUnderline"/>
          <w:highlight w:val="green"/>
        </w:rPr>
        <w:t>other issues have to be considered.</w:t>
      </w:r>
      <w:r w:rsidRPr="000A43B7">
        <w:rPr>
          <w:rStyle w:val="StyleUnderline"/>
        </w:rPr>
        <w:t xml:space="preserve"> </w:t>
      </w:r>
      <w:r w:rsidRPr="004965FF">
        <w:t>He then has to recognise that the</w:t>
      </w:r>
      <w:r w:rsidRPr="000A43B7">
        <w:rPr>
          <w:rStyle w:val="StyleUnderline"/>
        </w:rPr>
        <w:t xml:space="preserve"> </w:t>
      </w:r>
      <w:r w:rsidRPr="00840929">
        <w:rPr>
          <w:rStyle w:val="StyleUnderline"/>
          <w:highlight w:val="green"/>
        </w:rPr>
        <w:t>unbridled advocacy</w:t>
      </w:r>
      <w:r w:rsidRPr="000A43B7">
        <w:rPr>
          <w:rStyle w:val="StyleUnderline"/>
        </w:rPr>
        <w:t xml:space="preserve"> of the patient </w:t>
      </w:r>
      <w:r w:rsidRPr="00840929">
        <w:rPr>
          <w:rStyle w:val="StyleUnderline"/>
          <w:highlight w:val="green"/>
        </w:rPr>
        <w:t>may not square with</w:t>
      </w:r>
      <w:r w:rsidRPr="000A43B7">
        <w:t xml:space="preserve"> what the economist perceives to be </w:t>
      </w:r>
      <w:r w:rsidRPr="00840929">
        <w:rPr>
          <w:rStyle w:val="StyleUnderline"/>
          <w:highlight w:val="green"/>
        </w:rPr>
        <w:t>the most advantageous policy to society</w:t>
      </w:r>
      <w:r w:rsidRPr="000A43B7">
        <w:rPr>
          <w:rStyle w:val="StyleUnderline"/>
        </w:rPr>
        <w:t xml:space="preserve"> as a whole.</w:t>
      </w:r>
      <w:r w:rsidRPr="000A43B7">
        <w:t xml:space="preserve"> Medical professionals characteristically deplore scarcities. Many of them are simply not prepared to modify their intransigent principle of unwavering duty to their patients’ individual interest. However, </w:t>
      </w:r>
      <w:r w:rsidRPr="000A43B7">
        <w:rPr>
          <w:rStyle w:val="StyleUnderline"/>
        </w:rPr>
        <w:t>in decisions involving multiple patients</w:t>
      </w:r>
      <w:r w:rsidRPr="000A43B7">
        <w:t xml:space="preserve">, making available </w:t>
      </w:r>
      <w:r w:rsidRPr="00840929">
        <w:rPr>
          <w:rStyle w:val="StyleUnderline"/>
          <w:highlight w:val="green"/>
        </w:rPr>
        <w:t>more</w:t>
      </w:r>
      <w:r w:rsidRPr="000A43B7">
        <w:rPr>
          <w:rStyle w:val="StyleUnderline"/>
        </w:rPr>
        <w:t xml:space="preserve"> </w:t>
      </w:r>
      <w:r w:rsidRPr="000A43B7">
        <w:t xml:space="preserve">medication, labour or </w:t>
      </w:r>
      <w:r w:rsidRPr="00840929">
        <w:rPr>
          <w:rStyle w:val="StyleUnderline"/>
          <w:highlight w:val="green"/>
        </w:rPr>
        <w:t>expenses for one</w:t>
      </w:r>
      <w:r w:rsidRPr="000A43B7">
        <w:rPr>
          <w:rStyle w:val="StyleUnderline"/>
        </w:rPr>
        <w:t xml:space="preserve"> </w:t>
      </w:r>
      <w:r w:rsidRPr="000A43B7">
        <w:t xml:space="preserve">patient </w:t>
      </w:r>
      <w:r w:rsidRPr="000A43B7">
        <w:rPr>
          <w:rStyle w:val="StyleUnderline"/>
        </w:rPr>
        <w:t xml:space="preserve">will </w:t>
      </w:r>
      <w:r w:rsidRPr="00840929">
        <w:rPr>
          <w:rStyle w:val="StyleUnderline"/>
          <w:highlight w:val="green"/>
        </w:rPr>
        <w:t>mean</w:t>
      </w:r>
      <w:r w:rsidRPr="000A43B7">
        <w:rPr>
          <w:rStyle w:val="StyleUnderline"/>
        </w:rPr>
        <w:t xml:space="preserve"> </w:t>
      </w:r>
      <w:r w:rsidRPr="000A43B7">
        <w:t xml:space="preserve">leaving </w:t>
      </w:r>
      <w:r w:rsidRPr="00840929">
        <w:rPr>
          <w:rStyle w:val="StyleUnderline"/>
          <w:highlight w:val="green"/>
        </w:rPr>
        <w:t>less for another.</w:t>
      </w:r>
      <w:r w:rsidRPr="000A43B7">
        <w:rPr>
          <w:rStyle w:val="StyleUnderline"/>
        </w:rPr>
        <w:t xml:space="preserve"> The physician is</w:t>
      </w:r>
      <w:r w:rsidRPr="000A43B7">
        <w:t xml:space="preserve"> then </w:t>
      </w:r>
      <w:r w:rsidRPr="000A43B7">
        <w:rPr>
          <w:rStyle w:val="StyleUnderline"/>
        </w:rPr>
        <w:t>compelled</w:t>
      </w:r>
      <w:r w:rsidRPr="000A43B7">
        <w:t xml:space="preserve"> by his competing loyalties </w:t>
      </w:r>
      <w:r w:rsidRPr="000A43B7">
        <w:rPr>
          <w:rStyle w:val="StyleUnderline"/>
        </w:rPr>
        <w:t>to enter into a decision mode of one versus many, where the underlying constraint is</w:t>
      </w:r>
      <w:r w:rsidRPr="000A43B7">
        <w:t xml:space="preserve"> one of </w:t>
      </w:r>
      <w:r w:rsidRPr="000A43B7">
        <w:rPr>
          <w:rStyle w:val="StyleUnderline"/>
        </w:rPr>
        <w:t>finiteness of the commodities.</w:t>
      </w:r>
      <w:r w:rsidRPr="000A43B7">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w:t>
      </w:r>
      <w:r w:rsidRPr="000A43B7">
        <w:lastRenderedPageBreak/>
        <w:t xml:space="preserve">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0A43B7">
        <w:rPr>
          <w:rStyle w:val="StyleUnderline"/>
        </w:rPr>
        <w:t>ethics is identified with the investigation of rationally justifiable bases for resolving conflict among persons with divergent aims</w:t>
      </w:r>
      <w:r w:rsidRPr="000A43B7">
        <w:t xml:space="preserve"> and who share a common world. </w:t>
      </w:r>
      <w:r w:rsidRPr="00840929">
        <w:rPr>
          <w:rStyle w:val="StyleUnderline"/>
          <w:highlight w:val="green"/>
        </w:rPr>
        <w:t>Because of the scarcity of resources</w:t>
      </w:r>
      <w:r w:rsidRPr="000A43B7">
        <w:rPr>
          <w:rStyle w:val="StyleUnderline"/>
        </w:rPr>
        <w:t xml:space="preserve">, one’s success is another person’s failure. Therefore </w:t>
      </w:r>
      <w:r w:rsidRPr="00840929">
        <w:rPr>
          <w:rStyle w:val="StyleUnderline"/>
          <w:highlight w:val="green"/>
        </w:rPr>
        <w:t>ethics search for rationally justifiable standards for the resolution of interpersonal conflict.</w:t>
      </w:r>
      <w:r w:rsidRPr="000A43B7">
        <w:t xml:space="preserve"> </w:t>
      </w:r>
      <w:r w:rsidRPr="004965FF">
        <w:rPr>
          <w:rStyle w:val="StyleUnderline"/>
        </w:rPr>
        <w:t>While the realities of human life have given rise to the concepts of property, justice and scarcity, the management of scarcity requires the exercise of choice</w:t>
      </w:r>
      <w:r w:rsidRPr="000A43B7">
        <w:t xml:space="preserve">, since having more of some goods means having less of others. </w:t>
      </w:r>
      <w:r w:rsidRPr="004965FF">
        <w:rPr>
          <w:rStyle w:val="StyleUnderline"/>
        </w:rPr>
        <w:t xml:space="preserve">Exercising choice in turn involves </w:t>
      </w:r>
      <w:r w:rsidRPr="000A43B7">
        <w:t xml:space="preserve">comparisons, and </w:t>
      </w:r>
      <w:r w:rsidRPr="004965FF">
        <w:rPr>
          <w:rStyle w:val="StyleUnderline"/>
        </w:rPr>
        <w:t xml:space="preserve">comparisons </w:t>
      </w:r>
      <w:r w:rsidRPr="000A43B7">
        <w:t xml:space="preserve">are </w:t>
      </w:r>
      <w:r w:rsidRPr="004965FF">
        <w:rPr>
          <w:rStyle w:val="StyleUnderline"/>
        </w:rPr>
        <w:t xml:space="preserve">based on principles. </w:t>
      </w:r>
      <w:r w:rsidRPr="000A43B7">
        <w:t xml:space="preserve">As ethicists, </w:t>
      </w:r>
      <w:r w:rsidRPr="004965FF">
        <w:rPr>
          <w:rStyle w:val="StyleUnderline"/>
        </w:rPr>
        <w:t>the meaning of these principles must be sought in the moral basis that implementing them would require.</w:t>
      </w:r>
      <w:r w:rsidRPr="000A43B7">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4965FF">
        <w:rPr>
          <w:rStyle w:val="StyleUnderline"/>
        </w:rPr>
        <w:t xml:space="preserve">all </w:t>
      </w:r>
      <w:r w:rsidRPr="00840929">
        <w:rPr>
          <w:rStyle w:val="StyleUnderline"/>
          <w:highlight w:val="green"/>
        </w:rPr>
        <w:t xml:space="preserve">distributive questions should </w:t>
      </w:r>
      <w:r w:rsidRPr="00E60274">
        <w:rPr>
          <w:rStyle w:val="StyleUnderline"/>
        </w:rPr>
        <w:t>be settled according to which</w:t>
      </w:r>
      <w:r w:rsidRPr="00DA0C88">
        <w:rPr>
          <w:rStyle w:val="StyleUnderline"/>
        </w:rPr>
        <w:t xml:space="preserve"> </w:t>
      </w:r>
      <w:r w:rsidRPr="00E60274">
        <w:rPr>
          <w:rStyle w:val="StyleUnderline"/>
        </w:rPr>
        <w:t xml:space="preserve">distribution </w:t>
      </w:r>
      <w:r w:rsidRPr="00840929">
        <w:rPr>
          <w:rStyle w:val="StyleUnderline"/>
          <w:highlight w:val="green"/>
        </w:rPr>
        <w:t>maximise</w:t>
      </w:r>
      <w:r w:rsidRPr="00E60274">
        <w:rPr>
          <w:rStyle w:val="StyleUnderline"/>
        </w:rPr>
        <w:t>s</w:t>
      </w:r>
      <w:r w:rsidRPr="00840929">
        <w:rPr>
          <w:rStyle w:val="StyleUnderline"/>
          <w:highlight w:val="green"/>
        </w:rPr>
        <w:t xml:space="preserve"> welfare.</w:t>
      </w:r>
      <w:r w:rsidRPr="000A43B7">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4965FF">
        <w:rPr>
          <w:rStyle w:val="StyleUnderline"/>
        </w:rPr>
        <w:t>these</w:t>
      </w:r>
      <w:r w:rsidRPr="000A43B7">
        <w:t xml:space="preserve"> four </w:t>
      </w:r>
      <w:r w:rsidRPr="004965FF">
        <w:rPr>
          <w:rStyle w:val="StyleUnderline"/>
        </w:rPr>
        <w:t xml:space="preserve">tenets require that a </w:t>
      </w:r>
      <w:r w:rsidRPr="00840929">
        <w:rPr>
          <w:rStyle w:val="StyleUnderline"/>
          <w:highlight w:val="green"/>
        </w:rPr>
        <w:t>policy be judged solely in terms of the resulting utilities</w:t>
      </w:r>
      <w:r w:rsidRPr="004965FF">
        <w:rPr>
          <w:rStyle w:val="StyleUnderline"/>
        </w:rPr>
        <w:t xml:space="preserve"> achieved by individuals as assessed by the individuals themselves. Issues of who receives the utility, the source of the utility and any non-utility aspects of the situation are ignored.</w:t>
      </w:r>
    </w:p>
    <w:p w14:paraId="3E7E046C" w14:textId="77777777" w:rsidR="001B68C8" w:rsidRDefault="001B68C8" w:rsidP="001B68C8">
      <w:pPr>
        <w:pStyle w:val="Heading4"/>
      </w:pPr>
      <w:r w:rsidRPr="008A282C">
        <w:t xml:space="preserve">States lack wills or intentions since policies are collective actions. No act- omission distinction— governments must vote on bills, so inaction is an explicit act taken, and governments are responsible for the public sphere </w:t>
      </w:r>
      <w:r>
        <w:t xml:space="preserve">and every policy entails tradeoffs </w:t>
      </w:r>
      <w:r w:rsidRPr="008A282C">
        <w:t>so they must aggregate. Actor-specificity comes first since different agents have different ethical standings.</w:t>
      </w:r>
    </w:p>
    <w:p w14:paraId="037C87F1" w14:textId="77777777" w:rsidR="001B68C8" w:rsidRDefault="001B68C8" w:rsidP="001B68C8">
      <w:pPr>
        <w:pStyle w:val="Heading4"/>
      </w:pPr>
      <w:r>
        <w:t xml:space="preserve">3] </w:t>
      </w:r>
      <w:r w:rsidRPr="008A282C">
        <w:t xml:space="preserve">only </w:t>
      </w:r>
      <w:r>
        <w:t>util</w:t>
      </w:r>
      <w:r w:rsidRPr="008A282C">
        <w:t xml:space="preserve"> can explain degrees of wrongness</w:t>
      </w:r>
      <w:r>
        <w:t xml:space="preserve"> – </w:t>
      </w:r>
      <w:r w:rsidRPr="008A282C">
        <w:t xml:space="preserve">it is worse to </w:t>
      </w:r>
      <w:r>
        <w:t>lie about taking a dying friend to the hospital than it is to lie about how someone looks –</w:t>
      </w:r>
      <w:r w:rsidRPr="008A282C">
        <w:t xml:space="preserve"> either ethical theories cannot explain comparative badness, or </w:t>
      </w:r>
      <w:r>
        <w:t>they</w:t>
      </w:r>
      <w:r w:rsidRPr="008A282C">
        <w:t xml:space="preserve"> collapse</w:t>
      </w:r>
      <w:r>
        <w:t xml:space="preserve"> to util</w:t>
      </w:r>
    </w:p>
    <w:p w14:paraId="42A2FEEE" w14:textId="09E1A439" w:rsidR="00EF7886" w:rsidRPr="00B35DA5" w:rsidRDefault="00EF7886" w:rsidP="00EF7886">
      <w:pPr>
        <w:pStyle w:val="Heading4"/>
      </w:pPr>
      <w:r>
        <w:t>4</w:t>
      </w:r>
      <w:r w:rsidR="00A317AA">
        <w:t>]</w:t>
      </w:r>
      <w:r>
        <w:t xml:space="preserve"> Non util ethics are impossible </w:t>
      </w:r>
    </w:p>
    <w:p w14:paraId="021AD76B" w14:textId="77777777" w:rsidR="00EF7886" w:rsidRPr="00B35DA5" w:rsidRDefault="00EF7886" w:rsidP="00EF7886">
      <w:r w:rsidRPr="00C648B7">
        <w:rPr>
          <w:rStyle w:val="Style13ptBold"/>
        </w:rPr>
        <w:t>Greene 10</w:t>
      </w:r>
      <w:r w:rsidRPr="00B35DA5">
        <w:t xml:space="preserve"> – Joshua, Associate Professor of Social science in the Department of Psychology at Harvard University </w:t>
      </w:r>
    </w:p>
    <w:p w14:paraId="5AC6C703" w14:textId="77777777" w:rsidR="00EF7886" w:rsidRPr="00B35DA5" w:rsidRDefault="00EF7886" w:rsidP="00EF7886">
      <w:r w:rsidRPr="00B35DA5">
        <w:lastRenderedPageBreak/>
        <w:t>(The Secret Joke of Kant’s Soul published in Moral Psychology: Historical and Contemporary Readings, accessed: www.fed.cuhk.edu.hk/~lchang/material/Evolutionary/Developmental/Greene-KantSoul.pdf)</w:t>
      </w:r>
    </w:p>
    <w:p w14:paraId="75CF6AC5" w14:textId="713E7761" w:rsidR="00E42E4C" w:rsidRPr="00006648" w:rsidRDefault="00EF7886" w:rsidP="00F601E6">
      <w:pPr>
        <w:rPr>
          <w:sz w:val="16"/>
        </w:rPr>
      </w:pPr>
      <w:r w:rsidRPr="00B35DA5">
        <w:rPr>
          <w:b/>
          <w:u w:val="single"/>
        </w:rPr>
        <w:t xml:space="preserve">What </w:t>
      </w:r>
      <w:r w:rsidRPr="00B11307">
        <w:rPr>
          <w:b/>
          <w:iCs/>
          <w:u w:val="single"/>
          <w:bdr w:val="single" w:sz="8" w:space="0" w:color="auto"/>
        </w:rPr>
        <w:t xml:space="preserve">turn-of-the-millennium </w:t>
      </w:r>
      <w:r w:rsidRPr="000B2C23">
        <w:rPr>
          <w:b/>
          <w:iCs/>
          <w:u w:val="single"/>
          <w:bdr w:val="single" w:sz="8" w:space="0" w:color="auto"/>
        </w:rPr>
        <w:t>science</w:t>
      </w:r>
      <w:r w:rsidRPr="000B2C23">
        <w:rPr>
          <w:sz w:val="16"/>
        </w:rPr>
        <w:t xml:space="preserve"> </w:t>
      </w:r>
      <w:r w:rsidRPr="000B2C23">
        <w:rPr>
          <w:b/>
          <w:u w:val="single"/>
        </w:rPr>
        <w:t>is telling us</w:t>
      </w:r>
      <w:r w:rsidRPr="00B35DA5">
        <w:rPr>
          <w:b/>
          <w:u w:val="single"/>
        </w:rPr>
        <w:t xml:space="preserve"> is that </w:t>
      </w:r>
      <w:r w:rsidRPr="00C670D0">
        <w:rPr>
          <w:b/>
          <w:highlight w:val="green"/>
          <w:u w:val="single"/>
        </w:rPr>
        <w:t xml:space="preserve">human </w:t>
      </w:r>
      <w:r w:rsidRPr="00C670D0">
        <w:rPr>
          <w:rFonts w:eastAsia="Malgun Gothic"/>
          <w:b/>
          <w:iCs/>
          <w:highlight w:val="green"/>
          <w:u w:val="single"/>
          <w:bdr w:val="single" w:sz="8" w:space="0" w:color="auto"/>
        </w:rPr>
        <w:t>mo</w:t>
      </w:r>
      <w:r w:rsidRPr="00C670D0">
        <w:rPr>
          <w:b/>
          <w:iCs/>
          <w:highlight w:val="green"/>
          <w:u w:val="single"/>
          <w:bdr w:val="single" w:sz="8" w:space="0" w:color="auto"/>
        </w:rPr>
        <w:t xml:space="preserve">ral judgment </w:t>
      </w:r>
      <w:r w:rsidRPr="00013C22">
        <w:rPr>
          <w:b/>
          <w:iCs/>
          <w:u w:val="single"/>
          <w:bdr w:val="single" w:sz="8" w:space="0" w:color="auto"/>
        </w:rPr>
        <w:t>is</w:t>
      </w:r>
      <w:r w:rsidRPr="00C670D0">
        <w:rPr>
          <w:b/>
          <w:iCs/>
          <w:highlight w:val="green"/>
          <w:u w:val="single"/>
          <w:bdr w:val="single" w:sz="8" w:space="0" w:color="auto"/>
        </w:rPr>
        <w:t xml:space="preserve"> not </w:t>
      </w:r>
      <w:r w:rsidRPr="000B2C23">
        <w:t>a</w:t>
      </w:r>
      <w:r w:rsidRPr="00C670D0">
        <w:rPr>
          <w:b/>
          <w:iCs/>
          <w:highlight w:val="green"/>
          <w:u w:val="single"/>
          <w:bdr w:val="single" w:sz="8" w:space="0" w:color="auto"/>
        </w:rPr>
        <w:t xml:space="preserve"> pristine rational </w:t>
      </w:r>
      <w:r w:rsidRPr="000B2C23">
        <w:rPr>
          <w:b/>
          <w:iCs/>
          <w:u w:val="single"/>
          <w:bdr w:val="single" w:sz="8" w:space="0" w:color="auto"/>
        </w:rPr>
        <w:t>enterprise</w:t>
      </w:r>
      <w:r w:rsidRPr="00B35DA5">
        <w:rPr>
          <w:sz w:val="16"/>
        </w:rPr>
        <w:t xml:space="preserve">, that our </w:t>
      </w:r>
      <w:r w:rsidRPr="00B35DA5">
        <w:rPr>
          <w:b/>
          <w:u w:val="single"/>
        </w:rPr>
        <w:t xml:space="preserve">moral </w:t>
      </w:r>
      <w:r w:rsidRPr="00C670D0">
        <w:rPr>
          <w:b/>
          <w:highlight w:val="green"/>
          <w:u w:val="single"/>
        </w:rPr>
        <w:t xml:space="preserve">judgments </w:t>
      </w:r>
      <w:r w:rsidRPr="000B2C23">
        <w:rPr>
          <w:b/>
          <w:u w:val="single"/>
        </w:rPr>
        <w:t xml:space="preserve">are </w:t>
      </w:r>
      <w:r w:rsidRPr="00C670D0">
        <w:rPr>
          <w:b/>
          <w:highlight w:val="green"/>
          <w:u w:val="single"/>
        </w:rPr>
        <w:t xml:space="preserve">driven </w:t>
      </w:r>
      <w:r w:rsidRPr="000B2C23">
        <w:rPr>
          <w:b/>
          <w:u w:val="single"/>
        </w:rPr>
        <w:t xml:space="preserve">by a hodgepodge of </w:t>
      </w:r>
      <w:r w:rsidRPr="00C670D0">
        <w:rPr>
          <w:b/>
          <w:highlight w:val="green"/>
          <w:u w:val="single"/>
        </w:rPr>
        <w:t>emotional dispositions</w:t>
      </w:r>
      <w:r w:rsidRPr="00B35DA5">
        <w:rPr>
          <w:b/>
          <w:u w:val="single"/>
        </w:rPr>
        <w:t xml:space="preserve">, which themselves were </w:t>
      </w:r>
      <w:r w:rsidRPr="00C670D0">
        <w:rPr>
          <w:b/>
          <w:highlight w:val="green"/>
          <w:u w:val="single"/>
        </w:rPr>
        <w:t xml:space="preserve">shaped by </w:t>
      </w:r>
      <w:r w:rsidRPr="000B2C23">
        <w:rPr>
          <w:rStyle w:val="Emphasis"/>
        </w:rPr>
        <w:t>a hodgepodge</w:t>
      </w:r>
      <w:r w:rsidRPr="000B2C23">
        <w:rPr>
          <w:b/>
          <w:u w:val="single"/>
        </w:rPr>
        <w:t xml:space="preserve"> of </w:t>
      </w:r>
      <w:r w:rsidRPr="00C670D0">
        <w:rPr>
          <w:b/>
          <w:highlight w:val="green"/>
          <w:u w:val="single"/>
        </w:rPr>
        <w:t>evolutionary forces,</w:t>
      </w:r>
      <w:r w:rsidRPr="00B35DA5">
        <w:rPr>
          <w:b/>
          <w:u w:val="single"/>
        </w:rPr>
        <w:t xml:space="preserve"> both </w:t>
      </w:r>
      <w:r w:rsidRPr="00C670D0">
        <w:rPr>
          <w:b/>
          <w:highlight w:val="green"/>
          <w:u w:val="single"/>
        </w:rPr>
        <w:t>biological and cultural</w:t>
      </w:r>
      <w:r w:rsidRPr="00B35DA5">
        <w:rPr>
          <w:sz w:val="16"/>
        </w:rPr>
        <w:t xml:space="preserve">. </w:t>
      </w:r>
      <w:r w:rsidRPr="00B35DA5">
        <w:rPr>
          <w:b/>
          <w:u w:val="single"/>
        </w:rPr>
        <w:t xml:space="preserve">Because of this, </w:t>
      </w:r>
      <w:r w:rsidRPr="00013C22">
        <w:rPr>
          <w:b/>
          <w:u w:val="single"/>
        </w:rPr>
        <w:t xml:space="preserve">it is </w:t>
      </w:r>
      <w:r w:rsidRPr="000B2C23">
        <w:rPr>
          <w:b/>
          <w:iCs/>
          <w:u w:val="single"/>
          <w:bdr w:val="single" w:sz="8" w:space="0" w:color="auto"/>
        </w:rPr>
        <w:t xml:space="preserve">exceedingly </w:t>
      </w:r>
      <w:r w:rsidRPr="00C670D0">
        <w:rPr>
          <w:b/>
          <w:iCs/>
          <w:highlight w:val="green"/>
          <w:u w:val="single"/>
          <w:bdr w:val="single" w:sz="8" w:space="0" w:color="auto"/>
        </w:rPr>
        <w:t>unlikely</w:t>
      </w:r>
      <w:r w:rsidRPr="00B35DA5">
        <w:rPr>
          <w:b/>
          <w:iCs/>
          <w:u w:val="single"/>
          <w:bdr w:val="single" w:sz="8" w:space="0" w:color="auto"/>
        </w:rPr>
        <w:t xml:space="preserve"> </w:t>
      </w:r>
      <w:r w:rsidRPr="00013C22">
        <w:rPr>
          <w:b/>
          <w:iCs/>
          <w:u w:val="single"/>
          <w:bdr w:val="single" w:sz="8" w:space="0" w:color="auto"/>
        </w:rPr>
        <w:t xml:space="preserve">that there is </w:t>
      </w:r>
      <w:r w:rsidRPr="00C670D0">
        <w:rPr>
          <w:b/>
          <w:iCs/>
          <w:highlight w:val="green"/>
          <w:u w:val="single"/>
          <w:bdr w:val="single" w:sz="8" w:space="0" w:color="auto"/>
        </w:rPr>
        <w:t>any</w:t>
      </w:r>
      <w:r w:rsidRPr="00B35DA5">
        <w:rPr>
          <w:b/>
          <w:iCs/>
          <w:u w:val="single"/>
          <w:bdr w:val="single" w:sz="8" w:space="0" w:color="auto"/>
        </w:rPr>
        <w:t xml:space="preserve"> rationally </w:t>
      </w:r>
      <w:r w:rsidRPr="00013C22">
        <w:rPr>
          <w:b/>
          <w:iCs/>
          <w:u w:val="single"/>
          <w:bdr w:val="single" w:sz="8" w:space="0" w:color="auto"/>
        </w:rPr>
        <w:t xml:space="preserve">coherent normative </w:t>
      </w:r>
      <w:r w:rsidRPr="00C670D0">
        <w:rPr>
          <w:b/>
          <w:iCs/>
          <w:highlight w:val="green"/>
          <w:u w:val="single"/>
          <w:bdr w:val="single" w:sz="8" w:space="0" w:color="auto"/>
        </w:rPr>
        <w:t xml:space="preserve">moral theory that can accommodate </w:t>
      </w:r>
      <w:r w:rsidRPr="00013C22">
        <w:rPr>
          <w:b/>
          <w:iCs/>
          <w:u w:val="single"/>
          <w:bdr w:val="single" w:sz="8" w:space="0" w:color="auto"/>
        </w:rPr>
        <w:t xml:space="preserve">our </w:t>
      </w:r>
      <w:r w:rsidRPr="00C670D0">
        <w:rPr>
          <w:b/>
          <w:iCs/>
          <w:highlight w:val="green"/>
          <w:u w:val="single"/>
          <w:bdr w:val="single" w:sz="8" w:space="0" w:color="auto"/>
        </w:rPr>
        <w:t>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B35DA5">
        <w:rPr>
          <w:sz w:val="16"/>
        </w:rPr>
        <w:t xml:space="preserve">Missing the Deontological Point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 xml:space="preserve">Rather, deontology is </w:t>
      </w:r>
      <w:r w:rsidRPr="00013C22">
        <w:rPr>
          <w:b/>
          <w:u w:val="single"/>
        </w:rPr>
        <w:t>about taking humanity seriously</w:t>
      </w:r>
      <w:r w:rsidRPr="00013C22">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013C22">
        <w:rPr>
          <w:b/>
          <w:u w:val="single"/>
        </w:rPr>
        <w:t>This is, no doubt, how many deontologists see deontology. But this insider's view</w:t>
      </w:r>
      <w:r w:rsidRPr="00013C22">
        <w:rPr>
          <w:sz w:val="16"/>
        </w:rPr>
        <w:t xml:space="preserve">, as I've suggested, </w:t>
      </w:r>
      <w:r w:rsidRPr="00013C22">
        <w:rPr>
          <w:b/>
          <w:iCs/>
          <w:u w:val="single"/>
          <w:bdr w:val="single" w:sz="8" w:space="0" w:color="auto"/>
        </w:rPr>
        <w:t>may be misleading</w:t>
      </w:r>
      <w:r w:rsidRPr="00013C22">
        <w:rPr>
          <w:sz w:val="16"/>
        </w:rPr>
        <w:t xml:space="preserve">. </w:t>
      </w:r>
      <w:r w:rsidRPr="00013C22">
        <w:rPr>
          <w:b/>
          <w:u w:val="single"/>
        </w:rPr>
        <w:t>The problem</w:t>
      </w:r>
      <w:r w:rsidRPr="00013C22">
        <w:rPr>
          <w:sz w:val="16"/>
        </w:rPr>
        <w:t xml:space="preserve">, more specifically, </w:t>
      </w:r>
      <w:r w:rsidRPr="00013C22">
        <w:rPr>
          <w:b/>
          <w:iCs/>
          <w:u w:val="single"/>
          <w:bdr w:val="single" w:sz="8" w:space="0" w:color="auto"/>
        </w:rPr>
        <w:t xml:space="preserve">is that </w:t>
      </w:r>
      <w:r w:rsidRPr="00C670D0">
        <w:rPr>
          <w:b/>
          <w:iCs/>
          <w:highlight w:val="green"/>
          <w:u w:val="single"/>
          <w:bdr w:val="single" w:sz="8" w:space="0" w:color="auto"/>
        </w:rPr>
        <w:t>it defines deontology in terms of values</w:t>
      </w:r>
      <w:r w:rsidRPr="00013C22">
        <w:rPr>
          <w:b/>
          <w:iCs/>
          <w:u w:val="single"/>
          <w:bdr w:val="single" w:sz="8" w:space="0" w:color="auto"/>
        </w:rPr>
        <w:t xml:space="preserve"> that are </w:t>
      </w:r>
      <w:r w:rsidRPr="00C670D0">
        <w:rPr>
          <w:b/>
          <w:iCs/>
          <w:highlight w:val="green"/>
          <w:u w:val="single"/>
          <w:bdr w:val="single" w:sz="8" w:space="0" w:color="auto"/>
        </w:rPr>
        <w:t>not</w:t>
      </w:r>
      <w:r w:rsidRPr="00013C22">
        <w:rPr>
          <w:b/>
          <w:iCs/>
          <w:u w:val="single"/>
          <w:bdr w:val="single" w:sz="8" w:space="0" w:color="auto"/>
        </w:rPr>
        <w:t xml:space="preserve"> distinctively </w:t>
      </w:r>
      <w:r w:rsidRPr="00C670D0">
        <w:rPr>
          <w:b/>
          <w:iCs/>
          <w:highlight w:val="green"/>
          <w:u w:val="single"/>
          <w:bdr w:val="single" w:sz="8" w:space="0" w:color="auto"/>
        </w:rPr>
        <w:t>deontological</w:t>
      </w:r>
      <w:r w:rsidRPr="00013C22">
        <w:rPr>
          <w:sz w:val="16"/>
        </w:rPr>
        <w:t xml:space="preserve">, though they may appear to be from the inside. </w:t>
      </w:r>
      <w:r w:rsidRPr="00013C22">
        <w:rPr>
          <w:b/>
          <w:u w:val="single"/>
        </w:rPr>
        <w:t>Consider the following analogy with religion. When one asks a religious person to explain the essence of his religion, one often gets an answer like this: "It's about love</w:t>
      </w:r>
      <w:r w:rsidRPr="00013C22">
        <w:rPr>
          <w:sz w:val="16"/>
        </w:rPr>
        <w:t>, really. It's about looking out for other</w:t>
      </w:r>
      <w:r w:rsidRPr="00B11307">
        <w:rPr>
          <w:sz w:val="16"/>
        </w:rPr>
        <w:t xml:space="preserve">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w:t>
      </w:r>
      <w:r w:rsidRPr="00013C22">
        <w:rPr>
          <w:sz w:val="16"/>
        </w:rPr>
        <w:t xml:space="preserve">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013C22">
        <w:rPr>
          <w:b/>
          <w:u w:val="single"/>
        </w:rPr>
        <w:t xml:space="preserve">the standard deontological/Kantian self-characterizatons </w:t>
      </w:r>
      <w:r w:rsidRPr="00013C22">
        <w:rPr>
          <w:b/>
          <w:iCs/>
          <w:u w:val="single"/>
          <w:bdr w:val="single" w:sz="8" w:space="0" w:color="auto"/>
        </w:rPr>
        <w:t>fail to distinguish deontology from other approaches to ethics</w:t>
      </w:r>
      <w:r w:rsidRPr="00013C22">
        <w:rPr>
          <w:sz w:val="16"/>
        </w:rPr>
        <w:t>. (See also Kagan (Kagan, 1997, pp. 70-78.) on the difficulty of defining</w:t>
      </w:r>
      <w:r w:rsidRPr="00B35DA5">
        <w:rPr>
          <w:sz w:val="16"/>
        </w:rPr>
        <w:t xml:space="preserve"> deontology.) It seems to me that </w:t>
      </w:r>
      <w:r w:rsidRPr="00C670D0">
        <w:rPr>
          <w:b/>
          <w:highlight w:val="green"/>
          <w:u w:val="single"/>
        </w:rPr>
        <w:t>consequentialists</w:t>
      </w:r>
      <w:r w:rsidRPr="00C670D0">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C670D0">
        <w:rPr>
          <w:b/>
          <w:highlight w:val="green"/>
          <w:u w:val="single"/>
        </w:rPr>
        <w:t xml:space="preserve">are </w:t>
      </w:r>
      <w:r w:rsidRPr="00C670D0">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0B2C23">
        <w:rPr>
          <w:b/>
          <w:u w:val="single"/>
        </w:rPr>
        <w:t>A consequentialist</w:t>
      </w:r>
      <w:r w:rsidRPr="00B35DA5">
        <w:rPr>
          <w:b/>
          <w:u w:val="single"/>
        </w:rPr>
        <w:t xml:space="preserve"> respects other persons, and </w:t>
      </w:r>
      <w:r w:rsidRPr="00013C22">
        <w:rPr>
          <w:b/>
          <w:u w:val="single"/>
        </w:rPr>
        <w:t xml:space="preserve">refrains from treating them as mere objects, </w:t>
      </w:r>
      <w:r w:rsidRPr="00C670D0">
        <w:rPr>
          <w:b/>
          <w:highlight w:val="green"/>
          <w:u w:val="single"/>
        </w:rPr>
        <w:t xml:space="preserve">by </w:t>
      </w:r>
      <w:r w:rsidRPr="00C670D0">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consequentialist attempts to act according to reasons that rational creatures can share by </w:t>
      </w:r>
      <w:r w:rsidRPr="00C670D0">
        <w:rPr>
          <w:b/>
          <w:highlight w:val="green"/>
          <w:u w:val="single"/>
        </w:rPr>
        <w:t xml:space="preserve">acting according to principles that </w:t>
      </w:r>
      <w:r w:rsidRPr="00C670D0">
        <w:rPr>
          <w:b/>
          <w:iCs/>
          <w:highlight w:val="green"/>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w:t>
      </w:r>
      <w:r w:rsidRPr="00B35DA5">
        <w:rPr>
          <w:sz w:val="16"/>
        </w:rPr>
        <w:lastRenderedPageBreak/>
        <w:t xml:space="preserve">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C670D0">
        <w:rPr>
          <w:b/>
          <w:highlight w:val="green"/>
          <w:u w:val="single"/>
        </w:rPr>
        <w:t>deontologicall</w:t>
      </w:r>
      <w:r w:rsidRPr="00B35DA5">
        <w:rPr>
          <w:b/>
          <w:u w:val="single"/>
        </w:rPr>
        <w:t>y-minded person why it's wrong to push someone in front of speeding trolley in order to save five others, you will get</w:t>
      </w:r>
      <w:r w:rsidRPr="00B35DA5">
        <w:rPr>
          <w:sz w:val="16"/>
        </w:rPr>
        <w:t xml:space="preserve"> characteristically deontological </w:t>
      </w:r>
      <w:r w:rsidRPr="00C670D0">
        <w:rPr>
          <w:b/>
          <w:highlight w:val="green"/>
          <w:u w:val="single"/>
        </w:rPr>
        <w:t>answers</w:t>
      </w:r>
      <w:r w:rsidRPr="00B35DA5">
        <w:rPr>
          <w:sz w:val="16"/>
        </w:rPr>
        <w:t xml:space="preserve">. Some </w:t>
      </w:r>
      <w:r w:rsidRPr="000B2C23">
        <w:rPr>
          <w:b/>
          <w:iCs/>
          <w:u w:val="single"/>
          <w:bdr w:val="single" w:sz="8" w:space="0" w:color="auto"/>
        </w:rPr>
        <w:t xml:space="preserve">will be </w:t>
      </w:r>
      <w:r w:rsidRPr="00C670D0">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0B2C23">
        <w:rPr>
          <w:b/>
          <w:iCs/>
          <w:u w:val="single"/>
          <w:bdr w:val="single" w:sz="8" w:space="0" w:color="auto"/>
        </w:rPr>
        <w:t xml:space="preserve">these answers </w:t>
      </w:r>
      <w:r w:rsidRPr="00C670D0">
        <w:rPr>
          <w:b/>
          <w:iCs/>
          <w:highlight w:val="green"/>
          <w:u w:val="single"/>
          <w:bdr w:val="single" w:sz="8" w:space="0" w:color="auto"/>
        </w:rPr>
        <w:t>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both of these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p>
    <w:sectPr w:rsidR="00E42E4C" w:rsidRPr="000066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7886"/>
    <w:rsid w:val="000029E3"/>
    <w:rsid w:val="000029E8"/>
    <w:rsid w:val="00004225"/>
    <w:rsid w:val="00006648"/>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8C8"/>
    <w:rsid w:val="001B73E3"/>
    <w:rsid w:val="001C316D"/>
    <w:rsid w:val="001D1A0D"/>
    <w:rsid w:val="001D36BF"/>
    <w:rsid w:val="001D3F86"/>
    <w:rsid w:val="001D46A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442"/>
    <w:rsid w:val="00351841"/>
    <w:rsid w:val="003624A6"/>
    <w:rsid w:val="00364ADF"/>
    <w:rsid w:val="00365C8D"/>
    <w:rsid w:val="003670D9"/>
    <w:rsid w:val="00370B41"/>
    <w:rsid w:val="00371B27"/>
    <w:rsid w:val="003726C3"/>
    <w:rsid w:val="00375D2E"/>
    <w:rsid w:val="00383071"/>
    <w:rsid w:val="00383B19"/>
    <w:rsid w:val="00384CBC"/>
    <w:rsid w:val="00386B4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6981"/>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7AA"/>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B3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0BA4"/>
    <w:rsid w:val="00EB33FF"/>
    <w:rsid w:val="00EB3D1A"/>
    <w:rsid w:val="00EC2759"/>
    <w:rsid w:val="00EC7106"/>
    <w:rsid w:val="00ED0120"/>
    <w:rsid w:val="00ED3BBA"/>
    <w:rsid w:val="00ED4E12"/>
    <w:rsid w:val="00EE051B"/>
    <w:rsid w:val="00EE54B4"/>
    <w:rsid w:val="00EF1AD8"/>
    <w:rsid w:val="00EF2B5C"/>
    <w:rsid w:val="00EF7794"/>
    <w:rsid w:val="00EF7886"/>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51587D"/>
  <w14:defaultImageDpi w14:val="300"/>
  <w15:docId w15:val="{2715CB7C-6A4E-F74E-AAE3-8BB33ED81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17A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317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17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A317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A317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317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17AA"/>
  </w:style>
  <w:style w:type="character" w:customStyle="1" w:styleId="Heading1Char">
    <w:name w:val="Heading 1 Char"/>
    <w:aliases w:val="Pocket Char"/>
    <w:basedOn w:val="DefaultParagraphFont"/>
    <w:link w:val="Heading1"/>
    <w:uiPriority w:val="9"/>
    <w:rsid w:val="00A317A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317A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A317A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A317A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317AA"/>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A317AA"/>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A317A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317A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A317AA"/>
    <w:rPr>
      <w:color w:val="auto"/>
      <w:u w:val="none"/>
    </w:rPr>
  </w:style>
  <w:style w:type="paragraph" w:styleId="DocumentMap">
    <w:name w:val="Document Map"/>
    <w:basedOn w:val="Normal"/>
    <w:link w:val="DocumentMapChar"/>
    <w:uiPriority w:val="99"/>
    <w:semiHidden/>
    <w:unhideWhenUsed/>
    <w:rsid w:val="00A317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17AA"/>
    <w:rPr>
      <w:rFonts w:ascii="Lucida Grande" w:hAnsi="Lucida Grande" w:cs="Lucida Grande"/>
    </w:rPr>
  </w:style>
  <w:style w:type="paragraph" w:customStyle="1" w:styleId="Emphasis1">
    <w:name w:val="Emphasis1"/>
    <w:basedOn w:val="Normal"/>
    <w:link w:val="Emphasis"/>
    <w:uiPriority w:val="20"/>
    <w:qFormat/>
    <w:rsid w:val="00EF788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EF7886"/>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EF7886"/>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EF7886"/>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F7886"/>
    <w:rPr>
      <w:sz w:val="26"/>
      <w:u w:val="single"/>
    </w:rPr>
  </w:style>
  <w:style w:type="paragraph" w:styleId="Header">
    <w:name w:val="header"/>
    <w:basedOn w:val="Normal"/>
    <w:link w:val="HeaderChar"/>
    <w:uiPriority w:val="99"/>
    <w:unhideWhenUsed/>
    <w:rsid w:val="00EF7886"/>
    <w:pPr>
      <w:tabs>
        <w:tab w:val="center" w:pos="4680"/>
        <w:tab w:val="right" w:pos="9360"/>
      </w:tabs>
    </w:pPr>
  </w:style>
  <w:style w:type="character" w:customStyle="1" w:styleId="HeaderChar">
    <w:name w:val="Header Char"/>
    <w:basedOn w:val="DefaultParagraphFont"/>
    <w:link w:val="Header"/>
    <w:uiPriority w:val="99"/>
    <w:rsid w:val="00EF7886"/>
    <w:rPr>
      <w:rFonts w:ascii="Calibri" w:hAnsi="Calibri"/>
      <w:sz w:val="22"/>
    </w:rPr>
  </w:style>
  <w:style w:type="paragraph" w:styleId="Footer">
    <w:name w:val="footer"/>
    <w:basedOn w:val="Normal"/>
    <w:link w:val="FooterChar"/>
    <w:uiPriority w:val="99"/>
    <w:unhideWhenUsed/>
    <w:rsid w:val="00EF7886"/>
    <w:pPr>
      <w:tabs>
        <w:tab w:val="center" w:pos="4680"/>
        <w:tab w:val="right" w:pos="9360"/>
      </w:tabs>
    </w:pPr>
  </w:style>
  <w:style w:type="character" w:customStyle="1" w:styleId="FooterChar">
    <w:name w:val="Footer Char"/>
    <w:basedOn w:val="DefaultParagraphFont"/>
    <w:link w:val="Footer"/>
    <w:uiPriority w:val="99"/>
    <w:rsid w:val="00EF7886"/>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21</Pages>
  <Words>14794</Words>
  <Characters>84332</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98929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22RohanThakur</cp:lastModifiedBy>
  <cp:revision>11</cp:revision>
  <dcterms:created xsi:type="dcterms:W3CDTF">2021-12-18T19:09:00Z</dcterms:created>
  <dcterms:modified xsi:type="dcterms:W3CDTF">2022-01-07T22:43:00Z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