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2F6FC" w14:textId="0DE41CE5" w:rsidR="002F3138" w:rsidRDefault="002F3138" w:rsidP="009B5060">
      <w:pPr>
        <w:pStyle w:val="Heading3"/>
      </w:pPr>
      <w:r>
        <w:t>1</w:t>
      </w:r>
    </w:p>
    <w:p w14:paraId="5C5119EC" w14:textId="77777777" w:rsidR="002F3138" w:rsidRPr="00EA34BD" w:rsidRDefault="002F3138" w:rsidP="002F3138">
      <w:pPr>
        <w:pStyle w:val="Heading4"/>
      </w:pPr>
      <w:r>
        <w:t>Appropriations pass now but floor time and bipartisanship are key</w:t>
      </w:r>
    </w:p>
    <w:p w14:paraId="2E5C6886" w14:textId="77777777" w:rsidR="002F3138" w:rsidRDefault="002F3138" w:rsidP="002F3138">
      <w:r w:rsidRPr="0099154D">
        <w:rPr>
          <w:rStyle w:val="Style13ptBold"/>
        </w:rPr>
        <w:t>Bolton 1/13</w:t>
      </w:r>
      <w:r>
        <w:t xml:space="preserve"> [Alexander, staff reporter for The Hill, “Negotiators report progress toward 2022 spending deal” https://thehill.com/policy/finance/589599-negotiators-report-progress-on-reaching-2022-spending-deal]</w:t>
      </w:r>
    </w:p>
    <w:p w14:paraId="2A22A4D6" w14:textId="77777777" w:rsidR="002F3138" w:rsidRDefault="002F3138" w:rsidP="002F3138">
      <w:r w:rsidRPr="00CF2E78">
        <w:rPr>
          <w:rStyle w:val="StyleUnderline"/>
        </w:rPr>
        <w:t xml:space="preserve">Senate and House </w:t>
      </w:r>
      <w:r w:rsidRPr="00CF2E78">
        <w:rPr>
          <w:rStyle w:val="StyleUnderline"/>
          <w:highlight w:val="cyan"/>
        </w:rPr>
        <w:t>negotiators</w:t>
      </w:r>
      <w:r w:rsidRPr="00CF2E78">
        <w:rPr>
          <w:rStyle w:val="StyleUnderline"/>
        </w:rPr>
        <w:t xml:space="preserve"> say they </w:t>
      </w:r>
      <w:r w:rsidRPr="00CF2E78">
        <w:rPr>
          <w:rStyle w:val="StyleUnderline"/>
          <w:highlight w:val="cyan"/>
        </w:rPr>
        <w:t xml:space="preserve">are getting </w:t>
      </w:r>
      <w:r w:rsidRPr="00CF2E78">
        <w:rPr>
          <w:rStyle w:val="Emphasis"/>
          <w:highlight w:val="cyan"/>
        </w:rPr>
        <w:t>close</w:t>
      </w:r>
      <w:r w:rsidRPr="00CF2E78">
        <w:rPr>
          <w:rStyle w:val="Emphasis"/>
        </w:rPr>
        <w:t>r</w:t>
      </w:r>
      <w:r w:rsidRPr="00CF2E78">
        <w:rPr>
          <w:rStyle w:val="Emphasis"/>
          <w:highlight w:val="cyan"/>
        </w:rPr>
        <w:t xml:space="preserve"> to a deal</w:t>
      </w:r>
      <w:r w:rsidRPr="00CF2E78">
        <w:rPr>
          <w:rStyle w:val="StyleUnderline"/>
        </w:rPr>
        <w:t xml:space="preserve"> on setting the top-line spending number for an appropriations package</w:t>
      </w:r>
      <w:r>
        <w:t xml:space="preserve"> </w:t>
      </w:r>
      <w:r w:rsidRPr="00CF2E78">
        <w:rPr>
          <w:rStyle w:val="StyleUnderline"/>
        </w:rPr>
        <w:t>to</w:t>
      </w:r>
      <w:r>
        <w:t xml:space="preserve"> fund government past Feb. 18 and </w:t>
      </w:r>
      <w:r w:rsidRPr="00CF2E78">
        <w:rPr>
          <w:rStyle w:val="StyleUnderline"/>
        </w:rPr>
        <w:t>avoid a shutdown</w:t>
      </w:r>
      <w:r>
        <w:t xml:space="preserve">.  </w:t>
      </w:r>
    </w:p>
    <w:p w14:paraId="0E1A7C83" w14:textId="77777777" w:rsidR="002F3138" w:rsidRDefault="002F3138" w:rsidP="002F3138">
      <w:r>
        <w:t xml:space="preserve">The </w:t>
      </w:r>
      <w:r w:rsidRPr="00CF2E78">
        <w:rPr>
          <w:rStyle w:val="StyleUnderline"/>
        </w:rPr>
        <w:t>top Democrats and Republicans</w:t>
      </w:r>
      <w:r>
        <w:t xml:space="preserve"> on the Senate and House Appropriations Committees </w:t>
      </w:r>
      <w:r w:rsidRPr="00CF2E78">
        <w:rPr>
          <w:rStyle w:val="StyleUnderline"/>
        </w:rPr>
        <w:t>met Thursday morning to chart a path for reaching agreement</w:t>
      </w:r>
      <w:r>
        <w:t xml:space="preserve"> on a fiscal year 2022 omnibus government funding bill and said they would meet again soon.  </w:t>
      </w:r>
    </w:p>
    <w:p w14:paraId="29276E1B" w14:textId="77777777" w:rsidR="002F3138" w:rsidRDefault="002F3138" w:rsidP="002F3138">
      <w:r w:rsidRPr="00CF2E78">
        <w:rPr>
          <w:rStyle w:val="StyleUnderline"/>
          <w:highlight w:val="cyan"/>
        </w:rPr>
        <w:t>Negotiators</w:t>
      </w:r>
      <w:r w:rsidRPr="00CF2E78">
        <w:rPr>
          <w:rStyle w:val="StyleUnderline"/>
        </w:rPr>
        <w:t xml:space="preserve"> in the so-called “Four Corners” say they’re </w:t>
      </w:r>
      <w:r w:rsidRPr="00CF2E78">
        <w:rPr>
          <w:rStyle w:val="Emphasis"/>
          <w:highlight w:val="cyan"/>
        </w:rPr>
        <w:t>optimistic</w:t>
      </w:r>
      <w:r w:rsidRPr="00CF2E78">
        <w:rPr>
          <w:rStyle w:val="StyleUnderline"/>
          <w:highlight w:val="cyan"/>
        </w:rPr>
        <w:t xml:space="preserve"> about reaching an agreement</w:t>
      </w:r>
      <w:r>
        <w:t xml:space="preserve">.  </w:t>
      </w:r>
    </w:p>
    <w:p w14:paraId="68B7C458" w14:textId="77777777" w:rsidR="002F3138" w:rsidRDefault="002F3138" w:rsidP="002F3138">
      <w:r>
        <w:t xml:space="preserve">“I </w:t>
      </w:r>
      <w:r w:rsidRPr="00CF2E78">
        <w:t>think</w:t>
      </w:r>
      <w:r w:rsidRPr="00CF2E78">
        <w:rPr>
          <w:rStyle w:val="StyleUnderline"/>
        </w:rPr>
        <w:t xml:space="preserve"> of </w:t>
      </w:r>
      <w:r w:rsidRPr="00CF2E78">
        <w:rPr>
          <w:rStyle w:val="Emphasis"/>
        </w:rPr>
        <w:t xml:space="preserve">we </w:t>
      </w:r>
      <w:r w:rsidRPr="00CF2E78">
        <w:rPr>
          <w:rStyle w:val="Emphasis"/>
          <w:highlight w:val="cyan"/>
        </w:rPr>
        <w:t>have a good chance</w:t>
      </w:r>
      <w:r w:rsidRPr="00CF2E78">
        <w:rPr>
          <w:rStyle w:val="StyleUnderline"/>
          <w:highlight w:val="cyan"/>
        </w:rPr>
        <w:t xml:space="preserve"> coming together</w:t>
      </w:r>
      <w:r w:rsidRPr="00CF2E78">
        <w:rPr>
          <w:rStyle w:val="StyleUnderline"/>
        </w:rPr>
        <w:t xml:space="preserve"> on this</w:t>
      </w:r>
      <w:r>
        <w:t xml:space="preserve">,” Rep. Kay Granger (Texas), </w:t>
      </w:r>
      <w:r w:rsidRPr="00CF2E78">
        <w:rPr>
          <w:rStyle w:val="StyleUnderline"/>
        </w:rPr>
        <w:t>the top-ranking Republican on the House Appropriations Committee</w:t>
      </w:r>
      <w:r>
        <w:t xml:space="preserve">, told reporters as she headed into the meeting. </w:t>
      </w:r>
    </w:p>
    <w:p w14:paraId="6CF44932" w14:textId="77777777" w:rsidR="002F3138" w:rsidRPr="00CF2E78" w:rsidRDefault="002F3138" w:rsidP="002F3138">
      <w:pPr>
        <w:rPr>
          <w:rStyle w:val="Emphasis"/>
        </w:rPr>
      </w:pPr>
      <w:r>
        <w:t xml:space="preserve">One Democratic senator said he had been told that Senate Appropriations Committee Chairman Pat </w:t>
      </w:r>
      <w:r w:rsidRPr="00CF2E78">
        <w:rPr>
          <w:rStyle w:val="StyleUnderline"/>
        </w:rPr>
        <w:t>Leahy</w:t>
      </w:r>
      <w:r>
        <w:t xml:space="preserve"> (D-Vt.) </w:t>
      </w:r>
      <w:r w:rsidRPr="00CF2E78">
        <w:rPr>
          <w:rStyle w:val="StyleUnderline"/>
        </w:rPr>
        <w:t>and</w:t>
      </w:r>
      <w:r>
        <w:t xml:space="preserve"> Sen. Richard </w:t>
      </w:r>
      <w:r w:rsidRPr="00CF2E78">
        <w:rPr>
          <w:rStyle w:val="StyleUnderline"/>
        </w:rPr>
        <w:t>Shelby</w:t>
      </w:r>
      <w:r>
        <w:t xml:space="preserve"> (Ala.), the top-ranking Republican on the Senate panel, </w:t>
      </w:r>
      <w:r w:rsidRPr="00CF2E78">
        <w:rPr>
          <w:rStyle w:val="Emphasis"/>
          <w:highlight w:val="cyan"/>
        </w:rPr>
        <w:t>already</w:t>
      </w:r>
      <w:r w:rsidRPr="00CF2E78">
        <w:rPr>
          <w:rStyle w:val="Emphasis"/>
        </w:rPr>
        <w:t xml:space="preserve"> </w:t>
      </w:r>
      <w:r w:rsidRPr="00CF2E78">
        <w:rPr>
          <w:rStyle w:val="Emphasis"/>
          <w:highlight w:val="cyan"/>
        </w:rPr>
        <w:t>have a tentative deal</w:t>
      </w:r>
      <w:r w:rsidRPr="00CF2E78">
        <w:rPr>
          <w:rStyle w:val="StyleUnderline"/>
        </w:rPr>
        <w:t xml:space="preserve"> on the parameters</w:t>
      </w:r>
      <w:r>
        <w:t xml:space="preserve"> of the legislation </w:t>
      </w:r>
      <w:r w:rsidRPr="00CF2E78">
        <w:rPr>
          <w:rStyle w:val="StyleUnderline"/>
          <w:highlight w:val="cyan"/>
        </w:rPr>
        <w:t>and now need to</w:t>
      </w:r>
      <w:r w:rsidRPr="00CF2E78">
        <w:rPr>
          <w:rStyle w:val="StyleUnderline"/>
        </w:rPr>
        <w:t xml:space="preserve"> </w:t>
      </w:r>
      <w:r w:rsidRPr="00CF2E78">
        <w:rPr>
          <w:rStyle w:val="Emphasis"/>
        </w:rPr>
        <w:t>bring</w:t>
      </w:r>
      <w:r w:rsidRPr="00CF2E78">
        <w:rPr>
          <w:rStyle w:val="StyleUnderline"/>
        </w:rPr>
        <w:t xml:space="preserve"> </w:t>
      </w:r>
      <w:r w:rsidRPr="00CF2E78">
        <w:rPr>
          <w:rStyle w:val="Emphasis"/>
        </w:rPr>
        <w:t xml:space="preserve">their </w:t>
      </w:r>
      <w:r w:rsidRPr="00CF2E78">
        <w:rPr>
          <w:rStyle w:val="Emphasis"/>
          <w:highlight w:val="cyan"/>
        </w:rPr>
        <w:t>House</w:t>
      </w:r>
      <w:r w:rsidRPr="00CF2E78">
        <w:rPr>
          <w:rStyle w:val="Emphasis"/>
        </w:rPr>
        <w:t xml:space="preserve"> counterparts </w:t>
      </w:r>
      <w:r w:rsidRPr="00CF2E78">
        <w:rPr>
          <w:rStyle w:val="Emphasis"/>
          <w:highlight w:val="cyan"/>
        </w:rPr>
        <w:t>on board.</w:t>
      </w:r>
      <w:r w:rsidRPr="00CF2E78">
        <w:rPr>
          <w:rStyle w:val="Emphasis"/>
        </w:rPr>
        <w:t xml:space="preserve">   </w:t>
      </w:r>
    </w:p>
    <w:p w14:paraId="72A8EC36" w14:textId="77777777" w:rsidR="002F3138" w:rsidRDefault="002F3138" w:rsidP="002F3138">
      <w:r>
        <w:t xml:space="preserve">Leahy told The Hill before the meeting that “we’re trying to” get an agreement between Senate and House negotiators wrapped up soon.   </w:t>
      </w:r>
    </w:p>
    <w:p w14:paraId="557AC6EE" w14:textId="77777777" w:rsidR="002F3138" w:rsidRDefault="002F3138" w:rsidP="002F3138">
      <w:r>
        <w:t>“</w:t>
      </w:r>
      <w:r w:rsidRPr="00CF2E78">
        <w:rPr>
          <w:rStyle w:val="Emphasis"/>
          <w:highlight w:val="cyan"/>
        </w:rPr>
        <w:t>We realize time is running out</w:t>
      </w:r>
      <w:r>
        <w:t xml:space="preserve">,” he said.  </w:t>
      </w:r>
    </w:p>
    <w:p w14:paraId="622E8747" w14:textId="77777777" w:rsidR="002F3138" w:rsidRDefault="002F3138" w:rsidP="002F3138">
      <w:r>
        <w:t xml:space="preserve">Leahy, however, declined to comment on any understandings he has with Shelby or on the negotiating dynamics between the Senate and House.   </w:t>
      </w:r>
    </w:p>
    <w:p w14:paraId="2E08A16F" w14:textId="77777777" w:rsidR="002F3138" w:rsidRPr="00CF2E78" w:rsidRDefault="002F3138" w:rsidP="002F3138">
      <w:pPr>
        <w:rPr>
          <w:rStyle w:val="StyleUnderline"/>
        </w:rPr>
      </w:pPr>
      <w:r w:rsidRPr="00CF2E78">
        <w:rPr>
          <w:rStyle w:val="StyleUnderline"/>
        </w:rPr>
        <w:t>Shelby told reporters</w:t>
      </w:r>
      <w:r>
        <w:t xml:space="preserve"> after the meeting that Congress’s top-four </w:t>
      </w:r>
      <w:r w:rsidRPr="00CF2E78">
        <w:rPr>
          <w:rStyle w:val="StyleUnderline"/>
          <w:highlight w:val="cyan"/>
        </w:rPr>
        <w:t>appropriators</w:t>
      </w:r>
      <w:r w:rsidRPr="00CF2E78">
        <w:rPr>
          <w:rStyle w:val="StyleUnderline"/>
        </w:rPr>
        <w:t xml:space="preserve"> had </w:t>
      </w:r>
      <w:r w:rsidRPr="00CF2E78">
        <w:rPr>
          <w:rStyle w:val="StyleUnderline"/>
          <w:highlight w:val="cyan"/>
        </w:rPr>
        <w:t>laid out the path</w:t>
      </w:r>
      <w:r w:rsidRPr="00CF2E78">
        <w:rPr>
          <w:rStyle w:val="StyleUnderline"/>
        </w:rPr>
        <w:t xml:space="preserve"> for the talks, </w:t>
      </w:r>
      <w:r w:rsidRPr="00CF2E78">
        <w:rPr>
          <w:rStyle w:val="StyleUnderline"/>
          <w:highlight w:val="cyan"/>
        </w:rPr>
        <w:t xml:space="preserve">something they </w:t>
      </w:r>
      <w:r w:rsidRPr="00CF2E78">
        <w:rPr>
          <w:rStyle w:val="Emphasis"/>
          <w:highlight w:val="cyan"/>
        </w:rPr>
        <w:t>hadn’t done before</w:t>
      </w:r>
      <w:r w:rsidRPr="00CF2E78">
        <w:rPr>
          <w:rStyle w:val="StyleUnderline"/>
        </w:rPr>
        <w:t xml:space="preserve">.  </w:t>
      </w:r>
    </w:p>
    <w:p w14:paraId="1C25F5B8" w14:textId="77777777" w:rsidR="002F3138" w:rsidRDefault="002F3138" w:rsidP="002F3138">
      <w:r>
        <w:t xml:space="preserve">“The four of us had constructive talks of where we go and how we get there and how we start,” he said. “We hadn’t worked that out yet.” </w:t>
      </w:r>
    </w:p>
    <w:p w14:paraId="775057E0" w14:textId="77777777" w:rsidR="002F3138" w:rsidRDefault="002F3138" w:rsidP="002F3138">
      <w:r>
        <w:t>“</w:t>
      </w:r>
      <w:r w:rsidRPr="00CF2E78">
        <w:rPr>
          <w:rStyle w:val="StyleUnderline"/>
        </w:rPr>
        <w:t>We’ll continue to talk and meet</w:t>
      </w:r>
      <w:r>
        <w:t xml:space="preserve">,” he said, adding that Leahy and House Appropriations Committee Chairwoman Rosa DeLauro (D-Conn.) will reconvene the group soon to resume negotiations.  </w:t>
      </w:r>
    </w:p>
    <w:p w14:paraId="604829E1" w14:textId="77777777" w:rsidR="002F3138" w:rsidRDefault="002F3138" w:rsidP="002F3138">
      <w:r>
        <w:t xml:space="preserve">Shelby warned that </w:t>
      </w:r>
      <w:r w:rsidRPr="00CF2E78">
        <w:rPr>
          <w:rStyle w:val="StyleUnderline"/>
        </w:rPr>
        <w:t>another stopgap funding measures is “looming</w:t>
      </w:r>
      <w:r>
        <w:t xml:space="preserve">” if they fail to hammer out a deal by early next month.  </w:t>
      </w:r>
    </w:p>
    <w:p w14:paraId="4B7B802B" w14:textId="77777777" w:rsidR="002F3138" w:rsidRPr="00CF2E78" w:rsidRDefault="002F3138" w:rsidP="002F3138">
      <w:pPr>
        <w:rPr>
          <w:rStyle w:val="StyleUnderline"/>
        </w:rPr>
      </w:pPr>
      <w:r w:rsidRPr="00CF2E78">
        <w:rPr>
          <w:rStyle w:val="StyleUnderline"/>
        </w:rPr>
        <w:t xml:space="preserve">Leahy described the meeting as a “worthwhile discussion” and said he hoped to get a deal done in the next few weeks.  </w:t>
      </w:r>
    </w:p>
    <w:p w14:paraId="5BF0CCE2" w14:textId="77777777" w:rsidR="002F3138" w:rsidRDefault="002F3138" w:rsidP="002F3138">
      <w:r>
        <w:t xml:space="preserve">Leahy and Shelby met with Senate Majority Leader Charles Schumer (D-N.Y.) and Minority Leader Mitch McConnell (R-Ky.) Wednesday to discuss the parameters of the spending package, which is weeks behind schedule.  </w:t>
      </w:r>
    </w:p>
    <w:p w14:paraId="3FF0DD15" w14:textId="77777777" w:rsidR="002F3138" w:rsidRDefault="002F3138" w:rsidP="002F3138">
      <w:r>
        <w:lastRenderedPageBreak/>
        <w:t xml:space="preserve">The 2021 fiscal year ended at the end of September and lawmakers uncharacteristically left Washington for Christmas without passing the annual appropriations bills because Democrats were focused on finishing work on President Biden’s sweeping climate and social spending bill, Build Back Better, which remains stalled in the Senate.   </w:t>
      </w:r>
    </w:p>
    <w:p w14:paraId="165E4673" w14:textId="77777777" w:rsidR="002F3138" w:rsidRDefault="002F3138" w:rsidP="002F3138">
      <w:r>
        <w:t xml:space="preserve">The Senate is scheduled to be in recess next week in observance of Martin Luther King Jr. Day but DeLauro said the group would meet again soon in order to have a better chance of reaching a deal by Feb. 18. </w:t>
      </w:r>
    </w:p>
    <w:p w14:paraId="39C158C2" w14:textId="77777777" w:rsidR="002F3138" w:rsidRDefault="002F3138" w:rsidP="002F3138">
      <w:r>
        <w:t>“That’s my goal,” she said. “</w:t>
      </w:r>
      <w:r w:rsidRPr="00CF2E78">
        <w:rPr>
          <w:rStyle w:val="StyleUnderline"/>
          <w:highlight w:val="cyan"/>
        </w:rPr>
        <w:t>We’re going to continue speaking</w:t>
      </w:r>
      <w:r>
        <w:t xml:space="preserve">.”   </w:t>
      </w:r>
    </w:p>
    <w:p w14:paraId="4976E00B" w14:textId="77777777" w:rsidR="002F3138" w:rsidRPr="00EA34BD" w:rsidRDefault="002F3138" w:rsidP="002F3138">
      <w:r>
        <w:t xml:space="preserve">Asked if she feels more hopeful after the meeting, she said “I’m hopeful always.”  </w:t>
      </w:r>
    </w:p>
    <w:p w14:paraId="707DF077" w14:textId="77777777" w:rsidR="002F3138" w:rsidRPr="00B32E6C" w:rsidRDefault="002F3138" w:rsidP="002F3138">
      <w:pPr>
        <w:pStyle w:val="Heading4"/>
      </w:pPr>
      <w:r>
        <w:t xml:space="preserve">Large </w:t>
      </w:r>
      <w:r w:rsidRPr="007E2990">
        <w:rPr>
          <w:u w:val="single"/>
        </w:rPr>
        <w:t>President-led</w:t>
      </w:r>
      <w:r>
        <w:t xml:space="preserve"> national space policies incite </w:t>
      </w:r>
      <w:r w:rsidRPr="00B433B4">
        <w:rPr>
          <w:u w:val="single"/>
        </w:rPr>
        <w:t>immense</w:t>
      </w:r>
      <w:r>
        <w:t xml:space="preserve"> partisan backlash that spills over to kill the entire political agenda </w:t>
      </w:r>
    </w:p>
    <w:p w14:paraId="2A7F09B5" w14:textId="77777777" w:rsidR="002F3138" w:rsidRPr="00FE3CE1" w:rsidRDefault="002F3138" w:rsidP="002F3138">
      <w:pPr>
        <w:rPr>
          <w:rStyle w:val="Style13ptBold"/>
          <w:b w:val="0"/>
          <w:bCs w:val="0"/>
        </w:rPr>
      </w:pPr>
      <w:r>
        <w:rPr>
          <w:rStyle w:val="Style13ptBold"/>
        </w:rPr>
        <w:t xml:space="preserve">Dreier 16 </w:t>
      </w:r>
      <w:r>
        <w:rPr>
          <w:rStyle w:val="Style13ptBold"/>
          <w:b w:val="0"/>
          <w:bCs w:val="0"/>
        </w:rPr>
        <w:t>[Casey Dreier, Chief Advocate &amp; Senior Space Policy Adviser for The Planetary Society, April 13, 2016. “Does Presidential Intervention Undermine Consensus for NASA?” https://www.planetary.org/blogs/casey-dreier/2016/0413-does-a-strong-president-help-or-hurt-consensus-on-NASA.html]</w:t>
      </w:r>
    </w:p>
    <w:p w14:paraId="66A41D9F" w14:textId="77777777" w:rsidR="002F3138" w:rsidRPr="00FE3CE1" w:rsidRDefault="002F3138" w:rsidP="002F3138">
      <w:pPr>
        <w:rPr>
          <w:rStyle w:val="StyleUnderline"/>
        </w:rPr>
      </w:pPr>
      <w:r w:rsidRPr="00FE3CE1">
        <w:t xml:space="preserve">To see how this happens, I recommend reading the book </w:t>
      </w:r>
      <w:r w:rsidRPr="00554BFE">
        <w:t>“</w:t>
      </w:r>
      <w:hyperlink r:id="rId6" w:history="1">
        <w:r w:rsidRPr="00554BFE">
          <w:rPr>
            <w:rStyle w:val="Hyperlink"/>
          </w:rPr>
          <w:t>Beyond Ideology</w:t>
        </w:r>
      </w:hyperlink>
      <w:r w:rsidRPr="00554BFE">
        <w:t xml:space="preserve">” by Frances Lee. The author’s larger premise is that issues having no intrinsic relation to stated party ideology have become increasingly polarized in recent years. This is a function of the two party nature of </w:t>
      </w:r>
      <w:r w:rsidRPr="00554BFE">
        <w:rPr>
          <w:rStyle w:val="StyleUnderline"/>
          <w:highlight w:val="cyan"/>
        </w:rPr>
        <w:t>our political system</w:t>
      </w:r>
      <w:r w:rsidRPr="00554BFE">
        <w:t xml:space="preserve">. </w:t>
      </w:r>
      <w:r w:rsidRPr="00554BFE">
        <w:rPr>
          <w:rStyle w:val="StyleUnderline"/>
        </w:rPr>
        <w:t xml:space="preserve">If your party coalition wins, the other one loses. </w:t>
      </w:r>
      <w:r w:rsidRPr="00554BFE">
        <w:rPr>
          <w:rStyle w:val="Emphasis"/>
        </w:rPr>
        <w:t>It’s</w:t>
      </w:r>
      <w:r>
        <w:rPr>
          <w:rStyle w:val="Emphasis"/>
        </w:rPr>
        <w:t xml:space="preserve"> [It </w:t>
      </w:r>
      <w:r w:rsidRPr="00554BFE">
        <w:rPr>
          <w:rStyle w:val="Emphasis"/>
          <w:highlight w:val="cyan"/>
        </w:rPr>
        <w:t>is</w:t>
      </w:r>
      <w:r>
        <w:rPr>
          <w:rStyle w:val="Emphasis"/>
        </w:rPr>
        <w:t>]</w:t>
      </w:r>
      <w:r w:rsidRPr="00554BFE">
        <w:rPr>
          <w:rStyle w:val="Emphasis"/>
        </w:rPr>
        <w:t xml:space="preserve"> </w:t>
      </w:r>
      <w:r w:rsidRPr="00FE3CE1">
        <w:rPr>
          <w:rStyle w:val="Emphasis"/>
          <w:highlight w:val="cyan"/>
        </w:rPr>
        <w:t>zero-sum</w:t>
      </w:r>
      <w:r w:rsidRPr="00FE3CE1">
        <w:t xml:space="preserve">. </w:t>
      </w:r>
      <w:r w:rsidRPr="00554BFE">
        <w:rPr>
          <w:rStyle w:val="StyleUnderline"/>
          <w:highlight w:val="cyan"/>
        </w:rPr>
        <w:t xml:space="preserve">Your party can </w:t>
      </w:r>
      <w:r w:rsidRPr="00554BFE">
        <w:rPr>
          <w:rStyle w:val="StyleUnderline"/>
        </w:rPr>
        <w:t>win</w:t>
      </w:r>
      <w:r w:rsidRPr="00FE3CE1">
        <w:rPr>
          <w:rStyle w:val="StyleUnderline"/>
        </w:rPr>
        <w:t xml:space="preserve"> in one of </w:t>
      </w:r>
      <w:r w:rsidRPr="00554BFE">
        <w:rPr>
          <w:rStyle w:val="StyleUnderline"/>
        </w:rPr>
        <w:t>two ways: you can make a better pitch to voters by demonstrating the superiority of your agenda; or</w:t>
      </w:r>
      <w:r w:rsidRPr="00554BFE">
        <w:t xml:space="preserve"> </w:t>
      </w:r>
      <w:r w:rsidRPr="00554BFE">
        <w:rPr>
          <w:rStyle w:val="StyleUnderline"/>
        </w:rPr>
        <w:t>you</w:t>
      </w:r>
      <w:r w:rsidRPr="00B433B4">
        <w:rPr>
          <w:rStyle w:val="StyleUnderline"/>
        </w:rPr>
        <w:t xml:space="preserve"> can </w:t>
      </w:r>
      <w:r w:rsidRPr="00FE3CE1">
        <w:rPr>
          <w:rStyle w:val="Emphasis"/>
          <w:highlight w:val="cyan"/>
        </w:rPr>
        <w:t xml:space="preserve">undermine and stymie the </w:t>
      </w:r>
      <w:r w:rsidRPr="00554BFE">
        <w:rPr>
          <w:rStyle w:val="Emphasis"/>
          <w:highlight w:val="cyan"/>
        </w:rPr>
        <w:t>agenda</w:t>
      </w:r>
      <w:r w:rsidRPr="00554BFE">
        <w:rPr>
          <w:highlight w:val="cyan"/>
        </w:rPr>
        <w:t xml:space="preserve"> </w:t>
      </w:r>
      <w:r w:rsidRPr="00554BFE">
        <w:rPr>
          <w:rStyle w:val="StyleUnderline"/>
          <w:highlight w:val="cyan"/>
        </w:rPr>
        <w:t>of the opposition</w:t>
      </w:r>
      <w:r w:rsidRPr="00FE3CE1">
        <w:rPr>
          <w:rStyle w:val="StyleUnderline"/>
        </w:rPr>
        <w:t xml:space="preserve"> party</w:t>
      </w:r>
      <w:r w:rsidRPr="00FE3CE1">
        <w:t xml:space="preserve">, making them unpopular with voters, and pick up the seats that they lose. Since you’re the only other political party, you gain in either scenario. I’m not sure if you’ve noticed, but </w:t>
      </w:r>
      <w:r w:rsidRPr="00FE3CE1">
        <w:rPr>
          <w:rStyle w:val="StyleUnderline"/>
          <w:highlight w:val="cyan"/>
        </w:rPr>
        <w:t>th</w:t>
      </w:r>
      <w:r w:rsidRPr="00554BFE">
        <w:rPr>
          <w:rStyle w:val="StyleUnderline"/>
          <w:highlight w:val="cyan"/>
        </w:rPr>
        <w:t>e</w:t>
      </w:r>
      <w:r w:rsidRPr="00554BFE">
        <w:rPr>
          <w:highlight w:val="cyan"/>
        </w:rPr>
        <w:t xml:space="preserve"> “</w:t>
      </w:r>
      <w:r w:rsidRPr="00FE3CE1">
        <w:rPr>
          <w:rStyle w:val="Emphasis"/>
          <w:highlight w:val="cyan"/>
        </w:rPr>
        <w:t xml:space="preserve">undermine </w:t>
      </w:r>
      <w:r w:rsidRPr="001C1FFD">
        <w:rPr>
          <w:rStyle w:val="Emphasis"/>
        </w:rPr>
        <w:t>and stymie</w:t>
      </w:r>
      <w:r w:rsidRPr="001C1FFD">
        <w:t xml:space="preserve">” </w:t>
      </w:r>
      <w:r w:rsidRPr="00554BFE">
        <w:rPr>
          <w:rStyle w:val="StyleUnderline"/>
          <w:highlight w:val="cyan"/>
        </w:rPr>
        <w:t xml:space="preserve">approach </w:t>
      </w:r>
      <w:r w:rsidRPr="00FE3CE1">
        <w:rPr>
          <w:rStyle w:val="StyleUnderline"/>
          <w:highlight w:val="cyan"/>
        </w:rPr>
        <w:t xml:space="preserve">has been </w:t>
      </w:r>
      <w:r w:rsidRPr="00FE3CE1">
        <w:rPr>
          <w:rStyle w:val="Emphasis"/>
          <w:highlight w:val="cyan"/>
        </w:rPr>
        <w:t>popular</w:t>
      </w:r>
      <w:r w:rsidRPr="00FE3CE1">
        <w:t xml:space="preserve"> </w:t>
      </w:r>
      <w:r w:rsidRPr="00FE3CE1">
        <w:rPr>
          <w:rStyle w:val="StyleUnderline"/>
        </w:rPr>
        <w:t xml:space="preserve">for quite some time now </w:t>
      </w:r>
      <w:r w:rsidRPr="00FE3CE1">
        <w:rPr>
          <w:rStyle w:val="StyleUnderline"/>
          <w:highlight w:val="cyan"/>
        </w:rPr>
        <w:t>in</w:t>
      </w:r>
      <w:r w:rsidRPr="00FE3CE1">
        <w:rPr>
          <w:rStyle w:val="StyleUnderline"/>
        </w:rPr>
        <w:t xml:space="preserve"> the U.S. </w:t>
      </w:r>
      <w:r w:rsidRPr="00FE3CE1">
        <w:rPr>
          <w:rStyle w:val="Emphasis"/>
          <w:highlight w:val="cyan"/>
        </w:rPr>
        <w:t>Congress</w:t>
      </w:r>
      <w:r w:rsidRPr="00FE3CE1">
        <w:t xml:space="preserve">. Given this situation, </w:t>
      </w:r>
      <w:r w:rsidRPr="00FE3CE1">
        <w:rPr>
          <w:rStyle w:val="StyleUnderline"/>
        </w:rPr>
        <w:t>the President and their policies naturally become the symbolic target of the opposition party</w:t>
      </w:r>
      <w:r w:rsidRPr="00FE3CE1">
        <w:t xml:space="preserve">. </w:t>
      </w:r>
      <w:r w:rsidRPr="00FE3CE1">
        <w:rPr>
          <w:rStyle w:val="Emphasis"/>
          <w:highlight w:val="cyan"/>
        </w:rPr>
        <w:t>Anything</w:t>
      </w:r>
      <w:r w:rsidRPr="00FE3CE1">
        <w:t xml:space="preserve"> </w:t>
      </w:r>
      <w:r w:rsidRPr="00FE3CE1">
        <w:rPr>
          <w:rStyle w:val="StyleUnderline"/>
          <w:highlight w:val="cyan"/>
        </w:rPr>
        <w:t xml:space="preserve">promoted by the President </w:t>
      </w:r>
      <w:r w:rsidRPr="00B433B4">
        <w:rPr>
          <w:rStyle w:val="StyleUnderline"/>
        </w:rPr>
        <w:t xml:space="preserve">effectively </w:t>
      </w:r>
      <w:r w:rsidRPr="00B433B4">
        <w:rPr>
          <w:rStyle w:val="StyleUnderline"/>
          <w:highlight w:val="cyan"/>
        </w:rPr>
        <w:t>induces</w:t>
      </w:r>
      <w:r w:rsidRPr="00B433B4">
        <w:rPr>
          <w:highlight w:val="cyan"/>
        </w:rPr>
        <w:t xml:space="preserve"> </w:t>
      </w:r>
      <w:r w:rsidRPr="00B433B4">
        <w:rPr>
          <w:rStyle w:val="Emphasis"/>
          <w:highlight w:val="cyan"/>
        </w:rPr>
        <w:t xml:space="preserve">opposition </w:t>
      </w:r>
      <w:r w:rsidRPr="00FE3CE1">
        <w:rPr>
          <w:rStyle w:val="Emphasis"/>
          <w:highlight w:val="cyan"/>
        </w:rPr>
        <w:t>by association</w:t>
      </w:r>
      <w:r w:rsidRPr="00FE3CE1">
        <w:t xml:space="preserve">. Lee demonstrates </w:t>
      </w:r>
      <w:r w:rsidRPr="00FE3CE1">
        <w:rPr>
          <w:rStyle w:val="StyleUnderline"/>
        </w:rPr>
        <w:t>the magnitude of this induced polarization on various types of issues</w:t>
      </w:r>
      <w:r w:rsidRPr="00FE3CE1">
        <w:t xml:space="preserve">. For highly polarized issues like the role of government in the economy, or social issues, the impact is minimal—the opposition has already been clearly defined and generally falls into clearly defined ideologies of the Republican and Democratic parties. But </w:t>
      </w:r>
      <w:r w:rsidRPr="00FE3CE1">
        <w:rPr>
          <w:rStyle w:val="StyleUnderline"/>
          <w:highlight w:val="cyan"/>
        </w:rPr>
        <w:t>for</w:t>
      </w:r>
      <w:r w:rsidRPr="00FE3CE1">
        <w:rPr>
          <w:rStyle w:val="StyleUnderline"/>
        </w:rPr>
        <w:t xml:space="preserve"> </w:t>
      </w:r>
      <w:r w:rsidRPr="00FE3CE1">
        <w:rPr>
          <w:rStyle w:val="StyleUnderline"/>
          <w:highlight w:val="cyan"/>
        </w:rPr>
        <w:t>issues</w:t>
      </w:r>
      <w:r w:rsidRPr="00FE3CE1">
        <w:rPr>
          <w:rStyle w:val="StyleUnderline"/>
        </w:rPr>
        <w:t xml:space="preserve"> that do not fit readily into a predefined political ideology—</w:t>
      </w:r>
      <w:r w:rsidRPr="00FE3CE1">
        <w:rPr>
          <w:rStyle w:val="StyleUnderline"/>
          <w:highlight w:val="cyan"/>
        </w:rPr>
        <w:t xml:space="preserve">like </w:t>
      </w:r>
      <w:r w:rsidRPr="00FE3CE1">
        <w:rPr>
          <w:rStyle w:val="Emphasis"/>
          <w:highlight w:val="cyan"/>
        </w:rPr>
        <w:t>space</w:t>
      </w:r>
      <w:r w:rsidRPr="00FE3CE1">
        <w:t>—</w:t>
      </w:r>
      <w:r w:rsidRPr="00FE3CE1">
        <w:rPr>
          <w:rStyle w:val="StyleUnderline"/>
          <w:highlight w:val="cyan"/>
        </w:rPr>
        <w:t>the induced</w:t>
      </w:r>
      <w:r w:rsidRPr="00FE3CE1">
        <w:t xml:space="preserve"> </w:t>
      </w:r>
      <w:r w:rsidRPr="00FE3CE1">
        <w:rPr>
          <w:rStyle w:val="StyleUnderline"/>
          <w:highlight w:val="cyan"/>
        </w:rPr>
        <w:t xml:space="preserve">polarization by the President </w:t>
      </w:r>
      <w:r w:rsidRPr="00FE3CE1">
        <w:rPr>
          <w:rStyle w:val="Emphasis"/>
          <w:highlight w:val="cyan"/>
        </w:rPr>
        <w:t>can be significant</w:t>
      </w:r>
      <w:r w:rsidRPr="00FE3CE1">
        <w:t xml:space="preserve">. In fact, Lee showed that </w:t>
      </w:r>
      <w:r w:rsidRPr="00FE3CE1">
        <w:rPr>
          <w:rStyle w:val="StyleUnderline"/>
        </w:rPr>
        <w:t>space</w:t>
      </w:r>
      <w:r w:rsidRPr="00FE3CE1">
        <w:t xml:space="preserve">, science, and technology issues </w:t>
      </w:r>
      <w:r w:rsidRPr="00FE3CE1">
        <w:rPr>
          <w:rStyle w:val="StyleUnderline"/>
        </w:rPr>
        <w:t xml:space="preserve">incur the </w:t>
      </w:r>
      <w:r w:rsidRPr="00FE3CE1">
        <w:rPr>
          <w:rStyle w:val="Emphasis"/>
        </w:rPr>
        <w:t>greatest increase in partisanship</w:t>
      </w:r>
      <w:r w:rsidRPr="00FE3CE1">
        <w:t xml:space="preserve"> </w:t>
      </w:r>
      <w:r w:rsidRPr="00FE3CE1">
        <w:rPr>
          <w:rStyle w:val="StyleUnderline"/>
        </w:rPr>
        <w:t>based on their inclusion in the Presidential agenda</w:t>
      </w:r>
      <w:r w:rsidRPr="00FE3CE1">
        <w:t xml:space="preserve">. </w:t>
      </w:r>
      <w:r w:rsidRPr="00FE3CE1">
        <w:rPr>
          <w:rStyle w:val="StyleUnderline"/>
        </w:rPr>
        <w:t xml:space="preserve">One need only look to at the responses by political operatives of the opposing party to the strong human spaceflight proposals by </w:t>
      </w:r>
      <w:hyperlink r:id="rId7" w:history="1">
        <w:r w:rsidRPr="00FE3CE1">
          <w:rPr>
            <w:rStyle w:val="StyleUnderline"/>
          </w:rPr>
          <w:t>Barack Obama in 2010</w:t>
        </w:r>
      </w:hyperlink>
      <w:r w:rsidRPr="00FE3CE1">
        <w:rPr>
          <w:rStyle w:val="StyleUnderline"/>
        </w:rPr>
        <w:t xml:space="preserve">, </w:t>
      </w:r>
      <w:hyperlink r:id="rId8" w:anchor=".Vw3UMRMrKHo" w:history="1">
        <w:r w:rsidRPr="00FE3CE1">
          <w:rPr>
            <w:rStyle w:val="StyleUnderline"/>
          </w:rPr>
          <w:t>George W. Bush in 2004</w:t>
        </w:r>
      </w:hyperlink>
      <w:r w:rsidRPr="00FE3CE1">
        <w:rPr>
          <w:rStyle w:val="StyleUnderline"/>
        </w:rPr>
        <w:t xml:space="preserve">, and </w:t>
      </w:r>
      <w:hyperlink r:id="rId9" w:history="1">
        <w:r w:rsidRPr="00FE3CE1">
          <w:rPr>
            <w:rStyle w:val="StyleUnderline"/>
          </w:rPr>
          <w:t>George H.W. Bush in 1989</w:t>
        </w:r>
      </w:hyperlink>
      <w:r w:rsidRPr="00FE3CE1">
        <w:rPr>
          <w:rStyle w:val="StyleUnderline"/>
        </w:rPr>
        <w:t xml:space="preserve"> to see this </w:t>
      </w:r>
      <w:r w:rsidRPr="007E2990">
        <w:rPr>
          <w:rStyle w:val="StyleUnderline"/>
        </w:rPr>
        <w:t>reflected in recent history</w:t>
      </w:r>
      <w:r w:rsidRPr="007E2990">
        <w:t xml:space="preserve">. </w:t>
      </w:r>
      <w:r w:rsidRPr="007E2990">
        <w:rPr>
          <w:rStyle w:val="StyleUnderline"/>
        </w:rPr>
        <w:t xml:space="preserve">This </w:t>
      </w:r>
      <w:r w:rsidRPr="007E2990">
        <w:rPr>
          <w:rStyle w:val="Emphasis"/>
        </w:rPr>
        <w:t xml:space="preserve">isn’t to say </w:t>
      </w:r>
      <w:r w:rsidRPr="007E2990">
        <w:rPr>
          <w:rStyle w:val="StyleUnderline"/>
        </w:rPr>
        <w:t>that Presidents can’t</w:t>
      </w:r>
      <w:r w:rsidRPr="007E2990">
        <w:t xml:space="preserve"> have a significant </w:t>
      </w:r>
      <w:r w:rsidRPr="007E2990">
        <w:rPr>
          <w:rStyle w:val="StyleUnderline"/>
        </w:rPr>
        <w:t>impact</w:t>
      </w:r>
      <w:r w:rsidRPr="007E2990">
        <w:t xml:space="preserve"> on </w:t>
      </w:r>
      <w:r w:rsidRPr="007E2990">
        <w:rPr>
          <w:rStyle w:val="StyleUnderline"/>
        </w:rPr>
        <w:t>the space program</w:t>
      </w:r>
      <w:r w:rsidRPr="007E2990">
        <w:t xml:space="preserve">. </w:t>
      </w:r>
      <w:r w:rsidRPr="007E2990">
        <w:rPr>
          <w:rStyle w:val="Emphasis"/>
        </w:rPr>
        <w:t>Clearly they can</w:t>
      </w:r>
      <w:r w:rsidRPr="007E2990">
        <w:t xml:space="preserve">. </w:t>
      </w:r>
      <w:r w:rsidRPr="007E2990">
        <w:rPr>
          <w:rStyle w:val="StyleUnderline"/>
        </w:rPr>
        <w:t>But the broad consensus needed for stability after their departure from office may be undermined by the very priority they gave it during their tenure</w:t>
      </w:r>
      <w:r w:rsidRPr="007E2990">
        <w:t>. It what amounts to a mixed blessing</w:t>
      </w:r>
      <w:r w:rsidRPr="00FE3CE1">
        <w:t xml:space="preserve"> for NASA, </w:t>
      </w:r>
      <w:r w:rsidRPr="007E2990">
        <w:rPr>
          <w:rStyle w:val="StyleUnderline"/>
          <w:highlight w:val="cyan"/>
        </w:rPr>
        <w:t xml:space="preserve">the U.S. space program </w:t>
      </w:r>
      <w:r w:rsidRPr="007E2990">
        <w:rPr>
          <w:rStyle w:val="Emphasis"/>
          <w:highlight w:val="cyan"/>
        </w:rPr>
        <w:t>does have</w:t>
      </w:r>
      <w:r w:rsidRPr="00FE3CE1">
        <w:t xml:space="preserve"> </w:t>
      </w:r>
      <w:r w:rsidRPr="007E2990">
        <w:rPr>
          <w:rStyle w:val="StyleUnderline"/>
          <w:highlight w:val="cyan"/>
        </w:rPr>
        <w:t>a</w:t>
      </w:r>
      <w:r w:rsidRPr="00FE3CE1">
        <w:t xml:space="preserve">n unusually </w:t>
      </w:r>
      <w:r w:rsidRPr="001C1FFD">
        <w:rPr>
          <w:rStyle w:val="StyleUnderline"/>
        </w:rPr>
        <w:t>strong</w:t>
      </w:r>
      <w:r w:rsidRPr="00FE3CE1">
        <w:t xml:space="preserve"> </w:t>
      </w:r>
      <w:r w:rsidRPr="001C1FFD">
        <w:rPr>
          <w:rStyle w:val="Emphasis"/>
        </w:rPr>
        <w:t xml:space="preserve">bipartisan </w:t>
      </w:r>
      <w:r w:rsidRPr="001C1FFD">
        <w:rPr>
          <w:rStyle w:val="Emphasis"/>
          <w:highlight w:val="cyan"/>
        </w:rPr>
        <w:t>group</w:t>
      </w:r>
      <w:r w:rsidRPr="001C1FFD">
        <w:rPr>
          <w:highlight w:val="cyan"/>
        </w:rPr>
        <w:t xml:space="preserve"> </w:t>
      </w:r>
      <w:r w:rsidRPr="007E2990">
        <w:rPr>
          <w:rStyle w:val="StyleUnderline"/>
          <w:highlight w:val="cyan"/>
        </w:rPr>
        <w:t xml:space="preserve">of politicians who </w:t>
      </w:r>
      <w:r w:rsidRPr="007E2990">
        <w:rPr>
          <w:szCs w:val="16"/>
        </w:rPr>
        <w:t>support</w:t>
      </w:r>
      <w:r w:rsidRPr="007E2990">
        <w:rPr>
          <w:sz w:val="10"/>
          <w:szCs w:val="16"/>
        </w:rPr>
        <w:t xml:space="preserve"> </w:t>
      </w:r>
      <w:r w:rsidRPr="00FE3CE1">
        <w:t xml:space="preserve">the program due to NASA centers in a variety of states throughout the union. Berger notes this throughout his article, and it does, in a way, act as force that is resistant to change for good and bad. </w:t>
      </w:r>
      <w:r w:rsidRPr="00FE3CE1">
        <w:lastRenderedPageBreak/>
        <w:t xml:space="preserve">This </w:t>
      </w:r>
      <w:r w:rsidRPr="00A44FD8">
        <w:rPr>
          <w:rStyle w:val="Emphasis"/>
          <w:highlight w:val="cyan"/>
        </w:rPr>
        <w:t>mitigate</w:t>
      </w:r>
      <w:r w:rsidRPr="00A44FD8">
        <w:rPr>
          <w:rStyle w:val="Emphasis"/>
        </w:rPr>
        <w:t>s</w:t>
      </w:r>
      <w:r w:rsidRPr="00A44FD8">
        <w:rPr>
          <w:rStyle w:val="Emphasis"/>
          <w:highlight w:val="cyan"/>
        </w:rPr>
        <w:t xml:space="preserve"> some</w:t>
      </w:r>
      <w:r w:rsidRPr="00616C61">
        <w:rPr>
          <w:rStyle w:val="Emphasis"/>
        </w:rPr>
        <w:t>what</w:t>
      </w:r>
      <w:r w:rsidRPr="00FE3CE1">
        <w:t xml:space="preserve"> the </w:t>
      </w:r>
      <w:r w:rsidRPr="00A44FD8">
        <w:rPr>
          <w:rStyle w:val="StyleUnderline"/>
        </w:rPr>
        <w:t xml:space="preserve">pure </w:t>
      </w:r>
      <w:r w:rsidRPr="007E2990">
        <w:rPr>
          <w:rStyle w:val="StyleUnderline"/>
          <w:highlight w:val="cyan"/>
        </w:rPr>
        <w:t>polarization</w:t>
      </w:r>
      <w:r w:rsidRPr="00FE3CE1">
        <w:t xml:space="preserve"> seen </w:t>
      </w:r>
      <w:r w:rsidRPr="007E2990">
        <w:rPr>
          <w:rStyle w:val="StyleUnderline"/>
          <w:highlight w:val="cyan"/>
        </w:rPr>
        <w:t>on</w:t>
      </w:r>
      <w:r w:rsidRPr="00FE3CE1">
        <w:t xml:space="preserve"> other </w:t>
      </w:r>
      <w:r w:rsidRPr="007E2990">
        <w:rPr>
          <w:rStyle w:val="StyleUnderline"/>
          <w:highlight w:val="cyan"/>
        </w:rPr>
        <w:t>science</w:t>
      </w:r>
      <w:r w:rsidRPr="00FE3CE1">
        <w:t xml:space="preserve"> and technology </w:t>
      </w:r>
      <w:r w:rsidRPr="007E2990">
        <w:rPr>
          <w:rStyle w:val="StyleUnderline"/>
          <w:highlight w:val="cyan"/>
        </w:rPr>
        <w:t>issues</w:t>
      </w:r>
      <w:r w:rsidRPr="00FE3CE1">
        <w:t xml:space="preserve">. </w:t>
      </w:r>
      <w:r w:rsidRPr="007E2990">
        <w:rPr>
          <w:rStyle w:val="StyleUnderline"/>
          <w:highlight w:val="cyan"/>
        </w:rPr>
        <w:t>But</w:t>
      </w:r>
      <w:r w:rsidRPr="00FE3CE1">
        <w:t xml:space="preserve"> for a Journey to Mars—</w:t>
      </w:r>
      <w:r w:rsidRPr="00FE3CE1">
        <w:rPr>
          <w:rStyle w:val="StyleUnderline"/>
          <w:highlight w:val="cyan"/>
        </w:rPr>
        <w:t xml:space="preserve">a </w:t>
      </w:r>
      <w:r w:rsidRPr="00FE3CE1">
        <w:rPr>
          <w:rStyle w:val="Emphasis"/>
          <w:highlight w:val="cyan"/>
        </w:rPr>
        <w:t>major effort</w:t>
      </w:r>
      <w:r w:rsidRPr="00FE3CE1">
        <w:t xml:space="preserve"> </w:t>
      </w:r>
      <w:r w:rsidRPr="00FE3CE1">
        <w:rPr>
          <w:rStyle w:val="StyleUnderline"/>
          <w:highlight w:val="cyan"/>
        </w:rPr>
        <w:t>that would</w:t>
      </w:r>
      <w:r w:rsidRPr="00FE3CE1">
        <w:t xml:space="preserve">, at best, </w:t>
      </w:r>
      <w:r w:rsidRPr="00FE3CE1">
        <w:rPr>
          <w:rStyle w:val="StyleUnderline"/>
          <w:highlight w:val="cyan"/>
        </w:rPr>
        <w:t>require</w:t>
      </w:r>
      <w:r w:rsidRPr="00FE3CE1">
        <w:t xml:space="preserve"> </w:t>
      </w:r>
      <w:r w:rsidRPr="007E2990">
        <w:rPr>
          <w:rStyle w:val="Emphasis"/>
          <w:highlight w:val="cyan"/>
        </w:rPr>
        <w:t xml:space="preserve">stability </w:t>
      </w:r>
      <w:r w:rsidRPr="007E2990">
        <w:rPr>
          <w:rStyle w:val="Emphasis"/>
        </w:rPr>
        <w:t>and significant</w:t>
      </w:r>
      <w:r w:rsidRPr="00FE3CE1">
        <w:rPr>
          <w:rStyle w:val="Emphasis"/>
        </w:rPr>
        <w:t xml:space="preserve"> funding</w:t>
      </w:r>
      <w:r w:rsidRPr="00FE3CE1">
        <w:t xml:space="preserve"> </w:t>
      </w:r>
      <w:r w:rsidRPr="00FE3CE1">
        <w:rPr>
          <w:rStyle w:val="StyleUnderline"/>
          <w:highlight w:val="cyan"/>
        </w:rPr>
        <w:t xml:space="preserve">over </w:t>
      </w:r>
      <w:r w:rsidRPr="00FE3CE1">
        <w:rPr>
          <w:rStyle w:val="Emphasis"/>
          <w:highlight w:val="cyan"/>
        </w:rPr>
        <w:t>many Presidential administrations</w:t>
      </w:r>
      <w:r w:rsidRPr="00FE3CE1">
        <w:t>—</w:t>
      </w:r>
      <w:r w:rsidRPr="00FE3CE1">
        <w:rPr>
          <w:rStyle w:val="StyleUnderline"/>
        </w:rPr>
        <w:t xml:space="preserve">that </w:t>
      </w:r>
      <w:r w:rsidRPr="00FE3CE1">
        <w:rPr>
          <w:rStyle w:val="Emphasis"/>
          <w:highlight w:val="cyan"/>
        </w:rPr>
        <w:t>may not be enough</w:t>
      </w:r>
      <w:r w:rsidRPr="00FE3CE1">
        <w:t xml:space="preserve">. Perhaps </w:t>
      </w:r>
      <w:r w:rsidRPr="00FE3CE1">
        <w:rPr>
          <w:rStyle w:val="StyleUnderline"/>
          <w:highlight w:val="cyan"/>
        </w:rPr>
        <w:t>the solution is for the</w:t>
      </w:r>
      <w:r w:rsidRPr="00FE3CE1">
        <w:t xml:space="preserve"> next </w:t>
      </w:r>
      <w:r w:rsidRPr="00FE3CE1">
        <w:rPr>
          <w:rStyle w:val="StyleUnderline"/>
          <w:highlight w:val="cyan"/>
        </w:rPr>
        <w:t xml:space="preserve">President to maintain a </w:t>
      </w:r>
      <w:r w:rsidRPr="00FE3CE1">
        <w:rPr>
          <w:rStyle w:val="Emphasis"/>
          <w:highlight w:val="cyan"/>
        </w:rPr>
        <w:t>light touch on space</w:t>
      </w:r>
      <w:r w:rsidRPr="00FE3CE1">
        <w:t xml:space="preserve">. Maybe </w:t>
      </w:r>
      <w:r w:rsidRPr="00FE3CE1">
        <w:rPr>
          <w:rStyle w:val="StyleUnderline"/>
          <w:highlight w:val="cyan"/>
        </w:rPr>
        <w:t xml:space="preserve">they should </w:t>
      </w:r>
      <w:r w:rsidRPr="00FE3CE1">
        <w:rPr>
          <w:rStyle w:val="Emphasis"/>
          <w:highlight w:val="cyan"/>
        </w:rPr>
        <w:t>speak softly</w:t>
      </w:r>
      <w:r w:rsidRPr="00FE3CE1">
        <w:t xml:space="preserve"> </w:t>
      </w:r>
      <w:r w:rsidRPr="00B433B4">
        <w:rPr>
          <w:rStyle w:val="StyleUnderline"/>
        </w:rPr>
        <w:t>through the budget process</w:t>
      </w:r>
      <w:r w:rsidRPr="00B433B4">
        <w:t>,</w:t>
      </w:r>
      <w:r w:rsidRPr="00FE3CE1">
        <w:t xml:space="preserve"> </w:t>
      </w:r>
      <w:r w:rsidRPr="00FE3CE1">
        <w:rPr>
          <w:rStyle w:val="StyleUnderline"/>
          <w:highlight w:val="cyan"/>
        </w:rPr>
        <w:t xml:space="preserve">and </w:t>
      </w:r>
      <w:r w:rsidRPr="00FE3CE1">
        <w:rPr>
          <w:rStyle w:val="Emphasis"/>
          <w:highlight w:val="cyan"/>
        </w:rPr>
        <w:t>avoid the Kennedyesque speeches</w:t>
      </w:r>
      <w:r w:rsidRPr="00FE3CE1">
        <w:t xml:space="preserve"> and declarations </w:t>
      </w:r>
      <w:r w:rsidRPr="00FE3CE1">
        <w:rPr>
          <w:rStyle w:val="StyleUnderline"/>
        </w:rPr>
        <w:t xml:space="preserve">to Congress </w:t>
      </w:r>
      <w:r w:rsidRPr="00FE3CE1">
        <w:rPr>
          <w:rStyle w:val="StyleUnderline"/>
          <w:highlight w:val="cyan"/>
        </w:rPr>
        <w:t xml:space="preserve">that induce the types of partisanship we </w:t>
      </w:r>
      <w:r w:rsidRPr="00FE3CE1">
        <w:rPr>
          <w:rStyle w:val="Emphasis"/>
          <w:highlight w:val="cyan"/>
        </w:rPr>
        <w:t>so dearly need to avoid</w:t>
      </w:r>
      <w:r w:rsidRPr="00FE3CE1">
        <w:rPr>
          <w:rStyle w:val="StyleUnderline"/>
          <w:highlight w:val="cyan"/>
        </w:rPr>
        <w:t>.</w:t>
      </w:r>
    </w:p>
    <w:p w14:paraId="411157CB" w14:textId="77777777" w:rsidR="002F3138" w:rsidRPr="00720AA5" w:rsidRDefault="002F3138" w:rsidP="002F3138">
      <w:pPr>
        <w:rPr>
          <w:sz w:val="10"/>
          <w:szCs w:val="10"/>
        </w:rPr>
      </w:pPr>
    </w:p>
    <w:p w14:paraId="5161EA53" w14:textId="77777777" w:rsidR="002F3138" w:rsidRDefault="002F3138" w:rsidP="002F3138">
      <w:pPr>
        <w:pStyle w:val="Heading4"/>
        <w:rPr>
          <w:u w:val="single"/>
        </w:rPr>
      </w:pPr>
      <w:r>
        <w:t xml:space="preserve">Yearlong CR </w:t>
      </w:r>
      <w:r>
        <w:rPr>
          <w:u w:val="single"/>
        </w:rPr>
        <w:t xml:space="preserve">ruins </w:t>
      </w:r>
      <w:r>
        <w:t xml:space="preserve">UAVs for </w:t>
      </w:r>
      <w:r>
        <w:rPr>
          <w:u w:val="single"/>
        </w:rPr>
        <w:t>decades</w:t>
      </w:r>
      <w:r>
        <w:t xml:space="preserve">—that undermines </w:t>
      </w:r>
      <w:r>
        <w:rPr>
          <w:u w:val="single"/>
        </w:rPr>
        <w:t>strategic competition</w:t>
      </w:r>
    </w:p>
    <w:p w14:paraId="34675B5A" w14:textId="77777777" w:rsidR="002F3138" w:rsidRPr="00E314A0" w:rsidRDefault="002F3138" w:rsidP="002F3138">
      <w:r>
        <w:rPr>
          <w:rStyle w:val="Style13ptBold"/>
        </w:rPr>
        <w:t xml:space="preserve">Wynne 1/14 </w:t>
      </w:r>
      <w:r>
        <w:t>[Brian Wynne, Federal Aviation Administration’s Drone Advisory Committee and Management Advisory Council, "A yearlong continuing resolution will hinder unmanned systems integration", 1/14/22, https://www.defensenews.com/opinion/commentary/2022/01/14/a-yearlong-continuing-resolution-will-hinder-unmanned-systems-integration/]</w:t>
      </w:r>
    </w:p>
    <w:p w14:paraId="7C28666E" w14:textId="77777777" w:rsidR="002F3138" w:rsidRPr="00E314A0" w:rsidRDefault="002F3138" w:rsidP="002F3138">
      <w:pPr>
        <w:rPr>
          <w:rStyle w:val="StyleUnderline"/>
        </w:rPr>
      </w:pPr>
      <w:r w:rsidRPr="00E314A0">
        <w:rPr>
          <w:rStyle w:val="StyleUnderline"/>
        </w:rPr>
        <w:t>With fiscal 2022 well underway and the current continuing resolution set to expire without congressional consensu</w:t>
      </w:r>
      <w:r>
        <w:t xml:space="preserve">s on a way forward on appropriations, </w:t>
      </w:r>
      <w:r w:rsidRPr="00E314A0">
        <w:rPr>
          <w:rStyle w:val="StyleUnderline"/>
        </w:rPr>
        <w:t xml:space="preserve">the U.S. </w:t>
      </w:r>
      <w:r w:rsidRPr="00191D9D">
        <w:rPr>
          <w:rStyle w:val="StyleUnderline"/>
          <w:highlight w:val="cyan"/>
        </w:rPr>
        <w:t>D</w:t>
      </w:r>
      <w:r w:rsidRPr="00E314A0">
        <w:rPr>
          <w:rStyle w:val="StyleUnderline"/>
        </w:rPr>
        <w:t xml:space="preserve">epartment </w:t>
      </w:r>
      <w:r w:rsidRPr="00191D9D">
        <w:rPr>
          <w:rStyle w:val="StyleUnderline"/>
          <w:highlight w:val="cyan"/>
        </w:rPr>
        <w:t>o</w:t>
      </w:r>
      <w:r w:rsidRPr="00E314A0">
        <w:rPr>
          <w:rStyle w:val="StyleUnderline"/>
        </w:rPr>
        <w:t xml:space="preserve">f </w:t>
      </w:r>
      <w:r w:rsidRPr="00191D9D">
        <w:rPr>
          <w:rStyle w:val="StyleUnderline"/>
          <w:highlight w:val="cyan"/>
        </w:rPr>
        <w:t>D</w:t>
      </w:r>
      <w:r w:rsidRPr="00E314A0">
        <w:rPr>
          <w:rStyle w:val="StyleUnderline"/>
        </w:rPr>
        <w:t xml:space="preserve">efense is </w:t>
      </w:r>
      <w:r w:rsidRPr="00191D9D">
        <w:rPr>
          <w:rStyle w:val="StyleUnderline"/>
          <w:highlight w:val="cyan"/>
        </w:rPr>
        <w:t>preparing for</w:t>
      </w:r>
      <w:r w:rsidRPr="00E314A0">
        <w:rPr>
          <w:rStyle w:val="StyleUnderline"/>
        </w:rPr>
        <w:t xml:space="preserve"> the possibility of operations under a </w:t>
      </w:r>
      <w:r w:rsidRPr="00191D9D">
        <w:rPr>
          <w:rStyle w:val="Emphasis"/>
          <w:highlight w:val="cyan"/>
        </w:rPr>
        <w:t>full-year CR stopgap</w:t>
      </w:r>
      <w:r w:rsidRPr="00E314A0">
        <w:rPr>
          <w:rStyle w:val="StyleUnderline"/>
        </w:rPr>
        <w:t xml:space="preserve"> measure</w:t>
      </w:r>
      <w:r>
        <w:t xml:space="preserve">. Let’s be clear: </w:t>
      </w:r>
      <w:r w:rsidRPr="00E314A0">
        <w:rPr>
          <w:rStyle w:val="StyleUnderline"/>
        </w:rPr>
        <w:t xml:space="preserve">That will </w:t>
      </w:r>
      <w:r w:rsidRPr="00191D9D">
        <w:rPr>
          <w:rStyle w:val="Emphasis"/>
          <w:highlight w:val="cyan"/>
        </w:rPr>
        <w:t>hinder</w:t>
      </w:r>
      <w:r w:rsidRPr="00E314A0">
        <w:rPr>
          <w:rStyle w:val="StyleUnderline"/>
        </w:rPr>
        <w:t xml:space="preserve"> the </w:t>
      </w:r>
      <w:r w:rsidRPr="00191D9D">
        <w:rPr>
          <w:rStyle w:val="Emphasis"/>
          <w:highlight w:val="cyan"/>
        </w:rPr>
        <w:t>continued integration</w:t>
      </w:r>
      <w:r w:rsidRPr="00191D9D">
        <w:rPr>
          <w:rStyle w:val="StyleUnderline"/>
          <w:highlight w:val="cyan"/>
        </w:rPr>
        <w:t xml:space="preserve"> of </w:t>
      </w:r>
      <w:r w:rsidRPr="00191D9D">
        <w:rPr>
          <w:rStyle w:val="Emphasis"/>
          <w:highlight w:val="cyan"/>
        </w:rPr>
        <w:t>unmanned systems</w:t>
      </w:r>
      <w:r w:rsidRPr="00E314A0">
        <w:rPr>
          <w:rStyle w:val="StyleUnderline"/>
        </w:rPr>
        <w:t xml:space="preserve"> into the U.S. military and ultimately </w:t>
      </w:r>
      <w:r w:rsidRPr="00191D9D">
        <w:rPr>
          <w:rStyle w:val="Emphasis"/>
          <w:highlight w:val="cyan"/>
        </w:rPr>
        <w:t>harm</w:t>
      </w:r>
      <w:r w:rsidRPr="00E314A0">
        <w:rPr>
          <w:rStyle w:val="StyleUnderline"/>
        </w:rPr>
        <w:t xml:space="preserve"> our </w:t>
      </w:r>
      <w:r w:rsidRPr="00191D9D">
        <w:rPr>
          <w:rStyle w:val="Emphasis"/>
          <w:highlight w:val="cyan"/>
        </w:rPr>
        <w:t>preparedness for strategic competition</w:t>
      </w:r>
      <w:r w:rsidRPr="00E314A0">
        <w:rPr>
          <w:rStyle w:val="StyleUnderline"/>
        </w:rPr>
        <w:t>.</w:t>
      </w:r>
    </w:p>
    <w:p w14:paraId="34EE88E4" w14:textId="77777777" w:rsidR="002F3138" w:rsidRPr="00E314A0" w:rsidRDefault="002F3138" w:rsidP="002F3138">
      <w:pPr>
        <w:rPr>
          <w:rStyle w:val="StyleUnderline"/>
        </w:rPr>
      </w:pPr>
      <w:r>
        <w:t xml:space="preserve">During a hearing this week of the House Appropriations Committee’s Defense Subcommittee, </w:t>
      </w:r>
      <w:r w:rsidRPr="00E314A0">
        <w:rPr>
          <w:rStyle w:val="StyleUnderline"/>
        </w:rPr>
        <w:t xml:space="preserve">appropriators rightly acknowledged that a </w:t>
      </w:r>
      <w:r w:rsidRPr="00191D9D">
        <w:rPr>
          <w:rStyle w:val="StyleUnderline"/>
          <w:highlight w:val="cyan"/>
        </w:rPr>
        <w:t>full-year CR</w:t>
      </w:r>
      <w:r w:rsidRPr="00E314A0">
        <w:rPr>
          <w:rStyle w:val="StyleUnderline"/>
        </w:rPr>
        <w:t xml:space="preserve"> would </w:t>
      </w:r>
      <w:r w:rsidRPr="00191D9D">
        <w:rPr>
          <w:rStyle w:val="StyleUnderline"/>
          <w:highlight w:val="cyan"/>
        </w:rPr>
        <w:t>make</w:t>
      </w:r>
      <w:r w:rsidRPr="00E314A0">
        <w:rPr>
          <w:rStyle w:val="StyleUnderline"/>
        </w:rPr>
        <w:t xml:space="preserve"> our </w:t>
      </w:r>
      <w:r w:rsidRPr="00191D9D">
        <w:rPr>
          <w:rStyle w:val="StyleUnderline"/>
          <w:highlight w:val="cyan"/>
        </w:rPr>
        <w:t xml:space="preserve">military </w:t>
      </w:r>
      <w:r w:rsidRPr="00191D9D">
        <w:rPr>
          <w:rStyle w:val="Emphasis"/>
          <w:highlight w:val="cyan"/>
        </w:rPr>
        <w:t>less agile</w:t>
      </w:r>
      <w:r w:rsidRPr="00191D9D">
        <w:rPr>
          <w:rStyle w:val="StyleUnderline"/>
          <w:highlight w:val="cyan"/>
        </w:rPr>
        <w:t xml:space="preserve"> and </w:t>
      </w:r>
      <w:r w:rsidRPr="00191D9D">
        <w:rPr>
          <w:rStyle w:val="Emphasis"/>
          <w:highlight w:val="cyan"/>
        </w:rPr>
        <w:t>curtail</w:t>
      </w:r>
      <w:r w:rsidRPr="00E314A0">
        <w:rPr>
          <w:rStyle w:val="StyleUnderline"/>
        </w:rPr>
        <w:t xml:space="preserve"> our </w:t>
      </w:r>
      <w:r w:rsidRPr="00191D9D">
        <w:rPr>
          <w:rStyle w:val="StyleUnderline"/>
          <w:highlight w:val="cyan"/>
        </w:rPr>
        <w:t>ability to prepare for</w:t>
      </w:r>
      <w:r w:rsidRPr="00E314A0">
        <w:rPr>
          <w:rStyle w:val="StyleUnderline"/>
        </w:rPr>
        <w:t xml:space="preserve"> </w:t>
      </w:r>
      <w:r w:rsidRPr="00E314A0">
        <w:rPr>
          <w:rStyle w:val="Emphasis"/>
        </w:rPr>
        <w:t xml:space="preserve">current </w:t>
      </w:r>
      <w:r w:rsidRPr="00191D9D">
        <w:rPr>
          <w:rStyle w:val="Emphasis"/>
          <w:highlight w:val="cyan"/>
        </w:rPr>
        <w:t>security challenges</w:t>
      </w:r>
      <w:r>
        <w:t xml:space="preserve">. Members of Congress must also realize that </w:t>
      </w:r>
      <w:r w:rsidRPr="00E314A0">
        <w:rPr>
          <w:rStyle w:val="StyleUnderline"/>
        </w:rPr>
        <w:t xml:space="preserve">failure to pass funding bills will </w:t>
      </w:r>
      <w:r w:rsidRPr="00191D9D">
        <w:rPr>
          <w:rStyle w:val="StyleUnderline"/>
          <w:highlight w:val="cyan"/>
        </w:rPr>
        <w:t xml:space="preserve">create a </w:t>
      </w:r>
      <w:r w:rsidRPr="00191D9D">
        <w:rPr>
          <w:rStyle w:val="Emphasis"/>
          <w:highlight w:val="cyan"/>
        </w:rPr>
        <w:t>domino effect</w:t>
      </w:r>
      <w:r w:rsidRPr="00E314A0">
        <w:rPr>
          <w:rStyle w:val="Emphasis"/>
        </w:rPr>
        <w:t xml:space="preserve"> </w:t>
      </w:r>
      <w:r w:rsidRPr="00E314A0">
        <w:rPr>
          <w:rStyle w:val="StyleUnderline"/>
        </w:rPr>
        <w:t xml:space="preserve">that will </w:t>
      </w:r>
      <w:r w:rsidRPr="00191D9D">
        <w:rPr>
          <w:rStyle w:val="StyleUnderline"/>
          <w:highlight w:val="cyan"/>
        </w:rPr>
        <w:t>harm</w:t>
      </w:r>
      <w:r w:rsidRPr="00E314A0">
        <w:rPr>
          <w:rStyle w:val="StyleUnderline"/>
        </w:rPr>
        <w:t xml:space="preserve"> U.S. </w:t>
      </w:r>
      <w:r w:rsidRPr="00191D9D">
        <w:rPr>
          <w:rStyle w:val="StyleUnderline"/>
          <w:highlight w:val="cyan"/>
        </w:rPr>
        <w:t>national security for</w:t>
      </w:r>
      <w:r w:rsidRPr="00E314A0">
        <w:rPr>
          <w:rStyle w:val="StyleUnderline"/>
        </w:rPr>
        <w:t xml:space="preserve"> </w:t>
      </w:r>
      <w:r w:rsidRPr="00191D9D">
        <w:rPr>
          <w:rStyle w:val="Emphasis"/>
          <w:highlight w:val="cyan"/>
        </w:rPr>
        <w:t>years to come</w:t>
      </w:r>
      <w:r w:rsidRPr="00E314A0">
        <w:rPr>
          <w:rStyle w:val="Emphasis"/>
        </w:rPr>
        <w:t xml:space="preserve"> </w:t>
      </w:r>
      <w:r w:rsidRPr="00E314A0">
        <w:rPr>
          <w:rStyle w:val="StyleUnderline"/>
        </w:rPr>
        <w:t xml:space="preserve">by </w:t>
      </w:r>
      <w:r w:rsidRPr="00191D9D">
        <w:rPr>
          <w:rStyle w:val="StyleUnderline"/>
          <w:highlight w:val="cyan"/>
        </w:rPr>
        <w:t>damaging</w:t>
      </w:r>
      <w:r w:rsidRPr="00E314A0">
        <w:rPr>
          <w:rStyle w:val="StyleUnderline"/>
        </w:rPr>
        <w:t xml:space="preserve"> the </w:t>
      </w:r>
      <w:r w:rsidRPr="00E314A0">
        <w:rPr>
          <w:rStyle w:val="Emphasis"/>
        </w:rPr>
        <w:t xml:space="preserve">growing </w:t>
      </w:r>
      <w:r w:rsidRPr="00191D9D">
        <w:rPr>
          <w:rStyle w:val="Emphasis"/>
          <w:highlight w:val="cyan"/>
        </w:rPr>
        <w:t>unmanned systems industry</w:t>
      </w:r>
      <w:r w:rsidRPr="00E314A0">
        <w:rPr>
          <w:rStyle w:val="StyleUnderline"/>
        </w:rPr>
        <w:t>.</w:t>
      </w:r>
    </w:p>
    <w:p w14:paraId="3E066147" w14:textId="77777777" w:rsidR="002F3138" w:rsidRPr="00E314A0" w:rsidRDefault="002F3138" w:rsidP="002F3138">
      <w:pPr>
        <w:rPr>
          <w:rStyle w:val="StyleUnderline"/>
        </w:rPr>
      </w:pPr>
      <w:r w:rsidRPr="00E314A0">
        <w:rPr>
          <w:rStyle w:val="StyleUnderline"/>
        </w:rPr>
        <w:t>As the Pentagon moves resources and dollars to address this new era of strategic competition, unmanned systems — in the air, in space, in the sea and on land — will be the tip of the sword for our sailors, Marines, soldiers and airmen against rising geopolitical threats.</w:t>
      </w:r>
    </w:p>
    <w:p w14:paraId="15CEC174" w14:textId="77777777" w:rsidR="002F3138" w:rsidRDefault="002F3138" w:rsidP="002F3138">
      <w:r>
        <w:t>Launched last year, the Navy’s Unmanned Campaign Plan and related task force are two examples that demonstrate the extent to which DoD leaders understand the unparalleled value uncrewed systems will provide in achieving the vision presented in the National Defense Strategy.</w:t>
      </w:r>
    </w:p>
    <w:p w14:paraId="37E03EC1" w14:textId="77777777" w:rsidR="002F3138" w:rsidRDefault="002F3138" w:rsidP="002F3138">
      <w:r>
        <w:t xml:space="preserve">However, </w:t>
      </w:r>
      <w:r w:rsidRPr="00E314A0">
        <w:rPr>
          <w:rStyle w:val="StyleUnderline"/>
        </w:rPr>
        <w:t xml:space="preserve">the </w:t>
      </w:r>
      <w:r w:rsidRPr="00814369">
        <w:rPr>
          <w:rStyle w:val="StyleUnderline"/>
          <w:highlight w:val="cyan"/>
        </w:rPr>
        <w:t>new normal of cycles of CRs results in</w:t>
      </w:r>
      <w:r w:rsidRPr="00E314A0">
        <w:rPr>
          <w:rStyle w:val="StyleUnderline"/>
        </w:rPr>
        <w:t xml:space="preserve"> real-dollar </w:t>
      </w:r>
      <w:r w:rsidRPr="00814369">
        <w:rPr>
          <w:rStyle w:val="StyleUnderline"/>
          <w:highlight w:val="cyan"/>
        </w:rPr>
        <w:t>budget reductions</w:t>
      </w:r>
      <w:r w:rsidRPr="00E314A0">
        <w:rPr>
          <w:rStyle w:val="StyleUnderline"/>
        </w:rPr>
        <w:t xml:space="preserve"> and </w:t>
      </w:r>
      <w:r w:rsidRPr="00814369">
        <w:rPr>
          <w:rStyle w:val="StyleUnderline"/>
          <w:highlight w:val="cyan"/>
        </w:rPr>
        <w:t>program delays</w:t>
      </w:r>
      <w:r w:rsidRPr="00E314A0">
        <w:rPr>
          <w:rStyle w:val="StyleUnderline"/>
        </w:rPr>
        <w:t xml:space="preserve"> that threaten the progress of this vision — and these losses </w:t>
      </w:r>
      <w:r w:rsidRPr="00814369">
        <w:rPr>
          <w:rStyle w:val="StyleUnderline"/>
          <w:highlight w:val="cyan"/>
        </w:rPr>
        <w:t>harm</w:t>
      </w:r>
      <w:r w:rsidRPr="00E314A0">
        <w:rPr>
          <w:rStyle w:val="StyleUnderline"/>
        </w:rPr>
        <w:t xml:space="preserve"> both U.S. </w:t>
      </w:r>
      <w:r w:rsidRPr="00814369">
        <w:rPr>
          <w:rStyle w:val="Emphasis"/>
          <w:highlight w:val="cyan"/>
        </w:rPr>
        <w:t>strategic competitiveness</w:t>
      </w:r>
      <w:r w:rsidRPr="00814369">
        <w:rPr>
          <w:rStyle w:val="StyleUnderline"/>
          <w:highlight w:val="cyan"/>
        </w:rPr>
        <w:t xml:space="preserve"> and the </w:t>
      </w:r>
      <w:r w:rsidRPr="00814369">
        <w:rPr>
          <w:rStyle w:val="Emphasis"/>
          <w:highlight w:val="cyan"/>
        </w:rPr>
        <w:t>defense-industrial base</w:t>
      </w:r>
      <w:r>
        <w:t>. As Adm. Mike Gilday stated during the House Appropriations Committee hearing: “</w:t>
      </w:r>
      <w:r w:rsidRPr="00814369">
        <w:rPr>
          <w:rStyle w:val="Emphasis"/>
          <w:highlight w:val="cyan"/>
        </w:rPr>
        <w:t>Every day matters in this critical decade</w:t>
      </w:r>
      <w:r>
        <w:t>.”</w:t>
      </w:r>
    </w:p>
    <w:p w14:paraId="30D4541F" w14:textId="77777777" w:rsidR="002F3138" w:rsidRDefault="002F3138" w:rsidP="002F3138">
      <w:r>
        <w:t xml:space="preserve">Appropriators must </w:t>
      </w:r>
      <w:r w:rsidRPr="00E314A0">
        <w:rPr>
          <w:rStyle w:val="StyleUnderline"/>
        </w:rPr>
        <w:t>understand that the importance of full funding for the research, development, test and evaluation as well as the procurement of uncrewed systems at this moment cannot be overstated</w:t>
      </w:r>
      <w:r>
        <w:t>.</w:t>
      </w:r>
    </w:p>
    <w:p w14:paraId="5CABF337" w14:textId="77777777" w:rsidR="002F3138" w:rsidRPr="00E314A0" w:rsidRDefault="002F3138" w:rsidP="002F3138">
      <w:pPr>
        <w:rPr>
          <w:rStyle w:val="StyleUnderline"/>
        </w:rPr>
      </w:pPr>
      <w:r>
        <w:t xml:space="preserve">A </w:t>
      </w:r>
      <w:r w:rsidRPr="00E314A0">
        <w:rPr>
          <w:rStyle w:val="StyleUnderline"/>
        </w:rPr>
        <w:t>full-year CR will prevent critical, new uncrewed systems programs from being initiated</w:t>
      </w:r>
      <w:r>
        <w:t xml:space="preserve">. This includes </w:t>
      </w:r>
      <w:r w:rsidRPr="00E314A0">
        <w:rPr>
          <w:rStyle w:val="StyleUnderline"/>
        </w:rPr>
        <w:t>authorization of $57 million for the Marine Corps’ Group 5 UAS development project; projects totaling $52.5 million for the development of counter-small UAS capabilities; and $57.6 million dedicated to the maturation of technologies under the AFWERX prime project</w:t>
      </w:r>
      <w:r>
        <w:t xml:space="preserve">. </w:t>
      </w:r>
      <w:r w:rsidRPr="00E314A0">
        <w:rPr>
          <w:rStyle w:val="StyleUnderline"/>
        </w:rPr>
        <w:t xml:space="preserve">By </w:t>
      </w:r>
      <w:r w:rsidRPr="00814369">
        <w:rPr>
          <w:rStyle w:val="StyleUnderline"/>
          <w:highlight w:val="cyan"/>
        </w:rPr>
        <w:t>operating at FY21 funding levels</w:t>
      </w:r>
      <w:r w:rsidRPr="00E314A0">
        <w:rPr>
          <w:rStyle w:val="StyleUnderline"/>
        </w:rPr>
        <w:t xml:space="preserve">, the program for small </w:t>
      </w:r>
      <w:r w:rsidRPr="00814369">
        <w:rPr>
          <w:rStyle w:val="StyleUnderline"/>
          <w:highlight w:val="cyan"/>
        </w:rPr>
        <w:t>unmanned</w:t>
      </w:r>
      <w:r w:rsidRPr="00E314A0">
        <w:rPr>
          <w:rStyle w:val="StyleUnderline"/>
        </w:rPr>
        <w:t xml:space="preserve"> undersea </w:t>
      </w:r>
      <w:r w:rsidRPr="00814369">
        <w:rPr>
          <w:rStyle w:val="StyleUnderline"/>
          <w:highlight w:val="cyan"/>
        </w:rPr>
        <w:t>vehicles</w:t>
      </w:r>
      <w:r w:rsidRPr="00E314A0">
        <w:rPr>
          <w:rStyle w:val="StyleUnderline"/>
        </w:rPr>
        <w:t xml:space="preserve"> will </w:t>
      </w:r>
      <w:r w:rsidRPr="00814369">
        <w:rPr>
          <w:rStyle w:val="StyleUnderline"/>
          <w:highlight w:val="cyan"/>
        </w:rPr>
        <w:t xml:space="preserve">see </w:t>
      </w:r>
      <w:r w:rsidRPr="00814369">
        <w:rPr>
          <w:rStyle w:val="Emphasis"/>
          <w:highlight w:val="cyan"/>
        </w:rPr>
        <w:t>only a third</w:t>
      </w:r>
      <w:r w:rsidRPr="00814369">
        <w:rPr>
          <w:rStyle w:val="StyleUnderline"/>
          <w:highlight w:val="cyan"/>
        </w:rPr>
        <w:t xml:space="preserve"> of its</w:t>
      </w:r>
      <w:r w:rsidRPr="00E314A0">
        <w:rPr>
          <w:rStyle w:val="StyleUnderline"/>
        </w:rPr>
        <w:t xml:space="preserve"> </w:t>
      </w:r>
      <w:r w:rsidRPr="00814369">
        <w:rPr>
          <w:rStyle w:val="Emphasis"/>
          <w:highlight w:val="cyan"/>
        </w:rPr>
        <w:t>FY22 authorized budget</w:t>
      </w:r>
      <w:r w:rsidRPr="00E314A0">
        <w:rPr>
          <w:rStyle w:val="StyleUnderline"/>
        </w:rPr>
        <w:t>.</w:t>
      </w:r>
    </w:p>
    <w:p w14:paraId="4B9E6989" w14:textId="77777777" w:rsidR="002F3138" w:rsidRPr="00E314A0" w:rsidRDefault="002F3138" w:rsidP="002F3138">
      <w:pPr>
        <w:rPr>
          <w:rStyle w:val="StyleUnderline"/>
        </w:rPr>
      </w:pPr>
      <w:r>
        <w:lastRenderedPageBreak/>
        <w:t xml:space="preserve">These </w:t>
      </w:r>
      <w:r w:rsidRPr="00E314A0">
        <w:rPr>
          <w:rStyle w:val="StyleUnderline"/>
        </w:rPr>
        <w:t xml:space="preserve">cuts represent </w:t>
      </w:r>
      <w:r w:rsidRPr="00814369">
        <w:rPr>
          <w:rStyle w:val="Emphasis"/>
          <w:highlight w:val="cyan"/>
        </w:rPr>
        <w:t>significant losses of time and capital</w:t>
      </w:r>
      <w:r w:rsidRPr="00E314A0">
        <w:rPr>
          <w:rStyle w:val="StyleUnderline"/>
        </w:rPr>
        <w:t xml:space="preserve"> that the unmanned systems industry has spent in preparing systems for field action</w:t>
      </w:r>
      <w:r>
        <w:t xml:space="preserve">. The </w:t>
      </w:r>
      <w:r w:rsidRPr="00E314A0">
        <w:rPr>
          <w:rStyle w:val="StyleUnderline"/>
        </w:rPr>
        <w:t>defense-industrial base has made investments in the technology, supply base, workforce, supply chain and infrastructure based on the DoD’s vision for the future.</w:t>
      </w:r>
    </w:p>
    <w:p w14:paraId="17437D78" w14:textId="77777777" w:rsidR="002F3138" w:rsidRPr="00E314A0" w:rsidRDefault="002F3138" w:rsidP="002F3138">
      <w:pPr>
        <w:rPr>
          <w:rStyle w:val="StyleUnderline"/>
        </w:rPr>
      </w:pPr>
      <w:r>
        <w:t xml:space="preserve">Companies working to advance the front lines of innovation already face a “procurement trough” caused by delays and gaps in new programs. A </w:t>
      </w:r>
      <w:r w:rsidRPr="00E314A0">
        <w:rPr>
          <w:rStyle w:val="StyleUnderline"/>
        </w:rPr>
        <w:t xml:space="preserve">full-year CR would </w:t>
      </w:r>
      <w:r w:rsidRPr="00814369">
        <w:rPr>
          <w:rStyle w:val="StyleUnderline"/>
          <w:highlight w:val="cyan"/>
        </w:rPr>
        <w:t xml:space="preserve">set off an </w:t>
      </w:r>
      <w:r w:rsidRPr="00814369">
        <w:rPr>
          <w:rStyle w:val="Emphasis"/>
          <w:highlight w:val="cyan"/>
        </w:rPr>
        <w:t>irreversible ripple effect</w:t>
      </w:r>
      <w:r w:rsidRPr="00E314A0">
        <w:rPr>
          <w:rStyle w:val="StyleUnderline"/>
        </w:rPr>
        <w:t xml:space="preserve"> that would </w:t>
      </w:r>
      <w:r w:rsidRPr="00814369">
        <w:rPr>
          <w:rStyle w:val="Emphasis"/>
          <w:highlight w:val="cyan"/>
        </w:rPr>
        <w:t>deepen this trough</w:t>
      </w:r>
      <w:r w:rsidRPr="00814369">
        <w:rPr>
          <w:rStyle w:val="StyleUnderline"/>
          <w:highlight w:val="cyan"/>
        </w:rPr>
        <w:t xml:space="preserve"> for years</w:t>
      </w:r>
      <w:r w:rsidRPr="00E314A0">
        <w:rPr>
          <w:rStyle w:val="StyleUnderline"/>
        </w:rPr>
        <w:t xml:space="preserve"> to come.</w:t>
      </w:r>
    </w:p>
    <w:p w14:paraId="13313020" w14:textId="77777777" w:rsidR="002F3138" w:rsidRDefault="002F3138" w:rsidP="002F3138">
      <w:r w:rsidRPr="00E314A0">
        <w:rPr>
          <w:rStyle w:val="StyleUnderline"/>
        </w:rPr>
        <w:t>Simply put, saddling companies nationwide with long-standing Capital Beltway problems prevents the development and adoption of critical tools</w:t>
      </w:r>
      <w:r>
        <w:t xml:space="preserve">. Smaller and midsized companies feel the impacts of these delays most, and </w:t>
      </w:r>
      <w:r w:rsidRPr="00814369">
        <w:rPr>
          <w:rStyle w:val="StyleUnderline"/>
          <w:highlight w:val="cyan"/>
        </w:rPr>
        <w:t>continued delays</w:t>
      </w:r>
      <w:r w:rsidRPr="00E314A0">
        <w:rPr>
          <w:rStyle w:val="StyleUnderline"/>
        </w:rPr>
        <w:t xml:space="preserve"> will </w:t>
      </w:r>
      <w:r w:rsidRPr="00814369">
        <w:rPr>
          <w:rStyle w:val="StyleUnderline"/>
          <w:highlight w:val="cyan"/>
        </w:rPr>
        <w:t>force</w:t>
      </w:r>
      <w:r w:rsidRPr="00E314A0">
        <w:rPr>
          <w:rStyle w:val="StyleUnderline"/>
        </w:rPr>
        <w:t xml:space="preserve"> them to </w:t>
      </w:r>
      <w:r w:rsidRPr="00814369">
        <w:rPr>
          <w:rStyle w:val="Emphasis"/>
          <w:highlight w:val="cyan"/>
        </w:rPr>
        <w:t>move</w:t>
      </w:r>
      <w:r w:rsidRPr="00E314A0">
        <w:rPr>
          <w:rStyle w:val="Emphasis"/>
        </w:rPr>
        <w:t xml:space="preserve"> their </w:t>
      </w:r>
      <w:r w:rsidRPr="00814369">
        <w:rPr>
          <w:rStyle w:val="Emphasis"/>
          <w:highlight w:val="cyan"/>
        </w:rPr>
        <w:t>investments</w:t>
      </w:r>
      <w:r w:rsidRPr="00E314A0">
        <w:rPr>
          <w:rStyle w:val="Emphasis"/>
        </w:rPr>
        <w:t xml:space="preserve"> away</w:t>
      </w:r>
      <w:r w:rsidRPr="00E314A0">
        <w:rPr>
          <w:rStyle w:val="StyleUnderline"/>
        </w:rPr>
        <w:t xml:space="preserve"> </w:t>
      </w:r>
      <w:r w:rsidRPr="00814369">
        <w:rPr>
          <w:rStyle w:val="StyleUnderline"/>
          <w:highlight w:val="cyan"/>
        </w:rPr>
        <w:t xml:space="preserve">from </w:t>
      </w:r>
      <w:r w:rsidRPr="00814369">
        <w:rPr>
          <w:rStyle w:val="Emphasis"/>
          <w:highlight w:val="cyan"/>
        </w:rPr>
        <w:t>unmanned systems</w:t>
      </w:r>
      <w:r w:rsidRPr="00814369">
        <w:rPr>
          <w:rStyle w:val="StyleUnderline"/>
          <w:highlight w:val="cyan"/>
        </w:rPr>
        <w:t xml:space="preserve"> to</w:t>
      </w:r>
      <w:r w:rsidRPr="00E314A0">
        <w:rPr>
          <w:rStyle w:val="StyleUnderline"/>
        </w:rPr>
        <w:t xml:space="preserve"> other, </w:t>
      </w:r>
      <w:r w:rsidRPr="00E314A0">
        <w:rPr>
          <w:rStyle w:val="Emphasis"/>
        </w:rPr>
        <w:t xml:space="preserve">more </w:t>
      </w:r>
      <w:r w:rsidRPr="00814369">
        <w:rPr>
          <w:rStyle w:val="Emphasis"/>
          <w:highlight w:val="cyan"/>
        </w:rPr>
        <w:t>predictable markets</w:t>
      </w:r>
      <w:r>
        <w:t>.</w:t>
      </w:r>
    </w:p>
    <w:p w14:paraId="610FF2B2" w14:textId="77777777" w:rsidR="002F3138" w:rsidRDefault="002F3138" w:rsidP="002F3138">
      <w:r>
        <w:t>Until Congress puts American warfighters before political concerns, the U.S. will fall behind in the development, fielding and adoption of modern tools that support a full range of missions.</w:t>
      </w:r>
    </w:p>
    <w:p w14:paraId="3BDE83E9" w14:textId="77777777" w:rsidR="002F3138" w:rsidRDefault="002F3138" w:rsidP="002F3138">
      <w:r>
        <w:t xml:space="preserve">The </w:t>
      </w:r>
      <w:r w:rsidRPr="00E314A0">
        <w:rPr>
          <w:rStyle w:val="StyleUnderline"/>
        </w:rPr>
        <w:t>time is now to make the DoD’s strategic visions reality by accelerating investments in air, surface and subsurface platforms. Congressional leaders must immediately work to build consensus in support of stable funding that enables the development and integration of uncrewed systems</w:t>
      </w:r>
      <w:r>
        <w:t>. The country is looking for assertive congressional leadership — now is the time to step up.</w:t>
      </w:r>
    </w:p>
    <w:p w14:paraId="6277550A" w14:textId="77777777" w:rsidR="002F3138" w:rsidRDefault="002F3138" w:rsidP="002F3138"/>
    <w:p w14:paraId="170640D8" w14:textId="77777777" w:rsidR="002F3138" w:rsidRPr="004A5DD2" w:rsidRDefault="002F3138" w:rsidP="002F3138">
      <w:pPr>
        <w:pStyle w:val="Heading4"/>
        <w:rPr>
          <w:rFonts w:cs="Times New Roman"/>
        </w:rPr>
      </w:pPr>
      <w:r>
        <w:rPr>
          <w:rFonts w:cs="Times New Roman"/>
        </w:rPr>
        <w:t xml:space="preserve">That causes nuclear war with Russia and china </w:t>
      </w:r>
    </w:p>
    <w:p w14:paraId="65F25AA2" w14:textId="77777777" w:rsidR="002F3138" w:rsidRPr="004A5DD2" w:rsidRDefault="002F3138" w:rsidP="002F3138">
      <w:r w:rsidRPr="004A5DD2">
        <w:rPr>
          <w:rStyle w:val="Style13ptBold"/>
        </w:rPr>
        <w:t>Kroenig</w:t>
      </w:r>
      <w:r w:rsidRPr="004A5DD2">
        <w:t xml:space="preserve"> &amp; Gopalaswamy </w:t>
      </w:r>
      <w:r w:rsidRPr="004A5DD2">
        <w:rPr>
          <w:rStyle w:val="Style13ptBold"/>
        </w:rPr>
        <w:t>18</w:t>
      </w:r>
      <w:r w:rsidRPr="004A5DD2">
        <w:t xml:space="preserve">, *Associate Professor of Government and Foreign Service at Georgetown University and Deputy Director for Strategy in the Scowcroft Center for Strategy and Security at the Atlantic Council. **Director of the South Asia Center at the Atlantic Council. He holds a PhD in mechanical engineering with a specialization in numerical acoustics from Trinity College, Dublin. (Matthew &amp; Bharath, 11-12-2018, "Will disruptive technology cause nuclear war?", </w:t>
      </w:r>
      <w:r w:rsidRPr="004A5DD2">
        <w:rPr>
          <w:i/>
          <w:iCs/>
        </w:rPr>
        <w:t>Bulletin of the Atomic Scientists</w:t>
      </w:r>
      <w:r w:rsidRPr="004A5DD2">
        <w:t>, https://thebulletin.org/2018/11/will-disruptive-technology-cause-nuclear-war/)</w:t>
      </w:r>
    </w:p>
    <w:p w14:paraId="1D8BF396" w14:textId="77777777" w:rsidR="002F3138" w:rsidRPr="004A5DD2" w:rsidRDefault="002F3138" w:rsidP="002F3138">
      <w:pPr>
        <w:rPr>
          <w:rStyle w:val="Emphasis"/>
        </w:rPr>
      </w:pPr>
      <w:r w:rsidRPr="004A5DD2">
        <w:t xml:space="preserve">Rather, we should think more broadly about how new technology might affect global politics, and, for this, it is helpful to turn to scholarly international relations theory. The dominant theory of the causes of war in the academy is </w:t>
      </w:r>
      <w:r w:rsidRPr="0001711D">
        <w:rPr>
          <w:rStyle w:val="StyleUnderline"/>
          <w:highlight w:val="cyan"/>
        </w:rPr>
        <w:t>the</w:t>
      </w:r>
      <w:r w:rsidRPr="004A5DD2">
        <w:rPr>
          <w:rStyle w:val="StyleUnderline"/>
        </w:rPr>
        <w:t xml:space="preserve"> “</w:t>
      </w:r>
      <w:r w:rsidRPr="0001711D">
        <w:rPr>
          <w:rStyle w:val="Emphasis"/>
          <w:highlight w:val="cyan"/>
        </w:rPr>
        <w:t>bargaining model</w:t>
      </w:r>
      <w:r w:rsidRPr="004A5DD2">
        <w:rPr>
          <w:rStyle w:val="StyleUnderline"/>
        </w:rPr>
        <w:t xml:space="preserve"> of war.”</w:t>
      </w:r>
      <w:r w:rsidRPr="004A5DD2">
        <w:t xml:space="preserve"> This theory </w:t>
      </w:r>
      <w:r w:rsidRPr="0001711D">
        <w:rPr>
          <w:rStyle w:val="StyleUnderline"/>
          <w:highlight w:val="cyan"/>
        </w:rPr>
        <w:t xml:space="preserve">identifies </w:t>
      </w:r>
      <w:r w:rsidRPr="0001711D">
        <w:rPr>
          <w:rStyle w:val="Emphasis"/>
          <w:highlight w:val="cyan"/>
        </w:rPr>
        <w:t>rapid shifts</w:t>
      </w:r>
      <w:r w:rsidRPr="004A5DD2">
        <w:rPr>
          <w:rStyle w:val="StyleUnderline"/>
        </w:rPr>
        <w:t xml:space="preserve"> </w:t>
      </w:r>
      <w:r w:rsidRPr="0001711D">
        <w:rPr>
          <w:rStyle w:val="StyleUnderline"/>
          <w:highlight w:val="cyan"/>
        </w:rPr>
        <w:t>in</w:t>
      </w:r>
      <w:r w:rsidRPr="004A5DD2">
        <w:rPr>
          <w:rStyle w:val="StyleUnderline"/>
        </w:rPr>
        <w:t xml:space="preserve"> the balance of </w:t>
      </w:r>
      <w:r w:rsidRPr="0001711D">
        <w:rPr>
          <w:rStyle w:val="StyleUnderline"/>
          <w:highlight w:val="cyan"/>
        </w:rPr>
        <w:t>power as a</w:t>
      </w:r>
      <w:r w:rsidRPr="004A5DD2">
        <w:rPr>
          <w:rStyle w:val="StyleUnderline"/>
        </w:rPr>
        <w:t xml:space="preserve"> </w:t>
      </w:r>
      <w:r w:rsidRPr="004A5DD2">
        <w:rPr>
          <w:rStyle w:val="Emphasis"/>
        </w:rPr>
        <w:t xml:space="preserve">primary </w:t>
      </w:r>
      <w:r w:rsidRPr="0001711D">
        <w:rPr>
          <w:rStyle w:val="Emphasis"/>
          <w:highlight w:val="cyan"/>
        </w:rPr>
        <w:t>cause of conflict</w:t>
      </w:r>
      <w:r w:rsidRPr="004A5DD2">
        <w:rPr>
          <w:rStyle w:val="Emphasis"/>
        </w:rPr>
        <w:t>.</w:t>
      </w:r>
    </w:p>
    <w:p w14:paraId="1D0C8933" w14:textId="77777777" w:rsidR="002F3138" w:rsidRPr="004A5DD2" w:rsidRDefault="002F3138" w:rsidP="002F3138">
      <w:pPr>
        <w:rPr>
          <w:b/>
          <w:iCs/>
          <w:u w:val="single"/>
          <w:bdr w:val="single" w:sz="8" w:space="0" w:color="auto"/>
        </w:rPr>
      </w:pPr>
      <w:r w:rsidRPr="004A5DD2">
        <w:rPr>
          <w:rStyle w:val="StyleUnderline"/>
        </w:rPr>
        <w:t xml:space="preserve">International politics often presents states with conflicts that they can </w:t>
      </w:r>
      <w:r w:rsidRPr="004A5DD2">
        <w:rPr>
          <w:rStyle w:val="Emphasis"/>
        </w:rPr>
        <w:t>settle through peaceful bargaining</w:t>
      </w:r>
      <w:r w:rsidRPr="004A5DD2">
        <w:rPr>
          <w:rStyle w:val="StyleUnderline"/>
        </w:rPr>
        <w:t xml:space="preserve">, but </w:t>
      </w:r>
      <w:r w:rsidRPr="0001711D">
        <w:rPr>
          <w:rStyle w:val="StyleUnderline"/>
          <w:highlight w:val="cyan"/>
        </w:rPr>
        <w:t xml:space="preserve">when bargaining </w:t>
      </w:r>
      <w:r w:rsidRPr="0001711D">
        <w:rPr>
          <w:rStyle w:val="Emphasis"/>
          <w:highlight w:val="cyan"/>
        </w:rPr>
        <w:t>breaks down</w:t>
      </w:r>
      <w:r w:rsidRPr="0001711D">
        <w:rPr>
          <w:rStyle w:val="StyleUnderline"/>
          <w:highlight w:val="cyan"/>
        </w:rPr>
        <w:t xml:space="preserve">, </w:t>
      </w:r>
      <w:r w:rsidRPr="0001711D">
        <w:rPr>
          <w:rStyle w:val="Emphasis"/>
          <w:highlight w:val="cyan"/>
        </w:rPr>
        <w:t>war results</w:t>
      </w:r>
      <w:r w:rsidRPr="004A5DD2">
        <w:t xml:space="preserve">. </w:t>
      </w:r>
      <w:r w:rsidRPr="004A5DD2">
        <w:rPr>
          <w:rStyle w:val="Emphasis"/>
        </w:rPr>
        <w:t>Shifts</w:t>
      </w:r>
      <w:r w:rsidRPr="004A5DD2">
        <w:rPr>
          <w:rStyle w:val="StyleUnderline"/>
        </w:rPr>
        <w:t xml:space="preserve"> in the balance of power</w:t>
      </w:r>
      <w:r w:rsidRPr="004A5DD2">
        <w:t xml:space="preserve"> are problematic because they </w:t>
      </w:r>
      <w:r w:rsidRPr="004A5DD2">
        <w:rPr>
          <w:rStyle w:val="Emphasis"/>
        </w:rPr>
        <w:t>undermine effective bargaining</w:t>
      </w:r>
      <w:r w:rsidRPr="004A5DD2">
        <w:t xml:space="preserve">. After all, </w:t>
      </w:r>
      <w:r w:rsidRPr="0001711D">
        <w:rPr>
          <w:rStyle w:val="StyleUnderline"/>
          <w:highlight w:val="cyan"/>
        </w:rPr>
        <w:t>why agree to a deal</w:t>
      </w:r>
      <w:r w:rsidRPr="004A5DD2">
        <w:rPr>
          <w:rStyle w:val="StyleUnderline"/>
        </w:rPr>
        <w:t xml:space="preserve"> </w:t>
      </w:r>
      <w:r w:rsidRPr="004A5DD2">
        <w:rPr>
          <w:rStyle w:val="Emphasis"/>
        </w:rPr>
        <w:t>today</w:t>
      </w:r>
      <w:r w:rsidRPr="004A5DD2">
        <w:rPr>
          <w:rStyle w:val="StyleUnderline"/>
        </w:rPr>
        <w:t xml:space="preserve"> </w:t>
      </w:r>
      <w:r w:rsidRPr="0001711D">
        <w:rPr>
          <w:rStyle w:val="StyleUnderline"/>
          <w:highlight w:val="cyan"/>
        </w:rPr>
        <w:t>if your</w:t>
      </w:r>
      <w:r w:rsidRPr="004A5DD2">
        <w:rPr>
          <w:rStyle w:val="StyleUnderline"/>
        </w:rPr>
        <w:t xml:space="preserve"> bargaining </w:t>
      </w:r>
      <w:r w:rsidRPr="0001711D">
        <w:rPr>
          <w:rStyle w:val="StyleUnderline"/>
          <w:highlight w:val="cyan"/>
        </w:rPr>
        <w:t xml:space="preserve">position will be </w:t>
      </w:r>
      <w:r w:rsidRPr="0001711D">
        <w:rPr>
          <w:rStyle w:val="Emphasis"/>
          <w:highlight w:val="cyan"/>
        </w:rPr>
        <w:t>stronger tomorrow?</w:t>
      </w:r>
      <w:r w:rsidRPr="004A5DD2">
        <w:rPr>
          <w:rStyle w:val="StyleUnderline"/>
        </w:rPr>
        <w:t xml:space="preserve"> </w:t>
      </w:r>
      <w:r w:rsidRPr="004A5DD2">
        <w:t xml:space="preserve">And, </w:t>
      </w:r>
      <w:r w:rsidRPr="004A5DD2">
        <w:rPr>
          <w:rStyle w:val="StyleUnderline"/>
        </w:rPr>
        <w:t xml:space="preserve">a </w:t>
      </w:r>
      <w:r w:rsidRPr="004A5DD2">
        <w:rPr>
          <w:rStyle w:val="Emphasis"/>
        </w:rPr>
        <w:t>clear understanding</w:t>
      </w:r>
      <w:r w:rsidRPr="004A5DD2">
        <w:rPr>
          <w:rStyle w:val="StyleUnderline"/>
        </w:rPr>
        <w:t xml:space="preserve"> of the military balance of power can contribute to peace. (Why start a war you are likely to lose?)</w:t>
      </w:r>
      <w:r w:rsidRPr="004A5DD2">
        <w:t xml:space="preserve"> But </w:t>
      </w:r>
      <w:r w:rsidRPr="0001711D">
        <w:rPr>
          <w:rStyle w:val="StyleUnderline"/>
          <w:highlight w:val="cyan"/>
        </w:rPr>
        <w:t>shifts</w:t>
      </w:r>
      <w:r w:rsidRPr="004A5DD2">
        <w:rPr>
          <w:rStyle w:val="StyleUnderline"/>
        </w:rPr>
        <w:t xml:space="preserve"> in the balance of power </w:t>
      </w:r>
      <w:r w:rsidRPr="0001711D">
        <w:rPr>
          <w:rStyle w:val="Emphasis"/>
          <w:highlight w:val="cyan"/>
        </w:rPr>
        <w:t>muddy understandings</w:t>
      </w:r>
      <w:r w:rsidRPr="0001711D">
        <w:rPr>
          <w:rStyle w:val="StyleUnderline"/>
          <w:highlight w:val="cyan"/>
        </w:rPr>
        <w:t xml:space="preserve"> of </w:t>
      </w:r>
      <w:r w:rsidRPr="0001711D">
        <w:rPr>
          <w:rStyle w:val="Emphasis"/>
          <w:highlight w:val="cyan"/>
        </w:rPr>
        <w:t>which states have the advantage</w:t>
      </w:r>
      <w:r w:rsidRPr="004A5DD2">
        <w:rPr>
          <w:rStyle w:val="StyleUnderline"/>
        </w:rPr>
        <w:t>.</w:t>
      </w:r>
    </w:p>
    <w:p w14:paraId="04F83CDA" w14:textId="77777777" w:rsidR="002F3138" w:rsidRPr="004A5DD2" w:rsidRDefault="002F3138" w:rsidP="002F3138">
      <w:pPr>
        <w:rPr>
          <w:rStyle w:val="Emphasis"/>
        </w:rPr>
      </w:pPr>
      <w:r w:rsidRPr="004A5DD2">
        <w:t xml:space="preserve">You may see where this is going. </w:t>
      </w:r>
      <w:r w:rsidRPr="004A5DD2">
        <w:rPr>
          <w:rStyle w:val="StyleUnderline"/>
        </w:rPr>
        <w:t>New technologies threaten to create</w:t>
      </w:r>
      <w:r w:rsidRPr="004A5DD2">
        <w:t xml:space="preserve"> potentially </w:t>
      </w:r>
      <w:r w:rsidRPr="004A5DD2">
        <w:rPr>
          <w:rStyle w:val="Emphasis"/>
        </w:rPr>
        <w:t>destabilizing shifts</w:t>
      </w:r>
      <w:r w:rsidRPr="004A5DD2">
        <w:rPr>
          <w:rStyle w:val="StyleUnderline"/>
        </w:rPr>
        <w:t xml:space="preserve"> in the </w:t>
      </w:r>
      <w:r w:rsidRPr="004A5DD2">
        <w:rPr>
          <w:rStyle w:val="Emphasis"/>
        </w:rPr>
        <w:t>balance of power.</w:t>
      </w:r>
    </w:p>
    <w:p w14:paraId="42432A12" w14:textId="77777777" w:rsidR="002F3138" w:rsidRPr="004A5DD2" w:rsidRDefault="002F3138" w:rsidP="002F3138">
      <w:r w:rsidRPr="004A5DD2">
        <w:lastRenderedPageBreak/>
        <w:t xml:space="preserve">For decades, </w:t>
      </w:r>
      <w:r w:rsidRPr="004A5DD2">
        <w:rPr>
          <w:rStyle w:val="StyleUnderline"/>
        </w:rPr>
        <w:t xml:space="preserve">stability in Europe and Asia has been </w:t>
      </w:r>
      <w:r w:rsidRPr="004A5DD2">
        <w:rPr>
          <w:rStyle w:val="Emphasis"/>
        </w:rPr>
        <w:t>supported</w:t>
      </w:r>
      <w:r w:rsidRPr="004A5DD2">
        <w:rPr>
          <w:rStyle w:val="StyleUnderline"/>
        </w:rPr>
        <w:t xml:space="preserve"> by </w:t>
      </w:r>
      <w:r w:rsidRPr="004A5DD2">
        <w:rPr>
          <w:rStyle w:val="Emphasis"/>
        </w:rPr>
        <w:t>US military power</w:t>
      </w:r>
      <w:r w:rsidRPr="004A5DD2">
        <w:t xml:space="preserve">. In recent years, however, </w:t>
      </w:r>
      <w:r w:rsidRPr="004A5DD2">
        <w:rPr>
          <w:rStyle w:val="StyleUnderline"/>
        </w:rPr>
        <w:t xml:space="preserve">the balance of power in Asia has begun to shift, as </w:t>
      </w:r>
      <w:r w:rsidRPr="004A5DD2">
        <w:rPr>
          <w:rStyle w:val="Emphasis"/>
        </w:rPr>
        <w:t>China</w:t>
      </w:r>
      <w:r w:rsidRPr="004A5DD2">
        <w:rPr>
          <w:rStyle w:val="StyleUnderline"/>
        </w:rPr>
        <w:t xml:space="preserve"> has </w:t>
      </w:r>
      <w:r w:rsidRPr="004A5DD2">
        <w:rPr>
          <w:rStyle w:val="Emphasis"/>
        </w:rPr>
        <w:t>increased its military capabilities</w:t>
      </w:r>
      <w:r w:rsidRPr="004A5DD2">
        <w:t xml:space="preserve">. </w:t>
      </w:r>
      <w:r w:rsidRPr="004A5DD2">
        <w:rPr>
          <w:rStyle w:val="StyleUnderline"/>
        </w:rPr>
        <w:t xml:space="preserve">Already, Beijing has become </w:t>
      </w:r>
      <w:r w:rsidRPr="004A5DD2">
        <w:rPr>
          <w:rStyle w:val="Emphasis"/>
        </w:rPr>
        <w:t>more assertive</w:t>
      </w:r>
      <w:r w:rsidRPr="004A5DD2">
        <w:rPr>
          <w:rStyle w:val="StyleUnderline"/>
        </w:rPr>
        <w:t xml:space="preserve"> in the region, claiming contested territory in the </w:t>
      </w:r>
      <w:r w:rsidRPr="004A5DD2">
        <w:rPr>
          <w:rStyle w:val="Emphasis"/>
        </w:rPr>
        <w:t>S</w:t>
      </w:r>
      <w:r w:rsidRPr="004A5DD2">
        <w:t xml:space="preserve">outh </w:t>
      </w:r>
      <w:r w:rsidRPr="004A5DD2">
        <w:rPr>
          <w:rStyle w:val="Emphasis"/>
        </w:rPr>
        <w:t>C</w:t>
      </w:r>
      <w:r w:rsidRPr="004A5DD2">
        <w:t xml:space="preserve">hina </w:t>
      </w:r>
      <w:r w:rsidRPr="004A5DD2">
        <w:rPr>
          <w:rStyle w:val="Emphasis"/>
        </w:rPr>
        <w:t>S</w:t>
      </w:r>
      <w:r w:rsidRPr="004A5DD2">
        <w:t>ea. And the results of Russia’s military modernization have been on full display in its ongoing intervention in Ukraine.</w:t>
      </w:r>
    </w:p>
    <w:p w14:paraId="25B1DB31" w14:textId="77777777" w:rsidR="002F3138" w:rsidRPr="004A5DD2" w:rsidRDefault="002F3138" w:rsidP="002F3138">
      <w:r w:rsidRPr="004A5DD2">
        <w:t xml:space="preserve">Moreover, </w:t>
      </w:r>
      <w:r w:rsidRPr="0001711D">
        <w:rPr>
          <w:rStyle w:val="StyleUnderline"/>
          <w:highlight w:val="cyan"/>
        </w:rPr>
        <w:t xml:space="preserve">China </w:t>
      </w:r>
      <w:r w:rsidRPr="0001711D">
        <w:rPr>
          <w:rStyle w:val="Emphasis"/>
          <w:highlight w:val="cyan"/>
        </w:rPr>
        <w:t>may have the lead</w:t>
      </w:r>
      <w:r w:rsidRPr="004A5DD2">
        <w:rPr>
          <w:rStyle w:val="StyleUnderline"/>
        </w:rPr>
        <w:t xml:space="preserve"> over the U</w:t>
      </w:r>
      <w:r w:rsidRPr="004A5DD2">
        <w:t xml:space="preserve">nited </w:t>
      </w:r>
      <w:r w:rsidRPr="004A5DD2">
        <w:rPr>
          <w:rStyle w:val="StyleUnderline"/>
        </w:rPr>
        <w:t>S</w:t>
      </w:r>
      <w:r w:rsidRPr="004A5DD2">
        <w:t xml:space="preserve">tates </w:t>
      </w:r>
      <w:r w:rsidRPr="0001711D">
        <w:rPr>
          <w:rStyle w:val="StyleUnderline"/>
          <w:highlight w:val="cyan"/>
        </w:rPr>
        <w:t xml:space="preserve">in </w:t>
      </w:r>
      <w:r w:rsidRPr="0001711D">
        <w:rPr>
          <w:rStyle w:val="Emphasis"/>
          <w:highlight w:val="cyan"/>
        </w:rPr>
        <w:t>emerging tech</w:t>
      </w:r>
      <w:r w:rsidRPr="004A5DD2">
        <w:rPr>
          <w:rStyle w:val="StyleUnderline"/>
        </w:rPr>
        <w:t xml:space="preserve">nologies that could be decisive for the future of </w:t>
      </w:r>
      <w:r w:rsidRPr="004A5DD2">
        <w:rPr>
          <w:rStyle w:val="Emphasis"/>
        </w:rPr>
        <w:t>military acquisitions</w:t>
      </w:r>
      <w:r w:rsidRPr="004A5DD2">
        <w:rPr>
          <w:rStyle w:val="StyleUnderline"/>
        </w:rPr>
        <w:t xml:space="preserve"> and </w:t>
      </w:r>
      <w:r w:rsidRPr="004A5DD2">
        <w:rPr>
          <w:rStyle w:val="Emphasis"/>
        </w:rPr>
        <w:t>warfare</w:t>
      </w:r>
      <w:r w:rsidRPr="004A5DD2">
        <w:rPr>
          <w:rStyle w:val="StyleUnderline"/>
        </w:rPr>
        <w:t xml:space="preserve">, </w:t>
      </w:r>
      <w:r w:rsidRPr="00DC159D">
        <w:rPr>
          <w:rStyle w:val="StyleUnderline"/>
        </w:rPr>
        <w:t xml:space="preserve">including </w:t>
      </w:r>
      <w:r w:rsidRPr="00DC159D">
        <w:rPr>
          <w:rStyle w:val="Emphasis"/>
        </w:rPr>
        <w:t>3D p</w:t>
      </w:r>
      <w:r w:rsidRPr="00DC159D">
        <w:rPr>
          <w:rStyle w:val="StyleUnderline"/>
        </w:rPr>
        <w:t xml:space="preserve">rinting, </w:t>
      </w:r>
      <w:r w:rsidRPr="00DC159D">
        <w:rPr>
          <w:rStyle w:val="Emphasis"/>
        </w:rPr>
        <w:t>hypersonic</w:t>
      </w:r>
      <w:r w:rsidRPr="00DC159D">
        <w:t xml:space="preserve"> missile</w:t>
      </w:r>
      <w:r w:rsidRPr="00DC159D">
        <w:rPr>
          <w:rStyle w:val="Emphasis"/>
        </w:rPr>
        <w:t>s</w:t>
      </w:r>
      <w:r w:rsidRPr="00DC159D">
        <w:t xml:space="preserve">, </w:t>
      </w:r>
      <w:r w:rsidRPr="00DC159D">
        <w:rPr>
          <w:rStyle w:val="Emphasis"/>
        </w:rPr>
        <w:t>quantum</w:t>
      </w:r>
      <w:r w:rsidRPr="00DC159D">
        <w:t xml:space="preserve"> computing, </w:t>
      </w:r>
      <w:r w:rsidRPr="00DC159D">
        <w:rPr>
          <w:rStyle w:val="Emphasis"/>
        </w:rPr>
        <w:t>5G</w:t>
      </w:r>
      <w:r w:rsidRPr="00DC159D">
        <w:t xml:space="preserve"> wireless connectivity, </w:t>
      </w:r>
      <w:r w:rsidRPr="00DC159D">
        <w:rPr>
          <w:rStyle w:val="StyleUnderline"/>
        </w:rPr>
        <w:t>and</w:t>
      </w:r>
      <w:r w:rsidRPr="00DC159D">
        <w:t xml:space="preserve"> artificial intelligence (</w:t>
      </w:r>
      <w:r w:rsidRPr="00DC159D">
        <w:rPr>
          <w:rStyle w:val="Emphasis"/>
        </w:rPr>
        <w:t>AI</w:t>
      </w:r>
      <w:r w:rsidRPr="00DC159D">
        <w:t>). And Russian President Vladimir Putin is building</w:t>
      </w:r>
      <w:r w:rsidRPr="004A5DD2">
        <w:t xml:space="preserve"> new unmanned vehicles while ominously declaring, “Whoever leads in AI will rule the world.”</w:t>
      </w:r>
    </w:p>
    <w:p w14:paraId="3332BACC" w14:textId="77777777" w:rsidR="002F3138" w:rsidRPr="004A5DD2" w:rsidRDefault="002F3138" w:rsidP="002F3138">
      <w:pPr>
        <w:rPr>
          <w:rStyle w:val="StyleUnderline"/>
        </w:rPr>
      </w:pPr>
      <w:r w:rsidRPr="0001711D">
        <w:rPr>
          <w:rStyle w:val="StyleUnderline"/>
          <w:highlight w:val="cyan"/>
        </w:rPr>
        <w:t>If China</w:t>
      </w:r>
      <w:r w:rsidRPr="004A5DD2">
        <w:t xml:space="preserve"> or Russia </w:t>
      </w:r>
      <w:r w:rsidRPr="0001711D">
        <w:rPr>
          <w:rStyle w:val="StyleUnderline"/>
          <w:highlight w:val="cyan"/>
        </w:rPr>
        <w:t xml:space="preserve">are able to </w:t>
      </w:r>
      <w:r w:rsidRPr="0001711D">
        <w:rPr>
          <w:rStyle w:val="Emphasis"/>
          <w:highlight w:val="cyan"/>
        </w:rPr>
        <w:t>incorporate new tech</w:t>
      </w:r>
      <w:r w:rsidRPr="004A5DD2">
        <w:rPr>
          <w:rStyle w:val="StyleUnderline"/>
        </w:rPr>
        <w:t xml:space="preserve">nologies </w:t>
      </w:r>
      <w:r w:rsidRPr="0001711D">
        <w:rPr>
          <w:rStyle w:val="StyleUnderline"/>
          <w:highlight w:val="cyan"/>
        </w:rPr>
        <w:t xml:space="preserve">into their militaries </w:t>
      </w:r>
      <w:r w:rsidRPr="0001711D">
        <w:rPr>
          <w:rStyle w:val="Emphasis"/>
          <w:highlight w:val="cyan"/>
        </w:rPr>
        <w:t>before the U</w:t>
      </w:r>
      <w:r w:rsidRPr="004A5DD2">
        <w:rPr>
          <w:rStyle w:val="StyleUnderline"/>
        </w:rPr>
        <w:t xml:space="preserve">nited </w:t>
      </w:r>
      <w:r w:rsidRPr="0001711D">
        <w:rPr>
          <w:rStyle w:val="Emphasis"/>
          <w:highlight w:val="cyan"/>
        </w:rPr>
        <w:t>S</w:t>
      </w:r>
      <w:r w:rsidRPr="004A5DD2">
        <w:rPr>
          <w:rStyle w:val="StyleUnderline"/>
        </w:rPr>
        <w:t>tates</w:t>
      </w:r>
      <w:r w:rsidRPr="004A5DD2">
        <w:t xml:space="preserve">, then </w:t>
      </w:r>
      <w:r w:rsidRPr="0001711D">
        <w:rPr>
          <w:rStyle w:val="StyleUnderline"/>
          <w:highlight w:val="cyan"/>
        </w:rPr>
        <w:t>this could lead to the</w:t>
      </w:r>
      <w:r w:rsidRPr="004A5DD2">
        <w:rPr>
          <w:rStyle w:val="StyleUnderline"/>
        </w:rPr>
        <w:t xml:space="preserve"> kind of </w:t>
      </w:r>
      <w:r w:rsidRPr="0001711D">
        <w:rPr>
          <w:rStyle w:val="Emphasis"/>
          <w:highlight w:val="cyan"/>
        </w:rPr>
        <w:t>rapid shift</w:t>
      </w:r>
      <w:r w:rsidRPr="004A5DD2">
        <w:rPr>
          <w:rStyle w:val="Emphasis"/>
        </w:rPr>
        <w:t xml:space="preserve"> in the balance of power</w:t>
      </w:r>
      <w:r w:rsidRPr="004A5DD2">
        <w:rPr>
          <w:rStyle w:val="StyleUnderline"/>
        </w:rPr>
        <w:t xml:space="preserve"> </w:t>
      </w:r>
      <w:r w:rsidRPr="0001711D">
        <w:rPr>
          <w:rStyle w:val="StyleUnderline"/>
          <w:highlight w:val="cyan"/>
        </w:rPr>
        <w:t>that</w:t>
      </w:r>
      <w:r w:rsidRPr="004A5DD2">
        <w:rPr>
          <w:rStyle w:val="StyleUnderline"/>
        </w:rPr>
        <w:t xml:space="preserve"> </w:t>
      </w:r>
      <w:r w:rsidRPr="004A5DD2">
        <w:rPr>
          <w:rStyle w:val="Emphasis"/>
        </w:rPr>
        <w:t xml:space="preserve">often </w:t>
      </w:r>
      <w:r w:rsidRPr="0001711D">
        <w:rPr>
          <w:rStyle w:val="Emphasis"/>
          <w:highlight w:val="cyan"/>
        </w:rPr>
        <w:t>causes war</w:t>
      </w:r>
      <w:r w:rsidRPr="0001711D">
        <w:rPr>
          <w:rStyle w:val="StyleUnderline"/>
          <w:highlight w:val="cyan"/>
        </w:rPr>
        <w:t>.</w:t>
      </w:r>
    </w:p>
    <w:p w14:paraId="3C34EF57" w14:textId="77777777" w:rsidR="002F3138" w:rsidRPr="004A5DD2" w:rsidRDefault="002F3138" w:rsidP="002F3138">
      <w:pPr>
        <w:rPr>
          <w:b/>
          <w:iCs/>
          <w:u w:val="single"/>
          <w:bdr w:val="single" w:sz="8" w:space="0" w:color="auto"/>
        </w:rPr>
      </w:pPr>
      <w:r w:rsidRPr="0001711D">
        <w:rPr>
          <w:rStyle w:val="StyleUnderline"/>
          <w:highlight w:val="cyan"/>
        </w:rPr>
        <w:t xml:space="preserve">If Beijing believes </w:t>
      </w:r>
      <w:r w:rsidRPr="0001711D">
        <w:rPr>
          <w:rStyle w:val="Emphasis"/>
          <w:highlight w:val="cyan"/>
        </w:rPr>
        <w:t>emerging tech</w:t>
      </w:r>
      <w:r w:rsidRPr="004A5DD2">
        <w:rPr>
          <w:rStyle w:val="Emphasis"/>
        </w:rPr>
        <w:t>nologies</w:t>
      </w:r>
      <w:r w:rsidRPr="004A5DD2">
        <w:rPr>
          <w:rStyle w:val="StyleUnderline"/>
        </w:rPr>
        <w:t xml:space="preserve"> </w:t>
      </w:r>
      <w:r w:rsidRPr="0001711D">
        <w:rPr>
          <w:rStyle w:val="StyleUnderline"/>
          <w:highlight w:val="cyan"/>
        </w:rPr>
        <w:t>provide it with a</w:t>
      </w:r>
      <w:r w:rsidRPr="004A5DD2">
        <w:rPr>
          <w:rStyle w:val="StyleUnderline"/>
        </w:rPr>
        <w:t xml:space="preserve"> newfound, local military </w:t>
      </w:r>
      <w:r w:rsidRPr="0001711D">
        <w:rPr>
          <w:rStyle w:val="Emphasis"/>
          <w:highlight w:val="cyan"/>
        </w:rPr>
        <w:t>advantage</w:t>
      </w:r>
      <w:r w:rsidRPr="004A5DD2">
        <w:rPr>
          <w:rStyle w:val="StyleUnderline"/>
        </w:rPr>
        <w:t xml:space="preserve"> over the </w:t>
      </w:r>
      <w:r w:rsidRPr="004A5DD2">
        <w:rPr>
          <w:rStyle w:val="Emphasis"/>
        </w:rPr>
        <w:t>U</w:t>
      </w:r>
      <w:r w:rsidRPr="004A5DD2">
        <w:rPr>
          <w:rStyle w:val="StyleUnderline"/>
        </w:rPr>
        <w:t xml:space="preserve">nited </w:t>
      </w:r>
      <w:r w:rsidRPr="004A5DD2">
        <w:rPr>
          <w:rStyle w:val="Emphasis"/>
        </w:rPr>
        <w:t>S</w:t>
      </w:r>
      <w:r w:rsidRPr="004A5DD2">
        <w:rPr>
          <w:rStyle w:val="StyleUnderline"/>
        </w:rPr>
        <w:t>tates</w:t>
      </w:r>
      <w:r w:rsidRPr="004A5DD2">
        <w:t xml:space="preserve">, for example, </w:t>
      </w:r>
      <w:r w:rsidRPr="0001711D">
        <w:rPr>
          <w:rStyle w:val="StyleUnderline"/>
          <w:highlight w:val="cyan"/>
        </w:rPr>
        <w:t>it may</w:t>
      </w:r>
      <w:r w:rsidRPr="004A5DD2">
        <w:rPr>
          <w:rStyle w:val="StyleUnderline"/>
        </w:rPr>
        <w:t xml:space="preserve"> be more willing</w:t>
      </w:r>
      <w:r w:rsidRPr="004A5DD2">
        <w:t xml:space="preserve"> than previously </w:t>
      </w:r>
      <w:r w:rsidRPr="004A5DD2">
        <w:rPr>
          <w:rStyle w:val="StyleUnderline"/>
        </w:rPr>
        <w:t xml:space="preserve">to </w:t>
      </w:r>
      <w:r w:rsidRPr="0001711D">
        <w:rPr>
          <w:rStyle w:val="Emphasis"/>
          <w:highlight w:val="cyan"/>
        </w:rPr>
        <w:t>initiate conflict over Taiwan</w:t>
      </w:r>
      <w:r w:rsidRPr="004A5DD2">
        <w:t xml:space="preserve">. And </w:t>
      </w:r>
      <w:r w:rsidRPr="003B19B0">
        <w:rPr>
          <w:rStyle w:val="StyleUnderline"/>
          <w:highlight w:val="cyan"/>
        </w:rPr>
        <w:t xml:space="preserve">if Putin thinks </w:t>
      </w:r>
      <w:r w:rsidRPr="003B19B0">
        <w:rPr>
          <w:rStyle w:val="Emphasis"/>
          <w:highlight w:val="cyan"/>
        </w:rPr>
        <w:t>new tech</w:t>
      </w:r>
      <w:r w:rsidRPr="004A5DD2">
        <w:rPr>
          <w:rStyle w:val="StyleUnderline"/>
        </w:rPr>
        <w:t xml:space="preserve"> has </w:t>
      </w:r>
      <w:r w:rsidRPr="003B19B0">
        <w:rPr>
          <w:rStyle w:val="Emphasis"/>
          <w:highlight w:val="cyan"/>
        </w:rPr>
        <w:t>strengthened his hand</w:t>
      </w:r>
      <w:r w:rsidRPr="004A5DD2">
        <w:t xml:space="preserve">, </w:t>
      </w:r>
      <w:r w:rsidRPr="004A5DD2">
        <w:rPr>
          <w:rStyle w:val="StyleUnderline"/>
        </w:rPr>
        <w:t xml:space="preserve">he may be more tempted to </w:t>
      </w:r>
      <w:r w:rsidRPr="003B19B0">
        <w:rPr>
          <w:rStyle w:val="StyleUnderline"/>
          <w:highlight w:val="cyan"/>
        </w:rPr>
        <w:t xml:space="preserve">launch a </w:t>
      </w:r>
      <w:r w:rsidRPr="003B19B0">
        <w:rPr>
          <w:rStyle w:val="Emphasis"/>
          <w:highlight w:val="cyan"/>
        </w:rPr>
        <w:t>Ukraine-style invasion</w:t>
      </w:r>
      <w:r w:rsidRPr="003B19B0">
        <w:rPr>
          <w:rStyle w:val="StyleUnderline"/>
          <w:highlight w:val="cyan"/>
        </w:rPr>
        <w:t xml:space="preserve"> of</w:t>
      </w:r>
      <w:r w:rsidRPr="004A5DD2">
        <w:rPr>
          <w:rStyle w:val="StyleUnderline"/>
        </w:rPr>
        <w:t xml:space="preserve"> a </w:t>
      </w:r>
      <w:r w:rsidRPr="003B19B0">
        <w:rPr>
          <w:rStyle w:val="Emphasis"/>
          <w:highlight w:val="cyan"/>
        </w:rPr>
        <w:t>NATO member</w:t>
      </w:r>
      <w:r w:rsidRPr="004A5DD2">
        <w:rPr>
          <w:rStyle w:val="Emphasis"/>
        </w:rPr>
        <w:t>.</w:t>
      </w:r>
    </w:p>
    <w:p w14:paraId="55CE9E2B" w14:textId="77777777" w:rsidR="002F3138" w:rsidRPr="004A5DD2" w:rsidRDefault="002F3138" w:rsidP="002F3138">
      <w:r w:rsidRPr="004A5DD2">
        <w:rPr>
          <w:rStyle w:val="StyleUnderline"/>
        </w:rPr>
        <w:t xml:space="preserve">Either scenario could bring these nuclear powers into </w:t>
      </w:r>
      <w:r w:rsidRPr="004A5DD2">
        <w:rPr>
          <w:rStyle w:val="Emphasis"/>
        </w:rPr>
        <w:t>direct conflict</w:t>
      </w:r>
      <w:r w:rsidRPr="004A5DD2">
        <w:rPr>
          <w:rStyle w:val="StyleUnderline"/>
        </w:rPr>
        <w:t xml:space="preserve"> with the </w:t>
      </w:r>
      <w:r w:rsidRPr="004A5DD2">
        <w:rPr>
          <w:rStyle w:val="Emphasis"/>
        </w:rPr>
        <w:t>U</w:t>
      </w:r>
      <w:r w:rsidRPr="004A5DD2">
        <w:t xml:space="preserve">nited </w:t>
      </w:r>
      <w:r w:rsidRPr="004A5DD2">
        <w:rPr>
          <w:rStyle w:val="Emphasis"/>
        </w:rPr>
        <w:t>S</w:t>
      </w:r>
      <w:r w:rsidRPr="004A5DD2">
        <w:t xml:space="preserve">tates, </w:t>
      </w:r>
      <w:r w:rsidRPr="004A5DD2">
        <w:rPr>
          <w:rStyle w:val="StyleUnderline"/>
        </w:rPr>
        <w:t xml:space="preserve">and </w:t>
      </w:r>
      <w:r w:rsidRPr="0001711D">
        <w:rPr>
          <w:rStyle w:val="StyleUnderline"/>
          <w:highlight w:val="cyan"/>
        </w:rPr>
        <w:t xml:space="preserve">once </w:t>
      </w:r>
      <w:r w:rsidRPr="0001711D">
        <w:rPr>
          <w:rStyle w:val="Emphasis"/>
          <w:highlight w:val="cyan"/>
        </w:rPr>
        <w:t>nuclear</w:t>
      </w:r>
      <w:r w:rsidRPr="004A5DD2">
        <w:rPr>
          <w:rStyle w:val="Emphasis"/>
        </w:rPr>
        <w:t xml:space="preserve"> armed </w:t>
      </w:r>
      <w:r w:rsidRPr="0001711D">
        <w:rPr>
          <w:rStyle w:val="Emphasis"/>
          <w:highlight w:val="cyan"/>
        </w:rPr>
        <w:t>states</w:t>
      </w:r>
      <w:r w:rsidRPr="0001711D">
        <w:rPr>
          <w:rStyle w:val="StyleUnderline"/>
          <w:highlight w:val="cyan"/>
        </w:rPr>
        <w:t xml:space="preserve"> are at </w:t>
      </w:r>
      <w:r w:rsidRPr="0001711D">
        <w:rPr>
          <w:rStyle w:val="Emphasis"/>
          <w:highlight w:val="cyan"/>
        </w:rPr>
        <w:t>war</w:t>
      </w:r>
      <w:r w:rsidRPr="0001711D">
        <w:rPr>
          <w:rStyle w:val="StyleUnderline"/>
          <w:highlight w:val="cyan"/>
        </w:rPr>
        <w:t>, there is a</w:t>
      </w:r>
      <w:r w:rsidRPr="004A5DD2">
        <w:rPr>
          <w:rStyle w:val="StyleUnderline"/>
        </w:rPr>
        <w:t xml:space="preserve">n </w:t>
      </w:r>
      <w:r w:rsidRPr="004A5DD2">
        <w:rPr>
          <w:rStyle w:val="Emphasis"/>
        </w:rPr>
        <w:t xml:space="preserve">inherent </w:t>
      </w:r>
      <w:r w:rsidRPr="0001711D">
        <w:rPr>
          <w:rStyle w:val="Emphasis"/>
          <w:highlight w:val="cyan"/>
        </w:rPr>
        <w:t>risk of</w:t>
      </w:r>
      <w:r w:rsidRPr="004A5DD2">
        <w:rPr>
          <w:rStyle w:val="Emphasis"/>
        </w:rPr>
        <w:t xml:space="preserve"> nuclear conflict</w:t>
      </w:r>
      <w:r w:rsidRPr="004A5DD2">
        <w:rPr>
          <w:rStyle w:val="StyleUnderline"/>
        </w:rPr>
        <w:t xml:space="preserve"> through </w:t>
      </w:r>
      <w:r w:rsidRPr="0001711D">
        <w:rPr>
          <w:rStyle w:val="Emphasis"/>
          <w:highlight w:val="cyan"/>
        </w:rPr>
        <w:t>limited nuclear war</w:t>
      </w:r>
      <w:r w:rsidRPr="004A5DD2">
        <w:rPr>
          <w:rStyle w:val="StyleUnderline"/>
        </w:rPr>
        <w:t xml:space="preserve"> strategies, nuclear </w:t>
      </w:r>
      <w:r w:rsidRPr="0001711D">
        <w:rPr>
          <w:rStyle w:val="Emphasis"/>
          <w:highlight w:val="cyan"/>
        </w:rPr>
        <w:t>brink</w:t>
      </w:r>
      <w:r w:rsidRPr="004A5DD2">
        <w:t>man</w:t>
      </w:r>
      <w:r w:rsidRPr="0001711D">
        <w:rPr>
          <w:rStyle w:val="Emphasis"/>
          <w:highlight w:val="cyan"/>
        </w:rPr>
        <w:t>ship</w:t>
      </w:r>
      <w:r w:rsidRPr="004A5DD2">
        <w:t xml:space="preserve">, </w:t>
      </w:r>
      <w:r w:rsidRPr="0001711D">
        <w:rPr>
          <w:rStyle w:val="StyleUnderline"/>
          <w:highlight w:val="cyan"/>
        </w:rPr>
        <w:t>or</w:t>
      </w:r>
      <w:r w:rsidRPr="004A5DD2">
        <w:rPr>
          <w:rStyle w:val="StyleUnderline"/>
        </w:rPr>
        <w:t xml:space="preserve"> simple </w:t>
      </w:r>
      <w:r w:rsidRPr="004A5DD2">
        <w:rPr>
          <w:rStyle w:val="Emphasis"/>
        </w:rPr>
        <w:t>accident</w:t>
      </w:r>
      <w:r w:rsidRPr="004A5DD2">
        <w:rPr>
          <w:rStyle w:val="StyleUnderline"/>
        </w:rPr>
        <w:t xml:space="preserve"> or </w:t>
      </w:r>
      <w:r w:rsidRPr="0001711D">
        <w:rPr>
          <w:rStyle w:val="Emphasis"/>
          <w:highlight w:val="cyan"/>
        </w:rPr>
        <w:t>inadvertent escalation</w:t>
      </w:r>
      <w:r w:rsidRPr="004A5DD2">
        <w:t>.</w:t>
      </w:r>
    </w:p>
    <w:p w14:paraId="03353B03" w14:textId="19C3F1CF" w:rsidR="002F3138" w:rsidRPr="002F3138" w:rsidRDefault="002F3138" w:rsidP="002F3138">
      <w:pPr>
        <w:rPr>
          <w:b/>
          <w:iCs/>
          <w:u w:val="single"/>
          <w:bdr w:val="single" w:sz="8" w:space="0" w:color="auto"/>
        </w:rPr>
      </w:pPr>
      <w:r w:rsidRPr="004A5DD2">
        <w:t xml:space="preserve">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w:t>
      </w:r>
      <w:r w:rsidRPr="004A5DD2">
        <w:rPr>
          <w:rStyle w:val="StyleUnderline"/>
        </w:rPr>
        <w:t xml:space="preserve">the </w:t>
      </w:r>
      <w:r w:rsidRPr="004A5DD2">
        <w:rPr>
          <w:rStyle w:val="Emphasis"/>
        </w:rPr>
        <w:t>solution</w:t>
      </w:r>
      <w:r w:rsidRPr="004A5DD2">
        <w:rPr>
          <w:rStyle w:val="StyleUnderline"/>
        </w:rPr>
        <w:t xml:space="preserve"> is not to preserve second-strike capabilities, but to preserve </w:t>
      </w:r>
      <w:r w:rsidRPr="004A5DD2">
        <w:rPr>
          <w:rStyle w:val="Emphasis"/>
        </w:rPr>
        <w:t>prevailing power balances more broadly.</w:t>
      </w:r>
    </w:p>
    <w:p w14:paraId="39D868AD" w14:textId="7D711E87" w:rsidR="009B5060" w:rsidRDefault="000B5F81" w:rsidP="009B5060">
      <w:pPr>
        <w:pStyle w:val="Heading3"/>
      </w:pPr>
      <w:r>
        <w:lastRenderedPageBreak/>
        <w:t>2</w:t>
      </w:r>
    </w:p>
    <w:p w14:paraId="3E348AB7" w14:textId="77777777" w:rsidR="009B5060" w:rsidRDefault="009B5060" w:rsidP="009B5060">
      <w:pPr>
        <w:pStyle w:val="Heading4"/>
      </w:pPr>
      <w:r>
        <w:t>NASA is preserving resources by leveraging private partnerships</w:t>
      </w:r>
    </w:p>
    <w:p w14:paraId="00BA6E78" w14:textId="77777777" w:rsidR="009B5060" w:rsidRDefault="009B5060" w:rsidP="009B5060">
      <w:r>
        <w:t xml:space="preserve">Miriam </w:t>
      </w:r>
      <w:r w:rsidRPr="00860382">
        <w:rPr>
          <w:rStyle w:val="Style13ptBold"/>
        </w:rPr>
        <w:t>Kramer 21</w:t>
      </w:r>
      <w:r>
        <w:t>, author of Space, “NASA's plans for the future hinge on the success of private companies,” Axios, 12-7-2021, https://www.axios.com/nasa-private-spaceflight-plans-5a5710e6-5223-4da3-8c5d-5a712e1d862e.html</w:t>
      </w:r>
    </w:p>
    <w:p w14:paraId="0B2C98DC" w14:textId="77777777" w:rsidR="009B5060" w:rsidRPr="00860382" w:rsidRDefault="009B5060" w:rsidP="009B5060">
      <w:pPr>
        <w:rPr>
          <w:rStyle w:val="StyleUnderline"/>
        </w:rPr>
      </w:pPr>
      <w:r w:rsidRPr="00860382">
        <w:rPr>
          <w:rStyle w:val="StyleUnderline"/>
        </w:rPr>
        <w:t>The private space players who will drive NASA's plans for the coming decade are declaring themselves and defining the stakes.</w:t>
      </w:r>
      <w:r>
        <w:rPr>
          <w:rStyle w:val="StyleUnderline"/>
        </w:rPr>
        <w:t xml:space="preserve"> </w:t>
      </w:r>
      <w:r w:rsidRPr="00860382">
        <w:rPr>
          <w:rStyle w:val="StyleUnderline"/>
        </w:rPr>
        <w:t xml:space="preserve">Why it matters: </w:t>
      </w:r>
      <w:r w:rsidRPr="00D26273">
        <w:rPr>
          <w:rStyle w:val="StyleUnderline"/>
          <w:highlight w:val="cyan"/>
        </w:rPr>
        <w:t>NASA plans to focus on getting people to Mars and the Moon</w:t>
      </w:r>
      <w:r w:rsidRPr="00860382">
        <w:rPr>
          <w:rStyle w:val="StyleUnderline"/>
        </w:rPr>
        <w:t xml:space="preserve">, and its deep space exploration </w:t>
      </w:r>
      <w:r w:rsidRPr="00D26273">
        <w:rPr>
          <w:rStyle w:val="Emphasis"/>
          <w:highlight w:val="cyan"/>
        </w:rPr>
        <w:t>ambitions hinge on the agency</w:t>
      </w:r>
      <w:r w:rsidRPr="00D26273">
        <w:rPr>
          <w:rStyle w:val="StyleUnderline"/>
          <w:highlight w:val="cyan"/>
        </w:rPr>
        <w:t xml:space="preserve"> </w:t>
      </w:r>
      <w:r w:rsidRPr="00D26273">
        <w:rPr>
          <w:rStyle w:val="Emphasis"/>
          <w:highlight w:val="cyan"/>
        </w:rPr>
        <w:t xml:space="preserve">being able to successfully hand over major operations </w:t>
      </w:r>
      <w:r w:rsidRPr="009B5FEF">
        <w:rPr>
          <w:rStyle w:val="Emphasis"/>
        </w:rPr>
        <w:t xml:space="preserve">in low-Earth orbit </w:t>
      </w:r>
      <w:r w:rsidRPr="00D26273">
        <w:rPr>
          <w:rStyle w:val="Emphasis"/>
          <w:highlight w:val="cyan"/>
        </w:rPr>
        <w:t>to private companies</w:t>
      </w:r>
      <w:r w:rsidRPr="00860382">
        <w:rPr>
          <w:rStyle w:val="Emphasis"/>
        </w:rPr>
        <w:t>.</w:t>
      </w:r>
      <w:r>
        <w:rPr>
          <w:rStyle w:val="Emphasis"/>
        </w:rPr>
        <w:t xml:space="preserve"> </w:t>
      </w:r>
      <w:r w:rsidRPr="00860382">
        <w:rPr>
          <w:rStyle w:val="StyleUnderline"/>
        </w:rPr>
        <w:t>The space agency hopes companies will build private space stations that its astronauts can use and to continue to buy space on private rockets for launching its satellites and other payloads to orbit and beyond</w:t>
      </w:r>
      <w:r w:rsidRPr="00860382">
        <w:rPr>
          <w:sz w:val="12"/>
        </w:rPr>
        <w:t xml:space="preserve">. NASA's "big experiment" right now is to test where these commercial partnerships work, the Planetary Society's Casey Dreier told Axios. </w:t>
      </w:r>
      <w:r w:rsidRPr="00860382">
        <w:rPr>
          <w:rStyle w:val="StyleUnderline"/>
        </w:rPr>
        <w:t>What's happening: Last week, NASA announced it would award multimillion-dollar contracts to three teams of commercial space companies to start designing and building privately operated space stations.</w:t>
      </w:r>
    </w:p>
    <w:p w14:paraId="48F0EA4B" w14:textId="77777777" w:rsidR="009B5060" w:rsidRDefault="009B5060" w:rsidP="009B5060"/>
    <w:p w14:paraId="5D591154" w14:textId="77777777" w:rsidR="009B5060" w:rsidRPr="00766E76" w:rsidRDefault="009B5060" w:rsidP="009B5060">
      <w:pPr>
        <w:pStyle w:val="Heading4"/>
      </w:pPr>
      <w:r w:rsidRPr="00766E76">
        <w:t>Plan forces spending trade-offs that crush effective Earth sciences --- risks catastrophic climate change</w:t>
      </w:r>
    </w:p>
    <w:p w14:paraId="3CFAB003" w14:textId="77777777" w:rsidR="009B5060" w:rsidRDefault="009B5060" w:rsidP="009B5060">
      <w:r w:rsidRPr="003A03C0">
        <w:rPr>
          <w:rStyle w:val="Style13ptBold"/>
          <w:rFonts w:eastAsiaTheme="majorEastAsia"/>
        </w:rPr>
        <w:t>Haymet 7</w:t>
      </w:r>
      <w:r>
        <w:t xml:space="preserve"> (Tony, Director of the Scripps Institution of Oceanography – University of California, San </w:t>
      </w:r>
      <w:r w:rsidRPr="00E94671">
        <w:t xml:space="preserve">Diego, Mark Abbott, Dean of the College of Oceanic and Atmospheric Science – Oregon State University, and Jim Luyten, Acting Director – Woods Hole Oceanographic Institution, “The Planet NASA Needs to Explore”, Washington Post, 5-10, </w:t>
      </w:r>
      <w:hyperlink r:id="rId10" w:history="1">
        <w:r w:rsidRPr="00E94671">
          <w:t>http://www.washingtonpost.com/wp-dyn/content/article/2007/05/09/AR2007050902451.html</w:t>
        </w:r>
      </w:hyperlink>
      <w:r w:rsidRPr="00E94671">
        <w:t>)</w:t>
      </w:r>
    </w:p>
    <w:p w14:paraId="783F3D86" w14:textId="77777777" w:rsidR="009B5060" w:rsidRPr="00E94671" w:rsidRDefault="009B5060" w:rsidP="009B5060">
      <w:pPr>
        <w:rPr>
          <w:sz w:val="16"/>
        </w:rPr>
      </w:pPr>
      <w:r w:rsidRPr="00E94671">
        <w:rPr>
          <w:sz w:val="16"/>
        </w:rPr>
        <w:t xml:space="preserve">Decades ago, a shift in NASA priorities sidelined progress in human </w:t>
      </w:r>
      <w:r w:rsidRPr="008E65F1">
        <w:rPr>
          <w:rStyle w:val="StyleUnderline"/>
          <w:rFonts w:eastAsiaTheme="majorEastAsia"/>
        </w:rPr>
        <w:t>space exploration</w:t>
      </w:r>
      <w:r w:rsidRPr="00E94671">
        <w:rPr>
          <w:sz w:val="16"/>
        </w:rPr>
        <w:t xml:space="preserve">. As momentum gathers to reinvigorate human space missions to the moon and Mars, we </w:t>
      </w:r>
      <w:r w:rsidRPr="008E65F1">
        <w:rPr>
          <w:rStyle w:val="StyleUnderline"/>
          <w:rFonts w:eastAsiaTheme="majorEastAsia"/>
        </w:rPr>
        <w:t>risk hurting</w:t>
      </w:r>
      <w:r w:rsidRPr="00E94671">
        <w:rPr>
          <w:sz w:val="16"/>
        </w:rPr>
        <w:t xml:space="preserve"> ourselves, and </w:t>
      </w:r>
      <w:r w:rsidRPr="008E65F1">
        <w:rPr>
          <w:rStyle w:val="StyleUnderline"/>
          <w:rFonts w:eastAsiaTheme="majorEastAsia"/>
        </w:rPr>
        <w:t xml:space="preserve">Earth, in the long run. </w:t>
      </w:r>
      <w:r w:rsidRPr="00C75601">
        <w:rPr>
          <w:rStyle w:val="StyleUnderline"/>
          <w:rFonts w:eastAsiaTheme="majorEastAsia"/>
          <w:highlight w:val="cyan"/>
        </w:rPr>
        <w:t>Our planet</w:t>
      </w:r>
      <w:r w:rsidRPr="00E94671">
        <w:rPr>
          <w:sz w:val="16"/>
        </w:rPr>
        <w:t xml:space="preserve"> -- not the moon or Mars -- </w:t>
      </w:r>
      <w:r w:rsidRPr="00C75601">
        <w:rPr>
          <w:rStyle w:val="StyleUnderline"/>
          <w:rFonts w:eastAsiaTheme="majorEastAsia"/>
          <w:highlight w:val="cyan"/>
        </w:rPr>
        <w:t>is under significant threat from</w:t>
      </w:r>
      <w:r w:rsidRPr="00E94671">
        <w:rPr>
          <w:sz w:val="16"/>
        </w:rPr>
        <w:t xml:space="preserve"> the consequences of </w:t>
      </w:r>
      <w:r w:rsidRPr="008E65F1">
        <w:rPr>
          <w:rStyle w:val="StyleUnderline"/>
          <w:rFonts w:eastAsiaTheme="majorEastAsia"/>
        </w:rPr>
        <w:t xml:space="preserve">rapid </w:t>
      </w:r>
      <w:r w:rsidRPr="00C75601">
        <w:rPr>
          <w:rStyle w:val="StyleUnderline"/>
          <w:rFonts w:eastAsiaTheme="majorEastAsia"/>
          <w:highlight w:val="cyan"/>
        </w:rPr>
        <w:t>climate change</w:t>
      </w:r>
      <w:r w:rsidRPr="00E94671">
        <w:rPr>
          <w:sz w:val="16"/>
        </w:rPr>
        <w:t xml:space="preserve">. Yet the </w:t>
      </w:r>
      <w:r w:rsidRPr="00C75601">
        <w:rPr>
          <w:rStyle w:val="Emphasis"/>
          <w:highlight w:val="cyan"/>
        </w:rPr>
        <w:t>changing NASA priorities will threaten exploration</w:t>
      </w:r>
      <w:r w:rsidRPr="00E94671">
        <w:rPr>
          <w:sz w:val="16"/>
        </w:rPr>
        <w:t xml:space="preserve"> here </w:t>
      </w:r>
      <w:r w:rsidRPr="00C75601">
        <w:rPr>
          <w:rStyle w:val="Emphasis"/>
          <w:highlight w:val="cyan"/>
        </w:rPr>
        <w:t>at home</w:t>
      </w:r>
      <w:r w:rsidRPr="00E94671">
        <w:rPr>
          <w:sz w:val="16"/>
        </w:rPr>
        <w:t>.</w:t>
      </w:r>
    </w:p>
    <w:p w14:paraId="2D28471A" w14:textId="77777777" w:rsidR="009B5060" w:rsidRPr="00E94671" w:rsidRDefault="009B5060" w:rsidP="009B5060">
      <w:pPr>
        <w:rPr>
          <w:sz w:val="16"/>
        </w:rPr>
      </w:pPr>
      <w:r w:rsidRPr="00C75601">
        <w:rPr>
          <w:rStyle w:val="StyleUnderline"/>
          <w:rFonts w:eastAsiaTheme="majorEastAsia"/>
          <w:highlight w:val="cyan"/>
        </w:rPr>
        <w:t>NASA</w:t>
      </w:r>
      <w:r w:rsidRPr="00E94671">
        <w:rPr>
          <w:sz w:val="16"/>
        </w:rPr>
        <w:t xml:space="preserve"> not only launches shuttles and builds space stations, it also </w:t>
      </w:r>
      <w:r w:rsidRPr="008E65F1">
        <w:rPr>
          <w:rStyle w:val="StyleUnderline"/>
          <w:rFonts w:eastAsiaTheme="majorEastAsia"/>
        </w:rPr>
        <w:t xml:space="preserve">builds and </w:t>
      </w:r>
      <w:r w:rsidRPr="00C75601">
        <w:rPr>
          <w:rStyle w:val="StyleUnderline"/>
          <w:rFonts w:eastAsiaTheme="majorEastAsia"/>
          <w:highlight w:val="cyan"/>
        </w:rPr>
        <w:t>operates</w:t>
      </w:r>
      <w:r w:rsidRPr="00E94671">
        <w:rPr>
          <w:sz w:val="16"/>
        </w:rPr>
        <w:t xml:space="preserve"> our nation's </w:t>
      </w:r>
      <w:r w:rsidRPr="00C75601">
        <w:rPr>
          <w:rStyle w:val="StyleUnderline"/>
          <w:rFonts w:eastAsiaTheme="majorEastAsia"/>
          <w:highlight w:val="cyan"/>
        </w:rPr>
        <w:t>sat</w:t>
      </w:r>
      <w:r w:rsidRPr="008E65F1">
        <w:rPr>
          <w:rStyle w:val="StyleUnderline"/>
          <w:rFonts w:eastAsiaTheme="majorEastAsia"/>
        </w:rPr>
        <w:t>ellite</w:t>
      </w:r>
      <w:r w:rsidRPr="00C75601">
        <w:rPr>
          <w:rStyle w:val="StyleUnderline"/>
          <w:rFonts w:eastAsiaTheme="majorEastAsia"/>
          <w:highlight w:val="cyan"/>
        </w:rPr>
        <w:t>s</w:t>
      </w:r>
      <w:r w:rsidRPr="008E65F1">
        <w:rPr>
          <w:rStyle w:val="StyleUnderline"/>
          <w:rFonts w:eastAsiaTheme="majorEastAsia"/>
        </w:rPr>
        <w:t xml:space="preserve"> </w:t>
      </w:r>
      <w:r w:rsidRPr="00C75601">
        <w:rPr>
          <w:rStyle w:val="StyleUnderline"/>
          <w:rFonts w:eastAsiaTheme="majorEastAsia"/>
          <w:highlight w:val="cyan"/>
        </w:rPr>
        <w:t>that</w:t>
      </w:r>
      <w:r w:rsidRPr="00E94671">
        <w:rPr>
          <w:sz w:val="16"/>
        </w:rPr>
        <w:t xml:space="preserve"> observe and monitor the Earth. These satellites </w:t>
      </w:r>
      <w:r w:rsidRPr="00C75601">
        <w:rPr>
          <w:rStyle w:val="StyleUnderline"/>
          <w:rFonts w:eastAsiaTheme="majorEastAsia"/>
          <w:highlight w:val="cyan"/>
        </w:rPr>
        <w:t>collect crucial</w:t>
      </w:r>
      <w:r w:rsidRPr="008E65F1">
        <w:rPr>
          <w:rStyle w:val="StyleUnderline"/>
          <w:rFonts w:eastAsiaTheme="majorEastAsia"/>
        </w:rPr>
        <w:t xml:space="preserve"> global </w:t>
      </w:r>
      <w:r w:rsidRPr="00C75601">
        <w:rPr>
          <w:rStyle w:val="StyleUnderline"/>
          <w:rFonts w:eastAsiaTheme="majorEastAsia"/>
          <w:highlight w:val="cyan"/>
        </w:rPr>
        <w:t>data</w:t>
      </w:r>
      <w:r w:rsidRPr="00E94671">
        <w:rPr>
          <w:sz w:val="16"/>
        </w:rPr>
        <w:t xml:space="preserve"> on winds, ice and oceans. </w:t>
      </w:r>
      <w:r w:rsidRPr="008E65F1">
        <w:rPr>
          <w:rStyle w:val="StyleUnderline"/>
          <w:rFonts w:eastAsiaTheme="majorEastAsia"/>
        </w:rPr>
        <w:t>They</w:t>
      </w:r>
      <w:r w:rsidRPr="00E94671">
        <w:rPr>
          <w:sz w:val="16"/>
        </w:rPr>
        <w:t xml:space="preserve"> help us forecast hurricanes, </w:t>
      </w:r>
      <w:r w:rsidRPr="00C75601">
        <w:rPr>
          <w:rStyle w:val="StyleUnderline"/>
          <w:rFonts w:eastAsiaTheme="majorEastAsia"/>
          <w:highlight w:val="cyan"/>
        </w:rPr>
        <w:t>track</w:t>
      </w:r>
      <w:r w:rsidRPr="00E94671">
        <w:rPr>
          <w:sz w:val="16"/>
        </w:rPr>
        <w:t xml:space="preserve"> the </w:t>
      </w:r>
      <w:r w:rsidRPr="008E65F1">
        <w:rPr>
          <w:rStyle w:val="StyleUnderline"/>
          <w:rFonts w:eastAsiaTheme="majorEastAsia"/>
        </w:rPr>
        <w:t>loss of</w:t>
      </w:r>
      <w:r w:rsidRPr="00E94671">
        <w:rPr>
          <w:sz w:val="16"/>
        </w:rPr>
        <w:t xml:space="preserve"> Arctic </w:t>
      </w:r>
      <w:r w:rsidRPr="00C75601">
        <w:rPr>
          <w:rStyle w:val="StyleUnderline"/>
          <w:rFonts w:eastAsiaTheme="majorEastAsia"/>
          <w:highlight w:val="cyan"/>
        </w:rPr>
        <w:t>sea ice and</w:t>
      </w:r>
      <w:r w:rsidRPr="00E94671">
        <w:rPr>
          <w:sz w:val="16"/>
        </w:rPr>
        <w:t xml:space="preserve"> the </w:t>
      </w:r>
      <w:r w:rsidRPr="008E65F1">
        <w:rPr>
          <w:rStyle w:val="StyleUnderline"/>
          <w:rFonts w:eastAsiaTheme="majorEastAsia"/>
        </w:rPr>
        <w:t xml:space="preserve">rise of </w:t>
      </w:r>
      <w:r w:rsidRPr="00C75601">
        <w:rPr>
          <w:rStyle w:val="StyleUnderline"/>
          <w:rFonts w:eastAsiaTheme="majorEastAsia"/>
          <w:highlight w:val="cyan"/>
        </w:rPr>
        <w:t>sea levels, and</w:t>
      </w:r>
      <w:r w:rsidRPr="008E65F1">
        <w:rPr>
          <w:rStyle w:val="StyleUnderline"/>
          <w:rFonts w:eastAsiaTheme="majorEastAsia"/>
        </w:rPr>
        <w:t xml:space="preserve"> understand and </w:t>
      </w:r>
      <w:r w:rsidRPr="00C75601">
        <w:rPr>
          <w:rStyle w:val="StyleUnderline"/>
          <w:rFonts w:eastAsiaTheme="majorEastAsia"/>
          <w:highlight w:val="cyan"/>
        </w:rPr>
        <w:t>prepare for climate changes</w:t>
      </w:r>
      <w:r w:rsidRPr="008E65F1">
        <w:rPr>
          <w:rStyle w:val="StyleUnderline"/>
        </w:rPr>
        <w:t>.</w:t>
      </w:r>
    </w:p>
    <w:p w14:paraId="7D3C6903" w14:textId="77777777" w:rsidR="009B5060" w:rsidRPr="00E94671" w:rsidRDefault="009B5060" w:rsidP="009B5060">
      <w:pPr>
        <w:rPr>
          <w:sz w:val="16"/>
        </w:rPr>
      </w:pPr>
      <w:r w:rsidRPr="00E94671">
        <w:rPr>
          <w:sz w:val="16"/>
        </w:rPr>
        <w:t xml:space="preserve">NASA's budget for science missions has declined 30 percent in the past six years, and that trend is expected to continue. </w:t>
      </w:r>
      <w:r w:rsidRPr="00C75601">
        <w:rPr>
          <w:rStyle w:val="StyleUnderline"/>
          <w:rFonts w:eastAsiaTheme="majorEastAsia"/>
          <w:highlight w:val="cyan"/>
        </w:rPr>
        <w:t>As</w:t>
      </w:r>
      <w:r w:rsidRPr="00E94671">
        <w:rPr>
          <w:sz w:val="16"/>
        </w:rPr>
        <w:t xml:space="preserve"> more </w:t>
      </w:r>
      <w:r w:rsidRPr="00C75601">
        <w:rPr>
          <w:rStyle w:val="StyleUnderline"/>
          <w:rFonts w:eastAsiaTheme="majorEastAsia"/>
          <w:highlight w:val="cyan"/>
        </w:rPr>
        <w:t>dollars</w:t>
      </w:r>
      <w:r w:rsidRPr="008E65F1">
        <w:rPr>
          <w:rStyle w:val="StyleUnderline"/>
        </w:rPr>
        <w:t xml:space="preserve"> </w:t>
      </w:r>
      <w:r w:rsidRPr="00C75601">
        <w:rPr>
          <w:rStyle w:val="StyleUnderline"/>
          <w:rFonts w:eastAsiaTheme="majorEastAsia"/>
          <w:highlight w:val="cyan"/>
        </w:rPr>
        <w:t>are</w:t>
      </w:r>
      <w:r w:rsidRPr="00C75601">
        <w:rPr>
          <w:rStyle w:val="Heading3Char"/>
          <w:highlight w:val="cyan"/>
        </w:rPr>
        <w:t xml:space="preserve"> </w:t>
      </w:r>
      <w:r w:rsidRPr="00C75601">
        <w:rPr>
          <w:rStyle w:val="Emphasis"/>
          <w:highlight w:val="cyan"/>
        </w:rPr>
        <w:t>reallocated</w:t>
      </w:r>
      <w:r w:rsidRPr="00E94671">
        <w:rPr>
          <w:rStyle w:val="Heading3Char"/>
        </w:rPr>
        <w:t xml:space="preserve"> </w:t>
      </w:r>
      <w:r w:rsidRPr="008E65F1">
        <w:rPr>
          <w:rStyle w:val="StyleUnderline"/>
          <w:rFonts w:eastAsiaTheme="majorEastAsia"/>
        </w:rPr>
        <w:t>to prepare for missions</w:t>
      </w:r>
      <w:r w:rsidRPr="00E94671">
        <w:rPr>
          <w:sz w:val="16"/>
        </w:rPr>
        <w:t xml:space="preserve"> back to the moon and Mars</w:t>
      </w:r>
      <w:r w:rsidRPr="008E65F1">
        <w:rPr>
          <w:rStyle w:val="StyleUnderline"/>
        </w:rPr>
        <w:t xml:space="preserve">, </w:t>
      </w:r>
      <w:r w:rsidRPr="008E65F1">
        <w:rPr>
          <w:rStyle w:val="StyleUnderline"/>
          <w:rFonts w:eastAsiaTheme="majorEastAsia"/>
        </w:rPr>
        <w:t xml:space="preserve">sophisticated </w:t>
      </w:r>
      <w:r w:rsidRPr="00C75601">
        <w:rPr>
          <w:rStyle w:val="StyleUnderline"/>
          <w:rFonts w:eastAsiaTheme="majorEastAsia"/>
          <w:highlight w:val="cyan"/>
        </w:rPr>
        <w:t>new satellites</w:t>
      </w:r>
      <w:r w:rsidRPr="008E65F1">
        <w:rPr>
          <w:rStyle w:val="StyleUnderline"/>
          <w:rFonts w:eastAsiaTheme="majorEastAsia"/>
        </w:rPr>
        <w:t xml:space="preserve"> to observe the Earth </w:t>
      </w:r>
      <w:r w:rsidRPr="00C75601">
        <w:rPr>
          <w:rStyle w:val="StyleUnderline"/>
          <w:rFonts w:eastAsiaTheme="majorEastAsia"/>
          <w:highlight w:val="cyan"/>
        </w:rPr>
        <w:t>will be</w:t>
      </w:r>
      <w:r w:rsidRPr="00C75601">
        <w:rPr>
          <w:rStyle w:val="Heading3Char"/>
          <w:highlight w:val="cyan"/>
        </w:rPr>
        <w:t xml:space="preserve"> </w:t>
      </w:r>
      <w:r w:rsidRPr="00C75601">
        <w:rPr>
          <w:rStyle w:val="Emphasis"/>
          <w:highlight w:val="cyan"/>
        </w:rPr>
        <w:t>delayed, harming Earth sciences</w:t>
      </w:r>
      <w:r w:rsidRPr="008E65F1">
        <w:rPr>
          <w:rStyle w:val="Emphasis"/>
        </w:rPr>
        <w:t>.</w:t>
      </w:r>
    </w:p>
    <w:p w14:paraId="11959D9D" w14:textId="77777777" w:rsidR="009B5060" w:rsidRPr="00E94671" w:rsidRDefault="009B5060" w:rsidP="009B5060">
      <w:pPr>
        <w:rPr>
          <w:sz w:val="16"/>
        </w:rPr>
      </w:pPr>
      <w:r w:rsidRPr="00E94671">
        <w:rPr>
          <w:sz w:val="16"/>
        </w:rPr>
        <w:t xml:space="preserve">The National Academy of Sciences has noted that </w:t>
      </w:r>
      <w:r w:rsidRPr="008E65F1">
        <w:rPr>
          <w:rStyle w:val="StyleUnderline"/>
          <w:rFonts w:eastAsiaTheme="majorEastAsia"/>
        </w:rPr>
        <w:t>the Landsat</w:t>
      </w:r>
      <w:r w:rsidRPr="00E94671">
        <w:rPr>
          <w:sz w:val="16"/>
        </w:rPr>
        <w:t xml:space="preserve"> satellite </w:t>
      </w:r>
      <w:r w:rsidRPr="008E65F1">
        <w:rPr>
          <w:rStyle w:val="StyleUnderline"/>
          <w:rFonts w:eastAsiaTheme="majorEastAsia"/>
        </w:rPr>
        <w:t>system, which takes important measurements of global vegetation</w:t>
      </w:r>
      <w:r w:rsidRPr="00E94671">
        <w:rPr>
          <w:sz w:val="16"/>
        </w:rPr>
        <w:t xml:space="preserve">, is in its fourth decade of operation and </w:t>
      </w:r>
      <w:r w:rsidRPr="008E65F1">
        <w:rPr>
          <w:rStyle w:val="StyleUnderline"/>
          <w:rFonts w:eastAsiaTheme="majorEastAsia"/>
        </w:rPr>
        <w:t>could fail</w:t>
      </w:r>
      <w:r w:rsidRPr="00E94671">
        <w:rPr>
          <w:sz w:val="16"/>
        </w:rPr>
        <w:t xml:space="preserve"> without a clear plan for continuation. </w:t>
      </w:r>
      <w:r w:rsidRPr="008E65F1">
        <w:rPr>
          <w:rStyle w:val="StyleUnderline"/>
          <w:rFonts w:eastAsiaTheme="majorEastAsia"/>
        </w:rPr>
        <w:t>The same is true for</w:t>
      </w:r>
      <w:r w:rsidRPr="00E94671">
        <w:rPr>
          <w:sz w:val="16"/>
        </w:rPr>
        <w:t xml:space="preserve"> the </w:t>
      </w:r>
      <w:r w:rsidRPr="008E65F1">
        <w:rPr>
          <w:rStyle w:val="StyleUnderline"/>
          <w:rFonts w:eastAsiaTheme="majorEastAsia"/>
        </w:rPr>
        <w:t>QuikSCAT</w:t>
      </w:r>
      <w:r w:rsidRPr="00E94671">
        <w:rPr>
          <w:sz w:val="16"/>
        </w:rPr>
        <w:t xml:space="preserve"> satellite, </w:t>
      </w:r>
      <w:r w:rsidRPr="008E65F1">
        <w:rPr>
          <w:rStyle w:val="StyleUnderline"/>
          <w:rFonts w:eastAsiaTheme="majorEastAsia"/>
        </w:rPr>
        <w:t>which provides critical wind data</w:t>
      </w:r>
      <w:r w:rsidRPr="00E94671">
        <w:rPr>
          <w:sz w:val="16"/>
        </w:rPr>
        <w:t xml:space="preserve"> used in forecasting hurricanes and El Niño effects.</w:t>
      </w:r>
    </w:p>
    <w:p w14:paraId="33CC5DE3" w14:textId="77777777" w:rsidR="009B5060" w:rsidRPr="00E94671" w:rsidRDefault="009B5060" w:rsidP="009B5060">
      <w:pPr>
        <w:rPr>
          <w:sz w:val="16"/>
        </w:rPr>
      </w:pPr>
      <w:r w:rsidRPr="00E94671">
        <w:rPr>
          <w:sz w:val="16"/>
        </w:rPr>
        <w:t>In January, a partnership of university and NASA scientists demonstrated that climate change and higher ocean temperatures were reducing the growth of microscopic plants and animals at the heart of the marine food web.</w:t>
      </w:r>
    </w:p>
    <w:p w14:paraId="423A9CBD" w14:textId="77777777" w:rsidR="009B5060" w:rsidRPr="00E94671" w:rsidRDefault="009B5060" w:rsidP="009B5060">
      <w:pPr>
        <w:rPr>
          <w:sz w:val="16"/>
        </w:rPr>
      </w:pPr>
      <w:r w:rsidRPr="00E94671">
        <w:rPr>
          <w:sz w:val="16"/>
        </w:rPr>
        <w:t>Their analysis was based on nearly a decade of NASA satellite measurements of ocean color, which unfortunately are at risk of being interrupted for several years.</w:t>
      </w:r>
    </w:p>
    <w:p w14:paraId="5D9BDF3E" w14:textId="77777777" w:rsidR="009B5060" w:rsidRPr="008E65F1" w:rsidRDefault="009B5060" w:rsidP="009B5060">
      <w:pPr>
        <w:rPr>
          <w:rStyle w:val="Emphasis"/>
        </w:rPr>
      </w:pPr>
      <w:r w:rsidRPr="008E65F1">
        <w:rPr>
          <w:rStyle w:val="StyleUnderline"/>
          <w:rFonts w:eastAsiaTheme="majorEastAsia"/>
        </w:rPr>
        <w:lastRenderedPageBreak/>
        <w:t>Sea levels are rising</w:t>
      </w:r>
      <w:r w:rsidRPr="00E94671">
        <w:rPr>
          <w:sz w:val="16"/>
        </w:rPr>
        <w:t xml:space="preserve">, and the Arctic Ocean may be ice-free in summer. The </w:t>
      </w:r>
      <w:r w:rsidRPr="008E65F1">
        <w:rPr>
          <w:rStyle w:val="StyleUnderline"/>
          <w:rFonts w:eastAsiaTheme="majorEastAsia"/>
        </w:rPr>
        <w:t>buildup of carbon dioxide in</w:t>
      </w:r>
      <w:r w:rsidRPr="00E94671">
        <w:rPr>
          <w:sz w:val="16"/>
        </w:rPr>
        <w:t xml:space="preserve"> the </w:t>
      </w:r>
      <w:r w:rsidRPr="008E65F1">
        <w:rPr>
          <w:rStyle w:val="StyleUnderline"/>
          <w:rFonts w:eastAsiaTheme="majorEastAsia"/>
        </w:rPr>
        <w:t>oceans threatens to make them more acidic, which may</w:t>
      </w:r>
      <w:r w:rsidRPr="00E94671">
        <w:rPr>
          <w:sz w:val="16"/>
        </w:rPr>
        <w:t xml:space="preserve"> in turn </w:t>
      </w:r>
      <w:r w:rsidRPr="008E65F1">
        <w:rPr>
          <w:rStyle w:val="StyleUnderline"/>
          <w:rFonts w:eastAsiaTheme="majorEastAsia"/>
        </w:rPr>
        <w:t>hinder the ability of</w:t>
      </w:r>
      <w:r w:rsidRPr="00E94671">
        <w:rPr>
          <w:sz w:val="16"/>
        </w:rPr>
        <w:t xml:space="preserve"> some types of </w:t>
      </w:r>
      <w:r w:rsidRPr="008E65F1">
        <w:rPr>
          <w:rStyle w:val="StyleUnderline"/>
          <w:rFonts w:eastAsiaTheme="majorEastAsia"/>
        </w:rPr>
        <w:t>marine life</w:t>
      </w:r>
      <w:r w:rsidRPr="00E94671">
        <w:rPr>
          <w:sz w:val="16"/>
        </w:rPr>
        <w:t xml:space="preserve">, including corals, to build their shells and skeletons. </w:t>
      </w:r>
      <w:r w:rsidRPr="008E65F1">
        <w:rPr>
          <w:rStyle w:val="Emphasis"/>
        </w:rPr>
        <w:t>We must learn</w:t>
      </w:r>
      <w:r w:rsidRPr="00E94671">
        <w:rPr>
          <w:sz w:val="16"/>
        </w:rPr>
        <w:t xml:space="preserve"> as much as we can </w:t>
      </w:r>
      <w:r w:rsidRPr="008E65F1">
        <w:rPr>
          <w:rStyle w:val="Emphasis"/>
        </w:rPr>
        <w:t>to assess</w:t>
      </w:r>
      <w:r w:rsidRPr="00E94671">
        <w:rPr>
          <w:sz w:val="16"/>
        </w:rPr>
        <w:t xml:space="preserve"> these </w:t>
      </w:r>
      <w:r w:rsidRPr="008E65F1">
        <w:rPr>
          <w:rStyle w:val="Emphasis"/>
        </w:rPr>
        <w:t>threats and develop solutions.</w:t>
      </w:r>
    </w:p>
    <w:p w14:paraId="3FD02C88" w14:textId="77777777" w:rsidR="009B5060" w:rsidRPr="00E94671" w:rsidRDefault="009B5060" w:rsidP="009B5060">
      <w:pPr>
        <w:rPr>
          <w:sz w:val="16"/>
        </w:rPr>
      </w:pPr>
      <w:r w:rsidRPr="008E65F1">
        <w:rPr>
          <w:rStyle w:val="StyleUnderline"/>
          <w:rFonts w:eastAsiaTheme="majorEastAsia"/>
        </w:rPr>
        <w:t>Satellites provide coverage of vast, remote regions</w:t>
      </w:r>
      <w:r w:rsidRPr="00E94671">
        <w:rPr>
          <w:sz w:val="16"/>
        </w:rPr>
        <w:t xml:space="preserve"> of our planet </w:t>
      </w:r>
      <w:r w:rsidRPr="008E65F1">
        <w:rPr>
          <w:rStyle w:val="StyleUnderline"/>
          <w:rFonts w:eastAsiaTheme="majorEastAsia"/>
        </w:rPr>
        <w:t>that would otherwise remain unseen, especially the oceans, which play an important role in climate change. Without accurate data</w:t>
      </w:r>
      <w:r w:rsidRPr="00E94671">
        <w:rPr>
          <w:sz w:val="16"/>
        </w:rPr>
        <w:t xml:space="preserve"> on such fundamentals as sea surface height, temperatures and biomass, as well as glacier heights and snowpack thickness, </w:t>
      </w:r>
      <w:r w:rsidRPr="008E65F1">
        <w:rPr>
          <w:rStyle w:val="StyleUnderline"/>
          <w:rFonts w:eastAsiaTheme="majorEastAsia"/>
        </w:rPr>
        <w:t>we will not</w:t>
      </w:r>
      <w:r w:rsidRPr="00E94671">
        <w:rPr>
          <w:sz w:val="16"/>
        </w:rPr>
        <w:t xml:space="preserve"> be able to </w:t>
      </w:r>
      <w:r w:rsidRPr="008E65F1">
        <w:rPr>
          <w:rStyle w:val="StyleUnderline"/>
          <w:rFonts w:eastAsiaTheme="majorEastAsia"/>
        </w:rPr>
        <w:t>understand</w:t>
      </w:r>
      <w:r w:rsidRPr="00E94671">
        <w:rPr>
          <w:sz w:val="16"/>
        </w:rPr>
        <w:t xml:space="preserve"> the likelihood of </w:t>
      </w:r>
      <w:r w:rsidRPr="008E65F1">
        <w:rPr>
          <w:rStyle w:val="StyleUnderline"/>
          <w:rFonts w:eastAsiaTheme="majorEastAsia"/>
        </w:rPr>
        <w:t>dangers</w:t>
      </w:r>
      <w:r w:rsidRPr="00E94671">
        <w:rPr>
          <w:sz w:val="16"/>
        </w:rPr>
        <w:t xml:space="preserve"> such as more severe hurricanes along the Gulf Coast or more frequent forest fires in the Pacific Northwest.</w:t>
      </w:r>
    </w:p>
    <w:p w14:paraId="30494389" w14:textId="77777777" w:rsidR="009B5060" w:rsidRPr="00E94671" w:rsidRDefault="009B5060" w:rsidP="009B5060">
      <w:r w:rsidRPr="00C75601">
        <w:rPr>
          <w:rStyle w:val="StyleUnderline"/>
          <w:highlight w:val="cyan"/>
        </w:rPr>
        <w:t>Climate change is the</w:t>
      </w:r>
      <w:r w:rsidRPr="00C75601">
        <w:rPr>
          <w:highlight w:val="cyan"/>
        </w:rPr>
        <w:t xml:space="preserve"> </w:t>
      </w:r>
      <w:r w:rsidRPr="00C75601">
        <w:rPr>
          <w:rStyle w:val="Emphasis"/>
          <w:highlight w:val="cyan"/>
        </w:rPr>
        <w:t>most critical problem</w:t>
      </w:r>
      <w:r w:rsidRPr="00E94671">
        <w:t xml:space="preserve"> </w:t>
      </w:r>
      <w:r w:rsidRPr="008E65F1">
        <w:rPr>
          <w:rStyle w:val="StyleUnderline"/>
        </w:rPr>
        <w:t>the Earth has ever faced</w:t>
      </w:r>
      <w:r w:rsidRPr="00E94671">
        <w:t>.</w:t>
      </w:r>
    </w:p>
    <w:p w14:paraId="05B0A85A" w14:textId="77777777" w:rsidR="009B5060" w:rsidRPr="00E94671" w:rsidRDefault="009B5060" w:rsidP="009B5060">
      <w:pPr>
        <w:rPr>
          <w:sz w:val="16"/>
        </w:rPr>
      </w:pPr>
      <w:r w:rsidRPr="00E94671">
        <w:rPr>
          <w:sz w:val="16"/>
        </w:rPr>
        <w:t xml:space="preserve">Government agencies and the private sector, as well as individual citizens, need to better grasp the risks and potential paths of global climate change. </w:t>
      </w:r>
      <w:r w:rsidRPr="00C75601">
        <w:rPr>
          <w:rStyle w:val="StyleUnderline"/>
          <w:rFonts w:eastAsiaTheme="majorEastAsia"/>
          <w:highlight w:val="cyan"/>
        </w:rPr>
        <w:t>Mitigating</w:t>
      </w:r>
      <w:r w:rsidRPr="00E94671">
        <w:rPr>
          <w:sz w:val="16"/>
        </w:rPr>
        <w:t xml:space="preserve"> these </w:t>
      </w:r>
      <w:r w:rsidRPr="00C75601">
        <w:rPr>
          <w:rStyle w:val="StyleUnderline"/>
          <w:rFonts w:eastAsiaTheme="majorEastAsia"/>
          <w:highlight w:val="cyan"/>
        </w:rPr>
        <w:t>risks</w:t>
      </w:r>
      <w:r w:rsidRPr="008E65F1">
        <w:rPr>
          <w:rStyle w:val="StyleUnderline"/>
          <w:rFonts w:eastAsiaTheme="majorEastAsia"/>
        </w:rPr>
        <w:t xml:space="preserve"> and preparing for</w:t>
      </w:r>
      <w:r w:rsidRPr="00E94671">
        <w:rPr>
          <w:sz w:val="16"/>
        </w:rPr>
        <w:t xml:space="preserve"> the </w:t>
      </w:r>
      <w:r w:rsidRPr="008E65F1">
        <w:rPr>
          <w:rStyle w:val="StyleUnderline"/>
          <w:rFonts w:eastAsiaTheme="majorEastAsia"/>
        </w:rPr>
        <w:t>effects</w:t>
      </w:r>
      <w:r w:rsidRPr="00E94671">
        <w:rPr>
          <w:sz w:val="16"/>
        </w:rPr>
        <w:t xml:space="preserve"> of warming </w:t>
      </w:r>
      <w:r w:rsidRPr="00C75601">
        <w:rPr>
          <w:rStyle w:val="StyleUnderline"/>
          <w:rFonts w:eastAsiaTheme="majorEastAsia"/>
          <w:highlight w:val="cyan"/>
        </w:rPr>
        <w:t>will require scientific understanding</w:t>
      </w:r>
      <w:r w:rsidRPr="00E94671">
        <w:rPr>
          <w:sz w:val="16"/>
        </w:rPr>
        <w:t xml:space="preserve"> of how our complex planet operates, how it is changing, and how that change will affect the environment and human society.</w:t>
      </w:r>
    </w:p>
    <w:p w14:paraId="65374668" w14:textId="77777777" w:rsidR="009B5060" w:rsidRDefault="009B5060" w:rsidP="009B5060">
      <w:pPr>
        <w:rPr>
          <w:rStyle w:val="StyleUnderline"/>
        </w:rPr>
      </w:pPr>
      <w:r w:rsidRPr="00E94671">
        <w:rPr>
          <w:sz w:val="16"/>
        </w:rPr>
        <w:t xml:space="preserve">John F. Kennedy's brilliant call to put a man on the moon by the end of the 1960s set an arbitrary deadline, but the deadline we face today is set by nature. NASA must continue to play a vital role in helping find ways to protect our planet for (and perhaps from) its intelligent life. Exploration of space is a noble quest. But </w:t>
      </w:r>
      <w:r w:rsidRPr="008E65F1">
        <w:rPr>
          <w:rStyle w:val="StyleUnderline"/>
          <w:rFonts w:eastAsiaTheme="majorEastAsia"/>
        </w:rPr>
        <w:t>we can't afford to be so starry-eyed that we overlook our own planet</w:t>
      </w:r>
      <w:r w:rsidRPr="008E65F1">
        <w:rPr>
          <w:rStyle w:val="StyleUnderline"/>
        </w:rPr>
        <w:t>.</w:t>
      </w:r>
    </w:p>
    <w:p w14:paraId="1494E916" w14:textId="77777777" w:rsidR="009B5060" w:rsidRDefault="009B5060" w:rsidP="009B5060">
      <w:pPr>
        <w:rPr>
          <w:rStyle w:val="StyleUnderline"/>
        </w:rPr>
      </w:pPr>
    </w:p>
    <w:p w14:paraId="2FBEBAA6" w14:textId="77777777" w:rsidR="009B5060" w:rsidRPr="00E518A6" w:rsidRDefault="009B5060" w:rsidP="009B5060">
      <w:pPr>
        <w:pStyle w:val="Heading4"/>
      </w:pPr>
      <w:r>
        <w:t xml:space="preserve">Warming is </w:t>
      </w:r>
      <w:r w:rsidRPr="002852A9">
        <w:rPr>
          <w:u w:val="single"/>
        </w:rPr>
        <w:t>inevitable</w:t>
      </w:r>
      <w:r>
        <w:t xml:space="preserve"> but adjusting government policy can address the worst effects – specifically, for </w:t>
      </w:r>
      <w:r w:rsidRPr="002852A9">
        <w:rPr>
          <w:u w:val="single"/>
        </w:rPr>
        <w:t>sea level rise</w:t>
      </w:r>
      <w:r>
        <w:t xml:space="preserve">. US responses are </w:t>
      </w:r>
      <w:r>
        <w:rPr>
          <w:u w:val="single"/>
        </w:rPr>
        <w:t>modeled globally</w:t>
      </w:r>
      <w:r>
        <w:t xml:space="preserve">. </w:t>
      </w:r>
    </w:p>
    <w:p w14:paraId="430B3AFC" w14:textId="77777777" w:rsidR="009B5060" w:rsidRDefault="009B5060" w:rsidP="009B5060">
      <w:r w:rsidRPr="00F87308">
        <w:rPr>
          <w:b/>
        </w:rPr>
        <w:t>Economist 17</w:t>
      </w:r>
      <w:r>
        <w:t>, "How government policy exacerbates hurricanes like Harvey," Economist, https://www.economist.com/news/leaders/21727898-if-global-warming-were-not-enough-threat-poor-planning-and-unwise-subsidies-make-floods</w:t>
      </w:r>
    </w:p>
    <w:p w14:paraId="20E2B6BB" w14:textId="77777777" w:rsidR="009B5060" w:rsidRPr="00A559A7" w:rsidRDefault="009B5060" w:rsidP="009B5060">
      <w:pPr>
        <w:rPr>
          <w:sz w:val="14"/>
        </w:rPr>
      </w:pPr>
      <w:r w:rsidRPr="00A559A7">
        <w:rPr>
          <w:sz w:val="14"/>
        </w:rPr>
        <w:t xml:space="preserve">THE extent of the devastation will become clear only when the floodwater recedes, leaving ruined cars, filthy mud-choked houses and the bloated corpses of the drowned. But as we went to press, with the rain pounding South Texas for the sixth day, Hurricane </w:t>
      </w:r>
      <w:r w:rsidRPr="000D491A">
        <w:rPr>
          <w:rStyle w:val="StyleUnderline"/>
        </w:rPr>
        <w:t>Harvey</w:t>
      </w:r>
      <w:r w:rsidRPr="00A559A7">
        <w:rPr>
          <w:sz w:val="14"/>
        </w:rPr>
        <w:t xml:space="preserve"> had already </w:t>
      </w:r>
      <w:r w:rsidRPr="000D491A">
        <w:rPr>
          <w:rStyle w:val="StyleUnderline"/>
        </w:rPr>
        <w:t xml:space="preserve">set records as America’s </w:t>
      </w:r>
      <w:r w:rsidRPr="000D491A">
        <w:rPr>
          <w:rStyle w:val="Emphasis"/>
        </w:rPr>
        <w:t>most severe deluge</w:t>
      </w:r>
      <w:r w:rsidRPr="00A559A7">
        <w:rPr>
          <w:sz w:val="14"/>
        </w:rPr>
        <w:t xml:space="preserve"> (see Briefing). In Houston it drenched Harris County in over 4.5trn litres of water in just 100 hours—enough rainfall to cover an eight-year-old child. The fate of America’s fourth-largest city holds the world’s attention, but it is hardly alone. In India, Bangladesh and Nepal, at least 1,200 people have died and millions have been left homeless by this year’s monsoon floods. Last month torrential rains caused a mudslide in Sierra Leone that killed over 1,000—though the exact toll will never be known. </w:t>
      </w:r>
      <w:r w:rsidRPr="00F66EBC">
        <w:rPr>
          <w:rStyle w:val="StyleUnderline"/>
        </w:rPr>
        <w:t xml:space="preserve">Around the world, </w:t>
      </w:r>
      <w:r w:rsidRPr="000824EC">
        <w:rPr>
          <w:rStyle w:val="StyleUnderline"/>
          <w:highlight w:val="cyan"/>
        </w:rPr>
        <w:t>governments are grappling with the threat from floods</w:t>
      </w:r>
      <w:r w:rsidRPr="00F66EBC">
        <w:rPr>
          <w:rStyle w:val="StyleUnderline"/>
        </w:rPr>
        <w:t xml:space="preserve">. </w:t>
      </w:r>
      <w:r w:rsidRPr="000824EC">
        <w:rPr>
          <w:rStyle w:val="StyleUnderline"/>
          <w:highlight w:val="cyan"/>
        </w:rPr>
        <w:t xml:space="preserve">This will </w:t>
      </w:r>
      <w:r w:rsidRPr="000824EC">
        <w:rPr>
          <w:rStyle w:val="Emphasis"/>
          <w:highlight w:val="cyan"/>
        </w:rPr>
        <w:t>ultimately</w:t>
      </w:r>
      <w:r w:rsidRPr="000824EC">
        <w:rPr>
          <w:rStyle w:val="StyleUnderline"/>
          <w:highlight w:val="cyan"/>
        </w:rPr>
        <w:t xml:space="preserve"> be about</w:t>
      </w:r>
      <w:r w:rsidRPr="00A559A7">
        <w:rPr>
          <w:sz w:val="14"/>
        </w:rPr>
        <w:t xml:space="preserve"> </w:t>
      </w:r>
      <w:r w:rsidRPr="00F66EBC">
        <w:rPr>
          <w:rStyle w:val="Emphasis"/>
        </w:rPr>
        <w:t xml:space="preserve">dealing with </w:t>
      </w:r>
      <w:r w:rsidRPr="000824EC">
        <w:rPr>
          <w:rStyle w:val="Emphasis"/>
          <w:highlight w:val="cyan"/>
        </w:rPr>
        <w:t>climate change</w:t>
      </w:r>
      <w:r w:rsidRPr="00A559A7">
        <w:rPr>
          <w:sz w:val="14"/>
        </w:rPr>
        <w:t xml:space="preserve">. </w:t>
      </w:r>
      <w:r w:rsidRPr="00A559A7">
        <w:rPr>
          <w:rStyle w:val="StyleUnderline"/>
          <w:highlight w:val="cyan"/>
        </w:rPr>
        <w:t xml:space="preserve">Just as important, is </w:t>
      </w:r>
      <w:r w:rsidRPr="00A559A7">
        <w:rPr>
          <w:rStyle w:val="Emphasis"/>
          <w:highlight w:val="cyan"/>
        </w:rPr>
        <w:t>correcting</w:t>
      </w:r>
      <w:r w:rsidRPr="00A559A7">
        <w:rPr>
          <w:rStyle w:val="Emphasis"/>
        </w:rPr>
        <w:t xml:space="preserve"> short-sighted </w:t>
      </w:r>
      <w:r w:rsidRPr="00A559A7">
        <w:rPr>
          <w:rStyle w:val="Emphasis"/>
          <w:highlight w:val="cyan"/>
        </w:rPr>
        <w:t>government policy</w:t>
      </w:r>
      <w:r w:rsidRPr="00A559A7">
        <w:rPr>
          <w:sz w:val="14"/>
        </w:rPr>
        <w:t xml:space="preserve"> and the perverse incentives that make flooding worse. Judgment day The overwhelming good news is that </w:t>
      </w:r>
      <w:r w:rsidRPr="00A559A7">
        <w:rPr>
          <w:rStyle w:val="StyleUnderline"/>
        </w:rPr>
        <w:t>storms and flooding have caused far fewer deaths in recent decades, thanks to better</w:t>
      </w:r>
      <w:r w:rsidRPr="00A559A7">
        <w:rPr>
          <w:sz w:val="14"/>
        </w:rPr>
        <w:t xml:space="preserve"> </w:t>
      </w:r>
      <w:r w:rsidRPr="00A559A7">
        <w:rPr>
          <w:rStyle w:val="Emphasis"/>
        </w:rPr>
        <w:t>warning systems</w:t>
      </w:r>
      <w:r w:rsidRPr="00A559A7">
        <w:rPr>
          <w:sz w:val="14"/>
        </w:rPr>
        <w:t xml:space="preserve"> </w:t>
      </w:r>
      <w:r w:rsidRPr="00A559A7">
        <w:rPr>
          <w:rStyle w:val="StyleUnderline"/>
        </w:rPr>
        <w:t>and the construction of</w:t>
      </w:r>
      <w:r w:rsidRPr="00A559A7">
        <w:rPr>
          <w:sz w:val="14"/>
        </w:rPr>
        <w:t xml:space="preserve"> </w:t>
      </w:r>
      <w:r w:rsidRPr="00A559A7">
        <w:rPr>
          <w:rStyle w:val="Emphasis"/>
        </w:rPr>
        <w:t>levees, ditches and shelters</w:t>
      </w:r>
      <w:r w:rsidRPr="00A559A7">
        <w:rPr>
          <w:sz w:val="14"/>
        </w:rPr>
        <w:t xml:space="preserve">. The cyclone that struck Bangladesh in 1970 killed 300,000-500,000 people; the most recent severe one, in 2007, killed 4,234. The bad news is that storms and floods still account for almost three-quarters of weather-related disasters, and they are becoming more common. According to the Munich Re, a reinsurer, their number around the world has increased from about 200 in 1980 to over 600 last year. Harvey was the third “500-year” storm to strike Houston since 1979. </w:t>
      </w:r>
      <w:r w:rsidRPr="00E518A6">
        <w:rPr>
          <w:rStyle w:val="StyleUnderline"/>
        </w:rPr>
        <w:t>At the same time, floods and storms are also becoming more</w:t>
      </w:r>
      <w:r w:rsidRPr="00A559A7">
        <w:rPr>
          <w:sz w:val="14"/>
        </w:rPr>
        <w:t xml:space="preserve"> </w:t>
      </w:r>
      <w:r w:rsidRPr="00E518A6">
        <w:rPr>
          <w:rStyle w:val="Emphasis"/>
        </w:rPr>
        <w:t>costly</w:t>
      </w:r>
      <w:r w:rsidRPr="00A559A7">
        <w:rPr>
          <w:sz w:val="14"/>
        </w:rPr>
        <w:t xml:space="preserve">. By one estimate, three times as many people were living in houses threatened by hurricanes in 2010 as in 1970, and the number is expected to grow as still more people move to coastal cities. The UN reckons that, in the 20 years to 2015, storms and floods caused $1.7trn of destruction; the World Health Organisation estimates that, in real terms, the global cost of hurricane damage is rising by 6% a year. Flood losses in Europe are predicted to increase fivefold by 2050. </w:t>
      </w:r>
      <w:r w:rsidRPr="00E518A6">
        <w:rPr>
          <w:rStyle w:val="StyleUnderline"/>
        </w:rPr>
        <w:t xml:space="preserve">One cause is </w:t>
      </w:r>
      <w:r w:rsidRPr="00E518A6">
        <w:rPr>
          <w:rStyle w:val="Emphasis"/>
        </w:rPr>
        <w:t>global warming</w:t>
      </w:r>
      <w:r w:rsidRPr="00E518A6">
        <w:rPr>
          <w:rStyle w:val="StyleUnderline"/>
        </w:rPr>
        <w:t xml:space="preserve">. The frequency and severity of hurricanes vary naturally—America has seen unusually few in the past decade. Yet the </w:t>
      </w:r>
      <w:r w:rsidRPr="00E518A6">
        <w:rPr>
          <w:rStyle w:val="Emphasis"/>
        </w:rPr>
        <w:t>underlying global trend</w:t>
      </w:r>
      <w:r w:rsidRPr="00A559A7">
        <w:rPr>
          <w:sz w:val="14"/>
        </w:rPr>
        <w:t xml:space="preserve"> </w:t>
      </w:r>
      <w:r w:rsidRPr="00E518A6">
        <w:rPr>
          <w:rStyle w:val="StyleUnderline"/>
        </w:rPr>
        <w:t xml:space="preserve">is what you would expect from climate change. </w:t>
      </w:r>
      <w:r w:rsidRPr="000824EC">
        <w:rPr>
          <w:rStyle w:val="StyleUnderline"/>
          <w:highlight w:val="cyan"/>
        </w:rPr>
        <w:t xml:space="preserve">Warmer seas </w:t>
      </w:r>
      <w:r w:rsidRPr="000824EC">
        <w:rPr>
          <w:rStyle w:val="Emphasis"/>
          <w:highlight w:val="cyan"/>
        </w:rPr>
        <w:t>evaporate faster</w:t>
      </w:r>
      <w:r w:rsidRPr="00A559A7">
        <w:rPr>
          <w:sz w:val="14"/>
        </w:rPr>
        <w:t xml:space="preserve"> </w:t>
      </w:r>
      <w:r w:rsidRPr="00E518A6">
        <w:rPr>
          <w:rStyle w:val="StyleUnderline"/>
        </w:rPr>
        <w:t xml:space="preserve">and </w:t>
      </w:r>
      <w:r w:rsidRPr="000824EC">
        <w:rPr>
          <w:rStyle w:val="StyleUnderline"/>
          <w:highlight w:val="cyan"/>
        </w:rPr>
        <w:t xml:space="preserve">warmer air can hold more </w:t>
      </w:r>
      <w:r w:rsidRPr="000824EC">
        <w:rPr>
          <w:rStyle w:val="Emphasis"/>
          <w:highlight w:val="cyan"/>
        </w:rPr>
        <w:t>water vapour</w:t>
      </w:r>
      <w:r w:rsidRPr="00E518A6">
        <w:rPr>
          <w:rStyle w:val="StyleUnderline"/>
        </w:rPr>
        <w:t xml:space="preserve">, which releases energy when it condenses inside a weather system, </w:t>
      </w:r>
      <w:r w:rsidRPr="000824EC">
        <w:rPr>
          <w:rStyle w:val="StyleUnderline"/>
          <w:highlight w:val="cyan"/>
        </w:rPr>
        <w:t xml:space="preserve">feeding the </w:t>
      </w:r>
      <w:r w:rsidRPr="000824EC">
        <w:rPr>
          <w:rStyle w:val="Emphasis"/>
          <w:highlight w:val="cyan"/>
        </w:rPr>
        <w:t>violence of storms</w:t>
      </w:r>
      <w:r w:rsidRPr="00A559A7">
        <w:rPr>
          <w:sz w:val="14"/>
          <w:highlight w:val="cyan"/>
        </w:rPr>
        <w:t xml:space="preserve"> </w:t>
      </w:r>
      <w:r w:rsidRPr="000824EC">
        <w:rPr>
          <w:rStyle w:val="StyleUnderline"/>
          <w:highlight w:val="cyan"/>
        </w:rPr>
        <w:t>and the</w:t>
      </w:r>
      <w:r w:rsidRPr="00A559A7">
        <w:rPr>
          <w:sz w:val="14"/>
          <w:highlight w:val="cyan"/>
        </w:rPr>
        <w:t xml:space="preserve"> </w:t>
      </w:r>
      <w:r w:rsidRPr="000824EC">
        <w:rPr>
          <w:rStyle w:val="Emphasis"/>
          <w:highlight w:val="cyan"/>
        </w:rPr>
        <w:t>intensity of deluges</w:t>
      </w:r>
      <w:r w:rsidRPr="00A559A7">
        <w:rPr>
          <w:sz w:val="14"/>
        </w:rPr>
        <w:t xml:space="preserve">. </w:t>
      </w:r>
      <w:r w:rsidRPr="000824EC">
        <w:rPr>
          <w:rStyle w:val="StyleUnderline"/>
          <w:highlight w:val="cyan"/>
        </w:rPr>
        <w:t>Rising</w:t>
      </w:r>
      <w:r w:rsidRPr="00A559A7">
        <w:rPr>
          <w:sz w:val="14"/>
          <w:highlight w:val="cyan"/>
        </w:rPr>
        <w:t xml:space="preserve"> </w:t>
      </w:r>
      <w:r w:rsidRPr="000824EC">
        <w:rPr>
          <w:rStyle w:val="Emphasis"/>
          <w:highlight w:val="cyan"/>
        </w:rPr>
        <w:t>sea levels</w:t>
      </w:r>
      <w:r w:rsidRPr="00A559A7">
        <w:rPr>
          <w:sz w:val="14"/>
          <w:highlight w:val="cyan"/>
        </w:rPr>
        <w:t xml:space="preserve">, </w:t>
      </w:r>
      <w:r w:rsidRPr="002852A9">
        <w:rPr>
          <w:rStyle w:val="StyleUnderline"/>
        </w:rPr>
        <w:t>predicted</w:t>
      </w:r>
      <w:r w:rsidRPr="00E518A6">
        <w:rPr>
          <w:rStyle w:val="StyleUnderline"/>
        </w:rPr>
        <w:t xml:space="preserve"> to be especially marked in the Gulf of Mexico, </w:t>
      </w:r>
      <w:r w:rsidRPr="000824EC">
        <w:rPr>
          <w:rStyle w:val="Emphasis"/>
          <w:highlight w:val="cyan"/>
        </w:rPr>
        <w:t>exacerbate storm surges</w:t>
      </w:r>
      <w:r w:rsidRPr="00A559A7">
        <w:rPr>
          <w:sz w:val="14"/>
          <w:highlight w:val="cyan"/>
        </w:rPr>
        <w:t xml:space="preserve">, </w:t>
      </w:r>
      <w:r w:rsidRPr="000824EC">
        <w:rPr>
          <w:rStyle w:val="StyleUnderline"/>
          <w:highlight w:val="cyan"/>
        </w:rPr>
        <w:t xml:space="preserve">adding to the </w:t>
      </w:r>
      <w:r w:rsidRPr="000824EC">
        <w:rPr>
          <w:rStyle w:val="Emphasis"/>
          <w:highlight w:val="cyan"/>
        </w:rPr>
        <w:t>flooding</w:t>
      </w:r>
      <w:r w:rsidRPr="00A559A7">
        <w:rPr>
          <w:sz w:val="14"/>
        </w:rPr>
        <w:t xml:space="preserve">. </w:t>
      </w:r>
      <w:r w:rsidRPr="00E518A6">
        <w:rPr>
          <w:rStyle w:val="Emphasis"/>
        </w:rPr>
        <w:t>Harvey</w:t>
      </w:r>
      <w:r w:rsidRPr="00A559A7">
        <w:rPr>
          <w:sz w:val="14"/>
        </w:rPr>
        <w:t xml:space="preserve"> </w:t>
      </w:r>
      <w:r w:rsidRPr="00E518A6">
        <w:rPr>
          <w:rStyle w:val="StyleUnderline"/>
        </w:rPr>
        <w:t>was unusually devastating because it suddenly gained strength before it made landfall</w:t>
      </w:r>
      <w:r w:rsidRPr="00A559A7">
        <w:rPr>
          <w:sz w:val="14"/>
        </w:rPr>
        <w:t xml:space="preserve"> on Friday; </w:t>
      </w:r>
      <w:r w:rsidRPr="00E518A6">
        <w:rPr>
          <w:rStyle w:val="StyleUnderline"/>
        </w:rPr>
        <w:t>it then</w:t>
      </w:r>
      <w:r w:rsidRPr="00A559A7">
        <w:rPr>
          <w:sz w:val="14"/>
        </w:rPr>
        <w:t xml:space="preserve"> </w:t>
      </w:r>
      <w:r w:rsidRPr="00E518A6">
        <w:rPr>
          <w:rStyle w:val="Emphasis"/>
        </w:rPr>
        <w:t>stayed put</w:t>
      </w:r>
      <w:r w:rsidRPr="00A559A7">
        <w:rPr>
          <w:sz w:val="14"/>
        </w:rPr>
        <w:t xml:space="preserve">, </w:t>
      </w:r>
      <w:r w:rsidRPr="00E518A6">
        <w:rPr>
          <w:rStyle w:val="StyleUnderline"/>
        </w:rPr>
        <w:t xml:space="preserve">dumping its rain on Houston before returning to the Gulf. Again, that is consistent with models of a </w:t>
      </w:r>
      <w:r w:rsidRPr="00E518A6">
        <w:rPr>
          <w:rStyle w:val="Emphasis"/>
        </w:rPr>
        <w:t>warmer world</w:t>
      </w:r>
      <w:r w:rsidRPr="00A559A7">
        <w:rPr>
          <w:sz w:val="14"/>
        </w:rPr>
        <w:t xml:space="preserve">. </w:t>
      </w:r>
      <w:r w:rsidRPr="000824EC">
        <w:rPr>
          <w:rStyle w:val="Emphasis"/>
          <w:highlight w:val="cyan"/>
        </w:rPr>
        <w:t>Poor planning</w:t>
      </w:r>
      <w:r w:rsidRPr="00A559A7">
        <w:rPr>
          <w:sz w:val="14"/>
          <w:highlight w:val="cyan"/>
        </w:rPr>
        <w:t xml:space="preserve"> </w:t>
      </w:r>
      <w:r w:rsidRPr="000824EC">
        <w:rPr>
          <w:rStyle w:val="StyleUnderline"/>
          <w:highlight w:val="cyan"/>
        </w:rPr>
        <w:t>bears</w:t>
      </w:r>
      <w:r w:rsidRPr="00A559A7">
        <w:rPr>
          <w:sz w:val="14"/>
          <w:highlight w:val="cyan"/>
        </w:rPr>
        <w:t xml:space="preserve"> </w:t>
      </w:r>
      <w:r w:rsidRPr="000824EC">
        <w:rPr>
          <w:rStyle w:val="Emphasis"/>
          <w:highlight w:val="cyan"/>
        </w:rPr>
        <w:t>even more blame</w:t>
      </w:r>
      <w:r w:rsidRPr="00A559A7">
        <w:rPr>
          <w:sz w:val="14"/>
        </w:rPr>
        <w:t xml:space="preserve">. </w:t>
      </w:r>
      <w:r w:rsidRPr="00E518A6">
        <w:rPr>
          <w:rStyle w:val="StyleUnderline"/>
        </w:rPr>
        <w:t>Houston</w:t>
      </w:r>
      <w:r w:rsidRPr="00A559A7">
        <w:rPr>
          <w:sz w:val="14"/>
        </w:rPr>
        <w:t xml:space="preserve">, which </w:t>
      </w:r>
      <w:r w:rsidRPr="00E518A6">
        <w:rPr>
          <w:rStyle w:val="StyleUnderline"/>
        </w:rPr>
        <w:t>has almost no restrictions on</w:t>
      </w:r>
      <w:r w:rsidRPr="00A559A7">
        <w:rPr>
          <w:sz w:val="14"/>
        </w:rPr>
        <w:t xml:space="preserve"> </w:t>
      </w:r>
      <w:r w:rsidRPr="00E518A6">
        <w:rPr>
          <w:rStyle w:val="Emphasis"/>
        </w:rPr>
        <w:t>land-use</w:t>
      </w:r>
      <w:r w:rsidRPr="00A559A7">
        <w:rPr>
          <w:sz w:val="14"/>
        </w:rPr>
        <w:t xml:space="preserve">, is an extreme example of what can go wrong. Although a light touch has enabled developers to cater to the city’s rapid growth—1.8m extra inhabitants since 2000—it has also led to concrete being laid over vast areas of coastal prairie that used to absorb the rain. According to the Texas Tribune and ProPublica, a charity that finances investigative journalism, since 2010 Harris County has allowed more than 8,600 buildings to be put up inside 100-year floodplains, where floods have a 1% chance of occurring in any year. Developers are supposed to build ponds to hold run-off water that would have soaked into undeveloped land, but the rules are poorly enforced. Because the maps are not kept up to date, </w:t>
      </w:r>
      <w:r w:rsidRPr="000824EC">
        <w:rPr>
          <w:rStyle w:val="StyleUnderline"/>
          <w:highlight w:val="cyan"/>
        </w:rPr>
        <w:t>properties</w:t>
      </w:r>
      <w:r w:rsidRPr="00E518A6">
        <w:rPr>
          <w:rStyle w:val="StyleUnderline"/>
        </w:rPr>
        <w:t xml:space="preserve"> </w:t>
      </w:r>
      <w:r w:rsidRPr="000824EC">
        <w:rPr>
          <w:rStyle w:val="StyleUnderline"/>
          <w:highlight w:val="cyan"/>
        </w:rPr>
        <w:t>supposedly outside the</w:t>
      </w:r>
      <w:r w:rsidRPr="00E518A6">
        <w:rPr>
          <w:rStyle w:val="StyleUnderline"/>
        </w:rPr>
        <w:t xml:space="preserve"> 100-year </w:t>
      </w:r>
      <w:r w:rsidRPr="000824EC">
        <w:rPr>
          <w:rStyle w:val="StyleUnderline"/>
          <w:highlight w:val="cyan"/>
        </w:rPr>
        <w:t>floodplain</w:t>
      </w:r>
      <w:r w:rsidRPr="00E518A6">
        <w:rPr>
          <w:rStyle w:val="StyleUnderline"/>
        </w:rPr>
        <w:t xml:space="preserve"> </w:t>
      </w:r>
      <w:r w:rsidRPr="000824EC">
        <w:rPr>
          <w:rStyle w:val="StyleUnderline"/>
          <w:highlight w:val="cyan"/>
        </w:rPr>
        <w:t>are being</w:t>
      </w:r>
      <w:r w:rsidRPr="00A559A7">
        <w:rPr>
          <w:sz w:val="14"/>
          <w:highlight w:val="cyan"/>
        </w:rPr>
        <w:t xml:space="preserve"> </w:t>
      </w:r>
      <w:r w:rsidRPr="000824EC">
        <w:rPr>
          <w:rStyle w:val="Emphasis"/>
          <w:highlight w:val="cyan"/>
        </w:rPr>
        <w:t>flooded repeatedly</w:t>
      </w:r>
      <w:r w:rsidRPr="00A559A7">
        <w:rPr>
          <w:sz w:val="14"/>
        </w:rPr>
        <w:t xml:space="preserve">. </w:t>
      </w:r>
      <w:r w:rsidRPr="00E518A6">
        <w:rPr>
          <w:rStyle w:val="Emphasis"/>
        </w:rPr>
        <w:t>Government failure adds to the harm</w:t>
      </w:r>
      <w:r w:rsidRPr="00A559A7">
        <w:rPr>
          <w:sz w:val="14"/>
        </w:rPr>
        <w:t xml:space="preserve">. Developing countries are underinsured against natural disasters. Swiss Re, a reinsurer, says that of the $50bn or so of losses to floods, cyclones and other disasters in Asia in 2014, only 8% were covered. The Bank of International Settlements calculates that the worst natural catastrophes typically permanently lower the afflicted country’s GDP by almost 2%. America has the opposite problem—the federal government subsidises the insurance premiums of vulnerable houses. The National Flood Insurance Programme (NFIP) has been forced to borrow because it fails to charge enough to cover its risk of losses. Underpricing encourages the building of new houses and discourages existing owners from renovating or moving out. According to the Federal Emergency Management Agency, houses that repeatedly flood account for 1% of NFIP’s properties but 25-30% of its claims. Five states, Texas among them, have more than 10,000 such households and, nationwide, their number has been going up by around 5,000 each year. Insurance is meant to provide a signal about risk; in this case, it stifles it. Mend the roof while the sun shines What to do? </w:t>
      </w:r>
      <w:r w:rsidRPr="000824EC">
        <w:rPr>
          <w:rStyle w:val="StyleUnderline"/>
          <w:highlight w:val="cyan"/>
        </w:rPr>
        <w:t xml:space="preserve">Flooding strengthens the case for </w:t>
      </w:r>
      <w:r w:rsidRPr="000824EC">
        <w:rPr>
          <w:rStyle w:val="Emphasis"/>
          <w:highlight w:val="cyan"/>
        </w:rPr>
        <w:t>minimising climate change</w:t>
      </w:r>
      <w:r w:rsidRPr="00A559A7">
        <w:rPr>
          <w:sz w:val="14"/>
        </w:rPr>
        <w:t xml:space="preserve">, </w:t>
      </w:r>
      <w:r w:rsidRPr="00E518A6">
        <w:rPr>
          <w:rStyle w:val="StyleUnderline"/>
        </w:rPr>
        <w:t>which threatens to make wet places wetter and storms stormier. Even those who doubt the science would do well to see action</w:t>
      </w:r>
      <w:r w:rsidRPr="00A559A7">
        <w:rPr>
          <w:sz w:val="14"/>
        </w:rPr>
        <w:t xml:space="preserve"> </w:t>
      </w:r>
      <w:r w:rsidRPr="00E518A6">
        <w:rPr>
          <w:rStyle w:val="StyleUnderline"/>
        </w:rPr>
        <w:t>as an</w:t>
      </w:r>
      <w:r w:rsidRPr="00A559A7">
        <w:rPr>
          <w:sz w:val="14"/>
        </w:rPr>
        <w:t xml:space="preserve"> </w:t>
      </w:r>
      <w:r w:rsidRPr="00E518A6">
        <w:rPr>
          <w:rStyle w:val="Emphasis"/>
        </w:rPr>
        <w:t>insurance policy</w:t>
      </w:r>
      <w:r w:rsidRPr="00A559A7">
        <w:rPr>
          <w:sz w:val="14"/>
        </w:rPr>
        <w:t xml:space="preserve"> </w:t>
      </w:r>
      <w:r w:rsidRPr="00E518A6">
        <w:rPr>
          <w:rStyle w:val="StyleUnderline"/>
        </w:rPr>
        <w:t>that pays out if the case is proven</w:t>
      </w:r>
      <w:r w:rsidRPr="00A559A7">
        <w:rPr>
          <w:sz w:val="14"/>
        </w:rPr>
        <w:t xml:space="preserve">. </w:t>
      </w:r>
      <w:r w:rsidRPr="00E518A6">
        <w:rPr>
          <w:rStyle w:val="StyleUnderline"/>
        </w:rPr>
        <w:t xml:space="preserve">However, </w:t>
      </w:r>
      <w:r w:rsidRPr="000824EC">
        <w:rPr>
          <w:rStyle w:val="StyleUnderline"/>
          <w:highlight w:val="cyan"/>
        </w:rPr>
        <w:t xml:space="preserve">that </w:t>
      </w:r>
      <w:r w:rsidRPr="000824EC">
        <w:rPr>
          <w:rStyle w:val="Emphasis"/>
          <w:highlight w:val="cyan"/>
        </w:rPr>
        <w:t>will not happen fast</w:t>
      </w:r>
      <w:r w:rsidRPr="000824EC">
        <w:rPr>
          <w:rStyle w:val="StyleUnderline"/>
          <w:highlight w:val="cyan"/>
        </w:rPr>
        <w:t>,</w:t>
      </w:r>
      <w:r w:rsidRPr="00A559A7">
        <w:rPr>
          <w:sz w:val="14"/>
          <w:highlight w:val="cyan"/>
        </w:rPr>
        <w:t xml:space="preserve"> </w:t>
      </w:r>
      <w:r w:rsidRPr="000824EC">
        <w:rPr>
          <w:rStyle w:val="Emphasis"/>
          <w:highlight w:val="cyan"/>
        </w:rPr>
        <w:t>even if all countries</w:t>
      </w:r>
      <w:r w:rsidRPr="00A559A7">
        <w:rPr>
          <w:sz w:val="14"/>
          <w:highlight w:val="cyan"/>
        </w:rPr>
        <w:t xml:space="preserve">, </w:t>
      </w:r>
      <w:r w:rsidRPr="00A559A7">
        <w:rPr>
          <w:rStyle w:val="Emphasis"/>
        </w:rPr>
        <w:t>including America</w:t>
      </w:r>
      <w:r w:rsidRPr="00A559A7">
        <w:rPr>
          <w:sz w:val="14"/>
        </w:rPr>
        <w:t xml:space="preserve">, </w:t>
      </w:r>
      <w:r w:rsidRPr="000824EC">
        <w:rPr>
          <w:rStyle w:val="Emphasis"/>
          <w:highlight w:val="cyan"/>
        </w:rPr>
        <w:t>sign up to international agreements.</w:t>
      </w:r>
      <w:r w:rsidRPr="00A559A7">
        <w:rPr>
          <w:sz w:val="14"/>
        </w:rPr>
        <w:t xml:space="preserve"> More immediately, </w:t>
      </w:r>
      <w:r w:rsidRPr="00E518A6">
        <w:rPr>
          <w:rStyle w:val="StyleUnderline"/>
        </w:rPr>
        <w:t xml:space="preserve">therefore, </w:t>
      </w:r>
      <w:r w:rsidRPr="000824EC">
        <w:rPr>
          <w:rStyle w:val="StyleUnderline"/>
          <w:highlight w:val="cyan"/>
        </w:rPr>
        <w:t xml:space="preserve">politicians can </w:t>
      </w:r>
      <w:r w:rsidRPr="000824EC">
        <w:rPr>
          <w:rStyle w:val="Emphasis"/>
          <w:highlight w:val="cyan"/>
        </w:rPr>
        <w:t>learn from Houston</w:t>
      </w:r>
      <w:r w:rsidRPr="00A559A7">
        <w:rPr>
          <w:sz w:val="14"/>
          <w:highlight w:val="cyan"/>
        </w:rPr>
        <w:t xml:space="preserve">. </w:t>
      </w:r>
      <w:r w:rsidRPr="000824EC">
        <w:rPr>
          <w:rStyle w:val="StyleUnderline"/>
          <w:highlight w:val="cyan"/>
        </w:rPr>
        <w:t xml:space="preserve">Cities need to protect </w:t>
      </w:r>
      <w:r w:rsidRPr="000824EC">
        <w:rPr>
          <w:rStyle w:val="Emphasis"/>
          <w:highlight w:val="cyan"/>
        </w:rPr>
        <w:t>flood defences</w:t>
      </w:r>
      <w:r w:rsidRPr="00A559A7">
        <w:rPr>
          <w:sz w:val="14"/>
          <w:highlight w:val="cyan"/>
        </w:rPr>
        <w:t xml:space="preserve"> </w:t>
      </w:r>
      <w:r w:rsidRPr="000824EC">
        <w:rPr>
          <w:rStyle w:val="StyleUnderline"/>
          <w:highlight w:val="cyan"/>
        </w:rPr>
        <w:t>and</w:t>
      </w:r>
      <w:r w:rsidRPr="00A559A7">
        <w:rPr>
          <w:sz w:val="14"/>
          <w:highlight w:val="cyan"/>
        </w:rPr>
        <w:t xml:space="preserve"> </w:t>
      </w:r>
      <w:r w:rsidRPr="000824EC">
        <w:rPr>
          <w:rStyle w:val="Emphasis"/>
          <w:highlight w:val="cyan"/>
        </w:rPr>
        <w:t>catchment areas</w:t>
      </w:r>
      <w:r w:rsidRPr="00A559A7">
        <w:rPr>
          <w:sz w:val="14"/>
          <w:highlight w:val="cyan"/>
        </w:rPr>
        <w:t xml:space="preserve">, </w:t>
      </w:r>
      <w:r w:rsidRPr="000824EC">
        <w:rPr>
          <w:rStyle w:val="StyleUnderline"/>
          <w:highlight w:val="cyan"/>
        </w:rPr>
        <w:t>such as</w:t>
      </w:r>
      <w:r w:rsidRPr="00E518A6">
        <w:rPr>
          <w:rStyle w:val="StyleUnderline"/>
        </w:rPr>
        <w:t xml:space="preserve"> the </w:t>
      </w:r>
      <w:r w:rsidRPr="000824EC">
        <w:rPr>
          <w:rStyle w:val="Emphasis"/>
          <w:highlight w:val="cyan"/>
        </w:rPr>
        <w:t>wetlands around Kolkata</w:t>
      </w:r>
      <w:r w:rsidRPr="00E518A6">
        <w:rPr>
          <w:rStyle w:val="StyleUnderline"/>
        </w:rPr>
        <w:t xml:space="preserve"> </w:t>
      </w:r>
      <w:r w:rsidRPr="000824EC">
        <w:rPr>
          <w:rStyle w:val="StyleUnderline"/>
          <w:highlight w:val="cyan"/>
        </w:rPr>
        <w:t>and</w:t>
      </w:r>
      <w:r w:rsidRPr="00E518A6">
        <w:rPr>
          <w:rStyle w:val="StyleUnderline"/>
        </w:rPr>
        <w:t xml:space="preserve"> the </w:t>
      </w:r>
      <w:r w:rsidRPr="000824EC">
        <w:rPr>
          <w:rStyle w:val="Emphasis"/>
          <w:highlight w:val="cyan"/>
        </w:rPr>
        <w:t>lakes in and around Pokhara in Nepal</w:t>
      </w:r>
      <w:r w:rsidRPr="00E518A6">
        <w:rPr>
          <w:rStyle w:val="StyleUnderline"/>
        </w:rPr>
        <w:t xml:space="preserve">, whose </w:t>
      </w:r>
      <w:r w:rsidRPr="00E518A6">
        <w:rPr>
          <w:rStyle w:val="Emphasis"/>
        </w:rPr>
        <w:t>value is becoming clear</w:t>
      </w:r>
      <w:r w:rsidRPr="00E518A6">
        <w:rPr>
          <w:rStyle w:val="StyleUnderline"/>
        </w:rPr>
        <w:t>.</w:t>
      </w:r>
      <w:r w:rsidRPr="00A559A7">
        <w:rPr>
          <w:sz w:val="14"/>
        </w:rPr>
        <w:t xml:space="preserve"> </w:t>
      </w:r>
      <w:r w:rsidRPr="00E518A6">
        <w:rPr>
          <w:rStyle w:val="StyleUnderline"/>
        </w:rPr>
        <w:t xml:space="preserve">Flood maps need to be up to date. </w:t>
      </w:r>
      <w:r w:rsidRPr="000824EC">
        <w:rPr>
          <w:rStyle w:val="StyleUnderline"/>
          <w:highlight w:val="cyan"/>
        </w:rPr>
        <w:t>Civil engineers,</w:t>
      </w:r>
      <w:r w:rsidRPr="00E518A6">
        <w:rPr>
          <w:rStyle w:val="StyleUnderline"/>
        </w:rPr>
        <w:t xml:space="preserve"> often starved of funds and strangled by bureaucracy, </w:t>
      </w:r>
      <w:r w:rsidRPr="000824EC">
        <w:rPr>
          <w:rStyle w:val="StyleUnderline"/>
          <w:highlight w:val="cyan"/>
        </w:rPr>
        <w:t xml:space="preserve">should be </w:t>
      </w:r>
      <w:r w:rsidRPr="000824EC">
        <w:rPr>
          <w:rStyle w:val="Emphasis"/>
          <w:highlight w:val="cyan"/>
        </w:rPr>
        <w:t>building and reinforcing levees and reservoirs</w:t>
      </w:r>
      <w:r w:rsidRPr="00E518A6">
        <w:rPr>
          <w:rStyle w:val="Emphasis"/>
        </w:rPr>
        <w:t xml:space="preserve"> now</w:t>
      </w:r>
      <w:r w:rsidRPr="00A559A7">
        <w:rPr>
          <w:sz w:val="14"/>
        </w:rPr>
        <w:t xml:space="preserve">, before it is too late. The NFIP should start to charge market premiums and developing countries should sell catastrophe bonds. </w:t>
      </w:r>
      <w:r w:rsidRPr="00E518A6">
        <w:rPr>
          <w:rStyle w:val="StyleUnderline"/>
        </w:rPr>
        <w:t>All this is a</w:t>
      </w:r>
      <w:r w:rsidRPr="00A559A7">
        <w:rPr>
          <w:sz w:val="14"/>
        </w:rPr>
        <w:t xml:space="preserve"> </w:t>
      </w:r>
      <w:r w:rsidRPr="00E518A6">
        <w:rPr>
          <w:rStyle w:val="Emphasis"/>
        </w:rPr>
        <w:t>test of government</w:t>
      </w:r>
      <w:r w:rsidRPr="00A559A7">
        <w:rPr>
          <w:sz w:val="14"/>
        </w:rPr>
        <w:t xml:space="preserve">, </w:t>
      </w:r>
      <w:r w:rsidRPr="00E518A6">
        <w:rPr>
          <w:rStyle w:val="StyleUnderline"/>
        </w:rPr>
        <w:t>of</w:t>
      </w:r>
      <w:r w:rsidRPr="00A559A7">
        <w:rPr>
          <w:sz w:val="14"/>
        </w:rPr>
        <w:t xml:space="preserve"> </w:t>
      </w:r>
      <w:r w:rsidRPr="00E518A6">
        <w:rPr>
          <w:rStyle w:val="Emphasis"/>
        </w:rPr>
        <w:t>foresight</w:t>
      </w:r>
      <w:r w:rsidRPr="00A559A7">
        <w:rPr>
          <w:sz w:val="14"/>
        </w:rPr>
        <w:t xml:space="preserve"> and the ability to withstand the lobbying of homeowners and developers. But </w:t>
      </w:r>
      <w:r w:rsidRPr="00E518A6">
        <w:rPr>
          <w:rStyle w:val="StyleUnderline"/>
        </w:rPr>
        <w:t xml:space="preserve">politicians and officials who </w:t>
      </w:r>
      <w:r w:rsidRPr="00E518A6">
        <w:rPr>
          <w:rStyle w:val="Emphasis"/>
        </w:rPr>
        <w:t>fail the test</w:t>
      </w:r>
      <w:r w:rsidRPr="00A559A7">
        <w:rPr>
          <w:sz w:val="14"/>
        </w:rPr>
        <w:t xml:space="preserve"> need to realise that, </w:t>
      </w:r>
      <w:r w:rsidRPr="00E518A6">
        <w:rPr>
          <w:rStyle w:val="StyleUnderline"/>
        </w:rPr>
        <w:t>sooner or later</w:t>
      </w:r>
      <w:r w:rsidRPr="00A559A7">
        <w:rPr>
          <w:sz w:val="14"/>
        </w:rPr>
        <w:t xml:space="preserve">, they </w:t>
      </w:r>
      <w:r w:rsidRPr="00E518A6">
        <w:rPr>
          <w:rStyle w:val="StyleUnderline"/>
        </w:rPr>
        <w:t>will</w:t>
      </w:r>
      <w:r w:rsidRPr="00A559A7">
        <w:rPr>
          <w:sz w:val="14"/>
        </w:rPr>
        <w:t xml:space="preserve"> </w:t>
      </w:r>
      <w:r w:rsidRPr="00E518A6">
        <w:rPr>
          <w:rStyle w:val="Emphasis"/>
        </w:rPr>
        <w:t>wake up to a Hurricane</w:t>
      </w:r>
      <w:r w:rsidRPr="00A559A7">
        <w:rPr>
          <w:sz w:val="14"/>
        </w:rPr>
        <w:t xml:space="preserve"> Harvey </w:t>
      </w:r>
      <w:r w:rsidRPr="00E518A6">
        <w:rPr>
          <w:rStyle w:val="Emphasis"/>
        </w:rPr>
        <w:t>of their own</w:t>
      </w:r>
      <w:r w:rsidRPr="00A559A7">
        <w:rPr>
          <w:sz w:val="14"/>
        </w:rPr>
        <w:t>.</w:t>
      </w:r>
    </w:p>
    <w:p w14:paraId="3488EDF7" w14:textId="77777777" w:rsidR="009B5060" w:rsidRDefault="009B5060" w:rsidP="009B5060"/>
    <w:p w14:paraId="041DE1E5" w14:textId="77777777" w:rsidR="009B5060" w:rsidRDefault="009B5060" w:rsidP="009B5060">
      <w:pPr>
        <w:pStyle w:val="Heading4"/>
        <w:rPr>
          <w:u w:val="single"/>
        </w:rPr>
      </w:pPr>
      <w:r>
        <w:t xml:space="preserve">The impact’s </w:t>
      </w:r>
      <w:r>
        <w:rPr>
          <w:u w:val="single"/>
        </w:rPr>
        <w:t>global war</w:t>
      </w:r>
    </w:p>
    <w:p w14:paraId="096FB469" w14:textId="77777777" w:rsidR="009B5060" w:rsidRDefault="009B5060" w:rsidP="009B5060">
      <w:r>
        <w:t xml:space="preserve">Eric </w:t>
      </w:r>
      <w:r w:rsidRPr="00B02E33">
        <w:rPr>
          <w:b/>
        </w:rPr>
        <w:t>Holthaus 15</w:t>
      </w:r>
      <w:r>
        <w:t>, editor at rollingstone magazine citing James Hansen, former NASA climatologist, "The Point of No Return: Climate Change Nightmares Are Here," Rolling Stone, accessed 10-23-2016, http://www.rollingstone.com/politics/news/the-point-of-no-return-climate-change-nightmares-are-already-here-20150805</w:t>
      </w:r>
    </w:p>
    <w:p w14:paraId="1D68C5B0" w14:textId="77777777" w:rsidR="009B5060" w:rsidRPr="00822BDD" w:rsidRDefault="009B5060" w:rsidP="009B5060">
      <w:pPr>
        <w:rPr>
          <w:rStyle w:val="Emphasis"/>
        </w:rPr>
      </w:pPr>
      <w:r w:rsidRPr="00822BDD">
        <w:rPr>
          <w:sz w:val="14"/>
        </w:rPr>
        <w:t xml:space="preserve">On July 20th, </w:t>
      </w:r>
      <w:r w:rsidRPr="002852A9">
        <w:rPr>
          <w:rStyle w:val="StyleUnderline"/>
        </w:rPr>
        <w:t>James Hansen</w:t>
      </w:r>
      <w:r w:rsidRPr="00822BDD">
        <w:rPr>
          <w:sz w:val="14"/>
        </w:rPr>
        <w:t xml:space="preserve">, the former NASA climatologist who brought climate change to the public's attention in the summer of 1988, </w:t>
      </w:r>
      <w:r w:rsidRPr="002852A9">
        <w:rPr>
          <w:rStyle w:val="StyleUnderline"/>
        </w:rPr>
        <w:t>issued a bombshell</w:t>
      </w:r>
      <w:r w:rsidRPr="00822BDD">
        <w:rPr>
          <w:sz w:val="14"/>
        </w:rPr>
        <w:t>: He and a team of climate scientists had identified a newly important feedback mechanism off the coast of Antarctica that suggests mean sea levels could rise 10 times faster than previously predicted: 10 feet by 2065. The authors included this chilling warning</w:t>
      </w:r>
      <w:r w:rsidRPr="002852A9">
        <w:rPr>
          <w:rStyle w:val="StyleUnderline"/>
        </w:rPr>
        <w:t xml:space="preserve">: </w:t>
      </w:r>
      <w:r w:rsidRPr="000824EC">
        <w:rPr>
          <w:rStyle w:val="StyleUnderline"/>
          <w:highlight w:val="cyan"/>
        </w:rPr>
        <w:t>If emissions aren't cut,</w:t>
      </w:r>
      <w:r w:rsidRPr="00822BDD">
        <w:rPr>
          <w:rStyle w:val="StyleUnderline"/>
        </w:rPr>
        <w:t xml:space="preserve"> </w:t>
      </w:r>
      <w:r w:rsidRPr="00822BDD">
        <w:rPr>
          <w:sz w:val="14"/>
        </w:rPr>
        <w:t xml:space="preserve">"We conclude that </w:t>
      </w:r>
      <w:r w:rsidRPr="000824EC">
        <w:rPr>
          <w:rStyle w:val="StyleUnderline"/>
          <w:highlight w:val="cyan"/>
        </w:rPr>
        <w:t xml:space="preserve">multi-meter </w:t>
      </w:r>
      <w:r w:rsidRPr="000824EC">
        <w:rPr>
          <w:rStyle w:val="Emphasis"/>
          <w:highlight w:val="cyan"/>
        </w:rPr>
        <w:t>sea-level rise</w:t>
      </w:r>
      <w:r w:rsidRPr="000824EC">
        <w:rPr>
          <w:rStyle w:val="StyleUnderline"/>
          <w:highlight w:val="cyan"/>
        </w:rPr>
        <w:t xml:space="preserve"> would become</w:t>
      </w:r>
      <w:r w:rsidRPr="00822BDD">
        <w:rPr>
          <w:rStyle w:val="StyleUnderline"/>
        </w:rPr>
        <w:t xml:space="preserve"> </w:t>
      </w:r>
      <w:r w:rsidRPr="00822BDD">
        <w:rPr>
          <w:rStyle w:val="Emphasis"/>
        </w:rPr>
        <w:t xml:space="preserve">practically </w:t>
      </w:r>
      <w:r w:rsidRPr="000824EC">
        <w:rPr>
          <w:rStyle w:val="Emphasis"/>
          <w:highlight w:val="cyan"/>
        </w:rPr>
        <w:t>unavoidable</w:t>
      </w:r>
      <w:r w:rsidRPr="00822BDD">
        <w:rPr>
          <w:sz w:val="14"/>
        </w:rPr>
        <w:t xml:space="preserve">. </w:t>
      </w:r>
      <w:r w:rsidRPr="000824EC">
        <w:rPr>
          <w:rStyle w:val="Emphasis"/>
          <w:highlight w:val="cyan"/>
        </w:rPr>
        <w:t>Social disruption</w:t>
      </w:r>
      <w:r w:rsidRPr="000824EC">
        <w:rPr>
          <w:sz w:val="14"/>
          <w:highlight w:val="cyan"/>
        </w:rPr>
        <w:t xml:space="preserve"> </w:t>
      </w:r>
      <w:r w:rsidRPr="000824EC">
        <w:rPr>
          <w:rStyle w:val="StyleUnderline"/>
          <w:highlight w:val="cyan"/>
        </w:rPr>
        <w:t>and</w:t>
      </w:r>
      <w:r w:rsidRPr="000824EC">
        <w:rPr>
          <w:sz w:val="14"/>
          <w:highlight w:val="cyan"/>
        </w:rPr>
        <w:t xml:space="preserve"> </w:t>
      </w:r>
      <w:r w:rsidRPr="000824EC">
        <w:rPr>
          <w:rStyle w:val="Emphasis"/>
          <w:highlight w:val="cyan"/>
        </w:rPr>
        <w:t>economic consequences</w:t>
      </w:r>
      <w:r w:rsidRPr="00822BDD">
        <w:rPr>
          <w:sz w:val="14"/>
        </w:rPr>
        <w:t xml:space="preserve"> </w:t>
      </w:r>
      <w:r w:rsidRPr="00822BDD">
        <w:rPr>
          <w:rStyle w:val="StyleUnderline"/>
        </w:rPr>
        <w:t xml:space="preserve">of such large sea-level rise </w:t>
      </w:r>
      <w:r w:rsidRPr="000824EC">
        <w:rPr>
          <w:rStyle w:val="StyleUnderline"/>
          <w:highlight w:val="cyan"/>
        </w:rPr>
        <w:t xml:space="preserve">could be </w:t>
      </w:r>
      <w:r w:rsidRPr="000824EC">
        <w:rPr>
          <w:rStyle w:val="Emphasis"/>
          <w:highlight w:val="cyan"/>
        </w:rPr>
        <w:t>devastating</w:t>
      </w:r>
      <w:r w:rsidRPr="00822BDD">
        <w:rPr>
          <w:sz w:val="14"/>
        </w:rPr>
        <w:t xml:space="preserve">. It is not difficult to imagine that </w:t>
      </w:r>
      <w:r w:rsidRPr="000824EC">
        <w:rPr>
          <w:rStyle w:val="StyleUnderline"/>
          <w:highlight w:val="cyan"/>
        </w:rPr>
        <w:t xml:space="preserve">conflicts arising from </w:t>
      </w:r>
      <w:r w:rsidRPr="000824EC">
        <w:rPr>
          <w:rStyle w:val="Emphasis"/>
          <w:highlight w:val="cyan"/>
        </w:rPr>
        <w:t>forced migrations</w:t>
      </w:r>
      <w:r w:rsidRPr="000824EC">
        <w:rPr>
          <w:rStyle w:val="StyleUnderline"/>
          <w:highlight w:val="cyan"/>
        </w:rPr>
        <w:t xml:space="preserve"> and </w:t>
      </w:r>
      <w:r w:rsidRPr="000824EC">
        <w:rPr>
          <w:rStyle w:val="Emphasis"/>
          <w:highlight w:val="cyan"/>
        </w:rPr>
        <w:t>economic collapse</w:t>
      </w:r>
      <w:r w:rsidRPr="000824EC">
        <w:rPr>
          <w:rStyle w:val="StyleUnderline"/>
          <w:highlight w:val="cyan"/>
        </w:rPr>
        <w:t xml:space="preserve"> might make the planet </w:t>
      </w:r>
      <w:r w:rsidRPr="000824EC">
        <w:rPr>
          <w:rStyle w:val="Emphasis"/>
          <w:highlight w:val="cyan"/>
        </w:rPr>
        <w:t>ungovernable</w:t>
      </w:r>
      <w:r w:rsidRPr="000824EC">
        <w:rPr>
          <w:sz w:val="14"/>
          <w:highlight w:val="cyan"/>
        </w:rPr>
        <w:t xml:space="preserve">, </w:t>
      </w:r>
      <w:r w:rsidRPr="000824EC">
        <w:rPr>
          <w:rStyle w:val="Emphasis"/>
          <w:highlight w:val="cyan"/>
        </w:rPr>
        <w:t>threatening the fabric of civilization."</w:t>
      </w:r>
    </w:p>
    <w:p w14:paraId="5774A47D" w14:textId="64AA0CDC" w:rsidR="00A95652" w:rsidRDefault="00B654F7" w:rsidP="00025CAE">
      <w:pPr>
        <w:pStyle w:val="Heading3"/>
      </w:pPr>
      <w:r>
        <w:t>3</w:t>
      </w:r>
    </w:p>
    <w:p w14:paraId="756AAABC" w14:textId="19940223" w:rsidR="00DF3ADF" w:rsidRDefault="00B654F7" w:rsidP="00914BEA">
      <w:pPr>
        <w:pStyle w:val="Heading4"/>
      </w:pPr>
      <w:r>
        <w:t xml:space="preserve">All nations except the </w:t>
      </w:r>
      <w:r w:rsidR="00776A65">
        <w:t xml:space="preserve">United States should do the plan. </w:t>
      </w:r>
      <w:r w:rsidR="00DF3ADF">
        <w:t xml:space="preserve">The United States federal government should unilaterally increase funding for </w:t>
      </w:r>
      <w:r w:rsidR="0030634D">
        <w:t xml:space="preserve">government space agency </w:t>
      </w:r>
      <w:r w:rsidR="00DF3ADF">
        <w:t xml:space="preserve">cooperation with the private sector.  </w:t>
      </w:r>
    </w:p>
    <w:p w14:paraId="6993936B" w14:textId="77777777" w:rsidR="008A7A7C" w:rsidRPr="008A7A7C" w:rsidRDefault="008A7A7C" w:rsidP="008A7A7C"/>
    <w:p w14:paraId="1824E297" w14:textId="370C0928" w:rsidR="00DF3ADF" w:rsidRPr="003A7847" w:rsidRDefault="00DF3ADF" w:rsidP="00DF3ADF">
      <w:pPr>
        <w:pStyle w:val="Heading4"/>
      </w:pPr>
      <w:r>
        <w:t xml:space="preserve">Solves </w:t>
      </w:r>
      <w:r w:rsidR="0030634D">
        <w:t xml:space="preserve">Politics and </w:t>
      </w:r>
      <w:r w:rsidR="000A4F77">
        <w:t>NASA – forces them to cooperate with the US government</w:t>
      </w:r>
      <w:r w:rsidR="007D6172">
        <w:t>, also solves for any impacts from Cap</w:t>
      </w:r>
      <w:r>
        <w:t xml:space="preserve"> </w:t>
      </w:r>
    </w:p>
    <w:p w14:paraId="0BC74A4C" w14:textId="77777777" w:rsidR="00A4500F" w:rsidRPr="00695470" w:rsidRDefault="00A4500F" w:rsidP="00A4500F">
      <w:r>
        <w:t xml:space="preserve">Andrew </w:t>
      </w:r>
      <w:r w:rsidRPr="00695470">
        <w:rPr>
          <w:rStyle w:val="Style13ptBold"/>
        </w:rPr>
        <w:t>Moseman 17</w:t>
      </w:r>
      <w:r>
        <w:t>, director of popular mechanics, MS in science writing from MIT, 3-17-2017, "What Happens If Trump Guts NASA's Earth Science Budget?," Popular Mechanics, https://www.popularmechanics.com/science/environment/a24031/trump-nasa-earth-science-budget/</w:t>
      </w:r>
    </w:p>
    <w:p w14:paraId="777A05D2" w14:textId="2460CA0D" w:rsidR="00A4500F" w:rsidRDefault="00A4500F" w:rsidP="00A4500F">
      <w:pPr>
        <w:rPr>
          <w:rStyle w:val="StyleUnderline"/>
        </w:rPr>
      </w:pPr>
      <w:r w:rsidRPr="00895095">
        <w:rPr>
          <w:rStyle w:val="StyleUnderline"/>
        </w:rPr>
        <w:t>So—in theory—there is a note of sense to the Trump argument, one that Republican lawmakers have pushed for a while now. It goes like this: NASA ought to be about space exploration, and watching the Earth should be left to</w:t>
      </w:r>
      <w:r w:rsidRPr="00895095">
        <w:rPr>
          <w:sz w:val="16"/>
        </w:rPr>
        <w:t xml:space="preserve"> agencies designed for that purpose, such as the </w:t>
      </w:r>
      <w:r w:rsidRPr="00895095">
        <w:rPr>
          <w:rStyle w:val="StyleUnderline"/>
        </w:rPr>
        <w:t>National Oceanic and Atmospheric Administration and the National Science Foundatio</w:t>
      </w:r>
      <w:r w:rsidRPr="00895095">
        <w:rPr>
          <w:sz w:val="16"/>
        </w:rPr>
        <w:t xml:space="preserve">n. </w:t>
      </w:r>
      <w:r w:rsidRPr="00895095">
        <w:rPr>
          <w:rStyle w:val="Emphasis"/>
        </w:rPr>
        <w:t xml:space="preserve">But </w:t>
      </w:r>
      <w:r w:rsidRPr="00B23D20">
        <w:rPr>
          <w:rStyle w:val="Emphasis"/>
          <w:highlight w:val="cyan"/>
        </w:rPr>
        <w:t>here's the problem</w:t>
      </w:r>
      <w:r w:rsidRPr="00895095">
        <w:rPr>
          <w:rStyle w:val="Emphasis"/>
        </w:rPr>
        <w:t>,</w:t>
      </w:r>
      <w:r w:rsidRPr="00895095">
        <w:rPr>
          <w:sz w:val="16"/>
        </w:rPr>
        <w:t xml:space="preserve"> </w:t>
      </w:r>
      <w:r w:rsidRPr="00895095">
        <w:rPr>
          <w:rStyle w:val="StyleUnderline"/>
        </w:rPr>
        <w:t>as laid out by Scientific American</w:t>
      </w:r>
      <w:r w:rsidRPr="00895095">
        <w:rPr>
          <w:sz w:val="16"/>
        </w:rPr>
        <w:t xml:space="preserve">: </w:t>
      </w:r>
      <w:r w:rsidRPr="00895095">
        <w:rPr>
          <w:rStyle w:val="StyleUnderline"/>
        </w:rPr>
        <w:t>‘</w:t>
      </w:r>
      <w:r w:rsidRPr="00B23D20">
        <w:rPr>
          <w:rStyle w:val="StyleUnderline"/>
          <w:highlight w:val="cyan"/>
        </w:rPr>
        <w:t>With a budget about a quarter of NASA's, NOAA spends the bulk</w:t>
      </w:r>
      <w:r w:rsidRPr="00895095">
        <w:rPr>
          <w:rStyle w:val="StyleUnderline"/>
        </w:rPr>
        <w:t xml:space="preserve"> of its funds </w:t>
      </w:r>
      <w:r w:rsidRPr="00B23D20">
        <w:rPr>
          <w:rStyle w:val="StyleUnderline"/>
          <w:highlight w:val="cyan"/>
        </w:rPr>
        <w:t xml:space="preserve">on weather forecasting and environmental monitoring. </w:t>
      </w:r>
      <w:r w:rsidRPr="00B23D20">
        <w:rPr>
          <w:rStyle w:val="Emphasis"/>
          <w:highlight w:val="cyan"/>
        </w:rPr>
        <w:t>It contracts with NASA to use the</w:t>
      </w:r>
      <w:r w:rsidRPr="00895095">
        <w:rPr>
          <w:rStyle w:val="Emphasis"/>
        </w:rPr>
        <w:t xml:space="preserve"> space </w:t>
      </w:r>
      <w:r w:rsidRPr="00B23D20">
        <w:rPr>
          <w:rStyle w:val="Emphasis"/>
          <w:highlight w:val="cyan"/>
        </w:rPr>
        <w:t>agency's</w:t>
      </w:r>
      <w:r w:rsidRPr="00895095">
        <w:rPr>
          <w:rStyle w:val="Emphasis"/>
        </w:rPr>
        <w:t xml:space="preserve"> Earth-observing </w:t>
      </w:r>
      <w:r w:rsidRPr="00B23D20">
        <w:rPr>
          <w:rStyle w:val="Emphasis"/>
          <w:highlight w:val="cyan"/>
        </w:rPr>
        <w:t>satellites, and relies on NASA's help in building</w:t>
      </w:r>
      <w:r w:rsidRPr="00895095">
        <w:rPr>
          <w:rStyle w:val="Emphasis"/>
        </w:rPr>
        <w:t xml:space="preserve"> and launching </w:t>
      </w:r>
      <w:r w:rsidRPr="00B23D20">
        <w:rPr>
          <w:rStyle w:val="Emphasis"/>
          <w:highlight w:val="cyan"/>
        </w:rPr>
        <w:t>satellites of its own.</w:t>
      </w:r>
      <w:r w:rsidRPr="00B23D20">
        <w:rPr>
          <w:sz w:val="16"/>
          <w:highlight w:val="cyan"/>
        </w:rPr>
        <w:t xml:space="preserve"> </w:t>
      </w:r>
      <w:r w:rsidRPr="00B23D20">
        <w:rPr>
          <w:rStyle w:val="StyleUnderline"/>
          <w:highlight w:val="cyan"/>
        </w:rPr>
        <w:t>The NSF</w:t>
      </w:r>
      <w:r w:rsidRPr="00895095">
        <w:rPr>
          <w:rStyle w:val="StyleUnderline"/>
        </w:rPr>
        <w:t xml:space="preserve"> </w:t>
      </w:r>
      <w:r w:rsidRPr="00B23D20">
        <w:rPr>
          <w:rStyle w:val="StyleUnderline"/>
          <w:highlight w:val="cyan"/>
        </w:rPr>
        <w:t>has a budget</w:t>
      </w:r>
      <w:r w:rsidRPr="00895095">
        <w:rPr>
          <w:rStyle w:val="StyleUnderline"/>
        </w:rPr>
        <w:t xml:space="preserve"> roughly </w:t>
      </w:r>
      <w:r w:rsidRPr="00B23D20">
        <w:rPr>
          <w:rStyle w:val="StyleUnderline"/>
          <w:highlight w:val="cyan"/>
        </w:rPr>
        <w:t>three times smaller</w:t>
      </w:r>
      <w:r w:rsidRPr="00895095">
        <w:rPr>
          <w:rStyle w:val="StyleUnderline"/>
        </w:rPr>
        <w:t xml:space="preserve"> than NASA's, </w:t>
      </w:r>
      <w:r w:rsidRPr="00B23D20">
        <w:rPr>
          <w:rStyle w:val="StyleUnderline"/>
          <w:highlight w:val="cyan"/>
        </w:rPr>
        <w:t>and</w:t>
      </w:r>
      <w:r w:rsidRPr="00895095">
        <w:rPr>
          <w:rStyle w:val="StyleUnderline"/>
        </w:rPr>
        <w:t xml:space="preserve"> has essentially </w:t>
      </w:r>
      <w:r w:rsidRPr="00B23D20">
        <w:rPr>
          <w:rStyle w:val="StyleUnderline"/>
          <w:highlight w:val="cyan"/>
        </w:rPr>
        <w:t>no involvement in</w:t>
      </w:r>
      <w:r w:rsidRPr="00895095">
        <w:rPr>
          <w:rStyle w:val="StyleUnderline"/>
        </w:rPr>
        <w:t xml:space="preserve"> building, launching or operating </w:t>
      </w:r>
      <w:r w:rsidRPr="00B23D20">
        <w:rPr>
          <w:rStyle w:val="StyleUnderline"/>
          <w:highlight w:val="cyan"/>
        </w:rPr>
        <w:t>satellites</w:t>
      </w:r>
      <w:r w:rsidRPr="00895095">
        <w:rPr>
          <w:sz w:val="16"/>
        </w:rPr>
        <w:t xml:space="preserve">. In recent years Republican lawmakers have sought budget cuts to climate change-related Earth science programs at all three agencies.’ </w:t>
      </w:r>
      <w:r w:rsidRPr="00895095">
        <w:rPr>
          <w:rStyle w:val="StyleUnderline"/>
        </w:rPr>
        <w:t>Here are the numbers to know, from Popular Science: ‘</w:t>
      </w:r>
      <w:r w:rsidRPr="00B23D20">
        <w:rPr>
          <w:rStyle w:val="StyleUnderline"/>
          <w:highlight w:val="cyan"/>
        </w:rPr>
        <w:t>Without NASA's</w:t>
      </w:r>
      <w:r w:rsidRPr="00895095">
        <w:rPr>
          <w:rStyle w:val="StyleUnderline"/>
        </w:rPr>
        <w:t xml:space="preserve"> participation in these kinds of climate monitoring, </w:t>
      </w:r>
      <w:r w:rsidRPr="00B23D20">
        <w:rPr>
          <w:rStyle w:val="Emphasis"/>
          <w:highlight w:val="cyan"/>
        </w:rPr>
        <w:t>there will be a huge gap in the data that other</w:t>
      </w:r>
      <w:r w:rsidRPr="00895095">
        <w:rPr>
          <w:rStyle w:val="Emphasis"/>
        </w:rPr>
        <w:t xml:space="preserve"> </w:t>
      </w:r>
      <w:r w:rsidRPr="00B23D20">
        <w:rPr>
          <w:rStyle w:val="Emphasis"/>
          <w:highlight w:val="cyan"/>
        </w:rPr>
        <w:t>agencies will struggle to fill</w:t>
      </w:r>
      <w:r w:rsidRPr="00895095">
        <w:rPr>
          <w:rStyle w:val="Emphasis"/>
        </w:rPr>
        <w:t>.</w:t>
      </w:r>
      <w:r w:rsidRPr="00895095">
        <w:rPr>
          <w:sz w:val="16"/>
        </w:rPr>
        <w:t xml:space="preserve"> </w:t>
      </w:r>
      <w:r w:rsidRPr="00895095">
        <w:rPr>
          <w:rStyle w:val="StyleUnderline"/>
        </w:rPr>
        <w:t>NASA's budget for Earth Sciences in 2017 is about $2 billion out of $19 billion total. NOAA's total budget for 2017 is only $5.8 billion.’</w:t>
      </w:r>
    </w:p>
    <w:p w14:paraId="30341217" w14:textId="12183D7D" w:rsidR="00C04BC2" w:rsidRDefault="00C04BC2" w:rsidP="00C04BC2">
      <w:pPr>
        <w:pStyle w:val="Heading3"/>
        <w:rPr>
          <w:rStyle w:val="StyleUnderline"/>
        </w:rPr>
      </w:pPr>
      <w:r>
        <w:rPr>
          <w:rStyle w:val="StyleUnderline"/>
        </w:rPr>
        <w:t>4</w:t>
      </w:r>
    </w:p>
    <w:p w14:paraId="0D0E3842" w14:textId="322A1FBC" w:rsidR="00C04BC2" w:rsidRPr="0002610F" w:rsidRDefault="00C04BC2" w:rsidP="0002610F">
      <w:pPr>
        <w:pStyle w:val="Heading4"/>
        <w:rPr>
          <w:rFonts w:cs="Calibri"/>
        </w:rPr>
      </w:pPr>
      <w:r w:rsidRPr="00C7794F">
        <w:rPr>
          <w:rFonts w:cs="Calibri"/>
        </w:rPr>
        <w:t>the standard is maximizing expected wellbeing</w:t>
      </w:r>
      <w:r w:rsidR="0002610F">
        <w:rPr>
          <w:rFonts w:cs="Calibri"/>
        </w:rPr>
        <w:t xml:space="preserve"> - they don’t have a fw so presume util don’t let them respond in the 1ar</w:t>
      </w:r>
    </w:p>
    <w:p w14:paraId="7590ED0D" w14:textId="1F43DCF3" w:rsidR="00C04BC2" w:rsidRPr="008A282C" w:rsidRDefault="00C04BC2" w:rsidP="00C04BC2">
      <w:pPr>
        <w:pStyle w:val="Heading4"/>
        <w:rPr>
          <w:rFonts w:cstheme="minorHAnsi"/>
        </w:rPr>
      </w:pPr>
      <w:r w:rsidRPr="008A282C">
        <w:rPr>
          <w:rFonts w:cstheme="minorHAnsi"/>
        </w:rPr>
        <w:t xml:space="preserve">Extinction o/ws under any framework, even under moral uncertainty – infinite future generations </w:t>
      </w:r>
    </w:p>
    <w:p w14:paraId="53E30AF3" w14:textId="77777777" w:rsidR="00C04BC2" w:rsidRPr="008A282C" w:rsidRDefault="00C04BC2" w:rsidP="00C04BC2">
      <w:pPr>
        <w:rPr>
          <w:rFonts w:cstheme="minorHAnsi"/>
        </w:rPr>
      </w:pPr>
      <w:r>
        <w:rPr>
          <w:rStyle w:val="Style13ptBold"/>
          <w:rFonts w:cstheme="minorHAnsi"/>
        </w:rPr>
        <w:t>Pu</w:t>
      </w:r>
      <w:r w:rsidRPr="008A282C">
        <w:rPr>
          <w:rStyle w:val="Style13ptBold"/>
          <w:rFonts w:cstheme="minorHAnsi"/>
        </w:rPr>
        <w:t>mmer 15</w:t>
      </w:r>
      <w:r w:rsidRPr="008A282C">
        <w:rPr>
          <w:rFonts w:cstheme="minorHAnsi"/>
        </w:rPr>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w:t>
      </w:r>
    </w:p>
    <w:p w14:paraId="46FB975C" w14:textId="5E1C034E" w:rsidR="00C04BC2" w:rsidRPr="0075358F" w:rsidRDefault="00C04BC2" w:rsidP="00C04BC2">
      <w:pPr>
        <w:rPr>
          <w:rFonts w:cstheme="minorHAnsi"/>
          <w:sz w:val="16"/>
        </w:rPr>
      </w:pPr>
      <w:r w:rsidRPr="008A282C">
        <w:rPr>
          <w:rStyle w:val="StyleUnderline"/>
          <w:rFonts w:cstheme="minorHAnsi"/>
        </w:rPr>
        <w:t>There appears to be lot of disagreement in moral philosophy.</w:t>
      </w:r>
      <w:r w:rsidRPr="008A282C">
        <w:rPr>
          <w:rFonts w:cstheme="minorHAnsi"/>
          <w:sz w:val="16"/>
        </w:rPr>
        <w:t xml:space="preserve"> Whether these many apparent disagreements are deep and irresolvable, I believe </w:t>
      </w:r>
      <w:r w:rsidRPr="008A282C">
        <w:rPr>
          <w:rStyle w:val="StyleUnderline"/>
          <w:rFonts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rFonts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Fonts w:cstheme="minorHAnsi"/>
        </w:rPr>
        <w:t xml:space="preserve">. If the happiness or well-being of possible future people is just as important as that of people who already exist, and if they would have good lives, it is not hard to see how </w:t>
      </w:r>
      <w:r w:rsidRPr="008A282C">
        <w:rPr>
          <w:rStyle w:val="StyleUnderline"/>
          <w:rFonts w:cstheme="minorHAnsi"/>
          <w:highlight w:val="yellow"/>
        </w:rPr>
        <w:t>reducing existential risk is</w:t>
      </w:r>
      <w:r w:rsidRPr="008A282C">
        <w:rPr>
          <w:rStyle w:val="StyleUnderline"/>
          <w:rFonts w:cstheme="minorHAnsi"/>
        </w:rPr>
        <w:t xml:space="preserve"> easily </w:t>
      </w:r>
      <w:r w:rsidRPr="008A282C">
        <w:rPr>
          <w:rStyle w:val="StyleUnderline"/>
          <w:rFonts w:cstheme="minorHAnsi"/>
          <w:highlight w:val="yellow"/>
        </w:rPr>
        <w:t>the most important</w:t>
      </w:r>
      <w:r w:rsidRPr="008A282C">
        <w:rPr>
          <w:rStyle w:val="StyleUnderline"/>
          <w:rFonts w:cstheme="minorHAnsi"/>
        </w:rPr>
        <w:t xml:space="preserve"> thing in the whole world. This is for the familiar reason that there are so many people who could exist in the future – </w:t>
      </w:r>
      <w:r w:rsidRPr="008A282C">
        <w:rPr>
          <w:rStyle w:val="StyleUnderline"/>
          <w:rFonts w:cstheme="minorHAnsi"/>
          <w:highlight w:val="yellow"/>
        </w:rPr>
        <w:t>there are</w:t>
      </w:r>
      <w:r w:rsidRPr="008A282C">
        <w:rPr>
          <w:rStyle w:val="StyleUnderline"/>
          <w:rFonts w:cstheme="minorHAnsi"/>
        </w:rPr>
        <w:t xml:space="preserve"> </w:t>
      </w:r>
      <w:r w:rsidRPr="008A282C">
        <w:rPr>
          <w:rStyle w:val="StyleUnderline"/>
          <w:rFonts w:cstheme="minorHAnsi"/>
          <w:highlight w:val="yellow"/>
        </w:rPr>
        <w:t>trillions upon trillions</w:t>
      </w:r>
      <w:r w:rsidRPr="008A282C">
        <w:rPr>
          <w:rStyle w:val="StyleUnderline"/>
          <w:rFonts w:cstheme="minorHAnsi"/>
        </w:rPr>
        <w:t>… upon trillions.</w:t>
      </w:r>
      <w:r w:rsidRPr="008A282C">
        <w:rPr>
          <w:rFonts w:cstheme="minorHAnsi"/>
          <w:sz w:val="16"/>
        </w:rPr>
        <w:t xml:space="preserve"> </w:t>
      </w:r>
      <w:r w:rsidRPr="008A282C">
        <w:rPr>
          <w:rStyle w:val="StyleUnderline"/>
          <w:rFonts w:cstheme="minorHAnsi"/>
        </w:rPr>
        <w:t xml:space="preserve">There are so many possible </w:t>
      </w:r>
      <w:r w:rsidRPr="008A282C">
        <w:rPr>
          <w:rStyle w:val="StyleUnderline"/>
          <w:rFonts w:cstheme="minorHAnsi"/>
          <w:highlight w:val="yellow"/>
        </w:rPr>
        <w:t>future people</w:t>
      </w:r>
      <w:r w:rsidRPr="008A282C">
        <w:rPr>
          <w:rStyle w:val="StyleUnderline"/>
          <w:rFonts w:cstheme="minorHAnsi"/>
        </w:rPr>
        <w:t xml:space="preserve"> that reducing existential risk is arguably the most important thing in the world,</w:t>
      </w:r>
      <w:r w:rsidRPr="008A282C">
        <w:rPr>
          <w:rFonts w:cstheme="minorHAnsi"/>
          <w:sz w:val="16"/>
        </w:rPr>
        <w:t xml:space="preserve"> </w:t>
      </w:r>
      <w:r w:rsidRPr="008A282C">
        <w:rPr>
          <w:rStyle w:val="StyleUnderline"/>
          <w:rFonts w:cstheme="minorHAnsi"/>
          <w:highlight w:val="yellow"/>
        </w:rPr>
        <w:t>even if the well-being</w:t>
      </w:r>
      <w:r w:rsidRPr="008A282C">
        <w:rPr>
          <w:rStyle w:val="StyleUnderline"/>
          <w:rFonts w:cstheme="minorHAnsi"/>
        </w:rPr>
        <w:t xml:space="preserve"> of these possible people </w:t>
      </w:r>
      <w:r w:rsidRPr="008A282C">
        <w:rPr>
          <w:rStyle w:val="StyleUnderline"/>
          <w:rFonts w:cstheme="minorHAnsi"/>
          <w:highlight w:val="yellow"/>
        </w:rPr>
        <w:t>were</w:t>
      </w:r>
      <w:r w:rsidRPr="008A282C">
        <w:rPr>
          <w:rStyle w:val="StyleUnderline"/>
          <w:rFonts w:cstheme="minorHAnsi"/>
        </w:rPr>
        <w:t xml:space="preserve"> </w:t>
      </w:r>
      <w:r w:rsidRPr="008A282C">
        <w:rPr>
          <w:rStyle w:val="StyleUnderline"/>
          <w:rFonts w:cstheme="minorHAnsi"/>
          <w:highlight w:val="yellow"/>
        </w:rPr>
        <w:t>given</w:t>
      </w:r>
      <w:r w:rsidRPr="008A282C">
        <w:rPr>
          <w:rStyle w:val="StyleUnderline"/>
          <w:rFonts w:cstheme="minorHAnsi"/>
        </w:rPr>
        <w:t xml:space="preserve"> only </w:t>
      </w:r>
      <w:r w:rsidRPr="008A282C">
        <w:rPr>
          <w:rStyle w:val="StyleUnderline"/>
          <w:rFonts w:cstheme="minorHAnsi"/>
          <w:highlight w:val="yellow"/>
        </w:rPr>
        <w:t xml:space="preserve">0.001% </w:t>
      </w:r>
      <w:r w:rsidRPr="008A282C">
        <w:rPr>
          <w:rStyle w:val="StyleUnderline"/>
          <w:rFonts w:cstheme="minorHAnsi"/>
        </w:rPr>
        <w:t xml:space="preserve">as much </w:t>
      </w:r>
      <w:r w:rsidRPr="008A282C">
        <w:rPr>
          <w:rStyle w:val="StyleUnderline"/>
          <w:rFonts w:cstheme="minorHAnsi"/>
          <w:highlight w:val="yellow"/>
        </w:rPr>
        <w:t>weight</w:t>
      </w:r>
      <w:r w:rsidRPr="008A282C">
        <w:rPr>
          <w:rStyle w:val="StyleUnderline"/>
          <w:rFonts w:cstheme="minorHAnsi"/>
        </w:rPr>
        <w:t xml:space="preserve"> as that of existing people</w:t>
      </w:r>
      <w:r w:rsidRPr="008A282C">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Fonts w:cstheme="minorHAnsi"/>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8A282C">
        <w:rPr>
          <w:rFonts w:cstheme="minorHAnsi"/>
          <w:sz w:val="16"/>
        </w:rPr>
        <w:t xml:space="preserve">. But that is a huge mistake. </w:t>
      </w:r>
      <w:r w:rsidRPr="008A282C">
        <w:rPr>
          <w:rStyle w:val="StyleUnderline"/>
          <w:rFonts w:cstheme="minorHAnsi"/>
          <w:highlight w:val="yellow"/>
        </w:rPr>
        <w:t xml:space="preserve">Non-consequentialism </w:t>
      </w:r>
      <w:r w:rsidRPr="008A282C">
        <w:rPr>
          <w:rStyle w:val="StyleUnderline"/>
          <w:rFonts w:cstheme="minorHAnsi"/>
        </w:rPr>
        <w:t xml:space="preserve">is the view that there’s more that determines rightness than the goodness of consequences or outcomes; it </w:t>
      </w:r>
      <w:r w:rsidRPr="008A282C">
        <w:rPr>
          <w:rStyle w:val="StyleUnderline"/>
          <w:rFonts w:cstheme="minorHAnsi"/>
          <w:highlight w:val="yellow"/>
        </w:rPr>
        <w:t>is not</w:t>
      </w:r>
      <w:r w:rsidRPr="008A282C">
        <w:rPr>
          <w:rStyle w:val="StyleUnderline"/>
          <w:rFonts w:cstheme="minorHAnsi"/>
        </w:rPr>
        <w:t xml:space="preserve"> the view </w:t>
      </w:r>
      <w:r w:rsidRPr="008A282C">
        <w:rPr>
          <w:rStyle w:val="StyleUnderline"/>
          <w:rFonts w:cstheme="minorHAnsi"/>
          <w:highlight w:val="yellow"/>
        </w:rPr>
        <w:t>that the latter don’t matter</w:t>
      </w:r>
      <w:r w:rsidRPr="008A282C">
        <w:rPr>
          <w:rStyle w:val="StyleUnderline"/>
          <w:rFonts w:cstheme="minorHAnsi"/>
        </w:rPr>
        <w:t xml:space="preserve">. Even John Rawls wrote, “All ethical doctrines worth our attention take consequences into account in judging rightness. One which did not would simply be irrational, crazy.” </w:t>
      </w:r>
      <w:r w:rsidRPr="008A282C">
        <w:rPr>
          <w:rStyle w:val="StyleUnderline"/>
          <w:rFonts w:cstheme="minorHAnsi"/>
          <w:highlight w:val="yellow"/>
        </w:rPr>
        <w:t>Minimally plausible versions of deont</w:t>
      </w:r>
      <w:r w:rsidRPr="008A282C">
        <w:rPr>
          <w:rStyle w:val="StyleUnderline"/>
          <w:rFonts w:cstheme="minorHAnsi"/>
        </w:rPr>
        <w:t xml:space="preserve">ology </w:t>
      </w:r>
      <w:r w:rsidRPr="008A282C">
        <w:rPr>
          <w:rStyle w:val="StyleUnderline"/>
          <w:rFonts w:cstheme="minorHAnsi"/>
          <w:highlight w:val="yellow"/>
        </w:rPr>
        <w:t>and virtue ethics must be concerned</w:t>
      </w:r>
      <w:r w:rsidRPr="008A282C">
        <w:rPr>
          <w:rStyle w:val="StyleUnderline"/>
          <w:rFonts w:cstheme="minorHAnsi"/>
        </w:rPr>
        <w:t xml:space="preserve"> in part </w:t>
      </w:r>
      <w:r w:rsidRPr="008A282C">
        <w:rPr>
          <w:rStyle w:val="StyleUnderline"/>
          <w:rFonts w:cstheme="minorHAnsi"/>
          <w:highlight w:val="yellow"/>
        </w:rPr>
        <w:t>with promoting the good</w:t>
      </w:r>
      <w:r w:rsidRPr="008A282C">
        <w:rPr>
          <w:rStyle w:val="StyleUnderline"/>
          <w:rFonts w:cstheme="minorHAnsi"/>
        </w:rPr>
        <w:t xml:space="preserve">, from an impartial point of view. They’d thus </w:t>
      </w:r>
      <w:r w:rsidRPr="008A282C">
        <w:rPr>
          <w:rStyle w:val="StyleUnderline"/>
          <w:rFonts w:cstheme="minorHAnsi"/>
          <w:highlight w:val="yellow"/>
        </w:rPr>
        <w:t>imply</w:t>
      </w:r>
      <w:r w:rsidRPr="008A282C">
        <w:rPr>
          <w:rStyle w:val="StyleUnderline"/>
          <w:rFonts w:cstheme="minorHAnsi"/>
        </w:rPr>
        <w:t xml:space="preserve"> very </w:t>
      </w:r>
      <w:r w:rsidRPr="008A282C">
        <w:rPr>
          <w:rStyle w:val="StyleUnderline"/>
          <w:rFonts w:cstheme="minorHAnsi"/>
          <w:highlight w:val="yellow"/>
        </w:rPr>
        <w:t>strong reasons to reduce existential risk</w:t>
      </w:r>
      <w:r w:rsidRPr="008A282C">
        <w:rPr>
          <w:rStyle w:val="StyleUnderline"/>
          <w:rFonts w:cstheme="minorHAnsi"/>
        </w:rPr>
        <w:t xml:space="preserve">, </w:t>
      </w:r>
      <w:r w:rsidRPr="008A282C">
        <w:rPr>
          <w:rFonts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Fonts w:cstheme="minorHAnsi"/>
        </w:rPr>
        <w:t xml:space="preserve">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w:t>
      </w:r>
      <w:r w:rsidRPr="00157604">
        <w:rPr>
          <w:rStyle w:val="StyleUnderline"/>
          <w:rFonts w:cstheme="minorHAnsi"/>
        </w:rPr>
        <w:t>deontologists, virtue ethicists, and sophisticated egoists should agree</w:t>
      </w:r>
      <w:r w:rsidRPr="00157604">
        <w:rPr>
          <w:rFonts w:cstheme="minorHAnsi"/>
          <w:sz w:val="16"/>
        </w:rPr>
        <w:t>. But even those (hedonistic egoists) who disagree should have a significant level of confidence that they are mistaken, and that one of the above views is correct</w:t>
      </w:r>
      <w:r w:rsidRPr="00157604">
        <w:rPr>
          <w:rStyle w:val="StyleUnderline"/>
          <w:rFonts w:cstheme="minorHAnsi"/>
        </w:rPr>
        <w:t>. Even if they were 90% sure that their view is the correct</w:t>
      </w:r>
      <w:r w:rsidRPr="008A282C">
        <w:rPr>
          <w:rStyle w:val="StyleUnderline"/>
          <w:rFonts w:cstheme="minorHAnsi"/>
        </w:rPr>
        <w:t xml:space="preserve"> one (and 10% sure that one of these other ones is correct), </w:t>
      </w:r>
      <w:r w:rsidRPr="008A282C">
        <w:rPr>
          <w:rStyle w:val="StyleUnderline"/>
          <w:rFonts w:cstheme="minorHAnsi"/>
          <w:highlight w:val="yellow"/>
        </w:rPr>
        <w:t xml:space="preserve">they would have </w:t>
      </w:r>
      <w:r w:rsidRPr="008A282C">
        <w:rPr>
          <w:rStyle w:val="StyleUnderline"/>
          <w:rFonts w:cstheme="minorHAnsi"/>
        </w:rPr>
        <w:t xml:space="preserve">pretty strong </w:t>
      </w:r>
      <w:r w:rsidRPr="008A282C">
        <w:rPr>
          <w:rStyle w:val="StyleUnderline"/>
          <w:rFonts w:cstheme="minorHAnsi"/>
          <w:highlight w:val="yellow"/>
        </w:rPr>
        <w:t xml:space="preserve">reason, from </w:t>
      </w:r>
      <w:r w:rsidRPr="008A282C">
        <w:rPr>
          <w:rStyle w:val="StyleUnderline"/>
          <w:rFonts w:cstheme="minorHAnsi"/>
        </w:rPr>
        <w:t xml:space="preserve">the standpoint of </w:t>
      </w:r>
      <w:r w:rsidRPr="008A282C">
        <w:rPr>
          <w:rStyle w:val="StyleUnderline"/>
          <w:rFonts w:cstheme="minorHAnsi"/>
          <w:highlight w:val="yellow"/>
        </w:rPr>
        <w:t>moral uncertainty, to reduce existential risk</w:t>
      </w:r>
      <w:r w:rsidRPr="008A282C">
        <w:rPr>
          <w:rStyle w:val="StyleUnderline"/>
          <w:rFonts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rFonts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8A282C">
        <w:rPr>
          <w:rStyle w:val="StyleUnderline"/>
          <w:rFonts w:cstheme="minorHAnsi"/>
        </w:rPr>
        <w:t>Derek Parfit, whose work has emphasized future generations as well as agreement in ethics, described our situation clearly and accurately:</w:t>
      </w:r>
      <w:r w:rsidRPr="008A282C">
        <w:rPr>
          <w:rFonts w:cstheme="minorHAnsi"/>
          <w:sz w:val="16"/>
        </w:rPr>
        <w:t xml:space="preserve"> “We live during the hinge of history. </w:t>
      </w:r>
      <w:r w:rsidRPr="008A282C">
        <w:rPr>
          <w:rStyle w:val="StyleUnderline"/>
          <w:rFonts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rFonts w:cstheme="minorHAnsi"/>
          <w:sz w:val="16"/>
        </w:rPr>
        <w:t xml:space="preserve"> </w:t>
      </w:r>
      <w:r w:rsidRPr="008A282C">
        <w:rPr>
          <w:rStyle w:val="StyleUnderline"/>
          <w:rFonts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rFonts w:cstheme="minorHAnsi"/>
          <w:sz w:val="16"/>
        </w:rPr>
        <w:t>.” (From chapter 36 of On What Matters)</w:t>
      </w:r>
    </w:p>
    <w:p w14:paraId="1A20FB26" w14:textId="03F7A055" w:rsidR="00A0283B" w:rsidRPr="00A0283B" w:rsidRDefault="00A0283B" w:rsidP="00A0283B">
      <w:pPr>
        <w:pStyle w:val="Heading4"/>
      </w:pPr>
    </w:p>
    <w:sectPr w:rsidR="00A0283B" w:rsidRPr="00A028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7C52F2F"/>
    <w:multiLevelType w:val="hybridMultilevel"/>
    <w:tmpl w:val="7A129B6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2048FF"/>
    <w:multiLevelType w:val="hybridMultilevel"/>
    <w:tmpl w:val="8EC6A7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020E8"/>
    <w:rsid w:val="000139A3"/>
    <w:rsid w:val="00025CAE"/>
    <w:rsid w:val="0002610F"/>
    <w:rsid w:val="00037C5F"/>
    <w:rsid w:val="000A4F77"/>
    <w:rsid w:val="000B5F81"/>
    <w:rsid w:val="000C22AD"/>
    <w:rsid w:val="00100833"/>
    <w:rsid w:val="00104529"/>
    <w:rsid w:val="00105942"/>
    <w:rsid w:val="00107396"/>
    <w:rsid w:val="00127488"/>
    <w:rsid w:val="00144A4C"/>
    <w:rsid w:val="00152330"/>
    <w:rsid w:val="00176AB0"/>
    <w:rsid w:val="00177B7D"/>
    <w:rsid w:val="0018322D"/>
    <w:rsid w:val="001B5776"/>
    <w:rsid w:val="001E527A"/>
    <w:rsid w:val="001F78CE"/>
    <w:rsid w:val="00251FC7"/>
    <w:rsid w:val="002855A7"/>
    <w:rsid w:val="002B146A"/>
    <w:rsid w:val="002B5E17"/>
    <w:rsid w:val="002C387C"/>
    <w:rsid w:val="002F3138"/>
    <w:rsid w:val="0030634D"/>
    <w:rsid w:val="00315690"/>
    <w:rsid w:val="00316B75"/>
    <w:rsid w:val="00325646"/>
    <w:rsid w:val="003460F2"/>
    <w:rsid w:val="0038158C"/>
    <w:rsid w:val="003902BA"/>
    <w:rsid w:val="003A09E2"/>
    <w:rsid w:val="003C2FB0"/>
    <w:rsid w:val="0040079D"/>
    <w:rsid w:val="00407037"/>
    <w:rsid w:val="004605D6"/>
    <w:rsid w:val="00494065"/>
    <w:rsid w:val="004B32DA"/>
    <w:rsid w:val="004C60E8"/>
    <w:rsid w:val="004E3579"/>
    <w:rsid w:val="004E728B"/>
    <w:rsid w:val="004F39E0"/>
    <w:rsid w:val="00537BD5"/>
    <w:rsid w:val="005658BF"/>
    <w:rsid w:val="0057268A"/>
    <w:rsid w:val="005957E9"/>
    <w:rsid w:val="005D2912"/>
    <w:rsid w:val="006065BD"/>
    <w:rsid w:val="00645FA9"/>
    <w:rsid w:val="00647866"/>
    <w:rsid w:val="00665003"/>
    <w:rsid w:val="00685E97"/>
    <w:rsid w:val="00693154"/>
    <w:rsid w:val="00697DBC"/>
    <w:rsid w:val="006A2AD0"/>
    <w:rsid w:val="006A400F"/>
    <w:rsid w:val="006B09CE"/>
    <w:rsid w:val="006C2375"/>
    <w:rsid w:val="006D4ECC"/>
    <w:rsid w:val="00722258"/>
    <w:rsid w:val="007243E5"/>
    <w:rsid w:val="0075358F"/>
    <w:rsid w:val="00766EA0"/>
    <w:rsid w:val="00776A65"/>
    <w:rsid w:val="00787A8A"/>
    <w:rsid w:val="007A2226"/>
    <w:rsid w:val="007D6172"/>
    <w:rsid w:val="007E4A19"/>
    <w:rsid w:val="007F5B66"/>
    <w:rsid w:val="008125A3"/>
    <w:rsid w:val="00823A1C"/>
    <w:rsid w:val="00845B9D"/>
    <w:rsid w:val="00860984"/>
    <w:rsid w:val="0086537A"/>
    <w:rsid w:val="008954CD"/>
    <w:rsid w:val="008A7A7C"/>
    <w:rsid w:val="008B3ECB"/>
    <w:rsid w:val="008B4E85"/>
    <w:rsid w:val="008C1B2E"/>
    <w:rsid w:val="009020E8"/>
    <w:rsid w:val="00914BEA"/>
    <w:rsid w:val="0091627E"/>
    <w:rsid w:val="00933B5D"/>
    <w:rsid w:val="0097032B"/>
    <w:rsid w:val="00975849"/>
    <w:rsid w:val="00984978"/>
    <w:rsid w:val="00984D23"/>
    <w:rsid w:val="009B5060"/>
    <w:rsid w:val="009B5FEF"/>
    <w:rsid w:val="009D2EAD"/>
    <w:rsid w:val="009D54B2"/>
    <w:rsid w:val="009E1922"/>
    <w:rsid w:val="009F7ED2"/>
    <w:rsid w:val="00A0283B"/>
    <w:rsid w:val="00A4500F"/>
    <w:rsid w:val="00A93661"/>
    <w:rsid w:val="00A95652"/>
    <w:rsid w:val="00AC0AB8"/>
    <w:rsid w:val="00B33C6D"/>
    <w:rsid w:val="00B4508F"/>
    <w:rsid w:val="00B51D1E"/>
    <w:rsid w:val="00B55AD5"/>
    <w:rsid w:val="00B654F7"/>
    <w:rsid w:val="00B8057C"/>
    <w:rsid w:val="00BB0040"/>
    <w:rsid w:val="00BD548E"/>
    <w:rsid w:val="00BD6238"/>
    <w:rsid w:val="00BF593B"/>
    <w:rsid w:val="00BF773A"/>
    <w:rsid w:val="00BF7E81"/>
    <w:rsid w:val="00C04BC2"/>
    <w:rsid w:val="00C10425"/>
    <w:rsid w:val="00C13773"/>
    <w:rsid w:val="00C17CC8"/>
    <w:rsid w:val="00C4461E"/>
    <w:rsid w:val="00C83417"/>
    <w:rsid w:val="00C9604F"/>
    <w:rsid w:val="00CA19AA"/>
    <w:rsid w:val="00CC5298"/>
    <w:rsid w:val="00CD736E"/>
    <w:rsid w:val="00CD798D"/>
    <w:rsid w:val="00CE161E"/>
    <w:rsid w:val="00CF59A8"/>
    <w:rsid w:val="00D325A9"/>
    <w:rsid w:val="00D36A8A"/>
    <w:rsid w:val="00D61409"/>
    <w:rsid w:val="00D6691E"/>
    <w:rsid w:val="00D71170"/>
    <w:rsid w:val="00D759D8"/>
    <w:rsid w:val="00DA1C92"/>
    <w:rsid w:val="00DA25D4"/>
    <w:rsid w:val="00DA6538"/>
    <w:rsid w:val="00DE4498"/>
    <w:rsid w:val="00DF3ADF"/>
    <w:rsid w:val="00E15E75"/>
    <w:rsid w:val="00E5262C"/>
    <w:rsid w:val="00E565F7"/>
    <w:rsid w:val="00E62C31"/>
    <w:rsid w:val="00EC73B5"/>
    <w:rsid w:val="00EC7DC4"/>
    <w:rsid w:val="00ED30CF"/>
    <w:rsid w:val="00F176EF"/>
    <w:rsid w:val="00F45E10"/>
    <w:rsid w:val="00F6364A"/>
    <w:rsid w:val="00F662AE"/>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262DC"/>
  <w15:chartTrackingRefBased/>
  <w15:docId w15:val="{B64D0867-8C18-4D04-9D88-B1349A0D5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5"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759D8"/>
    <w:rPr>
      <w:rFonts w:ascii="Calibri" w:hAnsi="Calibri"/>
    </w:rPr>
  </w:style>
  <w:style w:type="paragraph" w:styleId="Heading1">
    <w:name w:val="heading 1"/>
    <w:aliases w:val="Pocket"/>
    <w:basedOn w:val="Normal"/>
    <w:next w:val="Normal"/>
    <w:link w:val="Heading1Char"/>
    <w:qFormat/>
    <w:rsid w:val="00D759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759D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Text 7, Char,Citation,Tag Char Char,Bold Cite,Cite 1,Read Char,Heading 3 Char1 Char Char,Heading 3 Char Char1 Char Char,Char"/>
    <w:basedOn w:val="Normal"/>
    <w:next w:val="Normal"/>
    <w:link w:val="Heading3Char"/>
    <w:uiPriority w:val="2"/>
    <w:unhideWhenUsed/>
    <w:qFormat/>
    <w:rsid w:val="00D759D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Ch,no read,No Spacing211,No Spacing12,No Spacing2111,Heading 2 Char2 Char,Heading 2 Char1 Char Char,TAG,No Spacing4,No Spacing11111,No Spacing5,No Spacing21,small space,Medium Grid 21,ta,T"/>
    <w:basedOn w:val="Normal"/>
    <w:next w:val="Normal"/>
    <w:link w:val="Heading4Char"/>
    <w:uiPriority w:val="3"/>
    <w:unhideWhenUsed/>
    <w:qFormat/>
    <w:rsid w:val="00D759D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759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59D8"/>
  </w:style>
  <w:style w:type="character" w:customStyle="1" w:styleId="Heading1Char">
    <w:name w:val="Heading 1 Char"/>
    <w:aliases w:val="Pocket Char"/>
    <w:basedOn w:val="DefaultParagraphFont"/>
    <w:link w:val="Heading1"/>
    <w:rsid w:val="00D759D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759D8"/>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Text 7 Char, Char Char1,Citation Char,Tag Char Char Char,Bold Cite Char1,Cite 1 Char"/>
    <w:basedOn w:val="DefaultParagraphFont"/>
    <w:link w:val="Heading3"/>
    <w:uiPriority w:val="2"/>
    <w:rsid w:val="00D759D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
    <w:basedOn w:val="DefaultParagraphFont"/>
    <w:link w:val="Heading4"/>
    <w:uiPriority w:val="3"/>
    <w:rsid w:val="00D759D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D759D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759D8"/>
    <w:rPr>
      <w:b/>
      <w:bCs/>
      <w:sz w:val="26"/>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
    <w:basedOn w:val="DefaultParagraphFont"/>
    <w:uiPriority w:val="6"/>
    <w:qFormat/>
    <w:rsid w:val="00D759D8"/>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D759D8"/>
    <w:rPr>
      <w:color w:val="auto"/>
      <w:u w:val="none"/>
    </w:rPr>
  </w:style>
  <w:style w:type="character" w:styleId="FollowedHyperlink">
    <w:name w:val="FollowedHyperlink"/>
    <w:basedOn w:val="DefaultParagraphFont"/>
    <w:uiPriority w:val="99"/>
    <w:semiHidden/>
    <w:unhideWhenUsed/>
    <w:rsid w:val="00D759D8"/>
    <w:rPr>
      <w:color w:val="auto"/>
      <w:u w:val="none"/>
    </w:rPr>
  </w:style>
  <w:style w:type="paragraph" w:customStyle="1" w:styleId="Emphasis1">
    <w:name w:val="Emphasis1"/>
    <w:basedOn w:val="Normal"/>
    <w:link w:val="Emphasis"/>
    <w:uiPriority w:val="7"/>
    <w:qFormat/>
    <w:rsid w:val="009B5060"/>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TitleChar">
    <w:name w:val="Title Char"/>
    <w:aliases w:val="title Char,UNDERLINE Char,Cites and Cards Char,Bold Underlined Char"/>
    <w:basedOn w:val="DefaultParagraphFont"/>
    <w:link w:val="Title"/>
    <w:uiPriority w:val="5"/>
    <w:qFormat/>
    <w:rsid w:val="00975849"/>
    <w:rPr>
      <w:b/>
      <w:u w:val="single"/>
    </w:rPr>
  </w:style>
  <w:style w:type="paragraph" w:styleId="Title">
    <w:name w:val="Title"/>
    <w:aliases w:val="title,UNDERLINE,Cites and Cards,Bold Underlined"/>
    <w:basedOn w:val="Normal"/>
    <w:next w:val="Normal"/>
    <w:link w:val="TitleChar"/>
    <w:uiPriority w:val="5"/>
    <w:qFormat/>
    <w:rsid w:val="00975849"/>
    <w:pPr>
      <w:pBdr>
        <w:bottom w:val="single" w:sz="8" w:space="4" w:color="4F81BD"/>
      </w:pBdr>
      <w:spacing w:after="300" w:line="240" w:lineRule="auto"/>
      <w:contextualSpacing/>
    </w:pPr>
    <w:rPr>
      <w:rFonts w:asciiTheme="minorHAnsi" w:hAnsiTheme="minorHAnsi"/>
      <w:b/>
      <w:u w:val="single"/>
    </w:rPr>
  </w:style>
  <w:style w:type="character" w:customStyle="1" w:styleId="TitleChar1">
    <w:name w:val="Title Char1"/>
    <w:basedOn w:val="DefaultParagraphFont"/>
    <w:uiPriority w:val="99"/>
    <w:semiHidden/>
    <w:rsid w:val="00975849"/>
    <w:rPr>
      <w:rFonts w:asciiTheme="majorHAnsi" w:eastAsiaTheme="majorEastAsia" w:hAnsiTheme="majorHAnsi" w:cstheme="majorBidi"/>
      <w:spacing w:val="-10"/>
      <w:kern w:val="28"/>
      <w:sz w:val="56"/>
      <w:szCs w:val="56"/>
    </w:rPr>
  </w:style>
  <w:style w:type="paragraph" w:customStyle="1" w:styleId="card">
    <w:name w:val="card"/>
    <w:basedOn w:val="Normal"/>
    <w:next w:val="Normal"/>
    <w:link w:val="cardChar"/>
    <w:uiPriority w:val="1"/>
    <w:qFormat/>
    <w:rsid w:val="00975849"/>
    <w:pPr>
      <w:spacing w:after="0" w:line="240" w:lineRule="auto"/>
      <w:ind w:left="288" w:right="288"/>
    </w:pPr>
    <w:rPr>
      <w:rFonts w:ascii="Georgia" w:eastAsia="Calibri" w:hAnsi="Georgia" w:cs="Times New Roman"/>
      <w:szCs w:val="20"/>
    </w:rPr>
  </w:style>
  <w:style w:type="character" w:customStyle="1" w:styleId="cardChar">
    <w:name w:val="card Char"/>
    <w:link w:val="card"/>
    <w:uiPriority w:val="1"/>
    <w:rsid w:val="00975849"/>
    <w:rPr>
      <w:rFonts w:ascii="Georgia" w:eastAsia="Calibri" w:hAnsi="Georgia" w:cs="Times New Roman"/>
      <w:szCs w:val="20"/>
    </w:rPr>
  </w:style>
  <w:style w:type="character" w:styleId="UnresolvedMention">
    <w:name w:val="Unresolved Mention"/>
    <w:basedOn w:val="DefaultParagraphFont"/>
    <w:uiPriority w:val="99"/>
    <w:semiHidden/>
    <w:unhideWhenUsed/>
    <w:rsid w:val="00152330"/>
    <w:rPr>
      <w:color w:val="605E5C"/>
      <w:shd w:val="clear" w:color="auto" w:fill="E1DFDD"/>
    </w:rPr>
  </w:style>
  <w:style w:type="paragraph" w:customStyle="1" w:styleId="textbold">
    <w:name w:val="text bold"/>
    <w:basedOn w:val="Normal"/>
    <w:autoRedefine/>
    <w:uiPriority w:val="7"/>
    <w:qFormat/>
    <w:rsid w:val="002F3138"/>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2F313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F662AE"/>
    <w:pP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bcnews.com/id/3950099/ns/technology_and_science-space/t/bush-sets-new-course-moon-beyond/" TargetMode="External"/><Relationship Id="rId3" Type="http://schemas.openxmlformats.org/officeDocument/2006/relationships/styles" Target="styles.xml"/><Relationship Id="rId7" Type="http://schemas.openxmlformats.org/officeDocument/2006/relationships/hyperlink" Target="http://www.shelby.senate.gov/public/index.cfm/mobile/newsreleases?ID=25F3AD2E-802A-23AD-4960-F512B9E205D2"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ile.amazon.com/Beyond-Ideology-Politics-Principles-Partisanship/dp/0226470768/ref=smi_www_rco2_go_smi_g2243582042?_encoding=UTF8&amp;*Version*=1&amp;*entries*=0&amp;ie=UTF8"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lexis.com/research/retrieve" TargetMode="External"/><Relationship Id="rId4" Type="http://schemas.openxmlformats.org/officeDocument/2006/relationships/settings" Target="settings.xml"/><Relationship Id="rId9" Type="http://schemas.openxmlformats.org/officeDocument/2006/relationships/hyperlink" Target="http://www.nytimes.com/1989/07/21/us/president-calls-for-mars-mission-and-a-moon-bas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ordy%20S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B6504-D249-4BA3-B0F4-A86605E4D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62</TotalTime>
  <Pages>7</Pages>
  <Words>5924</Words>
  <Characters>33768</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Gordy Sun</dc:creator>
  <cp:keywords>5.1.1</cp:keywords>
  <dc:description/>
  <cp:lastModifiedBy>24GordySun</cp:lastModifiedBy>
  <cp:revision>47</cp:revision>
  <dcterms:created xsi:type="dcterms:W3CDTF">2022-01-15T15:22:00Z</dcterms:created>
  <dcterms:modified xsi:type="dcterms:W3CDTF">2022-01-15T21:11:00Z</dcterms:modified>
</cp:coreProperties>
</file>