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6C694" w14:textId="21458E4D" w:rsidR="005B2D79" w:rsidRDefault="00A31076" w:rsidP="005B2D79">
      <w:pPr>
        <w:pStyle w:val="Heading3"/>
      </w:pPr>
      <w:r>
        <w:t>1</w:t>
      </w:r>
    </w:p>
    <w:p w14:paraId="1B30D7FA" w14:textId="18C4CD5E" w:rsidR="001D1A29" w:rsidRDefault="001D1A29" w:rsidP="001D1A29">
      <w:pPr>
        <w:pStyle w:val="Heading4"/>
      </w:pPr>
      <w:r>
        <w:t xml:space="preserve">Xi pursuit of unilateral space domination key to CCP legitimacy </w:t>
      </w:r>
      <w:r w:rsidR="001D65CC">
        <w:t>and PLA expansion</w:t>
      </w:r>
    </w:p>
    <w:p w14:paraId="3BDA5EB3" w14:textId="77777777" w:rsidR="001D1A29" w:rsidRPr="009D78F8" w:rsidRDefault="001D1A29" w:rsidP="001D1A29">
      <w:r w:rsidRPr="009D78F8">
        <w:rPr>
          <w:rStyle w:val="Style13ptBold"/>
        </w:rPr>
        <w:t>Loftus 19</w:t>
      </w:r>
      <w:r>
        <w:t xml:space="preserve"> (1st Lt Peter Loftus, USAF, “Counter and Cooperate: How Space Can Be Used to Advance US–China Cooperation While Curbing Beijing’s Terrestrial Excesses,” AIR &amp; SPACE POWER JOURNAL, Vol. 33, No. 1, Spring 2019, </w:t>
      </w:r>
      <w:hyperlink r:id="rId6" w:history="1">
        <w:r w:rsidRPr="000B19D3">
          <w:rPr>
            <w:rStyle w:val="Hyperlink"/>
          </w:rPr>
          <w:t>https://www.airuniversity.af.edu/Portals/10/ASPJ/journals/Volume-33_Issue-1/SEA-Loftus.pdf</w:t>
        </w:r>
      </w:hyperlink>
      <w:r>
        <w:t>)</w:t>
      </w:r>
    </w:p>
    <w:p w14:paraId="436FBA71" w14:textId="77777777" w:rsidR="001D1A29" w:rsidRDefault="001D1A29" w:rsidP="001D1A29">
      <w:r w:rsidRPr="009D78F8">
        <w:rPr>
          <w:rStyle w:val="StyleUnderline"/>
        </w:rPr>
        <w:t>Since</w:t>
      </w:r>
      <w:r>
        <w:t xml:space="preserve"> People’s Republic of China (PRC</w:t>
      </w:r>
      <w:r w:rsidRPr="009D78F8">
        <w:rPr>
          <w:rStyle w:val="StyleUnderline"/>
        </w:rPr>
        <w:t>) President Jinping XI came to power in 2012</w:t>
      </w:r>
      <w:r>
        <w:t xml:space="preserve">, China’s diplomatic disposition has experienced a profound evolution. Jinping </w:t>
      </w:r>
      <w:r w:rsidRPr="0049457C">
        <w:rPr>
          <w:rStyle w:val="StyleUnderline"/>
          <w:highlight w:val="yellow"/>
        </w:rPr>
        <w:t>XI</w:t>
      </w:r>
      <w:r w:rsidRPr="009D78F8">
        <w:rPr>
          <w:rStyle w:val="StyleUnderline"/>
        </w:rPr>
        <w:t xml:space="preserve"> is </w:t>
      </w:r>
      <w:r w:rsidRPr="0049457C">
        <w:rPr>
          <w:rStyle w:val="StyleUnderline"/>
          <w:highlight w:val="yellow"/>
        </w:rPr>
        <w:t>promoting</w:t>
      </w:r>
      <w:r w:rsidRPr="009D78F8">
        <w:rPr>
          <w:rStyle w:val="StyleUnderline"/>
        </w:rPr>
        <w:t xml:space="preserve"> his vision of the “</w:t>
      </w:r>
      <w:r w:rsidRPr="0049457C">
        <w:rPr>
          <w:rStyle w:val="Emphasis"/>
          <w:highlight w:val="yellow"/>
        </w:rPr>
        <w:t>Chinese Dream</w:t>
      </w:r>
      <w:r w:rsidRPr="009D78F8">
        <w:rPr>
          <w:rStyle w:val="StyleUnderline"/>
        </w:rPr>
        <w:t>” and national rejuvenation</w:t>
      </w:r>
      <w:r>
        <w:t xml:space="preserve">, </w:t>
      </w:r>
      <w:r w:rsidRPr="009D78F8">
        <w:rPr>
          <w:rStyle w:val="StyleUnderline"/>
        </w:rPr>
        <w:t xml:space="preserve">the goal of which is </w:t>
      </w:r>
      <w:r w:rsidRPr="0049457C">
        <w:rPr>
          <w:rStyle w:val="StyleUnderline"/>
          <w:highlight w:val="yellow"/>
        </w:rPr>
        <w:t xml:space="preserve">to </w:t>
      </w:r>
      <w:r w:rsidRPr="0049457C">
        <w:rPr>
          <w:rStyle w:val="Emphasis"/>
          <w:highlight w:val="yellow"/>
        </w:rPr>
        <w:t>reverse the “Century of Humiliation</w:t>
      </w:r>
      <w:r>
        <w:t>” that China suffered, from the start of the First Opium War in 1839 and lasting until the Chinese Communist Party (CCP) came to power in 1949. In testimony before the US–China Economic and Security Review Commission, Dr. Alison A. Kaufman, a senior Asia policy researcher with the Center for Naval Analyses, explained that this period provides a key foundational story for the CCP. “</w:t>
      </w:r>
      <w:r w:rsidRPr="009D78F8">
        <w:rPr>
          <w:rStyle w:val="StyleUnderline"/>
        </w:rPr>
        <w:t xml:space="preserve">Today, this </w:t>
      </w:r>
      <w:r w:rsidRPr="0049457C">
        <w:rPr>
          <w:rStyle w:val="StyleUnderline"/>
          <w:highlight w:val="yellow"/>
        </w:rPr>
        <w:t>narrative</w:t>
      </w:r>
      <w:r w:rsidRPr="009D78F8">
        <w:rPr>
          <w:rStyle w:val="StyleUnderline"/>
        </w:rPr>
        <w:t xml:space="preserve"> has become </w:t>
      </w:r>
      <w:r w:rsidRPr="0049457C">
        <w:rPr>
          <w:rStyle w:val="Emphasis"/>
          <w:highlight w:val="yellow"/>
        </w:rPr>
        <w:t>a key legitimizer for CCP rule</w:t>
      </w:r>
      <w:r w:rsidRPr="009D78F8">
        <w:rPr>
          <w:rStyle w:val="StyleUnderline"/>
        </w:rPr>
        <w:t xml:space="preserve">, </w:t>
      </w:r>
      <w:r w:rsidRPr="0049457C">
        <w:rPr>
          <w:rStyle w:val="StyleUnderline"/>
          <w:highlight w:val="yellow"/>
        </w:rPr>
        <w:t>because</w:t>
      </w:r>
      <w:r w:rsidRPr="009D78F8">
        <w:rPr>
          <w:rStyle w:val="StyleUnderline"/>
        </w:rPr>
        <w:t xml:space="preserve"> the </w:t>
      </w:r>
      <w:r w:rsidRPr="0049457C">
        <w:rPr>
          <w:rStyle w:val="StyleUnderline"/>
          <w:highlight w:val="yellow"/>
        </w:rPr>
        <w:t>CCP</w:t>
      </w:r>
      <w:r w:rsidRPr="009D78F8">
        <w:rPr>
          <w:rStyle w:val="StyleUnderline"/>
        </w:rPr>
        <w:t xml:space="preserve"> is </w:t>
      </w:r>
      <w:r w:rsidRPr="0049457C">
        <w:rPr>
          <w:rStyle w:val="StyleUnderline"/>
          <w:highlight w:val="yellow"/>
        </w:rPr>
        <w:t>portrayed</w:t>
      </w:r>
      <w:r w:rsidRPr="009D78F8">
        <w:rPr>
          <w:rStyle w:val="StyleUnderline"/>
        </w:rPr>
        <w:t xml:space="preserve"> </w:t>
      </w:r>
      <w:r w:rsidRPr="0049457C">
        <w:rPr>
          <w:rStyle w:val="StyleUnderline"/>
          <w:highlight w:val="yellow"/>
        </w:rPr>
        <w:t>as</w:t>
      </w:r>
      <w:r w:rsidRPr="009D78F8">
        <w:rPr>
          <w:rStyle w:val="StyleUnderline"/>
        </w:rPr>
        <w:t xml:space="preserve"> the </w:t>
      </w:r>
      <w:r w:rsidRPr="0049457C">
        <w:rPr>
          <w:rStyle w:val="StyleUnderline"/>
          <w:highlight w:val="yellow"/>
        </w:rPr>
        <w:t>only</w:t>
      </w:r>
      <w:r w:rsidRPr="009D78F8">
        <w:rPr>
          <w:rStyle w:val="StyleUnderline"/>
        </w:rPr>
        <w:t xml:space="preserve"> modern Chinese political </w:t>
      </w:r>
      <w:r w:rsidRPr="0049457C">
        <w:rPr>
          <w:rStyle w:val="StyleUnderline"/>
          <w:highlight w:val="yellow"/>
        </w:rPr>
        <w:t>party</w:t>
      </w:r>
      <w:r w:rsidRPr="009D78F8">
        <w:rPr>
          <w:rStyle w:val="StyleUnderline"/>
        </w:rPr>
        <w:t xml:space="preserve"> </w:t>
      </w:r>
      <w:r w:rsidRPr="0049457C">
        <w:rPr>
          <w:rStyle w:val="StyleUnderline"/>
          <w:highlight w:val="yellow"/>
        </w:rPr>
        <w:t>that</w:t>
      </w:r>
      <w:r w:rsidRPr="009D78F8">
        <w:rPr>
          <w:rStyle w:val="StyleUnderline"/>
        </w:rPr>
        <w:t xml:space="preserve"> was able to successfully </w:t>
      </w:r>
      <w:r w:rsidRPr="0049457C">
        <w:rPr>
          <w:rStyle w:val="StyleUnderline"/>
          <w:highlight w:val="yellow"/>
        </w:rPr>
        <w:t>stand up to foreign aggression</w:t>
      </w:r>
      <w:r>
        <w:t>.</w:t>
      </w:r>
      <w:r>
        <w:tab/>
      </w:r>
    </w:p>
    <w:p w14:paraId="30504A7B" w14:textId="77777777" w:rsidR="001D1A29" w:rsidRDefault="001D1A29" w:rsidP="001D1A29">
      <w:r>
        <w:t xml:space="preserve">The dilemma for Beijing is how to ascend without ensnaring itself and the US in Thucydides’s Trap. Previously the PRC abided by former paramount leader Deng Xiaoping’s dictum of Tao Guang Yang Hui, which translates to “lay low and bide one’s time.” The purpose of this strategy was to fight the perception that China is an ascendant threat, incurring preemptive hostilities from outside powers. Today, however, </w:t>
      </w:r>
      <w:r w:rsidRPr="009D78F8">
        <w:rPr>
          <w:rStyle w:val="StyleUnderline"/>
        </w:rPr>
        <w:t>China is much more confident on the world stage</w:t>
      </w:r>
      <w:r>
        <w:t xml:space="preserve">. </w:t>
      </w:r>
      <w:r w:rsidRPr="009D78F8">
        <w:rPr>
          <w:rStyle w:val="StyleUnderline"/>
        </w:rPr>
        <w:t xml:space="preserve">Beijing seeks to promote its vision for the future on the diplomatic front, and </w:t>
      </w:r>
      <w:r w:rsidRPr="0049457C">
        <w:rPr>
          <w:rStyle w:val="Emphasis"/>
          <w:highlight w:val="yellow"/>
        </w:rPr>
        <w:t>space policy plays an important role</w:t>
      </w:r>
      <w:r w:rsidRPr="009D78F8">
        <w:rPr>
          <w:rStyle w:val="StyleUnderline"/>
        </w:rPr>
        <w:t xml:space="preserve"> in this objective</w:t>
      </w:r>
      <w:r>
        <w:t xml:space="preserve">. According to James Andrew Lewis, the Center for Strategic &amp; International Studies technology and public policy program director, China’s space endeavors are “. . . </w:t>
      </w:r>
      <w:r w:rsidRPr="009D78F8">
        <w:rPr>
          <w:rStyle w:val="StyleUnderline"/>
        </w:rPr>
        <w:t xml:space="preserve">especially important </w:t>
      </w:r>
      <w:r w:rsidRPr="0049457C">
        <w:rPr>
          <w:rStyle w:val="StyleUnderline"/>
          <w:highlight w:val="yellow"/>
        </w:rPr>
        <w:t>to show</w:t>
      </w:r>
      <w:r w:rsidRPr="009D78F8">
        <w:rPr>
          <w:rStyle w:val="StyleUnderline"/>
        </w:rPr>
        <w:t xml:space="preserve"> that it has reclaimed </w:t>
      </w:r>
      <w:r w:rsidRPr="006853C2">
        <w:rPr>
          <w:rStyle w:val="StyleUnderline"/>
          <w:highlight w:val="yellow"/>
        </w:rPr>
        <w:t>its</w:t>
      </w:r>
      <w:r w:rsidRPr="009D78F8">
        <w:rPr>
          <w:rStyle w:val="StyleUnderline"/>
        </w:rPr>
        <w:t xml:space="preserve"> place </w:t>
      </w:r>
      <w:r w:rsidRPr="006853C2">
        <w:rPr>
          <w:rStyle w:val="StyleUnderline"/>
          <w:highlight w:val="yellow"/>
        </w:rPr>
        <w:t>among the leading nations</w:t>
      </w:r>
      <w:r w:rsidRPr="009D78F8">
        <w:rPr>
          <w:rStyle w:val="StyleUnderline"/>
        </w:rPr>
        <w:t xml:space="preserve"> of the world.</w:t>
      </w:r>
      <w:r>
        <w:t xml:space="preserve"> </w:t>
      </w:r>
      <w:r w:rsidRPr="006853C2">
        <w:rPr>
          <w:rStyle w:val="StyleUnderline"/>
          <w:highlight w:val="yellow"/>
        </w:rPr>
        <w:t>China’s successes</w:t>
      </w:r>
      <w:r w:rsidRPr="009D78F8">
        <w:rPr>
          <w:rStyle w:val="StyleUnderline"/>
        </w:rPr>
        <w:t xml:space="preserve"> in </w:t>
      </w:r>
      <w:r w:rsidRPr="009D78F8">
        <w:rPr>
          <w:rStyle w:val="Emphasis"/>
        </w:rPr>
        <w:t xml:space="preserve">space </w:t>
      </w:r>
      <w:r w:rsidRPr="006853C2">
        <w:rPr>
          <w:rStyle w:val="Emphasis"/>
          <w:highlight w:val="yellow"/>
        </w:rPr>
        <w:t>reinforce its claims to regional dominance</w:t>
      </w:r>
      <w:r w:rsidRPr="009D78F8">
        <w:rPr>
          <w:rStyle w:val="StyleUnderline"/>
        </w:rPr>
        <w:t xml:space="preserve"> by demonstrating that it is the most advanced among Asian nations</w:t>
      </w:r>
      <w:r>
        <w:t xml:space="preserve">, with technology and resources that others cannot match.”3 </w:t>
      </w:r>
      <w:r w:rsidRPr="009D78F8">
        <w:rPr>
          <w:rStyle w:val="StyleUnderline"/>
        </w:rPr>
        <w:t xml:space="preserve">China’s space initiatives play an instrumental role in showing </w:t>
      </w:r>
      <w:r w:rsidRPr="006853C2">
        <w:rPr>
          <w:rStyle w:val="StyleUnderline"/>
          <w:highlight w:val="yellow"/>
        </w:rPr>
        <w:t>that</w:t>
      </w:r>
      <w:r w:rsidRPr="009D78F8">
        <w:rPr>
          <w:rStyle w:val="StyleUnderline"/>
        </w:rPr>
        <w:t xml:space="preserve"> </w:t>
      </w:r>
      <w:r w:rsidRPr="006853C2">
        <w:rPr>
          <w:rStyle w:val="StyleUnderline"/>
          <w:highlight w:val="yellow"/>
        </w:rPr>
        <w:t>it has returned to its place</w:t>
      </w:r>
      <w:r w:rsidRPr="009D78F8">
        <w:rPr>
          <w:rStyle w:val="StyleUnderline"/>
        </w:rPr>
        <w:t xml:space="preserve"> as a preeminent regional power</w:t>
      </w:r>
      <w:r>
        <w:t>. While China’s neighbors question US commitment to the Indo-Asia-Pacific, Beijing’s promulgation of a multidecade plan for developing space capabilities demonstrates its staying power and ambition.</w:t>
      </w:r>
    </w:p>
    <w:p w14:paraId="13462AD3" w14:textId="77777777" w:rsidR="001D1A29" w:rsidRDefault="001D1A29" w:rsidP="001D1A29">
      <w:r>
        <w:t>China’s Informational Power</w:t>
      </w:r>
    </w:p>
    <w:p w14:paraId="566485A5" w14:textId="20621F09" w:rsidR="001D1A29" w:rsidRPr="00C92B4C" w:rsidRDefault="001D1A29" w:rsidP="001D1A29">
      <w:pPr>
        <w:rPr>
          <w:b/>
          <w:iCs/>
          <w:u w:val="single"/>
        </w:rPr>
      </w:pPr>
      <w:r>
        <w:t xml:space="preserve">While China’s focus on diplomatic messaging travels outward, </w:t>
      </w:r>
      <w:r w:rsidRPr="009D78F8">
        <w:rPr>
          <w:rStyle w:val="StyleUnderline"/>
        </w:rPr>
        <w:t>the informational element of Chinese space policy is mainly directed inward.</w:t>
      </w:r>
      <w:r>
        <w:t xml:space="preserve"> To this day, </w:t>
      </w:r>
      <w:r w:rsidRPr="009D78F8">
        <w:rPr>
          <w:rStyle w:val="StyleUnderline"/>
        </w:rPr>
        <w:t xml:space="preserve">the </w:t>
      </w:r>
      <w:r w:rsidRPr="006853C2">
        <w:rPr>
          <w:rStyle w:val="StyleUnderline"/>
          <w:highlight w:val="yellow"/>
        </w:rPr>
        <w:t>CCP’s legitimacy is premised upon a Faustian bargain</w:t>
      </w:r>
      <w:r w:rsidRPr="009D78F8">
        <w:rPr>
          <w:rStyle w:val="StyleUnderline"/>
        </w:rPr>
        <w:t xml:space="preserve"> with its citizens. In exchange for economic results, social improvement, and the respect of the world, the political elite expects loyalty and acquiescence from the public</w:t>
      </w:r>
      <w:r>
        <w:t xml:space="preserve">. </w:t>
      </w:r>
      <w:r w:rsidRPr="009D78F8">
        <w:rPr>
          <w:rStyle w:val="StyleUnderline"/>
        </w:rPr>
        <w:t xml:space="preserve">The CCP’s </w:t>
      </w:r>
      <w:r w:rsidRPr="006853C2">
        <w:rPr>
          <w:rStyle w:val="StyleUnderline"/>
          <w:highlight w:val="yellow"/>
        </w:rPr>
        <w:t>space aspirations</w:t>
      </w:r>
      <w:r w:rsidRPr="009D78F8">
        <w:rPr>
          <w:rStyle w:val="StyleUnderline"/>
        </w:rPr>
        <w:t xml:space="preserve"> </w:t>
      </w:r>
      <w:r w:rsidRPr="006853C2">
        <w:rPr>
          <w:rStyle w:val="StyleUnderline"/>
          <w:highlight w:val="yellow"/>
        </w:rPr>
        <w:t xml:space="preserve">play a fundamental role in </w:t>
      </w:r>
      <w:r w:rsidRPr="006853C2">
        <w:rPr>
          <w:rStyle w:val="Emphasis"/>
          <w:highlight w:val="yellow"/>
        </w:rPr>
        <w:t>demonstrating the government’s ambitions</w:t>
      </w:r>
      <w:r w:rsidRPr="009D78F8">
        <w:rPr>
          <w:rStyle w:val="StyleUnderline"/>
        </w:rPr>
        <w:t xml:space="preserve"> for China’s future</w:t>
      </w:r>
      <w:r>
        <w:t xml:space="preserve">. 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9D78F8">
        <w:rPr>
          <w:rStyle w:val="StyleUnderline"/>
        </w:rPr>
        <w:t xml:space="preserve">Shooting for the stars </w:t>
      </w:r>
      <w:r w:rsidRPr="006853C2">
        <w:rPr>
          <w:rStyle w:val="StyleUnderline"/>
          <w:highlight w:val="yellow"/>
        </w:rPr>
        <w:t>keeps</w:t>
      </w:r>
      <w:r w:rsidRPr="009D78F8">
        <w:rPr>
          <w:rStyle w:val="StyleUnderline"/>
        </w:rPr>
        <w:t xml:space="preserve"> the </w:t>
      </w:r>
      <w:r w:rsidRPr="006853C2">
        <w:rPr>
          <w:rStyle w:val="Emphasis"/>
          <w:highlight w:val="yellow"/>
        </w:rPr>
        <w:t>Chinese people’s eyes skyward and away from CCP malfeasance</w:t>
      </w:r>
      <w:r w:rsidRPr="009D78F8">
        <w:rPr>
          <w:rStyle w:val="StyleUnderline"/>
        </w:rPr>
        <w:t>.</w:t>
      </w:r>
      <w:r>
        <w:t xml:space="preserve"> </w:t>
      </w:r>
      <w:r w:rsidRPr="009D78F8">
        <w:rPr>
          <w:rStyle w:val="StyleUnderline"/>
        </w:rPr>
        <w:t xml:space="preserve">To borrow Karl Marx’s reference to religion, </w:t>
      </w:r>
      <w:r w:rsidRPr="00870B39">
        <w:rPr>
          <w:rStyle w:val="Emphasis"/>
          <w:highlight w:val="yellow"/>
        </w:rPr>
        <w:t>Beijing’s space policy is an opiate for the Chinese masses.</w:t>
      </w:r>
    </w:p>
    <w:p w14:paraId="69680107" w14:textId="77777777" w:rsidR="001D1A29" w:rsidRDefault="001D1A29" w:rsidP="001D1A29">
      <w:pPr>
        <w:pStyle w:val="Heading4"/>
      </w:pPr>
      <w:r>
        <w:lastRenderedPageBreak/>
        <w:t xml:space="preserve">Chinese pursuit of unilateral space dominance is key to nationalism  </w:t>
      </w:r>
    </w:p>
    <w:p w14:paraId="55FC4D92" w14:textId="77777777" w:rsidR="001D1A29" w:rsidRDefault="001D1A29" w:rsidP="001D1A29">
      <w:r w:rsidRPr="005A09FD">
        <w:rPr>
          <w:rStyle w:val="Style13ptBold"/>
        </w:rPr>
        <w:t>Hines 19</w:t>
      </w:r>
      <w:r>
        <w:t xml:space="preserve"> (Lincoln Hines, PhD candidate in the Government Department at Cornell University, “US-China Engagement in Space,”</w:t>
      </w:r>
      <w:r w:rsidRPr="005A09FD">
        <w:t xml:space="preserve"> </w:t>
      </w:r>
      <w:r>
        <w:t xml:space="preserve">Carnegie Endowment for International Peace, March 29, 2019, </w:t>
      </w:r>
      <w:hyperlink r:id="rId7" w:history="1">
        <w:r>
          <w:rPr>
            <w:rStyle w:val="Hyperlink"/>
          </w:rPr>
          <w:t>https://swfound.org/media/206424/us-china-engagement-in-space-transcript.pdf</w:t>
        </w:r>
      </w:hyperlink>
      <w:r>
        <w:t>)</w:t>
      </w:r>
    </w:p>
    <w:p w14:paraId="4B38C6AF" w14:textId="77777777" w:rsidR="001D1A29" w:rsidRDefault="001D1A29" w:rsidP="001D1A29">
      <w:r>
        <w:t>Lincoln Hines: [02:25] Hello. Today, I will be discussing recent developments in China space program and opportunities for cooperation with the United States. My research, broadly speaking, focuses on Chinese status for prestige ambitions and examines how these ambitions shape Chinese space policy.</w:t>
      </w:r>
    </w:p>
    <w:p w14:paraId="5C2B0FF3" w14:textId="77777777" w:rsidR="001D1A29" w:rsidRPr="00D95E6C" w:rsidRDefault="001D1A29" w:rsidP="001D1A29">
      <w:pPr>
        <w:rPr>
          <w:rStyle w:val="StyleUnderline"/>
        </w:rPr>
      </w:pPr>
      <w:r>
        <w:t xml:space="preserve">[02:42] It's from this perspective that I will speak about potential opportunities for the United States to engage China and cooperation in our space. China's space program, like that of other spacefaring powers, is driven by security, commercial, and status concerns. In the domain of security, </w:t>
      </w:r>
      <w:r w:rsidRPr="00B91AC8">
        <w:rPr>
          <w:rStyle w:val="StyleUnderline"/>
          <w:highlight w:val="yellow"/>
        </w:rPr>
        <w:t>China is pursuing</w:t>
      </w:r>
      <w:r w:rsidRPr="00D95E6C">
        <w:rPr>
          <w:rStyle w:val="StyleUnderline"/>
        </w:rPr>
        <w:t xml:space="preserve"> a full array of counter-</w:t>
      </w:r>
      <w:r w:rsidRPr="00B91AC8">
        <w:rPr>
          <w:rStyle w:val="StyleUnderline"/>
          <w:highlight w:val="yellow"/>
        </w:rPr>
        <w:t>space weapons.</w:t>
      </w:r>
    </w:p>
    <w:p w14:paraId="7B0FB816" w14:textId="77777777" w:rsidR="001D1A29" w:rsidRDefault="001D1A29" w:rsidP="001D1A29">
      <w:r>
        <w:t xml:space="preserve">[03:04] </w:t>
      </w:r>
      <w:r w:rsidRPr="00D95E6C">
        <w:rPr>
          <w:rStyle w:val="StyleUnderline"/>
        </w:rPr>
        <w:t xml:space="preserve">It's integrating space-based assets into it's military in an effort </w:t>
      </w:r>
      <w:r w:rsidRPr="00B91AC8">
        <w:rPr>
          <w:rStyle w:val="StyleUnderline"/>
          <w:highlight w:val="yellow"/>
        </w:rPr>
        <w:t xml:space="preserve">to achieve </w:t>
      </w:r>
      <w:r w:rsidRPr="00B91AC8">
        <w:rPr>
          <w:rStyle w:val="Emphasis"/>
          <w:highlight w:val="yellow"/>
        </w:rPr>
        <w:t>information dominance</w:t>
      </w:r>
      <w:r w:rsidRPr="00D95E6C">
        <w:rPr>
          <w:rStyle w:val="Emphasis"/>
        </w:rPr>
        <w:t>.</w:t>
      </w:r>
      <w:r>
        <w:t xml:space="preserve"> </w:t>
      </w:r>
      <w:r w:rsidRPr="00B91AC8">
        <w:rPr>
          <w:rStyle w:val="StyleUnderline"/>
          <w:highlight w:val="yellow"/>
        </w:rPr>
        <w:t>China's space program</w:t>
      </w:r>
      <w:r w:rsidRPr="00D95E6C">
        <w:rPr>
          <w:rStyle w:val="StyleUnderline"/>
        </w:rPr>
        <w:t xml:space="preserve"> is notoriously opaque and has </w:t>
      </w:r>
      <w:r w:rsidRPr="00B91AC8">
        <w:rPr>
          <w:rStyle w:val="StyleUnderline"/>
          <w:highlight w:val="yellow"/>
        </w:rPr>
        <w:t>close ties to</w:t>
      </w:r>
      <w:r w:rsidRPr="00D95E6C">
        <w:rPr>
          <w:rStyle w:val="StyleUnderline"/>
        </w:rPr>
        <w:t xml:space="preserve"> People's Liberation Army with launches occurring on </w:t>
      </w:r>
      <w:r w:rsidRPr="00B91AC8">
        <w:rPr>
          <w:rStyle w:val="StyleUnderline"/>
          <w:highlight w:val="yellow"/>
        </w:rPr>
        <w:t>military</w:t>
      </w:r>
      <w:r w:rsidRPr="00D95E6C">
        <w:rPr>
          <w:rStyle w:val="StyleUnderline"/>
        </w:rPr>
        <w:t xml:space="preserve"> bases,</w:t>
      </w:r>
      <w:r>
        <w:t xml:space="preserve"> and even Chinese human spaceflight program falling under the People's Liberation Army's General Armaments Department.</w:t>
      </w:r>
    </w:p>
    <w:p w14:paraId="251629E4" w14:textId="77777777" w:rsidR="001D1A29" w:rsidRPr="00D95E6C" w:rsidRDefault="001D1A29" w:rsidP="001D1A29">
      <w:pPr>
        <w:rPr>
          <w:rStyle w:val="StyleUnderline"/>
        </w:rPr>
      </w:pPr>
      <w:r>
        <w:t xml:space="preserve">[03:23] To many US policymakers, </w:t>
      </w:r>
      <w:r w:rsidRPr="00D95E6C">
        <w:rPr>
          <w:rStyle w:val="StyleUnderline"/>
        </w:rPr>
        <w:t>China's pursuit of space power represents a clear and present threat to US satellites and sensors</w:t>
      </w:r>
      <w:r>
        <w:t xml:space="preserve">, as evidenced by China's 2007 ASAT test. </w:t>
      </w:r>
      <w:r w:rsidRPr="00D95E6C">
        <w:rPr>
          <w:rStyle w:val="StyleUnderline"/>
        </w:rPr>
        <w:t>While security interests are an obvious and important motive, undergirding Chinese space policy, they do not explain some of Chinese most costly and ambitious initiatives in space.</w:t>
      </w:r>
    </w:p>
    <w:p w14:paraId="5E51DA15" w14:textId="77777777" w:rsidR="001D1A29" w:rsidRDefault="001D1A29" w:rsidP="001D1A29">
      <w:r>
        <w:t xml:space="preserve">[03:42] China now has the second-largest space program in the planet. </w:t>
      </w:r>
      <w:r w:rsidRPr="00D95E6C">
        <w:rPr>
          <w:rStyle w:val="StyleUnderline"/>
        </w:rPr>
        <w:t>China has achieved several milestones in space program</w:t>
      </w:r>
      <w:r>
        <w:t xml:space="preserve">, placing a human in outer space in 2003, most recently landing the Chang'e-4 on the dark side of the moon. China moreover has unveiled the core module of its plan to place this planned space station, with plans to launch in 2022. </w:t>
      </w:r>
    </w:p>
    <w:p w14:paraId="052831B2" w14:textId="77777777" w:rsidR="001D1A29" w:rsidRDefault="001D1A29" w:rsidP="001D1A29">
      <w:bookmarkStart w:id="0" w:name="_Hlk20399867"/>
      <w:r>
        <w:t xml:space="preserve">[04:09] From the outside, China has changed space policies, sometimes viewed as part of a large grand strategic plan. </w:t>
      </w:r>
      <w:r w:rsidRPr="00D95E6C">
        <w:rPr>
          <w:rStyle w:val="Emphasis"/>
        </w:rPr>
        <w:t xml:space="preserve">It's </w:t>
      </w:r>
      <w:r w:rsidRPr="00B91AC8">
        <w:rPr>
          <w:rStyle w:val="Emphasis"/>
          <w:highlight w:val="yellow"/>
        </w:rPr>
        <w:t>important to recognize the role of domestic politics in nationalism</w:t>
      </w:r>
      <w:r w:rsidRPr="00B91AC8">
        <w:rPr>
          <w:rStyle w:val="Emphasis"/>
        </w:rPr>
        <w:t xml:space="preserve"> in China</w:t>
      </w:r>
      <w:r w:rsidRPr="00D95E6C">
        <w:rPr>
          <w:rStyle w:val="Emphasis"/>
        </w:rPr>
        <w:t>.</w:t>
      </w:r>
      <w:r>
        <w:t xml:space="preserve"> While lamenting our own domestic politics, </w:t>
      </w:r>
      <w:r w:rsidRPr="00D95E6C">
        <w:rPr>
          <w:rStyle w:val="StyleUnderline"/>
        </w:rPr>
        <w:t>we often have the tendency to view other states as unitary, intentional, and strategic.</w:t>
      </w:r>
    </w:p>
    <w:p w14:paraId="720739E0" w14:textId="77777777" w:rsidR="001D1A29" w:rsidRDefault="001D1A29" w:rsidP="001D1A29">
      <w:r>
        <w:t xml:space="preserve">[04:30] Like all countries, </w:t>
      </w:r>
      <w:r w:rsidRPr="00D95E6C">
        <w:rPr>
          <w:rStyle w:val="StyleUnderline"/>
        </w:rPr>
        <w:t>Chinese domestic politics are complicated</w:t>
      </w:r>
      <w:r>
        <w:t xml:space="preserve">. </w:t>
      </w:r>
      <w:r w:rsidRPr="00D95E6C">
        <w:rPr>
          <w:rStyle w:val="StyleUnderline"/>
        </w:rPr>
        <w:t>While it's often easy to dismiss the importance of public opinion in closed states</w:t>
      </w:r>
      <w:r>
        <w:t xml:space="preserve">, </w:t>
      </w:r>
      <w:r w:rsidRPr="00D95E6C">
        <w:rPr>
          <w:rStyle w:val="StyleUnderline"/>
        </w:rPr>
        <w:t xml:space="preserve">the </w:t>
      </w:r>
      <w:r w:rsidRPr="00B91AC8">
        <w:rPr>
          <w:rStyle w:val="StyleUnderline"/>
          <w:highlight w:val="yellow"/>
        </w:rPr>
        <w:t>C</w:t>
      </w:r>
      <w:r w:rsidRPr="00D95E6C">
        <w:rPr>
          <w:rStyle w:val="StyleUnderline"/>
        </w:rPr>
        <w:t xml:space="preserve">hinese </w:t>
      </w:r>
      <w:r w:rsidRPr="00B91AC8">
        <w:rPr>
          <w:rStyle w:val="StyleUnderline"/>
          <w:highlight w:val="yellow"/>
        </w:rPr>
        <w:t>C</w:t>
      </w:r>
      <w:r w:rsidRPr="00D95E6C">
        <w:rPr>
          <w:rStyle w:val="StyleUnderline"/>
        </w:rPr>
        <w:t xml:space="preserve">ommunist </w:t>
      </w:r>
      <w:r w:rsidRPr="00B91AC8">
        <w:rPr>
          <w:rStyle w:val="StyleUnderline"/>
          <w:highlight w:val="yellow"/>
        </w:rPr>
        <w:t>P</w:t>
      </w:r>
      <w:r w:rsidRPr="00D95E6C">
        <w:rPr>
          <w:rStyle w:val="StyleUnderline"/>
        </w:rPr>
        <w:t xml:space="preserve">arty </w:t>
      </w:r>
      <w:r w:rsidRPr="00B91AC8">
        <w:rPr>
          <w:rStyle w:val="Emphasis"/>
          <w:highlight w:val="yellow"/>
        </w:rPr>
        <w:t>cares deeply about maintaining its hold on powe</w:t>
      </w:r>
      <w:r w:rsidRPr="00D95E6C">
        <w:rPr>
          <w:rStyle w:val="Emphasis"/>
        </w:rPr>
        <w:t>r</w:t>
      </w:r>
      <w:r>
        <w:t xml:space="preserve">. </w:t>
      </w:r>
      <w:r w:rsidRPr="00D95E6C">
        <w:rPr>
          <w:rStyle w:val="StyleUnderline"/>
        </w:rPr>
        <w:t>It maintains extensive apparatus for collecting and censoring public opinion.</w:t>
      </w:r>
    </w:p>
    <w:p w14:paraId="1A4439C4" w14:textId="77777777" w:rsidR="001D1A29" w:rsidRPr="00D95E6C" w:rsidRDefault="001D1A29" w:rsidP="001D1A29">
      <w:pPr>
        <w:rPr>
          <w:rStyle w:val="StyleUnderline"/>
        </w:rPr>
      </w:pPr>
      <w:r>
        <w:t xml:space="preserve"> [04:48] </w:t>
      </w:r>
      <w:r w:rsidRPr="00D95E6C">
        <w:rPr>
          <w:rStyle w:val="StyleUnderline"/>
        </w:rPr>
        <w:t>Chinese new social credit system</w:t>
      </w:r>
      <w:r>
        <w:t xml:space="preserve"> and even the innovation of an app for users to study Xi Jinping's thought are </w:t>
      </w:r>
      <w:r w:rsidRPr="00D95E6C">
        <w:rPr>
          <w:rStyle w:val="StyleUnderline"/>
        </w:rPr>
        <w:t xml:space="preserve">just a few examples illustrating </w:t>
      </w:r>
      <w:r w:rsidRPr="00B91AC8">
        <w:rPr>
          <w:rStyle w:val="StyleUnderline"/>
          <w:highlight w:val="yellow"/>
        </w:rPr>
        <w:t>CCP</w:t>
      </w:r>
      <w:r w:rsidRPr="00D95E6C">
        <w:rPr>
          <w:rStyle w:val="StyleUnderline"/>
        </w:rPr>
        <w:t>'s concerns over legitimacy</w:t>
      </w:r>
      <w:r>
        <w:t xml:space="preserve">. Chinese Communist Party, in part, </w:t>
      </w:r>
      <w:r w:rsidRPr="00B91AC8">
        <w:rPr>
          <w:rStyle w:val="StyleUnderline"/>
          <w:highlight w:val="yellow"/>
        </w:rPr>
        <w:t>legitimizes its rule</w:t>
      </w:r>
      <w:r w:rsidRPr="00D95E6C">
        <w:rPr>
          <w:rStyle w:val="StyleUnderline"/>
        </w:rPr>
        <w:t xml:space="preserve"> </w:t>
      </w:r>
      <w:r w:rsidRPr="00B91AC8">
        <w:rPr>
          <w:rStyle w:val="StyleUnderline"/>
          <w:highlight w:val="yellow"/>
        </w:rPr>
        <w:t>by</w:t>
      </w:r>
      <w:r w:rsidRPr="00D95E6C">
        <w:rPr>
          <w:rStyle w:val="StyleUnderline"/>
        </w:rPr>
        <w:t xml:space="preserve"> claiming to </w:t>
      </w:r>
      <w:r w:rsidRPr="00B91AC8">
        <w:rPr>
          <w:rStyle w:val="Emphasis"/>
          <w:highlight w:val="yellow"/>
        </w:rPr>
        <w:t>regain respect for China</w:t>
      </w:r>
      <w:r>
        <w:t xml:space="preserve">, </w:t>
      </w:r>
      <w:r w:rsidRPr="00D95E6C">
        <w:rPr>
          <w:rStyle w:val="StyleUnderline"/>
        </w:rPr>
        <w:t>lost in what nationalist narratives describes China's century of humiliation.</w:t>
      </w:r>
    </w:p>
    <w:p w14:paraId="4668E38D" w14:textId="77777777" w:rsidR="001D1A29" w:rsidRPr="00D95E6C" w:rsidRDefault="001D1A29" w:rsidP="001D1A29">
      <w:pPr>
        <w:rPr>
          <w:rStyle w:val="StyleUnderline"/>
        </w:rPr>
      </w:pPr>
      <w:r>
        <w:t xml:space="preserve">[05:09] </w:t>
      </w:r>
      <w:r w:rsidRPr="00B91AC8">
        <w:rPr>
          <w:rStyle w:val="StyleUnderline"/>
          <w:highlight w:val="yellow"/>
        </w:rPr>
        <w:t>This is what Xi</w:t>
      </w:r>
      <w:r w:rsidRPr="00D95E6C">
        <w:rPr>
          <w:rStyle w:val="StyleUnderline"/>
        </w:rPr>
        <w:t xml:space="preserve"> Jinping </w:t>
      </w:r>
      <w:r w:rsidRPr="00B91AC8">
        <w:rPr>
          <w:rStyle w:val="StyleUnderline"/>
          <w:highlight w:val="yellow"/>
        </w:rPr>
        <w:t>refers to when</w:t>
      </w:r>
      <w:r w:rsidRPr="00D95E6C">
        <w:rPr>
          <w:rStyle w:val="StyleUnderline"/>
        </w:rPr>
        <w:t xml:space="preserve"> discussing the so-called Great </w:t>
      </w:r>
      <w:r w:rsidRPr="00B91AC8">
        <w:rPr>
          <w:rStyle w:val="StyleUnderline"/>
          <w:highlight w:val="yellow"/>
        </w:rPr>
        <w:t>National Rejuvenation</w:t>
      </w:r>
      <w:r w:rsidRPr="00D95E6C">
        <w:rPr>
          <w:rStyle w:val="StyleUnderline"/>
        </w:rPr>
        <w:t xml:space="preserve"> of the Chinese Nation. China advertises extensively to domestic audiences that it has the dressings of a great powe</w:t>
      </w:r>
      <w:r>
        <w:t xml:space="preserve">r. </w:t>
      </w:r>
      <w:r w:rsidRPr="00D95E6C">
        <w:rPr>
          <w:rStyle w:val="StyleUnderline"/>
        </w:rPr>
        <w:t xml:space="preserve">China has hosted the Olympic Games, built its own infrastructure bank, launched the One Belt </w:t>
      </w:r>
      <w:r w:rsidRPr="00D95E6C">
        <w:rPr>
          <w:rStyle w:val="StyleUnderline"/>
        </w:rPr>
        <w:lastRenderedPageBreak/>
        <w:t>One Road initiative</w:t>
      </w:r>
      <w:r>
        <w:t xml:space="preserve">, and now has an aircraft carrier, </w:t>
      </w:r>
      <w:r w:rsidRPr="00D95E6C">
        <w:rPr>
          <w:rStyle w:val="StyleUnderline"/>
        </w:rPr>
        <w:t>despite the limited strategic rationale of possessing one.</w:t>
      </w:r>
    </w:p>
    <w:p w14:paraId="40EE7FC6" w14:textId="77777777" w:rsidR="001D1A29" w:rsidRPr="00D95E6C" w:rsidRDefault="001D1A29" w:rsidP="001D1A29">
      <w:pPr>
        <w:rPr>
          <w:rStyle w:val="Emphasis"/>
        </w:rPr>
      </w:pPr>
      <w:r>
        <w:t xml:space="preserve">[05:35] </w:t>
      </w:r>
      <w:r w:rsidRPr="00D95E6C">
        <w:rPr>
          <w:rStyle w:val="StyleUnderline"/>
        </w:rPr>
        <w:t>Likewise, in space, China's most expensive projects are designed to attain the dressings of a great power.</w:t>
      </w:r>
      <w:r>
        <w:t xml:space="preserve"> </w:t>
      </w:r>
      <w:r w:rsidRPr="00D95E6C">
        <w:rPr>
          <w:rStyle w:val="StyleUnderline"/>
        </w:rPr>
        <w:t>Placing humans in space, building its own space station, and landing on the moon</w:t>
      </w:r>
      <w:r>
        <w:t xml:space="preserve">. </w:t>
      </w:r>
      <w:r w:rsidRPr="00B91AC8">
        <w:rPr>
          <w:rStyle w:val="StyleUnderline"/>
          <w:highlight w:val="yellow"/>
        </w:rPr>
        <w:t>Chinese leaders</w:t>
      </w:r>
      <w:r w:rsidRPr="00B91AC8">
        <w:rPr>
          <w:highlight w:val="yellow"/>
        </w:rPr>
        <w:t>,</w:t>
      </w:r>
      <w:r>
        <w:t xml:space="preserve"> like in other states, </w:t>
      </w:r>
      <w:r w:rsidRPr="00B91AC8">
        <w:rPr>
          <w:rStyle w:val="Emphasis"/>
          <w:highlight w:val="yellow"/>
        </w:rPr>
        <w:t>recognize the political utility</w:t>
      </w:r>
      <w:r w:rsidRPr="00D95E6C">
        <w:rPr>
          <w:rStyle w:val="Emphasis"/>
        </w:rPr>
        <w:t xml:space="preserve"> </w:t>
      </w:r>
      <w:r w:rsidRPr="00B91AC8">
        <w:rPr>
          <w:rStyle w:val="Emphasis"/>
          <w:highlight w:val="yellow"/>
        </w:rPr>
        <w:t>of outer space for promoting national indemnity.</w:t>
      </w:r>
    </w:p>
    <w:p w14:paraId="18A8A9D2" w14:textId="77777777" w:rsidR="001D1A29" w:rsidRDefault="001D1A29" w:rsidP="001D1A29">
      <w:r>
        <w:t xml:space="preserve">[05:52] As such, </w:t>
      </w:r>
      <w:r w:rsidRPr="00D95E6C">
        <w:rPr>
          <w:rStyle w:val="StyleUnderline"/>
        </w:rPr>
        <w:t xml:space="preserve">Chinese leaders </w:t>
      </w:r>
      <w:r w:rsidRPr="00B91AC8">
        <w:rPr>
          <w:rStyle w:val="StyleUnderline"/>
          <w:highlight w:val="yellow"/>
        </w:rPr>
        <w:t>have a keen interest in attaining recognition</w:t>
      </w:r>
      <w:r w:rsidRPr="00D95E6C">
        <w:rPr>
          <w:rStyle w:val="StyleUnderline"/>
        </w:rPr>
        <w:t xml:space="preserve"> from the international community that China is </w:t>
      </w:r>
      <w:r w:rsidRPr="00B91AC8">
        <w:rPr>
          <w:rStyle w:val="StyleUnderline"/>
          <w:highlight w:val="yellow"/>
        </w:rPr>
        <w:t>an equal</w:t>
      </w:r>
      <w:r w:rsidRPr="00D95E6C">
        <w:rPr>
          <w:rStyle w:val="StyleUnderline"/>
        </w:rPr>
        <w:t xml:space="preserve"> </w:t>
      </w:r>
      <w:r w:rsidRPr="00B91AC8">
        <w:rPr>
          <w:rStyle w:val="StyleUnderline"/>
          <w:highlight w:val="yellow"/>
        </w:rPr>
        <w:t>and a space power</w:t>
      </w:r>
      <w:r w:rsidRPr="00D95E6C">
        <w:rPr>
          <w:rStyle w:val="StyleUnderline"/>
        </w:rPr>
        <w:t>.</w:t>
      </w:r>
      <w:r>
        <w:t xml:space="preserve"> These facts are important to keep in mind when attempting to comprehend Chinese policy making, and in understanding potential opportunities for cooperative engagement in space.</w:t>
      </w:r>
    </w:p>
    <w:p w14:paraId="19879D6E" w14:textId="77777777" w:rsidR="001D1A29" w:rsidRDefault="001D1A29" w:rsidP="001D1A29">
      <w:pPr>
        <w:rPr>
          <w:rStyle w:val="StyleUnderline"/>
        </w:rPr>
      </w:pPr>
      <w:r>
        <w:t xml:space="preserve">[06:06] Chinese interest in attaining recognition of its status as a great power, providing a means by which the United States can engage China and shape its behavior. </w:t>
      </w:r>
      <w:r w:rsidRPr="00B91AC8">
        <w:rPr>
          <w:rStyle w:val="StyleUnderline"/>
          <w:highlight w:val="yellow"/>
        </w:rPr>
        <w:t>To Chinese leaders</w:t>
      </w:r>
      <w:r w:rsidRPr="00D95E6C">
        <w:rPr>
          <w:rStyle w:val="StyleUnderline"/>
        </w:rPr>
        <w:t xml:space="preserve">, the </w:t>
      </w:r>
      <w:r w:rsidRPr="00B91AC8">
        <w:rPr>
          <w:rStyle w:val="StyleUnderline"/>
          <w:highlight w:val="yellow"/>
        </w:rPr>
        <w:t>attainment of status</w:t>
      </w:r>
      <w:r w:rsidRPr="00D95E6C">
        <w:rPr>
          <w:rStyle w:val="StyleUnderline"/>
        </w:rPr>
        <w:t xml:space="preserve"> of prestige </w:t>
      </w:r>
      <w:r w:rsidRPr="00B91AC8">
        <w:rPr>
          <w:rStyle w:val="StyleUnderline"/>
          <w:highlight w:val="yellow"/>
        </w:rPr>
        <w:t xml:space="preserve">is </w:t>
      </w:r>
      <w:r w:rsidRPr="00B91AC8">
        <w:rPr>
          <w:rStyle w:val="Emphasis"/>
          <w:highlight w:val="yellow"/>
        </w:rPr>
        <w:t>invaluable political resource</w:t>
      </w:r>
      <w:r>
        <w:t xml:space="preserve">. </w:t>
      </w:r>
      <w:r w:rsidRPr="00D95E6C">
        <w:rPr>
          <w:rStyle w:val="StyleUnderline"/>
        </w:rPr>
        <w:t>Recognition of China's status as an equal in world politics is an important priority for Chinese foreign policy.</w:t>
      </w:r>
    </w:p>
    <w:bookmarkEnd w:id="0"/>
    <w:p w14:paraId="335DE48C" w14:textId="77777777" w:rsidR="005B2D79" w:rsidRPr="00B71F86" w:rsidRDefault="005B2D79" w:rsidP="005B2D79">
      <w:pPr>
        <w:pStyle w:val="Heading4"/>
      </w:pPr>
      <w:r>
        <w:t>The plan overrides a core PLA priority which breaks the Chinese conditional compliance model – balancing CMR determines internal and external stability.</w:t>
      </w:r>
    </w:p>
    <w:p w14:paraId="3415A8A0" w14:textId="77777777" w:rsidR="005B2D79" w:rsidRDefault="005B2D79" w:rsidP="005B2D79">
      <w:r>
        <w:t xml:space="preserve">Kurtis H. </w:t>
      </w:r>
      <w:r w:rsidRPr="006F4F8C">
        <w:rPr>
          <w:rStyle w:val="Style13ptBold"/>
        </w:rPr>
        <w:t>Simpson 16</w:t>
      </w:r>
      <w:r>
        <w:t>, Centre Director with Defence Research and Development Canada, served as the Head of Delegation abroad for the Canadian government, head of Asia Research Section at the Department of National Defence’s Chief Defence Intelligence Organization, 12/21/16, “China’s Re-Emergence: Assessing Civilian-Military Relations In Contemporary Era – Analysis,” https://www.eurasiareview.com/21122016-chinas-re-emergence-assessing-civilian-military-relations-in-contemporary-era-analysis/</w:t>
      </w:r>
    </w:p>
    <w:p w14:paraId="3DF2CCD4" w14:textId="77777777" w:rsidR="005B2D79" w:rsidRPr="0050423C" w:rsidRDefault="005B2D79" w:rsidP="005B2D79">
      <w:pPr>
        <w:rPr>
          <w:sz w:val="16"/>
        </w:rPr>
      </w:pPr>
      <w:r w:rsidRPr="0050423C">
        <w:rPr>
          <w:sz w:val="16"/>
        </w:rPr>
        <w:t xml:space="preserve">China’s rising economic, political and military power is the most geopolitically significant development of the post-Cold War period. For some, America’s unipolar moment has passed, and the essential debates now focus on the rate and relativity of US hegemonic decline.1 In tandem with this, </w:t>
      </w:r>
      <w:r w:rsidRPr="006F4F8C">
        <w:rPr>
          <w:rStyle w:val="StyleUnderline"/>
        </w:rPr>
        <w:t xml:space="preserve">the question of </w:t>
      </w:r>
      <w:r w:rsidRPr="00BE4AC5">
        <w:rPr>
          <w:rStyle w:val="StyleUnderline"/>
          <w:highlight w:val="green"/>
        </w:rPr>
        <w:t>can China rise peacefully</w:t>
      </w:r>
      <w:r w:rsidRPr="006F4F8C">
        <w:rPr>
          <w:rStyle w:val="StyleUnderline"/>
        </w:rPr>
        <w:t xml:space="preserve"> must be considered</w:t>
      </w:r>
      <w:r w:rsidRPr="00BE4AC5">
        <w:rPr>
          <w:rStyle w:val="Emphasis"/>
          <w:highlight w:val="green"/>
        </w:rPr>
        <w:t>?</w:t>
      </w:r>
      <w:r w:rsidRPr="0050423C">
        <w:rPr>
          <w:sz w:val="16"/>
        </w:rPr>
        <w:t xml:space="preserve">2 </w:t>
      </w:r>
      <w:r w:rsidRPr="006F4F8C">
        <w:rPr>
          <w:rStyle w:val="StyleUnderline"/>
        </w:rPr>
        <w:t>All</w:t>
      </w:r>
      <w:r w:rsidRPr="0050423C">
        <w:rPr>
          <w:sz w:val="16"/>
        </w:rPr>
        <w:t xml:space="preserve"> such </w:t>
      </w:r>
      <w:r w:rsidRPr="00BE4AC5">
        <w:rPr>
          <w:rStyle w:val="StyleUnderline"/>
          <w:highlight w:val="green"/>
        </w:rPr>
        <w:t>external preoccupations rest</w:t>
      </w:r>
      <w:r w:rsidRPr="0050423C">
        <w:rPr>
          <w:sz w:val="16"/>
        </w:rPr>
        <w:t xml:space="preserve">, however, </w:t>
      </w:r>
      <w:r w:rsidRPr="00BE4AC5">
        <w:rPr>
          <w:rStyle w:val="StyleUnderline"/>
          <w:highlight w:val="green"/>
        </w:rPr>
        <w:t>on</w:t>
      </w:r>
      <w:r w:rsidRPr="006F4F8C">
        <w:rPr>
          <w:rStyle w:val="StyleUnderline"/>
        </w:rPr>
        <w:t xml:space="preserve"> assumptions of continued</w:t>
      </w:r>
      <w:r w:rsidRPr="0050423C">
        <w:rPr>
          <w:sz w:val="16"/>
        </w:rPr>
        <w:t xml:space="preserve"> economic growth and </w:t>
      </w:r>
      <w:r w:rsidRPr="00BE4AC5">
        <w:rPr>
          <w:rStyle w:val="StyleUnderline"/>
          <w:highlight w:val="green"/>
        </w:rPr>
        <w:t>internal stability</w:t>
      </w:r>
      <w:r w:rsidRPr="0050423C">
        <w:rPr>
          <w:sz w:val="16"/>
        </w:rPr>
        <w:t xml:space="preserve">.3 </w:t>
      </w:r>
      <w:r w:rsidRPr="00BE4AC5">
        <w:rPr>
          <w:rStyle w:val="StyleUnderline"/>
          <w:highlight w:val="green"/>
        </w:rPr>
        <w:t xml:space="preserve">The </w:t>
      </w:r>
      <w:r w:rsidRPr="00BE4AC5">
        <w:rPr>
          <w:rStyle w:val="Emphasis"/>
          <w:highlight w:val="green"/>
        </w:rPr>
        <w:t>tipping point</w:t>
      </w:r>
      <w:r w:rsidRPr="0050423C">
        <w:rPr>
          <w:sz w:val="16"/>
        </w:rPr>
        <w:t xml:space="preserve"> in both positive and negative scenarios alike </w:t>
      </w:r>
      <w:r w:rsidRPr="006F4F8C">
        <w:rPr>
          <w:rStyle w:val="StyleUnderline"/>
        </w:rPr>
        <w:t xml:space="preserve">in China </w:t>
      </w:r>
      <w:r w:rsidRPr="00BE4AC5">
        <w:rPr>
          <w:rStyle w:val="StyleUnderline"/>
          <w:highlight w:val="green"/>
        </w:rPr>
        <w:t xml:space="preserve">is </w:t>
      </w:r>
      <w:r w:rsidRPr="00BE4AC5">
        <w:rPr>
          <w:rStyle w:val="Emphasis"/>
          <w:highlight w:val="green"/>
        </w:rPr>
        <w:t>civilian-military</w:t>
      </w:r>
      <w:r w:rsidRPr="0050423C">
        <w:rPr>
          <w:sz w:val="16"/>
        </w:rPr>
        <w:t xml:space="preserve"> (civ-mil) </w:t>
      </w:r>
      <w:r w:rsidRPr="00BE4AC5">
        <w:rPr>
          <w:rStyle w:val="Emphasis"/>
          <w:highlight w:val="green"/>
        </w:rPr>
        <w:t>relations</w:t>
      </w:r>
      <w:r w:rsidRPr="00BE4AC5">
        <w:rPr>
          <w:rStyle w:val="StyleUnderline"/>
          <w:highlight w:val="green"/>
        </w:rPr>
        <w:t>. This</w:t>
      </w:r>
      <w:r w:rsidRPr="006F4F8C">
        <w:rPr>
          <w:rStyle w:val="StyleUnderline"/>
        </w:rPr>
        <w:t xml:space="preserve"> single </w:t>
      </w:r>
      <w:r w:rsidRPr="00BE4AC5">
        <w:rPr>
          <w:rStyle w:val="StyleUnderline"/>
          <w:highlight w:val="green"/>
        </w:rPr>
        <w:t xml:space="preserve">factor is </w:t>
      </w:r>
      <w:r w:rsidRPr="00BE4AC5">
        <w:rPr>
          <w:rStyle w:val="Emphasis"/>
          <w:highlight w:val="green"/>
        </w:rPr>
        <w:t>all determining</w:t>
      </w:r>
      <w:r w:rsidRPr="0050423C">
        <w:rPr>
          <w:sz w:val="16"/>
        </w:rPr>
        <w:t>, under-studied, and currently in a period of profound transition.</w:t>
      </w:r>
    </w:p>
    <w:p w14:paraId="26A8BE87" w14:textId="77777777" w:rsidR="005B2D79" w:rsidRPr="0050423C" w:rsidRDefault="005B2D79" w:rsidP="005B2D79">
      <w:pPr>
        <w:rPr>
          <w:sz w:val="16"/>
        </w:rPr>
      </w:pPr>
      <w:r w:rsidRPr="008A2E19">
        <w:rPr>
          <w:rStyle w:val="StyleUnderline"/>
        </w:rPr>
        <w:t>To date</w:t>
      </w:r>
      <w:r w:rsidRPr="0050423C">
        <w:rPr>
          <w:sz w:val="16"/>
        </w:rPr>
        <w:t xml:space="preserve">, the </w:t>
      </w:r>
      <w:r w:rsidRPr="008A2E19">
        <w:rPr>
          <w:rStyle w:val="StyleUnderline"/>
        </w:rPr>
        <w:t>literature on civ-mil relations in the</w:t>
      </w:r>
      <w:r w:rsidRPr="0050423C">
        <w:rPr>
          <w:sz w:val="16"/>
        </w:rPr>
        <w:t xml:space="preserve"> People’s Republic of China (</w:t>
      </w:r>
      <w:r w:rsidRPr="008A2E19">
        <w:rPr>
          <w:rStyle w:val="StyleUnderline"/>
        </w:rPr>
        <w:t>PRC) is overly reductionist</w:t>
      </w:r>
      <w:r w:rsidRPr="0050423C">
        <w:rPr>
          <w:sz w:val="16"/>
        </w:rPr>
        <w:t xml:space="preserve"> in its scope, simplifying relations between the Chinese Communist Party (CCP) and the People’s Liberation Army (PLA) to a single entity, </w:t>
      </w:r>
      <w:r w:rsidRPr="008A2E19">
        <w:rPr>
          <w:rStyle w:val="StyleUnderline"/>
        </w:rPr>
        <w:t xml:space="preserve">built on </w:t>
      </w:r>
      <w:r w:rsidRPr="008A2E19">
        <w:rPr>
          <w:rStyle w:val="Emphasis"/>
        </w:rPr>
        <w:t>dubious assumptions</w:t>
      </w:r>
      <w:r w:rsidRPr="0050423C">
        <w:rPr>
          <w:sz w:val="16"/>
        </w:rPr>
        <w:t xml:space="preserve"> (for example, over-emphasizing the reach and control of the Party) </w:t>
      </w:r>
      <w:r w:rsidRPr="008A2E19">
        <w:rPr>
          <w:rStyle w:val="StyleUnderline"/>
        </w:rPr>
        <w:t>and</w:t>
      </w:r>
      <w:r w:rsidRPr="0050423C">
        <w:rPr>
          <w:sz w:val="16"/>
        </w:rPr>
        <w:t xml:space="preserve"> finally, </w:t>
      </w:r>
      <w:r w:rsidRPr="008A2E19">
        <w:rPr>
          <w:rStyle w:val="StyleUnderline"/>
        </w:rPr>
        <w:t>prone to exaggerating some trends</w:t>
      </w:r>
      <w:r w:rsidRPr="0050423C">
        <w:rPr>
          <w:sz w:val="16"/>
        </w:rPr>
        <w:t xml:space="preserve">, most notably professionalization of the military, </w:t>
      </w:r>
      <w:r w:rsidRPr="008A2E19">
        <w:rPr>
          <w:rStyle w:val="StyleUnderline"/>
        </w:rPr>
        <w:t>at the expense of others, including</w:t>
      </w:r>
      <w:r w:rsidRPr="0050423C">
        <w:rPr>
          <w:sz w:val="16"/>
        </w:rPr>
        <w:t xml:space="preserve"> divided loyalties, the decentralization of power, and </w:t>
      </w:r>
      <w:r w:rsidRPr="008A2E19">
        <w:rPr>
          <w:rStyle w:val="StyleUnderline"/>
        </w:rPr>
        <w:t xml:space="preserve">the </w:t>
      </w:r>
      <w:r w:rsidRPr="00BE4AC5">
        <w:rPr>
          <w:rStyle w:val="Emphasis"/>
          <w:highlight w:val="green"/>
        </w:rPr>
        <w:t>endless political bargaining</w:t>
      </w:r>
      <w:r w:rsidRPr="008A2E19">
        <w:rPr>
          <w:rStyle w:val="StyleUnderline"/>
        </w:rPr>
        <w:t xml:space="preserve"> that now </w:t>
      </w:r>
      <w:r w:rsidRPr="00BE4AC5">
        <w:rPr>
          <w:rStyle w:val="StyleUnderline"/>
          <w:highlight w:val="green"/>
        </w:rPr>
        <w:t>characterizes</w:t>
      </w:r>
      <w:r w:rsidRPr="008A2E19">
        <w:rPr>
          <w:rStyle w:val="StyleUnderline"/>
        </w:rPr>
        <w:t xml:space="preserve"> the </w:t>
      </w:r>
      <w:r w:rsidRPr="00BE4AC5">
        <w:rPr>
          <w:rStyle w:val="StyleUnderline"/>
          <w:highlight w:val="green"/>
        </w:rPr>
        <w:t>relations between Party, military</w:t>
      </w:r>
      <w:r w:rsidRPr="008A2E19">
        <w:rPr>
          <w:rStyle w:val="StyleUnderline"/>
        </w:rPr>
        <w:t>, and bureaucratic stakeholders</w:t>
      </w:r>
      <w:r w:rsidRPr="0050423C">
        <w:rPr>
          <w:sz w:val="16"/>
        </w:rPr>
        <w:t>.</w:t>
      </w:r>
    </w:p>
    <w:p w14:paraId="32A20EE5" w14:textId="77777777" w:rsidR="005B2D79" w:rsidRPr="0050423C" w:rsidRDefault="005B2D79" w:rsidP="005B2D79">
      <w:pPr>
        <w:rPr>
          <w:sz w:val="16"/>
        </w:rPr>
      </w:pPr>
      <w:r w:rsidRPr="0050423C">
        <w:rPr>
          <w:sz w:val="16"/>
        </w:rPr>
        <w:t>The purpose of this article is threefold. It will first place civ-mil relations in a historical context, mapping fundamental transitional changes between the revolutionary period (1921-1949), the politicized era (1949-1976), and the modernization years (1976-2014). Second, it will highlight evolving trend lines in CCP-PLA relations, identifying emerging tensions. Third, it will provide a cursory assessment of early signals or indications of future friction points.</w:t>
      </w:r>
    </w:p>
    <w:p w14:paraId="0E223678" w14:textId="77777777" w:rsidR="005B2D79" w:rsidRPr="0050423C" w:rsidRDefault="005B2D79" w:rsidP="005B2D79">
      <w:pPr>
        <w:rPr>
          <w:sz w:val="16"/>
        </w:rPr>
      </w:pPr>
      <w:r w:rsidRPr="0050423C">
        <w:rPr>
          <w:sz w:val="16"/>
        </w:rPr>
        <w:t xml:space="preserve">A critical review of civ-mil relations in the People’s Republic of China (PRC) makes apparent that </w:t>
      </w:r>
      <w:r w:rsidRPr="008A2E19">
        <w:rPr>
          <w:rStyle w:val="StyleUnderline"/>
        </w:rPr>
        <w:t>the military’s political power resources are increasing; a relationship of ‘</w:t>
      </w:r>
      <w:r w:rsidRPr="00BE4AC5">
        <w:rPr>
          <w:rStyle w:val="Emphasis"/>
          <w:highlight w:val="green"/>
        </w:rPr>
        <w:t>conditional compliance</w:t>
      </w:r>
      <w:r w:rsidRPr="008A2E19">
        <w:rPr>
          <w:rStyle w:val="StyleUnderline"/>
        </w:rPr>
        <w:t xml:space="preserve">’ now </w:t>
      </w:r>
      <w:r w:rsidRPr="00BE4AC5">
        <w:rPr>
          <w:rStyle w:val="StyleUnderline"/>
          <w:highlight w:val="green"/>
        </w:rPr>
        <w:t>exists where the Party is required to negotiate with the PLA on</w:t>
      </w:r>
      <w:r w:rsidRPr="008A2E19">
        <w:rPr>
          <w:rStyle w:val="StyleUnderline"/>
        </w:rPr>
        <w:t xml:space="preserve"> key issues</w:t>
      </w:r>
      <w:r w:rsidRPr="0050423C">
        <w:rPr>
          <w:sz w:val="16"/>
        </w:rPr>
        <w:t xml:space="preserve"> (whether it be funding increases, force development, </w:t>
      </w:r>
      <w:r w:rsidRPr="008A2E19">
        <w:rPr>
          <w:rStyle w:val="StyleUnderline"/>
        </w:rPr>
        <w:t xml:space="preserve">or </w:t>
      </w:r>
      <w:r w:rsidRPr="00BE4AC5">
        <w:rPr>
          <w:rStyle w:val="Emphasis"/>
          <w:highlight w:val="green"/>
        </w:rPr>
        <w:t xml:space="preserve">foreign policy </w:t>
      </w:r>
      <w:r w:rsidRPr="00BE4AC5">
        <w:rPr>
          <w:rStyle w:val="Emphasis"/>
          <w:highlight w:val="green"/>
        </w:rPr>
        <w:lastRenderedPageBreak/>
        <w:t>priorities</w:t>
      </w:r>
      <w:r w:rsidRPr="008A2E19">
        <w:rPr>
          <w:rStyle w:val="StyleUnderline"/>
        </w:rPr>
        <w:t>) for its continued support</w:t>
      </w:r>
      <w:r w:rsidRPr="0050423C">
        <w:rPr>
          <w:sz w:val="16"/>
        </w:rPr>
        <w:t xml:space="preserve">. As a result, </w:t>
      </w:r>
      <w:r w:rsidRPr="008A2E19">
        <w:rPr>
          <w:rStyle w:val="StyleUnderline"/>
        </w:rPr>
        <w:t xml:space="preserve">the </w:t>
      </w:r>
      <w:r w:rsidRPr="00BE4AC5">
        <w:rPr>
          <w:rStyle w:val="StyleUnderline"/>
          <w:highlight w:val="green"/>
        </w:rPr>
        <w:t xml:space="preserve">potential for </w:t>
      </w:r>
      <w:r w:rsidRPr="00BE4AC5">
        <w:rPr>
          <w:rStyle w:val="Emphasis"/>
          <w:highlight w:val="green"/>
        </w:rPr>
        <w:t>fractures</w:t>
      </w:r>
      <w:r w:rsidRPr="008A2E19">
        <w:rPr>
          <w:rStyle w:val="StyleUnderline"/>
        </w:rPr>
        <w:t xml:space="preserve"> between the Party and PLA </w:t>
      </w:r>
      <w:r w:rsidRPr="00BE4AC5">
        <w:rPr>
          <w:rStyle w:val="StyleUnderline"/>
          <w:highlight w:val="green"/>
        </w:rPr>
        <w:t>are increasingly possible</w:t>
      </w:r>
      <w:r w:rsidRPr="008A2E19">
        <w:rPr>
          <w:rStyle w:val="StyleUnderline"/>
        </w:rPr>
        <w:t xml:space="preserve"> during crises situations</w:t>
      </w:r>
      <w:r w:rsidRPr="0050423C">
        <w:rPr>
          <w:sz w:val="16"/>
        </w:rPr>
        <w:t>.</w:t>
      </w:r>
    </w:p>
    <w:p w14:paraId="519053D0" w14:textId="77777777" w:rsidR="005B2D79" w:rsidRPr="0050423C" w:rsidRDefault="005B2D79" w:rsidP="005B2D79">
      <w:pPr>
        <w:rPr>
          <w:sz w:val="16"/>
        </w:rPr>
      </w:pPr>
      <w:r w:rsidRPr="0050423C">
        <w:rPr>
          <w:sz w:val="16"/>
        </w:rPr>
        <w:t xml:space="preserve">Prior to beginning with a historic examination of civilian-military relations in China, we need first to root our discussion in a viable theoretical framework, or model, in which to help organize the information/evidence being considered. As expansively covered by Michael Kiselycznyk and Phillip Saunders, perspectives on Chinese elite politics are relatively few in number, and often period specific.4 Each is not without its limitations, but all have explanatory potential. Of growing relevance, however, is the bureaucratic politics approach, because not only does it easily incorporate the tenets of earlier schools (such as symbiosis, factionalism, and the Party control lens) it, moreover, best captures the PRC’s current political landscape of distributive power. In essence, since the 1978 economic reforms, the CCP’s receding ideological justification for rule, and varied rates of development in China’s 34 provinces, </w:t>
      </w:r>
      <w:r w:rsidRPr="00BE4AC5">
        <w:rPr>
          <w:rStyle w:val="StyleUnderline"/>
          <w:highlight w:val="green"/>
        </w:rPr>
        <w:t>the country</w:t>
      </w:r>
      <w:r w:rsidRPr="008A2E19">
        <w:rPr>
          <w:rStyle w:val="StyleUnderline"/>
        </w:rPr>
        <w:t xml:space="preserve"> has </w:t>
      </w:r>
      <w:r w:rsidRPr="00BE4AC5">
        <w:rPr>
          <w:rStyle w:val="StyleUnderline"/>
          <w:highlight w:val="green"/>
        </w:rPr>
        <w:t>increasingly witnessed ‘fragmentary authoritarianism,</w:t>
      </w:r>
      <w:r w:rsidRPr="008A2E19">
        <w:rPr>
          <w:rStyle w:val="StyleUnderline"/>
        </w:rPr>
        <w:t>’ where the control of a paramount leader</w:t>
      </w:r>
      <w:r w:rsidRPr="0050423C">
        <w:rPr>
          <w:sz w:val="16"/>
        </w:rPr>
        <w:t xml:space="preserve"> (such as Mao Zedong) </w:t>
      </w:r>
      <w:r w:rsidRPr="008A2E19">
        <w:rPr>
          <w:rStyle w:val="StyleUnderline"/>
        </w:rPr>
        <w:t>is greatly reduced, a growing separation between the economic and political spheres more pronounced, and individual ‘pockets’ of authority</w:t>
      </w:r>
      <w:r w:rsidRPr="0050423C">
        <w:rPr>
          <w:sz w:val="16"/>
        </w:rPr>
        <w:t xml:space="preserve">—often </w:t>
      </w:r>
      <w:r w:rsidRPr="008A2E19">
        <w:rPr>
          <w:rStyle w:val="StyleUnderline"/>
        </w:rPr>
        <w:t xml:space="preserve">the result of ‘factions’ within both the Party and the PLA—more evident. The end </w:t>
      </w:r>
      <w:r w:rsidRPr="00BE4AC5">
        <w:rPr>
          <w:rStyle w:val="StyleUnderline"/>
          <w:highlight w:val="green"/>
        </w:rPr>
        <w:t>result</w:t>
      </w:r>
      <w:r w:rsidRPr="0050423C">
        <w:rPr>
          <w:sz w:val="16"/>
        </w:rPr>
        <w:t xml:space="preserve"> of this </w:t>
      </w:r>
      <w:r w:rsidRPr="00BE4AC5">
        <w:rPr>
          <w:rStyle w:val="StyleUnderline"/>
          <w:highlight w:val="green"/>
        </w:rPr>
        <w:t xml:space="preserve">is </w:t>
      </w:r>
      <w:r w:rsidRPr="00BE4AC5">
        <w:rPr>
          <w:rStyle w:val="Emphasis"/>
          <w:highlight w:val="green"/>
        </w:rPr>
        <w:t>increased “bargaining</w:t>
      </w:r>
      <w:r w:rsidRPr="0050423C">
        <w:rPr>
          <w:sz w:val="16"/>
        </w:rPr>
        <w:t xml:space="preserve">” both </w:t>
      </w:r>
      <w:r w:rsidRPr="008A2E19">
        <w:rPr>
          <w:rStyle w:val="StyleUnderline"/>
        </w:rPr>
        <w:t>between and within government and military apparatuses</w:t>
      </w:r>
      <w:r w:rsidRPr="0050423C">
        <w:rPr>
          <w:sz w:val="16"/>
        </w:rPr>
        <w:t xml:space="preserve">, a process </w:t>
      </w:r>
      <w:r w:rsidRPr="00BE4AC5">
        <w:rPr>
          <w:rStyle w:val="StyleUnderline"/>
          <w:highlight w:val="green"/>
        </w:rPr>
        <w:t xml:space="preserve">which </w:t>
      </w:r>
      <w:r w:rsidRPr="00BE4AC5">
        <w:rPr>
          <w:rStyle w:val="Emphasis"/>
          <w:highlight w:val="green"/>
        </w:rPr>
        <w:t>requires negotiations, exchanges, and consensus building</w:t>
      </w:r>
      <w:r w:rsidRPr="0050423C">
        <w:rPr>
          <w:sz w:val="16"/>
        </w:rPr>
        <w:t>.5 This type of interaction is strikingly different than that which first typified Party-PLA relations in the early revolutionary period.</w:t>
      </w:r>
    </w:p>
    <w:p w14:paraId="28EC3193" w14:textId="77777777" w:rsidR="005B2D79" w:rsidRPr="0050423C" w:rsidRDefault="005B2D79" w:rsidP="005B2D79">
      <w:pPr>
        <w:rPr>
          <w:sz w:val="16"/>
        </w:rPr>
      </w:pPr>
      <w:r w:rsidRPr="0050423C">
        <w:rPr>
          <w:sz w:val="16"/>
        </w:rPr>
        <w:t>Party-PLA Relations during the Revolutionary Period (1921-1949)</w:t>
      </w:r>
    </w:p>
    <w:p w14:paraId="0836942C" w14:textId="77777777" w:rsidR="005B2D79" w:rsidRPr="0050423C" w:rsidRDefault="005B2D79" w:rsidP="005B2D79">
      <w:pPr>
        <w:rPr>
          <w:sz w:val="16"/>
        </w:rPr>
      </w:pPr>
      <w:r w:rsidRPr="0050423C">
        <w:rPr>
          <w:sz w:val="16"/>
        </w:rPr>
        <w:t>The CCP (founded in 1921) and the PLA (established in 1927) originally enjoyed a level of intimate interaction or ‘fusion’ typical of the militaries and revolutionaries coalescing in a united front, or common cause, to overthrow an existent political order. This pattern is well documented, and will only be briefly touched upon here.6 In short, where elites regularly circulate between military and non-military posts, a symbiotic relationship forms where ideas, authorities, allegiances and circles of interaction take root, fostering a common commitment and vision towards a desired end state. In the case of China, what is referred to as ‘symbiosis’ started in 1934-35 while the Communists were in retreat during “The Long March” period. As a consequence of this shared experience, close cooperation between military and civilian figures resulted in significant overlap in leadership roles, with key individuals (most notably Mao Zedong and Deng Xiaoping) being dubbed “dual role elites.”7</w:t>
      </w:r>
    </w:p>
    <w:p w14:paraId="30DEFF34" w14:textId="77777777" w:rsidR="005B2D79" w:rsidRPr="0050423C" w:rsidRDefault="005B2D79" w:rsidP="005B2D79">
      <w:pPr>
        <w:rPr>
          <w:sz w:val="16"/>
        </w:rPr>
      </w:pPr>
      <w:r w:rsidRPr="0050423C">
        <w:rPr>
          <w:sz w:val="16"/>
        </w:rPr>
        <w:t>Up until the declaration of Chinese independence, the military was a major recruiter for the Party and a strict ratio of Party members to non-Party members among combat soldiers was upheld. They were, in a sense, two faces of the same organized elite. For many years, political leaders were also generals or political commissars in military units; the party and the army “…formed throughout their history a single institutional system, with a single elite performing simultaneously the functions of political and military leadership.”8 While in many respects effective and efficient, the merger of the military with the political, particularly absent of institutions, over time opened the door to significant infighting when differences arose, often ending in intensive ideological campaigns (such as the Great Leap Forward, 1958-1961), massive popular mobilizations, and widespread national unrest.</w:t>
      </w:r>
    </w:p>
    <w:p w14:paraId="75F12F9A" w14:textId="77777777" w:rsidR="005B2D79" w:rsidRPr="0050423C" w:rsidRDefault="005B2D79" w:rsidP="005B2D79">
      <w:pPr>
        <w:rPr>
          <w:sz w:val="16"/>
        </w:rPr>
      </w:pPr>
      <w:r w:rsidRPr="0050423C">
        <w:rPr>
          <w:sz w:val="16"/>
        </w:rPr>
        <w:t>The Politicization of the PLA under Mao Zedong (1949-1976)</w:t>
      </w:r>
    </w:p>
    <w:p w14:paraId="40BC0C40" w14:textId="77777777" w:rsidR="005B2D79" w:rsidRPr="0050423C" w:rsidRDefault="005B2D79" w:rsidP="005B2D79">
      <w:pPr>
        <w:rPr>
          <w:sz w:val="16"/>
        </w:rPr>
      </w:pPr>
      <w:r w:rsidRPr="0050423C">
        <w:rPr>
          <w:sz w:val="16"/>
        </w:rPr>
        <w:t>Upon assuming power, Chairman Mao Zedong early on turned to the military to champion and enable his ideas and to serve as his last line of defence. While less critical in the honeymoon period of the early-1950s, the PLA was increasingly drawn into the political realm, most notably during the Cultural Revolution (1966-1976), a decade long period of social turmoil and populist furor spawned by the PRC’s senior most leaders. While beyond the scope of this article to discuss in any detail, the research of others chronicles how overtly enmeshed in politics the PLA became during this period, serving as a direct tool of Mao and his inner clique.9</w:t>
      </w:r>
    </w:p>
    <w:p w14:paraId="092EBCE8" w14:textId="77777777" w:rsidR="005B2D79" w:rsidRPr="0050423C" w:rsidRDefault="005B2D79" w:rsidP="005B2D79">
      <w:pPr>
        <w:rPr>
          <w:sz w:val="16"/>
        </w:rPr>
      </w:pPr>
      <w:r w:rsidRPr="0050423C">
        <w:rPr>
          <w:sz w:val="16"/>
        </w:rPr>
        <w:t>Unable to effectively mobilize radicals and students, in early January 1967, Mao and the Central Cultural Revolutionary Group (CCRG) ordered troops to ‘support the masses of the revolutionary left.’ As the campaign developed and became ever more chaotic over the following months, the army was subsequently directed to restore order, ultimately granting PLA members sweeping latitude to use any means necessary to reaffirm peace.10 In a fluid political situation, PLA members were pitted against the populace, who asserted they were acting as directed by China’s leaders, forced to adjudicate between opposing interests, and autonomously resolve unrest all over the country with no rules of engagement, clear direction, or often even understanding of the context of a given problem as it varied dramatically throughout China depending on the parties involved, the interpretation of the ideological direction being followed, and the local agendas at play.</w:t>
      </w:r>
    </w:p>
    <w:p w14:paraId="6111D8F6" w14:textId="77777777" w:rsidR="005B2D79" w:rsidRPr="0050423C" w:rsidRDefault="005B2D79" w:rsidP="005B2D79">
      <w:pPr>
        <w:rPr>
          <w:sz w:val="16"/>
        </w:rPr>
      </w:pPr>
      <w:r w:rsidRPr="0050423C">
        <w:rPr>
          <w:sz w:val="16"/>
        </w:rPr>
        <w:t>For more than a decade, the PLA was the only institution in the PRC still functioning. The military was decisive in both policy-making and determining power struggles on many levels.11 While the details remain opaque, in 1970-1971, military commanders were reportedly divided, with some supporting Marshal Lin Biao, Vice-Premier, in a purported counter-revolutionary coup d’état. Throughout the period, other incidents of intra-party conflict drew the military into non-military matters and significantly eroded earlier periods of harmonious symbiosis. With the death of Mao in 1976 and the rehabilitation of Deng, specific actions were undertaken to modernize the military and professionalize it. While successful on many fronts, these transformations have also not been without complications and unanticipated consequences.</w:t>
      </w:r>
    </w:p>
    <w:p w14:paraId="04BD368E" w14:textId="77777777" w:rsidR="005B2D79" w:rsidRPr="0050423C" w:rsidRDefault="005B2D79" w:rsidP="005B2D79">
      <w:pPr>
        <w:rPr>
          <w:sz w:val="16"/>
        </w:rPr>
      </w:pPr>
      <w:r w:rsidRPr="0050423C">
        <w:rPr>
          <w:sz w:val="16"/>
        </w:rPr>
        <w:t>A New Focus on Modernization (1976-2012): Defining Trends</w:t>
      </w:r>
    </w:p>
    <w:p w14:paraId="69E28940" w14:textId="77777777" w:rsidR="005B2D79" w:rsidRPr="0050423C" w:rsidRDefault="005B2D79" w:rsidP="005B2D79">
      <w:pPr>
        <w:rPr>
          <w:sz w:val="16"/>
        </w:rPr>
      </w:pPr>
      <w:r w:rsidRPr="0050423C">
        <w:rPr>
          <w:sz w:val="16"/>
        </w:rPr>
        <w:lastRenderedPageBreak/>
        <w:t>Increased Professionalization</w:t>
      </w:r>
    </w:p>
    <w:p w14:paraId="32B847C6" w14:textId="77777777" w:rsidR="005B2D79" w:rsidRPr="0050423C" w:rsidRDefault="005B2D79" w:rsidP="005B2D79">
      <w:pPr>
        <w:rPr>
          <w:sz w:val="16"/>
        </w:rPr>
      </w:pPr>
      <w:r w:rsidRPr="0050423C">
        <w:rPr>
          <w:sz w:val="16"/>
        </w:rPr>
        <w:t>In the aftermath of the Cultural Revolution, the PLA has become a focal point for reform, improvement, and de-politicization. The armed forces were downsized from 4.5 million to 2.2 today. It is rapidly becoming a more modern force which is increasingly educated, better equipped, more regimented with retirements, selection and recruiting. Doctrinal adjustments are regularly made and announced in biannual Defence White Papers, moving the army along a continuum away from land based notions of “People’s War” to concepts like “Limited War under High Technology Conditions.”12 Highlights of this trajectory include: professional military education; specialization in key knowledge sectors like cyber security; a primacy placed on science and technology; improved training and augmented technical skills; the integration and operation of more sophisticated military kit; improvements to command and control; and a focus upon combined joint operations.13</w:t>
      </w:r>
    </w:p>
    <w:p w14:paraId="62A64381" w14:textId="77777777" w:rsidR="005B2D79" w:rsidRPr="0050423C" w:rsidRDefault="005B2D79" w:rsidP="005B2D79">
      <w:pPr>
        <w:rPr>
          <w:sz w:val="16"/>
        </w:rPr>
      </w:pPr>
      <w:r w:rsidRPr="0050423C">
        <w:rPr>
          <w:sz w:val="16"/>
        </w:rPr>
        <w:t>Since 1997, China’s military budget has increased at double digit rates, with much of these augmentations going to offset higher salaries, better housing, and improved facilities. In 2014, official defence spending was published as US$ 131.57 billion; the second largest in the world, and by some intelligence estimates, only half the actual number.14 Increased professionalism is, however, a two-edged sword. While on one level it removes the military from the daily entanglements of political life, it also promotes a greater sense of autonomy, corporateness, and a sense of responsibility to intervene if vital interests are threatened, coupled with the expertise to do, so should the occasion arise.15</w:t>
      </w:r>
    </w:p>
    <w:p w14:paraId="1F789E22" w14:textId="77777777" w:rsidR="005B2D79" w:rsidRPr="0050423C" w:rsidRDefault="005B2D79" w:rsidP="005B2D79">
      <w:pPr>
        <w:rPr>
          <w:sz w:val="16"/>
        </w:rPr>
      </w:pPr>
      <w:r w:rsidRPr="0050423C">
        <w:rPr>
          <w:sz w:val="16"/>
        </w:rPr>
        <w:t>A Reduced Emphasis upon Political Work or Ideological Study</w:t>
      </w:r>
    </w:p>
    <w:p w14:paraId="715731E6" w14:textId="77777777" w:rsidR="005B2D79" w:rsidRPr="0050423C" w:rsidRDefault="005B2D79" w:rsidP="005B2D79">
      <w:pPr>
        <w:rPr>
          <w:sz w:val="16"/>
        </w:rPr>
      </w:pPr>
      <w:r w:rsidRPr="0050423C">
        <w:rPr>
          <w:sz w:val="16"/>
        </w:rPr>
        <w:t>While exceptions to the rule exist (such as the immediate period following the 1989 Tiananmen Square Massacre), military professionalization has generally resulted in less emphasis on political work and political education (relative to the time spent on military duties). The eroding foundations of Communist ideology are particularly of high impact on the military, as this calls directly into question the forces’ raison d’être—the promotion of Communist ideals through revolution and unqualified support of the Party. While Marxist ideology can still be invoked as required justification when needed, it is not treated in the sacrosanct manner it once was and this significantly reduces the ‘connective tissue’ seamlessly joining the Party and the PLA.</w:t>
      </w:r>
    </w:p>
    <w:p w14:paraId="3922438F" w14:textId="77777777" w:rsidR="005B2D79" w:rsidRPr="0050423C" w:rsidRDefault="005B2D79" w:rsidP="005B2D79">
      <w:pPr>
        <w:rPr>
          <w:sz w:val="16"/>
        </w:rPr>
      </w:pPr>
      <w:r w:rsidRPr="0050423C">
        <w:rPr>
          <w:sz w:val="16"/>
        </w:rPr>
        <w:t>The Growing Bifurcation of Elites</w:t>
      </w:r>
    </w:p>
    <w:p w14:paraId="72869A4A" w14:textId="77777777" w:rsidR="005B2D79" w:rsidRPr="0050423C" w:rsidRDefault="005B2D79" w:rsidP="005B2D79">
      <w:pPr>
        <w:rPr>
          <w:sz w:val="16"/>
        </w:rPr>
      </w:pPr>
      <w:r w:rsidRPr="0050423C">
        <w:rPr>
          <w:sz w:val="16"/>
        </w:rPr>
        <w:t>China’s transition into a developed country with a relatively modern military force has demanded a move away from “dual role elites” to streams of distinct and separate senior officials who no longer share similar backgrounds, work experiences, or career paths. Promoted according to functional area expertise, few common bonds (including formal educational experience, common technical knowledge, shared management history, and common political connections) join military professionals, Party leaders, and senior civil servants, as was once the case with their revolutionary predecessors. The implications of this are important. Common frames of reference do not currently exist, and the potential for miscommunication is high. Civilian leaders do not regularly interact with their military counterparts, and a general ignorance of military tactics, training, and procedures continues, which is not systematized through effective briefing channels.16 In short, the growing bifurcation of elites impedes relationships built on trust as the distance between the military sphere and the political sphere lengthens. In particular, varying perspectives on national security issues are increasingly evident.</w:t>
      </w:r>
    </w:p>
    <w:p w14:paraId="30DA04D1" w14:textId="77777777" w:rsidR="005B2D79" w:rsidRPr="0050423C" w:rsidRDefault="005B2D79" w:rsidP="005B2D79">
      <w:pPr>
        <w:rPr>
          <w:sz w:val="16"/>
        </w:rPr>
      </w:pPr>
      <w:r w:rsidRPr="0050423C">
        <w:rPr>
          <w:sz w:val="16"/>
        </w:rPr>
        <w:t>Divided State-Party-Citizenry Loyalties</w:t>
      </w:r>
    </w:p>
    <w:p w14:paraId="36F78A30" w14:textId="77777777" w:rsidR="005B2D79" w:rsidRPr="0050423C" w:rsidRDefault="005B2D79" w:rsidP="005B2D79">
      <w:pPr>
        <w:rPr>
          <w:sz w:val="16"/>
        </w:rPr>
      </w:pPr>
      <w:r w:rsidRPr="0050423C">
        <w:rPr>
          <w:sz w:val="16"/>
        </w:rPr>
        <w:t>In China, theoretically, the Communist Party, state apparatus, and military are all distinct entities with formal authorities, accountabilities, and responsibilities. In practice, the Party dominates all according to varying degrees through its membership, appointment routines, and sanctions. This too, however, is evolving. As China modernizes, power is becoming more decentralized, and the legitimacy of the Party (or lack thereof) is linked almost solely to the country’s economic performance. In fundamental respects, China’s legislature (or National People’s Congress) and its Standing Committee are now more appropriately serving an oversight function of the military. Directly linked to this is the NPC’s role in approving the military’s annual budget allocation. Once a ‘rubber-stamp’ process, this is less and less the case.</w:t>
      </w:r>
    </w:p>
    <w:p w14:paraId="517D191F" w14:textId="77777777" w:rsidR="005B2D79" w:rsidRPr="0050423C" w:rsidRDefault="005B2D79" w:rsidP="005B2D79">
      <w:pPr>
        <w:rPr>
          <w:sz w:val="16"/>
        </w:rPr>
      </w:pPr>
      <w:r w:rsidRPr="0050423C">
        <w:rPr>
          <w:sz w:val="16"/>
        </w:rPr>
        <w:t>The emergence of a stronger state structure with ties to the military is fostering a duality of legally and administratively distinct centres (one state, one party) with which the PLA must successfully interact, each often sharing overlaps in membership, but at times competing and conflicting agendas.17 In short, where the Party provides guidance and direction, the state administers and implements policy on a day-to-day basis. The constitutional ambiguity of the military’s allegiance to the Party and the state potentially fosters conflictual loyalties, and challenges the asserted shorthand understanding that the Party and PLA are indivisible and the same. Moreover, the Army’s de facto loyalty to China’s citizenry is historically founded (hence the name “the People’s Liberation Army”), and when tested on 4 June 1989 [Tiananmen Square uprising in Beijing], manifested itself in command and control issues (troops in some cases would not fire of protestors). Long-standing damage to a relationship previously viewed by both sides as inviolable continues to this day, and many assert that even if ordered, such violent suppression would not happen again in light of this precedent and the fallout from it.18</w:t>
      </w:r>
    </w:p>
    <w:p w14:paraId="47399141" w14:textId="77777777" w:rsidR="005B2D79" w:rsidRPr="0050423C" w:rsidRDefault="005B2D79" w:rsidP="005B2D79">
      <w:pPr>
        <w:rPr>
          <w:sz w:val="16"/>
        </w:rPr>
      </w:pPr>
      <w:r w:rsidRPr="0050423C">
        <w:rPr>
          <w:sz w:val="16"/>
        </w:rPr>
        <w:t>Internal Factionalism within the PLA</w:t>
      </w:r>
    </w:p>
    <w:p w14:paraId="06864009" w14:textId="77777777" w:rsidR="005B2D79" w:rsidRPr="0050423C" w:rsidRDefault="005B2D79" w:rsidP="005B2D79">
      <w:pPr>
        <w:rPr>
          <w:sz w:val="16"/>
        </w:rPr>
      </w:pPr>
      <w:r w:rsidRPr="0050423C">
        <w:rPr>
          <w:sz w:val="16"/>
        </w:rPr>
        <w:t xml:space="preserve">Paralleling divided loyalties between Chinese Party, military and government bodies, one must also recognize that within each, factions exist, based upon generational, personal, professional, geographic, or institutional allegiances.19 These minor fault lines are most pronounced during crises, and they continue independent of professionalization.20 As was demonstrated by the civil-military dynamics of the Chinese government’s suppression of student demonstrators, 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 A consequence of factionalism within the PLA is that the Party’s </w:t>
      </w:r>
      <w:r w:rsidRPr="0050423C">
        <w:rPr>
          <w:sz w:val="16"/>
        </w:rPr>
        <w:lastRenderedPageBreak/>
        <w:t>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the military’s influence, on the whole, is increasing, and the Party’s control decreasing.</w:t>
      </w:r>
    </w:p>
    <w:p w14:paraId="67534F71" w14:textId="77777777" w:rsidR="005B2D79" w:rsidRPr="0050423C" w:rsidRDefault="005B2D79" w:rsidP="005B2D79">
      <w:pPr>
        <w:rPr>
          <w:sz w:val="16"/>
        </w:rPr>
      </w:pPr>
      <w:r w:rsidRPr="008A2E19">
        <w:rPr>
          <w:rStyle w:val="StyleUnderline"/>
        </w:rPr>
        <w:t>On one level, the Party clearly controls the military as the Central Military Commission</w:t>
      </w:r>
      <w:r w:rsidRPr="0050423C">
        <w:rPr>
          <w:sz w:val="16"/>
        </w:rPr>
        <w:t xml:space="preserve"> or CMC (the highest military oversight body in the PRC) </w:t>
      </w:r>
      <w:r w:rsidRPr="008A2E19">
        <w:rPr>
          <w:rStyle w:val="StyleUnderline"/>
        </w:rPr>
        <w:t>is chaired by a civilian</w:t>
      </w:r>
      <w:r w:rsidRPr="0050423C">
        <w:rPr>
          <w:sz w:val="16"/>
        </w:rPr>
        <w:t xml:space="preserve">, President </w:t>
      </w:r>
      <w:r w:rsidRPr="008A2E19">
        <w:rPr>
          <w:rStyle w:val="StyleUnderline"/>
        </w:rPr>
        <w:t>Xi</w:t>
      </w:r>
      <w:r w:rsidRPr="0050423C">
        <w:rPr>
          <w:sz w:val="16"/>
        </w:rPr>
        <w:t xml:space="preserve"> Jinping. Moreover, </w:t>
      </w:r>
      <w:r w:rsidRPr="008A2E19">
        <w:rPr>
          <w:rStyle w:val="StyleUnderline"/>
        </w:rPr>
        <w:t>the PLAs representation on formal political decision making bodies</w:t>
      </w:r>
      <w:r w:rsidRPr="0050423C">
        <w:rPr>
          <w:sz w:val="16"/>
        </w:rPr>
        <w:t xml:space="preserve"> (such as the Politburo Standing Committee, the Politburo, the Central Committee, and the NPC) </w:t>
      </w:r>
      <w:r w:rsidRPr="008A2E19">
        <w:rPr>
          <w:rStyle w:val="StyleUnderline"/>
        </w:rPr>
        <w:t>has decreased over the years, but this does not necessary equate to a reduced level of influence</w:t>
      </w:r>
      <w:r w:rsidRPr="0050423C">
        <w:rPr>
          <w:sz w:val="16"/>
        </w:rPr>
        <w:t xml:space="preserve">. For example, the two Vice-Chairman of the CMC are now military generals, as are the remaining other eight members. </w:t>
      </w:r>
      <w:r w:rsidRPr="008A2E19">
        <w:rPr>
          <w:rStyle w:val="StyleUnderline"/>
        </w:rPr>
        <w:t>Irrespective of institutional membership, military leaders retain considerable say</w:t>
      </w:r>
      <w:r w:rsidRPr="0050423C">
        <w:rPr>
          <w:sz w:val="16"/>
        </w:rPr>
        <w:t>. Personal interactions and informal meetings with senior party elites provide venues to sway decisions. They do, also, hold important places on leading small groups dedicated to issues like Taiwan and other security questions, such as the South China Seas.21</w:t>
      </w:r>
    </w:p>
    <w:p w14:paraId="021B8868" w14:textId="77777777" w:rsidR="005B2D79" w:rsidRPr="00A71736" w:rsidRDefault="005B2D79" w:rsidP="005B2D79">
      <w:pPr>
        <w:rPr>
          <w:sz w:val="16"/>
        </w:rPr>
      </w:pPr>
      <w:r w:rsidRPr="0050423C">
        <w:rPr>
          <w:sz w:val="16"/>
        </w:rPr>
        <w:t xml:space="preserve">In a similar vein, other methods of Party influence, as exercised through political commissars, party committees, and discipline inspection commissions are no longer empowered to enforce the ideological dictates of a paramount leader. In the face of diffuse reporting chains, competing allegiances, </w:t>
      </w:r>
      <w:r w:rsidRPr="00A71736">
        <w:rPr>
          <w:sz w:val="16"/>
        </w:rPr>
        <w:t>and often effective socialization by the military units they are supposed to be watching over, most do not provide the Party guardian and guidance function once so pervasive.</w:t>
      </w:r>
    </w:p>
    <w:p w14:paraId="754CB5E6" w14:textId="77777777" w:rsidR="005B2D79" w:rsidRPr="00A71736" w:rsidRDefault="005B2D79" w:rsidP="005B2D79">
      <w:pPr>
        <w:rPr>
          <w:sz w:val="16"/>
        </w:rPr>
      </w:pPr>
      <w:r w:rsidRPr="00A71736">
        <w:rPr>
          <w:sz w:val="16"/>
        </w:rPr>
        <w:t xml:space="preserve">While perhaps overstated, Paltiel’s observation that “…China’s energies over the past century and half have given the military a prominent and even dominant role in the state, preempting civilian control and inhibiting the exercise of constitutional authority” is likely now truer than ever before in history.22 </w:t>
      </w:r>
      <w:r w:rsidRPr="00A71736">
        <w:rPr>
          <w:rStyle w:val="StyleUnderline"/>
        </w:rPr>
        <w:t>While</w:t>
      </w:r>
      <w:r w:rsidRPr="00A71736">
        <w:rPr>
          <w:sz w:val="16"/>
        </w:rPr>
        <w:t xml:space="preserve"> still </w:t>
      </w:r>
      <w:r w:rsidRPr="00A71736">
        <w:rPr>
          <w:rStyle w:val="StyleUnderline"/>
        </w:rPr>
        <w:t xml:space="preserve">loyal to the party as an institution, the PLA is </w:t>
      </w:r>
      <w:r w:rsidRPr="00A71736">
        <w:rPr>
          <w:rStyle w:val="Emphasis"/>
        </w:rPr>
        <w:t>not unconditionally subservient</w:t>
      </w:r>
      <w:r w:rsidRPr="00A71736">
        <w:rPr>
          <w:rStyle w:val="StyleUnderline"/>
        </w:rPr>
        <w:t xml:space="preserve"> to a particular leader and retains the resources to enter the political arena if</w:t>
      </w:r>
      <w:r w:rsidRPr="00A71736">
        <w:rPr>
          <w:sz w:val="16"/>
        </w:rPr>
        <w:t xml:space="preserve"> (at the highest levels) </w:t>
      </w:r>
      <w:r w:rsidRPr="00A71736">
        <w:rPr>
          <w:rStyle w:val="StyleUnderline"/>
        </w:rPr>
        <w:t>a decision is made to do so</w:t>
      </w:r>
      <w:r w:rsidRPr="00A71736">
        <w:rPr>
          <w:sz w:val="16"/>
        </w:rPr>
        <w:t>.</w:t>
      </w:r>
    </w:p>
    <w:p w14:paraId="1AEB3AA3" w14:textId="77777777" w:rsidR="005B2D79" w:rsidRPr="00A71736" w:rsidRDefault="005B2D79" w:rsidP="005B2D79">
      <w:pPr>
        <w:rPr>
          <w:sz w:val="16"/>
        </w:rPr>
      </w:pPr>
      <w:r w:rsidRPr="00A71736">
        <w:rPr>
          <w:sz w:val="16"/>
        </w:rPr>
        <w:t>Assessing the Implications of the Civilian-Military Trend Lines in China</w:t>
      </w:r>
    </w:p>
    <w:p w14:paraId="4D352FFE" w14:textId="77777777" w:rsidR="005B2D79" w:rsidRPr="00A71736" w:rsidRDefault="005B2D79" w:rsidP="005B2D79">
      <w:pPr>
        <w:rPr>
          <w:sz w:val="16"/>
        </w:rPr>
      </w:pPr>
      <w:r w:rsidRPr="00A71736">
        <w:rPr>
          <w:sz w:val="16"/>
        </w:rPr>
        <w:t xml:space="preserve">The civilian-military trend lines evident in China since the end of the Cultural Revolution affirm that the symbiotic nature of the Party-PLA relationship has morphed in important respects since the late1960s. The promotion of professionalism, a reduced role for ideological indoctrination, an increasing bifurcation of civil-military elites, and growing state powers (complete with divided loyalties and continued factionalism) has complicated the political landscape informing how the CCP interacts with the PLA. </w:t>
      </w:r>
      <w:r w:rsidRPr="00A71736">
        <w:rPr>
          <w:rStyle w:val="StyleUnderline"/>
        </w:rPr>
        <w:t>If</w:t>
      </w:r>
      <w:r w:rsidRPr="00A71736">
        <w:rPr>
          <w:sz w:val="16"/>
        </w:rPr>
        <w:t xml:space="preserve">, as postulated, </w:t>
      </w:r>
      <w:r w:rsidRPr="00A71736">
        <w:rPr>
          <w:rStyle w:val="StyleUnderline"/>
        </w:rPr>
        <w:t>we have moved from a fused, ‘dual role elite’ model to one of ‘conditional compliance’ in which the military actually holds a preponderance of the power capabilities and where its interests are satisfied through concessions, bargaining, and pay-offs, empirical evidence should reflect this</w:t>
      </w:r>
      <w:r w:rsidRPr="00A71736">
        <w:rPr>
          <w:sz w:val="16"/>
        </w:rPr>
        <w:t xml:space="preserve">. A </w:t>
      </w:r>
      <w:r w:rsidRPr="00A71736">
        <w:rPr>
          <w:rStyle w:val="StyleUnderline"/>
        </w:rPr>
        <w:t>review of China’s three major leadership changes since the transition from the revolutionary ‘Old Guard’ to the modern technocrats confirms this</w:t>
      </w:r>
      <w:r w:rsidRPr="00A71736">
        <w:rPr>
          <w:sz w:val="16"/>
        </w:rPr>
        <w:t>.</w:t>
      </w:r>
    </w:p>
    <w:p w14:paraId="0C7F06A2" w14:textId="77777777" w:rsidR="005B2D79" w:rsidRPr="00A71736" w:rsidRDefault="005B2D79" w:rsidP="005B2D79">
      <w:pPr>
        <w:rPr>
          <w:sz w:val="16"/>
        </w:rPr>
      </w:pPr>
      <w:r w:rsidRPr="00A71736">
        <w:rPr>
          <w:sz w:val="16"/>
        </w:rPr>
        <w:t>Jiang Zemin (1989-2004)</w:t>
      </w:r>
    </w:p>
    <w:p w14:paraId="002E22C9" w14:textId="77777777" w:rsidR="005B2D79" w:rsidRPr="00A71736" w:rsidRDefault="005B2D79" w:rsidP="005B2D79">
      <w:pPr>
        <w:rPr>
          <w:sz w:val="16"/>
        </w:rPr>
      </w:pPr>
      <w:r w:rsidRPr="00A71736">
        <w:rPr>
          <w:sz w:val="16"/>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04F939C3" w14:textId="77777777" w:rsidR="005B2D79" w:rsidRPr="00A71736" w:rsidRDefault="005B2D79" w:rsidP="005B2D79">
      <w:pPr>
        <w:rPr>
          <w:sz w:val="16"/>
        </w:rPr>
      </w:pPr>
      <w:r w:rsidRPr="00A71736">
        <w:rPr>
          <w:sz w:val="16"/>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8299EEB" w14:textId="77777777" w:rsidR="005B2D79" w:rsidRPr="00A71736" w:rsidRDefault="005B2D79" w:rsidP="005B2D79">
      <w:pPr>
        <w:rPr>
          <w:sz w:val="16"/>
        </w:rPr>
      </w:pPr>
      <w:r w:rsidRPr="00A71736">
        <w:rPr>
          <w:sz w:val="16"/>
        </w:rPr>
        <w:t>Hu Jintao (2002-2012)</w:t>
      </w:r>
    </w:p>
    <w:p w14:paraId="1FC2849C" w14:textId="77777777" w:rsidR="005B2D79" w:rsidRPr="00A71736" w:rsidRDefault="005B2D79" w:rsidP="005B2D79">
      <w:pPr>
        <w:rPr>
          <w:sz w:val="16"/>
        </w:rPr>
      </w:pPr>
      <w:r w:rsidRPr="00A71736">
        <w:rPr>
          <w:sz w:val="16"/>
        </w:rPr>
        <w:t xml:space="preserve">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w:t>
      </w:r>
      <w:r w:rsidRPr="00A71736">
        <w:rPr>
          <w:sz w:val="16"/>
        </w:rPr>
        <w:lastRenderedPageBreak/>
        <w:t>the same kind of influence in, nor engender the same kind of deference from, China’s military, but equally proved capable of fostering a pragmatic relationship with the army which ensured its interests, and in so doing, legitimized his leadership position.</w:t>
      </w:r>
    </w:p>
    <w:p w14:paraId="04662333" w14:textId="77777777" w:rsidR="005B2D79" w:rsidRPr="00A71736" w:rsidRDefault="005B2D79" w:rsidP="005B2D79">
      <w:pPr>
        <w:rPr>
          <w:sz w:val="16"/>
        </w:rPr>
      </w:pPr>
      <w:r w:rsidRPr="00A71736">
        <w:rPr>
          <w:sz w:val="16"/>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5D611CCA" w14:textId="77777777" w:rsidR="005B2D79" w:rsidRPr="0050423C" w:rsidRDefault="005B2D79" w:rsidP="005B2D79">
      <w:pPr>
        <w:rPr>
          <w:sz w:val="16"/>
        </w:rPr>
      </w:pPr>
      <w:r w:rsidRPr="00A71736">
        <w:rPr>
          <w:sz w:val="16"/>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w:t>
      </w:r>
      <w:r w:rsidRPr="0050423C">
        <w:rPr>
          <w:sz w:val="16"/>
        </w:rPr>
        <w:t xml:space="preserve">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19A533D" w14:textId="77777777" w:rsidR="005B2D79" w:rsidRPr="0050423C" w:rsidRDefault="005B2D79" w:rsidP="005B2D79">
      <w:pPr>
        <w:rPr>
          <w:sz w:val="16"/>
        </w:rPr>
      </w:pPr>
      <w:r w:rsidRPr="0050423C">
        <w:rPr>
          <w:sz w:val="16"/>
        </w:rPr>
        <w:t>Xi Jinping (2012-Present)</w:t>
      </w:r>
    </w:p>
    <w:p w14:paraId="48782D8A" w14:textId="77777777" w:rsidR="005B2D79" w:rsidRPr="0050423C" w:rsidRDefault="005B2D79" w:rsidP="005B2D79">
      <w:pPr>
        <w:rPr>
          <w:sz w:val="16"/>
        </w:rPr>
      </w:pPr>
      <w:r w:rsidRPr="0050423C">
        <w:rPr>
          <w:sz w:val="16"/>
        </w:rPr>
        <w:t>Xi Jinping’s rise to power in 2012, while replicating the ‘horse-trading’ of Jiang and Hu, marks a fundamental departure in leadership style. Often described as a transformative leader, Xi is openly critical of his predecessors and rails against earlier periods where reform stalled and corruption grew.27 An advocate of ‘top-level design,’ incrementalism is being supplanted by a massive attempt to centralize all aspects of the CCP’s power, which includes a major restructuring of the economy, government, administration, and military.</w:t>
      </w:r>
    </w:p>
    <w:p w14:paraId="4577F401" w14:textId="77777777" w:rsidR="005B2D79" w:rsidRPr="0050423C" w:rsidRDefault="005B2D79" w:rsidP="005B2D79">
      <w:pPr>
        <w:rPr>
          <w:sz w:val="16"/>
        </w:rPr>
      </w:pPr>
      <w:r w:rsidRPr="0050423C">
        <w:rPr>
          <w:sz w:val="16"/>
        </w:rPr>
        <w:t xml:space="preserve">Nicknamed “the gun and the knife” as a slight for his attempts to simultaneously control the army, police, spies, and the ‘graft busters,’ </w:t>
      </w:r>
      <w:r w:rsidRPr="008A2E19">
        <w:rPr>
          <w:rStyle w:val="StyleUnderline"/>
        </w:rPr>
        <w:t>Xi’s power appears uncontested at present. Nevertheless, he is also viewed as ‘pushing the envelope too far’ and endangering the equilibrium which has been established between the Party and PLA</w:t>
      </w:r>
      <w:r w:rsidRPr="0050423C">
        <w:rPr>
          <w:sz w:val="16"/>
        </w:rPr>
        <w:t xml:space="preserve"> over the past 25 years. For example, only two years into his mandate, he fostered a Cult of Personality, “the Spirit of Xi Jinping” which was officially elevated to the same standing as that of Mao and Deng, by comparison, foundational figures in Chinese history. His open attacks of political ‘enemies’ (most notably Zhou Yongkang, a Politburo Standing Committee member and former security czar) breeds fear among almost every senior official, all of whom are vulnerable on some point. Equally true, an unprecedented anti-corruption campaign is inciting comrades to turn on comrades, not unlike a massive game of prisoner’s dilemma.</w:t>
      </w:r>
    </w:p>
    <w:p w14:paraId="25D8A148" w14:textId="77777777" w:rsidR="005B2D79" w:rsidRPr="0050423C" w:rsidRDefault="005B2D79" w:rsidP="005B2D79">
      <w:pPr>
        <w:rPr>
          <w:sz w:val="16"/>
        </w:rPr>
      </w:pPr>
      <w:r w:rsidRPr="0050423C">
        <w:rPr>
          <w:sz w:val="16"/>
        </w:rPr>
        <w:t>Nowhere is the pressure for reform greater than in the PLA. Xi advocates administering the army with strictness and austerity, promoting frugality and obedience.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Select military regions (those opposite Taiwan and adjacent to the South China Seas) and commanders from those regions are witnessing favoritism and promotion at the expense of others. Moreover, a new “CMC Chairmanship Responsibility System” has been instituted, which directly calls into question the support of some of Xi’s senior-most generals.</w:t>
      </w:r>
    </w:p>
    <w:p w14:paraId="02B0159C" w14:textId="77777777" w:rsidR="005B2D79" w:rsidRPr="0050423C" w:rsidRDefault="005B2D79" w:rsidP="005B2D79">
      <w:pPr>
        <w:rPr>
          <w:sz w:val="16"/>
        </w:rPr>
      </w:pPr>
      <w:r w:rsidRPr="0050423C">
        <w:rPr>
          <w:sz w:val="16"/>
        </w:rPr>
        <w:t xml:space="preserve">A ‘hardliner’ by nature, </w:t>
      </w:r>
      <w:r w:rsidRPr="00BE4AC5">
        <w:rPr>
          <w:rStyle w:val="StyleUnderline"/>
          <w:highlight w:val="green"/>
        </w:rPr>
        <w:t>Xi</w:t>
      </w:r>
      <w:r w:rsidRPr="0050423C">
        <w:rPr>
          <w:rStyle w:val="StyleUnderline"/>
        </w:rPr>
        <w:t xml:space="preserve"> recognizes</w:t>
      </w:r>
      <w:r w:rsidRPr="0050423C">
        <w:rPr>
          <w:sz w:val="16"/>
        </w:rPr>
        <w:t xml:space="preserve"> that </w:t>
      </w:r>
      <w:r w:rsidRPr="0050423C">
        <w:rPr>
          <w:rStyle w:val="StyleUnderline"/>
        </w:rPr>
        <w:t xml:space="preserve">he </w:t>
      </w:r>
      <w:r w:rsidRPr="00BE4AC5">
        <w:rPr>
          <w:rStyle w:val="StyleUnderline"/>
          <w:highlight w:val="green"/>
        </w:rPr>
        <w:t xml:space="preserve">must </w:t>
      </w:r>
      <w:r w:rsidRPr="00BE4AC5">
        <w:rPr>
          <w:rStyle w:val="Emphasis"/>
          <w:highlight w:val="green"/>
        </w:rPr>
        <w:t>earn</w:t>
      </w:r>
      <w:r w:rsidRPr="0050423C">
        <w:rPr>
          <w:rStyle w:val="StyleUnderline"/>
        </w:rPr>
        <w:t xml:space="preserve"> the </w:t>
      </w:r>
      <w:r w:rsidRPr="00BE4AC5">
        <w:rPr>
          <w:rStyle w:val="StyleUnderline"/>
          <w:highlight w:val="green"/>
        </w:rPr>
        <w:t>support of the PLA</w:t>
      </w:r>
      <w:r w:rsidRPr="0050423C">
        <w:rPr>
          <w:sz w:val="16"/>
        </w:rPr>
        <w:t xml:space="preserve">. New military priorities he supports include: accelerating modernization; Joint Command and C4ISR; training; talent management, as well as equipment and force modernization. That said, </w:t>
      </w:r>
      <w:r w:rsidRPr="00A71736">
        <w:rPr>
          <w:rStyle w:val="StyleUnderline"/>
        </w:rPr>
        <w:t xml:space="preserve">his goal of </w:t>
      </w:r>
      <w:r w:rsidRPr="00A71736">
        <w:rPr>
          <w:rStyle w:val="Emphasis"/>
        </w:rPr>
        <w:t xml:space="preserve">achieving the </w:t>
      </w:r>
      <w:r w:rsidRPr="00BE4AC5">
        <w:rPr>
          <w:rStyle w:val="Emphasis"/>
          <w:highlight w:val="green"/>
        </w:rPr>
        <w:t>Chinese dream</w:t>
      </w:r>
      <w:r w:rsidRPr="0050423C">
        <w:rPr>
          <w:rStyle w:val="StyleUnderline"/>
        </w:rPr>
        <w:t xml:space="preserve"> of building a “wealthy, powerful, democratic, civilized, and harmonious socialist modernized </w:t>
      </w:r>
      <w:r w:rsidRPr="00A71736">
        <w:rPr>
          <w:rStyle w:val="StyleUnderline"/>
        </w:rPr>
        <w:t xml:space="preserve">nation” </w:t>
      </w:r>
      <w:r w:rsidRPr="00A71736">
        <w:rPr>
          <w:rStyle w:val="Emphasis"/>
        </w:rPr>
        <w:t>by 2021</w:t>
      </w:r>
      <w:r w:rsidRPr="00A71736">
        <w:rPr>
          <w:rStyle w:val="StyleUnderline"/>
        </w:rPr>
        <w:t>, the 100th</w:t>
      </w:r>
      <w:r w:rsidRPr="0050423C">
        <w:rPr>
          <w:rStyle w:val="StyleUnderline"/>
        </w:rPr>
        <w:t xml:space="preserve"> anniversary of the founding of the CCP, is </w:t>
      </w:r>
      <w:r w:rsidRPr="0050423C">
        <w:rPr>
          <w:rStyle w:val="Emphasis"/>
        </w:rPr>
        <w:t>exceptionally ambitious</w:t>
      </w:r>
      <w:r w:rsidRPr="0050423C">
        <w:rPr>
          <w:rStyle w:val="StyleUnderline"/>
        </w:rPr>
        <w:t xml:space="preserve">. It </w:t>
      </w:r>
      <w:r w:rsidRPr="00BE4AC5">
        <w:rPr>
          <w:rStyle w:val="StyleUnderline"/>
          <w:highlight w:val="green"/>
        </w:rPr>
        <w:t>will require</w:t>
      </w:r>
      <w:r w:rsidRPr="0050423C">
        <w:rPr>
          <w:rStyle w:val="StyleUnderline"/>
        </w:rPr>
        <w:t xml:space="preserve"> endless </w:t>
      </w:r>
      <w:r w:rsidRPr="00BE4AC5">
        <w:rPr>
          <w:rStyle w:val="StyleUnderline"/>
          <w:highlight w:val="green"/>
        </w:rPr>
        <w:t xml:space="preserve">commitments to </w:t>
      </w:r>
      <w:r w:rsidRPr="00BE4AC5">
        <w:rPr>
          <w:rStyle w:val="Emphasis"/>
          <w:highlight w:val="green"/>
        </w:rPr>
        <w:t>competing interests</w:t>
      </w:r>
      <w:r w:rsidRPr="0050423C">
        <w:rPr>
          <w:rStyle w:val="StyleUnderline"/>
        </w:rPr>
        <w:t xml:space="preserve"> in a period of economic stagnation and global economic downturn. </w:t>
      </w:r>
      <w:r w:rsidRPr="00BE4AC5">
        <w:rPr>
          <w:rStyle w:val="StyleUnderline"/>
          <w:highlight w:val="green"/>
        </w:rPr>
        <w:t>Should the PLA</w:t>
      </w:r>
      <w:r w:rsidRPr="0050423C">
        <w:rPr>
          <w:rStyle w:val="StyleUnderline"/>
        </w:rPr>
        <w:t xml:space="preserve"> come to </w:t>
      </w:r>
      <w:r w:rsidRPr="00BE4AC5">
        <w:rPr>
          <w:rStyle w:val="StyleUnderline"/>
          <w:highlight w:val="green"/>
        </w:rPr>
        <w:t xml:space="preserve">believe </w:t>
      </w:r>
      <w:r w:rsidRPr="00BE4AC5">
        <w:rPr>
          <w:rStyle w:val="Emphasis"/>
          <w:highlight w:val="green"/>
        </w:rPr>
        <w:t>they are not first in line</w:t>
      </w:r>
      <w:r w:rsidRPr="0050423C">
        <w:rPr>
          <w:sz w:val="16"/>
        </w:rPr>
        <w:t xml:space="preserve"> for government largess, </w:t>
      </w:r>
      <w:r w:rsidRPr="00BE4AC5">
        <w:rPr>
          <w:rStyle w:val="StyleUnderline"/>
          <w:highlight w:val="green"/>
        </w:rPr>
        <w:t>support for Xi could erode</w:t>
      </w:r>
      <w:r w:rsidRPr="0050423C">
        <w:rPr>
          <w:rStyle w:val="StyleUnderline"/>
        </w:rPr>
        <w:t xml:space="preserve"> very </w:t>
      </w:r>
      <w:r w:rsidRPr="00BE4AC5">
        <w:rPr>
          <w:rStyle w:val="StyleUnderline"/>
          <w:highlight w:val="green"/>
        </w:rPr>
        <w:t>quickly</w:t>
      </w:r>
      <w:r w:rsidRPr="0050423C">
        <w:rPr>
          <w:sz w:val="16"/>
        </w:rPr>
        <w:t>.29</w:t>
      </w:r>
    </w:p>
    <w:p w14:paraId="3839BBF8" w14:textId="77777777" w:rsidR="005B2D79" w:rsidRPr="00DF77E8" w:rsidRDefault="005B2D79" w:rsidP="005B2D79">
      <w:pPr>
        <w:rPr>
          <w:sz w:val="16"/>
        </w:rPr>
      </w:pPr>
      <w:r w:rsidRPr="00DF77E8">
        <w:rPr>
          <w:sz w:val="16"/>
        </w:rPr>
        <w:t>Conclusion and Outlook</w:t>
      </w:r>
    </w:p>
    <w:p w14:paraId="19ECD8B6" w14:textId="77777777" w:rsidR="005B2D79" w:rsidRPr="00DF77E8" w:rsidRDefault="005B2D79" w:rsidP="005B2D79">
      <w:pPr>
        <w:rPr>
          <w:sz w:val="16"/>
        </w:rPr>
      </w:pPr>
      <w:r w:rsidRPr="0050423C">
        <w:rPr>
          <w:rStyle w:val="StyleUnderline"/>
        </w:rPr>
        <w:t xml:space="preserve">Projections of </w:t>
      </w:r>
      <w:r w:rsidRPr="00BE4AC5">
        <w:rPr>
          <w:rStyle w:val="StyleUnderline"/>
          <w:highlight w:val="green"/>
        </w:rPr>
        <w:t>China’s</w:t>
      </w:r>
      <w:r w:rsidRPr="00DF77E8">
        <w:rPr>
          <w:sz w:val="16"/>
        </w:rPr>
        <w:t xml:space="preserve"> purported </w:t>
      </w:r>
      <w:r w:rsidRPr="00BE4AC5">
        <w:rPr>
          <w:rStyle w:val="StyleUnderline"/>
          <w:highlight w:val="green"/>
        </w:rPr>
        <w:t>rise</w:t>
      </w:r>
      <w:r w:rsidRPr="0050423C">
        <w:rPr>
          <w:rStyle w:val="StyleUnderline"/>
        </w:rPr>
        <w:t xml:space="preserve"> to global Superpower status, </w:t>
      </w:r>
      <w:r w:rsidRPr="00BE4AC5">
        <w:rPr>
          <w:rStyle w:val="StyleUnderline"/>
          <w:highlight w:val="green"/>
        </w:rPr>
        <w:t>or</w:t>
      </w:r>
      <w:r w:rsidRPr="0050423C">
        <w:rPr>
          <w:rStyle w:val="StyleUnderline"/>
        </w:rPr>
        <w:t xml:space="preserve"> its possible </w:t>
      </w:r>
      <w:r w:rsidRPr="00BE4AC5">
        <w:rPr>
          <w:rStyle w:val="Emphasis"/>
          <w:highlight w:val="green"/>
        </w:rPr>
        <w:t>implosion</w:t>
      </w:r>
      <w:r w:rsidRPr="0050423C">
        <w:rPr>
          <w:rStyle w:val="Emphasis"/>
        </w:rPr>
        <w:t xml:space="preserve"> due to political infighting</w:t>
      </w:r>
      <w:r w:rsidRPr="00DF77E8">
        <w:rPr>
          <w:sz w:val="16"/>
        </w:rPr>
        <w:t xml:space="preserve">, an economic downturn, or large-scale civil unrest resulting from any number of possible reasons (ranging from the rural-urban divide or massive health issues) </w:t>
      </w:r>
      <w:r w:rsidRPr="0050423C">
        <w:rPr>
          <w:rStyle w:val="StyleUnderline"/>
        </w:rPr>
        <w:t>makes for rich debate</w:t>
      </w:r>
      <w:r w:rsidRPr="00DF77E8">
        <w:rPr>
          <w:sz w:val="16"/>
        </w:rPr>
        <w:t xml:space="preserve">. What is certain is that </w:t>
      </w:r>
      <w:r w:rsidRPr="0050423C">
        <w:rPr>
          <w:rStyle w:val="StyleUnderline"/>
        </w:rPr>
        <w:t xml:space="preserve">regardless of outcome, China’s </w:t>
      </w:r>
      <w:r w:rsidRPr="00BE4AC5">
        <w:rPr>
          <w:rStyle w:val="Emphasis"/>
          <w:highlight w:val="green"/>
        </w:rPr>
        <w:t>civil-military relations will be a determining factor</w:t>
      </w:r>
      <w:r w:rsidRPr="0050423C">
        <w:rPr>
          <w:rStyle w:val="StyleUnderline"/>
        </w:rPr>
        <w:t xml:space="preserve"> in how events unfold</w:t>
      </w:r>
      <w:r w:rsidRPr="00DF77E8">
        <w:rPr>
          <w:sz w:val="16"/>
        </w:rPr>
        <w:t>. This subject matter is profoundly understudied by Western scholars, particularly since the relationship between the Party and the PLA has been witnessing a fundamental transformation since the late-1960s.</w:t>
      </w:r>
    </w:p>
    <w:p w14:paraId="2E4290C4" w14:textId="77777777" w:rsidR="005B2D79" w:rsidRPr="00DF77E8" w:rsidRDefault="005B2D79" w:rsidP="005B2D79">
      <w:pPr>
        <w:rPr>
          <w:sz w:val="16"/>
        </w:rPr>
      </w:pPr>
      <w:r w:rsidRPr="0050423C">
        <w:rPr>
          <w:rStyle w:val="StyleUnderline"/>
        </w:rPr>
        <w:lastRenderedPageBreak/>
        <w:t>Civilian-military relations</w:t>
      </w:r>
      <w:r w:rsidRPr="00DF77E8">
        <w:rPr>
          <w:sz w:val="16"/>
        </w:rPr>
        <w:t xml:space="preserve"> in the PRC </w:t>
      </w:r>
      <w:r w:rsidRPr="0050423C">
        <w:rPr>
          <w:rStyle w:val="StyleUnderline"/>
        </w:rPr>
        <w:t>have morphed</w:t>
      </w:r>
      <w:r w:rsidRPr="00DF77E8">
        <w:rPr>
          <w:sz w:val="16"/>
        </w:rPr>
        <w:t xml:space="preserve"> from a symbiotic nature during the revolutionary period (1921-1949), to a political nature after the founding of China in 1949, </w:t>
      </w:r>
      <w:r w:rsidRPr="0050423C">
        <w:rPr>
          <w:rStyle w:val="StyleUnderline"/>
        </w:rPr>
        <w:t>to a situation best described as ‘conditional compliance’</w:t>
      </w:r>
      <w:r w:rsidRPr="00DF77E8">
        <w:rPr>
          <w:sz w:val="16"/>
        </w:rPr>
        <w:t xml:space="preserve"> in the modernization era (1976-2014), where </w:t>
      </w:r>
      <w:r w:rsidRPr="0050423C">
        <w:rPr>
          <w:rStyle w:val="StyleUnderline"/>
        </w:rPr>
        <w:t>PLA support was secured through</w:t>
      </w:r>
      <w:r w:rsidRPr="00DF77E8">
        <w:rPr>
          <w:sz w:val="16"/>
        </w:rPr>
        <w:t xml:space="preserve"> funding increases, </w:t>
      </w:r>
      <w:r w:rsidRPr="0050423C">
        <w:rPr>
          <w:rStyle w:val="Emphasis"/>
        </w:rPr>
        <w:t>political bartering</w:t>
      </w:r>
      <w:r w:rsidRPr="0050423C">
        <w:rPr>
          <w:rStyle w:val="StyleUnderline"/>
        </w:rPr>
        <w:t>, and guarantees to prioritize military development goals on an a priori basis with other competing domestic interests</w:t>
      </w:r>
      <w:r w:rsidRPr="00DF77E8">
        <w:rPr>
          <w:sz w:val="16"/>
        </w:rPr>
        <w:t>. Conditional compliance is an outcome of evolving civ-mil trends, which include the PLA’s professionalization and its growing sense of autonomy, reduced political study and indoctrination among Officers and enlisted men alike, the growing bifurcation of military and civilian elites, a sense of divided loyalties between the military, state, Party, and populace, as well as factionalism and weakened Party levers of control.</w:t>
      </w:r>
    </w:p>
    <w:p w14:paraId="4AB87017" w14:textId="77777777" w:rsidR="005B2D79" w:rsidRPr="00DF77E8" w:rsidRDefault="005B2D79" w:rsidP="005B2D79">
      <w:pPr>
        <w:rPr>
          <w:sz w:val="16"/>
        </w:rPr>
      </w:pPr>
      <w:r w:rsidRPr="00DF77E8">
        <w:rPr>
          <w:sz w:val="16"/>
        </w:rPr>
        <w:t>Irrespective of these trends, under the leadership reigns of Jiang Zemin and Hu Jintao (stretching from 1989-2012) an equilibrium was established where both the Party and PLA secured mutually beneficial results useful enough to keep the arrangement functioning. The succession of hardline Xi Jinping in 2012 is, however, increasingly calling this delicate balance into question.</w:t>
      </w:r>
    </w:p>
    <w:p w14:paraId="20B107BC" w14:textId="77777777" w:rsidR="005B2D79" w:rsidRPr="00DF77E8" w:rsidRDefault="005B2D79" w:rsidP="005B2D79">
      <w:pPr>
        <w:rPr>
          <w:sz w:val="16"/>
        </w:rPr>
      </w:pPr>
      <w:r w:rsidRPr="0050423C">
        <w:rPr>
          <w:rStyle w:val="StyleUnderline"/>
        </w:rPr>
        <w:t>Xi</w:t>
      </w:r>
      <w:r w:rsidRPr="00DF77E8">
        <w:rPr>
          <w:sz w:val="16"/>
        </w:rPr>
        <w:t xml:space="preserve">’s massive ongoing recentralization of power goals, his ‘Cult of Personality’ as China’s paramount leader, rather than acting as ‘first among peers,’ his prosecution of all possible political threats, and his zealous commitment to Communist ideology over all else, fundamentally </w:t>
      </w:r>
      <w:r w:rsidRPr="0050423C">
        <w:rPr>
          <w:rStyle w:val="StyleUnderline"/>
        </w:rPr>
        <w:t xml:space="preserve">risks </w:t>
      </w:r>
      <w:r w:rsidRPr="0050423C">
        <w:rPr>
          <w:rStyle w:val="Emphasis"/>
        </w:rPr>
        <w:t>alienating now entrenched alternative centres of power</w:t>
      </w:r>
      <w:r w:rsidRPr="00DF77E8">
        <w:rPr>
          <w:sz w:val="16"/>
        </w:rPr>
        <w:t xml:space="preserve"> or ‘fragmentary authoritarianism,’ which has been a product of China’s modernization. </w:t>
      </w:r>
      <w:r w:rsidRPr="0050423C">
        <w:rPr>
          <w:rStyle w:val="StyleUnderline"/>
        </w:rPr>
        <w:t>If this proves true, there is a very realistic case for the PLA to</w:t>
      </w:r>
      <w:r w:rsidRPr="00DF77E8">
        <w:rPr>
          <w:sz w:val="16"/>
        </w:rPr>
        <w:t xml:space="preserve"> redefine or </w:t>
      </w:r>
      <w:r w:rsidRPr="0050423C">
        <w:rPr>
          <w:rStyle w:val="Emphasis"/>
        </w:rPr>
        <w:t>terminate its backing of the Communist Party</w:t>
      </w:r>
      <w:r w:rsidRPr="0050423C">
        <w:rPr>
          <w:rStyle w:val="StyleUnderline"/>
        </w:rPr>
        <w:t xml:space="preserve"> and opt for a new type of power sharing arrangement</w:t>
      </w:r>
      <w:r w:rsidRPr="00DF77E8">
        <w:rPr>
          <w:sz w:val="16"/>
        </w:rPr>
        <w:t>.</w:t>
      </w:r>
    </w:p>
    <w:p w14:paraId="428287EB" w14:textId="77777777" w:rsidR="005B2D79" w:rsidRPr="00DF77E8" w:rsidRDefault="005B2D79" w:rsidP="005B2D79">
      <w:pPr>
        <w:rPr>
          <w:sz w:val="16"/>
        </w:rPr>
      </w:pPr>
      <w:r w:rsidRPr="00DF77E8">
        <w:rPr>
          <w:sz w:val="16"/>
        </w:rPr>
        <w:t xml:space="preserve">While impossible to predict, </w:t>
      </w:r>
      <w:r w:rsidRPr="00BE4AC5">
        <w:rPr>
          <w:rStyle w:val="StyleUnderline"/>
          <w:highlight w:val="green"/>
        </w:rPr>
        <w:t>key indicators</w:t>
      </w:r>
      <w:r w:rsidRPr="0050423C">
        <w:rPr>
          <w:rStyle w:val="StyleUnderline"/>
        </w:rPr>
        <w:t xml:space="preserve"> capable </w:t>
      </w:r>
      <w:r w:rsidRPr="00BE4AC5">
        <w:rPr>
          <w:rStyle w:val="StyleUnderline"/>
          <w:highlight w:val="green"/>
        </w:rPr>
        <w:t>of fomenting</w:t>
      </w:r>
      <w:r w:rsidRPr="0050423C">
        <w:rPr>
          <w:rStyle w:val="StyleUnderline"/>
        </w:rPr>
        <w:t xml:space="preserve"> such a </w:t>
      </w:r>
      <w:r w:rsidRPr="00BE4AC5">
        <w:rPr>
          <w:rStyle w:val="StyleUnderline"/>
          <w:highlight w:val="green"/>
        </w:rPr>
        <w:t>dramatic change</w:t>
      </w:r>
      <w:r w:rsidRPr="00DF77E8">
        <w:rPr>
          <w:sz w:val="16"/>
        </w:rPr>
        <w:t xml:space="preserve"> in China </w:t>
      </w:r>
      <w:r w:rsidRPr="00BE4AC5">
        <w:rPr>
          <w:rStyle w:val="StyleUnderline"/>
          <w:highlight w:val="green"/>
        </w:rPr>
        <w:t>include</w:t>
      </w:r>
      <w:r w:rsidRPr="00DF77E8">
        <w:rPr>
          <w:sz w:val="16"/>
        </w:rPr>
        <w:t xml:space="preserve"> the following: (a) President </w:t>
      </w:r>
      <w:r w:rsidRPr="00BE4AC5">
        <w:rPr>
          <w:rStyle w:val="Emphasis"/>
          <w:highlight w:val="green"/>
        </w:rPr>
        <w:t>Xi pushing his</w:t>
      </w:r>
      <w:r w:rsidRPr="0050423C">
        <w:rPr>
          <w:rStyle w:val="Emphasis"/>
        </w:rPr>
        <w:t xml:space="preserve"> personal </w:t>
      </w:r>
      <w:r w:rsidRPr="00BE4AC5">
        <w:rPr>
          <w:rStyle w:val="Emphasis"/>
          <w:highlight w:val="green"/>
        </w:rPr>
        <w:t>agenda for China</w:t>
      </w:r>
      <w:r w:rsidRPr="0050423C">
        <w:rPr>
          <w:rStyle w:val="StyleUnderline"/>
        </w:rPr>
        <w:t xml:space="preserve"> and self-aggrandizement to a point </w:t>
      </w:r>
      <w:r w:rsidRPr="00BE4AC5">
        <w:rPr>
          <w:rStyle w:val="StyleUnderline"/>
          <w:highlight w:val="green"/>
        </w:rPr>
        <w:t>where it</w:t>
      </w:r>
      <w:r w:rsidRPr="0050423C">
        <w:rPr>
          <w:rStyle w:val="StyleUnderline"/>
        </w:rPr>
        <w:t xml:space="preserve"> fundamentally </w:t>
      </w:r>
      <w:r w:rsidRPr="00BE4AC5">
        <w:rPr>
          <w:rStyle w:val="StyleUnderline"/>
          <w:highlight w:val="green"/>
        </w:rPr>
        <w:t>challenges</w:t>
      </w:r>
      <w:r w:rsidRPr="0050423C">
        <w:rPr>
          <w:rStyle w:val="StyleUnderline"/>
        </w:rPr>
        <w:t xml:space="preserve"> other </w:t>
      </w:r>
      <w:r w:rsidRPr="00BE4AC5">
        <w:rPr>
          <w:rStyle w:val="StyleUnderline"/>
          <w:highlight w:val="green"/>
        </w:rPr>
        <w:t>entrenched interests</w:t>
      </w:r>
      <w:r w:rsidRPr="00DF77E8">
        <w:rPr>
          <w:sz w:val="16"/>
        </w:rPr>
        <w:t>; (b) a political-military crisis (such as with Japan and the East China Seas, Taiwan, or interests in the South China Seas) which involve external nations—particularly the US—and divide civilian/military interests on how to respond; or (c) a social crisis where mass mobilization takes place and civ-mil factions disagree on either how address the situation, or on who makes the decision when and where to act.</w:t>
      </w:r>
    </w:p>
    <w:p w14:paraId="24A52D4C" w14:textId="77777777" w:rsidR="005B2D79" w:rsidRPr="001A0CD6" w:rsidRDefault="005B2D79" w:rsidP="005B2D79">
      <w:pPr>
        <w:rPr>
          <w:sz w:val="16"/>
        </w:rPr>
      </w:pPr>
      <w:r w:rsidRPr="0050423C">
        <w:rPr>
          <w:rStyle w:val="StyleUnderline"/>
        </w:rPr>
        <w:t>Each of the</w:t>
      </w:r>
      <w:r w:rsidRPr="00DF77E8">
        <w:rPr>
          <w:sz w:val="16"/>
        </w:rPr>
        <w:t xml:space="preserve"> dire </w:t>
      </w:r>
      <w:r w:rsidRPr="0050423C">
        <w:rPr>
          <w:rStyle w:val="StyleUnderline"/>
        </w:rPr>
        <w:t>scenarios listed is a real possibility and all would be determined by the nature of civ-mil relations in China</w:t>
      </w:r>
      <w:r w:rsidRPr="00DF77E8">
        <w:rPr>
          <w:sz w:val="16"/>
        </w:rPr>
        <w:t>. Increased scholarly attention, critical thinking, and improved surveillance of early warning signals portending such possibilities must become a priority for Western intelligence analysts, militaries, and strategic planners.</w:t>
      </w:r>
    </w:p>
    <w:p w14:paraId="6FC777CD" w14:textId="77777777" w:rsidR="005B2D79" w:rsidRDefault="005B2D79" w:rsidP="005B2D79">
      <w:pPr>
        <w:pStyle w:val="Heading4"/>
      </w:pPr>
      <w:r>
        <w:t xml:space="preserve">PLA support for civilian leadership’s vital to CCP stability  </w:t>
      </w:r>
    </w:p>
    <w:p w14:paraId="524BE058" w14:textId="77777777" w:rsidR="005B2D79" w:rsidRPr="00D0044C" w:rsidRDefault="005B2D79" w:rsidP="005B2D79">
      <w:r>
        <w:t xml:space="preserve">James </w:t>
      </w:r>
      <w:r w:rsidRPr="00546A9B">
        <w:rPr>
          <w:rStyle w:val="Style13ptBold"/>
        </w:rPr>
        <w:t>Char 16</w:t>
      </w:r>
      <w:r>
        <w:t>, Associate Research Fellow with the China Programme at the S. Rajaratnam School of International Studies, the inaugural Wong Wai Ling Scholar in the Masters of Arts in Contemporary China at Nanyang Technological University, August 2016, “Reclaiming the Party’s Control of the Gun: Bringing Civilian Authority Back in China’s Civil-Military Relations,” Journal of Strategic Studies, Vol. 39, No. 5-6, p. 608-636</w:t>
      </w:r>
    </w:p>
    <w:p w14:paraId="43EA66F6" w14:textId="77777777" w:rsidR="005B2D79" w:rsidRDefault="005B2D79" w:rsidP="005B2D79">
      <w:r w:rsidRPr="00390BB9">
        <w:rPr>
          <w:rStyle w:val="StyleUnderline"/>
        </w:rPr>
        <w:t>China’s Reform and Opening-up has led to</w:t>
      </w:r>
      <w:r>
        <w:t xml:space="preserve"> the </w:t>
      </w:r>
      <w:r w:rsidRPr="00390BB9">
        <w:rPr>
          <w:rStyle w:val="StyleUnderline"/>
        </w:rPr>
        <w:t>institutionalization of corruption that has intensified under post-Deng leaders</w:t>
      </w:r>
      <w:r>
        <w:t xml:space="preserve">.29 </w:t>
      </w:r>
      <w:r w:rsidRPr="00390BB9">
        <w:rPr>
          <w:rStyle w:val="StyleUnderline"/>
        </w:rPr>
        <w:t>With civilian–military concurrence</w:t>
      </w:r>
      <w:r>
        <w:t xml:space="preserve"> that </w:t>
      </w:r>
      <w:r w:rsidRPr="00BE4AC5">
        <w:rPr>
          <w:rStyle w:val="StyleUnderline"/>
          <w:highlight w:val="green"/>
        </w:rPr>
        <w:t xml:space="preserve">Beijing’s </w:t>
      </w:r>
      <w:r w:rsidRPr="00BE4AC5">
        <w:rPr>
          <w:rStyle w:val="Emphasis"/>
          <w:highlight w:val="green"/>
        </w:rPr>
        <w:t>greatest challenge comes from within</w:t>
      </w:r>
      <w:r>
        <w:t xml:space="preserve">,30 </w:t>
      </w:r>
      <w:r w:rsidRPr="00BE4AC5">
        <w:rPr>
          <w:rStyle w:val="StyleUnderline"/>
          <w:highlight w:val="green"/>
        </w:rPr>
        <w:t>the PLA</w:t>
      </w:r>
      <w:r>
        <w:t xml:space="preserve"> thus </w:t>
      </w:r>
      <w:r w:rsidRPr="00BE4AC5">
        <w:rPr>
          <w:rStyle w:val="StyleUnderline"/>
          <w:highlight w:val="green"/>
        </w:rPr>
        <w:t xml:space="preserve">plays a </w:t>
      </w:r>
      <w:r w:rsidRPr="00BE4AC5">
        <w:rPr>
          <w:rStyle w:val="Emphasis"/>
          <w:highlight w:val="green"/>
        </w:rPr>
        <w:t>significant role</w:t>
      </w:r>
      <w:r w:rsidRPr="00390BB9">
        <w:rPr>
          <w:rStyle w:val="StyleUnderline"/>
        </w:rPr>
        <w:t xml:space="preserve"> in domestic politics </w:t>
      </w:r>
      <w:r w:rsidRPr="00BE4AC5">
        <w:rPr>
          <w:rStyle w:val="StyleUnderline"/>
          <w:highlight w:val="green"/>
        </w:rPr>
        <w:t xml:space="preserve">as the </w:t>
      </w:r>
      <w:r w:rsidRPr="00BE4AC5">
        <w:rPr>
          <w:rStyle w:val="Emphasis"/>
          <w:highlight w:val="green"/>
        </w:rPr>
        <w:t>last line of defence</w:t>
      </w:r>
      <w:r w:rsidRPr="00BE4AC5">
        <w:rPr>
          <w:rStyle w:val="StyleUnderline"/>
          <w:highlight w:val="green"/>
        </w:rPr>
        <w:t xml:space="preserve"> against any threat to CCP rule</w:t>
      </w:r>
      <w:r>
        <w:t xml:space="preserve">.31 </w:t>
      </w:r>
      <w:r w:rsidRPr="00BE4AC5">
        <w:rPr>
          <w:rStyle w:val="StyleUnderline"/>
          <w:highlight w:val="green"/>
        </w:rPr>
        <w:t>In the wake of</w:t>
      </w:r>
      <w:r>
        <w:t xml:space="preserve"> the </w:t>
      </w:r>
      <w:r w:rsidRPr="00B43101">
        <w:rPr>
          <w:rStyle w:val="StyleUnderline"/>
        </w:rPr>
        <w:t xml:space="preserve">factional </w:t>
      </w:r>
      <w:r w:rsidRPr="00BE4AC5">
        <w:rPr>
          <w:rStyle w:val="StyleUnderline"/>
          <w:highlight w:val="green"/>
        </w:rPr>
        <w:t>strife between CCP elites</w:t>
      </w:r>
      <w:r>
        <w:t xml:space="preserve"> leading up to the 18th Party Congress,32 </w:t>
      </w:r>
      <w:r w:rsidRPr="00BE4AC5">
        <w:rPr>
          <w:rStyle w:val="StyleUnderline"/>
          <w:highlight w:val="green"/>
        </w:rPr>
        <w:t>Xi</w:t>
      </w:r>
      <w:r>
        <w:t xml:space="preserve"> Jinping has </w:t>
      </w:r>
      <w:r w:rsidRPr="00BE4AC5">
        <w:rPr>
          <w:rStyle w:val="StyleUnderline"/>
          <w:highlight w:val="green"/>
        </w:rPr>
        <w:t>moved to consolidate</w:t>
      </w:r>
      <w:r w:rsidRPr="00B43101">
        <w:rPr>
          <w:rStyle w:val="StyleUnderline"/>
        </w:rPr>
        <w:t xml:space="preserve"> his </w:t>
      </w:r>
      <w:r w:rsidRPr="00BE4AC5">
        <w:rPr>
          <w:rStyle w:val="StyleUnderline"/>
          <w:highlight w:val="green"/>
        </w:rPr>
        <w:t>military authority. Having witnessed</w:t>
      </w:r>
      <w:r>
        <w:t xml:space="preserve"> the </w:t>
      </w:r>
      <w:r w:rsidRPr="00B43101">
        <w:rPr>
          <w:rStyle w:val="StyleUnderline"/>
        </w:rPr>
        <w:t xml:space="preserve">political </w:t>
      </w:r>
      <w:r w:rsidRPr="00BE4AC5">
        <w:rPr>
          <w:rStyle w:val="StyleUnderline"/>
          <w:highlight w:val="green"/>
        </w:rPr>
        <w:t>gridlock personified by Hu</w:t>
      </w:r>
      <w:r>
        <w:t xml:space="preserve"> Jintao</w:t>
      </w:r>
      <w:r w:rsidRPr="00BE4AC5">
        <w:rPr>
          <w:rStyle w:val="StyleUnderline"/>
          <w:highlight w:val="green"/>
        </w:rPr>
        <w:t>’s weakly institutionalized control that</w:t>
      </w:r>
      <w:r>
        <w:t xml:space="preserve"> indirectly </w:t>
      </w:r>
      <w:r w:rsidRPr="00BE4AC5">
        <w:rPr>
          <w:rStyle w:val="StyleUnderline"/>
          <w:highlight w:val="green"/>
        </w:rPr>
        <w:t>afforded</w:t>
      </w:r>
      <w:r>
        <w:t xml:space="preserve"> the </w:t>
      </w:r>
      <w:r w:rsidRPr="00BE4AC5">
        <w:rPr>
          <w:rStyle w:val="Emphasis"/>
          <w:highlight w:val="green"/>
        </w:rPr>
        <w:t>opportunistic power struggles</w:t>
      </w:r>
      <w:r>
        <w:t xml:space="preserve">, it was clear </w:t>
      </w:r>
      <w:r w:rsidRPr="00BE4AC5">
        <w:rPr>
          <w:rStyle w:val="StyleUnderline"/>
          <w:highlight w:val="green"/>
        </w:rPr>
        <w:t>Xi’s</w:t>
      </w:r>
      <w:r w:rsidRPr="00B43101">
        <w:rPr>
          <w:rStyle w:val="StyleUnderline"/>
        </w:rPr>
        <w:t xml:space="preserve"> own </w:t>
      </w:r>
      <w:r w:rsidRPr="00BE4AC5">
        <w:rPr>
          <w:rStyle w:val="StyleUnderline"/>
          <w:highlight w:val="green"/>
        </w:rPr>
        <w:t xml:space="preserve">political survival calculus </w:t>
      </w:r>
      <w:r w:rsidRPr="00BE4AC5">
        <w:rPr>
          <w:rStyle w:val="Emphasis"/>
          <w:highlight w:val="green"/>
        </w:rPr>
        <w:t>depended on military support</w:t>
      </w:r>
      <w:r>
        <w:t xml:space="preserve">. Indeed, </w:t>
      </w:r>
      <w:r w:rsidRPr="00B43101">
        <w:rPr>
          <w:rStyle w:val="StyleUnderline"/>
        </w:rPr>
        <w:t>Xi’s predecessor had been unable to assert himself in military affairs due</w:t>
      </w:r>
      <w:r>
        <w:t xml:space="preserve"> in part </w:t>
      </w:r>
      <w:r w:rsidRPr="00B43101">
        <w:rPr>
          <w:rStyle w:val="StyleUnderline"/>
        </w:rPr>
        <w:t>to his deliberate decision to eschew building factional support within the PLA</w:t>
      </w:r>
      <w:r>
        <w:t xml:space="preserve"> – but more so, due to the under-institutionalization of authoritative civilian control. Moreover, Hu had delegated – or even deferred – to the Jiang Zemin proxies, generals Guo Boxiong and Xu Caihou, in military affairs. </w:t>
      </w:r>
      <w:r w:rsidRPr="00B43101">
        <w:rPr>
          <w:rStyle w:val="StyleUnderline"/>
        </w:rPr>
        <w:t>For Xi to lead effectively</w:t>
      </w:r>
      <w:r>
        <w:t xml:space="preserve"> as China’s top leader and avoid Hu’s ‘reign without overt rule’,33 </w:t>
      </w:r>
      <w:r w:rsidRPr="00B43101">
        <w:rPr>
          <w:rStyle w:val="StyleUnderline"/>
        </w:rPr>
        <w:t xml:space="preserve">the </w:t>
      </w:r>
      <w:r w:rsidRPr="00BE4AC5">
        <w:rPr>
          <w:rStyle w:val="StyleUnderline"/>
          <w:highlight w:val="green"/>
        </w:rPr>
        <w:t xml:space="preserve">backing of the PLA is </w:t>
      </w:r>
      <w:r w:rsidRPr="00BE4AC5">
        <w:rPr>
          <w:rStyle w:val="Emphasis"/>
          <w:highlight w:val="green"/>
        </w:rPr>
        <w:t>imperative</w:t>
      </w:r>
      <w:r w:rsidRPr="00B43101">
        <w:rPr>
          <w:rStyle w:val="StyleUnderline"/>
        </w:rPr>
        <w:t xml:space="preserve"> in breaking the trend of retired CCP elders holding sway in politics and dismantling the entrenched patron–</w:t>
      </w:r>
      <w:r w:rsidRPr="00B43101">
        <w:rPr>
          <w:rStyle w:val="StyleUnderline"/>
        </w:rPr>
        <w:lastRenderedPageBreak/>
        <w:t>client networks</w:t>
      </w:r>
      <w:r>
        <w:t xml:space="preserve"> under Guo and Xu; undoubtedly, the subsequent arrests of Guo and Xu serve as an implicit censure of Jiang. </w:t>
      </w:r>
    </w:p>
    <w:p w14:paraId="127CC0CA" w14:textId="77777777" w:rsidR="005B2D79" w:rsidRPr="00B23A23" w:rsidRDefault="005B2D79" w:rsidP="005B2D79">
      <w:pPr>
        <w:pStyle w:val="Heading4"/>
        <w:rPr>
          <w:rFonts w:cs="Arial"/>
        </w:rPr>
      </w:pPr>
      <w:r w:rsidRPr="00B23A23">
        <w:rPr>
          <w:rFonts w:cs="Arial"/>
        </w:rPr>
        <w:t xml:space="preserve">CCP instability causes extinction.  </w:t>
      </w:r>
    </w:p>
    <w:p w14:paraId="56FCBB8E" w14:textId="77777777" w:rsidR="005B2D79" w:rsidRPr="00B23A23" w:rsidRDefault="005B2D79" w:rsidP="005B2D79">
      <w:r w:rsidRPr="00B23A23">
        <w:rPr>
          <w:rStyle w:val="Style13ptBold"/>
        </w:rPr>
        <w:t>Perkinson 12</w:t>
      </w:r>
      <w:r w:rsidRPr="00B23A23">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38B41CF0" w14:textId="77777777" w:rsidR="005B2D79" w:rsidRPr="00B23A23" w:rsidRDefault="005B2D79" w:rsidP="005B2D79">
      <w:pPr>
        <w:rPr>
          <w:rStyle w:val="StyleUnderline"/>
        </w:rPr>
      </w:pPr>
      <w:r w:rsidRPr="00BE4AC5">
        <w:rPr>
          <w:rStyle w:val="StyleUnderline"/>
          <w:highlight w:val="green"/>
        </w:rPr>
        <w:t>Should the CCP undergo some</w:t>
      </w:r>
      <w:r w:rsidRPr="00B23A23">
        <w:rPr>
          <w:rStyle w:val="StyleUnderline"/>
        </w:rPr>
        <w:t xml:space="preserve"> sort of </w:t>
      </w:r>
      <w:r w:rsidRPr="00BE4AC5">
        <w:rPr>
          <w:rStyle w:val="StyleUnderline"/>
          <w:highlight w:val="green"/>
        </w:rPr>
        <w:t>dramatic transformation</w:t>
      </w:r>
      <w:r w:rsidRPr="00F17DF2">
        <w:rPr>
          <w:sz w:val="16"/>
        </w:rPr>
        <w:t xml:space="preserve"> – whether that be significant reform or complete collapse, as some radical China scholars predict2 – </w:t>
      </w:r>
      <w:r w:rsidRPr="00BE4AC5">
        <w:rPr>
          <w:rStyle w:val="StyleUnderline"/>
          <w:highlight w:val="green"/>
        </w:rPr>
        <w:t>the implications for international</w:t>
      </w:r>
      <w:r w:rsidRPr="00B23A23">
        <w:rPr>
          <w:rStyle w:val="StyleUnderline"/>
        </w:rPr>
        <w:t xml:space="preserve"> and US national </w:t>
      </w:r>
      <w:r w:rsidRPr="00BE4AC5">
        <w:rPr>
          <w:rStyle w:val="StyleUnderline"/>
          <w:highlight w:val="green"/>
        </w:rPr>
        <w:t xml:space="preserve">security are </w:t>
      </w:r>
      <w:r w:rsidRPr="00BE4AC5">
        <w:rPr>
          <w:rStyle w:val="Emphasis"/>
          <w:highlight w:val="green"/>
        </w:rPr>
        <w:t>vast</w:t>
      </w:r>
      <w:r w:rsidRPr="00BE4AC5">
        <w:rPr>
          <w:sz w:val="16"/>
          <w:highlight w:val="green"/>
        </w:rPr>
        <w:t xml:space="preserve">. </w:t>
      </w:r>
      <w:r w:rsidRPr="00BE4AC5">
        <w:rPr>
          <w:rStyle w:val="StyleUnderline"/>
          <w:highlight w:val="green"/>
        </w:rPr>
        <w:t>Not only does</w:t>
      </w:r>
      <w:r w:rsidRPr="00B23A23">
        <w:rPr>
          <w:rStyle w:val="StyleUnderline"/>
        </w:rPr>
        <w:t xml:space="preserve"> China and the </w:t>
      </w:r>
      <w:r w:rsidRPr="00BE4AC5">
        <w:rPr>
          <w:rStyle w:val="StyleUnderline"/>
          <w:highlight w:val="green"/>
        </w:rPr>
        <w:t>stability of the CCP play a significant role in</w:t>
      </w:r>
      <w:r w:rsidRPr="00B23A23">
        <w:rPr>
          <w:rStyle w:val="StyleUnderline"/>
        </w:rPr>
        <w:t xml:space="preserve"> the maintenance </w:t>
      </w:r>
      <w:r w:rsidRPr="00BE4AC5">
        <w:rPr>
          <w:rStyle w:val="StyleUnderline"/>
          <w:highlight w:val="green"/>
        </w:rPr>
        <w:t xml:space="preserve">of </w:t>
      </w:r>
      <w:r w:rsidRPr="00BE4AC5">
        <w:rPr>
          <w:rStyle w:val="Emphasis"/>
          <w:highlight w:val="green"/>
        </w:rPr>
        <w:t>peace in</w:t>
      </w:r>
      <w:r w:rsidRPr="00B23A23">
        <w:rPr>
          <w:rStyle w:val="StyleUnderline"/>
        </w:rPr>
        <w:t xml:space="preserve"> the </w:t>
      </w:r>
      <w:r w:rsidRPr="00BE4AC5">
        <w:rPr>
          <w:rStyle w:val="Emphasis"/>
          <w:highlight w:val="green"/>
        </w:rPr>
        <w:t>East Asia</w:t>
      </w:r>
      <w:r w:rsidRPr="00B23A23">
        <w:rPr>
          <w:rStyle w:val="StyleUnderline"/>
        </w:rPr>
        <w:t xml:space="preserve">n region, </w:t>
      </w:r>
      <w:r w:rsidRPr="00BE4AC5">
        <w:rPr>
          <w:rStyle w:val="StyleUnderline"/>
          <w:highlight w:val="green"/>
        </w:rPr>
        <w:t xml:space="preserve">but China is </w:t>
      </w:r>
      <w:r w:rsidRPr="00B23A23">
        <w:rPr>
          <w:rStyle w:val="StyleUnderline"/>
        </w:rPr>
        <w:t xml:space="preserve">also </w:t>
      </w:r>
      <w:r w:rsidRPr="00BE4AC5">
        <w:rPr>
          <w:rStyle w:val="StyleUnderline"/>
          <w:highlight w:val="green"/>
        </w:rPr>
        <w:t>relied upon by</w:t>
      </w:r>
      <w:r w:rsidRPr="00B23A23">
        <w:rPr>
          <w:rStyle w:val="StyleUnderline"/>
        </w:rPr>
        <w:t xml:space="preserve"> many members of </w:t>
      </w:r>
      <w:r w:rsidRPr="00BE4AC5">
        <w:rPr>
          <w:rStyle w:val="StyleUnderline"/>
          <w:highlight w:val="green"/>
        </w:rPr>
        <w:t>the international community for foreign</w:t>
      </w:r>
      <w:r w:rsidRPr="00B23A23">
        <w:rPr>
          <w:rStyle w:val="StyleUnderline"/>
        </w:rPr>
        <w:t xml:space="preserve"> direct </w:t>
      </w:r>
      <w:r w:rsidRPr="00BE4AC5">
        <w:rPr>
          <w:rStyle w:val="StyleUnderline"/>
          <w:highlight w:val="green"/>
        </w:rPr>
        <w:t xml:space="preserve">investment, </w:t>
      </w:r>
      <w:r w:rsidRPr="00BE4AC5">
        <w:rPr>
          <w:rStyle w:val="Emphasis"/>
          <w:highlight w:val="green"/>
        </w:rPr>
        <w:t>economic stability and trade</w:t>
      </w:r>
      <w:r w:rsidRPr="00BE4AC5">
        <w:rPr>
          <w:rStyle w:val="StyleUnderline"/>
          <w:highlight w:val="green"/>
        </w:rPr>
        <w:t>.</w:t>
      </w:r>
      <w:r w:rsidRPr="00BE4AC5">
        <w:rPr>
          <w:sz w:val="16"/>
          <w:highlight w:val="green"/>
        </w:rPr>
        <w:t xml:space="preserve"> </w:t>
      </w:r>
      <w:r w:rsidRPr="00BE4AC5">
        <w:rPr>
          <w:rStyle w:val="StyleUnderline"/>
          <w:highlight w:val="green"/>
        </w:rPr>
        <w:t xml:space="preserve">China plays a key role in maintaining </w:t>
      </w:r>
      <w:r w:rsidRPr="00BE4AC5">
        <w:rPr>
          <w:rStyle w:val="Emphasis"/>
          <w:highlight w:val="green"/>
        </w:rPr>
        <w:t>stability on the Korean Peninsula</w:t>
      </w:r>
      <w:r w:rsidRPr="00F17DF2">
        <w:rPr>
          <w:sz w:val="16"/>
        </w:rPr>
        <w:t xml:space="preserve"> as one of North Korea’s only allies, and it is argued that </w:t>
      </w:r>
      <w:r w:rsidRPr="00B23A23">
        <w:rPr>
          <w:rStyle w:val="StyleUnderline"/>
        </w:rPr>
        <w:t xml:space="preserve">instability within the Chinese government could also lead to instability in the already sensitive military </w:t>
      </w:r>
      <w:r w:rsidRPr="00BE4AC5">
        <w:rPr>
          <w:rStyle w:val="StyleUnderline"/>
          <w:highlight w:val="green"/>
        </w:rPr>
        <w:t>and</w:t>
      </w:r>
      <w:r w:rsidRPr="00B23A23">
        <w:rPr>
          <w:rStyle w:val="StyleUnderline"/>
        </w:rPr>
        <w:t xml:space="preserve"> political situation across the </w:t>
      </w:r>
      <w:r w:rsidRPr="00BE4AC5">
        <w:rPr>
          <w:rStyle w:val="Emphasis"/>
          <w:highlight w:val="green"/>
        </w:rPr>
        <w:t>Taiwan</w:t>
      </w:r>
      <w:r w:rsidRPr="00B23A23">
        <w:rPr>
          <w:rStyle w:val="Emphasis"/>
        </w:rPr>
        <w:t xml:space="preserve"> Strait</w:t>
      </w:r>
      <w:r w:rsidRPr="00F17DF2">
        <w:rPr>
          <w:sz w:val="16"/>
        </w:rPr>
        <w:t xml:space="preserve">. For the United States, </w:t>
      </w:r>
      <w:r w:rsidRPr="00B23A23">
        <w:rPr>
          <w:rStyle w:val="StyleUnderline"/>
        </w:rPr>
        <w:t xml:space="preserve">the effect of </w:t>
      </w:r>
      <w:r w:rsidRPr="00BE4AC5">
        <w:rPr>
          <w:rStyle w:val="StyleUnderline"/>
          <w:highlight w:val="green"/>
        </w:rPr>
        <w:t xml:space="preserve">instability within the CCP would be </w:t>
      </w:r>
      <w:r w:rsidRPr="00BE4AC5">
        <w:rPr>
          <w:rStyle w:val="Emphasis"/>
          <w:highlight w:val="green"/>
        </w:rPr>
        <w:t>widespread and dramatic</w:t>
      </w:r>
      <w:r w:rsidRPr="00B23A23">
        <w:rPr>
          <w:rStyle w:val="StyleUnderline"/>
        </w:rPr>
        <w:t>.</w:t>
      </w:r>
      <w:r w:rsidRPr="00F17DF2">
        <w:rPr>
          <w:sz w:val="16"/>
        </w:rPr>
        <w:t xml:space="preserve"> </w:t>
      </w:r>
      <w:r w:rsidRPr="00B23A23">
        <w:rPr>
          <w:rStyle w:val="StyleUnderline"/>
        </w:rPr>
        <w:t xml:space="preserve">As the United States’ largest holder of US treasury securities, instability or </w:t>
      </w:r>
      <w:r w:rsidRPr="00BE4AC5">
        <w:rPr>
          <w:rStyle w:val="StyleUnderline"/>
          <w:highlight w:val="green"/>
        </w:rPr>
        <w:t>collapse</w:t>
      </w:r>
      <w:r w:rsidRPr="00B23A23">
        <w:rPr>
          <w:rStyle w:val="StyleUnderline"/>
        </w:rPr>
        <w:t xml:space="preserve"> of the CCP </w:t>
      </w:r>
      <w:r w:rsidRPr="00BE4AC5">
        <w:rPr>
          <w:rStyle w:val="StyleUnderline"/>
          <w:highlight w:val="green"/>
        </w:rPr>
        <w:t>could threaten the</w:t>
      </w:r>
      <w:r w:rsidRPr="00B23A23">
        <w:rPr>
          <w:rStyle w:val="StyleUnderline"/>
        </w:rPr>
        <w:t xml:space="preserve"> stability of the </w:t>
      </w:r>
      <w:r w:rsidRPr="00B23A23">
        <w:rPr>
          <w:rStyle w:val="Emphasis"/>
        </w:rPr>
        <w:t xml:space="preserve">already </w:t>
      </w:r>
      <w:r w:rsidRPr="00BE4AC5">
        <w:rPr>
          <w:rStyle w:val="Emphasis"/>
          <w:highlight w:val="green"/>
        </w:rPr>
        <w:t>volatile economic situation</w:t>
      </w:r>
      <w:r w:rsidRPr="00BE4AC5">
        <w:rPr>
          <w:rStyle w:val="StyleUnderline"/>
          <w:highlight w:val="green"/>
        </w:rPr>
        <w:t xml:space="preserve"> in the US</w:t>
      </w:r>
      <w:r w:rsidRPr="00F17DF2">
        <w:rPr>
          <w:sz w:val="16"/>
        </w:rPr>
        <w:t xml:space="preserve">. In addition, </w:t>
      </w:r>
      <w:r w:rsidRPr="00B23A23">
        <w:rPr>
          <w:rStyle w:val="StyleUnderline"/>
        </w:rPr>
        <w:t xml:space="preserve">China is the </w:t>
      </w:r>
      <w:r w:rsidRPr="00B23A23">
        <w:rPr>
          <w:rStyle w:val="Emphasis"/>
        </w:rPr>
        <w:t>largest trading partner</w:t>
      </w:r>
      <w:r w:rsidRPr="00B23A23">
        <w:rPr>
          <w:rStyle w:val="StyleUnderline"/>
        </w:rPr>
        <w:t xml:space="preserve"> of a number of countries, including the US, and the US is reliant upon its market of inexpensive goods to feed demand within the US.</w:t>
      </w:r>
    </w:p>
    <w:p w14:paraId="70C701AB" w14:textId="77777777" w:rsidR="005B2D79" w:rsidRDefault="005B2D79" w:rsidP="005B2D79">
      <w:pPr>
        <w:rPr>
          <w:sz w:val="16"/>
        </w:rPr>
      </w:pPr>
      <w:r w:rsidRPr="00F17DF2">
        <w:rPr>
          <w:sz w:val="16"/>
        </w:rPr>
        <w:t xml:space="preserve">It is with this in mind that China scholars within the United States and around the world should be studying this phenomenon, because the potential for reform, </w:t>
      </w:r>
      <w:r w:rsidRPr="00B23A23">
        <w:rPr>
          <w:rStyle w:val="StyleUnderline"/>
        </w:rPr>
        <w:t>instability or</w:t>
      </w:r>
      <w:r w:rsidRPr="00F17DF2">
        <w:rPr>
          <w:sz w:val="16"/>
        </w:rPr>
        <w:t xml:space="preserve"> even </w:t>
      </w:r>
      <w:r w:rsidRPr="00B23A23">
        <w:rPr>
          <w:rStyle w:val="StyleUnderline"/>
        </w:rPr>
        <w:t xml:space="preserve">collapse of </w:t>
      </w:r>
      <w:r w:rsidRPr="00BE4AC5">
        <w:rPr>
          <w:rStyle w:val="StyleUnderline"/>
          <w:highlight w:val="green"/>
        </w:rPr>
        <w:t xml:space="preserve">the CCP is of </w:t>
      </w:r>
      <w:r w:rsidRPr="00BE4AC5">
        <w:rPr>
          <w:rStyle w:val="Emphasis"/>
          <w:highlight w:val="green"/>
        </w:rPr>
        <w:t>critical importance</w:t>
      </w:r>
      <w:r w:rsidRPr="00BE4AC5">
        <w:rPr>
          <w:rStyle w:val="StyleUnderline"/>
          <w:highlight w:val="green"/>
        </w:rPr>
        <w:t xml:space="preserve"> to the </w:t>
      </w:r>
      <w:r w:rsidRPr="00BE4AC5">
        <w:rPr>
          <w:rStyle w:val="Emphasis"/>
          <w:highlight w:val="green"/>
        </w:rPr>
        <w:t>stability of the international order</w:t>
      </w:r>
      <w:r w:rsidRPr="00B23A23">
        <w:rPr>
          <w:rStyle w:val="Emphasis"/>
        </w:rPr>
        <w:t xml:space="preserve"> as a whole</w:t>
      </w:r>
      <w:r w:rsidRPr="00F17DF2">
        <w:rPr>
          <w:sz w:val="16"/>
        </w:rPr>
        <w:t xml:space="preserve">.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1D97FF33" w14:textId="77777777" w:rsidR="005B2D79" w:rsidRPr="00B23A23" w:rsidRDefault="005B2D79" w:rsidP="005B2D79">
      <w:pPr>
        <w:pStyle w:val="Heading4"/>
        <w:rPr>
          <w:rFonts w:cs="Arial"/>
        </w:rPr>
      </w:pPr>
      <w:r>
        <w:rPr>
          <w:rFonts w:cs="Arial"/>
        </w:rPr>
        <w:t>Korea war – goes nuclear.</w:t>
      </w:r>
    </w:p>
    <w:p w14:paraId="6B260797" w14:textId="77777777" w:rsidR="005B2D79" w:rsidRPr="00B23A23" w:rsidRDefault="005B2D79" w:rsidP="005B2D79">
      <w:r w:rsidRPr="00B23A23">
        <w:rPr>
          <w:rStyle w:val="Style13ptBold"/>
        </w:rPr>
        <w:t>Perkinson 12</w:t>
      </w:r>
      <w:r w:rsidRPr="00B23A23">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B23A23">
        <w:rPr>
          <w:vertAlign w:val="superscript"/>
        </w:rPr>
        <w:t>th</w:t>
      </w:r>
      <w:r w:rsidRPr="00B23A23">
        <w:t>, Available Online at http://aladinrc.wrlc.org/bitstream/handle/1961/10330/Perkinson_american_0008N_10238display.pdf?sequence=1)</w:t>
      </w:r>
    </w:p>
    <w:p w14:paraId="2CFE114F" w14:textId="77777777" w:rsidR="005B2D79" w:rsidRPr="00B23A23" w:rsidRDefault="005B2D79" w:rsidP="005B2D79">
      <w:r w:rsidRPr="00B23A23">
        <w:t xml:space="preserve">First, </w:t>
      </w:r>
      <w:r w:rsidRPr="00B23A23">
        <w:rPr>
          <w:rStyle w:val="StyleUnderline"/>
        </w:rPr>
        <w:t xml:space="preserve">the </w:t>
      </w:r>
      <w:r w:rsidRPr="00BE4AC5">
        <w:rPr>
          <w:rStyle w:val="StyleUnderline"/>
          <w:highlight w:val="green"/>
        </w:rPr>
        <w:t>stability of the Korea</w:t>
      </w:r>
      <w:r w:rsidRPr="00B23A23">
        <w:rPr>
          <w:rStyle w:val="StyleUnderline"/>
        </w:rPr>
        <w:t xml:space="preserve">n Peninsula rests in </w:t>
      </w:r>
      <w:r w:rsidRPr="00B23A23">
        <w:rPr>
          <w:rStyle w:val="Emphasis"/>
        </w:rPr>
        <w:t>large part</w:t>
      </w:r>
      <w:r w:rsidRPr="00B23A23">
        <w:rPr>
          <w:rStyle w:val="StyleUnderline"/>
        </w:rPr>
        <w:t xml:space="preserve"> </w:t>
      </w:r>
      <w:r w:rsidRPr="00BE4AC5">
        <w:rPr>
          <w:rStyle w:val="StyleUnderline"/>
          <w:highlight w:val="green"/>
        </w:rPr>
        <w:t xml:space="preserve">on the </w:t>
      </w:r>
      <w:r w:rsidRPr="00BE4AC5">
        <w:rPr>
          <w:rStyle w:val="Emphasis"/>
          <w:highlight w:val="green"/>
        </w:rPr>
        <w:t>stability of China</w:t>
      </w:r>
      <w:r w:rsidRPr="00B23A23">
        <w:rPr>
          <w:rStyle w:val="Emphasis"/>
        </w:rPr>
        <w:t>’s</w:t>
      </w:r>
      <w:r w:rsidRPr="00BE4AC5">
        <w:rPr>
          <w:rStyle w:val="Emphasis"/>
          <w:highlight w:val="green"/>
        </w:rPr>
        <w:t xml:space="preserve"> </w:t>
      </w:r>
      <w:r w:rsidRPr="00B23A23">
        <w:rPr>
          <w:rStyle w:val="Emphasis"/>
        </w:rPr>
        <w:t>political system</w:t>
      </w:r>
      <w:r w:rsidRPr="00B23A23">
        <w:t xml:space="preserve">. </w:t>
      </w:r>
      <w:r w:rsidRPr="00B23A23">
        <w:rPr>
          <w:rStyle w:val="StyleUnderline"/>
        </w:rPr>
        <w:t>Both North and South Korea have vested interests in the continued stability of the CCP for their own security</w:t>
      </w:r>
      <w:r w:rsidRPr="00B23A23">
        <w:t xml:space="preserve">. As is generally well-known in the international community, </w:t>
      </w:r>
      <w:r w:rsidRPr="00BE4AC5">
        <w:rPr>
          <w:rStyle w:val="StyleUnderline"/>
          <w:highlight w:val="green"/>
        </w:rPr>
        <w:t>North Korea relies</w:t>
      </w:r>
      <w:r w:rsidRPr="00B23A23">
        <w:rPr>
          <w:rStyle w:val="StyleUnderline"/>
        </w:rPr>
        <w:t xml:space="preserve"> in large part </w:t>
      </w:r>
      <w:r w:rsidRPr="00BE4AC5">
        <w:rPr>
          <w:rStyle w:val="StyleUnderline"/>
          <w:highlight w:val="green"/>
        </w:rPr>
        <w:t>on China superseding international trade sanctions</w:t>
      </w:r>
      <w:r w:rsidRPr="00B23A23">
        <w:rPr>
          <w:rStyle w:val="StyleUnderline"/>
        </w:rPr>
        <w:t xml:space="preserve"> not only for luxury goods, but </w:t>
      </w:r>
      <w:r w:rsidRPr="00BE4AC5">
        <w:rPr>
          <w:rStyle w:val="StyleUnderline"/>
          <w:highlight w:val="green"/>
        </w:rPr>
        <w:t>for basic needs</w:t>
      </w:r>
      <w:r w:rsidRPr="00B23A23">
        <w:rPr>
          <w:rStyle w:val="StyleUnderline"/>
        </w:rPr>
        <w:t xml:space="preserve"> </w:t>
      </w:r>
      <w:r w:rsidRPr="00BE4AC5">
        <w:rPr>
          <w:rStyle w:val="StyleUnderline"/>
          <w:highlight w:val="green"/>
        </w:rPr>
        <w:t xml:space="preserve">such as </w:t>
      </w:r>
      <w:r w:rsidRPr="00BE4AC5">
        <w:rPr>
          <w:rStyle w:val="StyleUnderline"/>
          <w:highlight w:val="green"/>
        </w:rPr>
        <w:lastRenderedPageBreak/>
        <w:t>food and oil</w:t>
      </w:r>
      <w:r w:rsidRPr="00B23A23">
        <w:t xml:space="preserve">. For example, the United States led the charge and enacted its first set of sanctions against North Korea over two decades ago in response to the existence of fissile material on the Korean Peninsula and its risk for proliferation.152 Over time, these </w:t>
      </w:r>
      <w:r w:rsidRPr="00B23A23">
        <w:rPr>
          <w:rStyle w:val="StyleUnderline"/>
        </w:rPr>
        <w:t>sanctions have been expanded upon and have attracted the support and participation of the United Nations Security</w:t>
      </w:r>
      <w:r w:rsidRPr="00B23A23">
        <w:t xml:space="preserve">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w:t>
      </w:r>
      <w:r w:rsidRPr="00B23A23">
        <w:rPr>
          <w:rStyle w:val="StyleUnderline"/>
        </w:rPr>
        <w:t>due to a succession of floods and droughts and the refusal of the international community to intervene in a country violating international laws, pervasive malnutrition has led to “up to one million excess deaths since the 1990’s</w:t>
      </w:r>
      <w:r w:rsidRPr="00B23A23">
        <w:t xml:space="preserve">.155 </w:t>
      </w:r>
      <w:r w:rsidRPr="00BE4AC5">
        <w:rPr>
          <w:rStyle w:val="StyleUnderline"/>
          <w:highlight w:val="green"/>
        </w:rPr>
        <w:t xml:space="preserve">In order to maintain stability on </w:t>
      </w:r>
      <w:r w:rsidRPr="00B23A23">
        <w:rPr>
          <w:rStyle w:val="StyleUnderline"/>
        </w:rPr>
        <w:t xml:space="preserve">the Peninsula and prevent the North Koreans from becoming desperate, </w:t>
      </w:r>
      <w:r w:rsidRPr="00BE4AC5">
        <w:rPr>
          <w:rStyle w:val="StyleUnderline"/>
          <w:highlight w:val="green"/>
        </w:rPr>
        <w:t>China continues to export</w:t>
      </w:r>
      <w:r w:rsidRPr="00B23A23">
        <w:rPr>
          <w:rStyle w:val="StyleUnderline"/>
        </w:rPr>
        <w:t xml:space="preserve"> both luxury </w:t>
      </w:r>
      <w:r w:rsidRPr="00BE4AC5">
        <w:rPr>
          <w:rStyle w:val="StyleUnderline"/>
          <w:highlight w:val="green"/>
        </w:rPr>
        <w:t>goods</w:t>
      </w:r>
      <w:r w:rsidRPr="00B23A23">
        <w:rPr>
          <w:rStyle w:val="StyleUnderline"/>
        </w:rPr>
        <w:t xml:space="preserve"> and basic commodities </w:t>
      </w:r>
      <w:r w:rsidRPr="00BE4AC5">
        <w:rPr>
          <w:rStyle w:val="StyleUnderline"/>
          <w:highlight w:val="green"/>
        </w:rPr>
        <w:t>into North Korea</w:t>
      </w:r>
      <w:r w:rsidRPr="00B23A23">
        <w:t xml:space="preserve">. For example, in 2005, </w:t>
      </w:r>
      <w:r w:rsidRPr="00B23A23">
        <w:rPr>
          <w:rStyle w:val="StyleUnderline"/>
        </w:rPr>
        <w:t>China accounted for 53% of North Korea’s international commerce</w:t>
      </w:r>
      <w:r w:rsidRPr="00B23A23">
        <w:t xml:space="preserve">. However, </w:t>
      </w:r>
      <w:r w:rsidRPr="00B23A23">
        <w:rPr>
          <w:rStyle w:val="StyleUnderline"/>
        </w:rPr>
        <w:t>this has increased rapidly</w:t>
      </w:r>
      <w:r w:rsidRPr="00B23A23">
        <w:t xml:space="preserve">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w:t>
      </w:r>
    </w:p>
    <w:p w14:paraId="29EADB71" w14:textId="77777777" w:rsidR="005B2D79" w:rsidRPr="00B23A23" w:rsidRDefault="005B2D79" w:rsidP="005B2D79">
      <w:r w:rsidRPr="00B23A23">
        <w:t xml:space="preserve">In addition, </w:t>
      </w:r>
      <w:r w:rsidRPr="00BE4AC5">
        <w:rPr>
          <w:rStyle w:val="StyleUnderline"/>
          <w:highlight w:val="green"/>
        </w:rPr>
        <w:t>China has been a facilitator of the Six-Party Talks, the primary</w:t>
      </w:r>
      <w:r w:rsidRPr="00B23A23">
        <w:rPr>
          <w:rStyle w:val="StyleUnderline"/>
        </w:rPr>
        <w:t xml:space="preserve"> international diplomatic </w:t>
      </w:r>
      <w:r w:rsidRPr="00BE4AC5">
        <w:rPr>
          <w:rStyle w:val="StyleUnderline"/>
          <w:highlight w:val="green"/>
        </w:rPr>
        <w:t>forum for handling tensions on</w:t>
      </w:r>
      <w:r w:rsidRPr="00B23A23">
        <w:rPr>
          <w:rStyle w:val="StyleUnderline"/>
        </w:rPr>
        <w:t xml:space="preserve"> the </w:t>
      </w:r>
      <w:r w:rsidRPr="00BE4AC5">
        <w:rPr>
          <w:rStyle w:val="StyleUnderline"/>
          <w:highlight w:val="green"/>
        </w:rPr>
        <w:t>Korean</w:t>
      </w:r>
      <w:r w:rsidRPr="00B23A23">
        <w:rPr>
          <w:rStyle w:val="StyleUnderline"/>
        </w:rPr>
        <w:t xml:space="preserve"> Peninsula</w:t>
      </w:r>
      <w:r w:rsidRPr="00B23A23">
        <w:t xml:space="preserve">. Countries involved in the Six-Party Talks include China, North Korea, Russia, the United States, South Korea and Japan, and the first round of talks was initiated and hosted by China, taking place in Beijing in August 2003.157 </w:t>
      </w:r>
      <w:r w:rsidRPr="00B23A23">
        <w:rPr>
          <w:rStyle w:val="StyleUnderline"/>
        </w:rPr>
        <w:t xml:space="preserve">During the talks, China served as a </w:t>
      </w:r>
      <w:r w:rsidRPr="00B23A23">
        <w:rPr>
          <w:rStyle w:val="Emphasis"/>
        </w:rPr>
        <w:t>moderator</w:t>
      </w:r>
      <w:r w:rsidRPr="00B23A23">
        <w:rPr>
          <w:rStyle w:val="StyleUnderline"/>
        </w:rPr>
        <w:t xml:space="preserve"> between the US and North Korea during tense times of debate, also insisting on certain thresholds of success before members could leave the talks, such as the drafting of </w:t>
      </w:r>
      <w:r w:rsidRPr="00B23A23">
        <w:rPr>
          <w:rStyle w:val="Emphasis"/>
        </w:rPr>
        <w:t>diplomatic agreements</w:t>
      </w:r>
      <w:r w:rsidRPr="00B23A23">
        <w:t xml:space="preserve">158. Though the talks have remained in an on-and-off pattern over the last decade, </w:t>
      </w:r>
      <w:r w:rsidRPr="00B23A23">
        <w:rPr>
          <w:rStyle w:val="StyleUnderline"/>
        </w:rPr>
        <w:t>China</w:t>
      </w:r>
      <w:r w:rsidRPr="00B23A23">
        <w:t xml:space="preserve"> still </w:t>
      </w:r>
      <w:r w:rsidRPr="00B23A23">
        <w:rPr>
          <w:rStyle w:val="StyleUnderline"/>
        </w:rPr>
        <w:t xml:space="preserve">makes consistent efforts to </w:t>
      </w:r>
      <w:r w:rsidRPr="00B23A23">
        <w:rPr>
          <w:rStyle w:val="Emphasis"/>
        </w:rPr>
        <w:t>bring North Korea back to the diplomatic negotiations</w:t>
      </w:r>
      <w:r w:rsidRPr="00B23A23">
        <w:rPr>
          <w:rStyle w:val="StyleUnderline"/>
        </w:rPr>
        <w:t xml:space="preserve"> over their nuclear regime</w:t>
      </w:r>
      <w:r w:rsidRPr="00B23A23">
        <w:t>.159</w:t>
      </w:r>
    </w:p>
    <w:p w14:paraId="31F14C6D" w14:textId="77777777" w:rsidR="005B2D79" w:rsidRPr="00B23A23" w:rsidRDefault="005B2D79" w:rsidP="005B2D79">
      <w:pPr>
        <w:rPr>
          <w:rStyle w:val="StyleUnderline"/>
        </w:rPr>
      </w:pPr>
      <w:r w:rsidRPr="00B23A23">
        <w:rPr>
          <w:rStyle w:val="StyleUnderline"/>
        </w:rPr>
        <w:t>South Korea’s dependence on China’s continued stability is twofold</w:t>
      </w:r>
      <w:r w:rsidRPr="00B23A23">
        <w:t xml:space="preserve">. </w:t>
      </w:r>
      <w:r w:rsidRPr="00BE4AC5">
        <w:rPr>
          <w:rStyle w:val="StyleUnderline"/>
          <w:highlight w:val="green"/>
        </w:rPr>
        <w:t>Not only does South Korea rely on China’s continued deterrence of North Korean aggression</w:t>
      </w:r>
      <w:r w:rsidRPr="00B23A23">
        <w:rPr>
          <w:rStyle w:val="StyleUnderline"/>
        </w:rPr>
        <w:t xml:space="preserve"> </w:t>
      </w:r>
      <w:r w:rsidRPr="00BE4AC5">
        <w:rPr>
          <w:rStyle w:val="StyleUnderline"/>
          <w:highlight w:val="green"/>
        </w:rPr>
        <w:t>both</w:t>
      </w:r>
      <w:r w:rsidRPr="00B23A23">
        <w:rPr>
          <w:rStyle w:val="StyleUnderline"/>
        </w:rPr>
        <w:t xml:space="preserve"> through </w:t>
      </w:r>
      <w:r w:rsidRPr="00BE4AC5">
        <w:rPr>
          <w:rStyle w:val="StyleUnderline"/>
          <w:highlight w:val="green"/>
        </w:rPr>
        <w:t>diplomacy and</w:t>
      </w:r>
      <w:r w:rsidRPr="00B23A23">
        <w:rPr>
          <w:rStyle w:val="StyleUnderline"/>
        </w:rPr>
        <w:t xml:space="preserve"> satisfaction of their </w:t>
      </w:r>
      <w:r w:rsidRPr="00BE4AC5">
        <w:rPr>
          <w:rStyle w:val="StyleUnderline"/>
          <w:highlight w:val="green"/>
        </w:rPr>
        <w:t>trade</w:t>
      </w:r>
      <w:r w:rsidRPr="00B23A23">
        <w:rPr>
          <w:rStyle w:val="StyleUnderline"/>
        </w:rPr>
        <w:t xml:space="preserve"> needs, </w:t>
      </w:r>
      <w:r w:rsidRPr="00BE4AC5">
        <w:rPr>
          <w:rStyle w:val="StyleUnderline"/>
          <w:highlight w:val="green"/>
        </w:rPr>
        <w:t xml:space="preserve">but they </w:t>
      </w:r>
      <w:r w:rsidRPr="00B23A23">
        <w:rPr>
          <w:rStyle w:val="StyleUnderline"/>
        </w:rPr>
        <w:t xml:space="preserve">also </w:t>
      </w:r>
      <w:r w:rsidRPr="00BE4AC5">
        <w:rPr>
          <w:rStyle w:val="StyleUnderline"/>
          <w:highlight w:val="green"/>
        </w:rPr>
        <w:t>rely on China as a trade partner</w:t>
      </w:r>
      <w:r w:rsidRPr="00BE4AC5">
        <w:rPr>
          <w:highlight w:val="green"/>
        </w:rPr>
        <w:t>.</w:t>
      </w:r>
      <w:r w:rsidRPr="00B23A23">
        <w:t xml:space="preserve"> For example, </w:t>
      </w:r>
      <w:r w:rsidRPr="00B23A23">
        <w:rPr>
          <w:rStyle w:val="StyleUnderline"/>
        </w:rPr>
        <w:t>on November 23, 2010</w:t>
      </w:r>
      <w:r w:rsidRPr="00B23A23">
        <w:t xml:space="preserve">, </w:t>
      </w:r>
      <w:r w:rsidRPr="00B23A23">
        <w:rPr>
          <w:rStyle w:val="StyleUnderline"/>
        </w:rPr>
        <w:t>North Korea fired dozens of missiles onto the South’s Yeonpyeong Island</w:t>
      </w:r>
      <w:r w:rsidRPr="00B23A23">
        <w:t xml:space="preserve">, killing two South Korean soldiers, significantly escalating tension on the Peninsula as South Korea threatened military retaliation for the attack.160 In response, </w:t>
      </w:r>
      <w:r w:rsidRPr="00BE4AC5">
        <w:rPr>
          <w:rStyle w:val="StyleUnderline"/>
          <w:highlight w:val="green"/>
        </w:rPr>
        <w:t xml:space="preserve">China focused their energy on </w:t>
      </w:r>
      <w:r w:rsidRPr="00BE4AC5">
        <w:rPr>
          <w:rStyle w:val="Emphasis"/>
          <w:highlight w:val="green"/>
        </w:rPr>
        <w:t xml:space="preserve">deterring an armed response </w:t>
      </w:r>
      <w:r w:rsidRPr="00BE4AC5">
        <w:rPr>
          <w:rStyle w:val="StyleUnderline"/>
          <w:highlight w:val="green"/>
        </w:rPr>
        <w:t>by the South Koreans, which could have</w:t>
      </w:r>
      <w:r w:rsidRPr="00B23A23">
        <w:rPr>
          <w:rStyle w:val="StyleUnderline"/>
        </w:rPr>
        <w:t xml:space="preserve"> potentially </w:t>
      </w:r>
      <w:r w:rsidRPr="00BE4AC5">
        <w:rPr>
          <w:rStyle w:val="StyleUnderline"/>
          <w:highlight w:val="green"/>
        </w:rPr>
        <w:t xml:space="preserve">led to </w:t>
      </w:r>
      <w:r w:rsidRPr="00BE4AC5">
        <w:rPr>
          <w:rStyle w:val="Emphasis"/>
          <w:highlight w:val="green"/>
        </w:rPr>
        <w:t>protracted civil war</w:t>
      </w:r>
      <w:r w:rsidRPr="00B23A23">
        <w:rPr>
          <w:rStyle w:val="StyleUnderline"/>
        </w:rPr>
        <w:t xml:space="preserve"> between the two countries</w:t>
      </w:r>
      <w:r w:rsidRPr="00B23A23">
        <w:t xml:space="preserve">. Though the international community has expressed deep disagreement with </w:t>
      </w:r>
      <w:r w:rsidRPr="00B23A23">
        <w:rPr>
          <w:rStyle w:val="StyleUnderline"/>
        </w:rPr>
        <w:t>China’s</w:t>
      </w:r>
      <w:r w:rsidRPr="00B23A23">
        <w:t xml:space="preserve"> soft-line </w:t>
      </w:r>
      <w:r w:rsidRPr="00B23A23">
        <w:rPr>
          <w:rStyle w:val="StyleUnderline"/>
        </w:rPr>
        <w:t>approach</w:t>
      </w:r>
      <w:r w:rsidRPr="00B23A23">
        <w:t xml:space="preserve"> toward North Korea, it appears their understanding, ‘big-brother’ style of handling North Korean aggression toward South Korea </w:t>
      </w:r>
      <w:r w:rsidRPr="00B23A23">
        <w:rPr>
          <w:rStyle w:val="StyleUnderline"/>
        </w:rPr>
        <w:t xml:space="preserve">has </w:t>
      </w:r>
      <w:r w:rsidRPr="00B23A23">
        <w:t xml:space="preserve">at least </w:t>
      </w:r>
      <w:r w:rsidRPr="00B23A23">
        <w:rPr>
          <w:rStyle w:val="Emphasis"/>
        </w:rPr>
        <w:t>prevented a violent, protracted conflict</w:t>
      </w:r>
      <w:r w:rsidRPr="00B23A23">
        <w:t xml:space="preserve">, though not necessarily further North Korean acts of aggression.161 </w:t>
      </w:r>
      <w:r w:rsidRPr="00B23A23">
        <w:rPr>
          <w:rStyle w:val="StyleUnderline"/>
        </w:rPr>
        <w:t>Not only does South Korea rely on the continued intervention of the Chinese in North-South relations, but they have a deep economic integration and dependence on Chinese trade</w:t>
      </w:r>
      <w:r w:rsidRPr="00B23A23">
        <w:t xml:space="preserve">. For example, in 2010, South Korea was China’s fourth-largest trading partner, exchanging goods of $207.2 billion, up 32.6% over 2009.162 In other words, </w:t>
      </w:r>
      <w:r w:rsidRPr="00B23A23">
        <w:rPr>
          <w:rStyle w:val="StyleUnderline"/>
        </w:rPr>
        <w:t>both North and South Korea rely heavily on China not only for their continued economic prosperity, but also for the survival of their people and territorial security</w:t>
      </w:r>
      <w:r w:rsidRPr="00B23A23">
        <w:t xml:space="preserve">. </w:t>
      </w:r>
      <w:r w:rsidRPr="00BE4AC5">
        <w:rPr>
          <w:rStyle w:val="StyleUnderline"/>
          <w:highlight w:val="green"/>
        </w:rPr>
        <w:t>Should the Chinese government undergo a period of</w:t>
      </w:r>
      <w:r w:rsidRPr="00B23A23">
        <w:t xml:space="preserve"> reform and </w:t>
      </w:r>
      <w:r w:rsidRPr="00BE4AC5">
        <w:rPr>
          <w:rStyle w:val="StyleUnderline"/>
          <w:highlight w:val="green"/>
        </w:rPr>
        <w:t>instability</w:t>
      </w:r>
      <w:r w:rsidRPr="00B23A23">
        <w:t xml:space="preserve"> great </w:t>
      </w:r>
      <w:r w:rsidRPr="00B23A23">
        <w:lastRenderedPageBreak/>
        <w:t xml:space="preserve">enough </w:t>
      </w:r>
      <w:r w:rsidRPr="00BE4AC5">
        <w:rPr>
          <w:rStyle w:val="StyleUnderline"/>
          <w:highlight w:val="green"/>
        </w:rPr>
        <w:t>to interrupt these benefits to the</w:t>
      </w:r>
      <w:r w:rsidRPr="00B23A23">
        <w:rPr>
          <w:rStyle w:val="StyleUnderline"/>
        </w:rPr>
        <w:t xml:space="preserve"> Korean </w:t>
      </w:r>
      <w:r w:rsidRPr="00BE4AC5">
        <w:rPr>
          <w:rStyle w:val="StyleUnderline"/>
          <w:highlight w:val="green"/>
        </w:rPr>
        <w:t>Peninsula</w:t>
      </w:r>
      <w:r w:rsidRPr="00B23A23">
        <w:rPr>
          <w:rStyle w:val="StyleUnderline"/>
        </w:rPr>
        <w:t xml:space="preserve">, the </w:t>
      </w:r>
      <w:r w:rsidRPr="00BE4AC5">
        <w:rPr>
          <w:rStyle w:val="StyleUnderline"/>
          <w:highlight w:val="green"/>
        </w:rPr>
        <w:t xml:space="preserve">international system may be faced with a serious </w:t>
      </w:r>
      <w:r w:rsidRPr="00BE4AC5">
        <w:rPr>
          <w:rStyle w:val="Emphasis"/>
          <w:highlight w:val="green"/>
        </w:rPr>
        <w:t>nuclear</w:t>
      </w:r>
      <w:r w:rsidRPr="00BE4AC5">
        <w:rPr>
          <w:rStyle w:val="StyleUnderline"/>
          <w:highlight w:val="green"/>
        </w:rPr>
        <w:t xml:space="preserve"> and conventional military </w:t>
      </w:r>
      <w:r w:rsidRPr="00BE4AC5">
        <w:rPr>
          <w:rStyle w:val="Emphasis"/>
          <w:highlight w:val="green"/>
        </w:rPr>
        <w:t>conflict between North and South Korea</w:t>
      </w:r>
      <w:r w:rsidRPr="00B23A23">
        <w:rPr>
          <w:rStyle w:val="StyleUnderline"/>
        </w:rPr>
        <w:t xml:space="preserve">. </w:t>
      </w:r>
    </w:p>
    <w:p w14:paraId="5E5A6AC8" w14:textId="4DBF6115" w:rsidR="00211703" w:rsidRPr="00211703" w:rsidRDefault="00D53B70" w:rsidP="00211703">
      <w:pPr>
        <w:pStyle w:val="Heading3"/>
      </w:pPr>
      <w:r>
        <w:lastRenderedPageBreak/>
        <w:t>2</w:t>
      </w:r>
    </w:p>
    <w:p w14:paraId="741BB5EB" w14:textId="292BDFB2" w:rsidR="00C92B4C" w:rsidRPr="0025025F" w:rsidRDefault="00D83DEE" w:rsidP="00C92B4C">
      <w:pPr>
        <w:pStyle w:val="Heading4"/>
      </w:pPr>
      <w:r>
        <w:t xml:space="preserve">The government of China in Beijing </w:t>
      </w:r>
      <w:r w:rsidR="00C92B4C" w:rsidRPr="00B9006A">
        <w:t>should ban the appropriation of outer space by private entities.</w:t>
      </w:r>
    </w:p>
    <w:p w14:paraId="663F0F97" w14:textId="6AEE5424" w:rsidR="00D83DEE" w:rsidRPr="0025025F" w:rsidRDefault="00D83DEE" w:rsidP="00C92B4C">
      <w:pPr>
        <w:pStyle w:val="Heading4"/>
        <w:rPr>
          <w:b w:val="0"/>
          <w:iCs w:val="0"/>
          <w:u w:val="single"/>
        </w:rPr>
      </w:pPr>
      <w:r w:rsidRPr="0025025F">
        <w:t xml:space="preserve">The phrase “People’s Republic” encourages and masks </w:t>
      </w:r>
      <w:r w:rsidRPr="0025025F">
        <w:rPr>
          <w:u w:val="single"/>
        </w:rPr>
        <w:t>eugenic violence</w:t>
      </w:r>
      <w:r w:rsidRPr="0025025F">
        <w:t xml:space="preserve"> and </w:t>
      </w:r>
      <w:r w:rsidRPr="0025025F">
        <w:rPr>
          <w:u w:val="single"/>
        </w:rPr>
        <w:t>state repression</w:t>
      </w:r>
      <w:r w:rsidR="006A7CF9">
        <w:rPr>
          <w:b w:val="0"/>
          <w:iCs w:val="0"/>
          <w:u w:val="single"/>
        </w:rPr>
        <w:t>. Why is the People’s Republic running over it’s own citizens with tanks?</w:t>
      </w:r>
    </w:p>
    <w:p w14:paraId="1C46084C" w14:textId="77777777" w:rsidR="00D83DEE" w:rsidRDefault="00D83DEE" w:rsidP="00D83DEE">
      <w:r w:rsidRPr="0025025F">
        <w:rPr>
          <w:b/>
          <w:bCs/>
          <w:sz w:val="26"/>
        </w:rPr>
        <w:t>Zhang 16</w:t>
      </w:r>
      <w:r>
        <w:t xml:space="preserve"> [C</w:t>
      </w:r>
      <w:r w:rsidRPr="0025025F">
        <w:t>harlie Yi, assistant professor of Gender and Women’s Studies at the University of Kentucky, “Queering the National Body of Contemporary China,” Journal of Women Studies, 32.2, pp. 1-26</w:t>
      </w:r>
      <w:r>
        <w:t>]</w:t>
      </w:r>
    </w:p>
    <w:p w14:paraId="45B9096D" w14:textId="77777777" w:rsidR="00D83DEE" w:rsidRPr="00993894" w:rsidRDefault="00D83DEE" w:rsidP="00D83DEE">
      <w:pPr>
        <w:rPr>
          <w:sz w:val="16"/>
        </w:rPr>
      </w:pPr>
      <w:r w:rsidRPr="00993894">
        <w:rPr>
          <w:sz w:val="16"/>
        </w:rPr>
        <w:t xml:space="preserve">When recycled twenty years later for the prc’s sixtieth anniversary, the gendered infl ection of the song shift s again as China has warranted its standing as a critical nexus of the transnational network of capital, and this move is enabled and fi nalized by a set of discursive and visual techniques applied in the dance that the song is used to accompany. Framed at the center of the camera, a group of young and delicate female dancers are presenting their blissful performances to uphold the most important scene of the parade— the convivial celebration of the prc’s sixtieth birthday. As the camera moves up and down for close- ups of their well- shaped bodies, fl exible and nimble bearing and posture, and subordinate countenance, these performers are reproduced as the submissive, compliant, and feminized subjects as well. Akin to other gendered eff orts to signify contemporary China, their highlighted femininity, via the petal- shaped costumes designed to fashion their bodies for this visual- narrative end, is further intensifi ed in a way to trump almost all bodily traces that index their other identities, such as class and ethnicity. At the center of the scene, what the dancers surround is a fl oral fl oat shaped into a peony. As this huge fl ower grows into full blossom, it unfolds and upholds a female dancer who is wobbling her tender sleeves ethereally and submissively to add to the feminizing tenor of this ceremonial scenario. Also, as the object of the blessing, the otherwise ambiguous and elusive imagery of China concretizes and congeals via the referential point— the feminized subjects of blessing. Antithetical to and dependent on the subordinate and feminine performers, China, in other words, is masculinized and incarnated for collective admiration and veneration by Chinese people. </w:t>
      </w:r>
      <w:r w:rsidRPr="00993894">
        <w:rPr>
          <w:b/>
          <w:iCs/>
          <w:highlight w:val="cyan"/>
          <w:u w:val="single"/>
          <w:bdr w:val="single" w:sz="8" w:space="0" w:color="auto"/>
        </w:rPr>
        <w:t>Naming China</w:t>
      </w:r>
      <w:r w:rsidRPr="00993894">
        <w:rPr>
          <w:u w:val="single"/>
        </w:rPr>
        <w:t xml:space="preserve"> </w:t>
      </w:r>
      <w:r w:rsidRPr="00993894">
        <w:rPr>
          <w:sz w:val="16"/>
        </w:rPr>
        <w:t xml:space="preserve">rather than </w:t>
      </w:r>
      <w:r w:rsidRPr="00993894">
        <w:rPr>
          <w:b/>
          <w:iCs/>
          <w:highlight w:val="cyan"/>
          <w:u w:val="single"/>
          <w:bdr w:val="single" w:sz="8" w:space="0" w:color="auto"/>
        </w:rPr>
        <w:t>the PRC</w:t>
      </w:r>
      <w:r w:rsidRPr="00993894">
        <w:rPr>
          <w:u w:val="single"/>
        </w:rPr>
        <w:t xml:space="preserve"> as the object of the blissful ritual</w:t>
      </w:r>
      <w:r w:rsidRPr="00993894">
        <w:rPr>
          <w:sz w:val="16"/>
        </w:rPr>
        <w:t xml:space="preserve">, </w:t>
      </w:r>
      <w:r w:rsidRPr="00993894">
        <w:rPr>
          <w:u w:val="single"/>
        </w:rPr>
        <w:t>this show</w:t>
      </w:r>
      <w:r w:rsidRPr="00993894">
        <w:rPr>
          <w:sz w:val="16"/>
        </w:rPr>
        <w:t xml:space="preserve"> also </w:t>
      </w:r>
      <w:r w:rsidRPr="00993894">
        <w:rPr>
          <w:b/>
          <w:iCs/>
          <w:u w:val="single"/>
          <w:bdr w:val="single" w:sz="8" w:space="0" w:color="auto"/>
        </w:rPr>
        <w:t xml:space="preserve">inadvertently </w:t>
      </w:r>
      <w:r w:rsidRPr="00993894">
        <w:rPr>
          <w:b/>
          <w:iCs/>
          <w:highlight w:val="cyan"/>
          <w:u w:val="single"/>
          <w:bdr w:val="single" w:sz="8" w:space="0" w:color="auto"/>
        </w:rPr>
        <w:t>displaces the state</w:t>
      </w:r>
      <w:r w:rsidRPr="00993894">
        <w:rPr>
          <w:sz w:val="16"/>
        </w:rPr>
        <w:t xml:space="preserve"> </w:t>
      </w:r>
      <w:r w:rsidRPr="00993894">
        <w:rPr>
          <w:u w:val="single"/>
        </w:rPr>
        <w:t xml:space="preserve">as the real blessed establishment with the imagined entity of </w:t>
      </w:r>
      <w:r w:rsidRPr="006A7CF9">
        <w:rPr>
          <w:u w:val="single"/>
        </w:rPr>
        <w:t>nation</w:t>
      </w:r>
      <w:r w:rsidRPr="006A7CF9">
        <w:rPr>
          <w:sz w:val="16"/>
        </w:rPr>
        <w:t xml:space="preserve">. As </w:t>
      </w:r>
      <w:r w:rsidRPr="006A7CF9">
        <w:rPr>
          <w:u w:val="single"/>
        </w:rPr>
        <w:t>the “imagined community,” the nation-state is not an a priori entity that is always unified</w:t>
      </w:r>
      <w:r w:rsidRPr="006A7CF9">
        <w:rPr>
          <w:sz w:val="16"/>
        </w:rPr>
        <w:t xml:space="preserve">. And </w:t>
      </w:r>
      <w:r w:rsidRPr="006A7CF9">
        <w:rPr>
          <w:u w:val="single"/>
        </w:rPr>
        <w:t>since nation</w:t>
      </w:r>
      <w:r w:rsidRPr="00993894">
        <w:rPr>
          <w:u w:val="single"/>
        </w:rPr>
        <w:t xml:space="preserve"> is a more recent construct than state, special efforts are constantly required to weld them with each other</w:t>
      </w:r>
      <w:r w:rsidRPr="00993894">
        <w:rPr>
          <w:sz w:val="16"/>
        </w:rPr>
        <w:t xml:space="preserve">. </w:t>
      </w:r>
      <w:r w:rsidRPr="00993894">
        <w:rPr>
          <w:b/>
          <w:iCs/>
          <w:u w:val="single"/>
          <w:bdr w:val="single" w:sz="8" w:space="0" w:color="auto"/>
        </w:rPr>
        <w:t xml:space="preserve">This knowledge is particularly important for contemporary China as </w:t>
      </w:r>
      <w:r w:rsidRPr="00993894">
        <w:rPr>
          <w:b/>
          <w:iCs/>
          <w:highlight w:val="cyan"/>
          <w:u w:val="single"/>
          <w:bdr w:val="single" w:sz="8" w:space="0" w:color="auto"/>
        </w:rPr>
        <w:t>the state has disavowed its earlier promise of leading the Chinese nation</w:t>
      </w:r>
      <w:r w:rsidRPr="00993894">
        <w:rPr>
          <w:sz w:val="16"/>
        </w:rPr>
        <w:t xml:space="preserve"> </w:t>
      </w:r>
      <w:r w:rsidRPr="00993894">
        <w:rPr>
          <w:highlight w:val="cyan"/>
          <w:u w:val="single"/>
        </w:rPr>
        <w:t>and</w:t>
      </w:r>
      <w:r w:rsidRPr="00993894">
        <w:rPr>
          <w:u w:val="single"/>
        </w:rPr>
        <w:t xml:space="preserve"> </w:t>
      </w:r>
      <w:r w:rsidRPr="00993894">
        <w:rPr>
          <w:b/>
          <w:iCs/>
          <w:highlight w:val="cyan"/>
          <w:u w:val="single"/>
          <w:bdr w:val="single" w:sz="8" w:space="0" w:color="auto"/>
        </w:rPr>
        <w:t>people</w:t>
      </w:r>
      <w:r w:rsidRPr="00993894">
        <w:rPr>
          <w:u w:val="single"/>
        </w:rPr>
        <w:t xml:space="preserve"> </w:t>
      </w:r>
      <w:r w:rsidRPr="00993894">
        <w:rPr>
          <w:highlight w:val="cyan"/>
          <w:u w:val="single"/>
        </w:rPr>
        <w:t xml:space="preserve">toward </w:t>
      </w:r>
      <w:r w:rsidRPr="00993894">
        <w:rPr>
          <w:b/>
          <w:iCs/>
          <w:highlight w:val="cyan"/>
          <w:u w:val="single"/>
          <w:bdr w:val="single" w:sz="8" w:space="0" w:color="auto"/>
        </w:rPr>
        <w:t>social justice</w:t>
      </w:r>
      <w:r w:rsidRPr="00993894">
        <w:rPr>
          <w:highlight w:val="cyan"/>
          <w:u w:val="single"/>
        </w:rPr>
        <w:t xml:space="preserve"> and </w:t>
      </w:r>
      <w:r w:rsidRPr="00993894">
        <w:rPr>
          <w:b/>
          <w:iCs/>
          <w:highlight w:val="cyan"/>
          <w:u w:val="single"/>
          <w:bdr w:val="single" w:sz="8" w:space="0" w:color="auto"/>
        </w:rPr>
        <w:t>equality</w:t>
      </w:r>
      <w:r w:rsidRPr="00993894">
        <w:rPr>
          <w:sz w:val="16"/>
        </w:rPr>
        <w:t xml:space="preserve"> </w:t>
      </w:r>
      <w:r w:rsidRPr="00993894">
        <w:rPr>
          <w:u w:val="single"/>
        </w:rPr>
        <w:t>and has taken the stand by capital</w:t>
      </w:r>
      <w:r w:rsidRPr="00993894">
        <w:rPr>
          <w:sz w:val="16"/>
        </w:rPr>
        <w:t xml:space="preserve">. Insomuch as these practices have deeply restructured the social relations and kindled enormous antagonisms, and the class-focused Marxist-Leninist-Maoist doctrines have lost their appeal as the ideological foundation, </w:t>
      </w:r>
      <w:r w:rsidRPr="00993894">
        <w:rPr>
          <w:highlight w:val="cyan"/>
          <w:u w:val="single"/>
        </w:rPr>
        <w:t>the state has to</w:t>
      </w:r>
      <w:r w:rsidRPr="00993894">
        <w:rPr>
          <w:u w:val="single"/>
        </w:rPr>
        <w:t xml:space="preserve"> look for new resources to </w:t>
      </w:r>
      <w:r w:rsidRPr="00993894">
        <w:rPr>
          <w:b/>
          <w:iCs/>
          <w:highlight w:val="cyan"/>
          <w:u w:val="single"/>
          <w:bdr w:val="single" w:sz="8" w:space="0" w:color="auto"/>
        </w:rPr>
        <w:t>legitimize its sovereign power</w:t>
      </w:r>
      <w:r w:rsidRPr="00993894">
        <w:rPr>
          <w:u w:val="single"/>
        </w:rPr>
        <w:t xml:space="preserve"> and recreate the nation-state unity</w:t>
      </w:r>
      <w:r w:rsidRPr="00993894">
        <w:rPr>
          <w:sz w:val="16"/>
        </w:rPr>
        <w:t xml:space="preserve">. Nationalism, undoubtedly, is one of the most important and effective resources for this task but could also pose new changes to the state when diverging from its preset trajectory. As the Chinese authorities try to fuel and invigorate popular forms of nationalism for self-legitimation, they are also “fearful that an unrestrained spate of mass feelings might detour or even endanger the state’s other policy interests and, worse yet, could turn inwards against the regime itself.” In 2012, in the state-organized anti-Japanese protests for the support of government policies, the nationalist demonstration soon transgressed the prescribed agenda and turned into massive democratic and anti-corruption convocations that raised a red flag over the Party line. In view of the unresolvable crevice and contestation between the statist and populist forms of nationalism, the state has to find a safe and efficacious way to produce and contain nationalist imaginations in ways to fortify its legitimacy and social control. </w:t>
      </w:r>
      <w:r w:rsidRPr="00993894">
        <w:rPr>
          <w:u w:val="single"/>
        </w:rPr>
        <w:t xml:space="preserve">For modern constructions of nation-state, </w:t>
      </w:r>
      <w:r w:rsidRPr="00993894">
        <w:rPr>
          <w:highlight w:val="cyan"/>
          <w:u w:val="single"/>
        </w:rPr>
        <w:t xml:space="preserve">the creation and maintenance of a </w:t>
      </w:r>
      <w:r w:rsidRPr="00993894">
        <w:rPr>
          <w:b/>
          <w:iCs/>
          <w:highlight w:val="cyan"/>
          <w:u w:val="single"/>
          <w:bdr w:val="single" w:sz="8" w:space="0" w:color="auto"/>
        </w:rPr>
        <w:t>coherent concept</w:t>
      </w:r>
      <w:r w:rsidRPr="00993894">
        <w:rPr>
          <w:sz w:val="16"/>
          <w:highlight w:val="cyan"/>
        </w:rPr>
        <w:t xml:space="preserve"> </w:t>
      </w:r>
      <w:r w:rsidRPr="00993894">
        <w:rPr>
          <w:highlight w:val="cyan"/>
          <w:u w:val="single"/>
        </w:rPr>
        <w:t xml:space="preserve">of </w:t>
      </w:r>
      <w:r w:rsidRPr="00993894">
        <w:rPr>
          <w:b/>
          <w:iCs/>
          <w:highlight w:val="cyan"/>
          <w:u w:val="single"/>
          <w:bdr w:val="single" w:sz="8" w:space="0" w:color="auto"/>
        </w:rPr>
        <w:t>“the people</w:t>
      </w:r>
      <w:r w:rsidRPr="00993894">
        <w:rPr>
          <w:sz w:val="16"/>
        </w:rPr>
        <w:t xml:space="preserve">” </w:t>
      </w:r>
      <w:r w:rsidRPr="00993894">
        <w:rPr>
          <w:highlight w:val="cyan"/>
          <w:u w:val="single"/>
        </w:rPr>
        <w:t xml:space="preserve">take </w:t>
      </w:r>
      <w:r w:rsidRPr="00993894">
        <w:rPr>
          <w:b/>
          <w:iCs/>
          <w:highlight w:val="cyan"/>
          <w:u w:val="single"/>
          <w:bdr w:val="single" w:sz="8" w:space="0" w:color="auto"/>
        </w:rPr>
        <w:t>a vital position</w:t>
      </w:r>
      <w:r w:rsidRPr="00993894">
        <w:rPr>
          <w:u w:val="single"/>
        </w:rPr>
        <w:t>. As “the production of a biopolitical body is the original activity of sovereign power</w:t>
      </w:r>
      <w:r w:rsidRPr="006A7CF9">
        <w:rPr>
          <w:u w:val="single"/>
        </w:rPr>
        <w:t>,”</w:t>
      </w:r>
      <w:r w:rsidRPr="006A7CF9">
        <w:rPr>
          <w:sz w:val="16"/>
        </w:rPr>
        <w:t xml:space="preserve"> </w:t>
      </w:r>
      <w:r w:rsidRPr="006A7CF9">
        <w:rPr>
          <w:u w:val="single"/>
        </w:rPr>
        <w:t>the inclusion of “bare life”—human beings as purely biological entities protected by no state power—into the sovereignty premises as citizens,</w:t>
      </w:r>
      <w:r w:rsidRPr="006A7CF9">
        <w:rPr>
          <w:sz w:val="16"/>
        </w:rPr>
        <w:t xml:space="preserve"> Giorgio</w:t>
      </w:r>
      <w:r w:rsidRPr="00993894">
        <w:rPr>
          <w:sz w:val="16"/>
        </w:rPr>
        <w:t xml:space="preserve"> Agamben suggests, </w:t>
      </w:r>
      <w:r w:rsidRPr="00993894">
        <w:rPr>
          <w:b/>
          <w:iCs/>
          <w:highlight w:val="cyan"/>
          <w:u w:val="single"/>
          <w:bdr w:val="single" w:sz="8" w:space="0" w:color="auto"/>
        </w:rPr>
        <w:t>anchors the perpetual and ultimate source of sovereign power</w:t>
      </w:r>
      <w:r w:rsidRPr="00993894">
        <w:rPr>
          <w:b/>
          <w:iCs/>
          <w:u w:val="single"/>
          <w:bdr w:val="single" w:sz="8" w:space="0" w:color="auto"/>
        </w:rPr>
        <w:t xml:space="preserve"> </w:t>
      </w:r>
      <w:r w:rsidRPr="00993894">
        <w:rPr>
          <w:b/>
          <w:iCs/>
          <w:highlight w:val="cyan"/>
          <w:u w:val="single"/>
          <w:bdr w:val="single" w:sz="8" w:space="0" w:color="auto"/>
        </w:rPr>
        <w:t>for the state.</w:t>
      </w:r>
      <w:r w:rsidRPr="00993894">
        <w:rPr>
          <w:sz w:val="16"/>
        </w:rPr>
        <w:t xml:space="preserve"> Put simply, </w:t>
      </w:r>
      <w:r w:rsidRPr="00993894">
        <w:rPr>
          <w:highlight w:val="cyan"/>
          <w:u w:val="single"/>
        </w:rPr>
        <w:t>the act of defining whom to include in and exclude</w:t>
      </w:r>
      <w:r w:rsidRPr="00993894">
        <w:rPr>
          <w:u w:val="single"/>
        </w:rPr>
        <w:t xml:space="preserve"> from its framework of sovereignty as citizens</w:t>
      </w:r>
      <w:r w:rsidRPr="00993894">
        <w:rPr>
          <w:sz w:val="16"/>
        </w:rPr>
        <w:t>—</w:t>
      </w:r>
      <w:r w:rsidRPr="00993894">
        <w:rPr>
          <w:b/>
          <w:iCs/>
          <w:u w:val="single"/>
          <w:bdr w:val="single" w:sz="8" w:space="0" w:color="auto"/>
        </w:rPr>
        <w:t xml:space="preserve">or </w:t>
      </w:r>
      <w:r w:rsidRPr="00993894">
        <w:rPr>
          <w:b/>
          <w:iCs/>
          <w:highlight w:val="cyan"/>
          <w:u w:val="single"/>
          <w:bdr w:val="single" w:sz="8" w:space="0" w:color="auto"/>
        </w:rPr>
        <w:t>“the people”</w:t>
      </w:r>
      <w:r w:rsidRPr="00993894">
        <w:rPr>
          <w:sz w:val="16"/>
          <w:highlight w:val="cyan"/>
        </w:rPr>
        <w:t>—</w:t>
      </w:r>
      <w:r w:rsidRPr="00993894">
        <w:rPr>
          <w:b/>
          <w:iCs/>
          <w:highlight w:val="cyan"/>
          <w:u w:val="single"/>
          <w:bdr w:val="single" w:sz="8" w:space="0" w:color="auto"/>
        </w:rPr>
        <w:t>legitimizes and valorizes</w:t>
      </w:r>
      <w:r w:rsidRPr="00993894">
        <w:rPr>
          <w:sz w:val="16"/>
          <w:highlight w:val="cyan"/>
        </w:rPr>
        <w:t xml:space="preserve"> </w:t>
      </w:r>
      <w:r w:rsidRPr="00993894">
        <w:rPr>
          <w:highlight w:val="cyan"/>
          <w:u w:val="single"/>
        </w:rPr>
        <w:t>the state as a coherent</w:t>
      </w:r>
      <w:r w:rsidRPr="00993894">
        <w:rPr>
          <w:u w:val="single"/>
        </w:rPr>
        <w:t xml:space="preserve"> and self-contained politico-juristic </w:t>
      </w:r>
      <w:r w:rsidRPr="00993894">
        <w:rPr>
          <w:highlight w:val="cyan"/>
          <w:u w:val="single"/>
        </w:rPr>
        <w:t>unity</w:t>
      </w:r>
      <w:r w:rsidRPr="00993894">
        <w:rPr>
          <w:u w:val="single"/>
        </w:rPr>
        <w:t>.</w:t>
      </w:r>
      <w:r w:rsidRPr="00993894">
        <w:rPr>
          <w:sz w:val="16"/>
        </w:rPr>
        <w:t xml:space="preserve"> Meanwhile, citizenship should not be seen merely as a political entitlement defined and granted by the state but as more of a process of subject making entangled with complex dynamics. 68 Calling this process “cultural citizenship,” Aihwa Ong argues that it is “the cultural practice and beliefs produced out of negotiating the oft en ambivalent and contested relations with the state and its hegemonic forms that establish the criteria of belonging within a national population and territory.”69 Th roughout human history, categories such as race, gender and sexuality, due to their naturalized relation to body, are constantly </w:t>
      </w:r>
      <w:r w:rsidRPr="00993894">
        <w:rPr>
          <w:sz w:val="16"/>
        </w:rPr>
        <w:lastRenderedPageBreak/>
        <w:t>invoked and deployed as the stable and constant platforms to ground political claims and propositions that are otherwise arbitrary and subject to challenge.70 As the state is increasingly challenged by subversive forces deriving from its marketizing practices, gender becomes an easy, conducive, and safeguarded resource not only to appease the public discontent with the surging class inequalities and social confl icts but also to reformulate the cultural citizenship to reglue the Chinese nation and state with each other.</w:t>
      </w:r>
    </w:p>
    <w:p w14:paraId="59C7280F" w14:textId="631D7677" w:rsidR="00D83DEE" w:rsidRPr="0025025F" w:rsidRDefault="00D83DEE" w:rsidP="00D83DEE">
      <w:pPr>
        <w:keepNext/>
        <w:keepLines/>
        <w:spacing w:before="40"/>
        <w:outlineLvl w:val="3"/>
        <w:rPr>
          <w:rFonts w:eastAsiaTheme="majorEastAsia" w:cstheme="majorBidi"/>
          <w:b/>
          <w:iCs/>
          <w:sz w:val="26"/>
        </w:rPr>
      </w:pPr>
      <w:r w:rsidRPr="0025025F">
        <w:rPr>
          <w:rFonts w:eastAsiaTheme="majorEastAsia" w:cstheme="majorBidi"/>
          <w:b/>
          <w:iCs/>
          <w:sz w:val="26"/>
        </w:rPr>
        <w:t xml:space="preserve">“Government of China in Beijing” </w:t>
      </w:r>
      <w:r w:rsidRPr="0025025F">
        <w:rPr>
          <w:rFonts w:eastAsiaTheme="majorEastAsia" w:cstheme="majorBidi"/>
          <w:b/>
          <w:iCs/>
          <w:sz w:val="26"/>
          <w:u w:val="single"/>
        </w:rPr>
        <w:t>means China</w:t>
      </w:r>
      <w:r w:rsidRPr="0025025F">
        <w:rPr>
          <w:rFonts w:eastAsiaTheme="majorEastAsia" w:cstheme="majorBidi"/>
          <w:b/>
          <w:iCs/>
          <w:sz w:val="26"/>
        </w:rPr>
        <w:t xml:space="preserve"> – solves the case</w:t>
      </w:r>
      <w:r w:rsidR="00AE2574">
        <w:rPr>
          <w:rFonts w:eastAsiaTheme="majorEastAsia" w:cstheme="majorBidi"/>
          <w:b/>
          <w:iCs/>
          <w:sz w:val="26"/>
        </w:rPr>
        <w:t>. Don’t let them dismiss this as a word pic – using the phrase People’s Republic holds genuine harm and legitimizes a repressive regime</w:t>
      </w:r>
      <w:r w:rsidR="001A6354">
        <w:rPr>
          <w:rFonts w:eastAsiaTheme="majorEastAsia" w:cstheme="majorBidi"/>
          <w:b/>
          <w:iCs/>
          <w:sz w:val="26"/>
        </w:rPr>
        <w:t>. Infinitely o/ws material consequences</w:t>
      </w:r>
    </w:p>
    <w:p w14:paraId="4858A303" w14:textId="77777777" w:rsidR="00D83DEE" w:rsidRPr="0025025F" w:rsidRDefault="00D83DEE" w:rsidP="00D83DEE">
      <w:r w:rsidRPr="0025025F">
        <w:t xml:space="preserve">Jerome A. </w:t>
      </w:r>
      <w:r w:rsidRPr="0025025F">
        <w:rPr>
          <w:b/>
          <w:bCs/>
          <w:sz w:val="26"/>
        </w:rPr>
        <w:t>Cohen 19</w:t>
      </w:r>
      <w:r w:rsidRPr="0025025F">
        <w:t xml:space="preserve">, former C.V. Starr Senior Fellow and Director of Asia Studies at the Council on Foreign Relations, professor at NYU School of Law since 1990 and Faculty Director of its U.S.-Asia Law Institute, is a leading American expert on Chinese law and government, began studying and teaching about China’s legal system in the early 1960s and from 1964 to 1979 introduced the teaching of Asian law into the curriculum of Harvard Law School, where he served as Jeremiah Smith Professor, Associate Dean and Director of East Asian Legal Studies, "My interview on the Taiwan Relations Act — Jerome A. Cohen", Jerome A. Cohen | </w:t>
      </w:r>
      <w:r w:rsidRPr="0025025F">
        <w:rPr>
          <w:rFonts w:ascii="MS Gothic" w:eastAsia="MS Gothic" w:hAnsi="MS Gothic" w:cs="MS Gothic" w:hint="eastAsia"/>
        </w:rPr>
        <w:t>孔傑榮（柯恩）</w:t>
      </w:r>
      <w:r w:rsidRPr="0025025F">
        <w:t>, http://www.jeromecohen.net/jerrys-blog/2019/2/22/my-interview-on-the-taiwan-relations-act</w:t>
      </w:r>
    </w:p>
    <w:p w14:paraId="110DCB4A" w14:textId="43085576" w:rsidR="005B2D79" w:rsidRPr="00D83DEE" w:rsidRDefault="00D83DEE" w:rsidP="005B2D79">
      <w:pPr>
        <w:rPr>
          <w:sz w:val="10"/>
        </w:rPr>
      </w:pPr>
      <w:r w:rsidRPr="0025025F">
        <w:rPr>
          <w:sz w:val="10"/>
        </w:rPr>
        <w:t xml:space="preserve">I'm proud to say that my former student, President Ma—I don't agree with everything he's done, but he's a very brilliant man—did something very impressive. He managed to make over 20 agreements with the Mainland despite the fact that </w:t>
      </w:r>
      <w:r w:rsidRPr="0025025F">
        <w:rPr>
          <w:highlight w:val="cyan"/>
          <w:u w:val="single"/>
        </w:rPr>
        <w:t>the Mainland's position has long been:</w:t>
      </w:r>
      <w:r w:rsidRPr="0025025F">
        <w:rPr>
          <w:u w:val="single"/>
        </w:rPr>
        <w:t xml:space="preserve"> </w:t>
      </w:r>
      <w:r w:rsidRPr="0025025F">
        <w:rPr>
          <w:sz w:val="10"/>
        </w:rPr>
        <w:t>"</w:t>
      </w:r>
      <w:r w:rsidRPr="0025025F">
        <w:rPr>
          <w:highlight w:val="cyan"/>
          <w:u w:val="single"/>
        </w:rPr>
        <w:t xml:space="preserve">We will </w:t>
      </w:r>
      <w:r w:rsidRPr="0025025F">
        <w:rPr>
          <w:b/>
          <w:iCs/>
          <w:highlight w:val="cyan"/>
          <w:u w:val="single"/>
          <w:bdr w:val="single" w:sz="8" w:space="0" w:color="auto"/>
        </w:rPr>
        <w:t>never</w:t>
      </w:r>
      <w:r w:rsidRPr="0025025F">
        <w:rPr>
          <w:highlight w:val="cyan"/>
          <w:u w:val="single"/>
        </w:rPr>
        <w:t xml:space="preserve"> treat Taiwan on an equal basis</w:t>
      </w:r>
      <w:r w:rsidRPr="0025025F">
        <w:rPr>
          <w:sz w:val="10"/>
          <w:highlight w:val="cyan"/>
        </w:rPr>
        <w:t>.</w:t>
      </w:r>
      <w:r w:rsidRPr="0025025F">
        <w:rPr>
          <w:sz w:val="10"/>
        </w:rPr>
        <w:t xml:space="preserve"> </w:t>
      </w:r>
      <w:r w:rsidRPr="0025025F">
        <w:rPr>
          <w:b/>
          <w:iCs/>
          <w:highlight w:val="cyan"/>
          <w:u w:val="single"/>
          <w:bdr w:val="single" w:sz="8" w:space="0" w:color="auto"/>
        </w:rPr>
        <w:t>We are the</w:t>
      </w:r>
      <w:r w:rsidRPr="0025025F">
        <w:rPr>
          <w:sz w:val="10"/>
        </w:rPr>
        <w:t xml:space="preserve"> central </w:t>
      </w:r>
      <w:r w:rsidRPr="0025025F">
        <w:rPr>
          <w:b/>
          <w:iCs/>
          <w:highlight w:val="cyan"/>
          <w:u w:val="single"/>
          <w:bdr w:val="single" w:sz="8" w:space="0" w:color="auto"/>
        </w:rPr>
        <w:t>government of China in Beijing</w:t>
      </w:r>
      <w:r w:rsidRPr="0025025F">
        <w:rPr>
          <w:sz w:val="10"/>
        </w:rPr>
        <w:t xml:space="preserve">. </w:t>
      </w:r>
      <w:r w:rsidRPr="0025025F">
        <w:rPr>
          <w:u w:val="single"/>
        </w:rPr>
        <w:t xml:space="preserve">Those people down there are merely one of our </w:t>
      </w:r>
      <w:r w:rsidRPr="0025025F">
        <w:rPr>
          <w:b/>
          <w:iCs/>
          <w:u w:val="single"/>
          <w:bdr w:val="single" w:sz="8" w:space="0" w:color="auto"/>
        </w:rPr>
        <w:t>provinces</w:t>
      </w:r>
      <w:r w:rsidRPr="0025025F">
        <w:rPr>
          <w:sz w:val="10"/>
        </w:rPr>
        <w:t xml:space="preserve">. </w:t>
      </w:r>
      <w:r w:rsidRPr="0025025F">
        <w:rPr>
          <w:u w:val="single"/>
        </w:rPr>
        <w:t>We will never negotiate</w:t>
      </w:r>
      <w:r w:rsidRPr="0025025F">
        <w:rPr>
          <w:sz w:val="10"/>
        </w:rPr>
        <w:t xml:space="preserve"> with them on an equal basis. </w:t>
      </w:r>
      <w:r w:rsidRPr="0025025F">
        <w:rPr>
          <w:highlight w:val="cyan"/>
          <w:u w:val="single"/>
        </w:rPr>
        <w:t xml:space="preserve">There's </w:t>
      </w:r>
      <w:r w:rsidRPr="0025025F">
        <w:rPr>
          <w:b/>
          <w:iCs/>
          <w:highlight w:val="cyan"/>
          <w:u w:val="single"/>
          <w:bdr w:val="single" w:sz="8" w:space="0" w:color="auto"/>
        </w:rPr>
        <w:t>no possibility</w:t>
      </w:r>
      <w:r w:rsidRPr="0025025F">
        <w:rPr>
          <w:highlight w:val="cyan"/>
          <w:u w:val="single"/>
        </w:rPr>
        <w:t xml:space="preserve"> of there being</w:t>
      </w:r>
      <w:r w:rsidRPr="0025025F">
        <w:rPr>
          <w:sz w:val="10"/>
        </w:rPr>
        <w:t xml:space="preserve"> 'two Chinas', </w:t>
      </w:r>
      <w:r w:rsidRPr="0025025F">
        <w:rPr>
          <w:b/>
          <w:iCs/>
          <w:highlight w:val="cyan"/>
          <w:u w:val="single"/>
          <w:bdr w:val="single" w:sz="8" w:space="0" w:color="auto"/>
        </w:rPr>
        <w:t>two Chinese governments</w:t>
      </w:r>
      <w:r w:rsidRPr="0025025F">
        <w:rPr>
          <w:sz w:val="10"/>
        </w:rPr>
        <w:t>."</w:t>
      </w:r>
    </w:p>
    <w:p w14:paraId="593C999E" w14:textId="1E012C65" w:rsidR="005B2D79" w:rsidRDefault="001D65CC" w:rsidP="001D65CC">
      <w:pPr>
        <w:pStyle w:val="Heading3"/>
      </w:pPr>
      <w:r>
        <w:lastRenderedPageBreak/>
        <w:t>3</w:t>
      </w:r>
    </w:p>
    <w:p w14:paraId="5E7820F3" w14:textId="77777777" w:rsidR="001D65CC" w:rsidRDefault="001D65CC" w:rsidP="001D65CC">
      <w:pPr>
        <w:pStyle w:val="Heading4"/>
      </w:pPr>
      <w:r w:rsidRPr="00BC4B37">
        <w:t xml:space="preserve">Interpretation—the aff may not </w:t>
      </w:r>
      <w:r>
        <w:t>specify states</w:t>
      </w:r>
    </w:p>
    <w:p w14:paraId="4194DFEC" w14:textId="77777777" w:rsidR="001D65CC" w:rsidRPr="003965CB" w:rsidRDefault="001D65CC" w:rsidP="001D65CC">
      <w:pPr>
        <w:pStyle w:val="Heading4"/>
      </w:pPr>
      <w:r>
        <w:t xml:space="preserve">Bare plurals imply a generic “rules reading” in the context of </w:t>
      </w:r>
      <w:r>
        <w:rPr>
          <w:u w:val="single"/>
        </w:rPr>
        <w:t>moral statements</w:t>
      </w:r>
    </w:p>
    <w:p w14:paraId="075F2BD1" w14:textId="77777777" w:rsidR="001D65CC" w:rsidRPr="003965CB" w:rsidRDefault="001D65CC" w:rsidP="001D65CC">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6920A48D" w14:textId="77777777" w:rsidR="001D65CC" w:rsidRPr="003965CB" w:rsidRDefault="001D65CC" w:rsidP="001D65CC">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0C6BD1">
        <w:rPr>
          <w:rStyle w:val="StyleUnderline"/>
        </w:rPr>
        <w:t>Each generic sentence denotes a rule; if the rule is in effect,</w:t>
      </w:r>
      <w:r w:rsidRPr="000C6BD1">
        <w:rPr>
          <w:sz w:val="16"/>
        </w:rPr>
        <w:t xml:space="preserve"> in some sense (different theories suggest different characterizations of what it means for a rule to be in effect), </w:t>
      </w:r>
      <w:r w:rsidRPr="000C6BD1">
        <w:rPr>
          <w:rStyle w:val="StyleUnderline"/>
        </w:rPr>
        <w:t>the sentence is true, otherwise</w:t>
      </w:r>
      <w:r w:rsidRPr="003965CB">
        <w:rPr>
          <w:rStyle w:val="StyleUnderline"/>
        </w:rPr>
        <w:t xml:space="preserv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man-made</w:t>
      </w:r>
      <w:r w:rsidRPr="000C6BD1">
        <w:rPr>
          <w:rStyle w:val="StyleUnderline"/>
        </w:rPr>
        <w:t>, explicit rules and regulations</w:t>
      </w:r>
      <w:r w:rsidRPr="003965CB">
        <w:rPr>
          <w:sz w:val="16"/>
        </w:rPr>
        <w:t>, such as the following example (Carlson 1995: 225):</w:t>
      </w:r>
    </w:p>
    <w:p w14:paraId="245594D5" w14:textId="77777777" w:rsidR="001D65CC" w:rsidRPr="003965CB" w:rsidRDefault="001D65CC" w:rsidP="001D65CC">
      <w:pPr>
        <w:rPr>
          <w:sz w:val="16"/>
        </w:rPr>
      </w:pPr>
      <w:r w:rsidRPr="003965CB">
        <w:rPr>
          <w:sz w:val="16"/>
        </w:rPr>
        <w:t xml:space="preserve">(40) Bishops move diagonally. </w:t>
      </w:r>
    </w:p>
    <w:p w14:paraId="023B8088" w14:textId="77777777" w:rsidR="001D65CC" w:rsidRPr="003965CB" w:rsidRDefault="001D65CC" w:rsidP="001D65CC">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3FBE8A05" w14:textId="77777777" w:rsidR="001D65CC" w:rsidRPr="003965CB" w:rsidRDefault="001D65CC" w:rsidP="001D65CC">
      <w:pPr>
        <w:rPr>
          <w:sz w:val="16"/>
        </w:rPr>
      </w:pPr>
      <w:r w:rsidRPr="003965CB">
        <w:rPr>
          <w:sz w:val="16"/>
        </w:rPr>
        <w:t>(41) a. Bananas sell for $0.49/lb.</w:t>
      </w:r>
    </w:p>
    <w:p w14:paraId="0BC1A688" w14:textId="77777777" w:rsidR="001D65CC" w:rsidRPr="003965CB" w:rsidRDefault="001D65CC" w:rsidP="001D65CC">
      <w:pPr>
        <w:rPr>
          <w:sz w:val="16"/>
        </w:rPr>
      </w:pPr>
      <w:r w:rsidRPr="003965CB">
        <w:rPr>
          <w:sz w:val="16"/>
        </w:rPr>
        <w:t>b. Bananas sell for $1.00/lb.</w:t>
      </w:r>
    </w:p>
    <w:p w14:paraId="1F1E692E" w14:textId="77777777" w:rsidR="001D65CC" w:rsidRPr="003965CB" w:rsidRDefault="001D65CC" w:rsidP="001D65CC">
      <w:pPr>
        <w:rPr>
          <w:sz w:val="16"/>
        </w:rPr>
      </w:pPr>
      <w:r w:rsidRPr="003965CB">
        <w:rPr>
          <w:sz w:val="16"/>
        </w:rPr>
        <w:t>Consequently, Carlson reaches the conclusion that the rules and regulations approach is the correct one, whereas the inductivist view is wrong.</w:t>
      </w:r>
    </w:p>
    <w:p w14:paraId="6CB5BEE8" w14:textId="77777777" w:rsidR="001D65CC" w:rsidRPr="003965CB" w:rsidRDefault="001D65CC" w:rsidP="001D65CC">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1369C923" w14:textId="77777777" w:rsidR="001D65CC" w:rsidRPr="003965CB" w:rsidRDefault="001D65CC" w:rsidP="001D65CC">
      <w:pPr>
        <w:rPr>
          <w:sz w:val="16"/>
        </w:rPr>
      </w:pPr>
      <w:r w:rsidRPr="003965CB">
        <w:rPr>
          <w:sz w:val="16"/>
        </w:rPr>
        <w:t>(42) a. Bananas actually sell for $0.49/lb.</w:t>
      </w:r>
    </w:p>
    <w:p w14:paraId="5C560B1F" w14:textId="77777777" w:rsidR="001D65CC" w:rsidRPr="003965CB" w:rsidRDefault="001D65CC" w:rsidP="001D65CC">
      <w:pPr>
        <w:rPr>
          <w:sz w:val="16"/>
        </w:rPr>
      </w:pPr>
      <w:r w:rsidRPr="003965CB">
        <w:rPr>
          <w:sz w:val="16"/>
        </w:rPr>
        <w:t>b. In fact, bananas sell for $1.00/lb.</w:t>
      </w:r>
    </w:p>
    <w:p w14:paraId="6BF58212" w14:textId="77777777" w:rsidR="001D65CC" w:rsidRDefault="001D65CC" w:rsidP="001D65CC">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0C6BD1">
        <w:rPr>
          <w:rStyle w:val="StyleUnderline"/>
        </w:rPr>
        <w:t>the latter has a simple predicate-argument structure: the argument is the rule or regulation, and the predicate holds of it just in case the rule is ‘in effect’.</w:t>
      </w:r>
    </w:p>
    <w:p w14:paraId="448BD643" w14:textId="77777777" w:rsidR="001D65CC" w:rsidRPr="00803826" w:rsidRDefault="001D65CC" w:rsidP="001D65CC">
      <w:pPr>
        <w:pStyle w:val="Heading4"/>
        <w:rPr>
          <w:highlight w:val="yellow"/>
          <w:u w:val="single"/>
        </w:rPr>
      </w:pPr>
      <w:r>
        <w:lastRenderedPageBreak/>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174FB860" w14:textId="133FE58D" w:rsidR="001D65CC" w:rsidRPr="00EF3EAD" w:rsidRDefault="001D65CC" w:rsidP="001D65CC">
      <w:pPr>
        <w:pStyle w:val="Heading4"/>
      </w:pPr>
      <w:r w:rsidRPr="00BC4B37">
        <w:t>Violation—</w:t>
      </w:r>
      <w:r>
        <w:t>they specified China</w:t>
      </w:r>
    </w:p>
    <w:p w14:paraId="6860F551" w14:textId="77777777" w:rsidR="001D65CC" w:rsidRDefault="001D65CC" w:rsidP="001D65CC">
      <w:pPr>
        <w:pStyle w:val="Heading4"/>
      </w:pPr>
      <w:r>
        <w:t>Vote neg:</w:t>
      </w:r>
    </w:p>
    <w:p w14:paraId="6AB01856" w14:textId="77777777" w:rsidR="001D65CC" w:rsidRPr="003A22DC" w:rsidRDefault="001D65CC" w:rsidP="001D65CC">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00A29B60" w14:textId="7A9DA145" w:rsidR="001D65CC" w:rsidRPr="00BC4B37" w:rsidRDefault="001D65CC" w:rsidP="001D65CC">
      <w:pPr>
        <w:pStyle w:val="Heading4"/>
      </w:pPr>
      <w:r>
        <w:t xml:space="preserve">2] </w:t>
      </w:r>
      <w:r w:rsidRPr="00BC4B37">
        <w:t xml:space="preserve">Predictable limits—specifying </w:t>
      </w:r>
      <w:r>
        <w:t>states</w:t>
      </w:r>
      <w:r w:rsidRPr="00BC4B37">
        <w:t xml:space="preserve"> offers huge explosion in the topic since they get permutations of hundreds of </w:t>
      </w:r>
      <w:r>
        <w:t>states</w:t>
      </w:r>
      <w:r w:rsidRPr="00BC4B37">
        <w:t>.</w:t>
      </w:r>
      <w:r>
        <w:t xml:space="preserve"> </w:t>
      </w:r>
    </w:p>
    <w:p w14:paraId="792F5636" w14:textId="77777777" w:rsidR="001D65CC" w:rsidRPr="003A22DC" w:rsidRDefault="001D65CC" w:rsidP="001D65CC">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280B597E" w14:textId="4388C938" w:rsidR="001D65CC" w:rsidRDefault="001D65CC" w:rsidP="001D65CC">
      <w:pPr>
        <w:pStyle w:val="Heading4"/>
        <w:rPr>
          <w:rFonts w:eastAsia="Times New Roman"/>
        </w:rPr>
      </w:pPr>
      <w:r w:rsidRPr="00BC4B37">
        <w:rPr>
          <w:rFonts w:eastAsia="Times New Roman"/>
        </w:rPr>
        <w:t xml:space="preserve">No RVIs—it’s your burden to be topical. </w:t>
      </w:r>
      <w:r w:rsidR="00ED1B5A">
        <w:rPr>
          <w:rFonts w:eastAsia="Times New Roman"/>
        </w:rPr>
        <w:t>DTA is the same thing as DTD</w:t>
      </w:r>
    </w:p>
    <w:p w14:paraId="001B9D5B" w14:textId="77777777" w:rsidR="003744C5" w:rsidRDefault="003744C5" w:rsidP="003744C5">
      <w:pPr>
        <w:pStyle w:val="Heading2"/>
      </w:pPr>
      <w:r>
        <w:lastRenderedPageBreak/>
        <w:t>Case</w:t>
      </w:r>
    </w:p>
    <w:p w14:paraId="3E706BD3" w14:textId="77777777" w:rsidR="003744C5" w:rsidRDefault="003744C5" w:rsidP="003744C5">
      <w:pPr>
        <w:pStyle w:val="Heading4"/>
      </w:pPr>
      <w:r>
        <w:t>Can’t solve – only ban China but can’t resolve for Russia.</w:t>
      </w:r>
    </w:p>
    <w:p w14:paraId="79E5473B" w14:textId="77777777" w:rsidR="003744C5" w:rsidRDefault="003744C5" w:rsidP="003744C5">
      <w:pPr>
        <w:pStyle w:val="Heading4"/>
      </w:pPr>
      <w:r>
        <w:t>No miscalc or escalation</w:t>
      </w:r>
    </w:p>
    <w:p w14:paraId="6BEA98E5" w14:textId="77777777" w:rsidR="003744C5" w:rsidRDefault="003744C5" w:rsidP="003744C5">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8" w:history="1">
        <w:r w:rsidRPr="00F107EC">
          <w:t>https://ccdcoe.org/uploads/2019/06/Art_12_The-Cyber-ASAT.pdf</w:t>
        </w:r>
      </w:hyperlink>
    </w:p>
    <w:p w14:paraId="21F869C7" w14:textId="77777777" w:rsidR="003744C5" w:rsidRPr="00C92B4C" w:rsidRDefault="003744C5" w:rsidP="003744C5">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1FEB003" w14:textId="77777777" w:rsidR="003744C5" w:rsidRPr="001F1584" w:rsidRDefault="003744C5" w:rsidP="003744C5">
      <w:pPr>
        <w:pStyle w:val="Heading3"/>
      </w:pPr>
      <w:r>
        <w:lastRenderedPageBreak/>
        <w:t>Space mil</w:t>
      </w:r>
    </w:p>
    <w:p w14:paraId="32B35030" w14:textId="77777777" w:rsidR="003744C5" w:rsidRDefault="003744C5" w:rsidP="003744C5">
      <w:pPr>
        <w:pStyle w:val="Heading4"/>
      </w:pPr>
      <w:r>
        <w:t>Alt causes---ASATS, BMD, RPOS</w:t>
      </w:r>
    </w:p>
    <w:p w14:paraId="241806E6" w14:textId="77777777" w:rsidR="003744C5" w:rsidRPr="0085184B" w:rsidRDefault="003744C5" w:rsidP="003744C5">
      <w:pPr>
        <w:pStyle w:val="Heading4"/>
      </w:pPr>
      <w:r>
        <w:t xml:space="preserve">The Aff is backwards – the idea that China and Russia just dominate space means it overwhelms the link, they don’t have a scenario in which a space war breaks out and the U.S. isn’t gonna attack if they know they are disadvantaged and why would China attack </w:t>
      </w:r>
    </w:p>
    <w:p w14:paraId="48CD67A4" w14:textId="77777777" w:rsidR="003744C5" w:rsidRPr="0051595F" w:rsidRDefault="003744C5" w:rsidP="003744C5">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0B0DE05D" w14:textId="77777777" w:rsidR="003744C5" w:rsidRPr="0051595F" w:rsidRDefault="003744C5" w:rsidP="003744C5">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2E6504D6" w14:textId="77777777" w:rsidR="003744C5" w:rsidRPr="0051595F" w:rsidRDefault="003744C5" w:rsidP="003744C5">
      <w:pPr>
        <w:rPr>
          <w:sz w:val="16"/>
          <w:szCs w:val="16"/>
        </w:rPr>
      </w:pPr>
      <w:r w:rsidRPr="0051595F">
        <w:rPr>
          <w:sz w:val="16"/>
          <w:szCs w:val="16"/>
        </w:rPr>
        <w:t>Everyone needs space</w:t>
      </w:r>
    </w:p>
    <w:p w14:paraId="7477504B" w14:textId="77777777" w:rsidR="003744C5" w:rsidRPr="00D82961" w:rsidRDefault="003744C5" w:rsidP="003744C5">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r>
        <w:rPr>
          <w:sz w:val="16"/>
        </w:rPr>
        <w:tab/>
      </w:r>
    </w:p>
    <w:p w14:paraId="2050432F" w14:textId="77777777" w:rsidR="003744C5" w:rsidRPr="006B2A86" w:rsidRDefault="003744C5" w:rsidP="003744C5">
      <w:pPr>
        <w:pStyle w:val="Heading4"/>
      </w:pPr>
      <w:r>
        <w:t>China and Russia are not friends – jingoism and nationalism leads Chinese official to even claim Vladivostok and central Asia heg battle.</w:t>
      </w:r>
    </w:p>
    <w:p w14:paraId="422E3851" w14:textId="77777777" w:rsidR="003744C5" w:rsidRDefault="003744C5" w:rsidP="003744C5">
      <w:r>
        <w:t xml:space="preserve">Akshay </w:t>
      </w:r>
      <w:r w:rsidRPr="006B2A86">
        <w:rPr>
          <w:rStyle w:val="Heading4Char"/>
          <w:u w:val="single"/>
        </w:rPr>
        <w:t>Narang 21</w:t>
      </w:r>
      <w:r>
        <w:t xml:space="preserve"> [Political Analyst, Historian] 12-19-2021 https://tfipost.com/2020/07/this-is-our-land-china-now-claims-russias-vladivostok-as-part-of-its-territory/ 'This is our land,' China now claims Russia’s Vladivostok as part of its territory TFIPOST, accessed 12-18-2021 //GS</w:t>
      </w:r>
    </w:p>
    <w:p w14:paraId="023357E4" w14:textId="77777777" w:rsidR="003744C5" w:rsidRDefault="003744C5" w:rsidP="003744C5">
      <w:r w:rsidRPr="00CA5BEB">
        <w:rPr>
          <w:rStyle w:val="Heading4Char"/>
          <w:highlight w:val="yellow"/>
          <w:u w:val="single"/>
        </w:rPr>
        <w:t>China doesn’t want friends. It doesn’t want peaceful borders either</w:t>
      </w:r>
      <w:r>
        <w:t xml:space="preserve">. The only thing that </w:t>
      </w:r>
      <w:r w:rsidRPr="00CA5BEB">
        <w:rPr>
          <w:rStyle w:val="Heading4Char"/>
          <w:highlight w:val="yellow"/>
          <w:u w:val="single"/>
        </w:rPr>
        <w:t>China wants</w:t>
      </w:r>
      <w:r>
        <w:t xml:space="preserve"> is </w:t>
      </w:r>
      <w:r w:rsidRPr="00CA5BEB">
        <w:rPr>
          <w:rStyle w:val="Heading4Char"/>
          <w:highlight w:val="yellow"/>
          <w:u w:val="single"/>
        </w:rPr>
        <w:t>territory</w:t>
      </w:r>
      <w:r w:rsidRPr="006B2A86">
        <w:rPr>
          <w:rStyle w:val="Heading4Char"/>
          <w:u w:val="single"/>
        </w:rPr>
        <w:t>- more and more</w:t>
      </w:r>
      <w:r>
        <w:t xml:space="preserve"> of it. An expansionist China is already claiming maritime territory and islands within the territorial waters and Exclusive Economic Zones (EEZs) of other countries in the South China Sea and Japanese islands in the East China Sea.</w:t>
      </w:r>
    </w:p>
    <w:p w14:paraId="06BF7EDA" w14:textId="77777777" w:rsidR="003744C5" w:rsidRDefault="003744C5" w:rsidP="003744C5">
      <w:r>
        <w:t>In the Himalayas, China is encroaching Nepalese villages and trying to push the LAC further west along the Indo-Tibetan border in Ladakh. And now China is claiming territory of another neighbour- Russia.</w:t>
      </w:r>
    </w:p>
    <w:p w14:paraId="7B722D70" w14:textId="77777777" w:rsidR="003744C5" w:rsidRDefault="003744C5" w:rsidP="003744C5">
      <w:r>
        <w:lastRenderedPageBreak/>
        <w:t xml:space="preserve">At the root of </w:t>
      </w:r>
      <w:r w:rsidRPr="00CA5BEB">
        <w:rPr>
          <w:rStyle w:val="Heading4Char"/>
          <w:highlight w:val="yellow"/>
          <w:u w:val="single"/>
        </w:rPr>
        <w:t>China’s fresh claims in Russian territory</w:t>
      </w:r>
      <w:r w:rsidRPr="006B2A86">
        <w:rPr>
          <w:rStyle w:val="Heading4Char"/>
          <w:u w:val="single"/>
        </w:rPr>
        <w:t xml:space="preserve"> is a video to celebrate</w:t>
      </w:r>
      <w:r>
        <w:t xml:space="preserve"> the 160th anniversary of </w:t>
      </w:r>
      <w:r w:rsidRPr="00CA5BEB">
        <w:rPr>
          <w:rStyle w:val="Heading4Char"/>
          <w:highlight w:val="yellow"/>
          <w:u w:val="single"/>
        </w:rPr>
        <w:t>Vladivostok</w:t>
      </w:r>
      <w:r w:rsidRPr="00933D6E">
        <w:rPr>
          <w:rStyle w:val="Heading4Char"/>
          <w:u w:val="single"/>
        </w:rPr>
        <w:t xml:space="preserve"> posted by the Russian Embassy</w:t>
      </w:r>
      <w:r>
        <w:t xml:space="preserve"> on the Chinese social media website Weibo.</w:t>
      </w:r>
    </w:p>
    <w:p w14:paraId="66461404" w14:textId="77777777" w:rsidR="003744C5" w:rsidRDefault="003744C5" w:rsidP="003744C5">
      <w:r>
        <w:t xml:space="preserve">But the land mafia of a country that </w:t>
      </w:r>
      <w:r w:rsidRPr="00CA5BEB">
        <w:rPr>
          <w:rStyle w:val="Heading4Char"/>
          <w:highlight w:val="yellow"/>
          <w:u w:val="single"/>
        </w:rPr>
        <w:t>China</w:t>
      </w:r>
      <w:r>
        <w:t xml:space="preserve"> has become, it </w:t>
      </w:r>
      <w:r w:rsidRPr="00CA5BEB">
        <w:rPr>
          <w:rStyle w:val="Heading4Char"/>
          <w:highlight w:val="yellow"/>
          <w:u w:val="single"/>
        </w:rPr>
        <w:t>objected</w:t>
      </w:r>
      <w:r w:rsidRPr="00933D6E">
        <w:rPr>
          <w:rStyle w:val="Heading4Char"/>
          <w:u w:val="single"/>
        </w:rPr>
        <w:t xml:space="preserve"> instantly </w:t>
      </w:r>
      <w:r>
        <w:t xml:space="preserve">to the video posted by Russian Embassy. Chinese </w:t>
      </w:r>
      <w:r w:rsidRPr="00CA5BEB">
        <w:rPr>
          <w:rStyle w:val="Heading4Char"/>
          <w:highlight w:val="yellow"/>
          <w:u w:val="single"/>
        </w:rPr>
        <w:t>diplomats, journalists</w:t>
      </w:r>
      <w:r>
        <w:t xml:space="preserve"> and jingoistic social media users </w:t>
      </w:r>
      <w:r w:rsidRPr="00CA5BEB">
        <w:rPr>
          <w:rStyle w:val="Heading4Char"/>
          <w:highlight w:val="yellow"/>
          <w:u w:val="single"/>
        </w:rPr>
        <w:t>soon went overboard</w:t>
      </w:r>
      <w:r>
        <w:t>.</w:t>
      </w:r>
    </w:p>
    <w:p w14:paraId="297AD591" w14:textId="77777777" w:rsidR="003744C5" w:rsidRDefault="003744C5" w:rsidP="003744C5">
      <w:r>
        <w:t xml:space="preserve">Chinese internet users, including </w:t>
      </w:r>
      <w:r w:rsidRPr="00933D6E">
        <w:rPr>
          <w:rStyle w:val="Heading4Char"/>
          <w:u w:val="single"/>
        </w:rPr>
        <w:t>diplomats and officials</w:t>
      </w:r>
      <w:r>
        <w:t xml:space="preserve">, </w:t>
      </w:r>
      <w:r w:rsidRPr="00CA5BEB">
        <w:rPr>
          <w:rStyle w:val="Heading4Char"/>
          <w:highlight w:val="yellow"/>
          <w:u w:val="single"/>
        </w:rPr>
        <w:t>claim that Vladivostok used to be a part of China</w:t>
      </w:r>
      <w:r>
        <w:t xml:space="preserve">. They claim it was Qing’s Manchurian homeland but was </w:t>
      </w:r>
      <w:r w:rsidRPr="00CA5BEB">
        <w:rPr>
          <w:rStyle w:val="Heading4Char"/>
          <w:highlight w:val="yellow"/>
          <w:u w:val="single"/>
        </w:rPr>
        <w:t>annexed</w:t>
      </w:r>
      <w:r w:rsidRPr="00CA5BEB">
        <w:rPr>
          <w:highlight w:val="yellow"/>
        </w:rPr>
        <w:t xml:space="preserve"> </w:t>
      </w:r>
      <w:r w:rsidRPr="00CA5BEB">
        <w:rPr>
          <w:rStyle w:val="Heading4Char"/>
          <w:highlight w:val="yellow"/>
          <w:u w:val="single"/>
        </w:rPr>
        <w:t>by</w:t>
      </w:r>
      <w:r>
        <w:t xml:space="preserve"> the </w:t>
      </w:r>
      <w:r w:rsidRPr="00CA5BEB">
        <w:rPr>
          <w:rStyle w:val="Heading4Char"/>
          <w:highlight w:val="yellow"/>
          <w:u w:val="single"/>
        </w:rPr>
        <w:t>Russia</w:t>
      </w:r>
      <w:r>
        <w:t>n empire in 1860 after China was defeated by the British and the French during the Second Opium war.</w:t>
      </w:r>
    </w:p>
    <w:p w14:paraId="685FD5AB" w14:textId="77777777" w:rsidR="003744C5" w:rsidRDefault="003744C5" w:rsidP="003744C5">
      <w:pPr>
        <w:pStyle w:val="Heading3"/>
      </w:pPr>
      <w:r>
        <w:lastRenderedPageBreak/>
        <w:t>Heg</w:t>
      </w:r>
    </w:p>
    <w:p w14:paraId="3F94F197" w14:textId="77777777" w:rsidR="003744C5" w:rsidRDefault="003744C5" w:rsidP="003744C5">
      <w:pPr>
        <w:pStyle w:val="Heading4"/>
      </w:pPr>
      <w:r>
        <w:t>No Taiwan war – prefer our ev looks at specific models and internal documents</w:t>
      </w:r>
    </w:p>
    <w:p w14:paraId="5004F9FB" w14:textId="77777777" w:rsidR="003744C5" w:rsidRPr="0006574C" w:rsidRDefault="003744C5" w:rsidP="003744C5">
      <w:r w:rsidRPr="0006574C">
        <w:rPr>
          <w:rStyle w:val="Style13ptBold"/>
        </w:rPr>
        <w:t>Greer 18</w:t>
      </w:r>
      <w:r w:rsidRPr="0006574C">
        <w:t xml:space="preserve"> [T. Greer is a writer and analyst formerly based out of Beijing. His research focuses on the evolution of East Asian strategic thought from the time of Sunzi to today. 9/25. "Taiwan Can Win a War With China."</w:t>
      </w:r>
      <w:r>
        <w:t xml:space="preserve"> https://foreignpolicy.com/2018/09/25/taiwan-can-win-a-war-with-china/]</w:t>
      </w:r>
    </w:p>
    <w:p w14:paraId="69F70100" w14:textId="77777777" w:rsidR="003744C5" w:rsidRPr="00990B5B" w:rsidRDefault="003744C5" w:rsidP="003744C5">
      <w:pPr>
        <w:rPr>
          <w:sz w:val="16"/>
        </w:rPr>
      </w:pPr>
      <w:r w:rsidRPr="006C6A65">
        <w:rPr>
          <w:rStyle w:val="StyleUnderline"/>
          <w:highlight w:val="cyan"/>
        </w:rPr>
        <w:t>Two</w:t>
      </w:r>
      <w:r w:rsidRPr="00990B5B">
        <w:rPr>
          <w:sz w:val="16"/>
        </w:rPr>
        <w:t xml:space="preserve"> recent </w:t>
      </w:r>
      <w:r w:rsidRPr="006C6A65">
        <w:rPr>
          <w:rStyle w:val="Emphasis"/>
          <w:highlight w:val="cyan"/>
        </w:rPr>
        <w:t>studies</w:t>
      </w:r>
      <w:r w:rsidRPr="00990B5B">
        <w:rPr>
          <w:sz w:val="16"/>
        </w:rPr>
        <w:t xml:space="preserve">, </w:t>
      </w:r>
      <w:r w:rsidRPr="00990B5B">
        <w:rPr>
          <w:rStyle w:val="StyleUnderline"/>
        </w:rPr>
        <w:t>one by</w:t>
      </w:r>
      <w:r w:rsidRPr="00990B5B">
        <w:rPr>
          <w:sz w:val="16"/>
        </w:rPr>
        <w:t xml:space="preserve"> </w:t>
      </w:r>
      <w:r w:rsidRPr="00990B5B">
        <w:rPr>
          <w:rStyle w:val="Emphasis"/>
          <w:sz w:val="26"/>
          <w:szCs w:val="26"/>
        </w:rPr>
        <w:t>Michael Beckley</w:t>
      </w:r>
      <w:r w:rsidRPr="00990B5B">
        <w:rPr>
          <w:sz w:val="16"/>
        </w:rPr>
        <w:t xml:space="preserve">, a political scientist at Tufts University, and the other by Ian Easton, a fellow at the Project 2049 Institute, in his book The Chinese Invasion Threat: Taiwan’s Defense and American Strategy in Asia, </w:t>
      </w:r>
      <w:r w:rsidRPr="00990B5B">
        <w:rPr>
          <w:rStyle w:val="StyleUnderline"/>
        </w:rPr>
        <w:t>provide us with a clearer picture of what a war between Taiwan and the mainland might look like</w:t>
      </w:r>
      <w:r w:rsidRPr="00990B5B">
        <w:rPr>
          <w:sz w:val="16"/>
        </w:rPr>
        <w:t xml:space="preserve">. </w:t>
      </w:r>
      <w:r w:rsidRPr="006C6A65">
        <w:rPr>
          <w:rStyle w:val="StyleUnderline"/>
          <w:highlight w:val="cyan"/>
        </w:rPr>
        <w:t xml:space="preserve">Grounded in </w:t>
      </w:r>
      <w:r w:rsidRPr="006C6A65">
        <w:rPr>
          <w:rStyle w:val="Emphasis"/>
          <w:highlight w:val="cyan"/>
        </w:rPr>
        <w:t>statistics</w:t>
      </w:r>
      <w:r w:rsidRPr="00990B5B">
        <w:rPr>
          <w:sz w:val="16"/>
        </w:rPr>
        <w:t xml:space="preserve">, </w:t>
      </w:r>
      <w:r w:rsidRPr="00990B5B">
        <w:rPr>
          <w:rStyle w:val="StyleUnderline"/>
        </w:rPr>
        <w:t xml:space="preserve">training manuals, and planning </w:t>
      </w:r>
      <w:r w:rsidRPr="006C6A65">
        <w:rPr>
          <w:rStyle w:val="Emphasis"/>
          <w:highlight w:val="cyan"/>
        </w:rPr>
        <w:t>documents from the PLA</w:t>
      </w:r>
      <w:r w:rsidRPr="00990B5B">
        <w:rPr>
          <w:sz w:val="16"/>
        </w:rPr>
        <w:t xml:space="preserve"> </w:t>
      </w:r>
      <w:r w:rsidRPr="00990B5B">
        <w:rPr>
          <w:rStyle w:val="StyleUnderline"/>
        </w:rPr>
        <w:t xml:space="preserve">itself, and informed by </w:t>
      </w:r>
      <w:r w:rsidRPr="006C6A65">
        <w:rPr>
          <w:rStyle w:val="Emphasis"/>
          <w:highlight w:val="cyan"/>
        </w:rPr>
        <w:t>simulations</w:t>
      </w:r>
      <w:r w:rsidRPr="006C6A65">
        <w:rPr>
          <w:rStyle w:val="StyleUnderline"/>
          <w:highlight w:val="cyan"/>
        </w:rPr>
        <w:t xml:space="preserve"> and </w:t>
      </w:r>
      <w:r w:rsidRPr="006C6A65">
        <w:rPr>
          <w:rStyle w:val="Emphasis"/>
          <w:highlight w:val="cyan"/>
        </w:rPr>
        <w:t>studies</w:t>
      </w:r>
      <w:r w:rsidRPr="00990B5B">
        <w:rPr>
          <w:rStyle w:val="StyleUnderline"/>
        </w:rPr>
        <w:t xml:space="preserve"> conducted by both the</w:t>
      </w:r>
      <w:r w:rsidRPr="00990B5B">
        <w:rPr>
          <w:sz w:val="16"/>
        </w:rPr>
        <w:t xml:space="preserve"> U.S. </w:t>
      </w:r>
      <w:r w:rsidRPr="00990B5B">
        <w:rPr>
          <w:rStyle w:val="StyleUnderline"/>
        </w:rPr>
        <w:t>Defense Department and the Taiwanese Ministry of National Defense</w:t>
      </w:r>
      <w:r w:rsidRPr="00990B5B">
        <w:rPr>
          <w:sz w:val="16"/>
        </w:rPr>
        <w:t xml:space="preserve">, this research </w:t>
      </w:r>
      <w:r w:rsidRPr="006C6A65">
        <w:rPr>
          <w:rStyle w:val="StyleUnderline"/>
          <w:highlight w:val="cyan"/>
        </w:rPr>
        <w:t>presents a very different picture</w:t>
      </w:r>
      <w:r w:rsidRPr="00990B5B">
        <w:rPr>
          <w:sz w:val="16"/>
        </w:rPr>
        <w:t xml:space="preserve"> of a cross-strait conflict than that hawked by the party’s official announcements.</w:t>
      </w:r>
    </w:p>
    <w:p w14:paraId="43EE4FA4" w14:textId="77777777" w:rsidR="003744C5" w:rsidRPr="00990B5B" w:rsidRDefault="003744C5" w:rsidP="003744C5">
      <w:pPr>
        <w:rPr>
          <w:sz w:val="16"/>
        </w:rPr>
      </w:pPr>
      <w:r w:rsidRPr="00990B5B">
        <w:rPr>
          <w:rStyle w:val="StyleUnderline"/>
        </w:rPr>
        <w:t xml:space="preserve">Chinese </w:t>
      </w:r>
      <w:r w:rsidRPr="006C6A65">
        <w:rPr>
          <w:rStyle w:val="StyleUnderline"/>
          <w:highlight w:val="cyan"/>
        </w:rPr>
        <w:t>commanders fear</w:t>
      </w:r>
      <w:r w:rsidRPr="00990B5B">
        <w:rPr>
          <w:rStyle w:val="StyleUnderline"/>
        </w:rPr>
        <w:t xml:space="preserve"> they may be forced into armed contest with </w:t>
      </w:r>
      <w:r w:rsidRPr="006C6A65">
        <w:rPr>
          <w:rStyle w:val="StyleUnderline"/>
          <w:highlight w:val="cyan"/>
        </w:rPr>
        <w:t>an enemy</w:t>
      </w:r>
      <w:r w:rsidRPr="00990B5B">
        <w:rPr>
          <w:rStyle w:val="StyleUnderline"/>
        </w:rPr>
        <w:t xml:space="preserve"> that is </w:t>
      </w:r>
      <w:r w:rsidRPr="006C6A65">
        <w:rPr>
          <w:rStyle w:val="StyleUnderline"/>
          <w:highlight w:val="cyan"/>
        </w:rPr>
        <w:t xml:space="preserve">better </w:t>
      </w:r>
      <w:r w:rsidRPr="006C6A65">
        <w:rPr>
          <w:rStyle w:val="Emphasis"/>
          <w:highlight w:val="cyan"/>
        </w:rPr>
        <w:t>trained</w:t>
      </w:r>
      <w:r w:rsidRPr="00990B5B">
        <w:rPr>
          <w:sz w:val="16"/>
        </w:rPr>
        <w:t xml:space="preserve">, </w:t>
      </w:r>
      <w:r w:rsidRPr="00807014">
        <w:rPr>
          <w:rStyle w:val="StyleUnderline"/>
        </w:rPr>
        <w:t>better</w:t>
      </w:r>
      <w:r w:rsidRPr="00990B5B">
        <w:rPr>
          <w:rStyle w:val="Emphasis"/>
        </w:rPr>
        <w:t xml:space="preserve"> </w:t>
      </w:r>
      <w:r w:rsidRPr="006C6A65">
        <w:rPr>
          <w:rStyle w:val="Emphasis"/>
          <w:highlight w:val="cyan"/>
        </w:rPr>
        <w:t>motivated</w:t>
      </w:r>
      <w:r w:rsidRPr="006C6A65">
        <w:rPr>
          <w:rStyle w:val="StyleUnderline"/>
          <w:highlight w:val="cyan"/>
        </w:rPr>
        <w:t>, and</w:t>
      </w:r>
      <w:r w:rsidRPr="00807014">
        <w:rPr>
          <w:rStyle w:val="StyleUnderline"/>
        </w:rPr>
        <w:t xml:space="preserve"> better</w:t>
      </w:r>
      <w:r w:rsidRPr="00990B5B">
        <w:rPr>
          <w:rStyle w:val="Emphasis"/>
        </w:rPr>
        <w:t xml:space="preserve"> </w:t>
      </w:r>
      <w:r w:rsidRPr="006C6A65">
        <w:rPr>
          <w:rStyle w:val="Emphasis"/>
          <w:highlight w:val="cyan"/>
        </w:rPr>
        <w:t>prepared</w:t>
      </w:r>
      <w:r w:rsidRPr="00990B5B">
        <w:rPr>
          <w:sz w:val="16"/>
        </w:rPr>
        <w:t xml:space="preserve"> for the rigors of warfare than troops the PLA could throw against them. </w:t>
      </w:r>
      <w:r w:rsidRPr="006C6A65">
        <w:rPr>
          <w:rStyle w:val="StyleUnderline"/>
          <w:highlight w:val="cyan"/>
        </w:rPr>
        <w:t>A cross-strait war looks</w:t>
      </w:r>
      <w:r w:rsidRPr="00990B5B">
        <w:rPr>
          <w:rStyle w:val="StyleUnderline"/>
        </w:rPr>
        <w:t xml:space="preserve"> far </w:t>
      </w:r>
      <w:r w:rsidRPr="006C6A65">
        <w:rPr>
          <w:rStyle w:val="StyleUnderline"/>
          <w:highlight w:val="cyan"/>
        </w:rPr>
        <w:t xml:space="preserve">less like an </w:t>
      </w:r>
      <w:r w:rsidRPr="006C6A65">
        <w:rPr>
          <w:rStyle w:val="Emphasis"/>
          <w:highlight w:val="cyan"/>
        </w:rPr>
        <w:t>inevitable victory</w:t>
      </w:r>
      <w:r w:rsidRPr="00990B5B">
        <w:rPr>
          <w:sz w:val="16"/>
        </w:rPr>
        <w:t xml:space="preserve"> for China </w:t>
      </w:r>
      <w:r w:rsidRPr="006C6A65">
        <w:rPr>
          <w:rStyle w:val="StyleUnderline"/>
          <w:highlight w:val="cyan"/>
        </w:rPr>
        <w:t>than</w:t>
      </w:r>
      <w:r w:rsidRPr="00990B5B">
        <w:rPr>
          <w:rStyle w:val="StyleUnderline"/>
        </w:rPr>
        <w:t xml:space="preserve"> it does </w:t>
      </w:r>
      <w:r w:rsidRPr="006C6A65">
        <w:rPr>
          <w:rStyle w:val="StyleUnderline"/>
          <w:highlight w:val="cyan"/>
        </w:rPr>
        <w:t xml:space="preserve">a </w:t>
      </w:r>
      <w:r w:rsidRPr="006C6A65">
        <w:rPr>
          <w:rStyle w:val="Emphasis"/>
          <w:highlight w:val="cyan"/>
        </w:rPr>
        <w:t>staggeringly risky gamble</w:t>
      </w:r>
      <w:r w:rsidRPr="00990B5B">
        <w:rPr>
          <w:sz w:val="16"/>
        </w:rPr>
        <w:t>.</w:t>
      </w:r>
    </w:p>
    <w:p w14:paraId="28721CF9" w14:textId="77777777" w:rsidR="003744C5" w:rsidRPr="00990B5B" w:rsidRDefault="003744C5" w:rsidP="003744C5">
      <w:pPr>
        <w:rPr>
          <w:sz w:val="16"/>
          <w:szCs w:val="16"/>
        </w:rPr>
      </w:pPr>
      <w:r w:rsidRPr="00990B5B">
        <w:rPr>
          <w:sz w:val="16"/>
          <w:szCs w:val="16"/>
        </w:rPr>
        <w:t>Chinese army documents imagine that this gamble will begin with missiles. For months, the PLA’s Rocket Force will have been preparing this opening salvo; from the second war begins until the day the invasion commences, these missiles will scream toward the Taiwanese coast, with airfields, communication hubs, radar equipment, transportation nodes, and government offices in their sights. Concurrently, party sleeper agents or special forces discreetly ferried across the strait will begin an assassination campaign targeting the president and her Cabinet, other leaders of the Democratic Progressive Party, officials at key bureaucracies, prominent media personalities, important scientists or engineers, and their families. The goal of all this is twofold. In the narrower tactical sense, the PLA hopes to destroy as much of the Taiwanese Air Force on the ground as it can and from that point forward keep things chaotic enough on the ground that the Taiwan’s Air Force cannot sortie fast enough to challenge China’s control of the air. The missile campaign’s second aim is simpler: paralysis. With the president dead, leadership mute, communications down, and transportation impossible, the Taiwanese forces will be left rudderless, demoralized, and disoriented. This “shock and awe” campaign will pave the way for the invasion proper. This invasion will be the largest amphibious operation in human history. Tens of thousands of vessels will be assembled—mostly commandeered from the Chinese merchant marine—to ferry 1 million Chinese troops across the strait, who will arrive in two waves. Their landing will be preceded by a fury of missiles and rockets, launched from the Rocket Force units in Fujian, Chinese Air Force fighter bombers flying in the strait, and the escort fleet itself. Confused, cut off, and overwhelmed, the Taiwanese forces who have survived thus far will soon run out of supplies and be forced to abandon the beaches. Once the beachhead is secured, the process will begin again: With full air superiority, the PLA will have the pick of their targets, Taiwanese command and control will be destroyed, and isolated Taiwanese units will be swept aside by the Chinese army’s advance. Within a week, they will have marched into Taipei; within two weeks they will have implemented a draconian martial law intended to convert the island into the pliant forward operating base the PLA will need to defend against the anticipated Japanese and American counter-campaigns.</w:t>
      </w:r>
    </w:p>
    <w:p w14:paraId="3CCE407E" w14:textId="77777777" w:rsidR="003744C5" w:rsidRPr="00990B5B" w:rsidRDefault="003744C5" w:rsidP="003744C5">
      <w:pPr>
        <w:rPr>
          <w:sz w:val="16"/>
        </w:rPr>
      </w:pPr>
      <w:r w:rsidRPr="00990B5B">
        <w:rPr>
          <w:sz w:val="16"/>
        </w:rPr>
        <w:t xml:space="preserve">This is the best-case scenario for the PLA. But </w:t>
      </w:r>
      <w:r w:rsidRPr="00990B5B">
        <w:rPr>
          <w:rStyle w:val="StyleUnderline"/>
        </w:rPr>
        <w:t xml:space="preserve">an island docile and defeated two weeks after D-Day is not a </w:t>
      </w:r>
      <w:r w:rsidRPr="00990B5B">
        <w:rPr>
          <w:rStyle w:val="Emphasis"/>
        </w:rPr>
        <w:t>guaranteed outcome</w:t>
      </w:r>
      <w:r w:rsidRPr="00990B5B">
        <w:rPr>
          <w:sz w:val="16"/>
        </w:rPr>
        <w:t xml:space="preserve">. </w:t>
      </w:r>
      <w:r w:rsidRPr="00990B5B">
        <w:rPr>
          <w:rStyle w:val="StyleUnderline"/>
        </w:rPr>
        <w:t xml:space="preserve">One of the central hurdles facing the offensive is </w:t>
      </w:r>
      <w:r w:rsidRPr="00990B5B">
        <w:rPr>
          <w:rStyle w:val="Emphasis"/>
        </w:rPr>
        <w:t>surprise</w:t>
      </w:r>
      <w:r w:rsidRPr="00990B5B">
        <w:rPr>
          <w:sz w:val="16"/>
        </w:rPr>
        <w:t xml:space="preserve">. </w:t>
      </w:r>
      <w:r w:rsidRPr="00990B5B">
        <w:rPr>
          <w:rStyle w:val="StyleUnderline"/>
        </w:rPr>
        <w:t>The PLA simply</w:t>
      </w:r>
      <w:r w:rsidRPr="00990B5B">
        <w:rPr>
          <w:sz w:val="16"/>
        </w:rPr>
        <w:t xml:space="preserve"> </w:t>
      </w:r>
      <w:r w:rsidRPr="00990B5B">
        <w:rPr>
          <w:rStyle w:val="Emphasis"/>
        </w:rPr>
        <w:t>will not have it</w:t>
      </w:r>
      <w:r w:rsidRPr="00990B5B">
        <w:rPr>
          <w:sz w:val="16"/>
        </w:rPr>
        <w:t>. The invasion will happen in April or October. Because of the challenges posed by the strait’s weather, a transport fleet can only make it across the strait in one of these two four-week windows. The scale of the invasion will be so large that strategic surprise will not be possible, especially given the extensive mutual penetration of each side by the other’s intelligence agencies.</w:t>
      </w:r>
    </w:p>
    <w:p w14:paraId="4F8CF8EA" w14:textId="77777777" w:rsidR="003744C5" w:rsidRPr="00990B5B" w:rsidRDefault="003744C5" w:rsidP="003744C5">
      <w:pPr>
        <w:rPr>
          <w:sz w:val="16"/>
        </w:rPr>
      </w:pPr>
      <w:r w:rsidRPr="00990B5B">
        <w:rPr>
          <w:sz w:val="16"/>
        </w:rPr>
        <w:t xml:space="preserve">Easton estimates that Taiwanese, American, and Japanese </w:t>
      </w:r>
      <w:r w:rsidRPr="006C6A65">
        <w:rPr>
          <w:rStyle w:val="StyleUnderline"/>
          <w:highlight w:val="cyan"/>
        </w:rPr>
        <w:t>leaders will know</w:t>
      </w:r>
      <w:r w:rsidRPr="00990B5B">
        <w:rPr>
          <w:rStyle w:val="StyleUnderline"/>
        </w:rPr>
        <w:t xml:space="preserve"> that the PLA is preparing</w:t>
      </w:r>
      <w:r w:rsidRPr="00990B5B">
        <w:rPr>
          <w:sz w:val="16"/>
        </w:rPr>
        <w:t xml:space="preserve"> for a cross-strait war more than </w:t>
      </w:r>
      <w:r w:rsidRPr="006C6A65">
        <w:rPr>
          <w:rStyle w:val="Emphasis"/>
          <w:highlight w:val="cyan"/>
        </w:rPr>
        <w:t>60 days before</w:t>
      </w:r>
      <w:r w:rsidRPr="00990B5B">
        <w:rPr>
          <w:sz w:val="16"/>
        </w:rPr>
        <w:t xml:space="preserve"> </w:t>
      </w:r>
      <w:r w:rsidRPr="00990B5B">
        <w:rPr>
          <w:rStyle w:val="StyleUnderline"/>
        </w:rPr>
        <w:t>hostilities begin. They will know for</w:t>
      </w:r>
      <w:r w:rsidRPr="00990B5B">
        <w:rPr>
          <w:sz w:val="16"/>
        </w:rPr>
        <w:t xml:space="preserve"> </w:t>
      </w:r>
      <w:r w:rsidRPr="00990B5B">
        <w:rPr>
          <w:rStyle w:val="Emphasis"/>
        </w:rPr>
        <w:t>certain</w:t>
      </w:r>
      <w:r w:rsidRPr="00990B5B">
        <w:rPr>
          <w:sz w:val="16"/>
        </w:rPr>
        <w:t xml:space="preserve"> that an invasion will happen </w:t>
      </w:r>
      <w:r w:rsidRPr="00990B5B">
        <w:rPr>
          <w:rStyle w:val="StyleUnderline"/>
        </w:rPr>
        <w:t xml:space="preserve">more than 30 days before the first missiles are fired. This will give the Taiwanese ample time </w:t>
      </w:r>
      <w:r w:rsidRPr="006C6A65">
        <w:rPr>
          <w:rStyle w:val="StyleUnderline"/>
          <w:highlight w:val="cyan"/>
        </w:rPr>
        <w:t>to move</w:t>
      </w:r>
      <w:r w:rsidRPr="00990B5B">
        <w:rPr>
          <w:sz w:val="16"/>
        </w:rPr>
        <w:t xml:space="preserve"> much of their </w:t>
      </w:r>
      <w:r w:rsidRPr="006C6A65">
        <w:rPr>
          <w:rStyle w:val="Emphasis"/>
          <w:highlight w:val="cyan"/>
        </w:rPr>
        <w:t>command and control</w:t>
      </w:r>
      <w:r w:rsidRPr="00990B5B">
        <w:rPr>
          <w:sz w:val="16"/>
        </w:rPr>
        <w:t xml:space="preserve"> infrastructure </w:t>
      </w:r>
      <w:r w:rsidRPr="00990B5B">
        <w:rPr>
          <w:rStyle w:val="StyleUnderline"/>
        </w:rPr>
        <w:t xml:space="preserve">into hardened mountain tunnels, </w:t>
      </w:r>
      <w:r w:rsidRPr="006C6A65">
        <w:rPr>
          <w:rStyle w:val="StyleUnderline"/>
          <w:highlight w:val="cyan"/>
        </w:rPr>
        <w:t>move their</w:t>
      </w:r>
      <w:r w:rsidRPr="006C6A65">
        <w:rPr>
          <w:sz w:val="16"/>
          <w:highlight w:val="cyan"/>
        </w:rPr>
        <w:t xml:space="preserve"> </w:t>
      </w:r>
      <w:r w:rsidRPr="006C6A65">
        <w:rPr>
          <w:rStyle w:val="Emphasis"/>
          <w:highlight w:val="cyan"/>
        </w:rPr>
        <w:t>fleet</w:t>
      </w:r>
      <w:r w:rsidRPr="00990B5B">
        <w:rPr>
          <w:sz w:val="16"/>
        </w:rPr>
        <w:t xml:space="preserve"> out of vulnerable ports, detain suspected agents and intelligence operatives, </w:t>
      </w:r>
      <w:r w:rsidRPr="006C6A65">
        <w:rPr>
          <w:rStyle w:val="StyleUnderline"/>
          <w:highlight w:val="cyan"/>
        </w:rPr>
        <w:t>litter the ocean with</w:t>
      </w:r>
      <w:r w:rsidRPr="00990B5B">
        <w:rPr>
          <w:rStyle w:val="StyleUnderline"/>
        </w:rPr>
        <w:t xml:space="preserve"> sea</w:t>
      </w:r>
      <w:r w:rsidRPr="00990B5B">
        <w:rPr>
          <w:sz w:val="16"/>
        </w:rPr>
        <w:t xml:space="preserve"> </w:t>
      </w:r>
      <w:r w:rsidRPr="006C6A65">
        <w:rPr>
          <w:rStyle w:val="Emphasis"/>
          <w:highlight w:val="cyan"/>
        </w:rPr>
        <w:t>mines</w:t>
      </w:r>
      <w:r w:rsidRPr="00990B5B">
        <w:rPr>
          <w:sz w:val="16"/>
        </w:rPr>
        <w:t xml:space="preserve">, </w:t>
      </w:r>
      <w:r w:rsidRPr="00990B5B">
        <w:rPr>
          <w:rStyle w:val="StyleUnderline"/>
        </w:rPr>
        <w:t xml:space="preserve">disperse and </w:t>
      </w:r>
      <w:r w:rsidRPr="006C6A65">
        <w:rPr>
          <w:rStyle w:val="Emphasis"/>
          <w:highlight w:val="cyan"/>
        </w:rPr>
        <w:t>camouflage</w:t>
      </w:r>
      <w:r w:rsidRPr="00990B5B">
        <w:rPr>
          <w:rStyle w:val="StyleUnderline"/>
        </w:rPr>
        <w:t xml:space="preserve"> army</w:t>
      </w:r>
      <w:r w:rsidRPr="00990B5B">
        <w:rPr>
          <w:sz w:val="16"/>
        </w:rPr>
        <w:t xml:space="preserve"> </w:t>
      </w:r>
      <w:r w:rsidRPr="006C6A65">
        <w:rPr>
          <w:rStyle w:val="Emphasis"/>
          <w:highlight w:val="cyan"/>
        </w:rPr>
        <w:t>units</w:t>
      </w:r>
      <w:r w:rsidRPr="00990B5B">
        <w:rPr>
          <w:sz w:val="16"/>
        </w:rPr>
        <w:t xml:space="preserve"> </w:t>
      </w:r>
      <w:r w:rsidRPr="00990B5B">
        <w:rPr>
          <w:rStyle w:val="StyleUnderline"/>
        </w:rPr>
        <w:t xml:space="preserve">across the country, put the economy on war footing, </w:t>
      </w:r>
      <w:r w:rsidRPr="006C6A65">
        <w:rPr>
          <w:rStyle w:val="StyleUnderline"/>
          <w:highlight w:val="cyan"/>
        </w:rPr>
        <w:t>and distribute weapons</w:t>
      </w:r>
      <w:r w:rsidRPr="00990B5B">
        <w:rPr>
          <w:rStyle w:val="StyleUnderline"/>
        </w:rPr>
        <w:t xml:space="preserve"> to Taiwan’s </w:t>
      </w:r>
      <w:r w:rsidRPr="00990B5B">
        <w:rPr>
          <w:rStyle w:val="Emphasis"/>
        </w:rPr>
        <w:t>2.5 million reservists</w:t>
      </w:r>
      <w:r w:rsidRPr="00990B5B">
        <w:rPr>
          <w:sz w:val="16"/>
        </w:rPr>
        <w:t>.</w:t>
      </w:r>
    </w:p>
    <w:p w14:paraId="6E360C5C" w14:textId="77777777" w:rsidR="003744C5" w:rsidRPr="00990B5B" w:rsidRDefault="003744C5" w:rsidP="003744C5">
      <w:pPr>
        <w:rPr>
          <w:sz w:val="16"/>
        </w:rPr>
      </w:pPr>
      <w:r w:rsidRPr="00990B5B">
        <w:rPr>
          <w:sz w:val="16"/>
        </w:rPr>
        <w:t xml:space="preserve">There are only 13 beaches on Taiwan’s western coast that the PLA could possibly land at. Each of these has already been prepared for a potential conflict. Long underground tunnels—complete with hardened, subterranean supply depots—crisscross the landing sites. The berm of </w:t>
      </w:r>
      <w:r w:rsidRPr="00990B5B">
        <w:rPr>
          <w:sz w:val="16"/>
        </w:rPr>
        <w:lastRenderedPageBreak/>
        <w:t xml:space="preserve">each beach has been covered with razor-leaf plants. Chemical treatment plants are common in many beach towns—meaning that </w:t>
      </w:r>
      <w:r w:rsidRPr="006C6A65">
        <w:rPr>
          <w:rStyle w:val="Emphasis"/>
          <w:highlight w:val="cyan"/>
        </w:rPr>
        <w:t>invaders</w:t>
      </w:r>
      <w:r w:rsidRPr="006C6A65">
        <w:rPr>
          <w:sz w:val="16"/>
          <w:highlight w:val="cyan"/>
        </w:rPr>
        <w:t xml:space="preserve"> </w:t>
      </w:r>
      <w:r w:rsidRPr="006C6A65">
        <w:rPr>
          <w:rStyle w:val="StyleUnderline"/>
          <w:highlight w:val="cyan"/>
        </w:rPr>
        <w:t>must prepare for</w:t>
      </w:r>
      <w:r w:rsidRPr="00990B5B">
        <w:rPr>
          <w:rStyle w:val="StyleUnderline"/>
        </w:rPr>
        <w:t xml:space="preserve"> the </w:t>
      </w:r>
      <w:r w:rsidRPr="006C6A65">
        <w:rPr>
          <w:rStyle w:val="Emphasis"/>
          <w:highlight w:val="cyan"/>
        </w:rPr>
        <w:t>clouds of toxic gas</w:t>
      </w:r>
      <w:r w:rsidRPr="00990B5B">
        <w:rPr>
          <w:rStyle w:val="StyleUnderline"/>
        </w:rPr>
        <w:t xml:space="preserve"> any indiscriminate saturation bombing on their part will release. This is how things stand in times of </w:t>
      </w:r>
      <w:r w:rsidRPr="00990B5B">
        <w:rPr>
          <w:rStyle w:val="Emphasis"/>
        </w:rPr>
        <w:t>peace</w:t>
      </w:r>
      <w:r w:rsidRPr="00990B5B">
        <w:rPr>
          <w:sz w:val="16"/>
        </w:rPr>
        <w:t>.</w:t>
      </w:r>
    </w:p>
    <w:p w14:paraId="2A852015" w14:textId="77777777" w:rsidR="003744C5" w:rsidRPr="00990B5B" w:rsidRDefault="003744C5" w:rsidP="003744C5">
      <w:pPr>
        <w:rPr>
          <w:rStyle w:val="StyleUnderline"/>
        </w:rPr>
      </w:pPr>
      <w:r w:rsidRPr="00990B5B">
        <w:rPr>
          <w:sz w:val="16"/>
        </w:rPr>
        <w:t xml:space="preserve">As war approaches, </w:t>
      </w:r>
      <w:r w:rsidRPr="00990B5B">
        <w:rPr>
          <w:rStyle w:val="StyleUnderline"/>
        </w:rPr>
        <w:t xml:space="preserve">each beach will be turned into a </w:t>
      </w:r>
      <w:r w:rsidRPr="00990B5B">
        <w:rPr>
          <w:rStyle w:val="Emphasis"/>
        </w:rPr>
        <w:t>workshop of horrors</w:t>
      </w:r>
      <w:r w:rsidRPr="00990B5B">
        <w:rPr>
          <w:sz w:val="16"/>
        </w:rPr>
        <w:t xml:space="preserve">. </w:t>
      </w:r>
      <w:r w:rsidRPr="00990B5B">
        <w:rPr>
          <w:rStyle w:val="StyleUnderline"/>
        </w:rPr>
        <w:t xml:space="preserve">The path from these beaches to the capital has been </w:t>
      </w:r>
      <w:r w:rsidRPr="00990B5B">
        <w:rPr>
          <w:rStyle w:val="Emphasis"/>
        </w:rPr>
        <w:t>painstakingly mapped</w:t>
      </w:r>
      <w:r w:rsidRPr="00990B5B">
        <w:rPr>
          <w:sz w:val="16"/>
        </w:rPr>
        <w:t xml:space="preserve">; once a state of emergency has been declared, each step of the journey will be complicated or booby-trapped. PLA war manuals warn soldiers that skyscrapers and rock outcrops will have steel cords strung between them to entangle helicopters; tunnels, bridges, and overpasses will be rigged with munitions (to be destroyed only at the last possible moment); </w:t>
      </w:r>
      <w:r w:rsidRPr="00990B5B">
        <w:rPr>
          <w:rStyle w:val="StyleUnderline"/>
        </w:rPr>
        <w:t>and building after building in Taiwan’s dense urban core will be transformed into small redoubts meant to drag Chinese units into drawn-out fights over each city street.</w:t>
      </w:r>
    </w:p>
    <w:p w14:paraId="502C8671" w14:textId="77777777" w:rsidR="003744C5" w:rsidRPr="00990B5B" w:rsidRDefault="003744C5" w:rsidP="003744C5">
      <w:pPr>
        <w:rPr>
          <w:sz w:val="12"/>
          <w:szCs w:val="12"/>
        </w:rPr>
      </w:pPr>
      <w:r w:rsidRPr="00990B5B">
        <w:rPr>
          <w:sz w:val="12"/>
          <w:szCs w:val="12"/>
        </w:rPr>
        <w:t>To understand the real strength of these defenses, imagine them as a PLA grunt would experience them. Like most privates, he is a countryside boy from a poor province. He has been told his entire life that Taiwan has been totally and fatally eclipsed by Chinese power. He will be eager to put the separatists in their place. Yet events will not work out as he has imagined. In the weeks leading up to war, he discovers that his older cousin—whose remittances support their grandparents in the Anhui countryside—has lost her job in Shanghai. All wire money transfers from Taipei have stopped, and the millions of Chinese who are employed by Taiwanese companies have had their pay suspended. Our private celebrates the opening of hostilities in Shanwei, where he is rushed through a three-week training course on fighting in the fetid and unfamiliar jungles of China’s south. By now, the PLA has put him in a media blackout, but still rumors creep in: Yesterday it was whispered that the 10-hour delay in their train schedule had nothing to do with an overwhelmed transportation system and everything to do with Taiwanese saboteurs. Today’s whispers report that the commander of the 1st Marine Brigade in Zhanjiang was assassinated. Tomorrow, men will wonder if rolling power outages really are just an attempt to save power for the war effort. But by the time he reaches the staging area in Fuzhou, the myth of China’s invincibility has been shattered by more than rumors. The gray ruins of Fuzhou’s PLA offices are his first introduction to the terror of missile attack. Perhaps he takes comfort in the fact that the salvos coming from Taiwan do not seem to match the number of salvos streaking toward it—but abstractions like this can only do so much to shore up broken nerves, and he doesn’t have the time to acclimate himself to the shock. Blast by terrifying blast, his confidence that the Chinese army can keep him safe is chipped away. The last, most terrible salvo comes as he embarks—he is one of the lucky few setting foot on a proper amphibious assault boat, not a civilian vessel converted to war use in the eleventh hour—but this is only the first of many horrors on the waters. Some transports are sunk by Taiwanese torpedoes, released by submarines held in reserve for this day. Airborne Harpoon missiles, fired by F-16s leaving the safety of cavernous, nuclear-proof mountain bunkers for the first time in the war, will destroy others. The greatest casualties, however, will be caused by sea mines. Minefield after minefield must be crossed by every ship in the flotilla, some a harrowing eight miles in width. Seasick thanks to the strait’s rough waves, our grunt can do nothing but pray his ship safely makes it across. As he approaches land, the psychological pressure increases. The first craft to cross the shore will be met, as Easton’s research shows, with a sudden wall of flame springing up from the water from the miles of oil-filled pipeline sunk underneath. As his ship makes it through the fire (he is lucky; others around it are speared or entangled on sea traps) he faces what Easton describes as a mile’s worth of “razor wire nets, hook boards, skin-peeling planks, barbed wire fences, wire obstacles, spike strips, landmines, anti-tank barrier walls, anti-tank obstacles … bamboo spikes, felled trees, truck shipping containers, and junkyard cars.” At this stage, his safety depends largely on whether the Chinese Air Force has been able to able to distinguish between real artillery pieces from the hundreds of decoy targets and dummy equipment PLA manuals believe the Taiwanese Army has created. The odds are against him: As Beckley notes in a study published last fall, in the 1990 to 1991 Gulf War, the 88,500 tons of ordnance dropped by the U.S.-led coalition did not destroy a single Iraqi road-mobile missile launcher. NATO’s 78-day campaign aimed at Serbian air defenses only managed to destroy three of Serbia’s 22 mobile-missile batteries. There is no reason to think that the Chinese Air Force will have a higher success rate when targeting Taiwan’s mobile artillery and missile defense. But if our grunt survives the initial barrages on the beach, he still must fight his way through the main Taiwanese Army groups, 2.5 million armed reservists dispersed in the dense cities and jungles of Taiwan, and miles of mines, booby traps, and debris. This is an enormous thing to ask of a private who has no personal experience with war. It is an even great thing to ask it of a private who naively believed in his own army’s invincibility.</w:t>
      </w:r>
    </w:p>
    <w:p w14:paraId="572E7B76" w14:textId="77777777" w:rsidR="003744C5" w:rsidRPr="00A211AD" w:rsidRDefault="003744C5" w:rsidP="003744C5">
      <w:pPr>
        <w:rPr>
          <w:sz w:val="16"/>
        </w:rPr>
      </w:pPr>
      <w:r w:rsidRPr="00990B5B">
        <w:rPr>
          <w:rStyle w:val="StyleUnderline"/>
        </w:rPr>
        <w:t xml:space="preserve">This sketch makes sense of </w:t>
      </w:r>
      <w:r w:rsidRPr="00237959">
        <w:rPr>
          <w:rStyle w:val="StyleUnderline"/>
        </w:rPr>
        <w:t xml:space="preserve">the </w:t>
      </w:r>
      <w:r w:rsidRPr="00237959">
        <w:rPr>
          <w:rStyle w:val="Emphasis"/>
        </w:rPr>
        <w:t>anxiety</w:t>
      </w:r>
      <w:r w:rsidRPr="00990B5B">
        <w:rPr>
          <w:sz w:val="16"/>
        </w:rPr>
        <w:t xml:space="preserve"> </w:t>
      </w:r>
      <w:r w:rsidRPr="00990B5B">
        <w:rPr>
          <w:rStyle w:val="StyleUnderline"/>
        </w:rPr>
        <w:t xml:space="preserve">the </w:t>
      </w:r>
      <w:r w:rsidRPr="006C6A65">
        <w:rPr>
          <w:rStyle w:val="StyleUnderline"/>
          <w:highlight w:val="cyan"/>
        </w:rPr>
        <w:t>PLA officer</w:t>
      </w:r>
      <w:r w:rsidRPr="00990B5B">
        <w:rPr>
          <w:rStyle w:val="StyleUnderline"/>
        </w:rPr>
        <w:t xml:space="preserve"> manuals </w:t>
      </w:r>
      <w:r w:rsidRPr="00237959">
        <w:rPr>
          <w:rStyle w:val="Emphasis"/>
        </w:rPr>
        <w:t>express</w:t>
      </w:r>
      <w:r w:rsidRPr="00990B5B">
        <w:rPr>
          <w:sz w:val="16"/>
        </w:rPr>
        <w:t xml:space="preserve">. </w:t>
      </w:r>
      <w:r w:rsidRPr="00990B5B">
        <w:rPr>
          <w:rStyle w:val="StyleUnderline"/>
        </w:rPr>
        <w:t xml:space="preserve">They </w:t>
      </w:r>
      <w:r w:rsidRPr="006C6A65">
        <w:rPr>
          <w:rStyle w:val="StyleUnderline"/>
          <w:highlight w:val="cyan"/>
        </w:rPr>
        <w:t xml:space="preserve">know war would be a </w:t>
      </w:r>
      <w:r w:rsidRPr="006C6A65">
        <w:rPr>
          <w:rStyle w:val="Emphasis"/>
          <w:highlight w:val="cyan"/>
        </w:rPr>
        <w:t>terrific gamble</w:t>
      </w:r>
      <w:r w:rsidRPr="006C6A65">
        <w:rPr>
          <w:sz w:val="16"/>
          <w:highlight w:val="cyan"/>
        </w:rPr>
        <w:t xml:space="preserve">, </w:t>
      </w:r>
      <w:r w:rsidRPr="006C6A65">
        <w:rPr>
          <w:rStyle w:val="StyleUnderline"/>
          <w:highlight w:val="cyan"/>
        </w:rPr>
        <w:t xml:space="preserve">even if they </w:t>
      </w:r>
      <w:r w:rsidRPr="006C6A65">
        <w:rPr>
          <w:rStyle w:val="Emphasis"/>
          <w:highlight w:val="cyan"/>
        </w:rPr>
        <w:t>only admit it to each other</w:t>
      </w:r>
      <w:r w:rsidRPr="00990B5B">
        <w:rPr>
          <w:sz w:val="16"/>
        </w:rPr>
        <w:t>. Yet it this also makes sense of the party’s violent reactions to even the smallest of arms sales to Taiwan. Their passion betrays their angst. They understand what Western gloom-and-doomsters do not. American analysts use terms like “mature precision-strike regime” and “anti-access and area denial warfare” to describe technological trends that make it extremely difficult to project naval and airpower near enemy shores. Costs favor the defense: It is much cheaper to build a ship-killing missile than it is to build a ship.</w:t>
      </w:r>
    </w:p>
    <w:p w14:paraId="2D43329D" w14:textId="77777777" w:rsidR="003744C5" w:rsidRDefault="003744C5" w:rsidP="003744C5">
      <w:pPr>
        <w:pStyle w:val="Heading4"/>
      </w:pPr>
      <w:r>
        <w:t xml:space="preserve">Fears over LIO collapse is liberal deflection – LIO produces </w:t>
      </w:r>
      <w:r>
        <w:rPr>
          <w:u w:val="single"/>
        </w:rPr>
        <w:t xml:space="preserve">instability </w:t>
      </w:r>
      <w:r>
        <w:t xml:space="preserve">which normalizes imperialism, racist violence and turns </w:t>
      </w:r>
    </w:p>
    <w:p w14:paraId="05F97539" w14:textId="77777777" w:rsidR="003744C5" w:rsidRDefault="003744C5" w:rsidP="003744C5">
      <w:r>
        <w:rPr>
          <w:rStyle w:val="Style13ptBold"/>
        </w:rPr>
        <w:t>Morefield 19</w:t>
      </w:r>
      <w:r w:rsidRPr="000C2CAA">
        <w:t xml:space="preserve"> (</w:t>
      </w:r>
      <w:r>
        <w:t xml:space="preserve">Jeanne Morefield, Professor of Politics at Whitman College, Professorial Fellow at the Institute for Social Justice at Australian Catholic University, PhD from Cornell University, January 8, 2019, “Trump’s Foreign Policy Isn’t the Problem,” </w:t>
      </w:r>
      <w:r>
        <w:rPr>
          <w:i/>
        </w:rPr>
        <w:t>Boston Review</w:t>
      </w:r>
      <w:r>
        <w:t xml:space="preserve">, </w:t>
      </w:r>
      <w:hyperlink r:id="rId9" w:history="1">
        <w:r w:rsidRPr="00323B99">
          <w:rPr>
            <w:rStyle w:val="Hyperlink"/>
          </w:rPr>
          <w:t>https://bostonreview.net/politics/jeanne-morefield-trump%E2%80%99s-foreign-policy-isn%E2%80%99t-problem</w:t>
        </w:r>
      </w:hyperlink>
      <w:r>
        <w:t xml:space="preserve">) </w:t>
      </w:r>
    </w:p>
    <w:p w14:paraId="4E12CA6C" w14:textId="77777777" w:rsidR="003744C5" w:rsidRPr="00303B51" w:rsidRDefault="003744C5" w:rsidP="003744C5">
      <w:pPr>
        <w:rPr>
          <w:sz w:val="16"/>
        </w:rPr>
      </w:pPr>
      <w:r w:rsidRPr="00303B51">
        <w:rPr>
          <w:sz w:val="16"/>
        </w:rPr>
        <w:t xml:space="preserve">After two years of </w:t>
      </w:r>
      <w:r w:rsidRPr="00303B51">
        <w:rPr>
          <w:rStyle w:val="StyleUnderline"/>
        </w:rPr>
        <w:t>President Donald Trump</w:t>
      </w:r>
      <w:r w:rsidRPr="00303B51">
        <w:rPr>
          <w:sz w:val="16"/>
        </w:rPr>
        <w:t xml:space="preserve">, critics and commentators are still struggling to make sense of his foreign policy. Despite some hopes that he might mature into the role of commander in chief, he </w:t>
      </w:r>
      <w:r w:rsidRPr="00303B51">
        <w:rPr>
          <w:rStyle w:val="StyleUnderline"/>
        </w:rPr>
        <w:t>has continued to thumb his nose at most mainstream academic frameworks for analyzing and conducting foreign policy</w:t>
      </w:r>
      <w:r w:rsidRPr="00303B51">
        <w:rPr>
          <w:sz w:val="16"/>
        </w:rPr>
        <w:t xml:space="preserve">. Indeed, </w:t>
      </w:r>
      <w:r w:rsidRPr="00303B51">
        <w:rPr>
          <w:rStyle w:val="StyleUnderline"/>
        </w:rPr>
        <w:t>what makes Trump’s interactions with the rest of the world so confusing is the way he flirts with, and then departs from, the script</w:t>
      </w:r>
      <w:r w:rsidRPr="00303B51">
        <w:rPr>
          <w:sz w:val="16"/>
        </w:rPr>
        <w:t xml:space="preserve">. </w:t>
      </w:r>
      <w:r w:rsidRPr="0035414D">
        <w:rPr>
          <w:rStyle w:val="StyleUnderline"/>
        </w:rPr>
        <w:t>He may issue policies and give speeches that include words such as “sovereignty,” “principled realism,” and “peace through strength,” but they frequently appear cheek by jowl with racist rants, crass opportunism, nationalist tirades, and unrestrained militarism</w:t>
      </w:r>
      <w:r w:rsidRPr="00303B51">
        <w:rPr>
          <w:sz w:val="16"/>
        </w:rPr>
        <w:t>.</w:t>
      </w:r>
    </w:p>
    <w:p w14:paraId="41EC6C59" w14:textId="77777777" w:rsidR="003744C5" w:rsidRPr="00303B51" w:rsidRDefault="003744C5" w:rsidP="003744C5">
      <w:pPr>
        <w:rPr>
          <w:sz w:val="16"/>
        </w:rPr>
      </w:pPr>
      <w:r w:rsidRPr="00303B51">
        <w:rPr>
          <w:sz w:val="16"/>
        </w:rPr>
        <w:lastRenderedPageBreak/>
        <w:t xml:space="preserve">It is </w:t>
      </w:r>
      <w:r w:rsidRPr="0035414D">
        <w:rPr>
          <w:rStyle w:val="StyleUnderline"/>
        </w:rPr>
        <w:t>this uncomfortable mixture of familiar and jarring</w:t>
      </w:r>
      <w:r w:rsidRPr="00303B51">
        <w:rPr>
          <w:sz w:val="16"/>
        </w:rPr>
        <w:t xml:space="preserve"> that </w:t>
      </w:r>
      <w:r w:rsidRPr="0035414D">
        <w:rPr>
          <w:rStyle w:val="StyleUnderline"/>
        </w:rPr>
        <w:t>has proven disconcerting for many mainstream international relations scholars, particularly those “intellectual middlemen” who straddle the realms of academia, policy think tanks, and major news outlets</w:t>
      </w:r>
      <w:r w:rsidRPr="00303B51">
        <w:rPr>
          <w:sz w:val="16"/>
        </w:rPr>
        <w:t xml:space="preserve">. </w:t>
      </w:r>
      <w:r w:rsidRPr="0035414D">
        <w:rPr>
          <w:rStyle w:val="Emphasis"/>
        </w:rPr>
        <w:t>Yet rather than ask how U.S. foreign policy might have contributed to the global environment that made Trump’s election possible, most have responded to the inconsistencies of Trump’s world vision by emphasizing its departure from everything that came before and demanding a return to more familiar times</w:t>
      </w:r>
      <w:r w:rsidRPr="00303B51">
        <w:rPr>
          <w:sz w:val="16"/>
        </w:rPr>
        <w:t xml:space="preserve">. </w:t>
      </w:r>
      <w:r w:rsidRPr="00FF5D00">
        <w:rPr>
          <w:rStyle w:val="StyleUnderline"/>
          <w:highlight w:val="green"/>
        </w:rPr>
        <w:t>International relations experts</w:t>
      </w:r>
      <w:r w:rsidRPr="0035414D">
        <w:rPr>
          <w:rStyle w:val="StyleUnderline"/>
        </w:rPr>
        <w:t xml:space="preserve"> thus </w:t>
      </w:r>
      <w:r w:rsidRPr="00FF5D00">
        <w:rPr>
          <w:rStyle w:val="Emphasis"/>
          <w:highlight w:val="green"/>
        </w:rPr>
        <w:t>express nostalgia for</w:t>
      </w:r>
      <w:r w:rsidRPr="00303B51">
        <w:rPr>
          <w:sz w:val="16"/>
        </w:rPr>
        <w:t xml:space="preserve"> either </w:t>
      </w:r>
      <w:r w:rsidRPr="00FF5D00">
        <w:rPr>
          <w:rStyle w:val="Emphasis"/>
          <w:highlight w:val="green"/>
        </w:rPr>
        <w:t>the “U.S.-led liberal order”</w:t>
      </w:r>
      <w:r w:rsidRPr="00303B51">
        <w:rPr>
          <w:sz w:val="16"/>
        </w:rPr>
        <w:t xml:space="preserve"> or the Cold War while, in </w:t>
      </w:r>
      <w:r w:rsidRPr="0035414D">
        <w:rPr>
          <w:rStyle w:val="StyleUnderline"/>
        </w:rPr>
        <w:t xml:space="preserve">outlets such as </w:t>
      </w:r>
      <w:r w:rsidRPr="0035414D">
        <w:rPr>
          <w:rStyle w:val="StyleUnderline"/>
          <w:i/>
        </w:rPr>
        <w:t>Foreign Affairs</w:t>
      </w:r>
      <w:r w:rsidRPr="0035414D">
        <w:rPr>
          <w:rStyle w:val="StyleUnderline"/>
        </w:rPr>
        <w:t xml:space="preserve"> and the </w:t>
      </w:r>
      <w:r w:rsidRPr="0035414D">
        <w:rPr>
          <w:rStyle w:val="StyleUnderline"/>
          <w:i/>
        </w:rPr>
        <w:t>New York Times</w:t>
      </w:r>
      <w:r w:rsidRPr="00303B51">
        <w:rPr>
          <w:rStyle w:val="StyleUnderline"/>
        </w:rPr>
        <w:t xml:space="preserve">, </w:t>
      </w:r>
      <w:r w:rsidRPr="00FF5D00">
        <w:rPr>
          <w:rStyle w:val="StyleUnderline"/>
          <w:highlight w:val="green"/>
        </w:rPr>
        <w:t xml:space="preserve">they offer </w:t>
      </w:r>
      <w:r w:rsidRPr="00FF5D00">
        <w:rPr>
          <w:rStyle w:val="Emphasis"/>
          <w:highlight w:val="green"/>
        </w:rPr>
        <w:t>selective retellings of the country’s past</w:t>
      </w:r>
      <w:r w:rsidRPr="00303B51">
        <w:rPr>
          <w:rStyle w:val="Emphasis"/>
        </w:rPr>
        <w:t xml:space="preserve"> foreign policies that make them look both shinier and clearer than they were</w:t>
      </w:r>
      <w:r w:rsidRPr="00303B51">
        <w:rPr>
          <w:sz w:val="16"/>
        </w:rPr>
        <w:t xml:space="preserve">. These responses do not offer much insight into Trump himself, but they do have much to tell us about </w:t>
      </w:r>
      <w:r w:rsidRPr="00303B51">
        <w:rPr>
          <w:rStyle w:val="StyleUnderline"/>
        </w:rPr>
        <w:t>the discourse of international relations in the United States</w:t>
      </w:r>
      <w:r w:rsidRPr="00303B51">
        <w:rPr>
          <w:sz w:val="16"/>
        </w:rPr>
        <w:t xml:space="preserve"> today </w:t>
      </w:r>
      <w:r w:rsidRPr="00303B51">
        <w:rPr>
          <w:rStyle w:val="StyleUnderline"/>
        </w:rPr>
        <w:t>and</w:t>
      </w:r>
      <w:r w:rsidRPr="00303B51">
        <w:rPr>
          <w:sz w:val="16"/>
        </w:rPr>
        <w:t xml:space="preserve"> the way </w:t>
      </w:r>
      <w:r w:rsidRPr="00303B51">
        <w:rPr>
          <w:rStyle w:val="StyleUnderline"/>
        </w:rPr>
        <w:t>its mainstream public analysts</w:t>
      </w:r>
      <w:r w:rsidRPr="00303B51">
        <w:rPr>
          <w:sz w:val="16"/>
        </w:rPr>
        <w:t>—</w:t>
      </w:r>
      <w:r w:rsidRPr="00FF5D00">
        <w:rPr>
          <w:rStyle w:val="Emphasis"/>
          <w:highlight w:val="green"/>
        </w:rPr>
        <w:t>liberals and realists alike</w:t>
      </w:r>
      <w:r w:rsidRPr="00FF5D00">
        <w:rPr>
          <w:sz w:val="16"/>
          <w:highlight w:val="green"/>
        </w:rPr>
        <w:t>—</w:t>
      </w:r>
      <w:r w:rsidRPr="00FF5D00">
        <w:rPr>
          <w:rStyle w:val="Emphasis"/>
          <w:highlight w:val="green"/>
        </w:rPr>
        <w:t>continue to disavow U.S. imperialism</w:t>
      </w:r>
      <w:r w:rsidRPr="00303B51">
        <w:rPr>
          <w:sz w:val="16"/>
        </w:rPr>
        <w:t>.</w:t>
      </w:r>
    </w:p>
    <w:p w14:paraId="26056761" w14:textId="77777777" w:rsidR="003744C5" w:rsidRPr="00303B51" w:rsidRDefault="003744C5" w:rsidP="003744C5">
      <w:pPr>
        <w:rPr>
          <w:rStyle w:val="StyleUnderline"/>
        </w:rPr>
      </w:pPr>
      <w:r w:rsidRPr="00303B51">
        <w:rPr>
          <w:sz w:val="16"/>
        </w:rPr>
        <w:t xml:space="preserve">For example, </w:t>
      </w:r>
      <w:r w:rsidRPr="00500CE1">
        <w:rPr>
          <w:rStyle w:val="Emphasis"/>
        </w:rPr>
        <w:t>liberal internationalists such as John Ikenberry argue that Trump is guilty of endangering the U.S.-led global order</w:t>
      </w:r>
      <w:r w:rsidRPr="00303B51">
        <w:rPr>
          <w:sz w:val="16"/>
        </w:rPr>
        <w:t xml:space="preserve">. </w:t>
      </w:r>
      <w:r w:rsidRPr="00303B51">
        <w:rPr>
          <w:rStyle w:val="StyleUnderline"/>
        </w:rPr>
        <w:t xml:space="preserve">That system, according to Ikenberry and </w:t>
      </w:r>
      <w:r w:rsidRPr="00303B51">
        <w:rPr>
          <w:rStyle w:val="Emphasis"/>
        </w:rPr>
        <w:t>Daniel Deudney</w:t>
      </w:r>
      <w:r w:rsidRPr="00303B51">
        <w:rPr>
          <w:rStyle w:val="StyleUnderline"/>
        </w:rPr>
        <w:t>, emerged after World War II, when the liberal democracies of the world “joined together to create an international order that reflected their shared interests,” while simultaneously agreeing</w:t>
      </w:r>
      <w:r w:rsidRPr="00303B51">
        <w:rPr>
          <w:sz w:val="16"/>
        </w:rPr>
        <w:t xml:space="preserve">, as Ikenberry once put it, </w:t>
      </w:r>
      <w:r w:rsidRPr="00303B51">
        <w:rPr>
          <w:rStyle w:val="StyleUnderline"/>
        </w:rPr>
        <w:t>to transfer “the reins of power to Washington</w:t>
      </w:r>
      <w:r w:rsidRPr="00303B51">
        <w:rPr>
          <w:sz w:val="16"/>
        </w:rPr>
        <w:t xml:space="preserve">, just as Hobbes’s individuals . . . voluntarily construct and hand over power to the Leviathan.” </w:t>
      </w:r>
      <w:r w:rsidRPr="00303B51">
        <w:rPr>
          <w:rStyle w:val="StyleUnderline"/>
        </w:rPr>
        <w:t>The vision of cooperating nation-states may have originated in values that first “emerged in the West,” they argue, but these values have since “become universal.”</w:t>
      </w:r>
      <w:r w:rsidRPr="00303B51">
        <w:rPr>
          <w:sz w:val="16"/>
        </w:rPr>
        <w:t xml:space="preserve"> </w:t>
      </w:r>
      <w:r w:rsidRPr="00303B51">
        <w:rPr>
          <w:rStyle w:val="StyleUnderline"/>
        </w:rPr>
        <w:t xml:space="preserve">In this accounting, Trump threatens the stability of U.S. liberal hegemony in two ways: </w:t>
      </w:r>
      <w:r w:rsidRPr="00303B51">
        <w:rPr>
          <w:rStyle w:val="Emphasis"/>
        </w:rPr>
        <w:t>by retreating from multilateral agreements</w:t>
      </w:r>
      <w:r w:rsidRPr="00303B51">
        <w:rPr>
          <w:rStyle w:val="StyleUnderline"/>
        </w:rPr>
        <w:t xml:space="preserve"> such as the Iran nuclear deal, and by </w:t>
      </w:r>
      <w:r w:rsidRPr="00303B51">
        <w:rPr>
          <w:rStyle w:val="Emphasis"/>
        </w:rPr>
        <w:t>refusing to participate in the narrative of enlightened U.S. leadership</w:t>
      </w:r>
      <w:r w:rsidRPr="00303B51">
        <w:rPr>
          <w:sz w:val="16"/>
        </w:rPr>
        <w:t xml:space="preserve">. </w:t>
      </w:r>
      <w:r w:rsidRPr="00303B51">
        <w:rPr>
          <w:rStyle w:val="StyleUnderline"/>
        </w:rPr>
        <w:t xml:space="preserve">Future great threats to global stability, </w:t>
      </w:r>
      <w:r w:rsidRPr="00303B51">
        <w:rPr>
          <w:rStyle w:val="StyleUnderline"/>
          <w:sz w:val="28"/>
        </w:rPr>
        <w:t>Ikenberry grumbled</w:t>
      </w:r>
      <w:r w:rsidRPr="00303B51">
        <w:rPr>
          <w:rStyle w:val="StyleUnderline"/>
        </w:rPr>
        <w:t>, were supposed to come from “hostile revisionist powers seeking to overturn the postwar order.”</w:t>
      </w:r>
      <w:r w:rsidRPr="00303B51">
        <w:rPr>
          <w:sz w:val="16"/>
        </w:rPr>
        <w:t xml:space="preserve"> </w:t>
      </w:r>
      <w:r w:rsidRPr="00303B51">
        <w:rPr>
          <w:rStyle w:val="StyleUnderline"/>
        </w:rPr>
        <w:t>Now a hostile revisionist power “sits in the Oval Office.”</w:t>
      </w:r>
    </w:p>
    <w:p w14:paraId="385BADEF" w14:textId="77777777" w:rsidR="003744C5" w:rsidRPr="00F02102" w:rsidRDefault="003744C5" w:rsidP="003744C5">
      <w:pPr>
        <w:rPr>
          <w:rStyle w:val="StyleUnderline"/>
        </w:rPr>
      </w:pPr>
      <w:r w:rsidRPr="00F02102">
        <w:rPr>
          <w:sz w:val="16"/>
        </w:rPr>
        <w:t xml:space="preserve">By contrast, </w:t>
      </w:r>
      <w:r w:rsidRPr="00F02102">
        <w:rPr>
          <w:rStyle w:val="StyleUnderline"/>
        </w:rPr>
        <w:t xml:space="preserve">when realists such as </w:t>
      </w:r>
      <w:r w:rsidRPr="00F02102">
        <w:rPr>
          <w:rStyle w:val="Emphasis"/>
        </w:rPr>
        <w:t>Stephen Walt</w:t>
      </w:r>
      <w:r w:rsidRPr="00F02102">
        <w:rPr>
          <w:rStyle w:val="StyleUnderline"/>
        </w:rPr>
        <w:t xml:space="preserve"> or </w:t>
      </w:r>
      <w:r w:rsidRPr="00F02102">
        <w:rPr>
          <w:rStyle w:val="Emphasis"/>
        </w:rPr>
        <w:t>John Mearsheimer</w:t>
      </w:r>
      <w:r w:rsidRPr="00F02102">
        <w:rPr>
          <w:rStyle w:val="StyleUnderline"/>
        </w:rPr>
        <w:t xml:space="preserve"> criticize </w:t>
      </w:r>
      <w:r w:rsidRPr="00CB5CCB">
        <w:rPr>
          <w:rStyle w:val="StyleUnderline"/>
        </w:rPr>
        <w:t>Trump, they start from the position that the liberal world order is a delusion, perpetuated</w:t>
      </w:r>
      <w:r w:rsidRPr="00CB5CCB">
        <w:rPr>
          <w:sz w:val="16"/>
        </w:rPr>
        <w:t xml:space="preserve"> most recently </w:t>
      </w:r>
      <w:r w:rsidRPr="00CB5CCB">
        <w:rPr>
          <w:rStyle w:val="StyleUnderline"/>
        </w:rPr>
        <w:t>by</w:t>
      </w:r>
      <w:r w:rsidRPr="00CB5CCB">
        <w:rPr>
          <w:sz w:val="16"/>
        </w:rPr>
        <w:t xml:space="preserve"> post–Cold War members of </w:t>
      </w:r>
      <w:r w:rsidRPr="00CB5CCB">
        <w:rPr>
          <w:rStyle w:val="StyleUnderline"/>
        </w:rPr>
        <w:t>the “elite foreign policy establishment.”</w:t>
      </w:r>
      <w:r w:rsidRPr="00CB5CCB">
        <w:rPr>
          <w:sz w:val="16"/>
        </w:rPr>
        <w:t xml:space="preserve"> Walt and others rightly point to the baseline hypocrisy of a “liberal Leviathan,” noting that </w:t>
      </w:r>
      <w:r w:rsidRPr="00CB5CCB">
        <w:rPr>
          <w:rStyle w:val="Emphasis"/>
        </w:rPr>
        <w:t>the current fury over Russian election tampering and cyber espionage rings hollow given the long U.S. reliance on both strategies</w:t>
      </w:r>
      <w:r w:rsidRPr="00CB5CCB">
        <w:rPr>
          <w:sz w:val="16"/>
        </w:rPr>
        <w:t xml:space="preserve">. </w:t>
      </w:r>
      <w:r w:rsidRPr="00CB5CCB">
        <w:rPr>
          <w:rStyle w:val="StyleUnderline"/>
        </w:rPr>
        <w:t>This view accompanies a wistful longing for the putatively gimlet-eyed realism of the Cold War, a time when U.S. presidents understood that their role was to deter the Soviet Union, prevent the emergence of dangerous regional hegemons, and preserve “a global balance of power that enhanced American security.”</w:t>
      </w:r>
      <w:r w:rsidRPr="00CB5CCB">
        <w:rPr>
          <w:sz w:val="16"/>
        </w:rPr>
        <w:t xml:space="preserve"> Seen thus, </w:t>
      </w:r>
      <w:r w:rsidRPr="00CB5CCB">
        <w:rPr>
          <w:rStyle w:val="StyleUnderline"/>
        </w:rPr>
        <w:t>Trump’s hyperbolic and embarrassing nationalism is a symptom of the abandonment</w:t>
      </w:r>
      <w:r w:rsidRPr="00F02102">
        <w:rPr>
          <w:rStyle w:val="StyleUnderline"/>
        </w:rPr>
        <w:t xml:space="preserve"> of great power politics, while his fawning treatment of Vladimir Putin shatters any remaining hope that his self-styled “principled realism” might take us back to a more strategically realistic time</w:t>
      </w:r>
      <w:r w:rsidRPr="00F02102">
        <w:rPr>
          <w:sz w:val="16"/>
        </w:rPr>
        <w:t xml:space="preserve">. </w:t>
      </w:r>
      <w:r w:rsidRPr="00F02102">
        <w:rPr>
          <w:rStyle w:val="StyleUnderline"/>
        </w:rPr>
        <w:t xml:space="preserve">In the words of former Secretary of Defense Ash Carter, watching the Trump–Putin news conference was like </w:t>
      </w:r>
      <w:r w:rsidRPr="00F02102">
        <w:rPr>
          <w:rStyle w:val="Emphasis"/>
        </w:rPr>
        <w:t>“watching the destruction of a cathedral.”</w:t>
      </w:r>
    </w:p>
    <w:p w14:paraId="302C7E6B" w14:textId="77777777" w:rsidR="003744C5" w:rsidRPr="00F02102" w:rsidRDefault="003744C5" w:rsidP="003744C5">
      <w:pPr>
        <w:rPr>
          <w:rStyle w:val="StyleUnderline"/>
        </w:rPr>
      </w:pPr>
      <w:r w:rsidRPr="00F02102">
        <w:rPr>
          <w:rStyle w:val="StyleUnderline"/>
        </w:rPr>
        <w:t>But</w:t>
      </w:r>
      <w:r w:rsidRPr="00F02102">
        <w:rPr>
          <w:sz w:val="16"/>
        </w:rPr>
        <w:t xml:space="preserve"> what is Trump actually doing to destroy this cathedral? What makes Trump’s words and behavior so objectionable? Previous presidents have pulled out of multilateral agreements, entered into disputes with allies, and engaged in protectionism and trade wars. The majority of the Trump administration’s planned and ongoing military deployments are in regions where the military was already deployed by previous administrations in the name of the War on Terror. Moreover, </w:t>
      </w:r>
      <w:r w:rsidRPr="00F02102">
        <w:rPr>
          <w:rStyle w:val="StyleUnderline"/>
        </w:rPr>
        <w:t xml:space="preserve">Trump’s national security and national policy statements are </w:t>
      </w:r>
      <w:r w:rsidRPr="00F02102">
        <w:rPr>
          <w:rStyle w:val="Emphasis"/>
        </w:rPr>
        <w:t>littered with the vocabulary of the very experts who find him so terrifying</w:t>
      </w:r>
      <w:r w:rsidRPr="00F02102">
        <w:rPr>
          <w:sz w:val="16"/>
        </w:rPr>
        <w:t xml:space="preserve">. </w:t>
      </w:r>
      <w:r w:rsidRPr="00F02102">
        <w:rPr>
          <w:rStyle w:val="StyleUnderline"/>
        </w:rPr>
        <w:t>What</w:t>
      </w:r>
      <w:r w:rsidRPr="00F02102">
        <w:rPr>
          <w:sz w:val="16"/>
        </w:rPr>
        <w:t xml:space="preserve">, then, </w:t>
      </w:r>
      <w:r w:rsidRPr="00F02102">
        <w:rPr>
          <w:rStyle w:val="StyleUnderline"/>
        </w:rPr>
        <w:t>makes Trump’s foreign policy such a singular threat?</w:t>
      </w:r>
    </w:p>
    <w:p w14:paraId="35FAAB7C" w14:textId="77777777" w:rsidR="003744C5" w:rsidRPr="00D4177E" w:rsidRDefault="003744C5" w:rsidP="003744C5">
      <w:pPr>
        <w:rPr>
          <w:rStyle w:val="Emphasis"/>
        </w:rPr>
      </w:pPr>
      <w:r w:rsidRPr="00F02102">
        <w:rPr>
          <w:rStyle w:val="StyleUnderline"/>
        </w:rPr>
        <w:lastRenderedPageBreak/>
        <w:t xml:space="preserve">Trump’s foreign policy is disturbing because </w:t>
      </w:r>
      <w:r w:rsidRPr="00F02102">
        <w:rPr>
          <w:rStyle w:val="Emphasis"/>
        </w:rPr>
        <w:t>it is uncanny</w:t>
      </w:r>
      <w:r w:rsidRPr="00D4177E">
        <w:rPr>
          <w:sz w:val="16"/>
        </w:rPr>
        <w:t>—</w:t>
      </w:r>
      <w:r w:rsidRPr="00F02102">
        <w:rPr>
          <w:rStyle w:val="Emphasis"/>
        </w:rPr>
        <w:t xml:space="preserve">both grotesque </w:t>
      </w:r>
      <w:r w:rsidRPr="00F02102">
        <w:rPr>
          <w:rStyle w:val="Emphasis"/>
          <w:i/>
        </w:rPr>
        <w:t>and</w:t>
      </w:r>
      <w:r w:rsidRPr="00F02102">
        <w:rPr>
          <w:rStyle w:val="Emphasis"/>
        </w:rPr>
        <w:t xml:space="preserve"> deeply familiar</w:t>
      </w:r>
      <w:r w:rsidRPr="00D4177E">
        <w:rPr>
          <w:sz w:val="16"/>
        </w:rPr>
        <w:t xml:space="preserve">. </w:t>
      </w:r>
      <w:r w:rsidRPr="00F02102">
        <w:rPr>
          <w:rStyle w:val="StyleUnderline"/>
          <w:sz w:val="24"/>
        </w:rPr>
        <w:t xml:space="preserve">Like a </w:t>
      </w:r>
      <w:r w:rsidRPr="00F02102">
        <w:rPr>
          <w:rStyle w:val="Emphasis"/>
        </w:rPr>
        <w:t>funhouse mirror</w:t>
      </w:r>
      <w:r w:rsidRPr="00F02102">
        <w:rPr>
          <w:rStyle w:val="StyleUnderline"/>
          <w:sz w:val="24"/>
        </w:rPr>
        <w:t xml:space="preserve">, Trump’s vision of the world </w:t>
      </w:r>
      <w:r w:rsidRPr="00F02102">
        <w:rPr>
          <w:rStyle w:val="Emphasis"/>
        </w:rPr>
        <w:t xml:space="preserve">reflects back a twisted image of U.S. global politics that </w:t>
      </w:r>
      <w:r w:rsidRPr="00F02102">
        <w:rPr>
          <w:rStyle w:val="Emphasis"/>
          <w:i/>
        </w:rPr>
        <w:t>is</w:t>
      </w:r>
      <w:r w:rsidRPr="00F02102">
        <w:rPr>
          <w:rStyle w:val="Emphasis"/>
        </w:rPr>
        <w:t xml:space="preserve"> and </w:t>
      </w:r>
      <w:r w:rsidRPr="00F02102">
        <w:rPr>
          <w:rStyle w:val="Emphasis"/>
          <w:i/>
        </w:rPr>
        <w:t>is not</w:t>
      </w:r>
      <w:r w:rsidRPr="00F02102">
        <w:rPr>
          <w:rStyle w:val="Emphasis"/>
        </w:rPr>
        <w:t xml:space="preserve"> who we are supposed to be</w:t>
      </w:r>
      <w:r w:rsidRPr="00D4177E">
        <w:rPr>
          <w:sz w:val="16"/>
        </w:rPr>
        <w:t xml:space="preserve">. </w:t>
      </w:r>
      <w:r w:rsidRPr="00CB5CCB">
        <w:rPr>
          <w:rStyle w:val="StyleUnderline"/>
          <w:sz w:val="24"/>
        </w:rPr>
        <w:t xml:space="preserve">For instance, </w:t>
      </w:r>
      <w:r w:rsidRPr="00CB5CCB">
        <w:rPr>
          <w:rStyle w:val="Emphasis"/>
        </w:rPr>
        <w:t>deterrence strategy may require the rest of the world to believe that the U.S. president might use nuclear weapons</w:t>
      </w:r>
      <w:r w:rsidRPr="00CB5CCB">
        <w:rPr>
          <w:rStyle w:val="StyleUnderline"/>
          <w:sz w:val="24"/>
        </w:rPr>
        <w:t xml:space="preserve">, but the president is </w:t>
      </w:r>
      <w:r w:rsidRPr="00CB5CCB">
        <w:rPr>
          <w:rStyle w:val="Emphasis"/>
          <w:i/>
        </w:rPr>
        <w:t>not</w:t>
      </w:r>
      <w:r w:rsidRPr="00CB5CCB">
        <w:rPr>
          <w:rStyle w:val="Emphasis"/>
        </w:rPr>
        <w:t xml:space="preserve"> supposed to hint that he might actually do so</w:t>
      </w:r>
      <w:r w:rsidRPr="00CB5CCB">
        <w:rPr>
          <w:sz w:val="16"/>
        </w:rPr>
        <w:t xml:space="preserve">. </w:t>
      </w:r>
      <w:r w:rsidRPr="00CB5CCB">
        <w:rPr>
          <w:rStyle w:val="StyleUnderline"/>
        </w:rPr>
        <w:t>The president</w:t>
      </w:r>
      <w:r w:rsidRPr="00D4177E">
        <w:rPr>
          <w:rStyle w:val="StyleUnderline"/>
        </w:rPr>
        <w:t xml:space="preserve"> is supposed to be concerned with regulating the flow of immigrants but </w:t>
      </w:r>
      <w:r w:rsidRPr="00D4177E">
        <w:rPr>
          <w:rStyle w:val="Emphasis"/>
        </w:rPr>
        <w:t>not reveal that race plays a role in these calculations</w:t>
      </w:r>
      <w:r w:rsidRPr="00D4177E">
        <w:rPr>
          <w:rStyle w:val="StyleUnderline"/>
          <w:sz w:val="24"/>
        </w:rPr>
        <w:t xml:space="preserve"> by </w:t>
      </w:r>
      <w:r w:rsidRPr="00D4177E">
        <w:rPr>
          <w:rStyle w:val="Emphasis"/>
        </w:rPr>
        <w:t>blurting the phrase “shithole countries.”</w:t>
      </w:r>
      <w:r w:rsidRPr="00D4177E">
        <w:rPr>
          <w:sz w:val="16"/>
        </w:rPr>
        <w:t xml:space="preserve"> </w:t>
      </w:r>
      <w:r w:rsidRPr="00D4177E">
        <w:rPr>
          <w:rStyle w:val="StyleUnderline"/>
        </w:rPr>
        <w:t>The president is supposed to believe that the United States is the most blessed, exceptional country on Earth</w:t>
      </w:r>
      <w:r w:rsidRPr="00D4177E">
        <w:rPr>
          <w:sz w:val="16"/>
        </w:rPr>
        <w:t>—as Barack Obama put it, “I believe in American exceptionalism with every fiber of my being”—</w:t>
      </w:r>
      <w:r w:rsidRPr="00D4177E">
        <w:rPr>
          <w:rStyle w:val="StyleUnderline"/>
        </w:rPr>
        <w:t xml:space="preserve">but </w:t>
      </w:r>
      <w:r w:rsidRPr="00D4177E">
        <w:rPr>
          <w:rStyle w:val="StyleUnderline"/>
          <w:i/>
        </w:rPr>
        <w:t>not</w:t>
      </w:r>
      <w:r w:rsidRPr="00D4177E">
        <w:rPr>
          <w:rStyle w:val="StyleUnderline"/>
        </w:rPr>
        <w:t xml:space="preserve"> engage in excessive nationalism by making “total allegiance” the “bedrock” of his politics, or combine it with a commitment to </w:t>
      </w:r>
      <w:r w:rsidRPr="00D4177E">
        <w:rPr>
          <w:rStyle w:val="Emphasis"/>
        </w:rPr>
        <w:t>“make our Military so big, powerful &amp; strong that no one will mess with us.”</w:t>
      </w:r>
    </w:p>
    <w:p w14:paraId="6C917B00" w14:textId="77777777" w:rsidR="003744C5" w:rsidRPr="00CF6734" w:rsidRDefault="003744C5" w:rsidP="003744C5">
      <w:pPr>
        <w:rPr>
          <w:rStyle w:val="StyleUnderline"/>
        </w:rPr>
      </w:pPr>
      <w:r w:rsidRPr="00D4177E">
        <w:rPr>
          <w:rStyle w:val="StyleUnderline"/>
        </w:rPr>
        <w:t>Sometimes Trump’s utterances hit so close to home that they surpass uncanniness</w:t>
      </w:r>
      <w:r w:rsidRPr="00CF6734">
        <w:rPr>
          <w:sz w:val="16"/>
        </w:rPr>
        <w:t xml:space="preserve">. In an essay by Sigmund Freud on the uncanny, Freud says dolls and mannequins unsettle precisely because of the possibility that they might actually be alive, a discomfort that has inspired nightmares, works of literature, and horror movies. </w:t>
      </w:r>
      <w:r w:rsidRPr="00C96061">
        <w:rPr>
          <w:rStyle w:val="StyleUnderline"/>
        </w:rPr>
        <w:t>Trump</w:t>
      </w:r>
      <w:r w:rsidRPr="00CF6734">
        <w:rPr>
          <w:sz w:val="16"/>
        </w:rPr>
        <w:t xml:space="preserve">, by contrast, </w:t>
      </w:r>
      <w:r w:rsidRPr="00C96061">
        <w:rPr>
          <w:rStyle w:val="StyleUnderline"/>
        </w:rPr>
        <w:t>is a living nightmare</w:t>
      </w:r>
      <w:r w:rsidRPr="00CF6734">
        <w:rPr>
          <w:sz w:val="16"/>
        </w:rPr>
        <w:t xml:space="preserve">. </w:t>
      </w:r>
      <w:r w:rsidRPr="00C96061">
        <w:rPr>
          <w:rStyle w:val="Emphasis"/>
        </w:rPr>
        <w:t>He opens his mouth and the things-which-must-never- be-said simply fall out</w:t>
      </w:r>
      <w:r w:rsidRPr="00CF6734">
        <w:rPr>
          <w:sz w:val="16"/>
        </w:rPr>
        <w:t xml:space="preserve">. Thus, </w:t>
      </w:r>
      <w:r w:rsidRPr="00CF6734">
        <w:rPr>
          <w:rStyle w:val="StyleUnderline"/>
        </w:rPr>
        <w:t>when Bill O’Reilly asked him why he supported Putin even though he is a “killer,” Trump shot back, “There are a lot of killers. You think our country’s so innocent?”</w:t>
      </w:r>
    </w:p>
    <w:p w14:paraId="2428AFBB" w14:textId="77777777" w:rsidR="003744C5" w:rsidRPr="00CF6734" w:rsidRDefault="003744C5" w:rsidP="003744C5">
      <w:pPr>
        <w:rPr>
          <w:sz w:val="16"/>
        </w:rPr>
      </w:pPr>
      <w:r w:rsidRPr="00CF6734">
        <w:rPr>
          <w:rStyle w:val="StyleUnderline"/>
        </w:rPr>
        <w:t xml:space="preserve">Trump’s willingness to say such things has precipitated an </w:t>
      </w:r>
      <w:r w:rsidRPr="00CF6734">
        <w:rPr>
          <w:rStyle w:val="Emphasis"/>
        </w:rPr>
        <w:t>existential crisis in the international relations world</w:t>
      </w:r>
      <w:r w:rsidRPr="00CF6734">
        <w:rPr>
          <w:sz w:val="16"/>
        </w:rPr>
        <w:t xml:space="preserve">. </w:t>
      </w:r>
      <w:r w:rsidRPr="00CF6734">
        <w:rPr>
          <w:rStyle w:val="StyleUnderline"/>
        </w:rPr>
        <w:t xml:space="preserve">U.S. foreign policy, as an academic discourse and political practice, is </w:t>
      </w:r>
      <w:r w:rsidRPr="00CB5CCB">
        <w:rPr>
          <w:rStyle w:val="StyleUnderline"/>
        </w:rPr>
        <w:t>built on the delicate foundation of</w:t>
      </w:r>
      <w:r w:rsidRPr="00CB5CCB">
        <w:rPr>
          <w:sz w:val="16"/>
        </w:rPr>
        <w:t xml:space="preserve"> what Robert Vitalis has called </w:t>
      </w:r>
      <w:r w:rsidRPr="00CB5CCB">
        <w:rPr>
          <w:rStyle w:val="Emphasis"/>
        </w:rPr>
        <w:t>the “norm against noticing,”</w:t>
      </w:r>
      <w:r w:rsidRPr="00CB5CCB">
        <w:rPr>
          <w:sz w:val="16"/>
        </w:rPr>
        <w:t xml:space="preserve"> </w:t>
      </w:r>
      <w:r w:rsidRPr="00CB5CCB">
        <w:rPr>
          <w:rStyle w:val="StyleUnderline"/>
        </w:rPr>
        <w:t xml:space="preserve">This </w:t>
      </w:r>
      <w:r w:rsidRPr="00CB5CCB">
        <w:rPr>
          <w:rStyle w:val="Emphasis"/>
        </w:rPr>
        <w:t>deflective move</w:t>
      </w:r>
      <w:r w:rsidRPr="00CB5CCB">
        <w:rPr>
          <w:rStyle w:val="StyleUnderline"/>
        </w:rPr>
        <w:t xml:space="preserve"> has long been the gold standard of international relations</w:t>
      </w:r>
      <w:r w:rsidRPr="00CB5CCB">
        <w:rPr>
          <w:sz w:val="16"/>
        </w:rPr>
        <w:t xml:space="preserve">; </w:t>
      </w:r>
      <w:r w:rsidRPr="00CB5CCB">
        <w:rPr>
          <w:rStyle w:val="Emphasis"/>
        </w:rPr>
        <w:t>under its rules of play, IR experts act as if the United States has never been an imperial power and that its foreign policy is not, and has never been, intentionally racist</w:t>
      </w:r>
      <w:r w:rsidRPr="00CB5CCB">
        <w:rPr>
          <w:sz w:val="16"/>
        </w:rPr>
        <w:t xml:space="preserve">. </w:t>
      </w:r>
      <w:r w:rsidRPr="00CB5CCB">
        <w:rPr>
          <w:rStyle w:val="StyleUnderline"/>
        </w:rPr>
        <w:t xml:space="preserve">The norm against noticing thus distinguishes between </w:t>
      </w:r>
      <w:r w:rsidRPr="00CB5CCB">
        <w:rPr>
          <w:rStyle w:val="Emphasis"/>
        </w:rPr>
        <w:t>the idea of the United States as a necessary world-historical actor</w:t>
      </w:r>
      <w:r w:rsidRPr="00CB5CCB">
        <w:rPr>
          <w:rStyle w:val="StyleUnderline"/>
        </w:rPr>
        <w:t xml:space="preserve"> and </w:t>
      </w:r>
      <w:r w:rsidRPr="00CB5CCB">
        <w:rPr>
          <w:rStyle w:val="Emphasis"/>
        </w:rPr>
        <w:t>the reality of how the United States acts</w:t>
      </w:r>
      <w:r w:rsidRPr="00CB5CCB">
        <w:rPr>
          <w:sz w:val="16"/>
        </w:rPr>
        <w:t>.</w:t>
      </w:r>
    </w:p>
    <w:p w14:paraId="47EA4ECF" w14:textId="77777777" w:rsidR="003744C5" w:rsidRPr="00CF6734" w:rsidRDefault="003744C5" w:rsidP="003744C5">
      <w:pPr>
        <w:rPr>
          <w:sz w:val="16"/>
        </w:rPr>
      </w:pPr>
      <w:r w:rsidRPr="00CF6734">
        <w:rPr>
          <w:rStyle w:val="Emphasis"/>
        </w:rPr>
        <w:t xml:space="preserve">In that reality, </w:t>
      </w:r>
      <w:r w:rsidRPr="00FF5D00">
        <w:rPr>
          <w:rStyle w:val="Emphasis"/>
          <w:highlight w:val="green"/>
        </w:rPr>
        <w:t>the U</w:t>
      </w:r>
      <w:r w:rsidRPr="001E6981">
        <w:rPr>
          <w:rStyle w:val="Emphasis"/>
        </w:rPr>
        <w:t>nited</w:t>
      </w:r>
      <w:r w:rsidRPr="00FF5D00">
        <w:rPr>
          <w:rStyle w:val="Emphasis"/>
          <w:highlight w:val="green"/>
        </w:rPr>
        <w:t xml:space="preserve"> S</w:t>
      </w:r>
      <w:r w:rsidRPr="001E6981">
        <w:rPr>
          <w:rStyle w:val="Emphasis"/>
        </w:rPr>
        <w:t xml:space="preserve">tates </w:t>
      </w:r>
      <w:r w:rsidRPr="00FF5D00">
        <w:rPr>
          <w:rStyle w:val="Emphasis"/>
          <w:highlight w:val="green"/>
        </w:rPr>
        <w:t>has long been an imperial power with white nationalist aspirations</w:t>
      </w:r>
      <w:r w:rsidRPr="00CF6734">
        <w:rPr>
          <w:sz w:val="16"/>
        </w:rPr>
        <w:t xml:space="preserve">. </w:t>
      </w:r>
      <w:r w:rsidRPr="00CF6734">
        <w:rPr>
          <w:rStyle w:val="StyleUnderline"/>
        </w:rPr>
        <w:t>Given the racialized nature of U.S. imperial expansion, it makes sense that</w:t>
      </w:r>
      <w:r w:rsidRPr="00CF6734">
        <w:rPr>
          <w:sz w:val="16"/>
        </w:rPr>
        <w:t xml:space="preserve"> Alexis de </w:t>
      </w:r>
      <w:r w:rsidRPr="00CF6734">
        <w:rPr>
          <w:rStyle w:val="StyleUnderline"/>
        </w:rPr>
        <w:t>Tocqueville predicted, in a chapter entitled “The Three Races of the United States,” that the United States would one day govern “the destinies of half the globe.”</w:t>
      </w:r>
      <w:r w:rsidRPr="00CF6734">
        <w:rPr>
          <w:sz w:val="16"/>
        </w:rPr>
        <w:t xml:space="preserve"> In its early days, </w:t>
      </w:r>
      <w:r w:rsidRPr="00CF6734">
        <w:rPr>
          <w:rStyle w:val="StyleUnderline"/>
          <w:sz w:val="24"/>
        </w:rPr>
        <w:t xml:space="preserve">while still </w:t>
      </w:r>
      <w:r w:rsidRPr="001E6981">
        <w:rPr>
          <w:rStyle w:val="StyleUnderline"/>
          <w:sz w:val="24"/>
        </w:rPr>
        <w:t xml:space="preserve">a </w:t>
      </w:r>
      <w:r w:rsidRPr="001E6981">
        <w:rPr>
          <w:rStyle w:val="Emphasis"/>
        </w:rPr>
        <w:t>slave-holding country</w:t>
      </w:r>
      <w:r w:rsidRPr="001E6981">
        <w:rPr>
          <w:rStyle w:val="StyleUnderline"/>
          <w:sz w:val="24"/>
        </w:rPr>
        <w:t xml:space="preserve">, </w:t>
      </w:r>
      <w:r w:rsidRPr="001E6981">
        <w:rPr>
          <w:rStyle w:val="Emphasis"/>
        </w:rPr>
        <w:t xml:space="preserve">the United States </w:t>
      </w:r>
      <w:r w:rsidRPr="00FF5D00">
        <w:rPr>
          <w:rStyle w:val="Emphasis"/>
          <w:highlight w:val="green"/>
        </w:rPr>
        <w:t>asserted its sovereignty through genocide</w:t>
      </w:r>
      <w:r w:rsidRPr="00CF6734">
        <w:rPr>
          <w:rStyle w:val="Emphasis"/>
        </w:rPr>
        <w:t xml:space="preserve"> </w:t>
      </w:r>
      <w:r w:rsidRPr="00CB5CCB">
        <w:rPr>
          <w:rStyle w:val="Emphasis"/>
        </w:rPr>
        <w:t>on a continental scale</w:t>
      </w:r>
      <w:r w:rsidRPr="00CB5CCB">
        <w:rPr>
          <w:rStyle w:val="StyleUnderline"/>
          <w:sz w:val="24"/>
        </w:rPr>
        <w:t xml:space="preserve"> and </w:t>
      </w:r>
      <w:r w:rsidRPr="00CB5CCB">
        <w:rPr>
          <w:rStyle w:val="Emphasis"/>
        </w:rPr>
        <w:t>annexed large portions of northern Mexico</w:t>
      </w:r>
      <w:r w:rsidRPr="00CB5CCB">
        <w:rPr>
          <w:sz w:val="16"/>
        </w:rPr>
        <w:t xml:space="preserve">. </w:t>
      </w:r>
      <w:r w:rsidRPr="00CB5CCB">
        <w:rPr>
          <w:rStyle w:val="StyleUnderline"/>
          <w:sz w:val="24"/>
        </w:rPr>
        <w:t xml:space="preserve">The country went on to </w:t>
      </w:r>
      <w:r w:rsidRPr="00CB5CCB">
        <w:rPr>
          <w:rStyle w:val="Emphasis"/>
        </w:rPr>
        <w:t>overthrow the independent state of Hawaii</w:t>
      </w:r>
      <w:r w:rsidRPr="00CB5CCB">
        <w:rPr>
          <w:rStyle w:val="StyleUnderline"/>
          <w:sz w:val="24"/>
        </w:rPr>
        <w:t xml:space="preserve">, </w:t>
      </w:r>
      <w:r w:rsidRPr="00CB5CCB">
        <w:rPr>
          <w:rStyle w:val="Emphasis"/>
        </w:rPr>
        <w:t>occupied the Philippines and Haiti</w:t>
      </w:r>
      <w:r w:rsidRPr="00CB5CCB">
        <w:rPr>
          <w:rStyle w:val="StyleUnderline"/>
          <w:sz w:val="24"/>
        </w:rPr>
        <w:t xml:space="preserve">, </w:t>
      </w:r>
      <w:r w:rsidRPr="00CB5CCB">
        <w:rPr>
          <w:rStyle w:val="Emphasis"/>
        </w:rPr>
        <w:t>exerted its</w:t>
      </w:r>
      <w:r w:rsidRPr="00CF6734">
        <w:rPr>
          <w:rStyle w:val="Emphasis"/>
        </w:rPr>
        <w:t xml:space="preserve"> regional power throughout Latin America</w:t>
      </w:r>
      <w:r w:rsidRPr="00CF6734">
        <w:rPr>
          <w:rStyle w:val="StyleUnderline"/>
          <w:sz w:val="24"/>
        </w:rPr>
        <w:t xml:space="preserve">, expanded its international hegemony after World War II, and became what it is today: the world’s </w:t>
      </w:r>
      <w:r w:rsidRPr="00CF6734">
        <w:rPr>
          <w:rStyle w:val="Emphasis"/>
        </w:rPr>
        <w:t>foremost military and nuclear power</w:t>
      </w:r>
      <w:r w:rsidRPr="00CF6734">
        <w:rPr>
          <w:rStyle w:val="StyleUnderline"/>
          <w:sz w:val="24"/>
        </w:rPr>
        <w:t xml:space="preserve"> with a </w:t>
      </w:r>
      <w:r w:rsidRPr="00CF6734">
        <w:rPr>
          <w:rStyle w:val="Emphasis"/>
        </w:rPr>
        <w:t>$716 billion “defense” budget that exceeds the spending of all other major global powers combined</w:t>
      </w:r>
      <w:r w:rsidRPr="00CF6734">
        <w:rPr>
          <w:sz w:val="16"/>
        </w:rPr>
        <w:t>.</w:t>
      </w:r>
    </w:p>
    <w:p w14:paraId="02DE25AF" w14:textId="77777777" w:rsidR="003744C5" w:rsidRPr="00BD0736" w:rsidRDefault="003744C5" w:rsidP="003744C5">
      <w:pPr>
        <w:rPr>
          <w:sz w:val="16"/>
        </w:rPr>
      </w:pPr>
      <w:r w:rsidRPr="00BD0736">
        <w:rPr>
          <w:sz w:val="16"/>
        </w:rPr>
        <w:t xml:space="preserve">“Taking over from the British Empire in the early twentieth-century,” argues James Tully, </w:t>
      </w:r>
      <w:r w:rsidRPr="00CF6734">
        <w:rPr>
          <w:rStyle w:val="StyleUnderline"/>
        </w:rPr>
        <w:t>the United States has used its many military bases located “outside its own borders”</w:t>
      </w:r>
      <w:r w:rsidRPr="00BD0736">
        <w:rPr>
          <w:sz w:val="16"/>
        </w:rPr>
        <w:t>—</w:t>
      </w:r>
      <w:r w:rsidRPr="00E258AD">
        <w:rPr>
          <w:rStyle w:val="StyleUnderline"/>
        </w:rPr>
        <w:t xml:space="preserve">now nearly </w:t>
      </w:r>
      <w:r w:rsidRPr="00E258AD">
        <w:rPr>
          <w:rStyle w:val="Emphasis"/>
        </w:rPr>
        <w:t>800 in over 80 countries</w:t>
      </w:r>
      <w:r w:rsidRPr="00BD0736">
        <w:rPr>
          <w:sz w:val="16"/>
        </w:rPr>
        <w:t xml:space="preserve">— </w:t>
      </w:r>
      <w:r w:rsidRPr="00E258AD">
        <w:rPr>
          <w:rStyle w:val="StyleUnderline"/>
        </w:rPr>
        <w:t xml:space="preserve">to </w:t>
      </w:r>
      <w:r w:rsidRPr="00E258AD">
        <w:rPr>
          <w:rStyle w:val="Emphasis"/>
        </w:rPr>
        <w:t>force open-door economic policies and antidemocratic regimes</w:t>
      </w:r>
      <w:r w:rsidRPr="00E258AD">
        <w:rPr>
          <w:rStyle w:val="StyleUnderline"/>
        </w:rPr>
        <w:t xml:space="preserve"> on states throughout the formerly </w:t>
      </w:r>
      <w:r w:rsidRPr="00CB5CCB">
        <w:rPr>
          <w:rStyle w:val="StyleUnderline"/>
        </w:rPr>
        <w:t>colonized world</w:t>
      </w:r>
      <w:r w:rsidRPr="00CB5CCB">
        <w:rPr>
          <w:sz w:val="16"/>
        </w:rPr>
        <w:t xml:space="preserve">. </w:t>
      </w:r>
      <w:r w:rsidRPr="00CB5CCB">
        <w:rPr>
          <w:rStyle w:val="StyleUnderline"/>
          <w:sz w:val="24"/>
        </w:rPr>
        <w:t xml:space="preserve">An extremely partial list of </w:t>
      </w:r>
      <w:r w:rsidRPr="00FF5D00">
        <w:rPr>
          <w:rStyle w:val="Emphasis"/>
          <w:highlight w:val="green"/>
        </w:rPr>
        <w:t>sovereign governments</w:t>
      </w:r>
      <w:r w:rsidRPr="00E258AD">
        <w:rPr>
          <w:rStyle w:val="Emphasis"/>
        </w:rPr>
        <w:t xml:space="preserve"> that the United States either </w:t>
      </w:r>
      <w:r w:rsidRPr="00FF5D00">
        <w:rPr>
          <w:rStyle w:val="Emphasis"/>
          <w:highlight w:val="green"/>
        </w:rPr>
        <w:t>overthrew or attempted to subvert</w:t>
      </w:r>
      <w:r w:rsidRPr="00E258AD">
        <w:rPr>
          <w:rStyle w:val="StyleUnderline"/>
          <w:sz w:val="24"/>
        </w:rPr>
        <w:t xml:space="preserve"> </w:t>
      </w:r>
      <w:r w:rsidRPr="00CB5CCB">
        <w:rPr>
          <w:rStyle w:val="StyleUnderline"/>
          <w:sz w:val="24"/>
        </w:rPr>
        <w:t xml:space="preserve">through </w:t>
      </w:r>
      <w:r w:rsidRPr="00CB5CCB">
        <w:rPr>
          <w:rStyle w:val="Emphasis"/>
        </w:rPr>
        <w:t>military means</w:t>
      </w:r>
      <w:r w:rsidRPr="00CB5CCB">
        <w:rPr>
          <w:rStyle w:val="StyleUnderline"/>
          <w:sz w:val="24"/>
        </w:rPr>
        <w:t xml:space="preserve">, </w:t>
      </w:r>
      <w:r w:rsidRPr="00CB5CCB">
        <w:rPr>
          <w:rStyle w:val="Emphasis"/>
        </w:rPr>
        <w:t>assassinations</w:t>
      </w:r>
      <w:r w:rsidRPr="00CB5CCB">
        <w:rPr>
          <w:rStyle w:val="StyleUnderline"/>
          <w:sz w:val="24"/>
        </w:rPr>
        <w:t xml:space="preserve">, or </w:t>
      </w:r>
      <w:r w:rsidRPr="00CB5CCB">
        <w:rPr>
          <w:rStyle w:val="Emphasis"/>
        </w:rPr>
        <w:t>election tampering</w:t>
      </w:r>
      <w:r w:rsidRPr="00CB5CCB">
        <w:rPr>
          <w:rStyle w:val="StyleUnderline"/>
          <w:sz w:val="24"/>
        </w:rPr>
        <w:t xml:space="preserve"> since 1949 includes </w:t>
      </w:r>
      <w:r w:rsidRPr="00CB5CCB">
        <w:rPr>
          <w:rStyle w:val="Emphasis"/>
        </w:rPr>
        <w:t>Syria</w:t>
      </w:r>
      <w:r w:rsidRPr="00CB5CCB">
        <w:rPr>
          <w:rStyle w:val="StyleUnderline"/>
          <w:sz w:val="24"/>
        </w:rPr>
        <w:t xml:space="preserve">, </w:t>
      </w:r>
      <w:r w:rsidRPr="00CB5CCB">
        <w:rPr>
          <w:rStyle w:val="Emphasis"/>
        </w:rPr>
        <w:t>Iran</w:t>
      </w:r>
      <w:r w:rsidRPr="00CB5CCB">
        <w:rPr>
          <w:rStyle w:val="StyleUnderline"/>
          <w:sz w:val="24"/>
        </w:rPr>
        <w:t xml:space="preserve">, </w:t>
      </w:r>
      <w:r w:rsidRPr="00CB5CCB">
        <w:rPr>
          <w:rStyle w:val="Emphasis"/>
        </w:rPr>
        <w:t>Guatemala</w:t>
      </w:r>
      <w:r w:rsidRPr="00CB5CCB">
        <w:rPr>
          <w:rStyle w:val="StyleUnderline"/>
          <w:sz w:val="24"/>
        </w:rPr>
        <w:t xml:space="preserve">, </w:t>
      </w:r>
      <w:r w:rsidRPr="00CB5CCB">
        <w:rPr>
          <w:rStyle w:val="Emphasis"/>
        </w:rPr>
        <w:t>Lebanon</w:t>
      </w:r>
      <w:r w:rsidRPr="00CB5CCB">
        <w:rPr>
          <w:rStyle w:val="StyleUnderline"/>
          <w:sz w:val="24"/>
        </w:rPr>
        <w:t xml:space="preserve">, </w:t>
      </w:r>
      <w:r w:rsidRPr="00CB5CCB">
        <w:rPr>
          <w:rStyle w:val="Emphasis"/>
        </w:rPr>
        <w:t>the Congo</w:t>
      </w:r>
      <w:r w:rsidRPr="00CB5CCB">
        <w:rPr>
          <w:rStyle w:val="StyleUnderline"/>
          <w:sz w:val="24"/>
        </w:rPr>
        <w:t xml:space="preserve">, </w:t>
      </w:r>
      <w:r w:rsidRPr="00CB5CCB">
        <w:rPr>
          <w:rStyle w:val="Emphasis"/>
        </w:rPr>
        <w:t>Cuba</w:t>
      </w:r>
      <w:r w:rsidRPr="00CB5CCB">
        <w:rPr>
          <w:rStyle w:val="StyleUnderline"/>
          <w:sz w:val="24"/>
        </w:rPr>
        <w:t xml:space="preserve">, </w:t>
      </w:r>
      <w:r w:rsidRPr="00CB5CCB">
        <w:rPr>
          <w:rStyle w:val="Emphasis"/>
        </w:rPr>
        <w:t>Chile</w:t>
      </w:r>
      <w:r w:rsidRPr="00CB5CCB">
        <w:rPr>
          <w:rStyle w:val="StyleUnderline"/>
          <w:sz w:val="24"/>
        </w:rPr>
        <w:t xml:space="preserve">, </w:t>
      </w:r>
      <w:r w:rsidRPr="00CB5CCB">
        <w:rPr>
          <w:rStyle w:val="Emphasis"/>
        </w:rPr>
        <w:t>Afghanistan</w:t>
      </w:r>
      <w:r w:rsidRPr="00CB5CCB">
        <w:rPr>
          <w:rStyle w:val="StyleUnderline"/>
          <w:sz w:val="24"/>
        </w:rPr>
        <w:t xml:space="preserve">, </w:t>
      </w:r>
      <w:r w:rsidRPr="00CB5CCB">
        <w:rPr>
          <w:rStyle w:val="Emphasis"/>
        </w:rPr>
        <w:t>Nicaragua</w:t>
      </w:r>
      <w:r w:rsidRPr="00CB5CCB">
        <w:rPr>
          <w:rStyle w:val="StyleUnderline"/>
          <w:sz w:val="24"/>
        </w:rPr>
        <w:t xml:space="preserve">, </w:t>
      </w:r>
      <w:r w:rsidRPr="00CB5CCB">
        <w:rPr>
          <w:rStyle w:val="Emphasis"/>
        </w:rPr>
        <w:t>Grenada</w:t>
      </w:r>
      <w:r w:rsidRPr="00CB5CCB">
        <w:rPr>
          <w:rStyle w:val="StyleUnderline"/>
          <w:sz w:val="24"/>
        </w:rPr>
        <w:t xml:space="preserve">, </w:t>
      </w:r>
      <w:r w:rsidRPr="00CB5CCB">
        <w:rPr>
          <w:rStyle w:val="Emphasis"/>
        </w:rPr>
        <w:t>Cuba</w:t>
      </w:r>
      <w:r w:rsidRPr="00CB5CCB">
        <w:rPr>
          <w:rStyle w:val="StyleUnderline"/>
          <w:sz w:val="24"/>
        </w:rPr>
        <w:t xml:space="preserve">, </w:t>
      </w:r>
      <w:r w:rsidRPr="00CB5CCB">
        <w:rPr>
          <w:rStyle w:val="Emphasis"/>
        </w:rPr>
        <w:t>Korea</w:t>
      </w:r>
      <w:r w:rsidRPr="00CB5CCB">
        <w:rPr>
          <w:rStyle w:val="StyleUnderline"/>
          <w:sz w:val="24"/>
        </w:rPr>
        <w:t xml:space="preserve">, </w:t>
      </w:r>
      <w:r w:rsidRPr="00CB5CCB">
        <w:rPr>
          <w:rStyle w:val="Emphasis"/>
        </w:rPr>
        <w:t>Vietnam</w:t>
      </w:r>
      <w:r w:rsidRPr="00CB5CCB">
        <w:rPr>
          <w:rStyle w:val="StyleUnderline"/>
          <w:sz w:val="24"/>
        </w:rPr>
        <w:t xml:space="preserve">, </w:t>
      </w:r>
      <w:r w:rsidRPr="00CB5CCB">
        <w:rPr>
          <w:rStyle w:val="Emphasis"/>
        </w:rPr>
        <w:t>Cambodia</w:t>
      </w:r>
      <w:r w:rsidRPr="00CB5CCB">
        <w:rPr>
          <w:rStyle w:val="StyleUnderline"/>
          <w:sz w:val="24"/>
        </w:rPr>
        <w:t xml:space="preserve">, </w:t>
      </w:r>
      <w:r w:rsidRPr="00CB5CCB">
        <w:rPr>
          <w:rStyle w:val="Emphasis"/>
        </w:rPr>
        <w:t>Iraq</w:t>
      </w:r>
      <w:r w:rsidRPr="00CB5CCB">
        <w:rPr>
          <w:rStyle w:val="StyleUnderline"/>
          <w:sz w:val="24"/>
        </w:rPr>
        <w:t xml:space="preserve">, </w:t>
      </w:r>
      <w:r w:rsidRPr="00CB5CCB">
        <w:rPr>
          <w:rStyle w:val="Emphasis"/>
        </w:rPr>
        <w:t>Yemen</w:t>
      </w:r>
      <w:r w:rsidRPr="00CB5CCB">
        <w:rPr>
          <w:rStyle w:val="StyleUnderline"/>
          <w:sz w:val="24"/>
        </w:rPr>
        <w:t xml:space="preserve">, </w:t>
      </w:r>
      <w:r w:rsidRPr="00CB5CCB">
        <w:rPr>
          <w:rStyle w:val="Emphasis"/>
        </w:rPr>
        <w:t>Australia</w:t>
      </w:r>
      <w:r w:rsidRPr="00CB5CCB">
        <w:rPr>
          <w:rStyle w:val="StyleUnderline"/>
          <w:sz w:val="24"/>
        </w:rPr>
        <w:t xml:space="preserve">, </w:t>
      </w:r>
      <w:r w:rsidRPr="00CB5CCB">
        <w:rPr>
          <w:rStyle w:val="Emphasis"/>
        </w:rPr>
        <w:t>Greece</w:t>
      </w:r>
      <w:r w:rsidRPr="00CB5CCB">
        <w:rPr>
          <w:rStyle w:val="StyleUnderline"/>
          <w:sz w:val="24"/>
        </w:rPr>
        <w:t xml:space="preserve">, </w:t>
      </w:r>
      <w:r w:rsidRPr="00CB5CCB">
        <w:rPr>
          <w:rStyle w:val="Emphasis"/>
        </w:rPr>
        <w:t>Bolivia</w:t>
      </w:r>
      <w:r w:rsidRPr="00CB5CCB">
        <w:rPr>
          <w:rStyle w:val="StyleUnderline"/>
          <w:sz w:val="24"/>
        </w:rPr>
        <w:t xml:space="preserve">, and </w:t>
      </w:r>
      <w:r w:rsidRPr="00CB5CCB">
        <w:rPr>
          <w:rStyle w:val="Emphasis"/>
        </w:rPr>
        <w:t>Angola</w:t>
      </w:r>
      <w:r w:rsidRPr="00CB5CCB">
        <w:rPr>
          <w:sz w:val="16"/>
        </w:rPr>
        <w:t xml:space="preserve">. </w:t>
      </w:r>
      <w:r w:rsidRPr="00CB5CCB">
        <w:rPr>
          <w:rStyle w:val="StyleUnderline"/>
        </w:rPr>
        <w:t xml:space="preserve">Such </w:t>
      </w:r>
      <w:r w:rsidRPr="00CB5CCB">
        <w:rPr>
          <w:rStyle w:val="StyleUnderline"/>
        </w:rPr>
        <w:lastRenderedPageBreak/>
        <w:t xml:space="preserve">interventionist policies have </w:t>
      </w:r>
      <w:r w:rsidRPr="00CB5CCB">
        <w:rPr>
          <w:rStyle w:val="Emphasis"/>
        </w:rPr>
        <w:t>contributed substantially to today’s inegalitarian world</w:t>
      </w:r>
      <w:r w:rsidRPr="00CB5CCB">
        <w:rPr>
          <w:rStyle w:val="StyleUnderline"/>
        </w:rPr>
        <w:t xml:space="preserve"> in which an estimated </w:t>
      </w:r>
      <w:r w:rsidRPr="00CB5CCB">
        <w:rPr>
          <w:rStyle w:val="Emphasis"/>
        </w:rPr>
        <w:t>783 million people live in profound poverty</w:t>
      </w:r>
      <w:r w:rsidRPr="00CB5CCB">
        <w:rPr>
          <w:sz w:val="16"/>
        </w:rPr>
        <w:t xml:space="preserve">. In sum, </w:t>
      </w:r>
      <w:r w:rsidRPr="00CB5CCB">
        <w:rPr>
          <w:rStyle w:val="Emphasis"/>
        </w:rPr>
        <w:t>for untold millions of humans in  the Global South, the seventy years of worldwide order, security, and prosperity that Ikenberry and Deudney associate with Pax Americana has been anything but ordered, secure, or prosperous</w:t>
      </w:r>
      <w:r w:rsidRPr="00CB5CCB">
        <w:rPr>
          <w:sz w:val="16"/>
        </w:rPr>
        <w:t>.</w:t>
      </w:r>
    </w:p>
    <w:p w14:paraId="1F584CD2" w14:textId="77777777" w:rsidR="003744C5" w:rsidRDefault="003744C5" w:rsidP="003744C5">
      <w:pPr>
        <w:pStyle w:val="Heading4"/>
      </w:pPr>
      <w:r>
        <w:t>China rise is peaceful</w:t>
      </w:r>
    </w:p>
    <w:p w14:paraId="1987C825" w14:textId="77777777" w:rsidR="003744C5" w:rsidRPr="001915FC" w:rsidRDefault="003744C5" w:rsidP="003744C5">
      <w:r w:rsidRPr="001915FC">
        <w:rPr>
          <w:rStyle w:val="Style13ptBold"/>
        </w:rPr>
        <w:t>Shifrinson 19</w:t>
      </w:r>
      <w:r w:rsidRPr="001915FC">
        <w:t xml:space="preserve"> [Joshua Shifrinson is an Assistant Professor of International Relations with the Pardee School of Global Affairs at Boston University. Should the United States Fear China’s Rise? Winter 2019. www.bu.edu/pardeeschool/files/2019/01/Winter-2019_Shifrinson_0.pdf</w:t>
      </w:r>
      <w:r>
        <w:t>]</w:t>
      </w:r>
    </w:p>
    <w:p w14:paraId="0915F23C" w14:textId="77777777" w:rsidR="003744C5" w:rsidRDefault="003744C5" w:rsidP="003744C5">
      <w:pPr>
        <w:rPr>
          <w:sz w:val="16"/>
        </w:rPr>
      </w:pPr>
      <w:r w:rsidRPr="001915FC">
        <w:rPr>
          <w:sz w:val="16"/>
        </w:rPr>
        <w:t xml:space="preserve">In short, </w:t>
      </w:r>
      <w:r w:rsidRPr="006C6A65">
        <w:rPr>
          <w:rStyle w:val="Emphasis"/>
          <w:highlight w:val="cyan"/>
        </w:rPr>
        <w:t>limited predation</w:t>
      </w:r>
      <w:r w:rsidRPr="006C6A65">
        <w:rPr>
          <w:sz w:val="16"/>
          <w:highlight w:val="cyan"/>
        </w:rPr>
        <w:t>—</w:t>
      </w:r>
      <w:r w:rsidRPr="006C6A65">
        <w:rPr>
          <w:rStyle w:val="Emphasis"/>
          <w:highlight w:val="cyan"/>
        </w:rPr>
        <w:t>not</w:t>
      </w:r>
      <w:r w:rsidRPr="001915FC">
        <w:rPr>
          <w:sz w:val="16"/>
        </w:rPr>
        <w:t xml:space="preserve"> an </w:t>
      </w:r>
      <w:r w:rsidRPr="00DC4E35">
        <w:rPr>
          <w:rStyle w:val="Emphasis"/>
        </w:rPr>
        <w:t xml:space="preserve">overt and </w:t>
      </w:r>
      <w:r w:rsidRPr="006C6A65">
        <w:rPr>
          <w:rStyle w:val="Emphasis"/>
          <w:highlight w:val="cyan"/>
        </w:rPr>
        <w:t>outright</w:t>
      </w:r>
      <w:r w:rsidRPr="006C6A65">
        <w:rPr>
          <w:highlight w:val="cyan"/>
          <w:u w:val="single"/>
        </w:rPr>
        <w:t xml:space="preserve"> push to</w:t>
      </w:r>
      <w:r w:rsidRPr="00DC4E35">
        <w:rPr>
          <w:u w:val="single"/>
        </w:rPr>
        <w:t xml:space="preserve"> overtake and </w:t>
      </w:r>
      <w:r w:rsidRPr="006C6A65">
        <w:rPr>
          <w:highlight w:val="cyan"/>
          <w:u w:val="single"/>
        </w:rPr>
        <w:t xml:space="preserve">challenge the </w:t>
      </w:r>
      <w:r w:rsidRPr="006C6A65">
        <w:rPr>
          <w:rStyle w:val="Emphasis"/>
          <w:highlight w:val="cyan"/>
        </w:rPr>
        <w:t>U</w:t>
      </w:r>
      <w:r w:rsidRPr="00DC4E35">
        <w:rPr>
          <w:u w:val="single"/>
        </w:rPr>
        <w:t xml:space="preserve">nited </w:t>
      </w:r>
      <w:r w:rsidRPr="006C6A65">
        <w:rPr>
          <w:rStyle w:val="Emphasis"/>
          <w:highlight w:val="cyan"/>
        </w:rPr>
        <w:t>S</w:t>
      </w:r>
      <w:r w:rsidRPr="00DC4E35">
        <w:rPr>
          <w:u w:val="single"/>
        </w:rPr>
        <w:t>tates</w:t>
      </w:r>
      <w:r w:rsidRPr="001915FC">
        <w:rPr>
          <w:sz w:val="16"/>
        </w:rPr>
        <w:t>—</w:t>
      </w:r>
      <w:r w:rsidRPr="006C6A65">
        <w:rPr>
          <w:highlight w:val="cyan"/>
          <w:u w:val="single"/>
        </w:rPr>
        <w:t>is the</w:t>
      </w:r>
      <w:r w:rsidRPr="00DC4E35">
        <w:rPr>
          <w:u w:val="single"/>
        </w:rPr>
        <w:t xml:space="preserve"> </w:t>
      </w:r>
      <w:r w:rsidRPr="006C6A65">
        <w:rPr>
          <w:highlight w:val="cyan"/>
          <w:u w:val="single"/>
        </w:rPr>
        <w:t xml:space="preserve">name of </w:t>
      </w:r>
      <w:r w:rsidRPr="006C6A65">
        <w:rPr>
          <w:rStyle w:val="Emphasis"/>
          <w:highlight w:val="cyan"/>
        </w:rPr>
        <w:t>China’s</w:t>
      </w:r>
      <w:r w:rsidRPr="00DC4E35">
        <w:rPr>
          <w:u w:val="single"/>
        </w:rPr>
        <w:t xml:space="preserve"> current and </w:t>
      </w:r>
      <w:r w:rsidRPr="00DC4E35">
        <w:rPr>
          <w:rStyle w:val="Emphasis"/>
        </w:rPr>
        <w:t xml:space="preserve">highly </w:t>
      </w:r>
      <w:r w:rsidRPr="006C6A65">
        <w:rPr>
          <w:rStyle w:val="Emphasis"/>
          <w:highlight w:val="cyan"/>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6C6A65">
        <w:rPr>
          <w:rStyle w:val="Emphasis"/>
          <w:highlight w:val="cyan"/>
        </w:rPr>
        <w:t>Chinese strategy</w:t>
      </w:r>
      <w:r w:rsidRPr="00DC4E35">
        <w:rPr>
          <w:u w:val="single"/>
        </w:rPr>
        <w:t xml:space="preserve"> still </w:t>
      </w:r>
      <w:r w:rsidRPr="006C6A65">
        <w:rPr>
          <w:highlight w:val="cyan"/>
          <w:u w:val="single"/>
        </w:rPr>
        <w:t xml:space="preserve">seeks to </w:t>
      </w:r>
      <w:r w:rsidRPr="006C6A65">
        <w:rPr>
          <w:rStyle w:val="Emphasis"/>
          <w:highlight w:val="cyan"/>
        </w:rPr>
        <w:t>avoid</w:t>
      </w:r>
      <w:r w:rsidRPr="00DC4E35">
        <w:rPr>
          <w:u w:val="single"/>
        </w:rPr>
        <w:t xml:space="preserve"> provoking </w:t>
      </w:r>
      <w:r w:rsidRPr="006C6A65">
        <w:rPr>
          <w:rStyle w:val="Emphasis"/>
          <w:highlight w:val="cyan"/>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6C6A65">
        <w:rPr>
          <w:highlight w:val="cyan"/>
          <w:u w:val="single"/>
        </w:rPr>
        <w:t>China’s decision to carve out a</w:t>
      </w:r>
      <w:r w:rsidRPr="00DC4E35">
        <w:rPr>
          <w:u w:val="single"/>
        </w:rPr>
        <w:t xml:space="preserve"> more prominent </w:t>
      </w:r>
      <w:r w:rsidRPr="006C6A65">
        <w:rPr>
          <w:highlight w:val="cyan"/>
          <w:u w:val="single"/>
        </w:rPr>
        <w:t>role for itself</w:t>
      </w:r>
      <w:r w:rsidRPr="00DC4E35">
        <w:rPr>
          <w:u w:val="single"/>
        </w:rPr>
        <w:t xml:space="preserve"> in world politics </w:t>
      </w:r>
      <w:r w:rsidRPr="006C6A65">
        <w:rPr>
          <w:highlight w:val="cyan"/>
          <w:u w:val="single"/>
        </w:rPr>
        <w:t>has been coupled with</w:t>
      </w:r>
      <w:r w:rsidRPr="00DC4E35">
        <w:rPr>
          <w:u w:val="single"/>
        </w:rPr>
        <w:t xml:space="preserve"> an </w:t>
      </w:r>
      <w:r w:rsidRPr="006C6A65">
        <w:rPr>
          <w:highlight w:val="cyan"/>
          <w:u w:val="single"/>
        </w:rPr>
        <w:t xml:space="preserve">effort to </w:t>
      </w:r>
      <w:r w:rsidRPr="006C6A65">
        <w:rPr>
          <w:rStyle w:val="Emphasis"/>
          <w:highlight w:val="cyan"/>
        </w:rPr>
        <w:t>reassure</w:t>
      </w:r>
      <w:r w:rsidRPr="006C6A65">
        <w:rPr>
          <w:highlight w:val="cyan"/>
          <w:u w:val="single"/>
        </w:rPr>
        <w:t xml:space="preserve"> and </w:t>
      </w:r>
      <w:r w:rsidRPr="006C6A65">
        <w:rPr>
          <w:rStyle w:val="Emphasis"/>
          <w:highlight w:val="cyan"/>
        </w:rPr>
        <w:t>engage</w:t>
      </w:r>
      <w:r w:rsidRPr="006C6A65">
        <w:rPr>
          <w:highlight w:val="cyan"/>
          <w:u w:val="single"/>
        </w:rPr>
        <w:t xml:space="preserve"> the </w:t>
      </w:r>
      <w:r w:rsidRPr="006C6A65">
        <w:rPr>
          <w:rStyle w:val="Emphasis"/>
          <w:highlight w:val="cyan"/>
        </w:rPr>
        <w:t>U</w:t>
      </w:r>
      <w:r w:rsidRPr="00DC4E35">
        <w:rPr>
          <w:u w:val="single"/>
        </w:rPr>
        <w:t xml:space="preserve">nited </w:t>
      </w:r>
      <w:r w:rsidRPr="006C6A65">
        <w:rPr>
          <w:rStyle w:val="Emphasis"/>
          <w:highlight w:val="cyan"/>
        </w:rPr>
        <w:t>S</w:t>
      </w:r>
      <w:r w:rsidRPr="00DC4E35">
        <w:rPr>
          <w:u w:val="single"/>
        </w:rPr>
        <w:t>tates</w:t>
      </w:r>
      <w:r w:rsidRPr="001915FC">
        <w:rPr>
          <w:sz w:val="16"/>
        </w:rPr>
        <w:t xml:space="preserve"> so as </w:t>
      </w:r>
      <w:r w:rsidRPr="006C6A65">
        <w:rPr>
          <w:highlight w:val="cyan"/>
          <w:u w:val="single"/>
        </w:rPr>
        <w:t xml:space="preserve">to </w:t>
      </w:r>
      <w:r w:rsidRPr="006C6A65">
        <w:rPr>
          <w:rStyle w:val="Emphasis"/>
          <w:highlight w:val="cyan"/>
        </w:rPr>
        <w:t>avoid</w:t>
      </w:r>
      <w:r w:rsidRPr="00337C28">
        <w:rPr>
          <w:u w:val="single"/>
        </w:rPr>
        <w:t xml:space="preserve"> unneeded </w:t>
      </w:r>
      <w:r w:rsidRPr="006C6A65">
        <w:rPr>
          <w:rStyle w:val="Emphasis"/>
          <w:highlight w:val="cyan"/>
        </w:rPr>
        <w:t>competition</w:t>
      </w:r>
      <w:r w:rsidRPr="001915FC">
        <w:rPr>
          <w:sz w:val="16"/>
        </w:rPr>
        <w:t xml:space="preserve"> </w:t>
      </w:r>
      <w:r w:rsidRPr="00337C28">
        <w:rPr>
          <w:u w:val="single"/>
        </w:rPr>
        <w:t xml:space="preserve">while </w:t>
      </w:r>
      <w:r w:rsidRPr="006C6A65">
        <w:rPr>
          <w:rStyle w:val="Emphasis"/>
          <w:highlight w:val="cyan"/>
        </w:rPr>
        <w:t>facilitating stability</w:t>
      </w:r>
      <w:r w:rsidRPr="001915FC">
        <w:rPr>
          <w:sz w:val="16"/>
        </w:rPr>
        <w:t xml:space="preserve">.50 Chinese leaders echo these themes, with one senior official noting in 2014 that </w:t>
      </w:r>
      <w:r w:rsidRPr="006C6A65">
        <w:rPr>
          <w:rStyle w:val="Emphasis"/>
          <w:highlight w:val="cyan"/>
        </w:rPr>
        <w:t>Chinese policy</w:t>
      </w:r>
      <w:r w:rsidRPr="006C6A65">
        <w:rPr>
          <w:highlight w:val="cyan"/>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6C6A65">
        <w:rPr>
          <w:rStyle w:val="Emphasis"/>
          <w:highlight w:val="cyan"/>
        </w:rPr>
        <w:t>coop</w:t>
      </w:r>
      <w:r w:rsidRPr="001915FC">
        <w:rPr>
          <w:sz w:val="16"/>
        </w:rPr>
        <w:t xml:space="preserve">eration </w:t>
      </w:r>
      <w:r w:rsidRPr="00337C28">
        <w:rPr>
          <w:u w:val="single"/>
        </w:rPr>
        <w:t>instead of confrontation</w:t>
      </w:r>
      <w:r w:rsidRPr="001915FC">
        <w:rPr>
          <w:sz w:val="16"/>
        </w:rPr>
        <w:t xml:space="preserve">al approaches.”51 </w:t>
      </w:r>
      <w:r w:rsidRPr="006C6A65">
        <w:rPr>
          <w:rStyle w:val="Emphasis"/>
          <w:highlight w:val="cyan"/>
        </w:rPr>
        <w:t>Xi</w:t>
      </w:r>
      <w:r w:rsidRPr="001915FC">
        <w:rPr>
          <w:sz w:val="16"/>
        </w:rPr>
        <w:t xml:space="preserve"> Jinping </w:t>
      </w:r>
      <w:r w:rsidRPr="00337C28">
        <w:rPr>
          <w:u w:val="single"/>
        </w:rPr>
        <w:t xml:space="preserve">himself has </w:t>
      </w:r>
      <w:r w:rsidRPr="006C6A65">
        <w:rPr>
          <w:highlight w:val="cyan"/>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6C6A65">
        <w:rPr>
          <w:highlight w:val="cyan"/>
          <w:u w:val="single"/>
        </w:rPr>
        <w:t>there is “</w:t>
      </w:r>
      <w:r w:rsidRPr="006C6A65">
        <w:rPr>
          <w:rStyle w:val="Emphasis"/>
          <w:highlight w:val="cyan"/>
        </w:rPr>
        <w:t>hardly evidence</w:t>
      </w:r>
      <w:r w:rsidRPr="00337C28">
        <w:rPr>
          <w:u w:val="single"/>
        </w:rPr>
        <w:t xml:space="preserve"> that</w:t>
      </w:r>
      <w:r w:rsidRPr="001915FC">
        <w:rPr>
          <w:sz w:val="16"/>
        </w:rPr>
        <w:t xml:space="preserve"> [... </w:t>
      </w:r>
      <w:r w:rsidRPr="006C6A65">
        <w:rPr>
          <w:rStyle w:val="Emphasis"/>
          <w:highlight w:val="cyan"/>
        </w:rPr>
        <w:t>China</w:t>
      </w:r>
      <w:r w:rsidRPr="006C6A65">
        <w:rPr>
          <w:highlight w:val="cyan"/>
          <w:u w:val="single"/>
        </w:rPr>
        <w:t xml:space="preserve"> has] begun to </w:t>
      </w:r>
      <w:r w:rsidRPr="006C6A65">
        <w:rPr>
          <w:rStyle w:val="Emphasis"/>
          <w:highlight w:val="cyan"/>
        </w:rPr>
        <w:t>focus</w:t>
      </w:r>
      <w:r w:rsidRPr="006C6A65">
        <w:rPr>
          <w:highlight w:val="cyan"/>
          <w:u w:val="single"/>
        </w:rPr>
        <w:t xml:space="preserve"> on </w:t>
      </w:r>
      <w:r w:rsidRPr="006C6A65">
        <w:rPr>
          <w:rStyle w:val="Emphasis"/>
          <w:highlight w:val="cyan"/>
        </w:rPr>
        <w:t>hegemonic competition</w:t>
      </w:r>
      <w:r w:rsidRPr="001915FC">
        <w:rPr>
          <w:sz w:val="16"/>
        </w:rPr>
        <w:t xml:space="preserve">.”53 Put another way, </w:t>
      </w:r>
      <w:r w:rsidRPr="006C6A65">
        <w:rPr>
          <w:rStyle w:val="Emphasis"/>
          <w:highlight w:val="cyan"/>
        </w:rPr>
        <w:t>China’s leaders</w:t>
      </w:r>
      <w:r w:rsidRPr="006C6A65">
        <w:rPr>
          <w:highlight w:val="cyan"/>
          <w:u w:val="single"/>
        </w:rPr>
        <w:t xml:space="preserve"> appear </w:t>
      </w:r>
      <w:r w:rsidRPr="006C6A65">
        <w:rPr>
          <w:rStyle w:val="Emphasis"/>
          <w:highlight w:val="cyan"/>
        </w:rPr>
        <w:t>aware of</w:t>
      </w:r>
      <w:r w:rsidRPr="00337C28">
        <w:rPr>
          <w:u w:val="single"/>
        </w:rPr>
        <w:t xml:space="preserve"> the </w:t>
      </w:r>
      <w:r w:rsidRPr="006C6A65">
        <w:rPr>
          <w:rStyle w:val="Emphasis"/>
          <w:highlight w:val="cyan"/>
        </w:rPr>
        <w:t>risks</w:t>
      </w:r>
      <w:r w:rsidRPr="006C6A65">
        <w:rPr>
          <w:highlight w:val="cyan"/>
          <w:u w:val="single"/>
        </w:rPr>
        <w:t xml:space="preserve"> of taking a</w:t>
      </w:r>
      <w:r w:rsidRPr="00337C28">
        <w:rPr>
          <w:u w:val="single"/>
        </w:rPr>
        <w:t xml:space="preserve">n overly </w:t>
      </w:r>
      <w:r w:rsidRPr="006C6A65">
        <w:rPr>
          <w:highlight w:val="cyan"/>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29FAA384" w14:textId="77777777" w:rsidR="003744C5" w:rsidRDefault="003744C5" w:rsidP="003744C5">
      <w:pPr>
        <w:pStyle w:val="Heading4"/>
      </w:pPr>
      <w:r>
        <w:t>Double bind – either Russia doesn’t matter so it’s rise doesn’t mean anything or they can’t solve for it cuz Russia o/ws</w:t>
      </w:r>
    </w:p>
    <w:p w14:paraId="0F5FCFE1" w14:textId="77777777" w:rsidR="003744C5" w:rsidRDefault="003744C5" w:rsidP="003744C5">
      <w:pPr>
        <w:pStyle w:val="Heading4"/>
        <w:rPr>
          <w:rFonts w:cs="Arial"/>
        </w:rPr>
      </w:pPr>
      <w:r w:rsidRPr="002931C6">
        <w:rPr>
          <w:rFonts w:cs="Arial"/>
        </w:rPr>
        <w:t xml:space="preserve">No </w:t>
      </w:r>
      <w:r>
        <w:rPr>
          <w:rFonts w:cs="Arial"/>
        </w:rPr>
        <w:t>heg solvency</w:t>
      </w:r>
    </w:p>
    <w:p w14:paraId="69B6A4CE" w14:textId="77777777" w:rsidR="003744C5" w:rsidRPr="002931C6" w:rsidRDefault="003744C5" w:rsidP="003744C5">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1EDD6A46" w14:textId="77777777" w:rsidR="003744C5" w:rsidRDefault="003744C5" w:rsidP="003744C5">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well aware of their own motives and tend to assume that their peaceful intentions are obvious and transparent</w:t>
      </w:r>
      <w:r w:rsidRPr="002931C6">
        <w:rPr>
          <w:sz w:val="16"/>
        </w:rPr>
        <w:t xml:space="preserve">. </w:t>
      </w:r>
    </w:p>
    <w:p w14:paraId="2F42C770" w14:textId="77777777" w:rsidR="003744C5" w:rsidRDefault="003744C5" w:rsidP="003744C5">
      <w:pPr>
        <w:rPr>
          <w:sz w:val="16"/>
        </w:rPr>
      </w:pPr>
      <w:r w:rsidRPr="002931C6">
        <w:rPr>
          <w:rStyle w:val="StyleUnderline"/>
        </w:rPr>
        <w:t xml:space="preserve">Both strains of the </w:t>
      </w:r>
      <w:r w:rsidRPr="006C6A65">
        <w:rPr>
          <w:rStyle w:val="StyleUnderline"/>
          <w:highlight w:val="cyan"/>
        </w:rPr>
        <w:t>heg</w:t>
      </w:r>
      <w:r w:rsidRPr="002931C6">
        <w:rPr>
          <w:rStyle w:val="StyleUnderline"/>
        </w:rPr>
        <w:t>emonic-</w:t>
      </w:r>
      <w:r w:rsidRPr="006C6A65">
        <w:rPr>
          <w:rStyle w:val="StyleUnderline"/>
          <w:highlight w:val="cyan"/>
        </w:rPr>
        <w:t xml:space="preserve">stability </w:t>
      </w:r>
      <w:r w:rsidRPr="002931C6">
        <w:rPr>
          <w:rStyle w:val="StyleUnderline"/>
        </w:rPr>
        <w:t xml:space="preserve">explanation </w:t>
      </w:r>
      <w:r w:rsidRPr="006C6A65">
        <w:rPr>
          <w:rStyle w:val="StyleUnderline"/>
          <w:highlight w:val="cyan"/>
        </w:rPr>
        <w:t>assume</w:t>
      </w:r>
      <w:r w:rsidRPr="002931C6">
        <w:rPr>
          <w:rStyle w:val="StyleUnderline"/>
        </w:rPr>
        <w:t xml:space="preserve"> not only that </w:t>
      </w:r>
      <w:r w:rsidRPr="006C6A65">
        <w:rPr>
          <w:rStyle w:val="StyleUnderline"/>
          <w:highlight w:val="cyan"/>
        </w:rPr>
        <w:t>US power is benevolent</w:t>
      </w:r>
      <w:r w:rsidRPr="002931C6">
        <w:rPr>
          <w:rStyle w:val="StyleUnderline"/>
        </w:rPr>
        <w:t xml:space="preserve">, but </w:t>
      </w:r>
      <w:r w:rsidRPr="006C6A65">
        <w:rPr>
          <w:rStyle w:val="StyleUnderline"/>
          <w:highlight w:val="cyan"/>
        </w:rPr>
        <w:t xml:space="preserve">that others </w:t>
      </w:r>
      <w:r w:rsidRPr="006C6A65">
        <w:rPr>
          <w:rStyle w:val="Emphasis"/>
          <w:highlight w:val="cyan"/>
        </w:rPr>
        <w:t>perceive</w:t>
      </w:r>
      <w:r w:rsidRPr="006C6A65">
        <w:rPr>
          <w:rStyle w:val="StyleUnderline"/>
          <w:highlight w:val="cyan"/>
        </w:rPr>
        <w:t xml:space="preserve"> it that way.</w:t>
      </w:r>
      <w:r w:rsidRPr="006C6A65">
        <w:rPr>
          <w:sz w:val="16"/>
          <w:highlight w:val="cyan"/>
        </w:rPr>
        <w:t xml:space="preserve"> </w:t>
      </w:r>
      <w:r w:rsidRPr="006C6A65">
        <w:rPr>
          <w:rStyle w:val="StyleUnderline"/>
          <w:highlight w:val="cyan"/>
        </w:rPr>
        <w:t>Heg</w:t>
      </w:r>
      <w:r w:rsidRPr="002931C6">
        <w:rPr>
          <w:rStyle w:val="StyleUnderline"/>
        </w:rPr>
        <w:t xml:space="preserve">emonic stability </w:t>
      </w:r>
      <w:r w:rsidRPr="006C6A65">
        <w:rPr>
          <w:rStyle w:val="StyleUnderline"/>
          <w:highlight w:val="cyan"/>
        </w:rPr>
        <w:t>depends on</w:t>
      </w:r>
      <w:r w:rsidRPr="002931C6">
        <w:rPr>
          <w:rStyle w:val="StyleUnderline"/>
        </w:rPr>
        <w:t xml:space="preserve"> the </w:t>
      </w:r>
      <w:r w:rsidRPr="006C6A65">
        <w:rPr>
          <w:rStyle w:val="StyleUnderline"/>
          <w:highlight w:val="cyan"/>
        </w:rPr>
        <w:t>perceptions of other states</w:t>
      </w:r>
      <w:r w:rsidRPr="002931C6">
        <w:rPr>
          <w:rStyle w:val="StyleUnderline"/>
        </w:rPr>
        <w:t xml:space="preserve"> to be </w:t>
      </w:r>
      <w:r w:rsidRPr="002931C6">
        <w:rPr>
          <w:rStyle w:val="StyleUnderline"/>
        </w:rPr>
        <w:lastRenderedPageBreak/>
        <w:t xml:space="preserve">successful; </w:t>
      </w:r>
      <w:r w:rsidRPr="006C6A65">
        <w:rPr>
          <w:rStyle w:val="Emphasis"/>
          <w:highlight w:val="cyan"/>
        </w:rPr>
        <w:t>it has no hope</w:t>
      </w:r>
      <w:r w:rsidRPr="002931C6">
        <w:rPr>
          <w:rStyle w:val="StyleUnderline"/>
        </w:rPr>
        <w:t xml:space="preserve"> to succeed </w:t>
      </w:r>
      <w:r w:rsidRPr="006C6A65">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2FE9DC85" w14:textId="77777777" w:rsidR="003744C5" w:rsidRPr="005C21A0" w:rsidRDefault="003744C5" w:rsidP="003744C5">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39BDA313" w14:textId="77777777" w:rsidR="003744C5" w:rsidRDefault="003744C5" w:rsidP="003744C5">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6C6A65">
        <w:rPr>
          <w:rStyle w:val="StyleUnderline"/>
          <w:highlight w:val="cyan"/>
        </w:rPr>
        <w:t>positive self-regard appears</w:t>
      </w:r>
      <w:r w:rsidRPr="002931C6">
        <w:rPr>
          <w:rStyle w:val="StyleUnderline"/>
        </w:rPr>
        <w:t xml:space="preserve"> to be particularly </w:t>
      </w:r>
      <w:r w:rsidRPr="006C6A65">
        <w:rPr>
          <w:rStyle w:val="StyleUnderline"/>
          <w:highlight w:val="cya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3B25D1B1" w14:textId="77777777" w:rsidR="003744C5" w:rsidRDefault="003744C5" w:rsidP="003744C5">
      <w:pPr>
        <w:rPr>
          <w:rStyle w:val="StyleUnderline"/>
        </w:rPr>
      </w:pPr>
      <w:r w:rsidRPr="006C6A65">
        <w:rPr>
          <w:rStyle w:val="StyleUnderline"/>
          <w:highlight w:val="cyan"/>
        </w:rPr>
        <w:t xml:space="preserve">The </w:t>
      </w:r>
      <w:r w:rsidRPr="006C6A65">
        <w:rPr>
          <w:rStyle w:val="Emphasis"/>
          <w:highlight w:val="cyan"/>
        </w:rPr>
        <w:t>U</w:t>
      </w:r>
      <w:r w:rsidRPr="002931C6">
        <w:rPr>
          <w:rStyle w:val="StyleUnderline"/>
        </w:rPr>
        <w:t xml:space="preserve">nited </w:t>
      </w:r>
      <w:r w:rsidRPr="006C6A65">
        <w:rPr>
          <w:rStyle w:val="Emphasis"/>
          <w:highlight w:val="cyan"/>
        </w:rPr>
        <w:t>S</w:t>
      </w:r>
      <w:r w:rsidRPr="002931C6">
        <w:rPr>
          <w:rStyle w:val="StyleUnderline"/>
        </w:rPr>
        <w:t xml:space="preserve">tates almost certainly </w:t>
      </w:r>
      <w:r w:rsidRPr="006C6A65">
        <w:rPr>
          <w:rStyle w:val="StyleUnderline"/>
          <w:highlight w:val="cyan"/>
        </w:rPr>
        <w:t>frightens others more than</w:t>
      </w:r>
      <w:r w:rsidRPr="002931C6">
        <w:rPr>
          <w:rStyle w:val="StyleUnderline"/>
        </w:rPr>
        <w:t xml:space="preserve"> its </w:t>
      </w:r>
      <w:r w:rsidRPr="006C6A65">
        <w:rPr>
          <w:rStyle w:val="StyleUnderline"/>
          <w:highlight w:val="cya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The international community always has to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6C6A65">
        <w:rPr>
          <w:rStyle w:val="StyleUnderline"/>
          <w:highlight w:val="cyan"/>
        </w:rPr>
        <w:t xml:space="preserve">disagreement with </w:t>
      </w:r>
      <w:r w:rsidRPr="002931C6">
        <w:rPr>
          <w:rStyle w:val="StyleUnderline"/>
        </w:rPr>
        <w:t xml:space="preserve">US </w:t>
      </w:r>
      <w:r w:rsidRPr="006C6A65">
        <w:rPr>
          <w:rStyle w:val="StyleUnderline"/>
          <w:highlight w:val="cyan"/>
        </w:rPr>
        <w:t>policies</w:t>
      </w:r>
      <w:r w:rsidRPr="002931C6">
        <w:rPr>
          <w:rStyle w:val="StyleUnderline"/>
        </w:rPr>
        <w:t xml:space="preserve">, that </w:t>
      </w:r>
      <w:r w:rsidRPr="006C6A65">
        <w:rPr>
          <w:rStyle w:val="StyleUnderline"/>
          <w:highlight w:val="cyan"/>
        </w:rPr>
        <w:t xml:space="preserve">motivates </w:t>
      </w:r>
      <w:r w:rsidRPr="006C6A65">
        <w:rPr>
          <w:rStyle w:val="Emphasis"/>
          <w:highlight w:val="cyan"/>
        </w:rPr>
        <w:t>counterhegemonic</w:t>
      </w:r>
      <w:r w:rsidRPr="002931C6">
        <w:rPr>
          <w:rStyle w:val="Emphasis"/>
        </w:rPr>
        <w:t xml:space="preserve"> beliefs and </w:t>
      </w:r>
      <w:r w:rsidRPr="006C6A65">
        <w:rPr>
          <w:rStyle w:val="Emphasis"/>
          <w:highlight w:val="cyan"/>
        </w:rPr>
        <w:t>behavior</w:t>
      </w:r>
      <w:r w:rsidRPr="002931C6">
        <w:rPr>
          <w:rStyle w:val="StyleUnderline"/>
        </w:rPr>
        <w:t xml:space="preserve">. </w:t>
      </w:r>
    </w:p>
    <w:p w14:paraId="34EA3936" w14:textId="77777777" w:rsidR="003744C5" w:rsidRPr="00442500" w:rsidRDefault="003744C5" w:rsidP="003744C5">
      <w:pPr>
        <w:rPr>
          <w:u w:val="single"/>
        </w:rPr>
      </w:pPr>
      <w:r w:rsidRPr="002931C6">
        <w:rPr>
          <w:rStyle w:val="StyleUnderline"/>
        </w:rPr>
        <w:t xml:space="preserve">To review, assuming for a moment that US </w:t>
      </w:r>
      <w:r w:rsidRPr="006C6A65">
        <w:rPr>
          <w:rStyle w:val="StyleUnderline"/>
          <w:highlight w:val="cya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6C6A65">
        <w:rPr>
          <w:rStyle w:val="Emphasis"/>
          <w:highlight w:val="cyan"/>
        </w:rPr>
        <w:t>overestimate</w:t>
      </w:r>
      <w:r w:rsidRPr="002931C6">
        <w:rPr>
          <w:rStyle w:val="StyleUnderline"/>
        </w:rPr>
        <w:t xml:space="preserve"> the amount of </w:t>
      </w:r>
      <w:r w:rsidRPr="006C6A65">
        <w:rPr>
          <w:rStyle w:val="StyleUnderline"/>
          <w:highlight w:val="cyan"/>
        </w:rPr>
        <w:t xml:space="preserve">control they have </w:t>
      </w:r>
      <w:r w:rsidRPr="002931C6">
        <w:rPr>
          <w:rStyle w:val="StyleUnderline"/>
        </w:rPr>
        <w:t>over other actors</w:t>
      </w:r>
      <w:r w:rsidRPr="002931C6">
        <w:rPr>
          <w:sz w:val="16"/>
        </w:rPr>
        <w:t xml:space="preserve">, </w:t>
      </w:r>
      <w:r w:rsidRPr="002931C6">
        <w:rPr>
          <w:rStyle w:val="StyleUnderline"/>
        </w:rPr>
        <w:t>and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These common phenomena all influence US beliefs in the same direction, and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384CDE67" w14:textId="26D815DA" w:rsidR="001F1584" w:rsidRPr="00442500" w:rsidRDefault="00442500" w:rsidP="00021E0C">
      <w:pPr>
        <w:rPr>
          <w:u w:val="single"/>
        </w:rPr>
      </w:pPr>
      <w:r w:rsidRPr="002931C6">
        <w:rPr>
          <w:rStyle w:val="StyleUnderline"/>
        </w:rPr>
        <w:lastRenderedPageBreak/>
        <w:t xml:space="preserve"> </w:t>
      </w:r>
    </w:p>
    <w:sectPr w:rsidR="001F1584" w:rsidRPr="004425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5DD4"/>
    <w:rsid w:val="000139A3"/>
    <w:rsid w:val="00021E0C"/>
    <w:rsid w:val="00100833"/>
    <w:rsid w:val="00104529"/>
    <w:rsid w:val="00105942"/>
    <w:rsid w:val="00107396"/>
    <w:rsid w:val="00144A4C"/>
    <w:rsid w:val="00176AB0"/>
    <w:rsid w:val="00177B7D"/>
    <w:rsid w:val="0018322D"/>
    <w:rsid w:val="001A6354"/>
    <w:rsid w:val="001B5776"/>
    <w:rsid w:val="001B7B9A"/>
    <w:rsid w:val="001C73A9"/>
    <w:rsid w:val="001D1A29"/>
    <w:rsid w:val="001D65CC"/>
    <w:rsid w:val="001E527A"/>
    <w:rsid w:val="001F1584"/>
    <w:rsid w:val="001F78CE"/>
    <w:rsid w:val="00211703"/>
    <w:rsid w:val="00251FC7"/>
    <w:rsid w:val="002855A7"/>
    <w:rsid w:val="00292504"/>
    <w:rsid w:val="002B146A"/>
    <w:rsid w:val="002B5E17"/>
    <w:rsid w:val="00315690"/>
    <w:rsid w:val="00316B75"/>
    <w:rsid w:val="00325646"/>
    <w:rsid w:val="003460F2"/>
    <w:rsid w:val="003744C5"/>
    <w:rsid w:val="0038158C"/>
    <w:rsid w:val="003902BA"/>
    <w:rsid w:val="003A09E2"/>
    <w:rsid w:val="00407037"/>
    <w:rsid w:val="00442500"/>
    <w:rsid w:val="004605D6"/>
    <w:rsid w:val="004C60E8"/>
    <w:rsid w:val="004E3579"/>
    <w:rsid w:val="004E728B"/>
    <w:rsid w:val="004F39E0"/>
    <w:rsid w:val="005148E5"/>
    <w:rsid w:val="00516385"/>
    <w:rsid w:val="00537BD5"/>
    <w:rsid w:val="00545DD4"/>
    <w:rsid w:val="005611D6"/>
    <w:rsid w:val="0057268A"/>
    <w:rsid w:val="005B2D79"/>
    <w:rsid w:val="005D2912"/>
    <w:rsid w:val="006065BD"/>
    <w:rsid w:val="00645FA9"/>
    <w:rsid w:val="00647866"/>
    <w:rsid w:val="00665003"/>
    <w:rsid w:val="006A2AD0"/>
    <w:rsid w:val="006A7CF9"/>
    <w:rsid w:val="006C2375"/>
    <w:rsid w:val="006D4ECC"/>
    <w:rsid w:val="00722258"/>
    <w:rsid w:val="007243E5"/>
    <w:rsid w:val="00757023"/>
    <w:rsid w:val="00766EA0"/>
    <w:rsid w:val="00796066"/>
    <w:rsid w:val="007A2226"/>
    <w:rsid w:val="007F5B66"/>
    <w:rsid w:val="00823A1C"/>
    <w:rsid w:val="00845B9D"/>
    <w:rsid w:val="0085184B"/>
    <w:rsid w:val="0085467D"/>
    <w:rsid w:val="00860984"/>
    <w:rsid w:val="008B3ECB"/>
    <w:rsid w:val="008B4E85"/>
    <w:rsid w:val="008C1B2E"/>
    <w:rsid w:val="0091627E"/>
    <w:rsid w:val="00933B5D"/>
    <w:rsid w:val="009559A2"/>
    <w:rsid w:val="0097032B"/>
    <w:rsid w:val="009D2EAD"/>
    <w:rsid w:val="009D54B2"/>
    <w:rsid w:val="009E1922"/>
    <w:rsid w:val="009F7ED2"/>
    <w:rsid w:val="00A211AD"/>
    <w:rsid w:val="00A31076"/>
    <w:rsid w:val="00A93661"/>
    <w:rsid w:val="00A95652"/>
    <w:rsid w:val="00AA3271"/>
    <w:rsid w:val="00AC0AB8"/>
    <w:rsid w:val="00AE2574"/>
    <w:rsid w:val="00B27D48"/>
    <w:rsid w:val="00B33C6D"/>
    <w:rsid w:val="00B4508F"/>
    <w:rsid w:val="00B55AD5"/>
    <w:rsid w:val="00B8057C"/>
    <w:rsid w:val="00BD6238"/>
    <w:rsid w:val="00BF593B"/>
    <w:rsid w:val="00BF773A"/>
    <w:rsid w:val="00BF7E81"/>
    <w:rsid w:val="00C13773"/>
    <w:rsid w:val="00C17CC8"/>
    <w:rsid w:val="00C83417"/>
    <w:rsid w:val="00C92B4C"/>
    <w:rsid w:val="00C9604F"/>
    <w:rsid w:val="00CA19AA"/>
    <w:rsid w:val="00CC5298"/>
    <w:rsid w:val="00CD27D6"/>
    <w:rsid w:val="00CD736E"/>
    <w:rsid w:val="00CD798D"/>
    <w:rsid w:val="00CE161E"/>
    <w:rsid w:val="00CF59A8"/>
    <w:rsid w:val="00D325A9"/>
    <w:rsid w:val="00D36A8A"/>
    <w:rsid w:val="00D53B70"/>
    <w:rsid w:val="00D61409"/>
    <w:rsid w:val="00D6691E"/>
    <w:rsid w:val="00D71170"/>
    <w:rsid w:val="00D82961"/>
    <w:rsid w:val="00D83DEE"/>
    <w:rsid w:val="00D855CD"/>
    <w:rsid w:val="00DA1C92"/>
    <w:rsid w:val="00DA25D4"/>
    <w:rsid w:val="00DA6538"/>
    <w:rsid w:val="00E15E75"/>
    <w:rsid w:val="00E22101"/>
    <w:rsid w:val="00E5262C"/>
    <w:rsid w:val="00EB555E"/>
    <w:rsid w:val="00EC4DAA"/>
    <w:rsid w:val="00EC7DC4"/>
    <w:rsid w:val="00ED1B5A"/>
    <w:rsid w:val="00ED30CF"/>
    <w:rsid w:val="00EE102A"/>
    <w:rsid w:val="00F176EF"/>
    <w:rsid w:val="00F45E10"/>
    <w:rsid w:val="00F6364A"/>
    <w:rsid w:val="00F9113A"/>
    <w:rsid w:val="00FC0E3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65128"/>
  <w15:chartTrackingRefBased/>
  <w15:docId w15:val="{0C33256A-D65C-414D-AC0D-B325382D1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55CD"/>
    <w:rPr>
      <w:rFonts w:ascii="Calibri" w:hAnsi="Calibri"/>
    </w:rPr>
  </w:style>
  <w:style w:type="paragraph" w:styleId="Heading1">
    <w:name w:val="heading 1"/>
    <w:aliases w:val="Pocket"/>
    <w:basedOn w:val="Normal"/>
    <w:next w:val="Normal"/>
    <w:link w:val="Heading1Char"/>
    <w:qFormat/>
    <w:rsid w:val="00D855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55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D855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No Spacing11111,No Spacing111111,Medium Grid 21,Very Small Text, Ch,TAG,No Spacing211,No Spacing12,ta,No Spacing2111,No Spacing4,Tags"/>
    <w:basedOn w:val="Normal"/>
    <w:next w:val="Normal"/>
    <w:link w:val="Heading4Char"/>
    <w:uiPriority w:val="3"/>
    <w:unhideWhenUsed/>
    <w:qFormat/>
    <w:rsid w:val="00D855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55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5CD"/>
  </w:style>
  <w:style w:type="character" w:customStyle="1" w:styleId="Heading1Char">
    <w:name w:val="Heading 1 Char"/>
    <w:aliases w:val="Pocket Char"/>
    <w:basedOn w:val="DefaultParagraphFont"/>
    <w:link w:val="Heading1"/>
    <w:rsid w:val="00D855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55C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D855CD"/>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1111 Char,No Spacing111111 Char,Medium Grid 21 Char, Ch Char,TAG Char"/>
    <w:basedOn w:val="DefaultParagraphFont"/>
    <w:link w:val="Heading4"/>
    <w:uiPriority w:val="3"/>
    <w:rsid w:val="00D855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D855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55C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D855C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D855CD"/>
    <w:rPr>
      <w:color w:val="auto"/>
      <w:u w:val="none"/>
    </w:rPr>
  </w:style>
  <w:style w:type="character" w:styleId="FollowedHyperlink">
    <w:name w:val="FollowedHyperlink"/>
    <w:basedOn w:val="DefaultParagraphFont"/>
    <w:uiPriority w:val="99"/>
    <w:semiHidden/>
    <w:unhideWhenUsed/>
    <w:rsid w:val="00D855CD"/>
    <w:rPr>
      <w:color w:val="auto"/>
      <w:u w:val="none"/>
    </w:rPr>
  </w:style>
  <w:style w:type="paragraph" w:customStyle="1" w:styleId="textbold">
    <w:name w:val="text bold"/>
    <w:basedOn w:val="Normal"/>
    <w:link w:val="Emphasis"/>
    <w:uiPriority w:val="7"/>
    <w:qFormat/>
    <w:rsid w:val="005B2D79"/>
    <w:pPr>
      <w:ind w:left="720"/>
      <w:jc w:val="both"/>
    </w:pPr>
    <w:rPr>
      <w:b/>
      <w:iCs/>
      <w:u w:val="single"/>
    </w:rPr>
  </w:style>
  <w:style w:type="paragraph" w:customStyle="1" w:styleId="Emphasis1">
    <w:name w:val="Emphasis1"/>
    <w:basedOn w:val="Normal"/>
    <w:autoRedefine/>
    <w:uiPriority w:val="7"/>
    <w:qFormat/>
    <w:rsid w:val="005B2D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1F1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dcoe.org/uploads/2019/06/Art_12_The-Cyber-ASAT.pdf" TargetMode="External"/><Relationship Id="rId3" Type="http://schemas.openxmlformats.org/officeDocument/2006/relationships/styles" Target="styles.xml"/><Relationship Id="rId7" Type="http://schemas.openxmlformats.org/officeDocument/2006/relationships/hyperlink" Target="https://swfound.org/media/206424/us-china-engagement-in-space-transcrip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iruniversity.af.edu/Portals/10/ASPJ/journals/Volume-33_Issue-1/SEA-Loftus.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ostonreview.net/politics/jeanne-morefield-trump%E2%80%99s-foreign-policy-isn%E2%80%99t-probl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25</Pages>
  <Words>14741</Words>
  <Characters>84024</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39</cp:revision>
  <dcterms:created xsi:type="dcterms:W3CDTF">2022-02-19T19:08:00Z</dcterms:created>
  <dcterms:modified xsi:type="dcterms:W3CDTF">2022-02-19T21:28:00Z</dcterms:modified>
</cp:coreProperties>
</file>