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53FFDA" w14:textId="77777777" w:rsidR="00B03691" w:rsidRPr="00664DE6" w:rsidRDefault="00B03691" w:rsidP="00B03691">
      <w:pPr>
        <w:pStyle w:val="Heading4"/>
      </w:pPr>
      <w:bookmarkStart w:id="0" w:name="_Hlk90647339"/>
      <w:r w:rsidRPr="00664DE6">
        <w:t>We are going for the impact where asteroid mining produces debris which then hits satellites and cripples earth’s military system – causes high alert and crisis which increases risk of escalation even one satellite triggers. The biggest mistake of the NRs is that it’s all defense which we’ve thoroughly responded to because either it’s just a massive claim with no warrant or it’s a card to a scenario we aren’t going for. O/ws on magnitude and probability – climate change can be solved through adaptation and the no link arguments are strong enough that you can confidently vote aff – we literally increase investment by making sure corporations follow international law that’s saletta. Means you can vote aff on try or die framing. It’s try or die for the aff 1% aff solvency means you vote aff because it’s all just defense on the case page and the only neg offense on the DA is negligible because of the no links that we made.</w:t>
      </w:r>
    </w:p>
    <w:p w14:paraId="4A7B901A" w14:textId="77777777" w:rsidR="00B03691" w:rsidRDefault="00B03691" w:rsidP="00116360">
      <w:pPr>
        <w:pStyle w:val="Heading3"/>
      </w:pPr>
    </w:p>
    <w:p w14:paraId="623BA7A2" w14:textId="6C2109A3" w:rsidR="00116360" w:rsidRPr="008D2860" w:rsidRDefault="00116360" w:rsidP="00116360">
      <w:pPr>
        <w:pStyle w:val="Heading3"/>
      </w:pPr>
      <w:r>
        <w:lastRenderedPageBreak/>
        <w:t>Mining---1AC</w:t>
      </w:r>
    </w:p>
    <w:p w14:paraId="259AE611" w14:textId="77777777" w:rsidR="00116360" w:rsidRPr="00370276" w:rsidRDefault="00116360" w:rsidP="00116360">
      <w:pPr>
        <w:pStyle w:val="Heading4"/>
      </w:pPr>
      <w:r>
        <w:t xml:space="preserve">Private entities are increasing mining now – US is </w:t>
      </w:r>
      <w:r>
        <w:rPr>
          <w:u w:val="single"/>
        </w:rPr>
        <w:t>key</w:t>
      </w:r>
    </w:p>
    <w:p w14:paraId="4278E973" w14:textId="77777777" w:rsidR="00116360" w:rsidRDefault="00116360" w:rsidP="00116360">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33A0C15C" w14:textId="77777777" w:rsidR="00116360" w:rsidRPr="007831F9" w:rsidRDefault="00116360" w:rsidP="00116360">
      <w:pPr>
        <w:rPr>
          <w:rStyle w:val="StyleUnderlin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moon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3926C56F" w14:textId="77777777" w:rsidR="00116360" w:rsidRDefault="00116360" w:rsidP="00116360"/>
    <w:p w14:paraId="1F70F317" w14:textId="77777777" w:rsidR="00116360" w:rsidRDefault="00116360" w:rsidP="00116360">
      <w:pPr>
        <w:pStyle w:val="Heading4"/>
      </w:pPr>
      <w:r>
        <w:t xml:space="preserve">It causes dangerous space mining and </w:t>
      </w:r>
      <w:r>
        <w:rPr>
          <w:u w:val="single"/>
        </w:rPr>
        <w:t>deregulation</w:t>
      </w:r>
      <w:r>
        <w:t xml:space="preserve"> globally – multilateralism solves. </w:t>
      </w:r>
    </w:p>
    <w:p w14:paraId="4B2A82EF" w14:textId="77777777" w:rsidR="00116360" w:rsidRDefault="00116360" w:rsidP="00116360">
      <w:r>
        <w:t xml:space="preserve">Edd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38EDF2E6" w14:textId="77777777" w:rsidR="00116360" w:rsidRPr="00DF65BB" w:rsidRDefault="00116360" w:rsidP="00116360">
      <w:pPr>
        <w:rPr>
          <w:u w:val="singl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 xml:space="preserve">recent </w:t>
      </w:r>
      <w:r w:rsidRPr="00EB6DA0">
        <w:rPr>
          <w:rStyle w:val="StyleUnderline"/>
          <w:highlight w:val="cyan"/>
        </w:rPr>
        <w:lastRenderedPageBreak/>
        <w:t>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loosely-regulated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EB6DA0">
        <w:rPr>
          <w:rStyle w:val="StyleUnderline"/>
          <w:highlight w:val="cyan"/>
        </w:rPr>
        <w:t xml:space="preserve">Boley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1B8C46DC" w14:textId="77777777" w:rsidR="00116360" w:rsidRDefault="00116360" w:rsidP="00116360">
      <w:pPr>
        <w:pStyle w:val="Heading4"/>
      </w:pPr>
      <w:r>
        <w:t xml:space="preserve">Dangerous mining greatly increases the risk of space debris. </w:t>
      </w:r>
    </w:p>
    <w:p w14:paraId="6F872F93" w14:textId="77777777" w:rsidR="00116360" w:rsidRDefault="00116360" w:rsidP="00116360">
      <w:r>
        <w:t xml:space="preserve">Sarah </w:t>
      </w:r>
      <w:r w:rsidRPr="00364AB4">
        <w:rPr>
          <w:rStyle w:val="Style13ptBold"/>
        </w:rPr>
        <w:t>Scoles 15</w:t>
      </w:r>
      <w:r>
        <w:t>, “Dust from asteroid mining spells danger for satellites,” New Scientist, 5-27-2015, https://www.newscientist.com/article/mg22630235-100-dust-from-asteroid-mining-spells-danger-for-satellites/</w:t>
      </w:r>
    </w:p>
    <w:p w14:paraId="30390973" w14:textId="77777777" w:rsidR="00116360" w:rsidRPr="00DF65BB" w:rsidRDefault="00116360" w:rsidP="00116360">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Now a new model warns that debris shed by such transplanted rocks could intrude where many defence and communication satellites live</w:t>
      </w:r>
      <w:r w:rsidRPr="00364AB4">
        <w:rPr>
          <w:sz w:val="12"/>
        </w:rPr>
        <w:t xml:space="preserve"> – in geosynchronous orbit. According to Casey Handmer of the California Institute of Technology in Pasadena and Javier Roa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The study also looks at the “catastrophic disruption” of an asteroid 5 metres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r w:rsidRPr="00364AB4">
        <w:rPr>
          <w:rStyle w:val="StyleUnderline"/>
        </w:rPr>
        <w:t xml:space="preserve">Handmer and Roa want to point out the problem now so that we </w:t>
      </w:r>
      <w:r w:rsidRPr="00364AB4">
        <w:rPr>
          <w:rStyle w:val="StyleUnderline"/>
        </w:rPr>
        <w:lastRenderedPageBreak/>
        <w:t>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says Handmer. “</w:t>
      </w:r>
      <w:r w:rsidRPr="00EB6DA0">
        <w:rPr>
          <w:rStyle w:val="Emphasis"/>
          <w:highlight w:val="cyan"/>
        </w:rPr>
        <w:t>A few basic precautions will prevent harm due to stray asteroid material.”</w:t>
      </w:r>
    </w:p>
    <w:p w14:paraId="172C3BC0" w14:textId="77777777" w:rsidR="00116360" w:rsidRPr="00DF65BB" w:rsidRDefault="00116360" w:rsidP="00116360">
      <w:pPr>
        <w:pStyle w:val="Heading4"/>
        <w:rPr>
          <w:iCs w:val="0"/>
        </w:rPr>
      </w:pPr>
      <w:r>
        <w:t xml:space="preserve">Clustering makes the risk of collisions </w:t>
      </w:r>
      <w:r w:rsidRPr="004321E6">
        <w:rPr>
          <w:i/>
          <w:u w:val="single"/>
        </w:rPr>
        <w:t>uniquely high</w:t>
      </w:r>
      <w:r>
        <w:rPr>
          <w:i/>
        </w:rPr>
        <w:t xml:space="preserve"> </w:t>
      </w:r>
      <w:r>
        <w:rPr>
          <w:iCs w:val="0"/>
        </w:rPr>
        <w:t xml:space="preserve">and </w:t>
      </w:r>
      <w:r w:rsidRPr="00DF65BB">
        <w:t>the risk is understated</w:t>
      </w:r>
    </w:p>
    <w:p w14:paraId="16FCE65B" w14:textId="77777777" w:rsidR="00116360" w:rsidRDefault="00116360" w:rsidP="00116360">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7F1DEDF9" w14:textId="77777777" w:rsidR="00116360" w:rsidRPr="00B40499" w:rsidRDefault="00116360" w:rsidP="00116360">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r w:rsidRPr="004632BA">
        <w:rPr>
          <w:rStyle w:val="Emphasis"/>
          <w:highlight w:val="cyan"/>
        </w:rPr>
        <w:t xml:space="preserve">all of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3A3F5D26" w14:textId="77777777" w:rsidR="00116360" w:rsidRPr="00DF65BB" w:rsidRDefault="00116360" w:rsidP="00116360">
      <w:pPr>
        <w:pStyle w:val="Heading4"/>
        <w:rPr>
          <w:rFonts w:cs="Arial"/>
        </w:rPr>
      </w:pPr>
      <w:r>
        <w:rPr>
          <w:rFonts w:cs="Arial"/>
        </w:rPr>
        <w:t xml:space="preserve">Debris cascades cause </w:t>
      </w:r>
      <w:r>
        <w:rPr>
          <w:rFonts w:cs="Arial"/>
          <w:u w:val="single"/>
        </w:rPr>
        <w:t>global</w:t>
      </w:r>
      <w:r>
        <w:rPr>
          <w:rFonts w:cs="Arial"/>
        </w:rPr>
        <w:t xml:space="preserve"> nuke war</w:t>
      </w:r>
    </w:p>
    <w:p w14:paraId="2BE53FAA" w14:textId="77777777" w:rsidR="00116360" w:rsidRPr="00DE79D4" w:rsidRDefault="00116360" w:rsidP="00116360">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ProSEDS Experiment, Master's Degree in Physics from Vanderbilt University, Popular Science Writer, and NASA </w:t>
      </w:r>
      <w:r w:rsidRPr="00DE79D4">
        <w:lastRenderedPageBreak/>
        <w:t>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14C833D4" w14:textId="77777777" w:rsidR="00116360" w:rsidRDefault="00116360" w:rsidP="00116360">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w:t>
      </w:r>
      <w:r w:rsidRPr="009324B7">
        <w:rPr>
          <w:sz w:val="12"/>
        </w:rPr>
        <w:lastRenderedPageBreak/>
        <w:t xml:space="preserve">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5F79020A" w14:textId="77777777" w:rsidR="00116360" w:rsidRPr="00DF65BB" w:rsidRDefault="00116360" w:rsidP="00116360">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climate extinciton</w:t>
      </w:r>
    </w:p>
    <w:p w14:paraId="4050120C" w14:textId="77777777" w:rsidR="00116360" w:rsidRPr="00367B77" w:rsidRDefault="00116360" w:rsidP="00116360">
      <w:r w:rsidRPr="00367B77">
        <w:t xml:space="preserve">Ben </w:t>
      </w:r>
      <w:r w:rsidRPr="00367B77">
        <w:rPr>
          <w:rStyle w:val="Style13ptBold"/>
        </w:rPr>
        <w:t>Biggs 18</w:t>
      </w:r>
      <w:r w:rsidRPr="00367B77">
        <w:t>, PhD Researcher in Computer Vision and Deep Learning at the University of Cambridge, “How Satellites Can Protect Planet Earth From Disaster”, HowItWorks Daily, 12/22/2018, https://www.howitworksdaily.com/how-satellites-can-protect-planet-earth-from-disaster/</w:t>
      </w:r>
    </w:p>
    <w:p w14:paraId="5AD13D16" w14:textId="77777777" w:rsidR="00116360" w:rsidRPr="00DF65BB" w:rsidRDefault="00116360" w:rsidP="00116360">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future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r w:rsidRPr="004632BA">
        <w:rPr>
          <w:rStyle w:val="Emphasis"/>
          <w:highlight w:val="cyan"/>
        </w:rPr>
        <w:t>identify</w:t>
      </w:r>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were causing the hole to grow. As a result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programme’s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in formation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colour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w:t>
      </w:r>
      <w:r w:rsidRPr="00367B77">
        <w:rPr>
          <w:sz w:val="16"/>
          <w:szCs w:val="18"/>
        </w:rPr>
        <w:lastRenderedPageBreak/>
        <w:t xml:space="preserve">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All of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can take action</w:t>
      </w:r>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28214FF5" w14:textId="77777777" w:rsidR="00116360" w:rsidRPr="00DF65BB" w:rsidRDefault="00116360" w:rsidP="00116360">
      <w:pPr>
        <w:pStyle w:val="Heading4"/>
      </w:pPr>
      <w:r>
        <w:t xml:space="preserve">Independently, </w:t>
      </w:r>
      <w:r>
        <w:rPr>
          <w:u w:val="single"/>
        </w:rPr>
        <w:t>unregulated</w:t>
      </w:r>
      <w:r>
        <w:t xml:space="preserve"> mining causes </w:t>
      </w:r>
      <w:r>
        <w:rPr>
          <w:u w:val="single"/>
        </w:rPr>
        <w:t>space war</w:t>
      </w:r>
      <w:r>
        <w:t xml:space="preserve"> </w:t>
      </w:r>
    </w:p>
    <w:p w14:paraId="2105311D" w14:textId="77777777" w:rsidR="00116360" w:rsidRDefault="00116360" w:rsidP="00116360">
      <w:r>
        <w:t xml:space="preserve">Fengna </w:t>
      </w:r>
      <w:r w:rsidRPr="00EB6DBC">
        <w:rPr>
          <w:rStyle w:val="Style13ptBold"/>
        </w:rPr>
        <w:t>Xu 20</w:t>
      </w:r>
      <w:r>
        <w:t>, Law School, Xi’an Jiaotong University, “The approach to sustainable space mining: issues, challenges, and solutions,” Fengna Xu 2020 IOP Conf. Ser.: Mater. Sci. Eng. 738 012014</w:t>
      </w:r>
    </w:p>
    <w:p w14:paraId="5F39E778" w14:textId="77777777" w:rsidR="00116360" w:rsidRPr="00DF65BB" w:rsidRDefault="00116360" w:rsidP="00116360">
      <w:pPr>
        <w:rPr>
          <w:b/>
          <w:iCs/>
          <w:u w:val="single"/>
          <w:bdr w:val="single" w:sz="8" w:space="0" w:color="auto"/>
        </w:rPr>
      </w:pPr>
      <w:r w:rsidRPr="00D672D9">
        <w:rPr>
          <w:sz w:val="14"/>
        </w:rPr>
        <w:t xml:space="preserve">3.1. Conflicts between multiple States </w:t>
      </w:r>
      <w:r w:rsidRPr="00D672D9">
        <w:rPr>
          <w:rStyle w:val="StyleUnderline"/>
        </w:rPr>
        <w:t>Space resources, as res communis [3], can be appropriated to some extent on the basis of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The Outer Space Treaty,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4B71E0CD" w14:textId="77777777" w:rsidR="00116360" w:rsidRPr="00DF65BB" w:rsidRDefault="00116360" w:rsidP="00116360">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6AC9FC20" w14:textId="77777777" w:rsidR="00116360" w:rsidRPr="00A42713" w:rsidRDefault="00116360" w:rsidP="00116360">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6" w:history="1">
        <w:r w:rsidRPr="00A42713">
          <w:rPr>
            <w:rStyle w:val="Hyperlink"/>
          </w:rPr>
          <w:t>https://www.law.upenn.edu/live/files/7804-grego-space-and-crisis-stabilitypdf</w:t>
        </w:r>
      </w:hyperlink>
    </w:p>
    <w:p w14:paraId="61DA47CA" w14:textId="77777777" w:rsidR="00116360" w:rsidRPr="00A42713" w:rsidRDefault="00116360" w:rsidP="00116360">
      <w:pPr>
        <w:rPr>
          <w:sz w:val="16"/>
        </w:rPr>
      </w:pPr>
      <w:r w:rsidRPr="00A42713">
        <w:rPr>
          <w:sz w:val="16"/>
        </w:rPr>
        <w:t xml:space="preserve">Why </w:t>
      </w:r>
      <w:r w:rsidRPr="00A42713">
        <w:rPr>
          <w:rStyle w:val="Emphasis"/>
        </w:rPr>
        <w:t>space is a particular problem for crisis stability</w:t>
      </w:r>
    </w:p>
    <w:p w14:paraId="0E010D71" w14:textId="77777777" w:rsidR="00116360" w:rsidRPr="00A42713" w:rsidRDefault="00116360" w:rsidP="00116360">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596D6198" w14:textId="77777777" w:rsidR="00116360" w:rsidRPr="00A42713" w:rsidRDefault="00116360" w:rsidP="00116360">
      <w:pPr>
        <w:rPr>
          <w:sz w:val="16"/>
        </w:rPr>
      </w:pPr>
      <w:r w:rsidRPr="00A42713">
        <w:rPr>
          <w:sz w:val="16"/>
        </w:rPr>
        <w:t>The vulnerability of satellites and first strike incentives</w:t>
      </w:r>
    </w:p>
    <w:p w14:paraId="5445F13D" w14:textId="77777777" w:rsidR="00116360" w:rsidRPr="00A42713" w:rsidRDefault="00116360" w:rsidP="00116360">
      <w:pPr>
        <w:rPr>
          <w:sz w:val="16"/>
        </w:rPr>
      </w:pPr>
      <w:r w:rsidRPr="00A42713">
        <w:rPr>
          <w:rStyle w:val="StyleUnderline"/>
        </w:rPr>
        <w:lastRenderedPageBreak/>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r w:rsidRPr="00847559">
        <w:rPr>
          <w:rStyle w:val="Emphasis"/>
          <w:highlight w:val="cyan"/>
        </w:rPr>
        <w:t>don‘t exist for other</w:t>
      </w:r>
      <w:r w:rsidRPr="00A42713">
        <w:rPr>
          <w:rStyle w:val="Emphasis"/>
        </w:rPr>
        <w:t xml:space="preserve">, better-protected </w:t>
      </w:r>
      <w:r w:rsidRPr="00847559">
        <w:rPr>
          <w:rStyle w:val="Emphasis"/>
          <w:highlight w:val="cyan"/>
        </w:rPr>
        <w:t>domains</w:t>
      </w:r>
      <w:r w:rsidRPr="00A42713">
        <w:rPr>
          <w:sz w:val="16"/>
        </w:rPr>
        <w:t>.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14:paraId="1A449604" w14:textId="77777777" w:rsidR="00116360" w:rsidRPr="00A42713" w:rsidRDefault="00116360" w:rsidP="00116360">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(or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543BDDA9" w14:textId="77777777" w:rsidR="00116360" w:rsidRPr="00A42713" w:rsidRDefault="00116360" w:rsidP="00116360">
      <w:pPr>
        <w:rPr>
          <w:sz w:val="16"/>
        </w:rPr>
      </w:pPr>
      <w:r w:rsidRPr="00A42713">
        <w:rPr>
          <w:sz w:val="16"/>
        </w:rPr>
        <w:t>A RAND Corporation monograph commissioned by the Air Force15 described the issue this way:</w:t>
      </w:r>
    </w:p>
    <w:p w14:paraId="17B37DCE" w14:textId="77777777" w:rsidR="00116360" w:rsidRPr="00A42713" w:rsidRDefault="00116360" w:rsidP="00116360">
      <w:pPr>
        <w:rPr>
          <w:sz w:val="16"/>
        </w:rPr>
      </w:pPr>
      <w:r w:rsidRPr="00A42713">
        <w:rPr>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5BEE0068" w14:textId="77777777" w:rsidR="00116360" w:rsidRPr="00A42713" w:rsidRDefault="00116360" w:rsidP="00116360">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549274F0" w14:textId="77777777" w:rsidR="00116360" w:rsidRPr="00A42713" w:rsidRDefault="00116360" w:rsidP="00116360">
      <w:pPr>
        <w:rPr>
          <w:sz w:val="16"/>
        </w:rPr>
      </w:pPr>
      <w:r w:rsidRPr="00A42713">
        <w:rPr>
          <w:sz w:val="16"/>
        </w:rPr>
        <w:t>Short timelines and difficulty of attribution</w:t>
      </w:r>
    </w:p>
    <w:p w14:paraId="119D0F41" w14:textId="77777777" w:rsidR="00116360" w:rsidRPr="00A42713" w:rsidRDefault="00116360" w:rsidP="00116360">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r w:rsidRPr="00A42713">
        <w:rPr>
          <w:rStyle w:val="StyleUnderline"/>
        </w:rPr>
        <w:t>combine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515EF1F3" w14:textId="77777777" w:rsidR="00116360" w:rsidRPr="00A42713" w:rsidRDefault="00116360" w:rsidP="00116360">
      <w:pPr>
        <w:rPr>
          <w:sz w:val="16"/>
        </w:rPr>
      </w:pPr>
      <w:r w:rsidRPr="00A42713">
        <w:rPr>
          <w:sz w:val="16"/>
        </w:rPr>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4274E01A" w14:textId="77777777" w:rsidR="00116360" w:rsidRPr="00A42713" w:rsidRDefault="00116360" w:rsidP="00116360">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18C623B5" w14:textId="77777777" w:rsidR="00116360" w:rsidRPr="00A42713" w:rsidRDefault="00116360" w:rsidP="00116360">
      <w:pPr>
        <w:rPr>
          <w:sz w:val="16"/>
        </w:rPr>
      </w:pPr>
      <w:r w:rsidRPr="00A42713">
        <w:rPr>
          <w:sz w:val="16"/>
        </w:rPr>
        <w:t>Entanglement of strategic and tactical missions</w:t>
      </w:r>
    </w:p>
    <w:p w14:paraId="04549D91" w14:textId="77777777" w:rsidR="00116360" w:rsidRPr="00A42713" w:rsidRDefault="00116360" w:rsidP="00116360">
      <w:pPr>
        <w:rPr>
          <w:sz w:val="16"/>
        </w:rPr>
      </w:pPr>
      <w:r w:rsidRPr="00A42713">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3D2D69BD" w14:textId="77777777" w:rsidR="00116360" w:rsidRPr="00A42713" w:rsidRDefault="00116360" w:rsidP="00116360">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 xml:space="preserve">Interfering with an early warning sensor satellite might be intended to dissuade an adversary from using nuclear weapons first by </w:t>
      </w:r>
      <w:r w:rsidRPr="00A42713">
        <w:rPr>
          <w:rStyle w:val="StyleUnderline"/>
        </w:rPr>
        <w:lastRenderedPageBreak/>
        <w:t>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123E5BFE" w14:textId="77777777" w:rsidR="00116360" w:rsidRPr="00A42713" w:rsidRDefault="00116360" w:rsidP="00116360">
      <w:pPr>
        <w:rPr>
          <w:sz w:val="16"/>
        </w:rPr>
      </w:pPr>
      <w:r w:rsidRPr="00A42713">
        <w:rPr>
          <w:sz w:val="16"/>
        </w:rPr>
        <w:t>Misperception and dual-use technologies</w:t>
      </w:r>
    </w:p>
    <w:p w14:paraId="7D5BDB10" w14:textId="77777777" w:rsidR="00116360" w:rsidRPr="00A42713" w:rsidRDefault="00116360" w:rsidP="00116360">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47EFF311" w14:textId="77777777" w:rsidR="00116360" w:rsidRPr="00A42713" w:rsidRDefault="00116360" w:rsidP="00116360">
      <w:pPr>
        <w:rPr>
          <w:sz w:val="16"/>
        </w:rPr>
      </w:pPr>
      <w:r w:rsidRPr="00A42713">
        <w:rPr>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14:paraId="5B4CAF90" w14:textId="77777777" w:rsidR="00116360" w:rsidRPr="00A42713" w:rsidRDefault="00116360" w:rsidP="00116360">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27F7FFBB" w14:textId="77777777" w:rsidR="00116360" w:rsidRPr="00A42713" w:rsidRDefault="00116360" w:rsidP="00116360">
      <w:pPr>
        <w:rPr>
          <w:sz w:val="16"/>
        </w:rPr>
      </w:pPr>
      <w:r w:rsidRPr="00A42713">
        <w:rPr>
          <w:sz w:val="16"/>
        </w:rPr>
        <w:t>Discrimination</w:t>
      </w:r>
    </w:p>
    <w:p w14:paraId="701A694B" w14:textId="77777777" w:rsidR="00116360" w:rsidRPr="00A42713" w:rsidRDefault="00116360" w:rsidP="00116360">
      <w:pPr>
        <w:rPr>
          <w:sz w:val="16"/>
        </w:rPr>
      </w:pPr>
      <w:r w:rsidRPr="00A42713">
        <w:rPr>
          <w:sz w:val="16"/>
        </w:rPr>
        <w:t>The consequences of interfering with a satellite may be vastly different depending on who is affected and how, and whether the satellite represents a legitimate military objective.</w:t>
      </w:r>
    </w:p>
    <w:p w14:paraId="40466393" w14:textId="77777777" w:rsidR="00116360" w:rsidRPr="00A42713" w:rsidRDefault="00116360" w:rsidP="00116360">
      <w:pPr>
        <w:rPr>
          <w:sz w:val="16"/>
        </w:rPr>
      </w:pPr>
      <w:r w:rsidRPr="00A42713">
        <w:rPr>
          <w:sz w:val="16"/>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6766C5A8" w14:textId="77777777" w:rsidR="00116360" w:rsidRPr="00A42713" w:rsidRDefault="00116360" w:rsidP="00116360">
      <w:pPr>
        <w:rPr>
          <w:sz w:val="16"/>
        </w:rPr>
      </w:pPr>
      <w:r w:rsidRPr="00A42713">
        <w:rPr>
          <w:sz w:val="16"/>
        </w:rPr>
        <w:t xml:space="preserve">In 2015, </w:t>
      </w:r>
      <w:r w:rsidRPr="00A42713">
        <w:rPr>
          <w:rStyle w:val="StyleUnderline"/>
        </w:rPr>
        <w:t>the Pentagon‘s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6CB9B444" w14:textId="77777777" w:rsidR="00116360" w:rsidRPr="00A42713" w:rsidRDefault="00116360" w:rsidP="00116360">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2B4586AC" w14:textId="77777777" w:rsidR="00116360" w:rsidRPr="00A42713" w:rsidRDefault="00116360" w:rsidP="00116360">
      <w:pPr>
        <w:rPr>
          <w:sz w:val="16"/>
        </w:rPr>
      </w:pPr>
      <w:r w:rsidRPr="00A42713">
        <w:rPr>
          <w:sz w:val="16"/>
        </w:rPr>
        <w:t>Lack of shared understanding of consequences/proportionality</w:t>
      </w:r>
    </w:p>
    <w:p w14:paraId="254C329A" w14:textId="77777777" w:rsidR="00116360" w:rsidRPr="00A42713" w:rsidRDefault="00116360" w:rsidP="00116360">
      <w:pPr>
        <w:rPr>
          <w:sz w:val="16"/>
        </w:rPr>
      </w:pP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773E07AC" w14:textId="77777777" w:rsidR="00116360" w:rsidRPr="00A42713" w:rsidRDefault="00116360" w:rsidP="00116360">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bookmarkEnd w:id="0"/>
    <w:p w14:paraId="75E012A1" w14:textId="713188C3" w:rsidR="00116360" w:rsidRDefault="00116360" w:rsidP="00116360">
      <w:pPr>
        <w:pStyle w:val="Heading3"/>
      </w:pPr>
      <w:r>
        <w:lastRenderedPageBreak/>
        <w:t>Plan</w:t>
      </w:r>
    </w:p>
    <w:p w14:paraId="3037A645" w14:textId="77777777" w:rsidR="00116360" w:rsidRDefault="00116360" w:rsidP="00116360">
      <w:pPr>
        <w:pStyle w:val="Heading4"/>
      </w:pPr>
      <w:bookmarkStart w:id="1" w:name="_Hlk90647385"/>
      <w:r>
        <w:t>Space faring nations should establish a multilateral agreement that restricts asteroid mining done by private entities</w:t>
      </w:r>
    </w:p>
    <w:p w14:paraId="04057414" w14:textId="77777777" w:rsidR="00116360" w:rsidRDefault="00116360" w:rsidP="00116360">
      <w:pPr>
        <w:pStyle w:val="Heading4"/>
      </w:pPr>
      <w:bookmarkStart w:id="2" w:name="_Hlk90647396"/>
      <w:bookmarkEnd w:id="1"/>
      <w:r>
        <w:t xml:space="preserve">Creating a legal regime so everyone benefits from mining creates sustainable mining while avoiding conflict. </w:t>
      </w:r>
    </w:p>
    <w:p w14:paraId="6042E6B3" w14:textId="77777777" w:rsidR="00116360" w:rsidRDefault="00116360" w:rsidP="00116360">
      <w:r>
        <w:t xml:space="preserve">Morgan </w:t>
      </w:r>
      <w:r w:rsidRPr="00531E7E">
        <w:rPr>
          <w:rStyle w:val="Style13ptBold"/>
        </w:rPr>
        <w:t>Saletta 16,</w:t>
      </w:r>
      <w:r>
        <w:t xml:space="preserve"> PhD, History and Philosophy of Science, The University of Melbourne, “All of humanity should share in the space mining boom,” Conversation, 4-17-2016, https://theconversation.com/all-of-humanity-should-share-in-the-space-mining-boom-57740</w:t>
      </w:r>
    </w:p>
    <w:p w14:paraId="61F2819A" w14:textId="1FEFDD0C" w:rsidR="00116360" w:rsidRPr="00E70670" w:rsidRDefault="00116360" w:rsidP="00116360">
      <w:pPr>
        <w:rPr>
          <w:u w:val="single"/>
        </w:rPr>
      </w:pPr>
      <w:r w:rsidRPr="00531E7E">
        <w:rPr>
          <w:sz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Diamondis, co-founder of Planetary Resources and founder of the XPrize Grand Challenges, believes that the benefits to humanity give us a moral imperative to explore and utilise space. He has also declared “there are twenty-trillion-dollar checks up there, waiting to be cashed!” </w:t>
      </w:r>
      <w:r w:rsidRPr="00531E7E">
        <w:rPr>
          <w:rStyle w:val="StyleUnderline"/>
        </w:rPr>
        <w:t>However, behind the utopian rhetoric and dazzling dreams of riches lie some very real problems.</w:t>
      </w:r>
      <w:r>
        <w:rPr>
          <w:rStyle w:val="StyleUnderline"/>
        </w:rPr>
        <w:t xml:space="preserve"> </w:t>
      </w:r>
      <w:r w:rsidRPr="00531E7E">
        <w:rPr>
          <w:sz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licence companies to engage in timber extraction, mining, offshore oil exploration and other activities, receiving royalties payments on production. In the United States, revenues from such royalties totalled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RPr="00EB6DA0">
        <w:rPr>
          <w:rStyle w:val="StyleUnderline"/>
          <w:highlight w:val="cyan"/>
        </w:rPr>
        <w:t xml:space="preserve">The riches exist, but how will humanity benefit from mining in outer space, or for that matter, </w:t>
      </w:r>
      <w:r w:rsidRPr="00EB6DA0">
        <w:rPr>
          <w:rStyle w:val="Emphasis"/>
          <w:highlight w:val="cyan"/>
        </w:rPr>
        <w:t>other global commons such as the deep sea floor</w:t>
      </w:r>
      <w:r w:rsidRPr="00531E7E">
        <w:rPr>
          <w:rStyle w:val="Emphasis"/>
        </w:rPr>
        <w:t>?</w:t>
      </w:r>
      <w:r>
        <w:rPr>
          <w:rStyle w:val="Emphasis"/>
        </w:rPr>
        <w:t xml:space="preserve"> </w:t>
      </w:r>
      <w:r w:rsidRPr="00531E7E">
        <w:rPr>
          <w:sz w:val="12"/>
        </w:rPr>
        <w:t xml:space="preserve">Behind the lofty rhetoric of benefits to humanity, there is a dark shadow of voodoo economics, the shambling, walking dead figure of trickle down economics– and the possibility of a world where a few trillionaires enjoy the view from space while others barely eke a living on its surface. </w:t>
      </w:r>
      <w:r w:rsidRPr="00531E7E">
        <w:rPr>
          <w:rStyle w:val="StyleUnderline"/>
        </w:rPr>
        <w:t>Yet we do suggest that commercial interests and profit seeking can be a healthy part of the exploration of outer space</w:t>
      </w:r>
      <w:r w:rsidRPr="00531E7E">
        <w:rPr>
          <w:sz w:val="12"/>
        </w:rPr>
        <w:t xml:space="preserve">. </w:t>
      </w:r>
      <w:r w:rsidRPr="00531E7E">
        <w:rPr>
          <w:rStyle w:val="StyleUnderline"/>
        </w:rPr>
        <w:t>Yet outer space is not the Wild West frontier of Frederick Jackson Turner, nor do we live in the Gold Rush days of Jack London’s tale of greed and death.</w:t>
      </w:r>
      <w:r>
        <w:rPr>
          <w:rStyle w:val="StyleUnderline"/>
        </w:rPr>
        <w:t xml:space="preserve"> </w:t>
      </w:r>
      <w:r w:rsidRPr="00531E7E">
        <w:rPr>
          <w:rStyle w:val="StyleUnderline"/>
        </w:rPr>
        <w:t>In the common heritage of space, with multiple state and private actors engaging in exploration and potentially exploitation</w:t>
      </w:r>
      <w:r w:rsidRPr="00531E7E">
        <w:rPr>
          <w:sz w:val="12"/>
        </w:rPr>
        <w:t xml:space="preserve">, </w:t>
      </w:r>
      <w:r w:rsidRPr="00EB6DA0">
        <w:rPr>
          <w:rStyle w:val="Emphasis"/>
          <w:highlight w:val="cyan"/>
        </w:rPr>
        <w:t>international cooperation and oversight will benefit all</w:t>
      </w:r>
      <w:r w:rsidRPr="00531E7E">
        <w:rPr>
          <w:rStyle w:val="Emphasis"/>
        </w:rPr>
        <w:t>.</w:t>
      </w:r>
      <w:r>
        <w:rPr>
          <w:rStyle w:val="Emphasis"/>
        </w:rPr>
        <w:t xml:space="preserve"> </w:t>
      </w:r>
      <w:r w:rsidRPr="00531E7E">
        <w:rPr>
          <w:sz w:val="12"/>
        </w:rPr>
        <w:t xml:space="preserve">The Alaskan model </w:t>
      </w:r>
      <w:r w:rsidRPr="00531E7E">
        <w:rPr>
          <w:rStyle w:val="StyleUnderline"/>
        </w:rPr>
        <w:t>There is a balanced, pragmatic approach that will promote commercial and profit driven activities, while also producing tangible benefits to all of humanity</w:t>
      </w:r>
      <w:r w:rsidRPr="00531E7E">
        <w:rPr>
          <w:sz w:val="12"/>
        </w:rPr>
        <w:t xml:space="preserve">. Importantly, this pragmatic approach has a well established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sidRPr="00531E7E">
        <w:rPr>
          <w:rStyle w:val="StyleUnderline"/>
        </w:rPr>
        <w:t>In 1977, Hammond suggested that “rather than permitting government to spend all public monies earned through the exploitation of the public’s resources for what government thinks best, let’s grant shares to Alaskans.”</w:t>
      </w:r>
      <w:r>
        <w:rPr>
          <w:rStyle w:val="StyleUnderline"/>
        </w:rPr>
        <w:t xml:space="preserve"> </w:t>
      </w:r>
      <w:r w:rsidRPr="00531E7E">
        <w:rPr>
          <w:sz w:val="12"/>
        </w:rPr>
        <w:t xml:space="preserve">The first dividend payment was made in 1982, and in 2015 that payment amounted to US$2,072. </w:t>
      </w:r>
      <w:r w:rsidRPr="00531E7E">
        <w:rPr>
          <w:rStyle w:val="StyleUnderline"/>
        </w:rPr>
        <w:t>Linking a citizen’s dividend to a sovereign wealth fund was unique, but the idea of a citizen’s dividend has a long and venerable tradition. One of the earliest advocates was no less than the political theorist and American Revolutionary, Thomas Paine.</w:t>
      </w:r>
      <w:r>
        <w:rPr>
          <w:rStyle w:val="StyleUnderline"/>
        </w:rPr>
        <w:t xml:space="preserve"> </w:t>
      </w:r>
      <w:r w:rsidRPr="00531E7E">
        <w:rPr>
          <w:sz w:val="12"/>
        </w:rPr>
        <w:t xml:space="preserve">International body How would this work for outer space? </w:t>
      </w:r>
      <w:r w:rsidRPr="00EB6DA0">
        <w:rPr>
          <w:rStyle w:val="StyleUnderline"/>
          <w:highlight w:val="cyan"/>
        </w:rPr>
        <w:t>We need an international body similar to the International Seabed Authority</w:t>
      </w:r>
      <w:r w:rsidRPr="00531E7E">
        <w:rPr>
          <w:sz w:val="12"/>
        </w:rPr>
        <w:t xml:space="preserve">, which was established by the United Nations Convention on the Law of the Sea, or the International Telecommunications Union, which allocates satellite orbits. </w:t>
      </w:r>
      <w:r w:rsidRPr="00EB6DA0">
        <w:rPr>
          <w:rStyle w:val="Emphasis"/>
          <w:highlight w:val="cyan"/>
        </w:rPr>
        <w:t>This would provide the stable business and investment environment that entrepreneurs seek by ensuring international law and obligations are met</w:t>
      </w:r>
      <w:r w:rsidRPr="00EB6DA0">
        <w:rPr>
          <w:sz w:val="12"/>
          <w:highlight w:val="cyan"/>
        </w:rPr>
        <w:t>.</w:t>
      </w:r>
      <w:r w:rsidRPr="00531E7E">
        <w:rPr>
          <w:sz w:val="12"/>
        </w:rPr>
        <w:t xml:space="preserve"> </w:t>
      </w:r>
      <w:r w:rsidRPr="00EB6DA0">
        <w:rPr>
          <w:rStyle w:val="StyleUnderline"/>
          <w:highlight w:val="cyan"/>
        </w:rPr>
        <w:t>This body could license outer space resources and levy a royalty on production, which is part of standard business practice between petroleum and other mining companies</w:t>
      </w:r>
      <w:r w:rsidRPr="00531E7E">
        <w:rPr>
          <w:rStyle w:val="StyleUnderline"/>
        </w:rPr>
        <w:t xml:space="preserve"> and governments here on Earth.</w:t>
      </w:r>
      <w:r>
        <w:rPr>
          <w:rStyle w:val="StyleUnderline"/>
        </w:rPr>
        <w:t xml:space="preserve"> </w:t>
      </w:r>
      <w:r w:rsidRPr="00EB6DA0">
        <w:rPr>
          <w:rStyle w:val="StyleUnderline"/>
          <w:highlight w:val="cyan"/>
        </w:rPr>
        <w:t>In turn, these revenues, or a significant portion thereof, would be deposited in a Space Resource Fund, possibly under the aegis of the World Bank. And every single citizen on Earth</w:t>
      </w:r>
      <w:r w:rsidRPr="00531E7E">
        <w:rPr>
          <w:rStyle w:val="StyleUnderline"/>
        </w:rPr>
        <w:t xml:space="preserve">, say aged 18 or above, </w:t>
      </w:r>
      <w:r w:rsidRPr="00EB6DA0">
        <w:rPr>
          <w:rStyle w:val="StyleUnderline"/>
          <w:highlight w:val="cyan"/>
        </w:rPr>
        <w:t>would receive a dividend on a yearly basis as their rightful share as owners of the common province of humankind</w:t>
      </w:r>
      <w:r w:rsidRPr="00531E7E">
        <w:rPr>
          <w:sz w:val="12"/>
        </w:rPr>
        <w:t xml:space="preserve">. </w:t>
      </w:r>
      <w:r w:rsidRPr="00531E7E">
        <w:rPr>
          <w:rStyle w:val="StyleUnderline"/>
        </w:rPr>
        <w:t>Crucially, we are not suggesting redistribution</w:t>
      </w:r>
      <w:r w:rsidRPr="00531E7E">
        <w:rPr>
          <w:sz w:val="12"/>
        </w:rPr>
        <w:t xml:space="preserve">, which has been an obstacle to the International Seabed Authority and the Moon Treaty in the past, but a fair share dividend of wealth that truly belongs to everyone. </w:t>
      </w:r>
      <w:r w:rsidRPr="00531E7E">
        <w:rPr>
          <w:rStyle w:val="StyleUnderline"/>
        </w:rPr>
        <w:t xml:space="preserve">Our model doesn’t provide a handout, or a welfare cheque, or charity from a trillionaire philanthopist; </w:t>
      </w:r>
      <w:r w:rsidRPr="00EB6DA0">
        <w:rPr>
          <w:rStyle w:val="StyleUnderline"/>
          <w:highlight w:val="cyan"/>
        </w:rPr>
        <w:t xml:space="preserve">it pays </w:t>
      </w:r>
      <w:r w:rsidRPr="00EB6DA0">
        <w:rPr>
          <w:rStyle w:val="Emphasis"/>
          <w:highlight w:val="cyan"/>
        </w:rPr>
        <w:t xml:space="preserve">every owner in a global commons a share of what is rightfully theirs. </w:t>
      </w:r>
      <w:r w:rsidRPr="00EB6DA0">
        <w:rPr>
          <w:rStyle w:val="StyleUnderline"/>
          <w:highlight w:val="cyan"/>
        </w:rPr>
        <w:t>Even tiny dividends by the standards of the world’s wealthy nations would make a difference for some developing world farmers</w:t>
      </w:r>
      <w:r w:rsidRPr="00EB6DA0">
        <w:rPr>
          <w:sz w:val="12"/>
          <w:highlight w:val="cyan"/>
        </w:rPr>
        <w:t xml:space="preserve">. </w:t>
      </w:r>
      <w:r w:rsidRPr="00EB6DA0">
        <w:rPr>
          <w:rStyle w:val="Emphasis"/>
          <w:highlight w:val="cyan"/>
        </w:rPr>
        <w:t>If there truly are trillions of dollars out there, then this might be something fundamentally world changing</w:t>
      </w:r>
      <w:r w:rsidRPr="00531E7E">
        <w:rPr>
          <w:rStyle w:val="Emphasis"/>
        </w:rPr>
        <w:t>.</w:t>
      </w:r>
      <w:r w:rsidRPr="00531E7E">
        <w:rPr>
          <w:sz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sidRPr="00531E7E">
        <w:rPr>
          <w:rStyle w:val="StyleUnderline"/>
        </w:rPr>
        <w:t>By paying rent for the right to exploit resources in space and royalties on production, the same way oil companies pay to exploit oil in the Gulf of Mexico, they’ll be engaging in business as usual.</w:t>
      </w:r>
      <w:r>
        <w:rPr>
          <w:rStyle w:val="StyleUnderline"/>
        </w:rPr>
        <w:t xml:space="preserve"> </w:t>
      </w:r>
      <w:r w:rsidRPr="00531E7E">
        <w:rPr>
          <w:rStyle w:val="StyleUnderline"/>
        </w:rPr>
        <w:t>They will have bought the right to make a potentially enormous profit and prove they really are responsible global citizens. And they’d get a citizen’s dividend cheque too.</w:t>
      </w:r>
      <w:bookmarkEnd w:id="2"/>
    </w:p>
    <w:p w14:paraId="3C19C6AB" w14:textId="77777777" w:rsidR="00116360" w:rsidRDefault="00116360" w:rsidP="00116360">
      <w:pPr>
        <w:pStyle w:val="Heading3"/>
      </w:pPr>
      <w:bookmarkStart w:id="3" w:name="_Hlk90647641"/>
      <w:r>
        <w:lastRenderedPageBreak/>
        <w:t>FW</w:t>
      </w:r>
    </w:p>
    <w:p w14:paraId="43E763C4" w14:textId="77777777" w:rsidR="00116360" w:rsidRPr="00C7794F" w:rsidRDefault="00116360" w:rsidP="00116360">
      <w:pPr>
        <w:pStyle w:val="Heading4"/>
        <w:rPr>
          <w:rFonts w:cs="Calibri"/>
        </w:rPr>
      </w:pPr>
      <w:bookmarkStart w:id="4" w:name="_Hlk90647405"/>
      <w:r w:rsidRPr="00C7794F">
        <w:rPr>
          <w:rFonts w:cs="Calibri"/>
        </w:rPr>
        <w:t>the standard is maximizing expected wellbeing</w:t>
      </w:r>
    </w:p>
    <w:p w14:paraId="1EEB2149" w14:textId="77777777" w:rsidR="00116360" w:rsidRDefault="00116360" w:rsidP="00116360"/>
    <w:p w14:paraId="3D68A125" w14:textId="77777777" w:rsidR="00116360" w:rsidRPr="008A282C" w:rsidRDefault="00116360" w:rsidP="00116360">
      <w:pPr>
        <w:pStyle w:val="Heading4"/>
        <w:rPr>
          <w:rFonts w:cstheme="minorHAnsi"/>
        </w:rPr>
      </w:pPr>
      <w:r>
        <w:t xml:space="preserve">1 – </w:t>
      </w:r>
      <w:r w:rsidRPr="008A282C">
        <w:rPr>
          <w:rFonts w:cstheme="minorHAnsi"/>
        </w:rPr>
        <w:t xml:space="preserve">Extinction o/ws under any framework, even under moral uncertainty – infinite future generations </w:t>
      </w:r>
    </w:p>
    <w:p w14:paraId="71FAE80C" w14:textId="77777777" w:rsidR="00116360" w:rsidRPr="008A282C" w:rsidRDefault="00116360" w:rsidP="00116360">
      <w:pPr>
        <w:rPr>
          <w:rFonts w:cstheme="minorHAnsi"/>
        </w:rPr>
      </w:pPr>
      <w:r>
        <w:rPr>
          <w:rStyle w:val="Style13ptBold"/>
          <w:rFonts w:cstheme="minorHAnsi"/>
        </w:rPr>
        <w:t>Pu</w:t>
      </w:r>
      <w:r w:rsidRPr="008A282C">
        <w:rPr>
          <w:rStyle w:val="Style13ptBold"/>
          <w:rFonts w:cstheme="minorHAnsi"/>
        </w:rPr>
        <w:t>mmer 15</w:t>
      </w:r>
      <w:r w:rsidRPr="008A282C">
        <w:rPr>
          <w:rFonts w:cstheme="minorHAnsi"/>
        </w:rPr>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14:paraId="41A50BDF" w14:textId="77777777" w:rsidR="00116360" w:rsidRDefault="00116360" w:rsidP="00116360">
      <w:pPr>
        <w:rPr>
          <w:rFonts w:cstheme="minorHAnsi"/>
          <w:sz w:val="16"/>
        </w:rPr>
      </w:pPr>
      <w:r w:rsidRPr="008A282C">
        <w:rPr>
          <w:rStyle w:val="StyleUnderline"/>
          <w:rFonts w:cstheme="minorHAnsi"/>
        </w:rPr>
        <w:t>There appears to be lot of disagreement in moral philosophy.</w:t>
      </w:r>
      <w:r w:rsidRPr="008A282C">
        <w:rPr>
          <w:rFonts w:cstheme="minorHAnsi"/>
          <w:sz w:val="16"/>
        </w:rPr>
        <w:t xml:space="preserve"> Whether these many apparent disagreements are deep and irresolvable, I believe </w:t>
      </w:r>
      <w:r w:rsidRPr="008A282C">
        <w:rPr>
          <w:rStyle w:val="StyleUnderline"/>
          <w:rFonts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rFonts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cstheme="minorHAnsi"/>
        </w:rPr>
        <w:t xml:space="preserve">. If the happiness or well-being of possible future people is just as important as that of people who already exist, and if they would have good lives, it is not hard to see how </w:t>
      </w:r>
      <w:r w:rsidRPr="008A282C">
        <w:rPr>
          <w:rStyle w:val="StyleUnderline"/>
          <w:rFonts w:cstheme="minorHAnsi"/>
          <w:highlight w:val="yellow"/>
        </w:rPr>
        <w:t>reducing existential risk is</w:t>
      </w:r>
      <w:r w:rsidRPr="008A282C">
        <w:rPr>
          <w:rStyle w:val="StyleUnderline"/>
          <w:rFonts w:cstheme="minorHAnsi"/>
        </w:rPr>
        <w:t xml:space="preserve"> easily </w:t>
      </w:r>
      <w:r w:rsidRPr="008A282C">
        <w:rPr>
          <w:rStyle w:val="StyleUnderline"/>
          <w:rFonts w:cstheme="minorHAnsi"/>
          <w:highlight w:val="yellow"/>
        </w:rPr>
        <w:t>the most important</w:t>
      </w:r>
      <w:r w:rsidRPr="008A282C">
        <w:rPr>
          <w:rStyle w:val="StyleUnderline"/>
          <w:rFonts w:cstheme="minorHAnsi"/>
        </w:rPr>
        <w:t xml:space="preserve"> thing in the whole world. This is for the familiar reason that there are so many people who could exist in the future – </w:t>
      </w:r>
      <w:r w:rsidRPr="008A282C">
        <w:rPr>
          <w:rStyle w:val="StyleUnderline"/>
          <w:rFonts w:cstheme="minorHAnsi"/>
          <w:highlight w:val="yellow"/>
        </w:rPr>
        <w:t>there are</w:t>
      </w:r>
      <w:r w:rsidRPr="008A282C">
        <w:rPr>
          <w:rStyle w:val="StyleUnderline"/>
          <w:rFonts w:cstheme="minorHAnsi"/>
        </w:rPr>
        <w:t xml:space="preserve"> </w:t>
      </w:r>
      <w:r w:rsidRPr="008A282C">
        <w:rPr>
          <w:rStyle w:val="StyleUnderline"/>
          <w:rFonts w:cstheme="minorHAnsi"/>
          <w:highlight w:val="yellow"/>
        </w:rPr>
        <w:t>trillions upon trillions</w:t>
      </w:r>
      <w:r w:rsidRPr="008A282C">
        <w:rPr>
          <w:rStyle w:val="StyleUnderline"/>
          <w:rFonts w:cstheme="minorHAnsi"/>
        </w:rPr>
        <w:t>… upon trillions.</w:t>
      </w:r>
      <w:r w:rsidRPr="008A282C">
        <w:rPr>
          <w:rFonts w:cstheme="minorHAnsi"/>
          <w:sz w:val="16"/>
        </w:rPr>
        <w:t xml:space="preserve"> </w:t>
      </w:r>
      <w:r w:rsidRPr="008A282C">
        <w:rPr>
          <w:rStyle w:val="StyleUnderline"/>
          <w:rFonts w:cstheme="minorHAnsi"/>
        </w:rPr>
        <w:t xml:space="preserve">There are so many possible </w:t>
      </w:r>
      <w:r w:rsidRPr="008A282C">
        <w:rPr>
          <w:rStyle w:val="StyleUnderline"/>
          <w:rFonts w:cstheme="minorHAnsi"/>
          <w:highlight w:val="yellow"/>
        </w:rPr>
        <w:t>future people</w:t>
      </w:r>
      <w:r w:rsidRPr="008A282C">
        <w:rPr>
          <w:rStyle w:val="StyleUnderline"/>
          <w:rFonts w:cstheme="minorHAnsi"/>
        </w:rPr>
        <w:t xml:space="preserve"> that reducing existential risk is arguably the most important thing in the world,</w:t>
      </w:r>
      <w:r w:rsidRPr="008A282C">
        <w:rPr>
          <w:rFonts w:cstheme="minorHAnsi"/>
          <w:sz w:val="16"/>
        </w:rPr>
        <w:t xml:space="preserve"> </w:t>
      </w:r>
      <w:r w:rsidRPr="008A282C">
        <w:rPr>
          <w:rStyle w:val="StyleUnderline"/>
          <w:rFonts w:cstheme="minorHAnsi"/>
          <w:highlight w:val="yellow"/>
        </w:rPr>
        <w:t>even if the well-being</w:t>
      </w:r>
      <w:r w:rsidRPr="008A282C">
        <w:rPr>
          <w:rStyle w:val="StyleUnderline"/>
          <w:rFonts w:cstheme="minorHAnsi"/>
        </w:rPr>
        <w:t xml:space="preserve"> of these possible people </w:t>
      </w:r>
      <w:r w:rsidRPr="008A282C">
        <w:rPr>
          <w:rStyle w:val="StyleUnderline"/>
          <w:rFonts w:cstheme="minorHAnsi"/>
          <w:highlight w:val="yellow"/>
        </w:rPr>
        <w:t>were</w:t>
      </w:r>
      <w:r w:rsidRPr="008A282C">
        <w:rPr>
          <w:rStyle w:val="StyleUnderline"/>
          <w:rFonts w:cstheme="minorHAnsi"/>
        </w:rPr>
        <w:t xml:space="preserve"> </w:t>
      </w:r>
      <w:r w:rsidRPr="008A282C">
        <w:rPr>
          <w:rStyle w:val="StyleUnderline"/>
          <w:rFonts w:cstheme="minorHAnsi"/>
          <w:highlight w:val="yellow"/>
        </w:rPr>
        <w:t>given</w:t>
      </w:r>
      <w:r w:rsidRPr="008A282C">
        <w:rPr>
          <w:rStyle w:val="StyleUnderline"/>
          <w:rFonts w:cstheme="minorHAnsi"/>
        </w:rPr>
        <w:t xml:space="preserve"> only </w:t>
      </w:r>
      <w:r w:rsidRPr="008A282C">
        <w:rPr>
          <w:rStyle w:val="StyleUnderline"/>
          <w:rFonts w:cstheme="minorHAnsi"/>
          <w:highlight w:val="yellow"/>
        </w:rPr>
        <w:t xml:space="preserve">0.001% </w:t>
      </w:r>
      <w:r w:rsidRPr="008A282C">
        <w:rPr>
          <w:rStyle w:val="StyleUnderline"/>
          <w:rFonts w:cstheme="minorHAnsi"/>
        </w:rPr>
        <w:t xml:space="preserve">as much </w:t>
      </w:r>
      <w:r w:rsidRPr="008A282C">
        <w:rPr>
          <w:rStyle w:val="StyleUnderline"/>
          <w:rFonts w:cstheme="minorHAnsi"/>
          <w:highlight w:val="yellow"/>
        </w:rPr>
        <w:t>weight</w:t>
      </w:r>
      <w:r w:rsidRPr="008A282C">
        <w:rPr>
          <w:rStyle w:val="StyleUnderline"/>
          <w:rFonts w:cstheme="minorHAnsi"/>
        </w:rPr>
        <w:t xml:space="preserve"> as that of existing people</w:t>
      </w:r>
      <w:r w:rsidRPr="008A282C">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cstheme="minorHAnsi"/>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8A282C">
        <w:rPr>
          <w:rFonts w:cstheme="minorHAnsi"/>
          <w:sz w:val="16"/>
        </w:rPr>
        <w:t xml:space="preserve">. But that is a huge mistake. </w:t>
      </w:r>
      <w:r w:rsidRPr="008A282C">
        <w:rPr>
          <w:rStyle w:val="StyleUnderline"/>
          <w:rFonts w:cstheme="minorHAnsi"/>
          <w:highlight w:val="yellow"/>
        </w:rPr>
        <w:t xml:space="preserve">Non-consequentialism </w:t>
      </w:r>
      <w:r w:rsidRPr="008A282C">
        <w:rPr>
          <w:rStyle w:val="StyleUnderline"/>
          <w:rFonts w:cstheme="minorHAnsi"/>
        </w:rPr>
        <w:t xml:space="preserve">is the view that there’s more that determines rightness than the goodness of consequences or outcomes; it </w:t>
      </w:r>
      <w:r w:rsidRPr="008A282C">
        <w:rPr>
          <w:rStyle w:val="StyleUnderline"/>
          <w:rFonts w:cstheme="minorHAnsi"/>
          <w:highlight w:val="yellow"/>
        </w:rPr>
        <w:t>is not</w:t>
      </w:r>
      <w:r w:rsidRPr="008A282C">
        <w:rPr>
          <w:rStyle w:val="StyleUnderline"/>
          <w:rFonts w:cstheme="minorHAnsi"/>
        </w:rPr>
        <w:t xml:space="preserve"> the view </w:t>
      </w:r>
      <w:r w:rsidRPr="008A282C">
        <w:rPr>
          <w:rStyle w:val="StyleUnderline"/>
          <w:rFonts w:cstheme="minorHAnsi"/>
          <w:highlight w:val="yellow"/>
        </w:rPr>
        <w:t>that the latter don’t matter</w:t>
      </w:r>
      <w:r w:rsidRPr="008A282C">
        <w:rPr>
          <w:rStyle w:val="StyleUnderline"/>
          <w:rFonts w:cstheme="minorHAnsi"/>
        </w:rPr>
        <w:t xml:space="preserve">. Even John Rawls wrote, “All ethical doctrines worth our attention take consequences into account in judging rightness. One which did not would simply be irrational, crazy.” </w:t>
      </w:r>
      <w:r w:rsidRPr="008A282C">
        <w:rPr>
          <w:rStyle w:val="StyleUnderline"/>
          <w:rFonts w:cstheme="minorHAnsi"/>
          <w:highlight w:val="yellow"/>
        </w:rPr>
        <w:t>Minimally plausible versions of deont</w:t>
      </w:r>
      <w:r w:rsidRPr="008A282C">
        <w:rPr>
          <w:rStyle w:val="StyleUnderline"/>
          <w:rFonts w:cstheme="minorHAnsi"/>
        </w:rPr>
        <w:t xml:space="preserve">ology </w:t>
      </w:r>
      <w:r w:rsidRPr="008A282C">
        <w:rPr>
          <w:rStyle w:val="StyleUnderline"/>
          <w:rFonts w:cstheme="minorHAnsi"/>
          <w:highlight w:val="yellow"/>
        </w:rPr>
        <w:t>and virtue ethics must be concerned</w:t>
      </w:r>
      <w:r w:rsidRPr="008A282C">
        <w:rPr>
          <w:rStyle w:val="StyleUnderline"/>
          <w:rFonts w:cstheme="minorHAnsi"/>
        </w:rPr>
        <w:t xml:space="preserve"> in part </w:t>
      </w:r>
      <w:r w:rsidRPr="008A282C">
        <w:rPr>
          <w:rStyle w:val="StyleUnderline"/>
          <w:rFonts w:cstheme="minorHAnsi"/>
          <w:highlight w:val="yellow"/>
        </w:rPr>
        <w:t>with promoting the good</w:t>
      </w:r>
      <w:r w:rsidRPr="008A282C">
        <w:rPr>
          <w:rStyle w:val="StyleUnderline"/>
          <w:rFonts w:cstheme="minorHAnsi"/>
        </w:rPr>
        <w:t xml:space="preserve">, from an impartial point of view. They’d thus </w:t>
      </w:r>
      <w:r w:rsidRPr="008A282C">
        <w:rPr>
          <w:rStyle w:val="StyleUnderline"/>
          <w:rFonts w:cstheme="minorHAnsi"/>
          <w:highlight w:val="yellow"/>
        </w:rPr>
        <w:t>imply</w:t>
      </w:r>
      <w:r w:rsidRPr="008A282C">
        <w:rPr>
          <w:rStyle w:val="StyleUnderline"/>
          <w:rFonts w:cstheme="minorHAnsi"/>
        </w:rPr>
        <w:t xml:space="preserve"> very </w:t>
      </w:r>
      <w:r w:rsidRPr="008A282C">
        <w:rPr>
          <w:rStyle w:val="StyleUnderline"/>
          <w:rFonts w:cstheme="minorHAnsi"/>
          <w:highlight w:val="yellow"/>
        </w:rPr>
        <w:t>strong reasons to reduce existential risk</w:t>
      </w:r>
      <w:r w:rsidRPr="008A282C">
        <w:rPr>
          <w:rStyle w:val="StyleUnderline"/>
          <w:rFonts w:cstheme="minorHAnsi"/>
        </w:rPr>
        <w:t xml:space="preserve">, </w:t>
      </w:r>
      <w:r w:rsidRPr="008A282C">
        <w:rPr>
          <w:rFonts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w:t>
      </w:r>
      <w:r w:rsidRPr="008A282C">
        <w:rPr>
          <w:rFonts w:cstheme="minorHAnsi"/>
          <w:sz w:val="16"/>
        </w:rPr>
        <w:lastRenderedPageBreak/>
        <w:t xml:space="preserve">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Fonts w:cstheme="minorHAnsi"/>
        </w:rPr>
        <w:t xml:space="preserve">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w:t>
      </w:r>
      <w:r w:rsidRPr="00157604">
        <w:rPr>
          <w:rStyle w:val="StyleUnderline"/>
          <w:rFonts w:cstheme="minorHAnsi"/>
        </w:rPr>
        <w:t>deontologists, virtue ethicists, and sophisticated egoists should agree</w:t>
      </w:r>
      <w:r w:rsidRPr="00157604">
        <w:rPr>
          <w:rFonts w:cstheme="minorHAnsi"/>
          <w:sz w:val="16"/>
        </w:rPr>
        <w:t>. But even those (hedonistic egoists) who disagree should have a significant level of confidence that they are mistaken, and that one of the above views is correct</w:t>
      </w:r>
      <w:r w:rsidRPr="00157604">
        <w:rPr>
          <w:rStyle w:val="StyleUnderline"/>
          <w:rFonts w:cstheme="minorHAnsi"/>
        </w:rPr>
        <w:t>. Even if they were 90% sure that their view is the correct</w:t>
      </w:r>
      <w:r w:rsidRPr="008A282C">
        <w:rPr>
          <w:rStyle w:val="StyleUnderline"/>
          <w:rFonts w:cstheme="minorHAnsi"/>
        </w:rPr>
        <w:t xml:space="preserve"> one (and 10% sure that one of these other ones is correct), </w:t>
      </w:r>
      <w:r w:rsidRPr="008A282C">
        <w:rPr>
          <w:rStyle w:val="StyleUnderline"/>
          <w:rFonts w:cstheme="minorHAnsi"/>
          <w:highlight w:val="yellow"/>
        </w:rPr>
        <w:t xml:space="preserve">they would have </w:t>
      </w:r>
      <w:r w:rsidRPr="008A282C">
        <w:rPr>
          <w:rStyle w:val="StyleUnderline"/>
          <w:rFonts w:cstheme="minorHAnsi"/>
        </w:rPr>
        <w:t xml:space="preserve">pretty strong </w:t>
      </w:r>
      <w:r w:rsidRPr="008A282C">
        <w:rPr>
          <w:rStyle w:val="StyleUnderline"/>
          <w:rFonts w:cstheme="minorHAnsi"/>
          <w:highlight w:val="yellow"/>
        </w:rPr>
        <w:t xml:space="preserve">reason, from </w:t>
      </w:r>
      <w:r w:rsidRPr="008A282C">
        <w:rPr>
          <w:rStyle w:val="StyleUnderline"/>
          <w:rFonts w:cstheme="minorHAnsi"/>
        </w:rPr>
        <w:t xml:space="preserve">the standpoint of </w:t>
      </w:r>
      <w:r w:rsidRPr="008A282C">
        <w:rPr>
          <w:rStyle w:val="StyleUnderline"/>
          <w:rFonts w:cstheme="minorHAnsi"/>
          <w:highlight w:val="yellow"/>
        </w:rPr>
        <w:t>moral uncertainty, to reduce existential risk</w:t>
      </w:r>
      <w:r w:rsidRPr="008A282C">
        <w:rPr>
          <w:rStyle w:val="StyleUnderline"/>
          <w:rFonts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rFonts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8A282C">
        <w:rPr>
          <w:rStyle w:val="StyleUnderline"/>
          <w:rFonts w:cstheme="minorHAnsi"/>
        </w:rPr>
        <w:t>Derek Parfit, whose work has emphasized future generations as well as agreement in ethics, described our situation clearly and accurately:</w:t>
      </w:r>
      <w:r w:rsidRPr="008A282C">
        <w:rPr>
          <w:rFonts w:cstheme="minorHAnsi"/>
          <w:sz w:val="16"/>
        </w:rPr>
        <w:t xml:space="preserve"> “We live during the hinge of history. </w:t>
      </w:r>
      <w:r w:rsidRPr="008A282C">
        <w:rPr>
          <w:rStyle w:val="StyleUnderline"/>
          <w:rFonts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rFonts w:cstheme="minorHAnsi"/>
          <w:sz w:val="16"/>
        </w:rPr>
        <w:t xml:space="preserve"> </w:t>
      </w:r>
      <w:r w:rsidRPr="008A282C">
        <w:rPr>
          <w:rStyle w:val="StyleUnderline"/>
          <w:rFonts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rFonts w:cstheme="minorHAnsi"/>
          <w:sz w:val="16"/>
        </w:rPr>
        <w:t>.” (From chapter 36 of On What Matters)</w:t>
      </w:r>
    </w:p>
    <w:p w14:paraId="73C5390F" w14:textId="77777777" w:rsidR="00116360" w:rsidRPr="0076472F" w:rsidRDefault="00116360" w:rsidP="00116360">
      <w:pPr>
        <w:rPr>
          <w:rFonts w:cstheme="minorHAnsi"/>
          <w:sz w:val="16"/>
        </w:rPr>
      </w:pPr>
    </w:p>
    <w:p w14:paraId="702AE67D" w14:textId="77777777" w:rsidR="00116360" w:rsidRPr="008A282C" w:rsidRDefault="00116360" w:rsidP="00116360">
      <w:pPr>
        <w:pStyle w:val="Heading4"/>
        <w:rPr>
          <w:rFonts w:cstheme="minorHAnsi"/>
        </w:rPr>
      </w:pPr>
      <w:r w:rsidRPr="008A282C">
        <w:rPr>
          <w:rFonts w:cstheme="minorHAnsi"/>
        </w:rPr>
        <w:t xml:space="preserve">2 – Actor specificity: </w:t>
      </w:r>
    </w:p>
    <w:p w14:paraId="38D934EF" w14:textId="77777777" w:rsidR="00116360" w:rsidRDefault="00116360" w:rsidP="00116360">
      <w:pPr>
        <w:pStyle w:val="Heading4"/>
        <w:rPr>
          <w:rFonts w:cstheme="minorHAnsi"/>
        </w:rPr>
      </w:pPr>
      <w:r w:rsidRPr="008A282C">
        <w:rPr>
          <w:rFonts w:cstheme="minorHAnsi"/>
        </w:rPr>
        <w:t>[A] Governments must aggregate since every policy benefits some and harms others [B] States lack wills or intentions since policies are collective actions. [C] No act- omission distinction— governments must vote on bills, so inaction is an explicit act taken, and governments are responsible for the public sphere so they must aggregate. Actor-specificity comes first since different agents have different ethical standings.</w:t>
      </w:r>
    </w:p>
    <w:p w14:paraId="7FD08179" w14:textId="77777777" w:rsidR="00116360" w:rsidRPr="0042569B" w:rsidRDefault="00116360" w:rsidP="00116360"/>
    <w:p w14:paraId="7D03F830" w14:textId="77777777" w:rsidR="00116360" w:rsidRPr="003C2613" w:rsidRDefault="00116360" w:rsidP="00116360">
      <w:pPr>
        <w:pStyle w:val="Heading4"/>
      </w:pPr>
      <w:r>
        <w:t xml:space="preserve">3 - </w:t>
      </w:r>
      <w:r w:rsidRPr="008A282C">
        <w:t>only it can explain degrees of wrongness- it is worse to kill thousands than to lie to a friend- either ethical theories cannot explain comparative badness, or it collapses</w:t>
      </w:r>
    </w:p>
    <w:p w14:paraId="1C5545BF" w14:textId="77777777" w:rsidR="00116360" w:rsidRPr="0076472F" w:rsidRDefault="00116360" w:rsidP="00116360"/>
    <w:bookmarkEnd w:id="3"/>
    <w:bookmarkEnd w:id="4"/>
    <w:p w14:paraId="21B9478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27248"/>
    <w:rsid w:val="000139A3"/>
    <w:rsid w:val="00100833"/>
    <w:rsid w:val="00104529"/>
    <w:rsid w:val="00105942"/>
    <w:rsid w:val="00107396"/>
    <w:rsid w:val="00116360"/>
    <w:rsid w:val="00127248"/>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0888"/>
    <w:rsid w:val="00722258"/>
    <w:rsid w:val="007243E5"/>
    <w:rsid w:val="00766EA0"/>
    <w:rsid w:val="007A2226"/>
    <w:rsid w:val="007F5B66"/>
    <w:rsid w:val="00823A1C"/>
    <w:rsid w:val="00845B9D"/>
    <w:rsid w:val="00860984"/>
    <w:rsid w:val="008B3ECB"/>
    <w:rsid w:val="008B4E85"/>
    <w:rsid w:val="008C1B2E"/>
    <w:rsid w:val="0091627E"/>
    <w:rsid w:val="00933B5D"/>
    <w:rsid w:val="0097032B"/>
    <w:rsid w:val="009D2EAD"/>
    <w:rsid w:val="009D54B2"/>
    <w:rsid w:val="009E1922"/>
    <w:rsid w:val="009F7ED2"/>
    <w:rsid w:val="00A93661"/>
    <w:rsid w:val="00A95652"/>
    <w:rsid w:val="00AC0AB8"/>
    <w:rsid w:val="00B03691"/>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37FC"/>
    <w:rsid w:val="00CD736E"/>
    <w:rsid w:val="00CD798D"/>
    <w:rsid w:val="00CE161E"/>
    <w:rsid w:val="00CF59A8"/>
    <w:rsid w:val="00D325A9"/>
    <w:rsid w:val="00D36A8A"/>
    <w:rsid w:val="00D61409"/>
    <w:rsid w:val="00D6691E"/>
    <w:rsid w:val="00D71170"/>
    <w:rsid w:val="00D950AA"/>
    <w:rsid w:val="00DA1C92"/>
    <w:rsid w:val="00DA25D4"/>
    <w:rsid w:val="00DA6538"/>
    <w:rsid w:val="00E15E75"/>
    <w:rsid w:val="00E5262C"/>
    <w:rsid w:val="00E70670"/>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78B06"/>
  <w15:chartTrackingRefBased/>
  <w15:docId w15:val="{DFD0E64D-EED2-4439-A877-DB55BD476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00888"/>
    <w:rPr>
      <w:rFonts w:ascii="Calibri" w:hAnsi="Calibri"/>
    </w:rPr>
  </w:style>
  <w:style w:type="paragraph" w:styleId="Heading1">
    <w:name w:val="heading 1"/>
    <w:aliases w:val="Pocket"/>
    <w:basedOn w:val="Normal"/>
    <w:next w:val="Normal"/>
    <w:link w:val="Heading1Char"/>
    <w:qFormat/>
    <w:rsid w:val="007008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0088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2"/>
    <w:unhideWhenUsed/>
    <w:qFormat/>
    <w:rsid w:val="0070088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t"/>
    <w:basedOn w:val="Normal"/>
    <w:next w:val="Normal"/>
    <w:link w:val="Heading4Char"/>
    <w:uiPriority w:val="3"/>
    <w:unhideWhenUsed/>
    <w:qFormat/>
    <w:rsid w:val="0070088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008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0888"/>
  </w:style>
  <w:style w:type="character" w:customStyle="1" w:styleId="Heading1Char">
    <w:name w:val="Heading 1 Char"/>
    <w:aliases w:val="Pocket Char"/>
    <w:basedOn w:val="DefaultParagraphFont"/>
    <w:link w:val="Heading1"/>
    <w:rsid w:val="0070088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00888"/>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70088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t Char"/>
    <w:basedOn w:val="DefaultParagraphFont"/>
    <w:link w:val="Heading4"/>
    <w:uiPriority w:val="3"/>
    <w:rsid w:val="0070088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70088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00888"/>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700888"/>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700888"/>
    <w:rPr>
      <w:color w:val="auto"/>
      <w:u w:val="none"/>
    </w:rPr>
  </w:style>
  <w:style w:type="character" w:styleId="FollowedHyperlink">
    <w:name w:val="FollowedHyperlink"/>
    <w:basedOn w:val="DefaultParagraphFont"/>
    <w:uiPriority w:val="99"/>
    <w:semiHidden/>
    <w:unhideWhenUsed/>
    <w:rsid w:val="00700888"/>
    <w:rPr>
      <w:color w:val="auto"/>
      <w:u w:val="none"/>
    </w:rPr>
  </w:style>
  <w:style w:type="paragraph" w:customStyle="1" w:styleId="Emphasis1">
    <w:name w:val="Emphasis1"/>
    <w:basedOn w:val="Normal"/>
    <w:link w:val="Emphasis"/>
    <w:uiPriority w:val="7"/>
    <w:qFormat/>
    <w:rsid w:val="00116360"/>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upenn.edu/live/files/7804-grego-space-and-crisis-stability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ordy%20S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B6504-D249-4BA3-B0F4-A86605E4D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14</Pages>
  <Words>9508</Words>
  <Characters>54196</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Gordy Sun</dc:creator>
  <cp:keywords>5.1.1</cp:keywords>
  <dc:description/>
  <cp:lastModifiedBy>Gordy Sun</cp:lastModifiedBy>
  <cp:revision>7</cp:revision>
  <dcterms:created xsi:type="dcterms:W3CDTF">2021-12-19T00:59:00Z</dcterms:created>
  <dcterms:modified xsi:type="dcterms:W3CDTF">2021-12-19T02:44:00Z</dcterms:modified>
</cp:coreProperties>
</file>