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28800" w14:textId="342C39BC" w:rsidR="00547750" w:rsidRPr="008D2860" w:rsidRDefault="00547750" w:rsidP="00547750">
      <w:pPr>
        <w:pStyle w:val="Heading3"/>
      </w:pPr>
      <w:r>
        <w:t>AC</w:t>
      </w:r>
    </w:p>
    <w:p w14:paraId="15286AE7" w14:textId="77777777" w:rsidR="00547750" w:rsidRPr="00370276" w:rsidRDefault="00547750" w:rsidP="00547750">
      <w:pPr>
        <w:pStyle w:val="Heading4"/>
      </w:pPr>
      <w:r>
        <w:t xml:space="preserve">Private entities are increasing mining now – US is </w:t>
      </w:r>
      <w:r>
        <w:rPr>
          <w:u w:val="single"/>
        </w:rPr>
        <w:t>key</w:t>
      </w:r>
    </w:p>
    <w:p w14:paraId="4A99DFFB" w14:textId="77777777" w:rsidR="00547750" w:rsidRDefault="00547750" w:rsidP="0054775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C3285A4" w14:textId="77777777" w:rsidR="00547750" w:rsidRPr="007831F9" w:rsidRDefault="00547750" w:rsidP="0054775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93D95CF" w14:textId="77777777" w:rsidR="00547750" w:rsidRDefault="00547750" w:rsidP="00547750"/>
    <w:p w14:paraId="1AA8E6A4" w14:textId="77777777" w:rsidR="00547750" w:rsidRDefault="00547750" w:rsidP="00547750">
      <w:pPr>
        <w:pStyle w:val="Heading4"/>
      </w:pPr>
      <w:r>
        <w:t xml:space="preserve">It causes dangerous space mining and </w:t>
      </w:r>
      <w:r>
        <w:rPr>
          <w:u w:val="single"/>
        </w:rPr>
        <w:t>deregulation</w:t>
      </w:r>
      <w:r>
        <w:t xml:space="preserve"> globally – multilateralism solves. </w:t>
      </w:r>
    </w:p>
    <w:p w14:paraId="5CA4DD25" w14:textId="77777777" w:rsidR="00547750" w:rsidRDefault="00547750" w:rsidP="0054775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3BC4BDCB" w14:textId="77777777" w:rsidR="00547750" w:rsidRPr="00DF65BB" w:rsidRDefault="00547750" w:rsidP="0054775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 xml:space="preserve">recent </w:t>
      </w:r>
      <w:r w:rsidRPr="00EB6DA0">
        <w:rPr>
          <w:rStyle w:val="StyleUnderline"/>
          <w:highlight w:val="cyan"/>
        </w:rPr>
        <w:lastRenderedPageBreak/>
        <w:t>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5B1D710" w14:textId="77777777" w:rsidR="00547750" w:rsidRDefault="00547750" w:rsidP="00547750">
      <w:pPr>
        <w:pStyle w:val="Heading4"/>
      </w:pPr>
      <w:r>
        <w:t xml:space="preserve">Dangerous mining greatly increases the risk of space debris. </w:t>
      </w:r>
    </w:p>
    <w:p w14:paraId="12942AC7" w14:textId="77777777" w:rsidR="00547750" w:rsidRDefault="00547750" w:rsidP="0054775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5939BCFA" w14:textId="77777777" w:rsidR="00547750" w:rsidRPr="00DF65BB" w:rsidRDefault="00547750" w:rsidP="0054775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w:t>
      </w:r>
      <w:r w:rsidRPr="00364AB4">
        <w:rPr>
          <w:rStyle w:val="StyleUnderline"/>
        </w:rPr>
        <w:lastRenderedPageBreak/>
        <w:t>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713B4DD" w14:textId="77777777" w:rsidR="00547750" w:rsidRPr="00DF65BB" w:rsidRDefault="00547750" w:rsidP="00547750">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6A0E474B" w14:textId="77777777" w:rsidR="00547750" w:rsidRDefault="00547750" w:rsidP="0054775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40D1ED40" w14:textId="77777777" w:rsidR="00547750" w:rsidRPr="00B40499" w:rsidRDefault="00547750" w:rsidP="0054775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50878465" w14:textId="77777777" w:rsidR="00547750" w:rsidRPr="00DF65BB" w:rsidRDefault="00547750" w:rsidP="00547750">
      <w:pPr>
        <w:pStyle w:val="Heading4"/>
        <w:rPr>
          <w:rFonts w:cs="Arial"/>
        </w:rPr>
      </w:pPr>
      <w:r>
        <w:rPr>
          <w:rFonts w:cs="Arial"/>
        </w:rPr>
        <w:t xml:space="preserve">Debris cascades cause </w:t>
      </w:r>
      <w:r>
        <w:rPr>
          <w:rFonts w:cs="Arial"/>
          <w:u w:val="single"/>
        </w:rPr>
        <w:t>global</w:t>
      </w:r>
      <w:r>
        <w:rPr>
          <w:rFonts w:cs="Arial"/>
        </w:rPr>
        <w:t xml:space="preserve"> nuke war</w:t>
      </w:r>
    </w:p>
    <w:p w14:paraId="79EEEFDA" w14:textId="77777777" w:rsidR="00547750" w:rsidRPr="00DE79D4" w:rsidRDefault="00547750" w:rsidP="0054775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w:t>
      </w:r>
      <w:r w:rsidRPr="00DE79D4">
        <w:lastRenderedPageBreak/>
        <w:t xml:space="preserve">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5E74843E" w14:textId="77777777" w:rsidR="00547750" w:rsidRDefault="00547750" w:rsidP="0054775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w:t>
      </w:r>
      <w:r w:rsidRPr="009324B7">
        <w:rPr>
          <w:sz w:val="12"/>
        </w:rPr>
        <w:lastRenderedPageBreak/>
        <w:t xml:space="preserve">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370216B7" w14:textId="77777777" w:rsidR="00547750" w:rsidRPr="00DF65BB" w:rsidRDefault="00547750" w:rsidP="0054775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662E3C4D" w14:textId="77777777" w:rsidR="00547750" w:rsidRPr="00367B77" w:rsidRDefault="00547750" w:rsidP="0054775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16CC3D4D" w14:textId="77777777" w:rsidR="00547750" w:rsidRPr="00DF65BB" w:rsidRDefault="00547750" w:rsidP="0054775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w:t>
      </w:r>
      <w:r w:rsidRPr="00367B77">
        <w:rPr>
          <w:sz w:val="16"/>
          <w:szCs w:val="18"/>
        </w:rPr>
        <w:lastRenderedPageBreak/>
        <w:t xml:space="preserve">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345878F5" w14:textId="77777777" w:rsidR="00547750" w:rsidRPr="00DF65BB" w:rsidRDefault="00547750" w:rsidP="00547750">
      <w:pPr>
        <w:pStyle w:val="Heading4"/>
      </w:pPr>
      <w:r>
        <w:t xml:space="preserve">Independently, </w:t>
      </w:r>
      <w:r>
        <w:rPr>
          <w:u w:val="single"/>
        </w:rPr>
        <w:t>unregulated</w:t>
      </w:r>
      <w:r>
        <w:t xml:space="preserve"> mining causes </w:t>
      </w:r>
      <w:r>
        <w:rPr>
          <w:u w:val="single"/>
        </w:rPr>
        <w:t>space war</w:t>
      </w:r>
      <w:r>
        <w:t xml:space="preserve"> </w:t>
      </w:r>
    </w:p>
    <w:p w14:paraId="41251B82" w14:textId="77777777" w:rsidR="00547750" w:rsidRDefault="00547750" w:rsidP="00547750">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479D0F29" w14:textId="77777777" w:rsidR="00547750" w:rsidRPr="00DF65BB" w:rsidRDefault="00547750" w:rsidP="00547750">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6F5B75ED" w14:textId="77777777" w:rsidR="00547750" w:rsidRPr="00DF65BB" w:rsidRDefault="00547750" w:rsidP="0054775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2C803BB" w14:textId="77777777" w:rsidR="00547750" w:rsidRPr="00A42713" w:rsidRDefault="00547750" w:rsidP="0054775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6E43CF82" w14:textId="77777777" w:rsidR="00547750" w:rsidRPr="00A42713" w:rsidRDefault="00547750" w:rsidP="00547750">
      <w:pPr>
        <w:rPr>
          <w:sz w:val="16"/>
        </w:rPr>
      </w:pPr>
      <w:r w:rsidRPr="00A42713">
        <w:rPr>
          <w:sz w:val="16"/>
        </w:rPr>
        <w:t xml:space="preserve">Why </w:t>
      </w:r>
      <w:r w:rsidRPr="00A42713">
        <w:rPr>
          <w:rStyle w:val="Emphasis"/>
        </w:rPr>
        <w:t>space is a particular problem for crisis stability</w:t>
      </w:r>
    </w:p>
    <w:p w14:paraId="3A7C9F5E" w14:textId="77777777" w:rsidR="00547750" w:rsidRPr="00A42713" w:rsidRDefault="00547750" w:rsidP="00547750">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9FABDC7" w14:textId="77777777" w:rsidR="00547750" w:rsidRPr="00A42713" w:rsidRDefault="00547750" w:rsidP="00547750">
      <w:pPr>
        <w:rPr>
          <w:sz w:val="16"/>
        </w:rPr>
      </w:pPr>
      <w:r w:rsidRPr="00A42713">
        <w:rPr>
          <w:sz w:val="16"/>
        </w:rPr>
        <w:t>The vulnerability of satellites and first strike incentives</w:t>
      </w:r>
    </w:p>
    <w:p w14:paraId="034F52F7" w14:textId="77777777" w:rsidR="00547750" w:rsidRPr="00A42713" w:rsidRDefault="00547750" w:rsidP="00547750">
      <w:pPr>
        <w:rPr>
          <w:sz w:val="16"/>
        </w:rPr>
      </w:pPr>
      <w:r w:rsidRPr="00A42713">
        <w:rPr>
          <w:rStyle w:val="StyleUnderline"/>
        </w:rPr>
        <w:lastRenderedPageBreak/>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152E6EC7" w14:textId="77777777" w:rsidR="00547750" w:rsidRPr="00A42713" w:rsidRDefault="00547750" w:rsidP="0054775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15C7FBE" w14:textId="77777777" w:rsidR="00547750" w:rsidRPr="00A42713" w:rsidRDefault="00547750" w:rsidP="00547750">
      <w:pPr>
        <w:rPr>
          <w:sz w:val="16"/>
        </w:rPr>
      </w:pPr>
      <w:r w:rsidRPr="00A42713">
        <w:rPr>
          <w:sz w:val="16"/>
        </w:rPr>
        <w:t>A RAND Corporation monograph commissioned by the Air Force15 described the issue this way:</w:t>
      </w:r>
    </w:p>
    <w:p w14:paraId="449D7663" w14:textId="77777777" w:rsidR="00547750" w:rsidRPr="00A42713" w:rsidRDefault="00547750" w:rsidP="00547750">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67D3900D" w14:textId="77777777" w:rsidR="00547750" w:rsidRPr="00A42713" w:rsidRDefault="00547750" w:rsidP="0054775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3A4A25A1" w14:textId="77777777" w:rsidR="00547750" w:rsidRPr="00A42713" w:rsidRDefault="00547750" w:rsidP="00547750">
      <w:pPr>
        <w:rPr>
          <w:sz w:val="16"/>
        </w:rPr>
      </w:pPr>
      <w:r w:rsidRPr="00A42713">
        <w:rPr>
          <w:sz w:val="16"/>
        </w:rPr>
        <w:t>Short timelines and difficulty of attribution</w:t>
      </w:r>
    </w:p>
    <w:p w14:paraId="49926256" w14:textId="77777777" w:rsidR="00547750" w:rsidRPr="00A42713" w:rsidRDefault="00547750" w:rsidP="00547750">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FD356B6" w14:textId="77777777" w:rsidR="00547750" w:rsidRPr="00A42713" w:rsidRDefault="00547750" w:rsidP="00547750">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9B232F3" w14:textId="77777777" w:rsidR="00547750" w:rsidRPr="00A42713" w:rsidRDefault="00547750" w:rsidP="0054775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4595BEA" w14:textId="77777777" w:rsidR="00547750" w:rsidRPr="00A42713" w:rsidRDefault="00547750" w:rsidP="00547750">
      <w:pPr>
        <w:rPr>
          <w:sz w:val="16"/>
        </w:rPr>
      </w:pPr>
      <w:r w:rsidRPr="00A42713">
        <w:rPr>
          <w:sz w:val="16"/>
        </w:rPr>
        <w:t>Entanglement of strategic and tactical missions</w:t>
      </w:r>
    </w:p>
    <w:p w14:paraId="7327C5FE" w14:textId="77777777" w:rsidR="00547750" w:rsidRPr="00A42713" w:rsidRDefault="00547750" w:rsidP="00547750">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7E3A4FF" w14:textId="77777777" w:rsidR="00547750" w:rsidRPr="00A42713" w:rsidRDefault="00547750" w:rsidP="0054775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 xml:space="preserve">Interfering with an early warning sensor satellite might be intended to dissuade an adversary from using nuclear weapons first by </w:t>
      </w:r>
      <w:r w:rsidRPr="00A42713">
        <w:rPr>
          <w:rStyle w:val="StyleUnderline"/>
        </w:rPr>
        <w:lastRenderedPageBreak/>
        <w:t>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33DB110" w14:textId="77777777" w:rsidR="00547750" w:rsidRPr="00A42713" w:rsidRDefault="00547750" w:rsidP="00547750">
      <w:pPr>
        <w:rPr>
          <w:sz w:val="16"/>
        </w:rPr>
      </w:pPr>
      <w:r w:rsidRPr="00A42713">
        <w:rPr>
          <w:sz w:val="16"/>
        </w:rPr>
        <w:t>Misperception and dual-use technologies</w:t>
      </w:r>
    </w:p>
    <w:p w14:paraId="00BE9845" w14:textId="77777777" w:rsidR="00547750" w:rsidRPr="00A42713" w:rsidRDefault="00547750" w:rsidP="0054775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AE4404C" w14:textId="77777777" w:rsidR="00547750" w:rsidRPr="00A42713" w:rsidRDefault="00547750" w:rsidP="00547750">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183640D" w14:textId="77777777" w:rsidR="00547750" w:rsidRPr="00A42713" w:rsidRDefault="00547750" w:rsidP="0054775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8A20DCA" w14:textId="77777777" w:rsidR="00547750" w:rsidRPr="00A42713" w:rsidRDefault="00547750" w:rsidP="00547750">
      <w:pPr>
        <w:rPr>
          <w:sz w:val="16"/>
        </w:rPr>
      </w:pPr>
      <w:r w:rsidRPr="00A42713">
        <w:rPr>
          <w:sz w:val="16"/>
        </w:rPr>
        <w:t>Discrimination</w:t>
      </w:r>
    </w:p>
    <w:p w14:paraId="7BF7F661" w14:textId="77777777" w:rsidR="00547750" w:rsidRPr="00A42713" w:rsidRDefault="00547750" w:rsidP="00547750">
      <w:pPr>
        <w:rPr>
          <w:sz w:val="16"/>
        </w:rPr>
      </w:pPr>
      <w:r w:rsidRPr="00A42713">
        <w:rPr>
          <w:sz w:val="16"/>
        </w:rPr>
        <w:t>The consequences of interfering with a satellite may be vastly different depending on who is affected and how, and whether the satellite represents a legitimate military objective.</w:t>
      </w:r>
    </w:p>
    <w:p w14:paraId="72B3D05C" w14:textId="77777777" w:rsidR="00547750" w:rsidRPr="00A42713" w:rsidRDefault="00547750" w:rsidP="00547750">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74D53A0" w14:textId="77777777" w:rsidR="00547750" w:rsidRPr="00A42713" w:rsidRDefault="00547750" w:rsidP="00547750">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6C8E2B37" w14:textId="77777777" w:rsidR="00547750" w:rsidRPr="00A42713" w:rsidRDefault="00547750" w:rsidP="0054775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251CD431" w14:textId="77777777" w:rsidR="00547750" w:rsidRPr="00A42713" w:rsidRDefault="00547750" w:rsidP="00547750">
      <w:pPr>
        <w:rPr>
          <w:sz w:val="16"/>
        </w:rPr>
      </w:pPr>
      <w:r w:rsidRPr="00A42713">
        <w:rPr>
          <w:sz w:val="16"/>
        </w:rPr>
        <w:t>Lack of shared understanding of consequences/proportionality</w:t>
      </w:r>
    </w:p>
    <w:p w14:paraId="5E053557" w14:textId="77777777" w:rsidR="00547750" w:rsidRPr="00A42713" w:rsidRDefault="00547750" w:rsidP="00547750">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08DC26C5" w14:textId="77777777" w:rsidR="00547750" w:rsidRPr="00A42713" w:rsidRDefault="00547750" w:rsidP="00547750">
      <w:pPr>
        <w:rPr>
          <w:sz w:val="16"/>
        </w:rPr>
      </w:pPr>
      <w:r w:rsidRPr="00A42713">
        <w:rPr>
          <w:rStyle w:val="StyleUnderline"/>
        </w:rPr>
        <w:lastRenderedPageBreak/>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0C81715" w14:textId="36B120DB" w:rsidR="00A95652" w:rsidRDefault="00547750" w:rsidP="00547750">
      <w:pPr>
        <w:pStyle w:val="Heading3"/>
      </w:pPr>
      <w:r>
        <w:lastRenderedPageBreak/>
        <w:t>Plan</w:t>
      </w:r>
    </w:p>
    <w:p w14:paraId="14024701" w14:textId="18E6FD46" w:rsidR="00547750" w:rsidRDefault="00677363" w:rsidP="00547750">
      <w:pPr>
        <w:pStyle w:val="Heading4"/>
      </w:pPr>
      <w:r>
        <w:t xml:space="preserve"> </w:t>
      </w:r>
      <w:r w:rsidR="00547750">
        <w:t>Space faring nations should establish a multilateral agreement that restricts asteroid mining done by private entities</w:t>
      </w:r>
    </w:p>
    <w:p w14:paraId="58C1759B" w14:textId="77777777" w:rsidR="00547750" w:rsidRDefault="00547750" w:rsidP="00547750">
      <w:pPr>
        <w:pStyle w:val="Heading4"/>
      </w:pPr>
      <w:r>
        <w:t xml:space="preserve">Creating a legal regime so everyone benefits from mining creates sustainable mining while avoiding conflict. </w:t>
      </w:r>
    </w:p>
    <w:p w14:paraId="10C99D8B" w14:textId="77777777" w:rsidR="00547750" w:rsidRDefault="00547750" w:rsidP="00547750">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7089E6F7" w14:textId="70B99B80" w:rsidR="00547750" w:rsidRPr="00F8320E" w:rsidRDefault="00547750" w:rsidP="00547750">
      <w:pPr>
        <w:rPr>
          <w:u w:val="singl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w:t>
      </w:r>
      <w:r w:rsidRPr="00531E7E">
        <w:rPr>
          <w:rStyle w:val="StyleUnderline"/>
        </w:rPr>
        <w:lastRenderedPageBreak/>
        <w:t xml:space="preserve">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7D15EF1A" w14:textId="77777777" w:rsidR="00594FCE" w:rsidRDefault="00594FCE" w:rsidP="00594FCE">
      <w:pPr>
        <w:pStyle w:val="Heading3"/>
      </w:pPr>
      <w:r>
        <w:lastRenderedPageBreak/>
        <w:t>FW</w:t>
      </w:r>
    </w:p>
    <w:p w14:paraId="4D82B640" w14:textId="77777777" w:rsidR="00594FCE" w:rsidRPr="00C7794F" w:rsidRDefault="00594FCE" w:rsidP="00594FCE">
      <w:pPr>
        <w:pStyle w:val="Heading4"/>
        <w:rPr>
          <w:rFonts w:cs="Calibri"/>
        </w:rPr>
      </w:pPr>
      <w:bookmarkStart w:id="0" w:name="_Hlk90647405"/>
      <w:r w:rsidRPr="00C7794F">
        <w:rPr>
          <w:rFonts w:cs="Calibri"/>
        </w:rPr>
        <w:t>the standard is maximizing expected wellbeing</w:t>
      </w:r>
    </w:p>
    <w:p w14:paraId="2A968E31" w14:textId="77777777" w:rsidR="00594FCE" w:rsidRDefault="00594FCE" w:rsidP="00594FCE"/>
    <w:p w14:paraId="6CD9B894" w14:textId="77777777" w:rsidR="00594FCE" w:rsidRPr="008A282C" w:rsidRDefault="00594FCE" w:rsidP="00594FCE">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778AEA3E" w14:textId="77777777" w:rsidR="00594FCE" w:rsidRPr="008A282C" w:rsidRDefault="00594FCE" w:rsidP="00594FCE">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27493CB1" w14:textId="77777777" w:rsidR="00594FCE" w:rsidRDefault="00594FCE" w:rsidP="00594FCE">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w:t>
      </w:r>
      <w:r w:rsidRPr="008A282C">
        <w:rPr>
          <w:rFonts w:cstheme="minorHAnsi"/>
          <w:sz w:val="16"/>
        </w:rPr>
        <w:lastRenderedPageBreak/>
        <w:t xml:space="preserve">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proofErr w:type="gramStart"/>
      <w:r w:rsidRPr="008A282C">
        <w:rPr>
          <w:rStyle w:val="StyleUnderline"/>
          <w:rFonts w:cstheme="minorHAnsi"/>
        </w:rPr>
        <w:t>take into account</w:t>
      </w:r>
      <w:proofErr w:type="gramEnd"/>
      <w:r w:rsidRPr="008A282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proofErr w:type="gramStart"/>
      <w:r w:rsidRPr="008A282C">
        <w:rPr>
          <w:rStyle w:val="StyleUnderline"/>
          <w:rFonts w:cstheme="minorHAnsi"/>
        </w:rPr>
        <w:t>pretty strong</w:t>
      </w:r>
      <w:proofErr w:type="gramEnd"/>
      <w:r w:rsidRPr="008A282C">
        <w:rPr>
          <w:rStyle w:val="StyleUnderline"/>
          <w:rFonts w:cstheme="minorHAnsi"/>
        </w:rPr>
        <w:t xml:space="preserve">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3FAA28FE" w14:textId="77777777" w:rsidR="00594FCE" w:rsidRPr="0076472F" w:rsidRDefault="00594FCE" w:rsidP="00594FCE">
      <w:pPr>
        <w:rPr>
          <w:rFonts w:cstheme="minorHAnsi"/>
          <w:sz w:val="16"/>
        </w:rPr>
      </w:pPr>
    </w:p>
    <w:p w14:paraId="7DF3782E" w14:textId="77777777" w:rsidR="00594FCE" w:rsidRPr="008A282C" w:rsidRDefault="00594FCE" w:rsidP="00594FCE">
      <w:pPr>
        <w:pStyle w:val="Heading4"/>
        <w:rPr>
          <w:rFonts w:cstheme="minorHAnsi"/>
        </w:rPr>
      </w:pPr>
      <w:r w:rsidRPr="008A282C">
        <w:rPr>
          <w:rFonts w:cstheme="minorHAnsi"/>
        </w:rPr>
        <w:t xml:space="preserve">2 – Actor specificity: </w:t>
      </w:r>
    </w:p>
    <w:p w14:paraId="005669BC" w14:textId="77777777" w:rsidR="00594FCE" w:rsidRDefault="00594FCE" w:rsidP="00594FCE">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0E230FDE" w14:textId="77777777" w:rsidR="00594FCE" w:rsidRPr="0042569B" w:rsidRDefault="00594FCE" w:rsidP="00594FCE"/>
    <w:p w14:paraId="72245E76" w14:textId="77777777" w:rsidR="00594FCE" w:rsidRPr="003C2613" w:rsidRDefault="00594FCE" w:rsidP="00594FCE">
      <w:pPr>
        <w:pStyle w:val="Heading4"/>
      </w:pPr>
      <w:r>
        <w:t xml:space="preserve">3 - </w:t>
      </w:r>
      <w:r w:rsidRPr="008A282C">
        <w:t>only it can explain degrees of wrongness- it is worse to kill thousands than to lie to a friend- either ethical theories cannot explain comparative badness, or it collapses</w:t>
      </w:r>
    </w:p>
    <w:p w14:paraId="7848C084" w14:textId="77777777" w:rsidR="00594FCE" w:rsidRPr="0076472F" w:rsidRDefault="00594FCE" w:rsidP="00594FCE"/>
    <w:bookmarkEnd w:id="0"/>
    <w:p w14:paraId="062491C0" w14:textId="3EDFB2C3" w:rsidR="00594FCE" w:rsidRPr="00594FCE" w:rsidRDefault="00594FCE" w:rsidP="00594FCE">
      <w:pPr>
        <w:pStyle w:val="Heading3"/>
      </w:pPr>
    </w:p>
    <w:p w14:paraId="27C0B596" w14:textId="77777777" w:rsidR="00547750" w:rsidRPr="00547750" w:rsidRDefault="00547750" w:rsidP="00547750"/>
    <w:sectPr w:rsidR="00547750" w:rsidRPr="005477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730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7750"/>
    <w:rsid w:val="0057268A"/>
    <w:rsid w:val="00594FCE"/>
    <w:rsid w:val="005D2912"/>
    <w:rsid w:val="006065BD"/>
    <w:rsid w:val="00645FA9"/>
    <w:rsid w:val="00647866"/>
    <w:rsid w:val="00665003"/>
    <w:rsid w:val="00677363"/>
    <w:rsid w:val="006A2AD0"/>
    <w:rsid w:val="006C2375"/>
    <w:rsid w:val="006C5084"/>
    <w:rsid w:val="006D4ECC"/>
    <w:rsid w:val="00722258"/>
    <w:rsid w:val="007243E5"/>
    <w:rsid w:val="00766EA0"/>
    <w:rsid w:val="007A2226"/>
    <w:rsid w:val="007F5B66"/>
    <w:rsid w:val="00823A1C"/>
    <w:rsid w:val="00845B9D"/>
    <w:rsid w:val="00860984"/>
    <w:rsid w:val="008B3ECB"/>
    <w:rsid w:val="008B4E85"/>
    <w:rsid w:val="008C1B2E"/>
    <w:rsid w:val="0091627E"/>
    <w:rsid w:val="00933B5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7302"/>
    <w:rsid w:val="00EC7DC4"/>
    <w:rsid w:val="00ED30CF"/>
    <w:rsid w:val="00F176EF"/>
    <w:rsid w:val="00F45E10"/>
    <w:rsid w:val="00F6364A"/>
    <w:rsid w:val="00F8320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9DF4D"/>
  <w15:chartTrackingRefBased/>
  <w15:docId w15:val="{B4E20D53-52E5-4A52-B442-336FB0CAF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7302"/>
    <w:rPr>
      <w:rFonts w:ascii="Calibri" w:hAnsi="Calibri"/>
    </w:rPr>
  </w:style>
  <w:style w:type="paragraph" w:styleId="Heading1">
    <w:name w:val="heading 1"/>
    <w:aliases w:val="Pocket"/>
    <w:basedOn w:val="Normal"/>
    <w:next w:val="Normal"/>
    <w:link w:val="Heading1Char"/>
    <w:qFormat/>
    <w:rsid w:val="00E773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73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E773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E773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73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7302"/>
  </w:style>
  <w:style w:type="character" w:customStyle="1" w:styleId="Heading1Char">
    <w:name w:val="Heading 1 Char"/>
    <w:aliases w:val="Pocket Char"/>
    <w:basedOn w:val="DefaultParagraphFont"/>
    <w:link w:val="Heading1"/>
    <w:rsid w:val="00E773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730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E7730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E773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E773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7302"/>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E7730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E77302"/>
    <w:rPr>
      <w:color w:val="auto"/>
      <w:u w:val="none"/>
    </w:rPr>
  </w:style>
  <w:style w:type="character" w:styleId="FollowedHyperlink">
    <w:name w:val="FollowedHyperlink"/>
    <w:basedOn w:val="DefaultParagraphFont"/>
    <w:uiPriority w:val="99"/>
    <w:semiHidden/>
    <w:unhideWhenUsed/>
    <w:rsid w:val="00E77302"/>
    <w:rPr>
      <w:color w:val="auto"/>
      <w:u w:val="none"/>
    </w:rPr>
  </w:style>
  <w:style w:type="paragraph" w:customStyle="1" w:styleId="Emphasis1">
    <w:name w:val="Emphasis1"/>
    <w:basedOn w:val="Normal"/>
    <w:link w:val="Emphasis"/>
    <w:uiPriority w:val="7"/>
    <w:qFormat/>
    <w:rsid w:val="0054775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9367</Words>
  <Characters>53395</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5</cp:revision>
  <dcterms:created xsi:type="dcterms:W3CDTF">2021-12-17T23:28:00Z</dcterms:created>
  <dcterms:modified xsi:type="dcterms:W3CDTF">2021-12-18T00:53:00Z</dcterms:modified>
</cp:coreProperties>
</file>