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27314D" w14:textId="54B6475B" w:rsidR="00E42E4C" w:rsidRDefault="00517599" w:rsidP="00517599">
      <w:pPr>
        <w:pStyle w:val="Heading1"/>
      </w:pPr>
      <w:r>
        <w:t>1NC</w:t>
      </w:r>
    </w:p>
    <w:p w14:paraId="6914E1F4" w14:textId="0F00E8C4" w:rsidR="0094403F" w:rsidRPr="004221ED" w:rsidRDefault="00517599" w:rsidP="003A0474">
      <w:pPr>
        <w:pStyle w:val="Heading2"/>
      </w:pPr>
      <w:r>
        <w:t>Off</w:t>
      </w:r>
    </w:p>
    <w:p w14:paraId="612D3F74" w14:textId="44C934DB" w:rsidR="0094403F" w:rsidRDefault="00D331C4" w:rsidP="00D331C4">
      <w:pPr>
        <w:pStyle w:val="Heading3"/>
      </w:pPr>
      <w:r>
        <w:t>1NC – CP</w:t>
      </w:r>
    </w:p>
    <w:p w14:paraId="6DB09B3F" w14:textId="0FCFEE52" w:rsidR="00414BD8" w:rsidRDefault="00414BD8" w:rsidP="00691B7B">
      <w:pPr>
        <w:pStyle w:val="Heading4"/>
      </w:pPr>
      <w:r>
        <w:t>CP: The appropriation of outer space with the exception of asteroid mining is unjust. Asteroid mining</w:t>
      </w:r>
      <w:r w:rsidR="00C84F1E">
        <w:t xml:space="preserve"> by private entities</w:t>
      </w:r>
      <w:r>
        <w:t xml:space="preserve"> is just.</w:t>
      </w:r>
    </w:p>
    <w:p w14:paraId="42F563FA" w14:textId="5718CE56" w:rsidR="00691B7B" w:rsidRDefault="00691B7B" w:rsidP="00691B7B">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5B0940B1" w14:textId="77777777" w:rsidR="00691B7B" w:rsidRDefault="00691B7B" w:rsidP="00691B7B">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0D039C19" w14:textId="77777777" w:rsidR="00691B7B" w:rsidRDefault="00691B7B" w:rsidP="00691B7B">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F35472">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dream, but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115C61FC" w14:textId="77777777" w:rsidR="00ED464A" w:rsidRPr="00C435A1" w:rsidRDefault="00ED464A" w:rsidP="00ED464A">
      <w:pPr>
        <w:pStyle w:val="Heading4"/>
        <w:rPr>
          <w:rFonts w:cs="Arial"/>
        </w:rPr>
      </w:pPr>
      <w:r w:rsidRPr="00C435A1">
        <w:rPr>
          <w:rFonts w:cs="Arial"/>
        </w:rPr>
        <w:t>Resource scarcity coming now and causes extinction—asteroid mining is the only way to solve</w:t>
      </w:r>
    </w:p>
    <w:p w14:paraId="2027C496" w14:textId="77777777" w:rsidR="00ED464A" w:rsidRPr="00C435A1" w:rsidRDefault="00ED464A" w:rsidP="00ED464A">
      <w:r w:rsidRPr="00C435A1">
        <w:rPr>
          <w:rStyle w:val="Style13ptBold"/>
        </w:rPr>
        <w:t xml:space="preserve">Crombrugghe 18 </w:t>
      </w:r>
      <w:r w:rsidRPr="00C435A1">
        <w:t xml:space="preserve">– Guerric, Business Development Manager Brussels, Brussels Capital Region, “Asteroid mining as a necessary answer to mineral scarcity”, LinkedIn, 1/11/2018, </w:t>
      </w:r>
      <w:hyperlink r:id="rId9" w:history="1">
        <w:r w:rsidRPr="00C435A1">
          <w:rPr>
            <w:rStyle w:val="Hyperlink"/>
          </w:rPr>
          <w:t>https://www.linkedin.com/pulse/asteroid-mining-necessary-answer-mineral-scarcity-de-crombrugghe</w:t>
        </w:r>
      </w:hyperlink>
    </w:p>
    <w:p w14:paraId="30AD5F46" w14:textId="77777777" w:rsidR="00ED464A" w:rsidRDefault="00ED464A" w:rsidP="00ED464A">
      <w:pPr>
        <w:rPr>
          <w:sz w:val="14"/>
        </w:rPr>
      </w:pPr>
      <w:r w:rsidRPr="00F35472">
        <w:rPr>
          <w:rStyle w:val="StyleUnderline"/>
          <w:highlight w:val="green"/>
        </w:rPr>
        <w:t>We need minerals</w:t>
      </w:r>
      <w:r w:rsidRPr="00C435A1">
        <w:rPr>
          <w:sz w:val="14"/>
        </w:rPr>
        <w:t xml:space="preserve">, and we always will. Yet, our </w:t>
      </w:r>
      <w:r w:rsidRPr="00F35472">
        <w:rPr>
          <w:rStyle w:val="StyleUnderline"/>
          <w:highlight w:val="green"/>
        </w:rPr>
        <w:t>reserves are finite and</w:t>
      </w:r>
      <w:r w:rsidRPr="00C435A1">
        <w:rPr>
          <w:rStyle w:val="StyleUnderline"/>
        </w:rPr>
        <w:t xml:space="preserve"> a </w:t>
      </w:r>
      <w:r w:rsidRPr="00F35472">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Both of these,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actually be said for water, arable land, minerals, etc. These two simple observations have sparkled the debate around the scarcity of resources. Even with the best intentions, mathematics teaches us that it is impossible to indefinitely extract resources from a given finite supply [1]. </w:t>
      </w:r>
      <w:r w:rsidRPr="00F35472">
        <w:rPr>
          <w:rStyle w:val="StyleUnderline"/>
          <w:highlight w:val="green"/>
        </w:rPr>
        <w:t>The problem arising in the short-term is the exhaustion of the existing supply</w:t>
      </w:r>
      <w:r w:rsidRPr="00C435A1">
        <w:rPr>
          <w:sz w:val="14"/>
        </w:rPr>
        <w:t xml:space="preserve">. That limit is actually coming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(e.g.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An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F35472">
        <w:rPr>
          <w:rStyle w:val="StyleUnderline"/>
          <w:highlight w:val="green"/>
        </w:rPr>
        <w:t xml:space="preserve">every solution </w:t>
      </w:r>
      <w:r w:rsidRPr="00C435A1">
        <w:rPr>
          <w:rStyle w:val="StyleUnderline"/>
        </w:rPr>
        <w:t xml:space="preserve">based on recycling </w:t>
      </w:r>
      <w:r w:rsidRPr="00F35472">
        <w:rPr>
          <w:rStyle w:val="StyleUnderline"/>
          <w:highlight w:val="green"/>
        </w:rPr>
        <w:t>is</w:t>
      </w:r>
      <w:r w:rsidRPr="00C435A1">
        <w:rPr>
          <w:rStyle w:val="StyleUnderline"/>
        </w:rPr>
        <w:t xml:space="preserve">, again, nothing more than </w:t>
      </w:r>
      <w:r w:rsidRPr="00F35472">
        <w:rPr>
          <w:rStyle w:val="Emphasis"/>
          <w:highlight w:val="green"/>
        </w:rPr>
        <w:t>a temporary fix</w:t>
      </w:r>
      <w:r w:rsidRPr="00F35472">
        <w:rPr>
          <w:rStyle w:val="StyleUnderline"/>
          <w:highlight w:val="green"/>
        </w:rPr>
        <w:t>,</w:t>
      </w:r>
      <w:r w:rsidRPr="00F35472">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Programme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cycle. Even with a staggering 99% efficiency, the same 1% limit is achieved in less than 460 cycles. Not bad, of course, but still not enough. Should our hunger for resources continue, and even with the most optimised recycling techniques, a second problem will arise in the longer term: </w:t>
      </w:r>
      <w:r w:rsidRPr="00F35472">
        <w:rPr>
          <w:rStyle w:val="StyleUnderline"/>
          <w:highlight w:val="green"/>
        </w:rPr>
        <w:t xml:space="preserve">the amount </w:t>
      </w:r>
      <w:r w:rsidRPr="00C435A1">
        <w:rPr>
          <w:rStyle w:val="StyleUnderline"/>
        </w:rPr>
        <w:t xml:space="preserve">of resources </w:t>
      </w:r>
      <w:r w:rsidRPr="00F35472">
        <w:rPr>
          <w:rStyle w:val="StyleUnderline"/>
          <w:highlight w:val="green"/>
        </w:rPr>
        <w:t>needed</w:t>
      </w:r>
      <w:r w:rsidRPr="00C435A1">
        <w:rPr>
          <w:rStyle w:val="StyleUnderline"/>
        </w:rPr>
        <w:t xml:space="preserve"> at a given time </w:t>
      </w:r>
      <w:r w:rsidRPr="00F35472">
        <w:rPr>
          <w:rStyle w:val="Emphasis"/>
          <w:highlight w:val="green"/>
        </w:rPr>
        <w:t xml:space="preserve">will </w:t>
      </w:r>
      <w:r w:rsidRPr="00C435A1">
        <w:rPr>
          <w:rStyle w:val="Emphasis"/>
        </w:rPr>
        <w:t xml:space="preserve">simply </w:t>
      </w:r>
      <w:r w:rsidRPr="00F35472">
        <w:rPr>
          <w:rStyle w:val="Emphasis"/>
          <w:highlight w:val="green"/>
        </w:rPr>
        <w:t xml:space="preserve">exceed the total </w:t>
      </w:r>
      <w:r w:rsidRPr="00C435A1">
        <w:rPr>
          <w:rStyle w:val="Emphasis"/>
        </w:rPr>
        <w:t xml:space="preserve">available </w:t>
      </w:r>
      <w:r w:rsidRPr="00F35472">
        <w:rPr>
          <w:rStyle w:val="Emphasis"/>
          <w:highlight w:val="green"/>
        </w:rPr>
        <w:t>stock</w:t>
      </w:r>
      <w:r w:rsidRPr="00F35472">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xml:space="preserve">? No matter which way we look at it, we will thus be short on resources, either through sheer exhaustion (i.e. transformation in an unrecoverable form) or because the demand will exceed the total reserves. We can - and should - talk about recycling, dematerialisation, and other more ethically questionable solutions such as bio-engineering. Nonetheless, no matter how good they are, these are only temporary fixes. If we don't radically change our lifestyle, we will sooner or later have to address the elephant in the room: </w:t>
      </w:r>
      <w:r w:rsidRPr="00F35472">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F35472">
        <w:rPr>
          <w:rStyle w:val="Emphasis"/>
          <w:highlight w:val="green"/>
        </w:rPr>
        <w:t xml:space="preserve">all these </w:t>
      </w:r>
      <w:r w:rsidRPr="00C435A1">
        <w:rPr>
          <w:rStyle w:val="Emphasis"/>
        </w:rPr>
        <w:t xml:space="preserve">minerals </w:t>
      </w:r>
      <w:r w:rsidRPr="00F35472">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F35472">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iron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iridium, silver, osmium, palladium, rhenium, rhodium, ruthenium, manganese, molybdenum, aluminium, titanium, etc</w:t>
      </w:r>
      <w:r w:rsidRPr="00C435A1">
        <w:rPr>
          <w:rStyle w:val="StyleUnderline"/>
        </w:rPr>
        <w:t xml:space="preserve">. </w:t>
      </w:r>
      <w:r w:rsidRPr="00C435A1">
        <w:rPr>
          <w:sz w:val="14"/>
        </w:rPr>
        <w:t xml:space="preserve">How do we get there? Let's take an example: Ryugu, formerly known as 1999 JU3. It's a C-type asteroid measured to be approximately one kilometre in size [2]. In addition to nickel, iron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Ryugu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actually another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Referring back to our earlier conclusion on resource scarcity, we had two options. Either we drastically reduce our resource consumption, to such a degree that reserves can last for longer than humanity itself, or we extend our closed system, the Earth, to nearby asteroids. In the current state of affairs,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calibre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(e.g.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OSIRIS-REx, or DART. We can only regret that the Asteroid Redirect Mission from NASA and the Asteroid Impact Mission from ESA were not funded. From my perspective, these should actually be amongst the top priorities of our space exploration agenda. Not only are they instrumental to our understanding of the solar system, but </w:t>
      </w:r>
      <w:r w:rsidRPr="00F35472">
        <w:rPr>
          <w:rStyle w:val="StyleUnderline"/>
          <w:highlight w:val="green"/>
        </w:rPr>
        <w:t>they are</w:t>
      </w:r>
      <w:r w:rsidRPr="00C435A1">
        <w:rPr>
          <w:sz w:val="14"/>
        </w:rPr>
        <w:t xml:space="preserve"> also </w:t>
      </w:r>
      <w:r w:rsidRPr="00F35472">
        <w:rPr>
          <w:rStyle w:val="Emphasis"/>
          <w:highlight w:val="green"/>
        </w:rPr>
        <w:t>essential</w:t>
      </w:r>
      <w:r w:rsidRPr="00F35472">
        <w:rPr>
          <w:sz w:val="14"/>
          <w:highlight w:val="green"/>
        </w:rPr>
        <w:t xml:space="preserve"> </w:t>
      </w:r>
      <w:r w:rsidRPr="00F35472">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7FE650AC" w14:textId="66123B50" w:rsidR="00C62CAD" w:rsidRDefault="00C62CAD" w:rsidP="00C62CAD">
      <w:pPr>
        <w:pStyle w:val="Heading4"/>
      </w:pPr>
      <w:r>
        <w:t>Also solves warming</w:t>
      </w:r>
    </w:p>
    <w:p w14:paraId="41B1C0A8" w14:textId="77777777" w:rsidR="00C62CAD" w:rsidRPr="009F622F" w:rsidRDefault="00C62CAD" w:rsidP="00C62CAD">
      <w:r w:rsidRPr="009F622F">
        <w:rPr>
          <w:rStyle w:val="Style13ptBold"/>
        </w:rPr>
        <w:t>MacWhorter 15</w:t>
      </w:r>
      <w:r w:rsidRPr="009F622F">
        <w:t>, Kevin. "Sustainable mining: Incentivizing asteroid mining in the name of environmentalism." Wm. &amp; Mary Envtl. L. &amp; Pol'y Rev. 40 (2015): 645.</w:t>
      </w:r>
      <w:r>
        <w:t xml:space="preserve"> (</w:t>
      </w:r>
      <w:r w:rsidRPr="00C37EF9">
        <w:t>J.D. Candidate, William &amp; Mary Law School</w:t>
      </w:r>
      <w:r>
        <w:t xml:space="preserve">)//Elmer </w:t>
      </w:r>
    </w:p>
    <w:p w14:paraId="5B38D5B4" w14:textId="77777777" w:rsidR="00C62CAD" w:rsidRPr="00AB4C71" w:rsidRDefault="00C62CAD" w:rsidP="00C62CAD">
      <w:r w:rsidRPr="00D04D42">
        <w:rPr>
          <w:sz w:val="14"/>
          <w:szCs w:val="16"/>
        </w:rPr>
        <w:t xml:space="preserve">A. Rare Element Mining on Earth </w:t>
      </w:r>
      <w:r w:rsidRPr="009F622F">
        <w:rPr>
          <w:rStyle w:val="Emphasis"/>
          <w:highlight w:val="green"/>
        </w:rPr>
        <w:t>In the next sixty years</w:t>
      </w:r>
      <w:r w:rsidRPr="00C37EF9">
        <w:rPr>
          <w:rStyle w:val="StyleUnderline"/>
        </w:rPr>
        <w:t xml:space="preserve">, scientists predict that </w:t>
      </w:r>
      <w:r w:rsidRPr="009F622F">
        <w:rPr>
          <w:rStyle w:val="Emphasis"/>
          <w:highlight w:val="green"/>
        </w:rPr>
        <w:t>certain elements crucial</w:t>
      </w:r>
      <w:r w:rsidRPr="00C37EF9">
        <w:rPr>
          <w:rStyle w:val="Emphasis"/>
        </w:rPr>
        <w:t xml:space="preserve"> to modern industry</w:t>
      </w:r>
      <w:r w:rsidRPr="00C37EF9">
        <w:rPr>
          <w:rStyle w:val="StyleUnderline"/>
        </w:rPr>
        <w:t xml:space="preserve"> such as platinum, zinc, copper, phosphorous, lead, gold, and indium </w:t>
      </w:r>
      <w:r w:rsidRPr="009F622F">
        <w:rPr>
          <w:rStyle w:val="Emphasis"/>
          <w:highlight w:val="green"/>
        </w:rPr>
        <w:t>could be exhausted</w:t>
      </w:r>
      <w:r w:rsidRPr="00C37EF9">
        <w:rPr>
          <w:rStyle w:val="StyleUnderline"/>
        </w:rPr>
        <w:t xml:space="preserve"> on Earth</w:t>
      </w:r>
      <w:r w:rsidRPr="00D04D42">
        <w:rPr>
          <w:sz w:val="14"/>
        </w:rPr>
        <w:t xml:space="preserve">. 12 </w:t>
      </w:r>
      <w:r w:rsidRPr="00C37EF9">
        <w:rPr>
          <w:rStyle w:val="StyleUnderline"/>
        </w:rPr>
        <w:t xml:space="preserve">Many of these have </w:t>
      </w:r>
      <w:r w:rsidRPr="009F622F">
        <w:rPr>
          <w:rStyle w:val="Emphasis"/>
          <w:highlight w:val="green"/>
          <w:bdr w:val="single" w:sz="18" w:space="0" w:color="auto"/>
        </w:rPr>
        <w:t>no synthetic alternative</w:t>
      </w:r>
      <w:r w:rsidRPr="00D04D42">
        <w:rPr>
          <w:sz w:val="14"/>
        </w:rPr>
        <w:t>, unlike chemical elements such as oil or diamonds.13 Liquid-crystal display (</w:t>
      </w:r>
      <w:r w:rsidRPr="00C37EF9">
        <w:rPr>
          <w:rStyle w:val="StyleUnderline"/>
        </w:rPr>
        <w:t>LCD</w:t>
      </w:r>
      <w:r w:rsidRPr="00D04D42">
        <w:rPr>
          <w:sz w:val="14"/>
        </w:rPr>
        <w:t xml:space="preserve">) </w:t>
      </w:r>
      <w:r w:rsidRPr="00C37EF9">
        <w:rPr>
          <w:rStyle w:val="StyleUnderline"/>
        </w:rPr>
        <w:t>televisions, cellphones, and laptops are among the various consumer technologies that use precious metals.</w:t>
      </w:r>
      <w:r w:rsidRPr="00D04D42">
        <w:rPr>
          <w:sz w:val="14"/>
        </w:rPr>
        <w:t xml:space="preserve">14Further, </w:t>
      </w:r>
      <w:r w:rsidRPr="009F622F">
        <w:rPr>
          <w:rStyle w:val="Emphasis"/>
          <w:highlight w:val="green"/>
        </w:rPr>
        <w:t>green technologies</w:t>
      </w:r>
      <w:r w:rsidRPr="00C37EF9">
        <w:rPr>
          <w:rStyle w:val="StyleUnderline"/>
        </w:rPr>
        <w:t xml:space="preserve"> </w:t>
      </w:r>
      <w:r w:rsidRPr="009F622F">
        <w:rPr>
          <w:rStyle w:val="Emphasis"/>
          <w:highlight w:val="green"/>
        </w:rPr>
        <w:t xml:space="preserve">including wind turbines, solar panels, and catalytic converters </w:t>
      </w:r>
      <w:r w:rsidRPr="009F622F">
        <w:rPr>
          <w:rStyle w:val="Emphasis"/>
          <w:highlight w:val="green"/>
          <w:bdr w:val="single" w:sz="18" w:space="0" w:color="auto"/>
        </w:rPr>
        <w:t>require these rare elements</w:t>
      </w:r>
      <w:r w:rsidRPr="00D04D42">
        <w:rPr>
          <w:sz w:val="14"/>
        </w:rPr>
        <w:t xml:space="preserve">. 15 </w:t>
      </w:r>
      <w:r w:rsidRPr="00C37EF9">
        <w:rPr>
          <w:rStyle w:val="StyleUnderline"/>
        </w:rPr>
        <w:t>As demand rises for both types of technologies, and as reserves of rare metals fall, prices skyrocket</w:t>
      </w:r>
      <w:r w:rsidRPr="00D04D42">
        <w:rPr>
          <w:sz w:val="14"/>
        </w:rPr>
        <w:t xml:space="preserve">.16 </w:t>
      </w:r>
      <w:r w:rsidRPr="00C37EF9">
        <w:rPr>
          <w:rStyle w:val="StyleUnderline"/>
        </w:rPr>
        <w:t xml:space="preserve">Demand for nonrenewable resources creates </w:t>
      </w:r>
      <w:r w:rsidRPr="00C37EF9">
        <w:rPr>
          <w:rStyle w:val="Emphasis"/>
        </w:rPr>
        <w:t>conflict</w:t>
      </w:r>
      <w:r w:rsidRPr="00D04D42">
        <w:rPr>
          <w:sz w:val="14"/>
        </w:rPr>
        <w:t xml:space="preserve">, and consumerism in rich countries results in harsh labor treatment for poorer countries.17 In general, </w:t>
      </w:r>
      <w:r w:rsidRPr="009F622F">
        <w:rPr>
          <w:rStyle w:val="Emphasis"/>
          <w:highlight w:val="green"/>
        </w:rPr>
        <w:t>the mining industry is extremely destructive to Earth’s environment</w:t>
      </w:r>
      <w:r w:rsidRPr="00D04D42">
        <w:rPr>
          <w:sz w:val="14"/>
        </w:rPr>
        <w:t xml:space="preserve">.18 In fact, depending on the method employed, </w:t>
      </w:r>
      <w:r w:rsidRPr="00C37EF9">
        <w:rPr>
          <w:rStyle w:val="StyleUnderline"/>
        </w:rPr>
        <w:t xml:space="preserve">mining can </w:t>
      </w:r>
      <w:r w:rsidRPr="009F622F">
        <w:rPr>
          <w:rStyle w:val="Emphasis"/>
          <w:highlight w:val="green"/>
        </w:rPr>
        <w:t>destroy</w:t>
      </w:r>
      <w:r w:rsidRPr="00C37EF9">
        <w:rPr>
          <w:rStyle w:val="StyleUnderline"/>
        </w:rPr>
        <w:t xml:space="preserve"> </w:t>
      </w:r>
      <w:r w:rsidRPr="009F622F">
        <w:rPr>
          <w:rStyle w:val="Emphasis"/>
          <w:highlight w:val="green"/>
        </w:rPr>
        <w:t>entire ecosystems by polluting water</w:t>
      </w:r>
      <w:r w:rsidRPr="00C37EF9">
        <w:rPr>
          <w:rStyle w:val="StyleUnderline"/>
        </w:rPr>
        <w:t xml:space="preserve"> sources </w:t>
      </w:r>
      <w:r w:rsidRPr="009F622F">
        <w:rPr>
          <w:rStyle w:val="Emphasis"/>
          <w:highlight w:val="green"/>
        </w:rPr>
        <w:t>and</w:t>
      </w:r>
      <w:r w:rsidRPr="00C37EF9">
        <w:rPr>
          <w:rStyle w:val="StyleUnderline"/>
        </w:rPr>
        <w:t xml:space="preserve"> </w:t>
      </w:r>
      <w:r w:rsidRPr="009F622F">
        <w:rPr>
          <w:rStyle w:val="Emphasis"/>
          <w:highlight w:val="green"/>
        </w:rPr>
        <w:t>contributing to deforestation</w:t>
      </w:r>
      <w:r w:rsidRPr="00D04D42">
        <w:rPr>
          <w:sz w:val="14"/>
        </w:rPr>
        <w:t xml:space="preserve">.19 </w:t>
      </w:r>
      <w:r w:rsidRPr="00C37EF9">
        <w:rPr>
          <w:rStyle w:val="StyleUnderline"/>
        </w:rPr>
        <w:t xml:space="preserve">It is </w:t>
      </w:r>
      <w:r w:rsidRPr="009F622F">
        <w:rPr>
          <w:rStyle w:val="Emphasis"/>
          <w:highlight w:val="green"/>
        </w:rPr>
        <w:t>by</w:t>
      </w:r>
      <w:r w:rsidRPr="00C37EF9">
        <w:rPr>
          <w:rStyle w:val="StyleUnderline"/>
        </w:rPr>
        <w:t xml:space="preserve"> its </w:t>
      </w:r>
      <w:r w:rsidRPr="009F622F">
        <w:rPr>
          <w:rStyle w:val="Emphasis"/>
          <w:highlight w:val="green"/>
        </w:rPr>
        <w:t>nature</w:t>
      </w:r>
      <w:r w:rsidRPr="00C37EF9">
        <w:rPr>
          <w:rStyle w:val="StyleUnderline"/>
        </w:rPr>
        <w:t xml:space="preserve"> an </w:t>
      </w:r>
      <w:r w:rsidRPr="009F622F">
        <w:rPr>
          <w:rStyle w:val="Emphasis"/>
          <w:highlight w:val="green"/>
          <w:bdr w:val="single" w:sz="18" w:space="0" w:color="auto"/>
        </w:rPr>
        <w:t>unsustainable</w:t>
      </w:r>
      <w:r w:rsidRPr="00C37EF9">
        <w:rPr>
          <w:rStyle w:val="StyleUnderline"/>
        </w:rPr>
        <w:t xml:space="preserve"> practice, because it involves the extraction of a finite and non-renewable resource.</w:t>
      </w:r>
      <w:r w:rsidRPr="00D04D42">
        <w:rPr>
          <w:sz w:val="14"/>
        </w:rPr>
        <w:t xml:space="preserve">20 Moreover, </w:t>
      </w:r>
      <w:r w:rsidRPr="00C37EF9">
        <w:rPr>
          <w:rStyle w:val="StyleUnderline"/>
        </w:rPr>
        <w:t xml:space="preserve">by extracting tiny amounts of metals from relatively large quantities of ore, the mining industry </w:t>
      </w:r>
      <w:r w:rsidRPr="009F622F">
        <w:rPr>
          <w:rStyle w:val="Emphasis"/>
          <w:highlight w:val="green"/>
        </w:rPr>
        <w:t xml:space="preserve">contributes the </w:t>
      </w:r>
      <w:r w:rsidRPr="009F622F">
        <w:rPr>
          <w:rStyle w:val="Emphasis"/>
          <w:highlight w:val="green"/>
          <w:bdr w:val="single" w:sz="18" w:space="0" w:color="auto"/>
        </w:rPr>
        <w:t>largest portion of solid wastes</w:t>
      </w:r>
      <w:r w:rsidRPr="009F622F">
        <w:rPr>
          <w:rStyle w:val="Emphasis"/>
          <w:highlight w:val="green"/>
        </w:rPr>
        <w:t xml:space="preserve"> in the world</w:t>
      </w:r>
      <w:r w:rsidRPr="00D04D42">
        <w:rPr>
          <w:sz w:val="14"/>
        </w:rPr>
        <w:t xml:space="preserve">.21 </w:t>
      </w:r>
      <w:r w:rsidRPr="00C37EF9">
        <w:rPr>
          <w:rStyle w:val="StyleUnderline"/>
        </w:rPr>
        <w:t>The</w:t>
      </w:r>
      <w:r w:rsidRPr="00D04D42">
        <w:rPr>
          <w:sz w:val="14"/>
        </w:rPr>
        <w:t xml:space="preserve"> Environmental Protection Agency (</w:t>
      </w:r>
      <w:r w:rsidRPr="00C37EF9">
        <w:rPr>
          <w:rStyle w:val="StyleUnderline"/>
        </w:rPr>
        <w:t>EPA</w:t>
      </w:r>
      <w:r w:rsidRPr="00D04D42">
        <w:rPr>
          <w:sz w:val="14"/>
        </w:rPr>
        <w:t xml:space="preserve">) </w:t>
      </w:r>
      <w:r w:rsidRPr="00C37EF9">
        <w:rPr>
          <w:rStyle w:val="StyleUnderline"/>
        </w:rPr>
        <w:t xml:space="preserve">describes the industry as the source of </w:t>
      </w:r>
      <w:r w:rsidRPr="00D04D42">
        <w:rPr>
          <w:rStyle w:val="Emphasis"/>
          <w:bdr w:val="single" w:sz="18" w:space="0" w:color="auto"/>
        </w:rPr>
        <w:t>more toxic and hazardous waste than any other industrial</w:t>
      </w:r>
      <w:r w:rsidRPr="00C37EF9">
        <w:rPr>
          <w:rStyle w:val="Emphasis"/>
        </w:rPr>
        <w:t xml:space="preserve"> sector</w:t>
      </w:r>
      <w:r w:rsidRPr="00D04D42">
        <w:rPr>
          <w:sz w:val="14"/>
        </w:rPr>
        <w:t xml:space="preserve"> [</w:t>
      </w:r>
      <w:r w:rsidRPr="00C37EF9">
        <w:rPr>
          <w:rStyle w:val="StyleUnderline"/>
        </w:rPr>
        <w:t>in the United States</w:t>
      </w:r>
      <w:r w:rsidRPr="00D04D42">
        <w:rPr>
          <w:sz w:val="14"/>
        </w:rPr>
        <w:t xml:space="preserve">], </w:t>
      </w:r>
      <w:r w:rsidRPr="00C37EF9">
        <w:rPr>
          <w:rStyle w:val="StyleUnderline"/>
        </w:rPr>
        <w:t>costing billions of dollars to address the public health and environmental threats to communities.</w:t>
      </w:r>
      <w:r w:rsidRPr="00D04D42">
        <w:rPr>
          <w:sz w:val="14"/>
        </w:rPr>
        <w:t xml:space="preserve"> 22 Poor regulations and oxymoronic corporate definitions of sustainability, however, make it unclear as to just how much waste the industry actually produces.23 </w:t>
      </w:r>
      <w:r w:rsidRPr="00C37EF9">
        <w:rPr>
          <w:rStyle w:val="StyleUnderline"/>
        </w:rPr>
        <w:t>Platinum</w:t>
      </w:r>
      <w:r w:rsidRPr="00D04D42">
        <w:rPr>
          <w:sz w:val="14"/>
        </w:rPr>
        <w:t xml:space="preserve"> provides an excellent case study of the issue, because it </w:t>
      </w:r>
      <w:r w:rsidRPr="00C37EF9">
        <w:rPr>
          <w:rStyle w:val="StyleUnderline"/>
        </w:rPr>
        <w:t>is an extremely rare and expensive metal—an ore expected to exist in vast quantities in asteroids.</w:t>
      </w:r>
      <w:r w:rsidRPr="00D04D42">
        <w:rPr>
          <w:sz w:val="14"/>
        </w:rPr>
        <w:t xml:space="preserve">24 Further, </w:t>
      </w:r>
      <w:r w:rsidRPr="00C37EF9">
        <w:rPr>
          <w:rStyle w:val="StyleUnderline"/>
        </w:rPr>
        <w:t>production of platinum has increased sharply in the past sixty years in order to keep up with growing demand for use in new technologies</w:t>
      </w:r>
      <w:r w:rsidRPr="00D04D42">
        <w:rPr>
          <w:sz w:val="14"/>
        </w:rPr>
        <w:t xml:space="preserve">.25 In fact, </w:t>
      </w:r>
      <w:r w:rsidRPr="00C37EF9">
        <w:rPr>
          <w:rStyle w:val="StyleUnderline"/>
        </w:rPr>
        <w:t xml:space="preserve">despite their high costs, </w:t>
      </w:r>
      <w:r w:rsidRPr="00D04D42">
        <w:rPr>
          <w:rStyle w:val="Emphasis"/>
          <w:highlight w:val="green"/>
        </w:rPr>
        <w:t>platinum</w:t>
      </w:r>
      <w:r w:rsidRPr="00D04D42">
        <w:rPr>
          <w:rStyle w:val="StyleUnderline"/>
        </w:rPr>
        <w:t xml:space="preserve"> group metals are </w:t>
      </w:r>
      <w:r w:rsidRPr="00D04D42">
        <w:rPr>
          <w:rStyle w:val="Emphasis"/>
          <w:highlight w:val="green"/>
        </w:rPr>
        <w:t>so useful</w:t>
      </w:r>
      <w:r w:rsidRPr="00D04D42">
        <w:rPr>
          <w:rStyle w:val="StyleUnderline"/>
        </w:rPr>
        <w:t xml:space="preserve"> that </w:t>
      </w:r>
      <w:r w:rsidRPr="00D04D42">
        <w:rPr>
          <w:rStyle w:val="Emphasis"/>
          <w:highlight w:val="green"/>
        </w:rPr>
        <w:t>[one] of [four]</w:t>
      </w:r>
      <w:r w:rsidRPr="00D04D42">
        <w:rPr>
          <w:rStyle w:val="StyleUnderline"/>
        </w:rPr>
        <w:t xml:space="preserve"> industrial </w:t>
      </w:r>
      <w:r w:rsidRPr="00D04D42">
        <w:rPr>
          <w:rStyle w:val="Emphasis"/>
          <w:highlight w:val="green"/>
        </w:rPr>
        <w:t>goods</w:t>
      </w:r>
      <w:r w:rsidRPr="00D04D42">
        <w:rPr>
          <w:rStyle w:val="StyleUnderline"/>
        </w:rPr>
        <w:t xml:space="preserve"> on Earth </w:t>
      </w:r>
      <w:r w:rsidRPr="00D04D42">
        <w:rPr>
          <w:rStyle w:val="Emphasis"/>
          <w:highlight w:val="green"/>
        </w:rPr>
        <w:t>require them</w:t>
      </w:r>
      <w:r w:rsidRPr="00D04D42">
        <w:rPr>
          <w:rStyle w:val="StyleUnderline"/>
        </w:rPr>
        <w:t xml:space="preserve"> in production.</w:t>
      </w:r>
      <w:r w:rsidRPr="00D04D42">
        <w:rPr>
          <w:b/>
          <w:bCs/>
          <w:sz w:val="14"/>
        </w:rPr>
        <w:t xml:space="preserve"> 26 </w:t>
      </w:r>
      <w:r w:rsidRPr="00D04D42">
        <w:rPr>
          <w:rStyle w:val="StyleUnderline"/>
        </w:rPr>
        <w:t>Scholars do not expect demand to slow any time soon</w:t>
      </w:r>
      <w:r w:rsidRPr="00D04D42">
        <w:rPr>
          <w:sz w:val="14"/>
        </w:rPr>
        <w:t xml:space="preserve">.27 Among other technologies, </w:t>
      </w:r>
      <w:r w:rsidRPr="00C37EF9">
        <w:rPr>
          <w:rStyle w:val="StyleUnderline"/>
        </w:rPr>
        <w:t>industries use platinum in products such as catalytic converters, jewelry production, various catalysts for chemical processing, and hydrogen fuel cells</w:t>
      </w:r>
      <w:r w:rsidRPr="00D04D42">
        <w:rPr>
          <w:sz w:val="14"/>
        </w:rPr>
        <w:t xml:space="preserve">.28 While there is no consensus on how far the Earth’s reserves of platinum will take humanity, many </w:t>
      </w:r>
      <w:r w:rsidRPr="00C37EF9">
        <w:rPr>
          <w:rStyle w:val="StyleUnderline"/>
        </w:rPr>
        <w:t xml:space="preserve">scientists agree that platinum ore reserves will </w:t>
      </w:r>
      <w:r w:rsidRPr="00D04D42">
        <w:rPr>
          <w:rStyle w:val="Emphasis"/>
          <w:highlight w:val="green"/>
        </w:rPr>
        <w:t>deplete</w:t>
      </w:r>
      <w:r w:rsidRPr="00C37EF9">
        <w:rPr>
          <w:rStyle w:val="StyleUnderline"/>
        </w:rPr>
        <w:t xml:space="preserve"> </w:t>
      </w:r>
      <w:r w:rsidRPr="00D04D42">
        <w:rPr>
          <w:rStyle w:val="Emphasis"/>
          <w:highlight w:val="green"/>
        </w:rPr>
        <w:t>in</w:t>
      </w:r>
      <w:r w:rsidRPr="00C37EF9">
        <w:rPr>
          <w:rStyle w:val="StyleUnderline"/>
        </w:rPr>
        <w:t xml:space="preserve"> a relatively </w:t>
      </w:r>
      <w:r w:rsidRPr="00D04D42">
        <w:rPr>
          <w:rStyle w:val="Emphasis"/>
          <w:highlight w:val="green"/>
        </w:rPr>
        <w:t>short</w:t>
      </w:r>
      <w:r w:rsidRPr="00C37EF9">
        <w:rPr>
          <w:rStyle w:val="Emphasis"/>
        </w:rPr>
        <w:t xml:space="preserve"> amount of </w:t>
      </w:r>
      <w:r w:rsidRPr="00D04D42">
        <w:rPr>
          <w:rStyle w:val="Emphasis"/>
          <w:highlight w:val="green"/>
        </w:rPr>
        <w:t>time</w:t>
      </w:r>
      <w:r w:rsidRPr="00D04D42">
        <w:rPr>
          <w:sz w:val="14"/>
        </w:rPr>
        <w:t xml:space="preserve">.29 With the rate of mining at an all-time high,30 it is increasingly clear that historical patterns of mineral resources and development cannot simply be assumed to continue unaltered into the future.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D04D42">
        <w:rPr>
          <w:sz w:val="14"/>
        </w:rPr>
        <w:t xml:space="preserve"> into the future.32 So-called platinum-group metal (PGM) ores are mined through underground or open cut techniques.33 Due to these practices, </w:t>
      </w:r>
      <w:r w:rsidRPr="00C37EF9">
        <w:rPr>
          <w:rStyle w:val="StyleUnderline"/>
        </w:rPr>
        <w:t>all but a very small fraction of the mined platinum ore is disposed of as solid waste</w:t>
      </w:r>
      <w:r w:rsidRPr="00D04D42">
        <w:rPr>
          <w:sz w:val="14"/>
        </w:rPr>
        <w:t xml:space="preserve">.34 </w:t>
      </w:r>
      <w:r w:rsidRPr="00C37EF9">
        <w:rPr>
          <w:rStyle w:val="StyleUnderline"/>
        </w:rPr>
        <w:t>The environmental consequences of platinum production are thus quite significant, but like the mining industry in general, the amount of waste is typically under-reported</w:t>
      </w:r>
      <w:r w:rsidRPr="00D04D42">
        <w:rPr>
          <w:sz w:val="14"/>
        </w:rPr>
        <w:t xml:space="preserve">.35 While this is due to high production levels at the moment, those levels will only increase given the estimated future demand of platinum.36 In spite of the negative consequences, mining continues unabated because it is economically important to many areas.37 </w:t>
      </w:r>
      <w:r w:rsidRPr="00C37EF9">
        <w:rPr>
          <w:rStyle w:val="StyleUnderline"/>
        </w:rPr>
        <w:t xml:space="preserve">The </w:t>
      </w:r>
      <w:r w:rsidRPr="00D04D42">
        <w:rPr>
          <w:rStyle w:val="Emphasis"/>
          <w:highlight w:val="green"/>
        </w:rPr>
        <w:t>future environmental costs provide</w:t>
      </w:r>
      <w:r w:rsidRPr="00C37EF9">
        <w:rPr>
          <w:rStyle w:val="StyleUnderline"/>
        </w:rPr>
        <w:t xml:space="preserve"> a </w:t>
      </w:r>
      <w:r w:rsidRPr="00D04D42">
        <w:rPr>
          <w:rStyle w:val="Emphasis"/>
          <w:highlight w:val="green"/>
        </w:rPr>
        <w:t>major challenge</w:t>
      </w:r>
      <w:r w:rsidRPr="00C37EF9">
        <w:rPr>
          <w:rStyle w:val="StyleUnderline"/>
        </w:rPr>
        <w:t xml:space="preserve"> in creating a sustainable system. </w:t>
      </w:r>
      <w:r w:rsidRPr="00D04D42">
        <w:rPr>
          <w:rStyle w:val="Emphasis"/>
          <w:highlight w:val="green"/>
        </w:rPr>
        <w:t>Relegating</w:t>
      </w:r>
      <w:r w:rsidRPr="00C37EF9">
        <w:rPr>
          <w:rStyle w:val="Emphasis"/>
        </w:rPr>
        <w:t xml:space="preserve"> at least some </w:t>
      </w:r>
      <w:r w:rsidRPr="00D04D42">
        <w:rPr>
          <w:rStyle w:val="Emphasis"/>
          <w:highlight w:val="green"/>
        </w:rPr>
        <w:t>mining</w:t>
      </w:r>
      <w:r w:rsidRPr="00C37EF9">
        <w:rPr>
          <w:rStyle w:val="Emphasis"/>
        </w:rPr>
        <w:t xml:space="preserve"> companies </w:t>
      </w:r>
      <w:r w:rsidRPr="00D04D42">
        <w:rPr>
          <w:rStyle w:val="Emphasis"/>
          <w:highlight w:val="green"/>
        </w:rPr>
        <w:t>to</w:t>
      </w:r>
      <w:r w:rsidRPr="00C37EF9">
        <w:rPr>
          <w:rStyle w:val="Emphasis"/>
        </w:rPr>
        <w:t xml:space="preserve"> near-Earth </w:t>
      </w:r>
      <w:r w:rsidRPr="00D04D42">
        <w:rPr>
          <w:rStyle w:val="Emphasis"/>
          <w:highlight w:val="green"/>
        </w:rPr>
        <w:t>asteroids</w:t>
      </w:r>
      <w:r w:rsidRPr="00C37EF9">
        <w:rPr>
          <w:rStyle w:val="Emphasis"/>
        </w:rPr>
        <w:t xml:space="preserve"> </w:t>
      </w:r>
      <w:r w:rsidRPr="00D04D42">
        <w:rPr>
          <w:rStyle w:val="Emphasis"/>
          <w:highlight w:val="green"/>
        </w:rPr>
        <w:t>would reduce</w:t>
      </w:r>
      <w:r w:rsidRPr="00C37EF9">
        <w:rPr>
          <w:rStyle w:val="Emphasis"/>
        </w:rPr>
        <w:t xml:space="preserve"> the </w:t>
      </w:r>
      <w:r w:rsidRPr="00D04D42">
        <w:rPr>
          <w:rStyle w:val="Emphasis"/>
          <w:highlight w:val="green"/>
          <w:bdr w:val="single" w:sz="18" w:space="0" w:color="auto"/>
        </w:rPr>
        <w:t>negative effects of future mining levels on Earth</w:t>
      </w:r>
      <w:r w:rsidRPr="00D04D42">
        <w:rPr>
          <w:sz w:val="14"/>
        </w:rPr>
        <w:t>. The economic benefits of mining need not be sacrificed for the sake of the environment.38</w:t>
      </w:r>
    </w:p>
    <w:p w14:paraId="7FFC3E7D" w14:textId="77777777" w:rsidR="00A06DDA" w:rsidRPr="00F66F77" w:rsidRDefault="00A06DDA" w:rsidP="00A06DDA">
      <w:pPr>
        <w:pStyle w:val="Heading4"/>
        <w:rPr>
          <w:rFonts w:cs="Calibri"/>
        </w:rPr>
      </w:pPr>
      <w:r w:rsidRPr="00F66F77">
        <w:rPr>
          <w:rFonts w:cs="Calibri"/>
        </w:rPr>
        <w:t xml:space="preserve">Warming causes </w:t>
      </w:r>
      <w:r w:rsidRPr="00F66F77">
        <w:rPr>
          <w:rFonts w:cs="Calibri"/>
          <w:u w:val="single"/>
        </w:rPr>
        <w:t>extinction</w:t>
      </w:r>
      <w:r w:rsidRPr="00F66F77">
        <w:rPr>
          <w:rFonts w:cs="Calibri"/>
        </w:rPr>
        <w:t xml:space="preserve"> </w:t>
      </w:r>
    </w:p>
    <w:p w14:paraId="0AF631BB" w14:textId="77777777" w:rsidR="00A06DDA" w:rsidRPr="00F66F77" w:rsidRDefault="00A06DDA" w:rsidP="00A06DDA">
      <w:r w:rsidRPr="00F66F77">
        <w:rPr>
          <w:rStyle w:val="Style13ptBold"/>
        </w:rPr>
        <w:t>Melton 19</w:t>
      </w:r>
      <w:r w:rsidRPr="00F66F77">
        <w:t xml:space="preserve"> [Michelle Melton is a 3L at Harvard Law School. Before law school, she was an associate fellow in the Energy and National Security Program at the Center for Strategic and International Studies, where she focused on climate policy. Climate Change and National Security, Part II: How Big a Threat is the Climate? January 7, 2019. https://www.lawfareblog.com/climate-change-and-national-security-part-ii-how-big-threat-climate]</w:t>
      </w:r>
    </w:p>
    <w:p w14:paraId="21DE9134" w14:textId="77777777" w:rsidR="00A06DDA" w:rsidRPr="00F66F77" w:rsidRDefault="00A06DDA" w:rsidP="00A06DDA">
      <w:pPr>
        <w:rPr>
          <w:sz w:val="16"/>
        </w:rPr>
      </w:pPr>
      <w:r w:rsidRPr="00F66F77">
        <w:rPr>
          <w:sz w:val="16"/>
        </w:rPr>
        <w:t xml:space="preserve">At least until 2050, and possibly for decades after, </w:t>
      </w:r>
      <w:r w:rsidRPr="009F21FB">
        <w:rPr>
          <w:highlight w:val="cyan"/>
          <w:u w:val="single"/>
        </w:rPr>
        <w:t>climate change will</w:t>
      </w:r>
      <w:r w:rsidRPr="00F66F77">
        <w:rPr>
          <w:u w:val="single"/>
        </w:rPr>
        <w:t xml:space="preserve"> remain a </w:t>
      </w:r>
      <w:r w:rsidRPr="00F66F77">
        <w:rPr>
          <w:rStyle w:val="Emphasis"/>
        </w:rPr>
        <w:t>creeping threat</w:t>
      </w:r>
      <w:r w:rsidRPr="00F66F77">
        <w:rPr>
          <w:u w:val="single"/>
        </w:rPr>
        <w:t xml:space="preserve"> that will </w:t>
      </w:r>
      <w:r w:rsidRPr="00F66F77">
        <w:rPr>
          <w:rStyle w:val="Emphasis"/>
        </w:rPr>
        <w:t xml:space="preserve">exacerbate and </w:t>
      </w:r>
      <w:r w:rsidRPr="009F21FB">
        <w:rPr>
          <w:rStyle w:val="Emphasis"/>
          <w:highlight w:val="cyan"/>
        </w:rPr>
        <w:t>amplify</w:t>
      </w:r>
      <w:r w:rsidRPr="00F66F77">
        <w:rPr>
          <w:u w:val="single"/>
        </w:rPr>
        <w:t xml:space="preserve"> existing, </w:t>
      </w:r>
      <w:r w:rsidRPr="00F66F77">
        <w:rPr>
          <w:rStyle w:val="Emphasis"/>
        </w:rPr>
        <w:t>structural</w:t>
      </w:r>
      <w:r w:rsidRPr="00F66F77">
        <w:rPr>
          <w:u w:val="single"/>
        </w:rPr>
        <w:t xml:space="preserve"> global </w:t>
      </w:r>
      <w:r w:rsidRPr="00F66F77">
        <w:rPr>
          <w:rStyle w:val="Emphasis"/>
        </w:rPr>
        <w:t>inequalities</w:t>
      </w:r>
      <w:r w:rsidRPr="00F66F77">
        <w:rPr>
          <w:sz w:val="16"/>
        </w:rPr>
        <w:t xml:space="preserve">. While the developed world will be negatively affected by climate change through 2050, the consequences of climate change will be felt most acutely in the developing world. The national security threats posed by climate change to 2050 are likely to differ in degree, not kind, from the kinds of threats already posed by climate change. For the next few decades, </w:t>
      </w:r>
      <w:r w:rsidRPr="00F66F77">
        <w:rPr>
          <w:u w:val="single"/>
        </w:rPr>
        <w:t xml:space="preserve">climate change will </w:t>
      </w:r>
      <w:r w:rsidRPr="00F66F77">
        <w:rPr>
          <w:rStyle w:val="Emphasis"/>
        </w:rPr>
        <w:t xml:space="preserve">exacerbate </w:t>
      </w:r>
      <w:r w:rsidRPr="009F21FB">
        <w:rPr>
          <w:rStyle w:val="Emphasis"/>
          <w:highlight w:val="cyan"/>
        </w:rPr>
        <w:t>humanitarian crises</w:t>
      </w:r>
      <w:r w:rsidRPr="00F66F77">
        <w:rPr>
          <w:sz w:val="16"/>
        </w:rPr>
        <w:t>—</w:t>
      </w:r>
      <w:r w:rsidRPr="00F66F77">
        <w:rPr>
          <w:u w:val="single"/>
        </w:rPr>
        <w:t xml:space="preserve">some of </w:t>
      </w:r>
      <w:r w:rsidRPr="009F21FB">
        <w:rPr>
          <w:highlight w:val="cyan"/>
          <w:u w:val="single"/>
        </w:rPr>
        <w:t>which</w:t>
      </w:r>
      <w:r w:rsidRPr="00F66F77">
        <w:rPr>
          <w:u w:val="single"/>
        </w:rPr>
        <w:t xml:space="preserve"> will </w:t>
      </w:r>
      <w:r w:rsidRPr="009F21FB">
        <w:rPr>
          <w:highlight w:val="cyan"/>
          <w:u w:val="single"/>
        </w:rPr>
        <w:t>result in</w:t>
      </w:r>
      <w:r w:rsidRPr="00F66F77">
        <w:rPr>
          <w:u w:val="single"/>
        </w:rPr>
        <w:t xml:space="preserve"> the </w:t>
      </w:r>
      <w:r w:rsidRPr="009F21FB">
        <w:rPr>
          <w:highlight w:val="cyan"/>
          <w:u w:val="single"/>
        </w:rPr>
        <w:t xml:space="preserve">deployment of </w:t>
      </w:r>
      <w:r w:rsidRPr="009F21FB">
        <w:rPr>
          <w:rStyle w:val="Emphasis"/>
          <w:highlight w:val="cyan"/>
        </w:rPr>
        <w:t>military personnel</w:t>
      </w:r>
      <w:r w:rsidRPr="00F66F77">
        <w:rPr>
          <w:sz w:val="16"/>
        </w:rPr>
        <w:t xml:space="preserve">, as well as material and financial assistance. </w:t>
      </w:r>
      <w:r w:rsidRPr="009F21FB">
        <w:rPr>
          <w:highlight w:val="cyan"/>
          <w:u w:val="single"/>
        </w:rPr>
        <w:t>It will</w:t>
      </w:r>
      <w:r w:rsidRPr="00F66F77">
        <w:rPr>
          <w:sz w:val="16"/>
        </w:rPr>
        <w:t xml:space="preserve"> also </w:t>
      </w:r>
      <w:r w:rsidRPr="009F21FB">
        <w:rPr>
          <w:rStyle w:val="Emphasis"/>
          <w:highlight w:val="cyan"/>
        </w:rPr>
        <w:t>aggravate</w:t>
      </w:r>
      <w:r w:rsidRPr="00F66F77">
        <w:rPr>
          <w:sz w:val="16"/>
        </w:rPr>
        <w:t xml:space="preserve"> natural </w:t>
      </w:r>
      <w:r w:rsidRPr="00F66F77">
        <w:rPr>
          <w:rStyle w:val="Emphasis"/>
        </w:rPr>
        <w:t>resource constraints</w:t>
      </w:r>
      <w:r w:rsidRPr="00F66F77">
        <w:rPr>
          <w:sz w:val="16"/>
        </w:rPr>
        <w:t xml:space="preserve">, potentially </w:t>
      </w:r>
      <w:r w:rsidRPr="00F66F77">
        <w:rPr>
          <w:u w:val="single"/>
        </w:rPr>
        <w:t>contributing to</w:t>
      </w:r>
      <w:r w:rsidRPr="00F66F77">
        <w:rPr>
          <w:sz w:val="16"/>
        </w:rPr>
        <w:t xml:space="preserve"> political and economic </w:t>
      </w:r>
      <w:r w:rsidRPr="009F21FB">
        <w:rPr>
          <w:rStyle w:val="Emphasis"/>
          <w:highlight w:val="cyan"/>
        </w:rPr>
        <w:t>conflict</w:t>
      </w:r>
      <w:r w:rsidRPr="009F21FB">
        <w:rPr>
          <w:highlight w:val="cyan"/>
          <w:u w:val="single"/>
        </w:rPr>
        <w:t xml:space="preserve"> over </w:t>
      </w:r>
      <w:r w:rsidRPr="009F21FB">
        <w:rPr>
          <w:rStyle w:val="Emphasis"/>
          <w:highlight w:val="cyan"/>
        </w:rPr>
        <w:t>water</w:t>
      </w:r>
      <w:r w:rsidRPr="009F21FB">
        <w:rPr>
          <w:highlight w:val="cyan"/>
          <w:u w:val="single"/>
        </w:rPr>
        <w:t xml:space="preserve">, </w:t>
      </w:r>
      <w:r w:rsidRPr="009F21FB">
        <w:rPr>
          <w:rStyle w:val="Emphasis"/>
          <w:highlight w:val="cyan"/>
        </w:rPr>
        <w:t>food</w:t>
      </w:r>
      <w:r w:rsidRPr="009F21FB">
        <w:rPr>
          <w:highlight w:val="cyan"/>
          <w:u w:val="single"/>
        </w:rPr>
        <w:t xml:space="preserve"> and </w:t>
      </w:r>
      <w:r w:rsidRPr="009F21FB">
        <w:rPr>
          <w:rStyle w:val="Emphasis"/>
          <w:highlight w:val="cyan"/>
        </w:rPr>
        <w:t>energy</w:t>
      </w:r>
      <w:r w:rsidRPr="00F66F77">
        <w:rPr>
          <w:sz w:val="16"/>
        </w:rPr>
        <w:t>.</w:t>
      </w:r>
    </w:p>
    <w:p w14:paraId="72752931" w14:textId="77777777" w:rsidR="00A06DDA" w:rsidRPr="00F66F77" w:rsidRDefault="00A06DDA" w:rsidP="00A06DDA">
      <w:pPr>
        <w:rPr>
          <w:sz w:val="16"/>
          <w:szCs w:val="16"/>
        </w:rPr>
      </w:pPr>
      <w:r w:rsidRPr="00F66F77">
        <w:rPr>
          <w:sz w:val="16"/>
        </w:rPr>
        <w:t>The question for the next 30 years is not “can humanity survive as a species with 1.5°C or 2°C of warming,” but, “how much will the existing disparities between the developed and developing world widen, and how long (and how successfully) can these widening political/economic disparities be sustained</w:t>
      </w:r>
      <w:r w:rsidRPr="00F66F77">
        <w:rPr>
          <w:sz w:val="16"/>
          <w:szCs w:val="16"/>
        </w:rPr>
        <w:t>?” The urgency of the climate threat in the next few decades will depend, to a large degree, on whether and how much the U.S. government perceives a widening of these global inequities as a threat to U.S. national security.</w:t>
      </w:r>
    </w:p>
    <w:p w14:paraId="13BA2A93" w14:textId="77777777" w:rsidR="00A06DDA" w:rsidRPr="00F66F77" w:rsidRDefault="00A06DDA" w:rsidP="00A06DDA">
      <w:pPr>
        <w:rPr>
          <w:sz w:val="16"/>
        </w:rPr>
      </w:pPr>
      <w:r w:rsidRPr="00F66F77">
        <w:rPr>
          <w:sz w:val="16"/>
        </w:rPr>
        <w:t xml:space="preserve">By contrast, </w:t>
      </w:r>
      <w:r w:rsidRPr="00F66F77">
        <w:rPr>
          <w:u w:val="single"/>
        </w:rPr>
        <w:t xml:space="preserve">if emissions continue to </w:t>
      </w:r>
      <w:r w:rsidRPr="00F66F77">
        <w:rPr>
          <w:rStyle w:val="Emphasis"/>
        </w:rPr>
        <w:t>creep upward</w:t>
      </w:r>
      <w:r w:rsidRPr="00F66F77">
        <w:rPr>
          <w:sz w:val="16"/>
        </w:rPr>
        <w:t xml:space="preserve"> (or if they do not decline rapidly), by 2100 climate-related national security </w:t>
      </w:r>
      <w:r w:rsidRPr="00F66F77">
        <w:rPr>
          <w:u w:val="single"/>
        </w:rPr>
        <w:t xml:space="preserve">threats could be </w:t>
      </w:r>
      <w:r w:rsidRPr="00F66F77">
        <w:rPr>
          <w:rStyle w:val="Emphasis"/>
        </w:rPr>
        <w:t>existential</w:t>
      </w:r>
      <w:r w:rsidRPr="00F66F77">
        <w:rPr>
          <w:sz w:val="16"/>
        </w:rPr>
        <w:t xml:space="preserve">. </w:t>
      </w:r>
      <w:r w:rsidRPr="009F21FB">
        <w:rPr>
          <w:highlight w:val="cyan"/>
          <w:u w:val="single"/>
        </w:rPr>
        <w:t>The question</w:t>
      </w:r>
      <w:r w:rsidRPr="00F66F77">
        <w:rPr>
          <w:u w:val="single"/>
        </w:rPr>
        <w:t xml:space="preserve"> for the next hundred years </w:t>
      </w:r>
      <w:r w:rsidRPr="009F21FB">
        <w:rPr>
          <w:highlight w:val="cyan"/>
          <w:u w:val="single"/>
        </w:rPr>
        <w:t>is</w:t>
      </w:r>
      <w:r w:rsidRPr="00F66F77">
        <w:rPr>
          <w:u w:val="single"/>
        </w:rPr>
        <w:t xml:space="preserve"> not</w:t>
      </w:r>
      <w:r w:rsidRPr="00F66F77">
        <w:rPr>
          <w:sz w:val="16"/>
        </w:rPr>
        <w:t>, “are disparities politically and economically manageable?” but, “</w:t>
      </w:r>
      <w:r w:rsidRPr="009F21FB">
        <w:rPr>
          <w:highlight w:val="cyan"/>
          <w:u w:val="single"/>
        </w:rPr>
        <w:t xml:space="preserve">can the </w:t>
      </w:r>
      <w:r w:rsidRPr="009F21FB">
        <w:rPr>
          <w:rStyle w:val="Emphasis"/>
          <w:highlight w:val="cyan"/>
        </w:rPr>
        <w:t>global order</w:t>
      </w:r>
      <w:r w:rsidRPr="00F66F77">
        <w:rPr>
          <w:u w:val="single"/>
        </w:rPr>
        <w:t xml:space="preserve">, premised on the </w:t>
      </w:r>
      <w:r w:rsidRPr="00F66F77">
        <w:rPr>
          <w:rStyle w:val="Emphasis"/>
        </w:rPr>
        <w:t>nation-state system</w:t>
      </w:r>
      <w:r w:rsidRPr="00F66F77">
        <w:rPr>
          <w:u w:val="single"/>
        </w:rPr>
        <w:t xml:space="preserve">, itself based on territorial sovereignty, </w:t>
      </w:r>
      <w:r w:rsidRPr="009F21FB">
        <w:rPr>
          <w:rStyle w:val="Emphasis"/>
          <w:highlight w:val="cyan"/>
        </w:rPr>
        <w:t>survive</w:t>
      </w:r>
      <w:r w:rsidRPr="00F66F77">
        <w:rPr>
          <w:u w:val="single"/>
        </w:rPr>
        <w:t xml:space="preserve"> in a world in which </w:t>
      </w:r>
      <w:r w:rsidRPr="00F66F77">
        <w:rPr>
          <w:rStyle w:val="Emphasis"/>
        </w:rPr>
        <w:t>substantial swathes of territory</w:t>
      </w:r>
      <w:r w:rsidRPr="00F66F77">
        <w:rPr>
          <w:u w:val="single"/>
        </w:rPr>
        <w:t xml:space="preserve"> are potentially </w:t>
      </w:r>
      <w:r w:rsidRPr="00F66F77">
        <w:rPr>
          <w:rStyle w:val="Emphasis"/>
        </w:rPr>
        <w:t>uninhabitable</w:t>
      </w:r>
      <w:r w:rsidRPr="00F66F77">
        <w:rPr>
          <w:sz w:val="16"/>
        </w:rPr>
        <w:t>?”</w:t>
      </w:r>
    </w:p>
    <w:p w14:paraId="680000EC" w14:textId="77777777" w:rsidR="00A06DDA" w:rsidRPr="00F66F77" w:rsidRDefault="00A06DDA" w:rsidP="00A06DDA">
      <w:pPr>
        <w:rPr>
          <w:sz w:val="16"/>
        </w:rPr>
      </w:pPr>
      <w:r w:rsidRPr="00F66F77">
        <w:rPr>
          <w:sz w:val="16"/>
        </w:rPr>
        <w:t>National Security Consequences of Climate Change to 2050</w:t>
      </w:r>
    </w:p>
    <w:p w14:paraId="63304E6D" w14:textId="77777777" w:rsidR="00A06DDA" w:rsidRPr="00F66F77" w:rsidRDefault="00A06DDA" w:rsidP="00A06DDA">
      <w:pPr>
        <w:rPr>
          <w:sz w:val="16"/>
        </w:rPr>
      </w:pPr>
      <w:r w:rsidRPr="00F66F77">
        <w:rPr>
          <w:sz w:val="16"/>
        </w:rPr>
        <w:t>Scientists can predict the consequences of climate change to 2050 with some measure of certainty. (Beyond that date, the pace and magnitude of climate change—and therefore, the national security threat posed by it—depend heavily on the level of emissions in the coming years, as I have explained.) There is relative agreement across modeled climate scenarios that the world will likely warm, on average, at least 1.5°C above pre-industrial levels by about 2050—but perhaps as soon as 2030. This level of warming is likely to occur even if the world succeeds in dramatically reducing greenhouse gas emissions, as even the recent Intergovernmental Panel on Climate Change (IPCC) report implicitly admits. In other words, a certain amount of additional warming—at least 1.5°C, and probably more than that—is presumptively unavoidable.</w:t>
      </w:r>
    </w:p>
    <w:p w14:paraId="4F3D8CA1" w14:textId="77777777" w:rsidR="00A06DDA" w:rsidRPr="00F66F77" w:rsidRDefault="00A06DDA" w:rsidP="00A06DDA">
      <w:pPr>
        <w:rPr>
          <w:sz w:val="16"/>
        </w:rPr>
      </w:pPr>
      <w:r w:rsidRPr="00F66F77">
        <w:rPr>
          <w:sz w:val="16"/>
        </w:rPr>
        <w:t xml:space="preserve">Looking ahead to 2050, it can be said with relative confidence that the national security consequences of climate change will vary in degree, not in kind, from the national security threats already facing the United States. This is hardly good news. </w:t>
      </w:r>
      <w:r w:rsidRPr="009F21FB">
        <w:rPr>
          <w:highlight w:val="cyan"/>
          <w:u w:val="single"/>
        </w:rPr>
        <w:t xml:space="preserve">Even </w:t>
      </w:r>
      <w:r w:rsidRPr="009F21FB">
        <w:rPr>
          <w:rStyle w:val="Emphasis"/>
          <w:highlight w:val="cyan"/>
        </w:rPr>
        <w:t>small differences</w:t>
      </w:r>
      <w:r w:rsidRPr="009F21FB">
        <w:rPr>
          <w:highlight w:val="cyan"/>
          <w:u w:val="single"/>
        </w:rPr>
        <w:t xml:space="preserve"> in</w:t>
      </w:r>
      <w:r w:rsidRPr="00F66F77">
        <w:rPr>
          <w:u w:val="single"/>
        </w:rPr>
        <w:t xml:space="preserve"> global average </w:t>
      </w:r>
      <w:r w:rsidRPr="009F21FB">
        <w:rPr>
          <w:rStyle w:val="Emphasis"/>
          <w:highlight w:val="cyan"/>
        </w:rPr>
        <w:t>temperatures</w:t>
      </w:r>
      <w:r w:rsidRPr="009F21FB">
        <w:rPr>
          <w:highlight w:val="cyan"/>
          <w:u w:val="single"/>
        </w:rPr>
        <w:t xml:space="preserve"> result in </w:t>
      </w:r>
      <w:r w:rsidRPr="009F21FB">
        <w:rPr>
          <w:rStyle w:val="Emphasis"/>
          <w:highlight w:val="cyan"/>
        </w:rPr>
        <w:t>significant</w:t>
      </w:r>
      <w:r w:rsidRPr="00F66F77">
        <w:rPr>
          <w:rStyle w:val="Emphasis"/>
        </w:rPr>
        <w:t xml:space="preserve"> environmental </w:t>
      </w:r>
      <w:r w:rsidRPr="009F21FB">
        <w:rPr>
          <w:rStyle w:val="Emphasis"/>
          <w:highlight w:val="cyan"/>
        </w:rPr>
        <w:t>changes</w:t>
      </w:r>
      <w:r w:rsidRPr="00F66F77">
        <w:rPr>
          <w:u w:val="single"/>
        </w:rPr>
        <w:t xml:space="preserve">, </w:t>
      </w:r>
      <w:r w:rsidRPr="009F21FB">
        <w:rPr>
          <w:highlight w:val="cyan"/>
          <w:u w:val="single"/>
        </w:rPr>
        <w:t>with</w:t>
      </w:r>
      <w:r w:rsidRPr="00F66F77">
        <w:rPr>
          <w:u w:val="single"/>
        </w:rPr>
        <w:t xml:space="preserve"> attendant </w:t>
      </w:r>
      <w:r w:rsidRPr="009F21FB">
        <w:rPr>
          <w:rStyle w:val="Emphasis"/>
          <w:highlight w:val="cyan"/>
        </w:rPr>
        <w:t>social</w:t>
      </w:r>
      <w:r w:rsidRPr="00F66F77">
        <w:rPr>
          <w:u w:val="single"/>
        </w:rPr>
        <w:t xml:space="preserve">, </w:t>
      </w:r>
      <w:r w:rsidRPr="009F21FB">
        <w:rPr>
          <w:rStyle w:val="Emphasis"/>
          <w:highlight w:val="cyan"/>
        </w:rPr>
        <w:t>economic</w:t>
      </w:r>
      <w:r w:rsidRPr="009F21FB">
        <w:rPr>
          <w:highlight w:val="cyan"/>
          <w:u w:val="single"/>
        </w:rPr>
        <w:t xml:space="preserve"> and </w:t>
      </w:r>
      <w:r w:rsidRPr="009F21FB">
        <w:rPr>
          <w:rStyle w:val="Emphasis"/>
          <w:highlight w:val="cyan"/>
        </w:rPr>
        <w:t>political consequences</w:t>
      </w:r>
      <w:r w:rsidRPr="00F66F77">
        <w:rPr>
          <w:sz w:val="16"/>
        </w:rPr>
        <w:t xml:space="preserve">. </w:t>
      </w:r>
      <w:r w:rsidRPr="002B305A">
        <w:rPr>
          <w:sz w:val="16"/>
        </w:rPr>
        <w:t xml:space="preserve">By 2050, </w:t>
      </w:r>
      <w:r w:rsidRPr="002B305A">
        <w:rPr>
          <w:u w:val="single"/>
        </w:rPr>
        <w:t xml:space="preserve">climate change will </w:t>
      </w:r>
      <w:r w:rsidRPr="002B305A">
        <w:rPr>
          <w:rStyle w:val="Emphasis"/>
        </w:rPr>
        <w:t>wreak increasing havoc</w:t>
      </w:r>
      <w:r w:rsidRPr="002B305A">
        <w:rPr>
          <w:u w:val="single"/>
        </w:rPr>
        <w:t xml:space="preserve"> on </w:t>
      </w:r>
      <w:r w:rsidRPr="002B305A">
        <w:rPr>
          <w:rStyle w:val="Emphasis"/>
        </w:rPr>
        <w:t>human</w:t>
      </w:r>
      <w:r w:rsidRPr="002B305A">
        <w:rPr>
          <w:u w:val="single"/>
        </w:rPr>
        <w:t xml:space="preserve"> and </w:t>
      </w:r>
      <w:r w:rsidRPr="002B305A">
        <w:rPr>
          <w:rStyle w:val="Emphasis"/>
        </w:rPr>
        <w:t>natural systems</w:t>
      </w:r>
      <w:r w:rsidRPr="002B305A">
        <w:rPr>
          <w:sz w:val="16"/>
        </w:rPr>
        <w:t>—predominantly, but not exclusively, in the developing world—</w:t>
      </w:r>
      <w:r w:rsidRPr="002B305A">
        <w:rPr>
          <w:u w:val="single"/>
        </w:rPr>
        <w:t>with</w:t>
      </w:r>
      <w:r w:rsidRPr="002B305A">
        <w:rPr>
          <w:sz w:val="16"/>
        </w:rPr>
        <w:t xml:space="preserve"> attenuated but </w:t>
      </w:r>
      <w:r w:rsidRPr="002B305A">
        <w:rPr>
          <w:rStyle w:val="Emphasis"/>
        </w:rPr>
        <w:t>profound consequences</w:t>
      </w:r>
      <w:r w:rsidRPr="002B305A">
        <w:rPr>
          <w:u w:val="single"/>
        </w:rPr>
        <w:t xml:space="preserve"> for </w:t>
      </w:r>
      <w:r w:rsidRPr="002B305A">
        <w:rPr>
          <w:rStyle w:val="Emphasis"/>
        </w:rPr>
        <w:t>national security</w:t>
      </w:r>
      <w:r w:rsidRPr="002B305A">
        <w:rPr>
          <w:sz w:val="16"/>
        </w:rPr>
        <w:t>.</w:t>
      </w:r>
    </w:p>
    <w:p w14:paraId="0748DEF3" w14:textId="77777777" w:rsidR="00A06DDA" w:rsidRPr="00F66F77" w:rsidRDefault="00A06DDA" w:rsidP="00A06DDA">
      <w:pPr>
        <w:rPr>
          <w:sz w:val="16"/>
        </w:rPr>
      </w:pPr>
      <w:r w:rsidRPr="00F66F77">
        <w:rPr>
          <w:sz w:val="16"/>
        </w:rPr>
        <w:t xml:space="preserve">In particular, </w:t>
      </w:r>
      <w:r w:rsidRPr="009F21FB">
        <w:rPr>
          <w:highlight w:val="cyan"/>
          <w:u w:val="single"/>
        </w:rPr>
        <w:t xml:space="preserve">changes in </w:t>
      </w:r>
      <w:r w:rsidRPr="009F21FB">
        <w:rPr>
          <w:rStyle w:val="Emphasis"/>
          <w:highlight w:val="cyan"/>
        </w:rPr>
        <w:t>temperature</w:t>
      </w:r>
      <w:r w:rsidRPr="00F66F77">
        <w:rPr>
          <w:u w:val="single"/>
        </w:rPr>
        <w:t xml:space="preserve">, the </w:t>
      </w:r>
      <w:r w:rsidRPr="009F21FB">
        <w:rPr>
          <w:rStyle w:val="Emphasis"/>
          <w:highlight w:val="cyan"/>
        </w:rPr>
        <w:t>hydrological cycle</w:t>
      </w:r>
      <w:r w:rsidRPr="00F66F77">
        <w:rPr>
          <w:u w:val="single"/>
        </w:rPr>
        <w:t xml:space="preserve"> </w:t>
      </w:r>
      <w:r w:rsidRPr="009F21FB">
        <w:rPr>
          <w:highlight w:val="cyan"/>
          <w:u w:val="single"/>
        </w:rPr>
        <w:t>and</w:t>
      </w:r>
      <w:r w:rsidRPr="00F66F77">
        <w:rPr>
          <w:u w:val="single"/>
        </w:rPr>
        <w:t xml:space="preserve"> the </w:t>
      </w:r>
      <w:r w:rsidRPr="009F21FB">
        <w:rPr>
          <w:rStyle w:val="Emphasis"/>
          <w:highlight w:val="cyan"/>
        </w:rPr>
        <w:t>ranges of insects</w:t>
      </w:r>
      <w:r w:rsidRPr="009F21FB">
        <w:rPr>
          <w:highlight w:val="cyan"/>
          <w:u w:val="single"/>
        </w:rPr>
        <w:t xml:space="preserve"> will impact </w:t>
      </w:r>
      <w:r w:rsidRPr="009F21FB">
        <w:rPr>
          <w:rStyle w:val="Emphasis"/>
          <w:highlight w:val="cyan"/>
        </w:rPr>
        <w:t>food availability</w:t>
      </w:r>
      <w:r w:rsidRPr="00F66F77">
        <w:rPr>
          <w:u w:val="single"/>
        </w:rPr>
        <w:t xml:space="preserve"> and food access in much of the world, increasing food insecurity</w:t>
      </w:r>
      <w:r w:rsidRPr="00F66F77">
        <w:rPr>
          <w:sz w:val="16"/>
        </w:rPr>
        <w:t xml:space="preserve">. </w:t>
      </w:r>
      <w:r w:rsidRPr="009F21FB">
        <w:rPr>
          <w:rStyle w:val="Emphasis"/>
          <w:highlight w:val="cyan"/>
        </w:rPr>
        <w:t>Storms</w:t>
      </w:r>
      <w:r w:rsidRPr="00F66F77">
        <w:rPr>
          <w:u w:val="single"/>
        </w:rPr>
        <w:t xml:space="preserve">, </w:t>
      </w:r>
      <w:r w:rsidRPr="009F21FB">
        <w:rPr>
          <w:rStyle w:val="Emphasis"/>
          <w:highlight w:val="cyan"/>
        </w:rPr>
        <w:t>flooding</w:t>
      </w:r>
      <w:r w:rsidRPr="00F66F77">
        <w:rPr>
          <w:u w:val="single"/>
        </w:rPr>
        <w:t xml:space="preserve">, </w:t>
      </w:r>
      <w:r w:rsidRPr="009F21FB">
        <w:rPr>
          <w:rStyle w:val="Emphasis"/>
          <w:highlight w:val="cyan"/>
        </w:rPr>
        <w:t>changes in ocean pH</w:t>
      </w:r>
      <w:r w:rsidRPr="00F66F77">
        <w:rPr>
          <w:u w:val="single"/>
        </w:rPr>
        <w:t xml:space="preserve"> and other climate-linked changes </w:t>
      </w:r>
      <w:r w:rsidRPr="009F21FB">
        <w:rPr>
          <w:highlight w:val="cyan"/>
          <w:u w:val="single"/>
        </w:rPr>
        <w:t xml:space="preserve">will damage </w:t>
      </w:r>
      <w:r w:rsidRPr="009F21FB">
        <w:rPr>
          <w:rStyle w:val="Emphasis"/>
          <w:highlight w:val="cyan"/>
        </w:rPr>
        <w:t>infrastructure</w:t>
      </w:r>
      <w:r w:rsidRPr="00F66F77">
        <w:rPr>
          <w:u w:val="single"/>
        </w:rPr>
        <w:t xml:space="preserve"> and negatively impact </w:t>
      </w:r>
      <w:r w:rsidRPr="009F21FB">
        <w:rPr>
          <w:rStyle w:val="Emphasis"/>
          <w:highlight w:val="cyan"/>
        </w:rPr>
        <w:t>labor productivity</w:t>
      </w:r>
      <w:r w:rsidRPr="009F21FB">
        <w:rPr>
          <w:highlight w:val="cyan"/>
          <w:u w:val="single"/>
        </w:rPr>
        <w:t xml:space="preserve"> and</w:t>
      </w:r>
      <w:r w:rsidRPr="00F66F77">
        <w:rPr>
          <w:u w:val="single"/>
        </w:rPr>
        <w:t xml:space="preserve"> economic </w:t>
      </w:r>
      <w:r w:rsidRPr="009F21FB">
        <w:rPr>
          <w:rStyle w:val="Emphasis"/>
          <w:highlight w:val="cyan"/>
        </w:rPr>
        <w:t>growth</w:t>
      </w:r>
      <w:r w:rsidRPr="00F66F77">
        <w:rPr>
          <w:sz w:val="16"/>
        </w:rPr>
        <w:t xml:space="preserve"> in much of the world. </w:t>
      </w:r>
      <w:r w:rsidRPr="00F66F77">
        <w:rPr>
          <w:u w:val="single"/>
        </w:rPr>
        <w:t xml:space="preserve">Vector-borne </w:t>
      </w:r>
      <w:r w:rsidRPr="009F21FB">
        <w:rPr>
          <w:rStyle w:val="Emphasis"/>
          <w:highlight w:val="cyan"/>
        </w:rPr>
        <w:t>diseases</w:t>
      </w:r>
      <w:r w:rsidRPr="009F21FB">
        <w:rPr>
          <w:highlight w:val="cyan"/>
          <w:u w:val="single"/>
        </w:rPr>
        <w:t xml:space="preserve"> will</w:t>
      </w:r>
      <w:r w:rsidRPr="00F66F77">
        <w:rPr>
          <w:u w:val="single"/>
        </w:rPr>
        <w:t xml:space="preserve"> also </w:t>
      </w:r>
      <w:r w:rsidRPr="009F21FB">
        <w:rPr>
          <w:highlight w:val="cyan"/>
          <w:u w:val="single"/>
        </w:rPr>
        <w:t>be</w:t>
      </w:r>
      <w:r w:rsidRPr="00F66F77">
        <w:rPr>
          <w:u w:val="single"/>
        </w:rPr>
        <w:t xml:space="preserve">come </w:t>
      </w:r>
      <w:r w:rsidRPr="00F66F77">
        <w:rPr>
          <w:rStyle w:val="Emphasis"/>
        </w:rPr>
        <w:t xml:space="preserve">more </w:t>
      </w:r>
      <w:r w:rsidRPr="009F21FB">
        <w:rPr>
          <w:rStyle w:val="Emphasis"/>
          <w:highlight w:val="cyan"/>
        </w:rPr>
        <w:t>prevalent</w:t>
      </w:r>
      <w:r w:rsidRPr="00F66F77">
        <w:rPr>
          <w:sz w:val="16"/>
        </w:rPr>
        <w:t xml:space="preserve">, </w:t>
      </w:r>
      <w:r w:rsidRPr="00F66F77">
        <w:rPr>
          <w:u w:val="single"/>
        </w:rPr>
        <w:t xml:space="preserve">as climate change will expand the geographic </w:t>
      </w:r>
      <w:r w:rsidRPr="00F66F77">
        <w:rPr>
          <w:rStyle w:val="Emphasis"/>
        </w:rPr>
        <w:t>range</w:t>
      </w:r>
      <w:r w:rsidRPr="00F66F77">
        <w:rPr>
          <w:u w:val="single"/>
        </w:rPr>
        <w:t xml:space="preserve"> and </w:t>
      </w:r>
      <w:r w:rsidRPr="00F66F77">
        <w:rPr>
          <w:rStyle w:val="Emphasis"/>
        </w:rPr>
        <w:t>intensity</w:t>
      </w:r>
      <w:r w:rsidRPr="00F66F77">
        <w:rPr>
          <w:u w:val="single"/>
        </w:rPr>
        <w:t xml:space="preserve"> of </w:t>
      </w:r>
      <w:r w:rsidRPr="00F66F77">
        <w:rPr>
          <w:rStyle w:val="Emphasis"/>
        </w:rPr>
        <w:t>transmission</w:t>
      </w:r>
      <w:r w:rsidRPr="00F66F77">
        <w:rPr>
          <w:u w:val="single"/>
        </w:rPr>
        <w:t xml:space="preserve"> of diseases like malaria, West Nile, Zika and dengue fever, and cholera</w:t>
      </w:r>
      <w:r w:rsidRPr="00F66F77">
        <w:rPr>
          <w:sz w:val="16"/>
        </w:rPr>
        <w:t xml:space="preserve">. </w:t>
      </w:r>
      <w:r w:rsidRPr="00F66F77">
        <w:rPr>
          <w:u w:val="single"/>
        </w:rPr>
        <w:t xml:space="preserve">Rising </w:t>
      </w:r>
      <w:r w:rsidRPr="00F66F77">
        <w:rPr>
          <w:rStyle w:val="Emphasis"/>
        </w:rPr>
        <w:t xml:space="preserve">public health </w:t>
      </w:r>
      <w:r w:rsidRPr="009F21FB">
        <w:rPr>
          <w:rStyle w:val="Emphasis"/>
          <w:highlight w:val="cyan"/>
        </w:rPr>
        <w:t>challenges</w:t>
      </w:r>
      <w:r w:rsidRPr="00F66F77">
        <w:rPr>
          <w:u w:val="single"/>
        </w:rPr>
        <w:t xml:space="preserve">, </w:t>
      </w:r>
      <w:r w:rsidRPr="00F66F77">
        <w:rPr>
          <w:rStyle w:val="Emphasis"/>
        </w:rPr>
        <w:t>economic devastation</w:t>
      </w:r>
      <w:r w:rsidRPr="00F66F77">
        <w:rPr>
          <w:u w:val="single"/>
        </w:rPr>
        <w:t xml:space="preserve"> and </w:t>
      </w:r>
      <w:r w:rsidRPr="00F66F77">
        <w:rPr>
          <w:rStyle w:val="Emphasis"/>
        </w:rPr>
        <w:t>food insecurity</w:t>
      </w:r>
      <w:r w:rsidRPr="00F66F77">
        <w:rPr>
          <w:u w:val="single"/>
        </w:rPr>
        <w:t xml:space="preserve"> </w:t>
      </w:r>
      <w:r w:rsidRPr="009F21FB">
        <w:rPr>
          <w:highlight w:val="cyan"/>
          <w:u w:val="single"/>
        </w:rPr>
        <w:t>will translate into</w:t>
      </w:r>
      <w:r w:rsidRPr="00F66F77">
        <w:rPr>
          <w:u w:val="single"/>
        </w:rPr>
        <w:t xml:space="preserve"> an increased </w:t>
      </w:r>
      <w:r w:rsidRPr="00F66F77">
        <w:rPr>
          <w:rStyle w:val="Emphasis"/>
        </w:rPr>
        <w:t>demand</w:t>
      </w:r>
      <w:r w:rsidRPr="00F66F77">
        <w:rPr>
          <w:u w:val="single"/>
        </w:rPr>
        <w:t xml:space="preserve"> for </w:t>
      </w:r>
      <w:r w:rsidRPr="00F66F77">
        <w:rPr>
          <w:rStyle w:val="Emphasis"/>
        </w:rPr>
        <w:t>humanitarian assistance</w:t>
      </w:r>
      <w:r w:rsidRPr="00F66F77">
        <w:rPr>
          <w:u w:val="single"/>
        </w:rPr>
        <w:t xml:space="preserve"> provided by the </w:t>
      </w:r>
      <w:r w:rsidRPr="00F66F77">
        <w:rPr>
          <w:rStyle w:val="Emphasis"/>
        </w:rPr>
        <w:t>military</w:t>
      </w:r>
      <w:r w:rsidRPr="00F66F77">
        <w:rPr>
          <w:u w:val="single"/>
        </w:rPr>
        <w:t xml:space="preserve">, increased </w:t>
      </w:r>
      <w:r w:rsidRPr="009F21FB">
        <w:rPr>
          <w:rStyle w:val="Emphasis"/>
          <w:highlight w:val="cyan"/>
        </w:rPr>
        <w:t>migration</w:t>
      </w:r>
      <w:r w:rsidRPr="00F66F77">
        <w:rPr>
          <w:sz w:val="16"/>
        </w:rPr>
        <w:t>—especially from tropical and subtropical regions—</w:t>
      </w:r>
      <w:r w:rsidRPr="009F21FB">
        <w:rPr>
          <w:highlight w:val="cyan"/>
          <w:u w:val="single"/>
        </w:rPr>
        <w:t xml:space="preserve">and </w:t>
      </w:r>
      <w:r w:rsidRPr="009F21FB">
        <w:rPr>
          <w:rStyle w:val="Emphasis"/>
          <w:highlight w:val="cyan"/>
        </w:rPr>
        <w:t>geopolitical conflict</w:t>
      </w:r>
      <w:r w:rsidRPr="00F66F77">
        <w:rPr>
          <w:sz w:val="16"/>
        </w:rPr>
        <w:t>.</w:t>
      </w:r>
    </w:p>
    <w:p w14:paraId="119DB751" w14:textId="77777777" w:rsidR="00A06DDA" w:rsidRPr="00F66F77" w:rsidRDefault="00A06DDA" w:rsidP="00A06DDA">
      <w:pPr>
        <w:rPr>
          <w:sz w:val="16"/>
        </w:rPr>
      </w:pPr>
      <w:r w:rsidRPr="00F66F77">
        <w:rPr>
          <w:sz w:val="16"/>
        </w:rPr>
        <w:t xml:space="preserve">Long-term trends such as declining food security, coupled with short-term events like hurricanes, could sustain unprecedented levels of migration. The 2015 refugee crisis in Europe portends the kinds of population movements that will only accelerate in the coming decades: people from Africa, Southwest and South Asia and elsewhere crossing land and water to reach Europe. For the United States, this likely means greater numbers of people seeking entry from both Central America and the Caribbean. Such influxes are not unprecedented, but they are unlikely to abate and could increase in volume over the next few decades, driven in part by climate change-related food insecurity, climate change-related storms and also by economic and political instability. Food insecurity, economic losses and loss of human life are also likely to exacerbate existing political tensions in the developing world, especially in regions with poor governance and/or where the climate is particularly vulnerable to warming (e.g., the Mediterranean basin). While the Arab Spring had many underlying causes, it also coincided with a period of high food prices, which arguably contributed to the protests. In some situations, </w:t>
      </w:r>
      <w:r w:rsidRPr="00F66F77">
        <w:rPr>
          <w:rStyle w:val="Emphasis"/>
        </w:rPr>
        <w:t>food insecurity</w:t>
      </w:r>
      <w:r w:rsidRPr="00F66F77">
        <w:rPr>
          <w:u w:val="single"/>
        </w:rPr>
        <w:t xml:space="preserve">, </w:t>
      </w:r>
      <w:r w:rsidRPr="00F66F77">
        <w:rPr>
          <w:rStyle w:val="Emphasis"/>
        </w:rPr>
        <w:t>economic losses</w:t>
      </w:r>
      <w:r w:rsidRPr="00F66F77">
        <w:rPr>
          <w:u w:val="single"/>
        </w:rPr>
        <w:t xml:space="preserve"> and </w:t>
      </w:r>
      <w:r w:rsidRPr="00F66F77">
        <w:rPr>
          <w:rStyle w:val="Emphasis"/>
        </w:rPr>
        <w:t>public health crises</w:t>
      </w:r>
      <w:r w:rsidRPr="00F66F77">
        <w:rPr>
          <w:u w:val="single"/>
        </w:rPr>
        <w:t xml:space="preserve">, combined with </w:t>
      </w:r>
      <w:r w:rsidRPr="00F66F77">
        <w:rPr>
          <w:rStyle w:val="Emphasis"/>
        </w:rPr>
        <w:t>weak</w:t>
      </w:r>
      <w:r w:rsidRPr="00F66F77">
        <w:rPr>
          <w:u w:val="single"/>
        </w:rPr>
        <w:t xml:space="preserve"> and ineffectual </w:t>
      </w:r>
      <w:r w:rsidRPr="00F66F77">
        <w:rPr>
          <w:rStyle w:val="Emphasis"/>
        </w:rPr>
        <w:t>governance</w:t>
      </w:r>
      <w:r w:rsidRPr="00F66F77">
        <w:rPr>
          <w:u w:val="single"/>
        </w:rPr>
        <w:t xml:space="preserve">, could </w:t>
      </w:r>
      <w:r w:rsidRPr="00F66F77">
        <w:rPr>
          <w:rStyle w:val="Emphasis"/>
        </w:rPr>
        <w:t>precipitate future conflicts</w:t>
      </w:r>
      <w:r w:rsidRPr="00F66F77">
        <w:rPr>
          <w:sz w:val="16"/>
        </w:rPr>
        <w:t xml:space="preserve"> of this kind—although it will be difficult to know where and when without more precise local studies of both underlying political dynamics and the regionally-specific impacts of climate change.</w:t>
      </w:r>
    </w:p>
    <w:p w14:paraId="6A8E6A40" w14:textId="77777777" w:rsidR="00A06DDA" w:rsidRPr="00F66F77" w:rsidRDefault="00A06DDA" w:rsidP="00A06DDA">
      <w:pPr>
        <w:rPr>
          <w:sz w:val="16"/>
        </w:rPr>
      </w:pPr>
      <w:r w:rsidRPr="00F66F77">
        <w:rPr>
          <w:sz w:val="16"/>
        </w:rPr>
        <w:t>2100 and Beyond</w:t>
      </w:r>
    </w:p>
    <w:p w14:paraId="748F128E" w14:textId="77777777" w:rsidR="00A06DDA" w:rsidRPr="00F66F77" w:rsidRDefault="00A06DDA" w:rsidP="00A06DDA">
      <w:pPr>
        <w:rPr>
          <w:sz w:val="16"/>
        </w:rPr>
      </w:pPr>
      <w:r w:rsidRPr="00F66F77">
        <w:rPr>
          <w:sz w:val="16"/>
        </w:rPr>
        <w:t xml:space="preserve">While the national security impacts of climate change to 2050 are likely to be costly and disruptive for the U.S. military—and devastating for many people around the world—at some point after 2050, if warming continues at its current pace, </w:t>
      </w:r>
      <w:r w:rsidRPr="00F66F77">
        <w:rPr>
          <w:u w:val="single"/>
        </w:rPr>
        <w:t xml:space="preserve">changes to the climate could </w:t>
      </w:r>
      <w:r w:rsidRPr="00F66F77">
        <w:rPr>
          <w:rStyle w:val="Emphasis"/>
        </w:rPr>
        <w:t>fundamentally reshape geopolitics</w:t>
      </w:r>
      <w:r w:rsidRPr="00F66F77">
        <w:rPr>
          <w:sz w:val="16"/>
        </w:rPr>
        <w:t xml:space="preserve"> and possibly even the current nation-state basis of the current global order.</w:t>
      </w:r>
    </w:p>
    <w:p w14:paraId="2FC7D4B6" w14:textId="77777777" w:rsidR="00A06DDA" w:rsidRPr="004E1197" w:rsidRDefault="00A06DDA" w:rsidP="00A06DDA">
      <w:pPr>
        <w:rPr>
          <w:sz w:val="16"/>
        </w:rPr>
      </w:pPr>
      <w:r w:rsidRPr="00F66F77">
        <w:rPr>
          <w:sz w:val="16"/>
        </w:rPr>
        <w:t xml:space="preserve">To be clear, both the ultimate level of warming and its attendant political consequences is highly speculative, for the reasons I explained in my last post. Nonetheless, we do know that the planet is currently on track for at least 3-4°C of warming by 2100. The “known knowns” of higher levels of warming—say, 3°C—are frightening. At that 3°C of warming, for example, scientists project that </w:t>
      </w:r>
      <w:r w:rsidRPr="00F66F77">
        <w:rPr>
          <w:u w:val="single"/>
        </w:rPr>
        <w:t>there will</w:t>
      </w:r>
      <w:r w:rsidRPr="00F66F77">
        <w:rPr>
          <w:sz w:val="16"/>
        </w:rPr>
        <w:t xml:space="preserve"> be a nearly </w:t>
      </w:r>
      <w:r w:rsidRPr="009F21FB">
        <w:rPr>
          <w:rStyle w:val="Emphasis"/>
          <w:highlight w:val="cyan"/>
        </w:rPr>
        <w:t>70 percent decline</w:t>
      </w:r>
      <w:r w:rsidRPr="009F21FB">
        <w:rPr>
          <w:highlight w:val="cyan"/>
          <w:u w:val="single"/>
        </w:rPr>
        <w:t xml:space="preserve"> in </w:t>
      </w:r>
      <w:r w:rsidRPr="009F21FB">
        <w:rPr>
          <w:rStyle w:val="Emphasis"/>
          <w:highlight w:val="cyan"/>
        </w:rPr>
        <w:t>wheat</w:t>
      </w:r>
      <w:r w:rsidRPr="00F66F77">
        <w:rPr>
          <w:u w:val="single"/>
        </w:rPr>
        <w:t xml:space="preserve"> production </w:t>
      </w:r>
      <w:r w:rsidRPr="009F21FB">
        <w:rPr>
          <w:highlight w:val="cyan"/>
          <w:u w:val="single"/>
        </w:rPr>
        <w:t xml:space="preserve">in </w:t>
      </w:r>
      <w:r w:rsidRPr="009F21FB">
        <w:rPr>
          <w:rStyle w:val="Emphasis"/>
          <w:highlight w:val="cyan"/>
        </w:rPr>
        <w:t>Central America</w:t>
      </w:r>
      <w:r w:rsidRPr="009F21FB">
        <w:rPr>
          <w:highlight w:val="cyan"/>
          <w:u w:val="single"/>
        </w:rPr>
        <w:t xml:space="preserve"> and</w:t>
      </w:r>
      <w:r w:rsidRPr="00F66F77">
        <w:rPr>
          <w:u w:val="single"/>
        </w:rPr>
        <w:t xml:space="preserve"> the Caribbean</w:t>
      </w:r>
      <w:r w:rsidRPr="00F66F77">
        <w:rPr>
          <w:sz w:val="16"/>
        </w:rPr>
        <w:t xml:space="preserve">, </w:t>
      </w:r>
      <w:r w:rsidRPr="009F21FB">
        <w:rPr>
          <w:rStyle w:val="Emphasis"/>
          <w:highlight w:val="cyan"/>
        </w:rPr>
        <w:t>75 percent</w:t>
      </w:r>
      <w:r w:rsidRPr="009F21FB">
        <w:rPr>
          <w:highlight w:val="cyan"/>
          <w:u w:val="single"/>
        </w:rPr>
        <w:t xml:space="preserve"> of</w:t>
      </w:r>
      <w:r w:rsidRPr="00F66F77">
        <w:rPr>
          <w:u w:val="single"/>
        </w:rPr>
        <w:t xml:space="preserve"> the </w:t>
      </w:r>
      <w:r w:rsidRPr="009F21FB">
        <w:rPr>
          <w:rStyle w:val="Emphasis"/>
          <w:highlight w:val="cyan"/>
        </w:rPr>
        <w:t>land area</w:t>
      </w:r>
      <w:r w:rsidRPr="009F21FB">
        <w:rPr>
          <w:highlight w:val="cyan"/>
          <w:u w:val="single"/>
        </w:rPr>
        <w:t xml:space="preserve"> in</w:t>
      </w:r>
      <w:r w:rsidRPr="00F66F77">
        <w:rPr>
          <w:u w:val="single"/>
        </w:rPr>
        <w:t xml:space="preserve"> the </w:t>
      </w:r>
      <w:r w:rsidRPr="009F21FB">
        <w:rPr>
          <w:rStyle w:val="Emphasis"/>
          <w:highlight w:val="cyan"/>
        </w:rPr>
        <w:t>Mid</w:t>
      </w:r>
      <w:r w:rsidRPr="00F66F77">
        <w:rPr>
          <w:u w:val="single"/>
        </w:rPr>
        <w:t xml:space="preserve">dle </w:t>
      </w:r>
      <w:r w:rsidRPr="009F21FB">
        <w:rPr>
          <w:rStyle w:val="Emphasis"/>
          <w:highlight w:val="cyan"/>
        </w:rPr>
        <w:t>East</w:t>
      </w:r>
      <w:r w:rsidRPr="00F66F77">
        <w:rPr>
          <w:sz w:val="16"/>
        </w:rPr>
        <w:t xml:space="preserve"> and more than </w:t>
      </w:r>
      <w:r w:rsidRPr="00F66F77">
        <w:rPr>
          <w:u w:val="single"/>
        </w:rPr>
        <w:t xml:space="preserve">50 percent in South Asia will be affected by highly unusual heat, and </w:t>
      </w:r>
      <w:r w:rsidRPr="009F21FB">
        <w:rPr>
          <w:rStyle w:val="Emphasis"/>
          <w:highlight w:val="cyan"/>
        </w:rPr>
        <w:t>sea level rise</w:t>
      </w:r>
      <w:r w:rsidRPr="009F21FB">
        <w:rPr>
          <w:highlight w:val="cyan"/>
          <w:u w:val="single"/>
        </w:rPr>
        <w:t xml:space="preserve"> could </w:t>
      </w:r>
      <w:r w:rsidRPr="009F21FB">
        <w:rPr>
          <w:rStyle w:val="Emphasis"/>
          <w:highlight w:val="cyan"/>
        </w:rPr>
        <w:t>displace</w:t>
      </w:r>
      <w:r w:rsidRPr="00F66F77">
        <w:rPr>
          <w:u w:val="single"/>
        </w:rPr>
        <w:t xml:space="preserve"> and imperil the lives </w:t>
      </w:r>
      <w:r w:rsidRPr="009F21FB">
        <w:rPr>
          <w:rStyle w:val="Emphasis"/>
          <w:highlight w:val="cyan"/>
        </w:rPr>
        <w:t>hundreds of millions</w:t>
      </w:r>
      <w:r w:rsidRPr="00F66F77">
        <w:rPr>
          <w:u w:val="single"/>
        </w:rPr>
        <w:t xml:space="preserve"> </w:t>
      </w:r>
      <w:r w:rsidRPr="004E1197">
        <w:rPr>
          <w:u w:val="single"/>
        </w:rPr>
        <w:t>of people</w:t>
      </w:r>
      <w:r w:rsidRPr="004E1197">
        <w:rPr>
          <w:sz w:val="16"/>
        </w:rPr>
        <w:t>, among other consequences.</w:t>
      </w:r>
    </w:p>
    <w:p w14:paraId="20381F2A" w14:textId="77777777" w:rsidR="00A06DDA" w:rsidRPr="004E1197" w:rsidRDefault="00A06DDA" w:rsidP="00A06DDA">
      <w:pPr>
        <w:rPr>
          <w:sz w:val="16"/>
        </w:rPr>
      </w:pPr>
      <w:r w:rsidRPr="004E1197">
        <w:rPr>
          <w:sz w:val="16"/>
        </w:rPr>
        <w:t xml:space="preserve">But </w:t>
      </w:r>
      <w:r w:rsidRPr="004E1197">
        <w:rPr>
          <w:u w:val="single"/>
        </w:rPr>
        <w:t>even higher levels of warming are physically possible within this century</w:t>
      </w:r>
      <w:r w:rsidRPr="004E1197">
        <w:rPr>
          <w:sz w:val="16"/>
        </w:rPr>
        <w:t xml:space="preserve">. At these levels of warming, </w:t>
      </w:r>
      <w:r w:rsidRPr="004E1197">
        <w:rPr>
          <w:u w:val="single"/>
        </w:rPr>
        <w:t xml:space="preserve">some </w:t>
      </w:r>
      <w:r w:rsidRPr="004E1197">
        <w:rPr>
          <w:rStyle w:val="Emphasis"/>
        </w:rPr>
        <w:t>regions of the world</w:t>
      </w:r>
      <w:r w:rsidRPr="004E1197">
        <w:rPr>
          <w:u w:val="single"/>
        </w:rPr>
        <w:t xml:space="preserve"> would be </w:t>
      </w:r>
      <w:r w:rsidRPr="004E1197">
        <w:rPr>
          <w:rStyle w:val="Emphasis"/>
        </w:rPr>
        <w:t>literally uninhabitable</w:t>
      </w:r>
      <w:r w:rsidRPr="004E1197">
        <w:rPr>
          <w:sz w:val="16"/>
        </w:rPr>
        <w:t xml:space="preserve">, likely resulting in the depopulation of the tropics, </w:t>
      </w:r>
      <w:r w:rsidRPr="004E1197">
        <w:rPr>
          <w:u w:val="single"/>
        </w:rPr>
        <w:t xml:space="preserve">to say nothing of the consequences of </w:t>
      </w:r>
      <w:r w:rsidRPr="004E1197">
        <w:rPr>
          <w:rStyle w:val="Emphasis"/>
        </w:rPr>
        <w:t>sea-level rise</w:t>
      </w:r>
      <w:r w:rsidRPr="004E1197">
        <w:rPr>
          <w:u w:val="single"/>
        </w:rPr>
        <w:t xml:space="preserve"> for </w:t>
      </w:r>
      <w:r w:rsidRPr="004E1197">
        <w:rPr>
          <w:rStyle w:val="Emphasis"/>
        </w:rPr>
        <w:t>economically important cities</w:t>
      </w:r>
      <w:r w:rsidRPr="004E1197">
        <w:rPr>
          <w:u w:val="single"/>
        </w:rPr>
        <w:t xml:space="preserve"> such as Amsterdam and New York</w:t>
      </w:r>
      <w:r w:rsidRPr="004E1197">
        <w:rPr>
          <w:sz w:val="16"/>
        </w:rPr>
        <w:t xml:space="preserve">. </w:t>
      </w:r>
      <w:r w:rsidRPr="004E1197">
        <w:rPr>
          <w:u w:val="single"/>
        </w:rPr>
        <w:t xml:space="preserve">Even if newly warmed regions of the far north could </w:t>
      </w:r>
      <w:r w:rsidRPr="004E1197">
        <w:rPr>
          <w:rStyle w:val="Emphasis"/>
        </w:rPr>
        <w:t>theoretically accommodate</w:t>
      </w:r>
      <w:r w:rsidRPr="004E1197">
        <w:rPr>
          <w:u w:val="single"/>
        </w:rPr>
        <w:t xml:space="preserve"> the resulting </w:t>
      </w:r>
      <w:r w:rsidRPr="004E1197">
        <w:rPr>
          <w:rStyle w:val="Emphasis"/>
        </w:rPr>
        <w:t>migrants</w:t>
      </w:r>
      <w:r w:rsidRPr="004E1197">
        <w:rPr>
          <w:u w:val="single"/>
        </w:rPr>
        <w:t xml:space="preserve">, this </w:t>
      </w:r>
      <w:r w:rsidRPr="004E1197">
        <w:rPr>
          <w:rStyle w:val="Emphasis"/>
        </w:rPr>
        <w:t>presumes</w:t>
      </w:r>
      <w:r w:rsidRPr="004E1197">
        <w:rPr>
          <w:u w:val="single"/>
        </w:rPr>
        <w:t xml:space="preserve"> that the </w:t>
      </w:r>
      <w:r w:rsidRPr="004E1197">
        <w:rPr>
          <w:rStyle w:val="Emphasis"/>
        </w:rPr>
        <w:t>political response</w:t>
      </w:r>
      <w:r w:rsidRPr="004E1197">
        <w:rPr>
          <w:u w:val="single"/>
        </w:rPr>
        <w:t xml:space="preserve"> to this unprecedented </w:t>
      </w:r>
      <w:r w:rsidRPr="004E1197">
        <w:rPr>
          <w:rStyle w:val="Emphasis"/>
        </w:rPr>
        <w:t>global displacement</w:t>
      </w:r>
      <w:r w:rsidRPr="004E1197">
        <w:rPr>
          <w:u w:val="single"/>
        </w:rPr>
        <w:t xml:space="preserve"> would be </w:t>
      </w:r>
      <w:r w:rsidRPr="004E1197">
        <w:rPr>
          <w:rStyle w:val="Emphasis"/>
        </w:rPr>
        <w:t>orderly</w:t>
      </w:r>
      <w:r w:rsidRPr="004E1197">
        <w:rPr>
          <w:u w:val="single"/>
        </w:rPr>
        <w:t xml:space="preserve"> and </w:t>
      </w:r>
      <w:r w:rsidRPr="004E1197">
        <w:rPr>
          <w:rStyle w:val="Emphasis"/>
        </w:rPr>
        <w:t>conflict-free</w:t>
      </w:r>
      <w:r w:rsidRPr="004E1197">
        <w:rPr>
          <w:u w:val="single"/>
        </w:rPr>
        <w:t xml:space="preserve"> </w:t>
      </w:r>
      <w:r w:rsidRPr="004E1197">
        <w:rPr>
          <w:rStyle w:val="Emphasis"/>
        </w:rPr>
        <w:t>borders on fantasy</w:t>
      </w:r>
      <w:r w:rsidRPr="004E1197">
        <w:rPr>
          <w:sz w:val="16"/>
        </w:rPr>
        <w:t>.</w:t>
      </w:r>
    </w:p>
    <w:p w14:paraId="241047F4" w14:textId="77777777" w:rsidR="00A06DDA" w:rsidRPr="004E1197" w:rsidRDefault="00A06DDA" w:rsidP="00A06DDA">
      <w:pPr>
        <w:rPr>
          <w:sz w:val="16"/>
        </w:rPr>
      </w:pPr>
      <w:r w:rsidRPr="004E1197">
        <w:rPr>
          <w:sz w:val="16"/>
        </w:rPr>
        <w:t>The geopolitical consequences of significant levels of warming are severe, but if these changes occur in a linear way, at least there will be time for human</w:t>
      </w:r>
      <w:r w:rsidRPr="00F66F77">
        <w:rPr>
          <w:sz w:val="16"/>
        </w:rPr>
        <w:t xml:space="preserve"> systems to adjust. Perhaps </w:t>
      </w:r>
      <w:r w:rsidRPr="00F66F77">
        <w:rPr>
          <w:u w:val="single"/>
        </w:rPr>
        <w:t xml:space="preserve">more challenging for national security is the possibility that the until-now </w:t>
      </w:r>
      <w:r w:rsidRPr="009F21FB">
        <w:rPr>
          <w:rStyle w:val="Emphasis"/>
          <w:highlight w:val="cyan"/>
        </w:rPr>
        <w:t>linear changes give way</w:t>
      </w:r>
      <w:r w:rsidRPr="009F21FB">
        <w:rPr>
          <w:highlight w:val="cyan"/>
          <w:u w:val="single"/>
        </w:rPr>
        <w:t xml:space="preserve"> to </w:t>
      </w:r>
      <w:r w:rsidRPr="009F21FB">
        <w:rPr>
          <w:rStyle w:val="Emphasis"/>
          <w:highlight w:val="cyan"/>
        </w:rPr>
        <w:t>abrupt</w:t>
      </w:r>
      <w:r w:rsidRPr="00F66F77">
        <w:rPr>
          <w:u w:val="single"/>
        </w:rPr>
        <w:t xml:space="preserve"> and </w:t>
      </w:r>
      <w:r w:rsidRPr="009F21FB">
        <w:rPr>
          <w:rStyle w:val="Emphasis"/>
          <w:highlight w:val="cyan"/>
        </w:rPr>
        <w:t>irreversible ones</w:t>
      </w:r>
      <w:r w:rsidRPr="00F66F77">
        <w:rPr>
          <w:sz w:val="16"/>
        </w:rPr>
        <w:t xml:space="preserve">. Scientists forecast that, </w:t>
      </w:r>
      <w:r w:rsidRPr="00F66F77">
        <w:rPr>
          <w:u w:val="single"/>
        </w:rPr>
        <w:t>at higher levels of warming</w:t>
      </w:r>
      <w:r w:rsidRPr="00F66F77">
        <w:rPr>
          <w:sz w:val="16"/>
        </w:rPr>
        <w:t>—precisely what level is speculative—</w:t>
      </w:r>
      <w:r w:rsidRPr="009F21FB">
        <w:rPr>
          <w:highlight w:val="cyan"/>
          <w:u w:val="single"/>
        </w:rPr>
        <w:t xml:space="preserve">humanity could trigger </w:t>
      </w:r>
      <w:r w:rsidRPr="009F21FB">
        <w:rPr>
          <w:rStyle w:val="Emphasis"/>
          <w:highlight w:val="cyan"/>
        </w:rPr>
        <w:t>catastrophic</w:t>
      </w:r>
      <w:r w:rsidRPr="00F66F77">
        <w:rPr>
          <w:u w:val="single"/>
        </w:rPr>
        <w:t xml:space="preserve">, </w:t>
      </w:r>
      <w:r w:rsidRPr="009F21FB">
        <w:rPr>
          <w:rStyle w:val="Emphasis"/>
          <w:highlight w:val="cyan"/>
        </w:rPr>
        <w:t>abrupt</w:t>
      </w:r>
      <w:r w:rsidRPr="009F21FB">
        <w:rPr>
          <w:highlight w:val="cyan"/>
          <w:u w:val="single"/>
        </w:rPr>
        <w:t xml:space="preserve"> and </w:t>
      </w:r>
      <w:r w:rsidRPr="009F21FB">
        <w:rPr>
          <w:rStyle w:val="Emphasis"/>
          <w:highlight w:val="cyan"/>
        </w:rPr>
        <w:t>unavoidable consequences</w:t>
      </w:r>
      <w:r w:rsidRPr="00F66F77">
        <w:rPr>
          <w:u w:val="single"/>
        </w:rPr>
        <w:t xml:space="preserve"> to the </w:t>
      </w:r>
      <w:r w:rsidRPr="00F66F77">
        <w:rPr>
          <w:rStyle w:val="Emphasis"/>
        </w:rPr>
        <w:t>ecosystem</w:t>
      </w:r>
      <w:r w:rsidRPr="00F66F77">
        <w:rPr>
          <w:sz w:val="16"/>
        </w:rPr>
        <w:t xml:space="preserve">. </w:t>
      </w:r>
      <w:r w:rsidRPr="00F66F77">
        <w:rPr>
          <w:u w:val="single"/>
        </w:rPr>
        <w:t xml:space="preserve">The IPCC has considered </w:t>
      </w:r>
      <w:r w:rsidRPr="00F66F77">
        <w:rPr>
          <w:rStyle w:val="Emphasis"/>
        </w:rPr>
        <w:t>nine</w:t>
      </w:r>
      <w:r w:rsidRPr="00F66F77">
        <w:rPr>
          <w:u w:val="single"/>
        </w:rPr>
        <w:t xml:space="preserve"> such abrupt changes</w:t>
      </w:r>
      <w:r w:rsidRPr="00F66F77">
        <w:rPr>
          <w:sz w:val="16"/>
        </w:rPr>
        <w:t xml:space="preserve">; </w:t>
      </w:r>
      <w:r w:rsidRPr="009F21FB">
        <w:rPr>
          <w:highlight w:val="cyan"/>
          <w:u w:val="single"/>
        </w:rPr>
        <w:t>one example</w:t>
      </w:r>
      <w:r w:rsidRPr="00F66F77">
        <w:rPr>
          <w:u w:val="single"/>
        </w:rPr>
        <w:t xml:space="preserve"> is the</w:t>
      </w:r>
      <w:r w:rsidRPr="00F66F77">
        <w:rPr>
          <w:sz w:val="16"/>
        </w:rPr>
        <w:t xml:space="preserve"> </w:t>
      </w:r>
      <w:r w:rsidRPr="004E1197">
        <w:rPr>
          <w:sz w:val="16"/>
        </w:rPr>
        <w:t xml:space="preserve">potential </w:t>
      </w:r>
      <w:r w:rsidRPr="004E1197">
        <w:rPr>
          <w:rStyle w:val="Emphasis"/>
        </w:rPr>
        <w:t>shutting down</w:t>
      </w:r>
      <w:r w:rsidRPr="004E1197">
        <w:rPr>
          <w:u w:val="single"/>
        </w:rPr>
        <w:t xml:space="preserve"> of the </w:t>
      </w:r>
      <w:r w:rsidRPr="004E1197">
        <w:rPr>
          <w:rStyle w:val="Emphasis"/>
        </w:rPr>
        <w:t>Indian summer monsoon</w:t>
      </w:r>
      <w:r w:rsidRPr="004E1197">
        <w:rPr>
          <w:sz w:val="16"/>
        </w:rPr>
        <w:t xml:space="preserve">. </w:t>
      </w:r>
      <w:r w:rsidRPr="004E1197">
        <w:rPr>
          <w:u w:val="single"/>
        </w:rPr>
        <w:t xml:space="preserve">Over a </w:t>
      </w:r>
      <w:r w:rsidRPr="004E1197">
        <w:rPr>
          <w:rStyle w:val="Emphasis"/>
        </w:rPr>
        <w:t>billion</w:t>
      </w:r>
      <w:r w:rsidRPr="004E1197">
        <w:rPr>
          <w:u w:val="single"/>
        </w:rPr>
        <w:t xml:space="preserve"> people are </w:t>
      </w:r>
      <w:r w:rsidRPr="004E1197">
        <w:rPr>
          <w:rStyle w:val="Emphasis"/>
        </w:rPr>
        <w:t>dependent</w:t>
      </w:r>
      <w:r w:rsidRPr="004E1197">
        <w:rPr>
          <w:u w:val="single"/>
        </w:rPr>
        <w:t xml:space="preserve"> upon the Indian monsoon</w:t>
      </w:r>
      <w:r w:rsidRPr="004E1197">
        <w:rPr>
          <w:sz w:val="16"/>
        </w:rPr>
        <w:t xml:space="preserve">, </w:t>
      </w:r>
      <w:r w:rsidRPr="004E1197">
        <w:rPr>
          <w:u w:val="single"/>
        </w:rPr>
        <w:t>which provides parts of South Asia with about 80 percent of its annual rainfall</w:t>
      </w:r>
      <w:r w:rsidRPr="004E1197">
        <w:rPr>
          <w:sz w:val="16"/>
        </w:rPr>
        <w:t>; relatively minor changes in the monsoon in either direction can cause disasters. In 2010, a wetter monsoon led to the catastrophic flooding in Pakistan, which directly affected 20 million people; a drier monsoon in 2002 led to devastating drought. Studies suggest that the Indian summer monsoon has two stable states: wet (i.e., the current state) and dry (characterized by low precipitation over the subcontinent). At some point, if warming continues, the monsoon could abruptly shift into the second, “dry” state, with catastrophic consequences for over a billion people dependent on monsoon-fed agriculture. The IPCC suggests that such a state-shift is “unlikely”—that is, there is a 10 to 33 percent chance that a state-shift will happen in the 21st century—but scientists also have relatively low confidence in their understanding of the underlying mechanisms in this and other large-scale natural systems.</w:t>
      </w:r>
    </w:p>
    <w:p w14:paraId="1FA5303D" w14:textId="77777777" w:rsidR="00A06DDA" w:rsidRPr="004E1197" w:rsidRDefault="00A06DDA" w:rsidP="00A06DDA">
      <w:pPr>
        <w:rPr>
          <w:sz w:val="16"/>
        </w:rPr>
      </w:pPr>
      <w:r w:rsidRPr="004E1197">
        <w:rPr>
          <w:sz w:val="16"/>
        </w:rPr>
        <w:t xml:space="preserve">The consequences of abrupt, severe warming for national security are obvious in general, if unclear in the specifics. In 2003, </w:t>
      </w:r>
      <w:r w:rsidRPr="004E1197">
        <w:rPr>
          <w:u w:val="single"/>
        </w:rPr>
        <w:t>the Defense Department</w:t>
      </w:r>
      <w:r w:rsidRPr="004E1197">
        <w:rPr>
          <w:sz w:val="16"/>
        </w:rPr>
        <w:t xml:space="preserve"> asked a </w:t>
      </w:r>
      <w:r w:rsidRPr="004E1197">
        <w:rPr>
          <w:u w:val="single"/>
        </w:rPr>
        <w:t>contractor</w:t>
      </w:r>
      <w:r w:rsidRPr="004E1197">
        <w:rPr>
          <w:sz w:val="16"/>
        </w:rPr>
        <w:t xml:space="preserve"> to explore such a scenario. The resulting report outlined the offensive and defensive national security strategies countries may adopt if faced with abrupt climate change, and </w:t>
      </w:r>
      <w:r w:rsidRPr="004E1197">
        <w:rPr>
          <w:u w:val="single"/>
        </w:rPr>
        <w:t xml:space="preserve">highlighted the </w:t>
      </w:r>
      <w:r w:rsidRPr="004E1197">
        <w:rPr>
          <w:rStyle w:val="Emphasis"/>
        </w:rPr>
        <w:t>increased risk</w:t>
      </w:r>
      <w:r w:rsidRPr="004E1197">
        <w:rPr>
          <w:u w:val="single"/>
        </w:rPr>
        <w:t xml:space="preserve"> of inter- and intra-state </w:t>
      </w:r>
      <w:r w:rsidRPr="004E1197">
        <w:rPr>
          <w:rStyle w:val="Emphasis"/>
        </w:rPr>
        <w:t>conflict</w:t>
      </w:r>
      <w:r w:rsidRPr="004E1197">
        <w:rPr>
          <w:u w:val="single"/>
        </w:rPr>
        <w:t xml:space="preserve"> over natural </w:t>
      </w:r>
      <w:r w:rsidRPr="004E1197">
        <w:rPr>
          <w:rStyle w:val="Emphasis"/>
        </w:rPr>
        <w:t>resources</w:t>
      </w:r>
      <w:r w:rsidRPr="004E1197">
        <w:rPr>
          <w:u w:val="single"/>
        </w:rPr>
        <w:t xml:space="preserve"> and </w:t>
      </w:r>
      <w:r w:rsidRPr="004E1197">
        <w:rPr>
          <w:rStyle w:val="Emphasis"/>
        </w:rPr>
        <w:t>immigration</w:t>
      </w:r>
      <w:r w:rsidRPr="004E1197">
        <w:rPr>
          <w:sz w:val="16"/>
        </w:rPr>
        <w:t>. Although the report may be off in its imagined timeframe (positing abrupt climate change by 2020), the world it conjures is improbable but not outlandish. If the Indian monsoon were to switch to dry state, and a billion people were suddenly without reliable food sources, for example, it is not clear how the Indian government would react, assuming it would survive in its current form. Major wars or low-intensity proxy conflicts seem likely, if not inevitable, in such a scenario.</w:t>
      </w:r>
    </w:p>
    <w:p w14:paraId="1F384A69" w14:textId="77777777" w:rsidR="00A06DDA" w:rsidRPr="004E1197" w:rsidRDefault="00A06DDA" w:rsidP="00A06DDA">
      <w:pPr>
        <w:rPr>
          <w:sz w:val="16"/>
        </w:rPr>
      </w:pPr>
      <w:r w:rsidRPr="004E1197">
        <w:rPr>
          <w:sz w:val="16"/>
        </w:rPr>
        <w:t>This is not to say that a parade of climate horribles is certain—or even likely—to come to pass. Scientific understanding of the sensitivities in the climate system are far from perfect. It is also possible that emissions will decline more rapidly than anticipated, averting the worst consequences of climate change. But this outcome is far from guaranteed. And even if global emissions decline precipitously, humanity cannot be sure when or whether the planet has crossed a climate tipping point beyond which the incremental nature of the current changes shifts from the current linear, gradual progression to a non-linear and abrupt process.</w:t>
      </w:r>
    </w:p>
    <w:p w14:paraId="6151918A" w14:textId="3D9A67D3" w:rsidR="00D331C4" w:rsidRDefault="00A06DDA" w:rsidP="00D331C4">
      <w:pPr>
        <w:rPr>
          <w:rFonts w:asciiTheme="majorHAnsi" w:hAnsiTheme="majorHAnsi" w:cstheme="majorHAnsi"/>
        </w:rPr>
      </w:pPr>
      <w:r w:rsidRPr="004E1197">
        <w:rPr>
          <w:sz w:val="16"/>
        </w:rPr>
        <w:t xml:space="preserve">Within the next few decades, the most likely scenario involves manageable, but costly, consequences on infrastructure, food security and natural disasters, which will be borne primarily by the world’s most impoverished citizens and the members of the military who provide them with humanitarian assistance and disaster relief. But </w:t>
      </w:r>
      <w:r w:rsidRPr="004E1197">
        <w:rPr>
          <w:rStyle w:val="Emphasis"/>
        </w:rPr>
        <w:t>while</w:t>
      </w:r>
      <w:r w:rsidRPr="004E1197">
        <w:rPr>
          <w:u w:val="single"/>
        </w:rPr>
        <w:t xml:space="preserve"> the head-turning national security </w:t>
      </w:r>
      <w:r w:rsidRPr="004E1197">
        <w:rPr>
          <w:rStyle w:val="Emphasis"/>
        </w:rPr>
        <w:t>impacts</w:t>
      </w:r>
      <w:r w:rsidRPr="004E1197">
        <w:rPr>
          <w:u w:val="single"/>
        </w:rPr>
        <w:t xml:space="preserve"> of climate change are </w:t>
      </w:r>
      <w:r w:rsidRPr="004E1197">
        <w:rPr>
          <w:rStyle w:val="Emphasis"/>
        </w:rPr>
        <w:t>probably</w:t>
      </w:r>
      <w:r w:rsidRPr="004E1197">
        <w:rPr>
          <w:u w:val="single"/>
        </w:rPr>
        <w:t xml:space="preserve"> several </w:t>
      </w:r>
      <w:r w:rsidRPr="004E1197">
        <w:rPr>
          <w:rStyle w:val="Emphasis"/>
        </w:rPr>
        <w:t>decades away</w:t>
      </w:r>
      <w:r w:rsidRPr="004E1197">
        <w:rPr>
          <w:u w:val="single"/>
        </w:rPr>
        <w:t xml:space="preserve">, the </w:t>
      </w:r>
      <w:r w:rsidRPr="004E1197">
        <w:rPr>
          <w:rStyle w:val="Emphasis"/>
        </w:rPr>
        <w:t>nature of the threat</w:t>
      </w:r>
      <w:r w:rsidRPr="004E1197">
        <w:rPr>
          <w:u w:val="single"/>
        </w:rPr>
        <w:t xml:space="preserve"> is such that</w:t>
      </w:r>
      <w:r w:rsidRPr="00F66F77">
        <w:rPr>
          <w:u w:val="single"/>
        </w:rPr>
        <w:t xml:space="preserve"> </w:t>
      </w:r>
      <w:r w:rsidRPr="009F21FB">
        <w:rPr>
          <w:rStyle w:val="Emphasis"/>
          <w:highlight w:val="cyan"/>
        </w:rPr>
        <w:t>waiting until</w:t>
      </w:r>
      <w:r w:rsidRPr="009F21FB">
        <w:rPr>
          <w:highlight w:val="cyan"/>
          <w:u w:val="single"/>
        </w:rPr>
        <w:t xml:space="preserve"> these </w:t>
      </w:r>
      <w:r w:rsidRPr="009F21FB">
        <w:rPr>
          <w:rStyle w:val="Emphasis"/>
          <w:highlight w:val="cyan"/>
        </w:rPr>
        <w:t>changes manifest</w:t>
      </w:r>
      <w:r w:rsidRPr="009F21FB">
        <w:rPr>
          <w:highlight w:val="cyan"/>
          <w:u w:val="single"/>
        </w:rPr>
        <w:t xml:space="preserve"> is </w:t>
      </w:r>
      <w:r w:rsidRPr="009F21FB">
        <w:rPr>
          <w:rStyle w:val="Emphasis"/>
          <w:highlight w:val="cyan"/>
        </w:rPr>
        <w:t>not</w:t>
      </w:r>
      <w:r w:rsidRPr="00F66F77">
        <w:rPr>
          <w:rStyle w:val="Emphasis"/>
        </w:rPr>
        <w:t xml:space="preserve"> a </w:t>
      </w:r>
      <w:r w:rsidRPr="009F21FB">
        <w:rPr>
          <w:rStyle w:val="Emphasis"/>
          <w:highlight w:val="cyan"/>
        </w:rPr>
        <w:t>viable</w:t>
      </w:r>
      <w:r w:rsidRPr="00F66F77">
        <w:rPr>
          <w:rStyle w:val="Emphasis"/>
        </w:rPr>
        <w:t xml:space="preserve"> option</w:t>
      </w:r>
      <w:r w:rsidRPr="00F66F77">
        <w:rPr>
          <w:sz w:val="16"/>
        </w:rPr>
        <w:t xml:space="preserve">. </w:t>
      </w:r>
      <w:r w:rsidRPr="009F21FB">
        <w:rPr>
          <w:highlight w:val="cyan"/>
          <w:u w:val="single"/>
        </w:rPr>
        <w:t>By the time</w:t>
      </w:r>
      <w:r w:rsidRPr="00F66F77">
        <w:rPr>
          <w:u w:val="single"/>
        </w:rPr>
        <w:t xml:space="preserve"> the climate </w:t>
      </w:r>
      <w:r w:rsidRPr="009F21FB">
        <w:rPr>
          <w:highlight w:val="cyan"/>
          <w:u w:val="single"/>
        </w:rPr>
        <w:t>consequences are severe enough</w:t>
      </w:r>
      <w:r w:rsidRPr="00F66F77">
        <w:rPr>
          <w:u w:val="single"/>
        </w:rPr>
        <w:t xml:space="preserve"> to compel action, </w:t>
      </w:r>
      <w:r w:rsidRPr="009F21FB">
        <w:rPr>
          <w:highlight w:val="cyan"/>
          <w:u w:val="single"/>
        </w:rPr>
        <w:t>there is</w:t>
      </w:r>
      <w:r w:rsidRPr="00F66F77">
        <w:rPr>
          <w:u w:val="single"/>
        </w:rPr>
        <w:t xml:space="preserve"> likely to be </w:t>
      </w:r>
      <w:r w:rsidRPr="009F21FB">
        <w:rPr>
          <w:highlight w:val="cyan"/>
          <w:u w:val="single"/>
        </w:rPr>
        <w:t>little that can be done</w:t>
      </w:r>
      <w:r w:rsidRPr="00F66F77">
        <w:rPr>
          <w:u w:val="single"/>
        </w:rPr>
        <w:t xml:space="preserve"> on human timescales </w:t>
      </w:r>
      <w:r w:rsidRPr="009F21FB">
        <w:rPr>
          <w:highlight w:val="cyan"/>
          <w:u w:val="single"/>
        </w:rPr>
        <w:t>to undo</w:t>
      </w:r>
      <w:r w:rsidRPr="00F66F77">
        <w:rPr>
          <w:u w:val="single"/>
        </w:rPr>
        <w:t xml:space="preserve"> the </w:t>
      </w:r>
      <w:r w:rsidRPr="009F21FB">
        <w:rPr>
          <w:highlight w:val="cyan"/>
          <w:u w:val="single"/>
        </w:rPr>
        <w:t xml:space="preserve">changes to </w:t>
      </w:r>
      <w:r w:rsidRPr="009F21FB">
        <w:rPr>
          <w:rStyle w:val="Emphasis"/>
          <w:highlight w:val="cyan"/>
        </w:rPr>
        <w:t>environmental systems</w:t>
      </w:r>
      <w:r w:rsidRPr="00F66F77">
        <w:rPr>
          <w:u w:val="single"/>
        </w:rPr>
        <w:t xml:space="preserve"> </w:t>
      </w:r>
      <w:r w:rsidRPr="009F21FB">
        <w:rPr>
          <w:highlight w:val="cyan"/>
          <w:u w:val="single"/>
        </w:rPr>
        <w:t>and</w:t>
      </w:r>
      <w:r w:rsidRPr="00F66F77">
        <w:rPr>
          <w:u w:val="single"/>
        </w:rPr>
        <w:t xml:space="preserve"> the </w:t>
      </w:r>
      <w:r w:rsidRPr="009F21FB">
        <w:rPr>
          <w:rStyle w:val="Emphasis"/>
          <w:highlight w:val="cyan"/>
        </w:rPr>
        <w:t>human societies dependent upon them</w:t>
      </w:r>
      <w:r w:rsidRPr="00F66F77">
        <w:rPr>
          <w:sz w:val="16"/>
        </w:rPr>
        <w:t>.</w:t>
      </w:r>
    </w:p>
    <w:p w14:paraId="678DE7C3" w14:textId="744F5437" w:rsidR="007B10B9" w:rsidRDefault="007B10B9" w:rsidP="007B10B9">
      <w:pPr>
        <w:pStyle w:val="Heading3"/>
      </w:pPr>
      <w:r>
        <w:t>1NC – DA</w:t>
      </w:r>
    </w:p>
    <w:p w14:paraId="5A720315" w14:textId="77777777" w:rsidR="00F06458" w:rsidRPr="001F0AE1" w:rsidRDefault="00F06458" w:rsidP="00F06458">
      <w:pPr>
        <w:pStyle w:val="Heading4"/>
      </w:pPr>
      <w:r w:rsidRPr="001F0AE1">
        <w:t xml:space="preserve">Iran deal is </w:t>
      </w:r>
      <w:r w:rsidRPr="001F0AE1">
        <w:rPr>
          <w:u w:val="single"/>
        </w:rPr>
        <w:t>imminent</w:t>
      </w:r>
      <w:r w:rsidRPr="001F0AE1">
        <w:t xml:space="preserve"> and key to </w:t>
      </w:r>
      <w:r w:rsidRPr="001F0AE1">
        <w:rPr>
          <w:u w:val="single"/>
        </w:rPr>
        <w:t xml:space="preserve">prevent </w:t>
      </w:r>
      <w:r>
        <w:rPr>
          <w:u w:val="single"/>
        </w:rPr>
        <w:t xml:space="preserve">escalatory </w:t>
      </w:r>
      <w:r w:rsidRPr="001F0AE1">
        <w:rPr>
          <w:u w:val="single"/>
        </w:rPr>
        <w:t>war</w:t>
      </w:r>
      <w:r w:rsidRPr="001F0AE1">
        <w:t xml:space="preserve">- BUT </w:t>
      </w:r>
      <w:r w:rsidRPr="001F0AE1">
        <w:rPr>
          <w:u w:val="single"/>
        </w:rPr>
        <w:t>PC is key</w:t>
      </w:r>
      <w:r w:rsidRPr="001F0AE1">
        <w:t xml:space="preserve"> to passage</w:t>
      </w:r>
    </w:p>
    <w:p w14:paraId="62ED14F8" w14:textId="77777777" w:rsidR="00F06458" w:rsidRPr="001F0AE1" w:rsidRDefault="00F06458" w:rsidP="00F06458">
      <w:pPr>
        <w:rPr>
          <w:rFonts w:eastAsia="SimSun"/>
        </w:rPr>
      </w:pPr>
      <w:r w:rsidRPr="00D3700D">
        <w:rPr>
          <w:rStyle w:val="Style13ptBold"/>
        </w:rPr>
        <w:t>Hounshell 3</w:t>
      </w:r>
      <w:r>
        <w:rPr>
          <w:rStyle w:val="Style13ptBold"/>
        </w:rPr>
        <w:t>/23/22</w:t>
      </w:r>
      <w:r w:rsidRPr="001F0AE1">
        <w:rPr>
          <w:rFonts w:eastAsia="SimSun"/>
        </w:rPr>
        <w:t xml:space="preserve"> [Blake Hounshell and Leah Askarinam, – New York Times On Politic</w:t>
      </w:r>
      <w:r>
        <w:rPr>
          <w:rFonts w:eastAsia="SimSun"/>
        </w:rPr>
        <w:t xml:space="preserve">s. </w:t>
      </w:r>
      <w:r w:rsidRPr="001F0AE1">
        <w:rPr>
          <w:rFonts w:eastAsia="SimSun"/>
        </w:rPr>
        <w:t>"The Democrat the White House Fears the Most," NY Times, 3-23-2022, https://www.nytimes.com/2022/03/23/us/politics/robert-menendez-biden-foreign-policy.html, accessed 3-27-2022]</w:t>
      </w:r>
    </w:p>
    <w:p w14:paraId="3C4A4DDA" w14:textId="77777777" w:rsidR="00F06458" w:rsidRPr="001F0AE1" w:rsidRDefault="00F06458" w:rsidP="00F06458">
      <w:pPr>
        <w:rPr>
          <w:rFonts w:eastAsia="SimSun"/>
          <w:sz w:val="14"/>
        </w:rPr>
      </w:pPr>
      <w:r w:rsidRPr="004D095F">
        <w:rPr>
          <w:rFonts w:eastAsia="SimSun"/>
          <w:u w:val="single"/>
        </w:rPr>
        <w:t xml:space="preserve">One of </w:t>
      </w:r>
      <w:r w:rsidRPr="00FB1F5A">
        <w:rPr>
          <w:rFonts w:eastAsia="SimSun"/>
          <w:highlight w:val="cyan"/>
          <w:u w:val="single"/>
        </w:rPr>
        <w:t>the final obstacles</w:t>
      </w:r>
      <w:r w:rsidRPr="001F0AE1">
        <w:rPr>
          <w:rFonts w:eastAsia="SimSun"/>
          <w:sz w:val="14"/>
        </w:rPr>
        <w:t xml:space="preserve">, according to those who have attended the briefings, </w:t>
      </w:r>
      <w:r w:rsidRPr="00FB1F5A">
        <w:rPr>
          <w:rFonts w:eastAsia="SimSun"/>
          <w:highlight w:val="cyan"/>
          <w:u w:val="single"/>
        </w:rPr>
        <w:t>is Iran’s demand</w:t>
      </w:r>
      <w:r w:rsidRPr="00F45109">
        <w:t xml:space="preserve"> </w:t>
      </w:r>
      <w:r w:rsidRPr="001F0AE1">
        <w:rPr>
          <w:rFonts w:eastAsia="SimSun"/>
          <w:sz w:val="14"/>
        </w:rPr>
        <w:t xml:space="preserve">that </w:t>
      </w:r>
      <w:r w:rsidRPr="00FB1F5A">
        <w:rPr>
          <w:rFonts w:eastAsia="SimSun"/>
          <w:highlight w:val="cyan"/>
          <w:u w:val="single"/>
        </w:rPr>
        <w:t xml:space="preserve">the U.S. no longer designate the </w:t>
      </w:r>
      <w:r w:rsidRPr="00FB1F5A">
        <w:rPr>
          <w:rFonts w:eastAsia="SimSun"/>
          <w:highlight w:val="cyan"/>
          <w:u w:val="single"/>
          <w:bdr w:val="single" w:sz="4" w:space="0" w:color="auto"/>
        </w:rPr>
        <w:t>I</w:t>
      </w:r>
      <w:r w:rsidRPr="001F0AE1">
        <w:rPr>
          <w:rFonts w:eastAsia="SimSun"/>
          <w:sz w:val="14"/>
        </w:rPr>
        <w:t xml:space="preserve">ranian </w:t>
      </w:r>
      <w:r w:rsidRPr="00FB1F5A">
        <w:rPr>
          <w:rFonts w:eastAsia="SimSun"/>
          <w:highlight w:val="cyan"/>
          <w:u w:val="single"/>
          <w:bdr w:val="single" w:sz="4" w:space="0" w:color="auto"/>
        </w:rPr>
        <w:t>R</w:t>
      </w:r>
      <w:r w:rsidRPr="001F0AE1">
        <w:rPr>
          <w:rFonts w:eastAsia="SimSun"/>
          <w:sz w:val="14"/>
        </w:rPr>
        <w:t xml:space="preserve">evolutionary </w:t>
      </w:r>
      <w:r w:rsidRPr="00FB1F5A">
        <w:rPr>
          <w:rFonts w:eastAsia="SimSun"/>
          <w:highlight w:val="cyan"/>
          <w:u w:val="single"/>
          <w:bdr w:val="single" w:sz="4" w:space="0" w:color="auto"/>
        </w:rPr>
        <w:t>G</w:t>
      </w:r>
      <w:r w:rsidRPr="001F0AE1">
        <w:rPr>
          <w:rFonts w:eastAsia="SimSun"/>
          <w:sz w:val="14"/>
        </w:rPr>
        <w:t xml:space="preserve">uards </w:t>
      </w:r>
      <w:r w:rsidRPr="00FB1F5A">
        <w:rPr>
          <w:rFonts w:eastAsia="SimSun"/>
          <w:highlight w:val="cyan"/>
          <w:u w:val="single"/>
          <w:bdr w:val="single" w:sz="4" w:space="0" w:color="auto"/>
        </w:rPr>
        <w:t>C</w:t>
      </w:r>
      <w:r w:rsidRPr="001F0AE1">
        <w:rPr>
          <w:rFonts w:eastAsia="SimSun"/>
          <w:sz w:val="14"/>
        </w:rPr>
        <w:t xml:space="preserve">orps </w:t>
      </w:r>
      <w:r w:rsidRPr="00FB1F5A">
        <w:rPr>
          <w:rFonts w:eastAsia="SimSun"/>
          <w:highlight w:val="cyan"/>
          <w:u w:val="single"/>
        </w:rPr>
        <w:t>as</w:t>
      </w:r>
      <w:r w:rsidRPr="001F0AE1">
        <w:rPr>
          <w:rFonts w:eastAsia="SimSun"/>
          <w:u w:val="single"/>
        </w:rPr>
        <w:t xml:space="preserve"> a</w:t>
      </w:r>
      <w:r w:rsidRPr="001F0AE1">
        <w:rPr>
          <w:rFonts w:eastAsia="SimSun"/>
          <w:sz w:val="14"/>
        </w:rPr>
        <w:t xml:space="preserve"> foreign </w:t>
      </w:r>
      <w:r w:rsidRPr="00FB1F5A">
        <w:rPr>
          <w:rFonts w:eastAsia="SimSun"/>
          <w:highlight w:val="cyan"/>
          <w:u w:val="single"/>
        </w:rPr>
        <w:t xml:space="preserve">terrorist </w:t>
      </w:r>
      <w:r w:rsidRPr="001F0AE1">
        <w:rPr>
          <w:rFonts w:eastAsia="SimSun"/>
          <w:u w:val="single"/>
        </w:rPr>
        <w:t>organization</w:t>
      </w:r>
      <w:r w:rsidRPr="001F0AE1">
        <w:rPr>
          <w:rFonts w:eastAsia="SimSun"/>
          <w:sz w:val="14"/>
        </w:rPr>
        <w:t>.</w:t>
      </w:r>
    </w:p>
    <w:p w14:paraId="09998348" w14:textId="77777777" w:rsidR="00F06458" w:rsidRPr="004D095F" w:rsidRDefault="00F06458" w:rsidP="00F06458">
      <w:pPr>
        <w:rPr>
          <w:rStyle w:val="StyleUnderline"/>
        </w:rPr>
      </w:pPr>
      <w:r w:rsidRPr="004D095F">
        <w:rPr>
          <w:rStyle w:val="StyleUnderline"/>
        </w:rPr>
        <w:t>Doing so would mean little in a practical sense because other sanctions on the group still apply, proponents of a deal say. But the</w:t>
      </w:r>
      <w:r w:rsidRPr="001F0AE1">
        <w:rPr>
          <w:rFonts w:eastAsia="SimSun"/>
          <w:sz w:val="14"/>
        </w:rPr>
        <w:t xml:space="preserve"> </w:t>
      </w:r>
      <w:r w:rsidRPr="00FB1F5A">
        <w:rPr>
          <w:rFonts w:eastAsia="SimSun"/>
          <w:highlight w:val="cyan"/>
          <w:u w:val="single"/>
        </w:rPr>
        <w:t>Biden</w:t>
      </w:r>
      <w:r w:rsidRPr="00FB1F5A">
        <w:rPr>
          <w:rFonts w:eastAsia="SimSun"/>
          <w:sz w:val="14"/>
          <w:highlight w:val="cyan"/>
        </w:rPr>
        <w:t xml:space="preserve"> </w:t>
      </w:r>
      <w:r w:rsidRPr="004D095F">
        <w:rPr>
          <w:rStyle w:val="StyleUnderline"/>
        </w:rPr>
        <w:t>administration</w:t>
      </w:r>
      <w:r w:rsidRPr="001F0AE1">
        <w:rPr>
          <w:rFonts w:eastAsia="SimSun"/>
          <w:sz w:val="14"/>
        </w:rPr>
        <w:t xml:space="preserve"> </w:t>
      </w:r>
      <w:r w:rsidRPr="00FB1F5A">
        <w:rPr>
          <w:rFonts w:eastAsia="SimSun"/>
          <w:highlight w:val="cyan"/>
          <w:u w:val="single"/>
        </w:rPr>
        <w:t xml:space="preserve">would need to </w:t>
      </w:r>
      <w:r w:rsidRPr="00FB1F5A">
        <w:rPr>
          <w:rStyle w:val="Emphasis"/>
          <w:highlight w:val="cyan"/>
        </w:rPr>
        <w:t>expend</w:t>
      </w:r>
      <w:r w:rsidRPr="00F45109">
        <w:rPr>
          <w:rFonts w:eastAsia="SimSun"/>
          <w:sz w:val="14"/>
        </w:rPr>
        <w:t xml:space="preserve"> </w:t>
      </w:r>
      <w:r w:rsidRPr="004D095F">
        <w:rPr>
          <w:rStyle w:val="StyleUnderline"/>
        </w:rPr>
        <w:t>precious</w:t>
      </w:r>
      <w:r w:rsidRPr="001F0AE1">
        <w:rPr>
          <w:rFonts w:eastAsia="SimSun"/>
          <w:sz w:val="14"/>
        </w:rPr>
        <w:t xml:space="preserve"> </w:t>
      </w:r>
      <w:r w:rsidRPr="00FB1F5A">
        <w:rPr>
          <w:rStyle w:val="Emphasis"/>
          <w:highlight w:val="cyan"/>
        </w:rPr>
        <w:t>p</w:t>
      </w:r>
      <w:r w:rsidRPr="001F0AE1">
        <w:rPr>
          <w:rFonts w:eastAsia="SimSun"/>
          <w:sz w:val="14"/>
        </w:rPr>
        <w:t xml:space="preserve">olitical </w:t>
      </w:r>
      <w:r w:rsidRPr="00FB1F5A">
        <w:rPr>
          <w:rStyle w:val="Emphasis"/>
          <w:highlight w:val="cyan"/>
        </w:rPr>
        <w:t>c</w:t>
      </w:r>
      <w:r w:rsidRPr="001F0AE1">
        <w:rPr>
          <w:rFonts w:eastAsia="SimSun"/>
          <w:sz w:val="14"/>
        </w:rPr>
        <w:t xml:space="preserve">apital </w:t>
      </w:r>
      <w:r w:rsidRPr="00FB1F5A">
        <w:rPr>
          <w:rFonts w:eastAsia="SimSun"/>
          <w:highlight w:val="cyan"/>
          <w:u w:val="single"/>
        </w:rPr>
        <w:t>defending the move</w:t>
      </w:r>
      <w:r w:rsidRPr="001F0AE1">
        <w:rPr>
          <w:rFonts w:eastAsia="SimSun"/>
          <w:sz w:val="14"/>
        </w:rPr>
        <w:t xml:space="preserve"> </w:t>
      </w:r>
      <w:r w:rsidRPr="004D095F">
        <w:rPr>
          <w:rStyle w:val="StyleUnderline"/>
        </w:rPr>
        <w:t>at a time when it has little to spare.</w:t>
      </w:r>
    </w:p>
    <w:p w14:paraId="614E27E3" w14:textId="77777777" w:rsidR="00F06458" w:rsidRPr="001F0AE1" w:rsidRDefault="00F06458" w:rsidP="00F06458">
      <w:pPr>
        <w:rPr>
          <w:rFonts w:eastAsia="SimSun"/>
          <w:sz w:val="14"/>
        </w:rPr>
      </w:pPr>
      <w:r w:rsidRPr="001F0AE1">
        <w:rPr>
          <w:rFonts w:eastAsia="SimSun"/>
          <w:sz w:val="14"/>
        </w:rPr>
        <w:t>“I’d want to see what that means in practice,” said Representative Tom Malinowski, Democrat of New Jersey, who said he was waiting to see the text of an agreement. “But once Iran gets the bomb, our ability to confront their other malign activities will be diminished.”</w:t>
      </w:r>
    </w:p>
    <w:p w14:paraId="0E5D1B4A" w14:textId="77777777" w:rsidR="00F06458" w:rsidRPr="001F0AE1" w:rsidRDefault="00F06458" w:rsidP="00F06458">
      <w:pPr>
        <w:rPr>
          <w:rFonts w:eastAsia="SimSun"/>
          <w:sz w:val="14"/>
        </w:rPr>
      </w:pPr>
      <w:r w:rsidRPr="001F0AE1">
        <w:rPr>
          <w:rFonts w:eastAsia="SimSun"/>
          <w:sz w:val="14"/>
        </w:rPr>
        <w:t>Senator Chris Murphy, a Democrat of Connecticut, said in an interview that he’d seen “bone-chilling” assessments of how close Iran is to producing weapons-grade uranium. Others who have been briefed on the U.S. intelligence assessments say Iran could produce enough fissile material for a nuclear weapon in as little as two weeks, escalating the risk that Israel might take military action.</w:t>
      </w:r>
    </w:p>
    <w:p w14:paraId="24ECA7F9" w14:textId="77777777" w:rsidR="00F06458" w:rsidRPr="001F0AE1" w:rsidRDefault="00F06458" w:rsidP="00F06458">
      <w:pPr>
        <w:rPr>
          <w:rFonts w:eastAsia="SimSun"/>
          <w:sz w:val="14"/>
        </w:rPr>
      </w:pPr>
      <w:r w:rsidRPr="001F0AE1">
        <w:rPr>
          <w:rFonts w:eastAsia="SimSun"/>
          <w:sz w:val="14"/>
        </w:rPr>
        <w:t>“The consequences of no deal are horrific,” Murphy said. “And there is no other practical path to stop Iran from getting a nuclear weapon other than diplomacy.”</w:t>
      </w:r>
    </w:p>
    <w:p w14:paraId="25F4B6E1" w14:textId="77777777" w:rsidR="00F06458" w:rsidRPr="001F0AE1" w:rsidRDefault="00F06458" w:rsidP="00F06458">
      <w:pPr>
        <w:rPr>
          <w:rFonts w:eastAsia="SimSun"/>
          <w:sz w:val="14"/>
        </w:rPr>
      </w:pPr>
      <w:r w:rsidRPr="001F0AE1">
        <w:rPr>
          <w:rFonts w:eastAsia="SimSun"/>
          <w:sz w:val="14"/>
        </w:rPr>
        <w:t>The main reason the crisis has reached this point, advocates of a deal say, is Donald Trump’s withdrawal from the original nuclear deal, which allowed Iran to keep enriching uranium past agreed-upon levels.</w:t>
      </w:r>
    </w:p>
    <w:p w14:paraId="38188ACA" w14:textId="77777777" w:rsidR="00F06458" w:rsidRPr="001F0AE1" w:rsidRDefault="00F06458" w:rsidP="00F06458">
      <w:pPr>
        <w:rPr>
          <w:rFonts w:eastAsia="SimSun"/>
          <w:sz w:val="14"/>
        </w:rPr>
      </w:pPr>
      <w:r w:rsidRPr="001F0AE1">
        <w:rPr>
          <w:rFonts w:eastAsia="SimSun"/>
          <w:sz w:val="14"/>
        </w:rPr>
        <w:t>But the Biden administration also moved too slowly to engage Tehran upon entering office, fearing Menendez-led blowback on Capitol Hill.</w:t>
      </w:r>
    </w:p>
    <w:p w14:paraId="209131F0" w14:textId="77777777" w:rsidR="00F06458" w:rsidRPr="001F0AE1" w:rsidRDefault="00F06458" w:rsidP="00F06458">
      <w:pPr>
        <w:rPr>
          <w:rFonts w:eastAsia="SimSun"/>
          <w:sz w:val="14"/>
        </w:rPr>
      </w:pPr>
      <w:r w:rsidRPr="001F0AE1">
        <w:rPr>
          <w:rFonts w:eastAsia="SimSun"/>
          <w:sz w:val="14"/>
        </w:rPr>
        <w:t>“It didn’t want to lose fence-sitters in Congress,” said Ali Vaez, an Iran expert at the International Crisis Group.</w:t>
      </w:r>
    </w:p>
    <w:p w14:paraId="7D3593C2" w14:textId="77777777" w:rsidR="00F06458" w:rsidRPr="001F0AE1" w:rsidRDefault="00F06458" w:rsidP="00F06458">
      <w:pPr>
        <w:rPr>
          <w:rFonts w:eastAsia="SimSun"/>
          <w:sz w:val="14"/>
        </w:rPr>
      </w:pPr>
      <w:r w:rsidRPr="004D095F">
        <w:rPr>
          <w:rFonts w:eastAsia="SimSun"/>
          <w:u w:val="single"/>
        </w:rPr>
        <w:t xml:space="preserve">Now that </w:t>
      </w:r>
      <w:r w:rsidRPr="00FB1F5A">
        <w:rPr>
          <w:rFonts w:eastAsia="SimSun"/>
          <w:highlight w:val="cyan"/>
          <w:u w:val="single"/>
        </w:rPr>
        <w:t xml:space="preserve">a deal is </w:t>
      </w:r>
      <w:r w:rsidRPr="00FB1F5A">
        <w:rPr>
          <w:rStyle w:val="Emphasis"/>
          <w:highlight w:val="cyan"/>
        </w:rPr>
        <w:t>close</w:t>
      </w:r>
      <w:r w:rsidRPr="001F0AE1">
        <w:rPr>
          <w:rFonts w:eastAsia="SimSun"/>
          <w:sz w:val="14"/>
        </w:rPr>
        <w:t xml:space="preserve">, administration officials are being cagey about whether they believe Congress must be allowed to review its terms. </w:t>
      </w:r>
      <w:r w:rsidRPr="00FB1F5A">
        <w:rPr>
          <w:rFonts w:eastAsia="SimSun"/>
          <w:highlight w:val="cyan"/>
          <w:u w:val="single"/>
        </w:rPr>
        <w:t>Under</w:t>
      </w:r>
      <w:r w:rsidRPr="001F0AE1">
        <w:rPr>
          <w:rFonts w:eastAsia="SimSun"/>
          <w:sz w:val="14"/>
        </w:rPr>
        <w:t xml:space="preserve"> a bipartisan law passed in 2015, </w:t>
      </w:r>
      <w:r w:rsidRPr="001F0AE1">
        <w:rPr>
          <w:rFonts w:eastAsia="SimSun"/>
          <w:u w:val="single"/>
        </w:rPr>
        <w:t xml:space="preserve">the </w:t>
      </w:r>
      <w:r w:rsidRPr="00FB1F5A">
        <w:rPr>
          <w:rFonts w:eastAsia="SimSun"/>
          <w:highlight w:val="cyan"/>
          <w:u w:val="single"/>
          <w:bdr w:val="single" w:sz="4" w:space="0" w:color="auto"/>
        </w:rPr>
        <w:t>I</w:t>
      </w:r>
      <w:r w:rsidRPr="001F0AE1">
        <w:rPr>
          <w:rFonts w:eastAsia="SimSun"/>
          <w:u w:val="single"/>
        </w:rPr>
        <w:t xml:space="preserve">ran </w:t>
      </w:r>
      <w:r w:rsidRPr="00FB1F5A">
        <w:rPr>
          <w:rFonts w:eastAsia="SimSun"/>
          <w:highlight w:val="cyan"/>
          <w:u w:val="single"/>
          <w:bdr w:val="single" w:sz="4" w:space="0" w:color="auto"/>
        </w:rPr>
        <w:t>N</w:t>
      </w:r>
      <w:r w:rsidRPr="001F0AE1">
        <w:rPr>
          <w:rFonts w:eastAsia="SimSun"/>
          <w:u w:val="single"/>
        </w:rPr>
        <w:t xml:space="preserve">uclear </w:t>
      </w:r>
      <w:r w:rsidRPr="00FB1F5A">
        <w:rPr>
          <w:rFonts w:eastAsia="SimSun"/>
          <w:highlight w:val="cyan"/>
          <w:u w:val="single"/>
          <w:bdr w:val="single" w:sz="4" w:space="0" w:color="auto"/>
        </w:rPr>
        <w:t>A</w:t>
      </w:r>
      <w:r w:rsidRPr="001F0AE1">
        <w:rPr>
          <w:rFonts w:eastAsia="SimSun"/>
          <w:u w:val="single"/>
        </w:rPr>
        <w:t xml:space="preserve">greement </w:t>
      </w:r>
      <w:r w:rsidRPr="00FB1F5A">
        <w:rPr>
          <w:rFonts w:eastAsia="SimSun"/>
          <w:highlight w:val="cyan"/>
          <w:u w:val="single"/>
          <w:bdr w:val="single" w:sz="4" w:space="0" w:color="auto"/>
        </w:rPr>
        <w:t>R</w:t>
      </w:r>
      <w:r w:rsidRPr="001F0AE1">
        <w:rPr>
          <w:rFonts w:eastAsia="SimSun"/>
          <w:u w:val="single"/>
        </w:rPr>
        <w:t xml:space="preserve">eview </w:t>
      </w:r>
      <w:r w:rsidRPr="00FB1F5A">
        <w:rPr>
          <w:rFonts w:eastAsia="SimSun"/>
          <w:highlight w:val="cyan"/>
          <w:u w:val="single"/>
          <w:bdr w:val="single" w:sz="4" w:space="0" w:color="auto"/>
        </w:rPr>
        <w:t>A</w:t>
      </w:r>
      <w:r w:rsidRPr="001F0AE1">
        <w:rPr>
          <w:rFonts w:eastAsia="SimSun"/>
          <w:u w:val="single"/>
        </w:rPr>
        <w:t xml:space="preserve">ct, </w:t>
      </w:r>
      <w:r w:rsidRPr="00FB1F5A">
        <w:rPr>
          <w:rFonts w:eastAsia="SimSun"/>
          <w:highlight w:val="cyan"/>
          <w:u w:val="single"/>
        </w:rPr>
        <w:t>the admin</w:t>
      </w:r>
      <w:r w:rsidRPr="001F0AE1">
        <w:rPr>
          <w:rFonts w:eastAsia="SimSun"/>
          <w:u w:val="single"/>
        </w:rPr>
        <w:t xml:space="preserve">istration </w:t>
      </w:r>
      <w:r w:rsidRPr="00FB1F5A">
        <w:rPr>
          <w:rFonts w:eastAsia="SimSun"/>
          <w:highlight w:val="cyan"/>
          <w:u w:val="single"/>
        </w:rPr>
        <w:t>must submit the</w:t>
      </w:r>
      <w:r w:rsidRPr="001F0AE1">
        <w:rPr>
          <w:rFonts w:eastAsia="SimSun"/>
          <w:u w:val="single"/>
        </w:rPr>
        <w:t xml:space="preserve"> text of any “new” </w:t>
      </w:r>
      <w:r w:rsidRPr="00FB1F5A">
        <w:rPr>
          <w:rFonts w:eastAsia="SimSun"/>
          <w:highlight w:val="cyan"/>
          <w:u w:val="single"/>
        </w:rPr>
        <w:t>agreement to congress</w:t>
      </w:r>
      <w:r w:rsidRPr="00F45109">
        <w:rPr>
          <w:sz w:val="14"/>
        </w:rPr>
        <w:t>ional oversight</w:t>
      </w:r>
      <w:r w:rsidRPr="001F0AE1">
        <w:rPr>
          <w:rFonts w:eastAsia="SimSun"/>
          <w:sz w:val="14"/>
        </w:rPr>
        <w:t>.</w:t>
      </w:r>
    </w:p>
    <w:p w14:paraId="0B7275F0" w14:textId="77777777" w:rsidR="00F06458" w:rsidRPr="001F0AE1" w:rsidRDefault="00F06458" w:rsidP="00F06458">
      <w:pPr>
        <w:rPr>
          <w:rFonts w:eastAsia="SimSun"/>
          <w:sz w:val="14"/>
        </w:rPr>
      </w:pPr>
      <w:r w:rsidRPr="004D095F">
        <w:rPr>
          <w:rFonts w:eastAsia="SimSun"/>
          <w:u w:val="single"/>
        </w:rPr>
        <w:t>Menendez</w:t>
      </w:r>
      <w:r w:rsidRPr="001F0AE1">
        <w:rPr>
          <w:rFonts w:eastAsia="SimSun"/>
          <w:sz w:val="14"/>
        </w:rPr>
        <w:t xml:space="preserve">, who opposed the original nuclear agreement in 2015 and has criticized the current deal under discussion, has </w:t>
      </w:r>
      <w:r w:rsidRPr="001F0AE1">
        <w:rPr>
          <w:rFonts w:eastAsia="SimSun"/>
          <w:u w:val="single"/>
        </w:rPr>
        <w:t xml:space="preserve">signaled he </w:t>
      </w:r>
      <w:r w:rsidRPr="004D095F">
        <w:rPr>
          <w:rFonts w:eastAsia="SimSun"/>
          <w:u w:val="single"/>
        </w:rPr>
        <w:t>will insist</w:t>
      </w:r>
      <w:r w:rsidRPr="00F45109">
        <w:rPr>
          <w:rFonts w:eastAsia="SimSun"/>
          <w:u w:val="single"/>
        </w:rPr>
        <w:t xml:space="preserve"> on the Senate having its say.</w:t>
      </w:r>
      <w:r w:rsidRPr="00F45109">
        <w:rPr>
          <w:rFonts w:eastAsia="SimSun"/>
          <w:sz w:val="14"/>
        </w:rPr>
        <w:t xml:space="preserve"> In February, he teamed up with Senator Lindsey Graham, a Republican of South Carolina, to propose his own diplomatic</w:t>
      </w:r>
      <w:r w:rsidRPr="001F0AE1">
        <w:rPr>
          <w:rFonts w:eastAsia="SimSun"/>
          <w:sz w:val="14"/>
        </w:rPr>
        <w:t xml:space="preserve"> solution to the nuclear standoff.</w:t>
      </w:r>
    </w:p>
    <w:p w14:paraId="4123206D" w14:textId="77777777" w:rsidR="00F06458" w:rsidRPr="001F0AE1" w:rsidRDefault="00F06458" w:rsidP="00F06458">
      <w:pPr>
        <w:rPr>
          <w:rFonts w:eastAsia="SimSun"/>
          <w:sz w:val="14"/>
        </w:rPr>
      </w:pPr>
      <w:r w:rsidRPr="001F0AE1">
        <w:rPr>
          <w:rFonts w:eastAsia="SimSun"/>
          <w:sz w:val="14"/>
        </w:rPr>
        <w:t>“There is no chance in bringing Senator Menendez on board, and the alternative that he offers is unworkable for the administration,” Vaez said. “I think it’s a lost cause.”</w:t>
      </w:r>
    </w:p>
    <w:p w14:paraId="7B9FBDD3" w14:textId="77777777" w:rsidR="00F06458" w:rsidRPr="001F0AE1" w:rsidRDefault="00F06458" w:rsidP="00F06458">
      <w:pPr>
        <w:rPr>
          <w:rFonts w:eastAsia="SimSun"/>
          <w:sz w:val="14"/>
        </w:rPr>
      </w:pPr>
      <w:r w:rsidRPr="001F0AE1">
        <w:rPr>
          <w:rFonts w:eastAsia="SimSun"/>
          <w:sz w:val="14"/>
        </w:rPr>
        <w:t>State Department officials caution that “an agreement is neither imminent nor certain,” as one put it. The administration is also still examining its legal options regarding congressional review of a potential deal, which might not technically qualify as “new.”</w:t>
      </w:r>
    </w:p>
    <w:p w14:paraId="3A424BC0" w14:textId="77777777" w:rsidR="00F06458" w:rsidRPr="001F0AE1" w:rsidRDefault="00F06458" w:rsidP="00F06458">
      <w:pPr>
        <w:rPr>
          <w:rFonts w:eastAsia="SimSun"/>
          <w:sz w:val="14"/>
        </w:rPr>
      </w:pPr>
      <w:r w:rsidRPr="001F0AE1">
        <w:rPr>
          <w:rFonts w:eastAsia="SimSun"/>
          <w:sz w:val="14"/>
        </w:rPr>
        <w:t xml:space="preserve">If an Iran deal is put to a vote in the Senate, Menendez’s reaction will be crucial. Republicans most likely will uniformly oppose it. </w:t>
      </w:r>
      <w:r w:rsidRPr="00FB1F5A">
        <w:rPr>
          <w:rFonts w:eastAsia="SimSun"/>
          <w:highlight w:val="cyan"/>
          <w:u w:val="single"/>
        </w:rPr>
        <w:t>The admin</w:t>
      </w:r>
      <w:r w:rsidRPr="001F0AE1">
        <w:rPr>
          <w:rFonts w:eastAsia="SimSun"/>
          <w:u w:val="single"/>
        </w:rPr>
        <w:t xml:space="preserve">istration </w:t>
      </w:r>
      <w:r w:rsidRPr="00FB1F5A">
        <w:rPr>
          <w:rFonts w:eastAsia="SimSun"/>
          <w:highlight w:val="cyan"/>
          <w:u w:val="single"/>
        </w:rPr>
        <w:t>can</w:t>
      </w:r>
      <w:r w:rsidRPr="001F0AE1">
        <w:rPr>
          <w:rFonts w:eastAsia="SimSun"/>
          <w:sz w:val="14"/>
        </w:rPr>
        <w:t xml:space="preserve"> still </w:t>
      </w:r>
      <w:r w:rsidRPr="00FB1F5A">
        <w:rPr>
          <w:rStyle w:val="Emphasis"/>
          <w:highlight w:val="cyan"/>
        </w:rPr>
        <w:t xml:space="preserve">afford to lose a </w:t>
      </w:r>
      <w:r w:rsidRPr="004D095F">
        <w:rPr>
          <w:rStyle w:val="Emphasis"/>
          <w:highlight w:val="cyan"/>
        </w:rPr>
        <w:t xml:space="preserve">handful </w:t>
      </w:r>
      <w:r w:rsidRPr="004D095F">
        <w:rPr>
          <w:rStyle w:val="Emphasis"/>
        </w:rPr>
        <w:t>of Dem</w:t>
      </w:r>
      <w:r w:rsidRPr="004D095F">
        <w:rPr>
          <w:rFonts w:eastAsia="SimSun"/>
          <w:sz w:val="14"/>
        </w:rPr>
        <w:t>ocrat</w:t>
      </w:r>
      <w:r w:rsidRPr="004D095F">
        <w:rPr>
          <w:rStyle w:val="Emphasis"/>
        </w:rPr>
        <w:t>s</w:t>
      </w:r>
      <w:r w:rsidRPr="004D095F">
        <w:rPr>
          <w:rStyle w:val="StyleUnderline"/>
        </w:rPr>
        <w:t xml:space="preserve">, </w:t>
      </w:r>
      <w:r w:rsidRPr="004D095F">
        <w:rPr>
          <w:rFonts w:eastAsia="SimSun"/>
          <w:u w:val="single"/>
        </w:rPr>
        <w:t xml:space="preserve">because </w:t>
      </w:r>
      <w:r w:rsidRPr="00FB1F5A">
        <w:rPr>
          <w:rStyle w:val="Emphasis"/>
          <w:highlight w:val="cyan"/>
        </w:rPr>
        <w:t xml:space="preserve">only 41 </w:t>
      </w:r>
      <w:r w:rsidRPr="004D095F">
        <w:rPr>
          <w:rStyle w:val="Emphasis"/>
        </w:rPr>
        <w:t xml:space="preserve">votes </w:t>
      </w:r>
      <w:r w:rsidRPr="00FB1F5A">
        <w:rPr>
          <w:rStyle w:val="Emphasis"/>
          <w:highlight w:val="cyan"/>
        </w:rPr>
        <w:t>would be needed</w:t>
      </w:r>
      <w:r w:rsidRPr="001F0AE1">
        <w:rPr>
          <w:rFonts w:eastAsia="SimSun"/>
          <w:u w:val="single"/>
        </w:rPr>
        <w:t xml:space="preserve"> to allow a revived agreement to proceed. </w:t>
      </w:r>
      <w:r w:rsidRPr="004D095F">
        <w:rPr>
          <w:rFonts w:eastAsia="SimSun"/>
          <w:u w:val="single"/>
        </w:rPr>
        <w:t xml:space="preserve">But </w:t>
      </w:r>
      <w:r w:rsidRPr="00FB1F5A">
        <w:rPr>
          <w:rFonts w:eastAsia="SimSun"/>
          <w:highlight w:val="cyan"/>
          <w:u w:val="single"/>
        </w:rPr>
        <w:t xml:space="preserve">it might </w:t>
      </w:r>
      <w:r w:rsidRPr="00FB1F5A">
        <w:rPr>
          <w:rStyle w:val="Emphasis"/>
          <w:highlight w:val="cyan"/>
        </w:rPr>
        <w:t xml:space="preserve">take some arm </w:t>
      </w:r>
      <w:r w:rsidRPr="004D095F">
        <w:rPr>
          <w:rStyle w:val="Emphasis"/>
          <w:highlight w:val="cyan"/>
        </w:rPr>
        <w:t>twisting</w:t>
      </w:r>
      <w:r w:rsidRPr="004D095F">
        <w:rPr>
          <w:rStyle w:val="Emphasis"/>
        </w:rPr>
        <w:t xml:space="preserve"> to round up enough votes</w:t>
      </w:r>
      <w:r w:rsidRPr="00F45109">
        <w:t xml:space="preserve"> </w:t>
      </w:r>
      <w:r w:rsidRPr="001F0AE1">
        <w:rPr>
          <w:rFonts w:eastAsia="SimSun"/>
          <w:sz w:val="14"/>
        </w:rPr>
        <w:t>to win.</w:t>
      </w:r>
    </w:p>
    <w:p w14:paraId="1C60E795" w14:textId="77777777" w:rsidR="00F06458" w:rsidRPr="001F0AE1" w:rsidRDefault="00F06458" w:rsidP="00F06458">
      <w:pPr>
        <w:rPr>
          <w:rFonts w:eastAsia="SimSun"/>
          <w:sz w:val="14"/>
        </w:rPr>
      </w:pPr>
      <w:r w:rsidRPr="001F0AE1">
        <w:rPr>
          <w:rFonts w:eastAsia="SimSun"/>
          <w:sz w:val="14"/>
        </w:rPr>
        <w:t>Ben Cardin, the hawkish Maryland senator, has already expressed concerns about delisting the Revolutionary Guards. Other influential Democrats on the Senate Foreign Relations Committee, such as Chris Coons of Delaware, have said little in support of a fresh deal.</w:t>
      </w:r>
    </w:p>
    <w:p w14:paraId="4CA10902" w14:textId="77777777" w:rsidR="00F06458" w:rsidRPr="001F0AE1" w:rsidRDefault="00F06458" w:rsidP="00F06458">
      <w:pPr>
        <w:rPr>
          <w:rFonts w:eastAsia="SimSun"/>
          <w:sz w:val="14"/>
        </w:rPr>
      </w:pPr>
      <w:r w:rsidRPr="001F0AE1">
        <w:rPr>
          <w:rFonts w:eastAsia="SimSun"/>
          <w:sz w:val="14"/>
        </w:rPr>
        <w:t xml:space="preserve">A defeat in the Senate could deal the president a damaging blow on one of his signature foreign policy initiatives, supporters of the talks warn. And </w:t>
      </w:r>
      <w:r w:rsidRPr="004D095F">
        <w:rPr>
          <w:rFonts w:eastAsia="SimSun"/>
          <w:u w:val="single"/>
        </w:rPr>
        <w:t xml:space="preserve">given Iran’s rapid advance toward producing weapons-grade uranium, </w:t>
      </w:r>
      <w:r w:rsidRPr="004D095F">
        <w:rPr>
          <w:rFonts w:eastAsia="SimSun"/>
          <w:highlight w:val="cyan"/>
          <w:u w:val="single"/>
        </w:rPr>
        <w:t>should diplomacy fail, t</w:t>
      </w:r>
      <w:r w:rsidRPr="00FB1F5A">
        <w:rPr>
          <w:rFonts w:eastAsia="SimSun"/>
          <w:highlight w:val="cyan"/>
          <w:u w:val="single"/>
        </w:rPr>
        <w:t xml:space="preserve">he president could be facing </w:t>
      </w:r>
      <w:r w:rsidRPr="001F0AE1">
        <w:rPr>
          <w:rFonts w:eastAsia="SimSun"/>
          <w:u w:val="single"/>
        </w:rPr>
        <w:t xml:space="preserve">the prospect of a </w:t>
      </w:r>
      <w:r w:rsidRPr="001F0AE1">
        <w:rPr>
          <w:rStyle w:val="StyleUnderline"/>
        </w:rPr>
        <w:t xml:space="preserve">new </w:t>
      </w:r>
      <w:r w:rsidRPr="00FB1F5A">
        <w:rPr>
          <w:rStyle w:val="Emphasis"/>
          <w:highlight w:val="cyan"/>
        </w:rPr>
        <w:t>conflict in the Mid</w:t>
      </w:r>
      <w:r w:rsidRPr="001F0AE1">
        <w:rPr>
          <w:rFonts w:eastAsia="SimSun"/>
          <w:sz w:val="14"/>
        </w:rPr>
        <w:t xml:space="preserve">dle </w:t>
      </w:r>
      <w:r w:rsidRPr="00FB1F5A">
        <w:rPr>
          <w:rStyle w:val="Emphasis"/>
          <w:highlight w:val="cyan"/>
        </w:rPr>
        <w:t>East</w:t>
      </w:r>
      <w:r w:rsidRPr="00FB1F5A">
        <w:rPr>
          <w:rFonts w:eastAsia="SimSun"/>
          <w:sz w:val="14"/>
          <w:highlight w:val="cyan"/>
        </w:rPr>
        <w:t xml:space="preserve"> </w:t>
      </w:r>
      <w:r w:rsidRPr="001F0AE1">
        <w:rPr>
          <w:rFonts w:eastAsia="SimSun"/>
          <w:sz w:val="14"/>
        </w:rPr>
        <w:t>on top of a grinding war in Ukraine.</w:t>
      </w:r>
    </w:p>
    <w:p w14:paraId="58E36F50" w14:textId="77777777" w:rsidR="00F06458" w:rsidRDefault="00F06458" w:rsidP="00F06458">
      <w:pPr>
        <w:rPr>
          <w:rFonts w:eastAsia="SimSun"/>
          <w:u w:val="single"/>
        </w:rPr>
      </w:pPr>
      <w:r w:rsidRPr="00FB1F5A">
        <w:rPr>
          <w:rStyle w:val="Emphasis"/>
          <w:highlight w:val="cyan"/>
        </w:rPr>
        <w:t>If there is no deal</w:t>
      </w:r>
      <w:r w:rsidRPr="001F0AE1">
        <w:rPr>
          <w:rFonts w:eastAsia="SimSun"/>
          <w:sz w:val="14"/>
        </w:rPr>
        <w:t xml:space="preserve">, Vaez said, “I think </w:t>
      </w:r>
      <w:r w:rsidRPr="00FB1F5A">
        <w:rPr>
          <w:rFonts w:eastAsia="SimSun"/>
          <w:highlight w:val="cyan"/>
          <w:u w:val="single"/>
        </w:rPr>
        <w:t xml:space="preserve">this will </w:t>
      </w:r>
      <w:r w:rsidRPr="00FB1F5A">
        <w:rPr>
          <w:rStyle w:val="Emphasis"/>
          <w:highlight w:val="cyan"/>
        </w:rPr>
        <w:t>escalate</w:t>
      </w:r>
      <w:r w:rsidRPr="001F0AE1">
        <w:rPr>
          <w:rStyle w:val="StyleUnderline"/>
        </w:rPr>
        <w:t xml:space="preserve"> very </w:t>
      </w:r>
      <w:r w:rsidRPr="00FB1F5A">
        <w:rPr>
          <w:rStyle w:val="Emphasis"/>
          <w:highlight w:val="cyan"/>
        </w:rPr>
        <w:t>quickly</w:t>
      </w:r>
      <w:r w:rsidRPr="00FB1F5A">
        <w:rPr>
          <w:rFonts w:eastAsia="SimSun"/>
          <w:highlight w:val="cyan"/>
          <w:u w:val="single"/>
        </w:rPr>
        <w:t xml:space="preserve"> and</w:t>
      </w:r>
      <w:r w:rsidRPr="001F0AE1">
        <w:rPr>
          <w:rFonts w:eastAsia="SimSun"/>
          <w:sz w:val="14"/>
        </w:rPr>
        <w:t xml:space="preserve"> the specter of </w:t>
      </w:r>
      <w:r w:rsidRPr="00FB1F5A">
        <w:rPr>
          <w:rStyle w:val="Emphasis"/>
          <w:highlight w:val="cyan"/>
        </w:rPr>
        <w:t xml:space="preserve">war will </w:t>
      </w:r>
      <w:r w:rsidRPr="004D095F">
        <w:rPr>
          <w:rStyle w:val="Emphasis"/>
        </w:rPr>
        <w:t>emerge as soon as</w:t>
      </w:r>
      <w:r w:rsidRPr="001F0AE1">
        <w:rPr>
          <w:rStyle w:val="StyleUnderline"/>
        </w:rPr>
        <w:t xml:space="preserve"> the </w:t>
      </w:r>
      <w:r w:rsidRPr="004D095F">
        <w:rPr>
          <w:rStyle w:val="Emphasis"/>
        </w:rPr>
        <w:t>spring</w:t>
      </w:r>
      <w:r w:rsidRPr="001F0AE1">
        <w:rPr>
          <w:rFonts w:eastAsia="SimSun"/>
          <w:u w:val="single"/>
        </w:rPr>
        <w:t>.”</w:t>
      </w:r>
    </w:p>
    <w:p w14:paraId="283224E2" w14:textId="77777777" w:rsidR="00F06458" w:rsidRPr="002537E0" w:rsidRDefault="00F06458" w:rsidP="00F06458">
      <w:pPr>
        <w:pStyle w:val="Heading4"/>
        <w:rPr>
          <w:rFonts w:cs="Arial"/>
        </w:rPr>
      </w:pPr>
      <w:r w:rsidRPr="002537E0">
        <w:rPr>
          <w:rFonts w:cs="Arial"/>
        </w:rPr>
        <w:t xml:space="preserve">New space diplomacy </w:t>
      </w:r>
      <w:r w:rsidRPr="002537E0">
        <w:rPr>
          <w:rFonts w:cs="Arial"/>
          <w:u w:val="single"/>
        </w:rPr>
        <w:t>drains resources</w:t>
      </w:r>
      <w:r w:rsidRPr="002537E0">
        <w:rPr>
          <w:rFonts w:cs="Arial"/>
        </w:rPr>
        <w:t xml:space="preserve"> from </w:t>
      </w:r>
      <w:r w:rsidRPr="002537E0">
        <w:rPr>
          <w:rFonts w:cs="Arial"/>
          <w:u w:val="single"/>
        </w:rPr>
        <w:t>existing priorities</w:t>
      </w:r>
    </w:p>
    <w:p w14:paraId="26BDBD42" w14:textId="77777777" w:rsidR="00F06458" w:rsidRPr="002537E0" w:rsidRDefault="00F06458" w:rsidP="00F06458">
      <w:r w:rsidRPr="002537E0">
        <w:rPr>
          <w:rStyle w:val="Style13ptBold"/>
        </w:rPr>
        <w:t>Johnson-Freese 17</w:t>
      </w:r>
      <w:r w:rsidRPr="002537E0">
        <w:t xml:space="preserve"> [Joan Johnson-Freese, Professor of National Security Affairs at the U.S. Naval War College. Space Warfare in the 21</w:t>
      </w:r>
      <w:r w:rsidRPr="002537E0">
        <w:rPr>
          <w:vertAlign w:val="superscript"/>
        </w:rPr>
        <w:t>st</w:t>
      </w:r>
      <w:r w:rsidRPr="002537E0">
        <w:t xml:space="preserve"> Century: Arming the Heavens. Page 173-74]</w:t>
      </w:r>
    </w:p>
    <w:p w14:paraId="58124792" w14:textId="77777777" w:rsidR="00F06458" w:rsidRPr="002537E0" w:rsidRDefault="00F06458" w:rsidP="00F06458">
      <w:pPr>
        <w:rPr>
          <w:sz w:val="16"/>
        </w:rPr>
      </w:pPr>
      <w:r w:rsidRPr="002537E0">
        <w:rPr>
          <w:rStyle w:val="Emphasis"/>
        </w:rPr>
        <w:t xml:space="preserve">Proactive </w:t>
      </w:r>
      <w:r w:rsidRPr="00FB1F5A">
        <w:rPr>
          <w:rStyle w:val="Emphasis"/>
          <w:highlight w:val="cyan"/>
        </w:rPr>
        <w:t>policymaking</w:t>
      </w:r>
      <w:r w:rsidRPr="00FB1F5A">
        <w:rPr>
          <w:rStyle w:val="StyleUnderline"/>
          <w:highlight w:val="cyan"/>
        </w:rPr>
        <w:t xml:space="preserve"> takes </w:t>
      </w:r>
      <w:r w:rsidRPr="00FB1F5A">
        <w:rPr>
          <w:rStyle w:val="StyleUnderline"/>
        </w:rPr>
        <w:t xml:space="preserve">commitment, </w:t>
      </w:r>
      <w:r w:rsidRPr="00FB1F5A">
        <w:rPr>
          <w:rStyle w:val="StyleUnderline"/>
          <w:highlight w:val="cyan"/>
        </w:rPr>
        <w:t>manpower, and money</w:t>
      </w:r>
      <w:r w:rsidRPr="002537E0">
        <w:rPr>
          <w:sz w:val="16"/>
        </w:rPr>
        <w:t xml:space="preserve">. A quick </w:t>
      </w:r>
      <w:r w:rsidRPr="002537E0">
        <w:rPr>
          <w:rStyle w:val="StyleUnderline"/>
        </w:rPr>
        <w:t>look at the money and manpower devoted to diplomacy</w:t>
      </w:r>
      <w:r w:rsidRPr="002537E0">
        <w:rPr>
          <w:sz w:val="16"/>
        </w:rPr>
        <w:t xml:space="preserve"> in the US State and Defense departments </w:t>
      </w:r>
      <w:r w:rsidRPr="002537E0">
        <w:rPr>
          <w:rStyle w:val="StyleUnderline"/>
        </w:rPr>
        <w:t>compared to</w:t>
      </w:r>
      <w:r w:rsidRPr="002537E0">
        <w:rPr>
          <w:sz w:val="16"/>
        </w:rPr>
        <w:t xml:space="preserve"> the resources available for the </w:t>
      </w:r>
      <w:r w:rsidRPr="002537E0">
        <w:rPr>
          <w:rStyle w:val="StyleUnderline"/>
        </w:rPr>
        <w:t>hardware</w:t>
      </w:r>
      <w:r w:rsidRPr="002537E0">
        <w:rPr>
          <w:sz w:val="16"/>
        </w:rPr>
        <w:t xml:space="preserve">-producing military–industrial complex efforts described in Chapter 5 </w:t>
      </w:r>
      <w:r w:rsidRPr="002537E0">
        <w:rPr>
          <w:rStyle w:val="StyleUnderline"/>
        </w:rPr>
        <w:t>is enlightening. The Assistant Secretary of State for Arms Control</w:t>
      </w:r>
      <w:r w:rsidRPr="002537E0">
        <w:rPr>
          <w:sz w:val="16"/>
        </w:rPr>
        <w:t>, Verification, and Compliance (</w:t>
      </w:r>
      <w:r w:rsidRPr="00FB1F5A">
        <w:rPr>
          <w:rStyle w:val="Emphasis"/>
          <w:highlight w:val="cyan"/>
        </w:rPr>
        <w:t>AVC</w:t>
      </w:r>
      <w:r w:rsidRPr="002537E0">
        <w:rPr>
          <w:sz w:val="16"/>
        </w:rPr>
        <w:t xml:space="preserve">) </w:t>
      </w:r>
      <w:r w:rsidRPr="00FB1F5A">
        <w:rPr>
          <w:rStyle w:val="Emphasis"/>
          <w:highlight w:val="cyan"/>
        </w:rPr>
        <w:t>leads space-related diplomacy</w:t>
      </w:r>
      <w:r w:rsidRPr="002537E0">
        <w:rPr>
          <w:sz w:val="16"/>
        </w:rPr>
        <w:t xml:space="preserve"> </w:t>
      </w:r>
      <w:r w:rsidRPr="002537E0">
        <w:rPr>
          <w:rStyle w:val="StyleUnderline"/>
        </w:rPr>
        <w:t>in the State Department</w:t>
      </w:r>
      <w:r w:rsidRPr="002537E0">
        <w:rPr>
          <w:sz w:val="16"/>
        </w:rPr>
        <w:t xml:space="preserve">. </w:t>
      </w:r>
      <w:r w:rsidRPr="002537E0">
        <w:rPr>
          <w:rStyle w:val="StyleUnderline"/>
        </w:rPr>
        <w:t>The</w:t>
      </w:r>
      <w:r w:rsidRPr="002537E0">
        <w:rPr>
          <w:sz w:val="16"/>
        </w:rPr>
        <w:t xml:space="preserve"> </w:t>
      </w:r>
      <w:r w:rsidRPr="002537E0">
        <w:rPr>
          <w:rStyle w:val="Emphasis"/>
        </w:rPr>
        <w:t>AVC</w:t>
      </w:r>
      <w:r w:rsidRPr="002537E0">
        <w:rPr>
          <w:sz w:val="16"/>
        </w:rPr>
        <w:t xml:space="preserve"> Bureau </w:t>
      </w:r>
      <w:r w:rsidRPr="002537E0">
        <w:rPr>
          <w:rStyle w:val="StyleUnderline"/>
        </w:rPr>
        <w:t>is responsible for “all matters related to</w:t>
      </w:r>
      <w:r w:rsidRPr="002537E0">
        <w:rPr>
          <w:sz w:val="16"/>
        </w:rPr>
        <w:t xml:space="preserve"> the implementation of certain international </w:t>
      </w:r>
      <w:r w:rsidRPr="002537E0">
        <w:rPr>
          <w:rStyle w:val="StyleUnderline"/>
        </w:rPr>
        <w:t xml:space="preserve">arms control, </w:t>
      </w:r>
      <w:r w:rsidRPr="002537E0">
        <w:rPr>
          <w:rStyle w:val="Emphasis"/>
        </w:rPr>
        <w:t>nonprolif</w:t>
      </w:r>
      <w:r w:rsidRPr="002537E0">
        <w:rPr>
          <w:rStyle w:val="StyleUnderline"/>
        </w:rPr>
        <w:t xml:space="preserve">eration, and </w:t>
      </w:r>
      <w:r w:rsidRPr="002537E0">
        <w:rPr>
          <w:rStyle w:val="Emphasis"/>
        </w:rPr>
        <w:t>disarm</w:t>
      </w:r>
      <w:r w:rsidRPr="002537E0">
        <w:rPr>
          <w:rStyle w:val="StyleUnderline"/>
        </w:rPr>
        <w:t>ament agreements</w:t>
      </w:r>
      <w:r w:rsidRPr="002537E0">
        <w:rPr>
          <w:sz w:val="16"/>
        </w:rPr>
        <w:t xml:space="preserve"> and commitments; </w:t>
      </w:r>
      <w:r w:rsidRPr="002537E0">
        <w:rPr>
          <w:rStyle w:val="StyleUnderline"/>
        </w:rPr>
        <w:t xml:space="preserve">this includes staffing and managing </w:t>
      </w:r>
      <w:r w:rsidRPr="002537E0">
        <w:rPr>
          <w:sz w:val="16"/>
        </w:rPr>
        <w:t xml:space="preserve">treaty </w:t>
      </w:r>
      <w:r w:rsidRPr="002537E0">
        <w:rPr>
          <w:rStyle w:val="StyleUnderline"/>
        </w:rPr>
        <w:t>implementation</w:t>
      </w:r>
      <w:r w:rsidRPr="002537E0">
        <w:rPr>
          <w:sz w:val="16"/>
        </w:rPr>
        <w:t xml:space="preserve"> commissions.”34 The AVC arms control portfolio includes </w:t>
      </w:r>
      <w:r w:rsidRPr="002537E0">
        <w:rPr>
          <w:rStyle w:val="Emphasis"/>
        </w:rPr>
        <w:t>n</w:t>
      </w:r>
      <w:r w:rsidRPr="002537E0">
        <w:rPr>
          <w:rStyle w:val="StyleUnderline"/>
        </w:rPr>
        <w:t xml:space="preserve">uclear, </w:t>
      </w:r>
      <w:r w:rsidRPr="002537E0">
        <w:rPr>
          <w:rStyle w:val="Emphasis"/>
        </w:rPr>
        <w:t>b</w:t>
      </w:r>
      <w:r w:rsidRPr="002537E0">
        <w:rPr>
          <w:rStyle w:val="StyleUnderline"/>
        </w:rPr>
        <w:t xml:space="preserve">iological, and </w:t>
      </w:r>
      <w:r w:rsidRPr="002537E0">
        <w:rPr>
          <w:rStyle w:val="Emphasis"/>
        </w:rPr>
        <w:t>c</w:t>
      </w:r>
      <w:r w:rsidRPr="002537E0">
        <w:rPr>
          <w:rStyle w:val="StyleUnderline"/>
        </w:rPr>
        <w:t>hemical weapons and all related issues</w:t>
      </w:r>
      <w:r w:rsidRPr="002537E0">
        <w:rPr>
          <w:sz w:val="16"/>
        </w:rPr>
        <w:t xml:space="preserve">. The AVC section charged with space issues is the Office of Emerging Security Challenges; this office also handles missile defense issues and the promotion of transparency, cooperation, and building confidence regarding cybersecurity. As of financial year 2013, </w:t>
      </w:r>
      <w:r w:rsidRPr="002537E0">
        <w:rPr>
          <w:rStyle w:val="StyleUnderline"/>
        </w:rPr>
        <w:t>AVC had a budget of $31.2 million and 141 employees</w:t>
      </w:r>
      <w:r w:rsidRPr="002537E0">
        <w:rPr>
          <w:sz w:val="16"/>
        </w:rPr>
        <w:t xml:space="preserve">35 </w:t>
      </w:r>
      <w:r w:rsidRPr="002537E0">
        <w:rPr>
          <w:rStyle w:val="StyleUnderline"/>
        </w:rPr>
        <w:t xml:space="preserve">to be </w:t>
      </w:r>
      <w:r w:rsidRPr="002537E0">
        <w:rPr>
          <w:rStyle w:val="Emphasis"/>
        </w:rPr>
        <w:t>active participants and leaders in all of these issues</w:t>
      </w:r>
      <w:r w:rsidRPr="002537E0">
        <w:rPr>
          <w:sz w:val="16"/>
        </w:rPr>
        <w:t xml:space="preserve">. 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A majority of SSDP funding is allocated to the development of offensive space control strategies. So basically, the same budget is allocated for all US global space diplomacy efforts as for an in-house Pentagon think tank to devise counterspace strategies. Within </w:t>
      </w:r>
      <w:r w:rsidRPr="00FB1F5A">
        <w:rPr>
          <w:rStyle w:val="StyleUnderline"/>
        </w:rPr>
        <w:t>the Pentagon</w:t>
      </w:r>
      <w:r w:rsidRPr="002537E0">
        <w:rPr>
          <w:sz w:val="16"/>
        </w:rPr>
        <w:t xml:space="preserve">, </w:t>
      </w:r>
      <w:r w:rsidRPr="00FB1F5A">
        <w:rPr>
          <w:rStyle w:val="StyleUnderline"/>
        </w:rPr>
        <w:t xml:space="preserve">the Deputy Assistant Secretary of Defense for Space Policy is charged with all issues related to </w:t>
      </w:r>
      <w:r w:rsidRPr="00FB1F5A">
        <w:rPr>
          <w:rStyle w:val="Emphasis"/>
        </w:rPr>
        <w:t>space policy</w:t>
      </w:r>
      <w:r w:rsidRPr="00FB1F5A">
        <w:rPr>
          <w:rStyle w:val="StyleUnderline"/>
        </w:rPr>
        <w:t xml:space="preserve">, including </w:t>
      </w:r>
      <w:r w:rsidRPr="00FB1F5A">
        <w:rPr>
          <w:rStyle w:val="Emphasis"/>
        </w:rPr>
        <w:t>diplomacy</w:t>
      </w:r>
      <w:r w:rsidRPr="002537E0">
        <w:rPr>
          <w:sz w:val="16"/>
        </w:rPr>
        <w:t xml:space="preserve">. </w:t>
      </w:r>
      <w:r w:rsidRPr="00FB1F5A">
        <w:rPr>
          <w:rStyle w:val="StyleUnderline"/>
        </w:rPr>
        <w:t xml:space="preserve">The </w:t>
      </w:r>
      <w:r w:rsidRPr="00FB1F5A">
        <w:rPr>
          <w:rStyle w:val="StyleUnderline"/>
          <w:highlight w:val="cyan"/>
        </w:rPr>
        <w:t>responsibilities</w:t>
      </w:r>
      <w:r w:rsidRPr="002537E0">
        <w:rPr>
          <w:sz w:val="16"/>
        </w:rPr>
        <w:t xml:space="preserve"> of the Space Policy </w:t>
      </w:r>
      <w:r w:rsidRPr="00FB1F5A">
        <w:rPr>
          <w:rStyle w:val="StyleUnderline"/>
        </w:rPr>
        <w:t xml:space="preserve">office are to: • </w:t>
      </w:r>
      <w:r w:rsidRPr="00FB1F5A">
        <w:rPr>
          <w:rStyle w:val="Emphasis"/>
          <w:highlight w:val="cyan"/>
        </w:rPr>
        <w:t>Develop policy</w:t>
      </w:r>
      <w:r w:rsidRPr="00FB1F5A">
        <w:rPr>
          <w:rStyle w:val="StyleUnderline"/>
        </w:rPr>
        <w:t xml:space="preserve"> and strategy for a domain that is increasingly congested, competitive, and contested</w:t>
      </w:r>
      <w:r w:rsidRPr="002537E0">
        <w:rPr>
          <w:sz w:val="16"/>
        </w:rPr>
        <w:t xml:space="preserve"> • </w:t>
      </w:r>
      <w:r w:rsidRPr="00FB1F5A">
        <w:rPr>
          <w:rStyle w:val="StyleUnderline"/>
        </w:rPr>
        <w:t xml:space="preserve">Implement across </w:t>
      </w:r>
      <w:r w:rsidRPr="00FB1F5A">
        <w:rPr>
          <w:rStyle w:val="Emphasis"/>
        </w:rPr>
        <w:t>DoD</w:t>
      </w:r>
      <w:r w:rsidRPr="00FB1F5A">
        <w:rPr>
          <w:rStyle w:val="StyleUnderline"/>
        </w:rPr>
        <w:t xml:space="preserve"> </w:t>
      </w:r>
      <w:r w:rsidRPr="002537E0">
        <w:rPr>
          <w:sz w:val="16"/>
        </w:rPr>
        <w:t xml:space="preserve">— </w:t>
      </w:r>
      <w:r w:rsidRPr="00FB1F5A">
        <w:rPr>
          <w:rStyle w:val="StyleUnderline"/>
        </w:rPr>
        <w:t>plans, programs, doctrine, operations — and with the IC and other agencies</w:t>
      </w:r>
      <w:r w:rsidRPr="002537E0">
        <w:rPr>
          <w:sz w:val="16"/>
        </w:rPr>
        <w:t xml:space="preserve"> • </w:t>
      </w:r>
      <w:r w:rsidRPr="00FB1F5A">
        <w:rPr>
          <w:rStyle w:val="Emphasis"/>
          <w:highlight w:val="cyan"/>
        </w:rPr>
        <w:t>Engage with allies</w:t>
      </w:r>
      <w:r w:rsidRPr="00FB1F5A">
        <w:rPr>
          <w:rStyle w:val="StyleUnderline"/>
        </w:rPr>
        <w:t xml:space="preserve"> and other space-faring </w:t>
      </w:r>
      <w:r w:rsidRPr="00FB1F5A">
        <w:rPr>
          <w:rStyle w:val="Emphasis"/>
        </w:rPr>
        <w:t>countries</w:t>
      </w:r>
      <w:r w:rsidRPr="002537E0">
        <w:rPr>
          <w:sz w:val="16"/>
        </w:rPr>
        <w:t xml:space="preserve"> </w:t>
      </w:r>
      <w:r w:rsidRPr="00FB1F5A">
        <w:rPr>
          <w:rStyle w:val="StyleUnderline"/>
          <w:highlight w:val="cyan"/>
        </w:rPr>
        <w:t xml:space="preserve">in establishing </w:t>
      </w:r>
      <w:r w:rsidRPr="00FB1F5A">
        <w:rPr>
          <w:rStyle w:val="Emphasis"/>
          <w:highlight w:val="cyan"/>
        </w:rPr>
        <w:t>norms</w:t>
      </w:r>
      <w:r w:rsidRPr="00FB1F5A">
        <w:rPr>
          <w:rStyle w:val="StyleUnderline"/>
        </w:rPr>
        <w:t xml:space="preserve"> and augmenting our capabilities</w:t>
      </w:r>
      <w:r w:rsidRPr="002537E0">
        <w:rPr>
          <w:sz w:val="16"/>
        </w:rPr>
        <w:t xml:space="preserve">.37 The breadth of those responsibilities, which includes reviewing space acquisitions, means that </w:t>
      </w:r>
      <w:r w:rsidRPr="00FB1F5A">
        <w:rPr>
          <w:rStyle w:val="StyleUnderline"/>
          <w:highlight w:val="cyan"/>
        </w:rPr>
        <w:t xml:space="preserve">there may be </w:t>
      </w:r>
      <w:r w:rsidRPr="002537E0">
        <w:rPr>
          <w:rStyle w:val="Emphasis"/>
        </w:rPr>
        <w:t xml:space="preserve">only </w:t>
      </w:r>
      <w:r w:rsidRPr="00FB1F5A">
        <w:rPr>
          <w:rStyle w:val="Emphasis"/>
          <w:highlight w:val="cyan"/>
        </w:rPr>
        <w:t xml:space="preserve">a handful </w:t>
      </w:r>
      <w:r w:rsidRPr="002537E0">
        <w:rPr>
          <w:rStyle w:val="Emphasis"/>
        </w:rPr>
        <w:t>of individuals</w:t>
      </w:r>
      <w:r w:rsidRPr="002537E0">
        <w:rPr>
          <w:rStyle w:val="StyleUnderline"/>
        </w:rPr>
        <w:t xml:space="preserve"> actually </w:t>
      </w:r>
      <w:r w:rsidRPr="00FB1F5A">
        <w:rPr>
          <w:rStyle w:val="StyleUnderline"/>
          <w:highlight w:val="cyan"/>
        </w:rPr>
        <w:t>engaged in</w:t>
      </w:r>
      <w:r w:rsidRPr="002537E0">
        <w:rPr>
          <w:rStyle w:val="StyleUnderline"/>
        </w:rPr>
        <w:t xml:space="preserve"> </w:t>
      </w:r>
      <w:r w:rsidRPr="00FB1F5A">
        <w:rPr>
          <w:rStyle w:val="Emphasis"/>
        </w:rPr>
        <w:t xml:space="preserve">multilateral </w:t>
      </w:r>
      <w:r w:rsidRPr="00FB1F5A">
        <w:rPr>
          <w:rStyle w:val="Emphasis"/>
          <w:highlight w:val="cyan"/>
        </w:rPr>
        <w:t>diplomatic efforts</w:t>
      </w:r>
      <w:r w:rsidRPr="002537E0">
        <w:rPr>
          <w:rStyle w:val="StyleUnderline"/>
        </w:rPr>
        <w:t>, acting</w:t>
      </w:r>
      <w:r w:rsidRPr="002537E0">
        <w:rPr>
          <w:sz w:val="16"/>
        </w:rPr>
        <w:t xml:space="preserve">, for example, </w:t>
      </w:r>
      <w:r w:rsidRPr="002537E0">
        <w:rPr>
          <w:rStyle w:val="StyleUnderline"/>
        </w:rPr>
        <w:t>as advisors to diplomatic discussions such as those through the United Nations</w:t>
      </w:r>
      <w:r w:rsidRPr="002537E0">
        <w:rPr>
          <w:sz w:val="16"/>
        </w:rPr>
        <w:t xml:space="preserve">. Additionally, the expanse of the Pentagon results in a chain of command that makes organizational competition for attention to subject matter challenging at best. The Deputy Assistant Secretary of Defense for Space Policy reports to the Assistant Secretary of Defense for Homeland Defense, who then reports to the Principle Deputy Secretary of Defense for Homeland Defense and Global Security, who then reports to the Under Secretary of Defense for Defense Policy. </w:t>
      </w:r>
      <w:r w:rsidRPr="00FB1F5A">
        <w:rPr>
          <w:rStyle w:val="StyleUnderline"/>
          <w:highlight w:val="cyan"/>
        </w:rPr>
        <w:t>There are</w:t>
      </w:r>
      <w:r w:rsidRPr="002537E0">
        <w:rPr>
          <w:sz w:val="16"/>
        </w:rPr>
        <w:t xml:space="preserve"> also </w:t>
      </w:r>
      <w:r w:rsidRPr="002537E0">
        <w:rPr>
          <w:rStyle w:val="StyleUnderline"/>
        </w:rPr>
        <w:t xml:space="preserve">a multitude of </w:t>
      </w:r>
      <w:r w:rsidRPr="00FB1F5A">
        <w:rPr>
          <w:rStyle w:val="Emphasis"/>
        </w:rPr>
        <w:t xml:space="preserve">space </w:t>
      </w:r>
      <w:r w:rsidRPr="00FB1F5A">
        <w:rPr>
          <w:rStyle w:val="Emphasis"/>
          <w:highlight w:val="cyan"/>
        </w:rPr>
        <w:t>players</w:t>
      </w:r>
      <w:r w:rsidRPr="00FB1F5A">
        <w:rPr>
          <w:rStyle w:val="StyleUnderline"/>
          <w:highlight w:val="cyan"/>
        </w:rPr>
        <w:t xml:space="preserve"> in other</w:t>
      </w:r>
      <w:r w:rsidRPr="002537E0">
        <w:rPr>
          <w:rStyle w:val="StyleUnderline"/>
        </w:rPr>
        <w:t xml:space="preserve"> governmental </w:t>
      </w:r>
      <w:r w:rsidRPr="00FB1F5A">
        <w:rPr>
          <w:rStyle w:val="StyleUnderline"/>
          <w:highlight w:val="cyan"/>
        </w:rPr>
        <w:t>organizations to</w:t>
      </w:r>
      <w:r w:rsidRPr="002537E0">
        <w:rPr>
          <w:rStyle w:val="StyleUnderline"/>
        </w:rPr>
        <w:t xml:space="preserve"> </w:t>
      </w:r>
      <w:r w:rsidRPr="002537E0">
        <w:rPr>
          <w:rStyle w:val="Emphasis"/>
        </w:rPr>
        <w:t xml:space="preserve">coordinate and </w:t>
      </w:r>
      <w:r w:rsidRPr="00FB1F5A">
        <w:rPr>
          <w:rStyle w:val="Emphasis"/>
          <w:highlight w:val="cyan"/>
        </w:rPr>
        <w:t>contend</w:t>
      </w:r>
      <w:r w:rsidRPr="00FB1F5A">
        <w:rPr>
          <w:rStyle w:val="StyleUnderline"/>
          <w:highlight w:val="cyan"/>
        </w:rPr>
        <w:t xml:space="preserve"> with</w:t>
      </w:r>
      <w:r w:rsidRPr="002537E0">
        <w:rPr>
          <w:sz w:val="16"/>
        </w:rPr>
        <w:t xml:space="preserve">, particularly within the Air Force and intelligence communities. </w:t>
      </w:r>
      <w:r w:rsidRPr="00FB1F5A">
        <w:rPr>
          <w:rStyle w:val="Emphasis"/>
          <w:highlight w:val="cyan"/>
        </w:rPr>
        <w:t>Personnel are spread thin</w:t>
      </w:r>
      <w:r w:rsidRPr="002537E0">
        <w:rPr>
          <w:sz w:val="16"/>
        </w:rPr>
        <w:t xml:space="preserve">. </w:t>
      </w:r>
      <w:r w:rsidRPr="002537E0">
        <w:rPr>
          <w:rStyle w:val="StyleUnderline"/>
        </w:rPr>
        <w:t xml:space="preserve">US government-wide </w:t>
      </w:r>
      <w:r w:rsidRPr="00FB1F5A">
        <w:rPr>
          <w:rStyle w:val="StyleUnderline"/>
        </w:rPr>
        <w:t xml:space="preserve">space </w:t>
      </w:r>
      <w:r w:rsidRPr="00FB1F5A">
        <w:rPr>
          <w:rStyle w:val="StyleUnderline"/>
          <w:highlight w:val="cyan"/>
        </w:rPr>
        <w:t xml:space="preserve">diplomacy </w:t>
      </w:r>
      <w:r w:rsidRPr="00FB1F5A">
        <w:rPr>
          <w:rStyle w:val="Emphasis"/>
          <w:highlight w:val="cyan"/>
        </w:rPr>
        <w:t>needs</w:t>
      </w:r>
      <w:r w:rsidRPr="002537E0">
        <w:rPr>
          <w:sz w:val="16"/>
        </w:rPr>
        <w:t xml:space="preserve"> a mandate, </w:t>
      </w:r>
      <w:r w:rsidRPr="00FB1F5A">
        <w:rPr>
          <w:rStyle w:val="Emphasis"/>
          <w:highlight w:val="cyan"/>
        </w:rPr>
        <w:t>manpower, and a</w:t>
      </w:r>
      <w:r w:rsidRPr="002537E0">
        <w:rPr>
          <w:rStyle w:val="Emphasis"/>
        </w:rPr>
        <w:t xml:space="preserve"> supporting </w:t>
      </w:r>
      <w:r w:rsidRPr="00FB1F5A">
        <w:rPr>
          <w:rStyle w:val="Emphasis"/>
          <w:highlight w:val="cyan"/>
        </w:rPr>
        <w:t>budget</w:t>
      </w:r>
      <w:r w:rsidRPr="002537E0">
        <w:rPr>
          <w:sz w:val="16"/>
        </w:rPr>
        <w:t>.</w:t>
      </w:r>
      <w:r w:rsidRPr="002537E0">
        <w:rPr>
          <w:rStyle w:val="StyleUnderline"/>
        </w:rPr>
        <w:t xml:space="preserve"> </w:t>
      </w:r>
      <w:r w:rsidRPr="00FB1F5A">
        <w:rPr>
          <w:rStyle w:val="StyleUnderline"/>
        </w:rPr>
        <w:t>Diplomacy</w:t>
      </w:r>
      <w:r w:rsidRPr="002537E0">
        <w:rPr>
          <w:rStyle w:val="StyleUnderline"/>
        </w:rPr>
        <w:t xml:space="preserve">, especially multilateral diplomacy, </w:t>
      </w:r>
      <w:r w:rsidRPr="00FB1F5A">
        <w:rPr>
          <w:rStyle w:val="StyleUnderline"/>
        </w:rPr>
        <w:t xml:space="preserve">can be </w:t>
      </w:r>
      <w:r w:rsidRPr="00FB1F5A">
        <w:rPr>
          <w:rStyle w:val="Emphasis"/>
          <w:highlight w:val="cyan"/>
        </w:rPr>
        <w:t>time-consuming</w:t>
      </w:r>
      <w:r w:rsidRPr="002537E0">
        <w:rPr>
          <w:rStyle w:val="Emphasis"/>
        </w:rPr>
        <w:t>, manpower-</w:t>
      </w:r>
      <w:r w:rsidRPr="00FB1F5A">
        <w:rPr>
          <w:rStyle w:val="Emphasis"/>
          <w:highlight w:val="cyan"/>
        </w:rPr>
        <w:t>intensive</w:t>
      </w:r>
      <w:r w:rsidRPr="00FB1F5A">
        <w:rPr>
          <w:rStyle w:val="StyleUnderline"/>
          <w:highlight w:val="cyan"/>
        </w:rPr>
        <w:t>, and frustrating</w:t>
      </w:r>
      <w:r w:rsidRPr="002537E0">
        <w:rPr>
          <w:sz w:val="16"/>
        </w:rPr>
        <w:t>; and patience is not a strong American virtue. The recent experience in the UN LTS Working Group is emblematic of everything that 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14:paraId="50508787" w14:textId="77777777" w:rsidR="00F06458" w:rsidRPr="009909B9" w:rsidRDefault="00F06458" w:rsidP="00F06458">
      <w:pPr>
        <w:pStyle w:val="Heading4"/>
      </w:pPr>
      <w:r>
        <w:t xml:space="preserve">Space policies </w:t>
      </w:r>
      <w:r>
        <w:rPr>
          <w:u w:val="single"/>
        </w:rPr>
        <w:t>nuke</w:t>
      </w:r>
      <w:r>
        <w:t xml:space="preserve"> PC.</w:t>
      </w:r>
    </w:p>
    <w:p w14:paraId="3C6C1791" w14:textId="77777777" w:rsidR="00F06458" w:rsidRPr="009909B9" w:rsidRDefault="00F06458" w:rsidP="00F06458">
      <w:r>
        <w:rPr>
          <w:rStyle w:val="Style13ptBold"/>
        </w:rPr>
        <w:t xml:space="preserve">Dreier 16 </w:t>
      </w:r>
      <w:r w:rsidRPr="009909B9">
        <w:t>[Casey Dreier, Chief Advocate &amp; Senior Space Policy Adviser for The Planetary Society, April 13, 2016. “Does Presidential Intervention Undermine Consensus for NASA?” https://www.planetary.org/blogs/casey-dreier/2016/0413-does-a-strong-president-help-or-hurt-consensus-on-NASA.html]</w:t>
      </w:r>
    </w:p>
    <w:p w14:paraId="19D0E122" w14:textId="77777777" w:rsidR="00F06458" w:rsidRPr="00FE3CE1" w:rsidRDefault="00F06458" w:rsidP="00F06458">
      <w:pPr>
        <w:rPr>
          <w:rStyle w:val="StyleUnderline"/>
        </w:rPr>
      </w:pPr>
      <w:r w:rsidRPr="00FE3CE1">
        <w:rPr>
          <w:sz w:val="16"/>
        </w:rPr>
        <w:t xml:space="preserve">To see how this happens, I recommend reading the book </w:t>
      </w:r>
      <w:r w:rsidRPr="00554BFE">
        <w:rPr>
          <w:sz w:val="16"/>
        </w:rPr>
        <w:t>“</w:t>
      </w:r>
      <w:hyperlink r:id="rId10" w:history="1">
        <w:r w:rsidRPr="00554BFE">
          <w:rPr>
            <w:rStyle w:val="Hyperlink"/>
            <w:sz w:val="16"/>
          </w:rPr>
          <w:t>Beyond Ideology</w:t>
        </w:r>
      </w:hyperlink>
      <w:r w:rsidRPr="00554BFE">
        <w:rPr>
          <w:sz w:val="16"/>
        </w:rPr>
        <w:t xml:space="preserve">” by Frances Lee. The author’s larger premise is that issues having no intrinsic relation to stated party ideology have become increasingly polarized in recent years. This is a function of the two party nature of </w:t>
      </w:r>
      <w:r w:rsidRPr="00FB1F5A">
        <w:rPr>
          <w:rStyle w:val="StyleUnderline"/>
          <w:highlight w:val="cyan"/>
        </w:rPr>
        <w:t>our political system</w:t>
      </w:r>
      <w:r w:rsidRPr="00554BFE">
        <w:rPr>
          <w:sz w:val="16"/>
        </w:rPr>
        <w:t xml:space="preserve">. </w:t>
      </w:r>
      <w:r w:rsidRPr="00554BFE">
        <w:rPr>
          <w:rStyle w:val="StyleUnderline"/>
        </w:rPr>
        <w:t xml:space="preserve">If your party coalition wins, the other one loses. </w:t>
      </w:r>
      <w:r w:rsidRPr="00554BFE">
        <w:rPr>
          <w:rStyle w:val="Emphasis"/>
        </w:rPr>
        <w:t>It’s</w:t>
      </w:r>
      <w:r>
        <w:rPr>
          <w:rStyle w:val="Emphasis"/>
        </w:rPr>
        <w:t xml:space="preserve"> [It </w:t>
      </w:r>
      <w:r w:rsidRPr="00FB1F5A">
        <w:rPr>
          <w:rStyle w:val="Emphasis"/>
          <w:highlight w:val="cyan"/>
        </w:rPr>
        <w:t>is</w:t>
      </w:r>
      <w:r>
        <w:rPr>
          <w:rStyle w:val="Emphasis"/>
        </w:rPr>
        <w:t>]</w:t>
      </w:r>
      <w:r w:rsidRPr="00554BFE">
        <w:rPr>
          <w:rStyle w:val="Emphasis"/>
        </w:rPr>
        <w:t xml:space="preserve"> </w:t>
      </w:r>
      <w:r w:rsidRPr="00FB1F5A">
        <w:rPr>
          <w:rStyle w:val="Emphasis"/>
          <w:highlight w:val="cyan"/>
        </w:rPr>
        <w:t>zero-sum</w:t>
      </w:r>
      <w:r w:rsidRPr="00FE3CE1">
        <w:rPr>
          <w:sz w:val="16"/>
        </w:rPr>
        <w:t xml:space="preserve">. </w:t>
      </w:r>
      <w:r w:rsidRPr="00FB1F5A">
        <w:rPr>
          <w:rStyle w:val="StyleUnderline"/>
          <w:highlight w:val="cyan"/>
        </w:rPr>
        <w:t xml:space="preserve">Your party can </w:t>
      </w:r>
      <w:r w:rsidRPr="00554BFE">
        <w:rPr>
          <w:rStyle w:val="StyleUnderline"/>
        </w:rPr>
        <w:t>win</w:t>
      </w:r>
      <w:r w:rsidRPr="00FE3CE1">
        <w:rPr>
          <w:rStyle w:val="StyleUnderline"/>
        </w:rPr>
        <w:t xml:space="preserve"> in one of </w:t>
      </w:r>
      <w:r w:rsidRPr="00554BFE">
        <w:rPr>
          <w:rStyle w:val="StyleUnderline"/>
        </w:rPr>
        <w:t>two ways: you can make a better pitch to voters by demonstrating the superiority of your agenda; or</w:t>
      </w:r>
      <w:r w:rsidRPr="00554BFE">
        <w:rPr>
          <w:sz w:val="16"/>
        </w:rPr>
        <w:t xml:space="preserve"> </w:t>
      </w:r>
      <w:r w:rsidRPr="00554BFE">
        <w:rPr>
          <w:rStyle w:val="StyleUnderline"/>
        </w:rPr>
        <w:t>you</w:t>
      </w:r>
      <w:r w:rsidRPr="00B433B4">
        <w:rPr>
          <w:rStyle w:val="StyleUnderline"/>
        </w:rPr>
        <w:t xml:space="preserve"> can </w:t>
      </w:r>
      <w:r w:rsidRPr="00FB1F5A">
        <w:rPr>
          <w:rStyle w:val="Emphasis"/>
          <w:highlight w:val="cyan"/>
        </w:rPr>
        <w:t>undermine and stymie the agenda</w:t>
      </w:r>
      <w:r w:rsidRPr="00FB1F5A">
        <w:rPr>
          <w:sz w:val="16"/>
          <w:highlight w:val="cyan"/>
        </w:rPr>
        <w:t xml:space="preserve"> </w:t>
      </w:r>
      <w:r w:rsidRPr="00FB1F5A">
        <w:rPr>
          <w:rStyle w:val="StyleUnderline"/>
        </w:rPr>
        <w:t>of the opposition</w:t>
      </w:r>
      <w:r w:rsidRPr="00FE3CE1">
        <w:rPr>
          <w:rStyle w:val="StyleUnderline"/>
        </w:rPr>
        <w:t xml:space="preserve"> party</w:t>
      </w:r>
      <w:r w:rsidRPr="00FE3CE1">
        <w:rPr>
          <w:sz w:val="16"/>
        </w:rPr>
        <w:t xml:space="preserve">, making them unpopular with voters, and pick up the seats that they lose. Since you’re the only other political party, you gain in either scenario. I’m not sure if you’ve noticed, </w:t>
      </w:r>
      <w:r w:rsidRPr="0001548A">
        <w:rPr>
          <w:sz w:val="16"/>
        </w:rPr>
        <w:t xml:space="preserve">but </w:t>
      </w:r>
      <w:r w:rsidRPr="0001548A">
        <w:rPr>
          <w:rStyle w:val="StyleUnderline"/>
        </w:rPr>
        <w:t>the</w:t>
      </w:r>
      <w:r w:rsidRPr="0001548A">
        <w:rPr>
          <w:sz w:val="16"/>
        </w:rPr>
        <w:t xml:space="preserve"> “</w:t>
      </w:r>
      <w:r w:rsidRPr="0001548A">
        <w:rPr>
          <w:rStyle w:val="Emphasis"/>
        </w:rPr>
        <w:t>undermine and stymie</w:t>
      </w:r>
      <w:r w:rsidRPr="0001548A">
        <w:rPr>
          <w:sz w:val="16"/>
        </w:rPr>
        <w:t xml:space="preserve">” </w:t>
      </w:r>
      <w:r w:rsidRPr="0001548A">
        <w:rPr>
          <w:rStyle w:val="StyleUnderline"/>
        </w:rPr>
        <w:t xml:space="preserve">approach has been </w:t>
      </w:r>
      <w:r w:rsidRPr="0001548A">
        <w:rPr>
          <w:rStyle w:val="Emphasis"/>
        </w:rPr>
        <w:t>popular</w:t>
      </w:r>
      <w:r w:rsidRPr="0001548A">
        <w:rPr>
          <w:sz w:val="16"/>
        </w:rPr>
        <w:t xml:space="preserve"> </w:t>
      </w:r>
      <w:r w:rsidRPr="0001548A">
        <w:rPr>
          <w:rStyle w:val="StyleUnderline"/>
        </w:rPr>
        <w:t xml:space="preserve">for quite some time now in the U.S. </w:t>
      </w:r>
      <w:r w:rsidRPr="0001548A">
        <w:rPr>
          <w:rStyle w:val="Emphasis"/>
        </w:rPr>
        <w:t>Congress</w:t>
      </w:r>
      <w:r w:rsidRPr="0001548A">
        <w:rPr>
          <w:sz w:val="16"/>
        </w:rPr>
        <w:t xml:space="preserve">. Given this situation, </w:t>
      </w:r>
      <w:r w:rsidRPr="0001548A">
        <w:rPr>
          <w:rStyle w:val="StyleUnderline"/>
        </w:rPr>
        <w:t>the President and their policies naturally become the symbolic target of the opposition party</w:t>
      </w:r>
      <w:r w:rsidRPr="00FE3CE1">
        <w:rPr>
          <w:sz w:val="16"/>
        </w:rPr>
        <w:t xml:space="preserve">. </w:t>
      </w:r>
      <w:r w:rsidRPr="00FB1F5A">
        <w:rPr>
          <w:rStyle w:val="Emphasis"/>
          <w:highlight w:val="cyan"/>
        </w:rPr>
        <w:t>Anything</w:t>
      </w:r>
      <w:r w:rsidRPr="00FE3CE1">
        <w:rPr>
          <w:sz w:val="16"/>
        </w:rPr>
        <w:t xml:space="preserve"> </w:t>
      </w:r>
      <w:r w:rsidRPr="00DE5B43">
        <w:rPr>
          <w:rStyle w:val="StyleUnderline"/>
        </w:rPr>
        <w:t xml:space="preserve">promoted </w:t>
      </w:r>
      <w:r w:rsidRPr="00FB1F5A">
        <w:rPr>
          <w:rStyle w:val="StyleUnderline"/>
          <w:highlight w:val="cyan"/>
        </w:rPr>
        <w:t xml:space="preserve">by the President </w:t>
      </w:r>
      <w:r w:rsidRPr="00B433B4">
        <w:rPr>
          <w:rStyle w:val="StyleUnderline"/>
        </w:rPr>
        <w:t xml:space="preserve">effectively </w:t>
      </w:r>
      <w:r w:rsidRPr="00FB1F5A">
        <w:rPr>
          <w:rStyle w:val="StyleUnderline"/>
          <w:highlight w:val="cyan"/>
        </w:rPr>
        <w:t>induces</w:t>
      </w:r>
      <w:r w:rsidRPr="00FB1F5A">
        <w:rPr>
          <w:sz w:val="16"/>
          <w:highlight w:val="cyan"/>
        </w:rPr>
        <w:t xml:space="preserve"> </w:t>
      </w:r>
      <w:r w:rsidRPr="00FB1F5A">
        <w:rPr>
          <w:rStyle w:val="Emphasis"/>
          <w:highlight w:val="cyan"/>
        </w:rPr>
        <w:t xml:space="preserve">opposition </w:t>
      </w:r>
      <w:r w:rsidRPr="0001548A">
        <w:rPr>
          <w:rStyle w:val="Emphasis"/>
        </w:rPr>
        <w:t>by association</w:t>
      </w:r>
      <w:r w:rsidRPr="00FE3CE1">
        <w:rPr>
          <w:sz w:val="16"/>
        </w:rPr>
        <w:t xml:space="preserve">. Lee demonstrates </w:t>
      </w:r>
      <w:r w:rsidRPr="00FE3CE1">
        <w:rPr>
          <w:rStyle w:val="StyleUnderline"/>
        </w:rPr>
        <w:t>the magnitude of this induced polarization on various types of issues</w:t>
      </w:r>
      <w:r w:rsidRPr="00FE3CE1">
        <w:rPr>
          <w:sz w:val="16"/>
        </w:rPr>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FB1F5A">
        <w:rPr>
          <w:rStyle w:val="StyleUnderline"/>
        </w:rPr>
        <w:t>for issues that</w:t>
      </w:r>
      <w:r w:rsidRPr="00FE3CE1">
        <w:rPr>
          <w:rStyle w:val="StyleUnderline"/>
        </w:rPr>
        <w:t xml:space="preserve"> do not fit readily into a predefined political ideology—</w:t>
      </w:r>
      <w:r w:rsidRPr="00FB1F5A">
        <w:rPr>
          <w:rStyle w:val="StyleUnderline"/>
        </w:rPr>
        <w:t xml:space="preserve">like </w:t>
      </w:r>
      <w:r w:rsidRPr="00FB1F5A">
        <w:rPr>
          <w:rStyle w:val="Emphasis"/>
          <w:highlight w:val="cyan"/>
        </w:rPr>
        <w:t>space</w:t>
      </w:r>
      <w:r w:rsidRPr="00FE3CE1">
        <w:rPr>
          <w:sz w:val="16"/>
        </w:rPr>
        <w:t>—</w:t>
      </w:r>
      <w:r w:rsidRPr="0001548A">
        <w:rPr>
          <w:rStyle w:val="StyleUnderline"/>
        </w:rPr>
        <w:t>the induced</w:t>
      </w:r>
      <w:r w:rsidRPr="00FE3CE1">
        <w:rPr>
          <w:sz w:val="16"/>
        </w:rPr>
        <w:t xml:space="preserve"> </w:t>
      </w:r>
      <w:r w:rsidRPr="00FB1F5A">
        <w:rPr>
          <w:rStyle w:val="StyleUnderline"/>
          <w:highlight w:val="cyan"/>
        </w:rPr>
        <w:t xml:space="preserve">polarization </w:t>
      </w:r>
      <w:r w:rsidRPr="00FB1F5A">
        <w:rPr>
          <w:rStyle w:val="StyleUnderline"/>
        </w:rPr>
        <w:t xml:space="preserve">by the President </w:t>
      </w:r>
      <w:r w:rsidRPr="00FB1F5A">
        <w:rPr>
          <w:rStyle w:val="Emphasis"/>
          <w:highlight w:val="cyan"/>
        </w:rPr>
        <w:t>can be significant</w:t>
      </w:r>
      <w:r w:rsidRPr="00FE3CE1">
        <w:rPr>
          <w:sz w:val="16"/>
        </w:rPr>
        <w:t xml:space="preserve">. In fact, Lee showed that </w:t>
      </w:r>
      <w:r w:rsidRPr="00FB1F5A">
        <w:rPr>
          <w:rStyle w:val="StyleUnderline"/>
        </w:rPr>
        <w:t>space</w:t>
      </w:r>
      <w:r w:rsidRPr="00FE3CE1">
        <w:rPr>
          <w:sz w:val="16"/>
        </w:rPr>
        <w:t xml:space="preserve">, science, and technology issues </w:t>
      </w:r>
      <w:r w:rsidRPr="00FB1F5A">
        <w:rPr>
          <w:rStyle w:val="StyleUnderline"/>
          <w:highlight w:val="cyan"/>
        </w:rPr>
        <w:t xml:space="preserve">incur </w:t>
      </w:r>
      <w:r w:rsidRPr="00FB1F5A">
        <w:rPr>
          <w:rStyle w:val="StyleUnderline"/>
        </w:rPr>
        <w:t xml:space="preserve">the </w:t>
      </w:r>
      <w:r w:rsidRPr="00FB1F5A">
        <w:rPr>
          <w:rStyle w:val="Emphasis"/>
        </w:rPr>
        <w:t>greatest increase in partisanship</w:t>
      </w:r>
      <w:r w:rsidRPr="00FE3CE1">
        <w:rPr>
          <w:sz w:val="16"/>
        </w:rPr>
        <w:t xml:space="preserve"> </w:t>
      </w:r>
      <w:r w:rsidRPr="00FE3CE1">
        <w:rPr>
          <w:rStyle w:val="StyleUnderline"/>
        </w:rPr>
        <w:t>based on their inclusion in the Presidential agenda</w:t>
      </w:r>
      <w:r w:rsidRPr="00FE3CE1">
        <w:rPr>
          <w:sz w:val="16"/>
        </w:rPr>
        <w:t xml:space="preserve">. </w:t>
      </w:r>
      <w:r w:rsidRPr="00FE3CE1">
        <w:rPr>
          <w:rStyle w:val="StyleUnderline"/>
        </w:rPr>
        <w:t xml:space="preserve">One need only look to at the responses by political operatives of the opposing party to the strong human spaceflight proposals by </w:t>
      </w:r>
      <w:hyperlink r:id="rId11" w:history="1">
        <w:r w:rsidRPr="00FE3CE1">
          <w:rPr>
            <w:rStyle w:val="StyleUnderline"/>
          </w:rPr>
          <w:t>Barack Obama in 2010</w:t>
        </w:r>
      </w:hyperlink>
      <w:r w:rsidRPr="00FE3CE1">
        <w:rPr>
          <w:rStyle w:val="StyleUnderline"/>
        </w:rPr>
        <w:t xml:space="preserve">, </w:t>
      </w:r>
      <w:hyperlink r:id="rId12" w:anchor=".Vw3UMRMrKHo" w:history="1">
        <w:r w:rsidRPr="00FE3CE1">
          <w:rPr>
            <w:rStyle w:val="StyleUnderline"/>
          </w:rPr>
          <w:t>George W. Bush in 2004</w:t>
        </w:r>
      </w:hyperlink>
      <w:r w:rsidRPr="00FE3CE1">
        <w:rPr>
          <w:rStyle w:val="StyleUnderline"/>
        </w:rPr>
        <w:t xml:space="preserve">, and </w:t>
      </w:r>
      <w:hyperlink r:id="rId13" w:history="1">
        <w:r w:rsidRPr="00FE3CE1">
          <w:rPr>
            <w:rStyle w:val="StyleUnderline"/>
          </w:rPr>
          <w:t>George H.W. Bush in 1989</w:t>
        </w:r>
      </w:hyperlink>
      <w:r w:rsidRPr="00FE3CE1">
        <w:rPr>
          <w:rStyle w:val="StyleUnderline"/>
        </w:rPr>
        <w:t xml:space="preserve"> to see this </w:t>
      </w:r>
      <w:r w:rsidRPr="007E2990">
        <w:rPr>
          <w:rStyle w:val="StyleUnderline"/>
        </w:rPr>
        <w:t>reflected in recent history</w:t>
      </w:r>
      <w:r w:rsidRPr="007E2990">
        <w:rPr>
          <w:sz w:val="16"/>
        </w:rPr>
        <w:t xml:space="preserve">. </w:t>
      </w:r>
      <w:r w:rsidRPr="007E2990">
        <w:rPr>
          <w:rStyle w:val="StyleUnderline"/>
        </w:rPr>
        <w:t xml:space="preserve">This </w:t>
      </w:r>
      <w:r w:rsidRPr="007E2990">
        <w:rPr>
          <w:rStyle w:val="Emphasis"/>
        </w:rPr>
        <w:t xml:space="preserve">isn’t to say </w:t>
      </w:r>
      <w:r w:rsidRPr="007E2990">
        <w:rPr>
          <w:rStyle w:val="StyleUnderline"/>
        </w:rPr>
        <w:t>that Presidents can’t</w:t>
      </w:r>
      <w:r w:rsidRPr="007E2990">
        <w:rPr>
          <w:sz w:val="16"/>
        </w:rPr>
        <w:t xml:space="preserve"> have a significant </w:t>
      </w:r>
      <w:r w:rsidRPr="007E2990">
        <w:rPr>
          <w:rStyle w:val="StyleUnderline"/>
        </w:rPr>
        <w:t>impact</w:t>
      </w:r>
      <w:r w:rsidRPr="007E2990">
        <w:rPr>
          <w:sz w:val="16"/>
        </w:rPr>
        <w:t xml:space="preserve"> on </w:t>
      </w:r>
      <w:r w:rsidRPr="007E2990">
        <w:rPr>
          <w:rStyle w:val="StyleUnderline"/>
        </w:rPr>
        <w:t>the space program</w:t>
      </w:r>
      <w:r w:rsidRPr="007E2990">
        <w:rPr>
          <w:sz w:val="16"/>
        </w:rPr>
        <w:t xml:space="preserve">. </w:t>
      </w:r>
      <w:r w:rsidRPr="007E2990">
        <w:rPr>
          <w:rStyle w:val="Emphasis"/>
        </w:rPr>
        <w:t>Clearly they can</w:t>
      </w:r>
      <w:r w:rsidRPr="007E2990">
        <w:rPr>
          <w:sz w:val="16"/>
        </w:rPr>
        <w:t xml:space="preserve">. </w:t>
      </w:r>
      <w:r w:rsidRPr="007E2990">
        <w:rPr>
          <w:rStyle w:val="StyleUnderline"/>
        </w:rPr>
        <w:t>But the broad consensus needed for stability after their departure from office may be undermined by the very priority they gave it during their tenure</w:t>
      </w:r>
      <w:r w:rsidRPr="007E2990">
        <w:rPr>
          <w:sz w:val="16"/>
        </w:rPr>
        <w:t>. It what amounts t</w:t>
      </w:r>
      <w:r w:rsidRPr="0001548A">
        <w:rPr>
          <w:sz w:val="16"/>
        </w:rPr>
        <w:t xml:space="preserve">o a mixed blessing for NASA, </w:t>
      </w:r>
      <w:r w:rsidRPr="00FB1F5A">
        <w:rPr>
          <w:rStyle w:val="StyleUnderline"/>
          <w:highlight w:val="cyan"/>
        </w:rPr>
        <w:t>the</w:t>
      </w:r>
      <w:r w:rsidRPr="0001548A">
        <w:rPr>
          <w:rStyle w:val="StyleUnderline"/>
        </w:rPr>
        <w:t xml:space="preserve"> U.S. </w:t>
      </w:r>
      <w:r w:rsidRPr="00FB1F5A">
        <w:rPr>
          <w:rStyle w:val="StyleUnderline"/>
          <w:highlight w:val="cyan"/>
        </w:rPr>
        <w:t>space program</w:t>
      </w:r>
      <w:r w:rsidRPr="0001548A">
        <w:rPr>
          <w:rStyle w:val="StyleUnderline"/>
        </w:rPr>
        <w:t xml:space="preserve"> </w:t>
      </w:r>
      <w:r w:rsidRPr="0001548A">
        <w:rPr>
          <w:rStyle w:val="Emphasis"/>
        </w:rPr>
        <w:t>does have</w:t>
      </w:r>
      <w:r w:rsidRPr="0001548A">
        <w:rPr>
          <w:sz w:val="16"/>
        </w:rPr>
        <w:t xml:space="preserve"> </w:t>
      </w:r>
      <w:r w:rsidRPr="00FB1F5A">
        <w:rPr>
          <w:rStyle w:val="StyleUnderline"/>
        </w:rPr>
        <w:t xml:space="preserve">an </w:t>
      </w:r>
      <w:r w:rsidRPr="00FB1F5A">
        <w:rPr>
          <w:rStyle w:val="Emphasis"/>
          <w:highlight w:val="cyan"/>
        </w:rPr>
        <w:t>unusually strong bipartisan group</w:t>
      </w:r>
      <w:r w:rsidRPr="0001548A">
        <w:rPr>
          <w:sz w:val="16"/>
        </w:rPr>
        <w:t xml:space="preserve"> </w:t>
      </w:r>
      <w:r w:rsidRPr="0001548A">
        <w:rPr>
          <w:rStyle w:val="StyleUnderline"/>
        </w:rPr>
        <w:t xml:space="preserve">of politicians who </w:t>
      </w:r>
      <w:r w:rsidRPr="00FB1F5A">
        <w:rPr>
          <w:rStyle w:val="StyleUnderline"/>
        </w:rPr>
        <w:t>support the program due to NASA centers in a variety of states throughout the union</w:t>
      </w:r>
      <w:r w:rsidRPr="0001548A">
        <w:rPr>
          <w:sz w:val="16"/>
        </w:rPr>
        <w:t xml:space="preserve">. Berger notes this throughout his article, and it does, in a way, act as force that is resistant to change for good and bad. This </w:t>
      </w:r>
      <w:r w:rsidRPr="0001548A">
        <w:rPr>
          <w:rStyle w:val="Emphasis"/>
        </w:rPr>
        <w:t>mitigates somewhat</w:t>
      </w:r>
      <w:r w:rsidRPr="0001548A">
        <w:rPr>
          <w:sz w:val="16"/>
        </w:rPr>
        <w:t xml:space="preserve"> </w:t>
      </w:r>
      <w:r w:rsidRPr="00FB1F5A">
        <w:rPr>
          <w:rStyle w:val="StyleUnderline"/>
        </w:rPr>
        <w:t>the pure polarization seen on other science and technology issues</w:t>
      </w:r>
      <w:r w:rsidRPr="0001548A">
        <w:rPr>
          <w:sz w:val="16"/>
        </w:rPr>
        <w:t xml:space="preserve">. </w:t>
      </w:r>
      <w:r w:rsidRPr="0001548A">
        <w:rPr>
          <w:rStyle w:val="StyleUnderline"/>
        </w:rPr>
        <w:t>But</w:t>
      </w:r>
      <w:r w:rsidRPr="0001548A">
        <w:rPr>
          <w:sz w:val="16"/>
        </w:rPr>
        <w:t xml:space="preserve"> for</w:t>
      </w:r>
      <w:r w:rsidRPr="00FE3CE1">
        <w:rPr>
          <w:sz w:val="16"/>
        </w:rPr>
        <w:t xml:space="preserve"> a Journey to Mars—</w:t>
      </w:r>
      <w:r w:rsidRPr="00FB1F5A">
        <w:rPr>
          <w:rStyle w:val="StyleUnderline"/>
          <w:highlight w:val="cyan"/>
        </w:rPr>
        <w:t xml:space="preserve">a </w:t>
      </w:r>
      <w:r w:rsidRPr="00FB1F5A">
        <w:rPr>
          <w:rStyle w:val="Emphasis"/>
          <w:highlight w:val="cyan"/>
        </w:rPr>
        <w:t>major effort</w:t>
      </w:r>
      <w:r w:rsidRPr="00FE3CE1">
        <w:rPr>
          <w:sz w:val="16"/>
        </w:rPr>
        <w:t xml:space="preserve"> </w:t>
      </w:r>
      <w:r w:rsidRPr="00FB1F5A">
        <w:rPr>
          <w:rStyle w:val="StyleUnderline"/>
          <w:highlight w:val="cyan"/>
        </w:rPr>
        <w:t>that would</w:t>
      </w:r>
      <w:r w:rsidRPr="00FE3CE1">
        <w:rPr>
          <w:sz w:val="16"/>
        </w:rPr>
        <w:t xml:space="preserve">, at best, </w:t>
      </w:r>
      <w:r w:rsidRPr="00FB1F5A">
        <w:rPr>
          <w:rStyle w:val="StyleUnderline"/>
          <w:highlight w:val="cyan"/>
        </w:rPr>
        <w:t>require</w:t>
      </w:r>
      <w:r w:rsidRPr="00FE3CE1">
        <w:rPr>
          <w:sz w:val="16"/>
        </w:rPr>
        <w:t xml:space="preserve"> </w:t>
      </w:r>
      <w:r w:rsidRPr="00FB1F5A">
        <w:rPr>
          <w:rStyle w:val="Emphasis"/>
          <w:highlight w:val="cyan"/>
        </w:rPr>
        <w:t xml:space="preserve">stability </w:t>
      </w:r>
      <w:r w:rsidRPr="007E2990">
        <w:rPr>
          <w:rStyle w:val="Emphasis"/>
        </w:rPr>
        <w:t>and significant</w:t>
      </w:r>
      <w:r w:rsidRPr="00FE3CE1">
        <w:rPr>
          <w:rStyle w:val="Emphasis"/>
        </w:rPr>
        <w:t xml:space="preserve"> funding</w:t>
      </w:r>
      <w:r w:rsidRPr="00FE3CE1">
        <w:rPr>
          <w:sz w:val="16"/>
        </w:rPr>
        <w:t xml:space="preserve"> </w:t>
      </w:r>
      <w:r w:rsidRPr="00FB1F5A">
        <w:rPr>
          <w:rStyle w:val="StyleUnderline"/>
          <w:highlight w:val="cyan"/>
        </w:rPr>
        <w:t xml:space="preserve">over </w:t>
      </w:r>
      <w:r w:rsidRPr="0001548A">
        <w:rPr>
          <w:rStyle w:val="Emphasis"/>
        </w:rPr>
        <w:t xml:space="preserve">many Presidential </w:t>
      </w:r>
      <w:r w:rsidRPr="00FB1F5A">
        <w:rPr>
          <w:rStyle w:val="Emphasis"/>
          <w:highlight w:val="cyan"/>
        </w:rPr>
        <w:t>admin</w:t>
      </w:r>
      <w:r w:rsidRPr="0001548A">
        <w:rPr>
          <w:rStyle w:val="Emphasis"/>
        </w:rPr>
        <w:t>istrations</w:t>
      </w:r>
      <w:r w:rsidRPr="00FE3CE1">
        <w:rPr>
          <w:sz w:val="16"/>
        </w:rPr>
        <w:t>—</w:t>
      </w:r>
      <w:r w:rsidRPr="00FE3CE1">
        <w:rPr>
          <w:rStyle w:val="StyleUnderline"/>
        </w:rPr>
        <w:t xml:space="preserve">that </w:t>
      </w:r>
      <w:r w:rsidRPr="00FB1F5A">
        <w:rPr>
          <w:rStyle w:val="Emphasis"/>
          <w:highlight w:val="cyan"/>
        </w:rPr>
        <w:t>may not be enough</w:t>
      </w:r>
      <w:r w:rsidRPr="00FE3CE1">
        <w:rPr>
          <w:sz w:val="16"/>
        </w:rPr>
        <w:t xml:space="preserve">. Perhaps </w:t>
      </w:r>
      <w:r w:rsidRPr="00FB1F5A">
        <w:rPr>
          <w:rStyle w:val="StyleUnderline"/>
          <w:highlight w:val="cyan"/>
        </w:rPr>
        <w:t xml:space="preserve">the solution is </w:t>
      </w:r>
      <w:r w:rsidRPr="0001548A">
        <w:rPr>
          <w:rStyle w:val="StyleUnderline"/>
        </w:rPr>
        <w:t>for the</w:t>
      </w:r>
      <w:r w:rsidRPr="0001548A">
        <w:rPr>
          <w:sz w:val="16"/>
        </w:rPr>
        <w:t xml:space="preserve"> next </w:t>
      </w:r>
      <w:r w:rsidRPr="0001548A">
        <w:rPr>
          <w:rStyle w:val="StyleUnderline"/>
        </w:rPr>
        <w:t xml:space="preserve">President to maintain </w:t>
      </w:r>
      <w:r w:rsidRPr="00FB1F5A">
        <w:rPr>
          <w:rStyle w:val="StyleUnderline"/>
          <w:highlight w:val="cyan"/>
        </w:rPr>
        <w:t xml:space="preserve">a </w:t>
      </w:r>
      <w:r w:rsidRPr="00FB1F5A">
        <w:rPr>
          <w:rStyle w:val="Emphasis"/>
          <w:highlight w:val="cyan"/>
        </w:rPr>
        <w:t>light touch on space</w:t>
      </w:r>
      <w:r w:rsidRPr="00FE3CE1">
        <w:rPr>
          <w:sz w:val="16"/>
        </w:rPr>
        <w:t xml:space="preserve">. Maybe </w:t>
      </w:r>
      <w:r w:rsidRPr="00FB1F5A">
        <w:rPr>
          <w:rStyle w:val="StyleUnderline"/>
          <w:highlight w:val="cyan"/>
        </w:rPr>
        <w:t xml:space="preserve">they should </w:t>
      </w:r>
      <w:r w:rsidRPr="00FB1F5A">
        <w:rPr>
          <w:rStyle w:val="Emphasis"/>
          <w:highlight w:val="cyan"/>
        </w:rPr>
        <w:t>speak softly</w:t>
      </w:r>
      <w:r w:rsidRPr="00FE3CE1">
        <w:rPr>
          <w:sz w:val="16"/>
        </w:rPr>
        <w:t xml:space="preserve"> </w:t>
      </w:r>
      <w:r w:rsidRPr="00B433B4">
        <w:rPr>
          <w:rStyle w:val="StyleUnderline"/>
        </w:rPr>
        <w:t>through the budget process</w:t>
      </w:r>
      <w:r w:rsidRPr="00B433B4">
        <w:rPr>
          <w:sz w:val="16"/>
        </w:rPr>
        <w:t>,</w:t>
      </w:r>
      <w:r w:rsidRPr="00FE3CE1">
        <w:rPr>
          <w:sz w:val="16"/>
        </w:rPr>
        <w:t xml:space="preserve"> </w:t>
      </w:r>
      <w:r w:rsidRPr="00FB1F5A">
        <w:rPr>
          <w:rStyle w:val="StyleUnderline"/>
          <w:highlight w:val="cyan"/>
        </w:rPr>
        <w:t xml:space="preserve">and </w:t>
      </w:r>
      <w:r w:rsidRPr="00FB1F5A">
        <w:rPr>
          <w:rStyle w:val="Emphasis"/>
          <w:highlight w:val="cyan"/>
        </w:rPr>
        <w:t xml:space="preserve">avoid </w:t>
      </w:r>
      <w:r w:rsidRPr="0001548A">
        <w:rPr>
          <w:rStyle w:val="Emphasis"/>
        </w:rPr>
        <w:t xml:space="preserve">the </w:t>
      </w:r>
      <w:r w:rsidRPr="00FB1F5A">
        <w:rPr>
          <w:rStyle w:val="Emphasis"/>
        </w:rPr>
        <w:t>Kennedyesque speeches</w:t>
      </w:r>
      <w:r w:rsidRPr="00FE3CE1">
        <w:rPr>
          <w:sz w:val="16"/>
        </w:rPr>
        <w:t xml:space="preserve"> and declarations </w:t>
      </w:r>
      <w:r w:rsidRPr="00FE3CE1">
        <w:rPr>
          <w:rStyle w:val="StyleUnderline"/>
        </w:rPr>
        <w:t xml:space="preserve">to Congress </w:t>
      </w:r>
      <w:r w:rsidRPr="00FB1F5A">
        <w:rPr>
          <w:rStyle w:val="StyleUnderline"/>
        </w:rPr>
        <w:t xml:space="preserve">that induce the types of </w:t>
      </w:r>
      <w:r w:rsidRPr="00FB1F5A">
        <w:rPr>
          <w:rStyle w:val="StyleUnderline"/>
          <w:highlight w:val="cyan"/>
        </w:rPr>
        <w:t xml:space="preserve">partisanship we </w:t>
      </w:r>
      <w:r w:rsidRPr="0001548A">
        <w:rPr>
          <w:rStyle w:val="Emphasis"/>
        </w:rPr>
        <w:t xml:space="preserve">so dearly </w:t>
      </w:r>
      <w:r w:rsidRPr="00FB1F5A">
        <w:rPr>
          <w:rStyle w:val="Emphasis"/>
          <w:highlight w:val="cyan"/>
        </w:rPr>
        <w:t>need to avoid</w:t>
      </w:r>
      <w:r w:rsidRPr="00FB1F5A">
        <w:rPr>
          <w:rStyle w:val="StyleUnderline"/>
          <w:highlight w:val="cyan"/>
        </w:rPr>
        <w:t>.</w:t>
      </w:r>
    </w:p>
    <w:p w14:paraId="7D598574" w14:textId="77777777" w:rsidR="00F06458" w:rsidRPr="001F0AE1" w:rsidRDefault="00F06458" w:rsidP="00F06458">
      <w:pPr>
        <w:pStyle w:val="Heading4"/>
        <w:rPr>
          <w:u w:val="single"/>
        </w:rPr>
      </w:pPr>
      <w:r w:rsidRPr="001F0AE1">
        <w:t xml:space="preserve">Iran conflict escalates to </w:t>
      </w:r>
      <w:r w:rsidRPr="001F0AE1">
        <w:rPr>
          <w:u w:val="single"/>
        </w:rPr>
        <w:t>great power nuclear war</w:t>
      </w:r>
    </w:p>
    <w:p w14:paraId="6E61A481" w14:textId="77777777" w:rsidR="00F06458" w:rsidRPr="001F0AE1" w:rsidRDefault="00F06458" w:rsidP="00F06458">
      <w:r w:rsidRPr="009F5FBD">
        <w:rPr>
          <w:rStyle w:val="Style13ptBold"/>
        </w:rPr>
        <w:t>Lin, 20</w:t>
      </w:r>
      <w:r w:rsidRPr="001F0AE1">
        <w:t xml:space="preserve"> </w:t>
      </w:r>
      <w:r>
        <w:t>[</w:t>
      </w:r>
      <w:r w:rsidRPr="001F0AE1">
        <w:t>SAIS-Johns Hopkins University Center for Transatlantic Relations fellow [Dr. Christina, she was a Visiting Academic Fellow at the Mercator Institute for China Studies (MERICS) in Berlin and a former Transatlantic Academy Fellow at the German Marshall Fund of the United States, Dr. Lin has extensive US government experience working on China security issues, including policy planning at the US Department of Defense, the National Security Council, and US Department of State, "China might take Iran’s side in a war with US," Asia Times, 1-5-20, https://asiatimes.com/2020/01/could-china-take-irans-side-in-a-war-with-us/, accessed 2-3-21]</w:t>
      </w:r>
    </w:p>
    <w:p w14:paraId="32F0E253" w14:textId="77777777" w:rsidR="00F06458" w:rsidRPr="001F0AE1" w:rsidRDefault="00F06458" w:rsidP="00F06458">
      <w:pPr>
        <w:rPr>
          <w:u w:val="single"/>
        </w:rPr>
      </w:pPr>
      <w:r w:rsidRPr="00FB1F5A">
        <w:rPr>
          <w:highlight w:val="cyan"/>
          <w:u w:val="single"/>
        </w:rPr>
        <w:t xml:space="preserve">China might </w:t>
      </w:r>
      <w:r w:rsidRPr="00FB1F5A">
        <w:rPr>
          <w:rStyle w:val="Emphasis"/>
          <w:highlight w:val="cyan"/>
        </w:rPr>
        <w:t xml:space="preserve">take </w:t>
      </w:r>
      <w:r w:rsidRPr="004D095F">
        <w:rPr>
          <w:rStyle w:val="Emphasis"/>
          <w:highlight w:val="cyan"/>
        </w:rPr>
        <w:t>Iran’s side</w:t>
      </w:r>
      <w:r w:rsidRPr="004D095F">
        <w:rPr>
          <w:u w:val="single"/>
        </w:rPr>
        <w:t xml:space="preserve"> in</w:t>
      </w:r>
      <w:r w:rsidRPr="00F45109">
        <w:rPr>
          <w:sz w:val="14"/>
        </w:rPr>
        <w:t xml:space="preserve"> a </w:t>
      </w:r>
      <w:r w:rsidRPr="004D095F">
        <w:rPr>
          <w:u w:val="single"/>
        </w:rPr>
        <w:t>war</w:t>
      </w:r>
      <w:r w:rsidRPr="001F0AE1">
        <w:rPr>
          <w:u w:val="single"/>
        </w:rPr>
        <w:t xml:space="preserve"> with US</w:t>
      </w:r>
    </w:p>
    <w:p w14:paraId="5E274E8F" w14:textId="77777777" w:rsidR="00F06458" w:rsidRPr="001F0AE1" w:rsidRDefault="00F06458" w:rsidP="00F06458">
      <w:pPr>
        <w:rPr>
          <w:sz w:val="14"/>
        </w:rPr>
      </w:pPr>
      <w:r w:rsidRPr="001F0AE1">
        <w:rPr>
          <w:u w:val="single"/>
        </w:rPr>
        <w:t xml:space="preserve">Beijing's </w:t>
      </w:r>
      <w:r w:rsidRPr="004D095F">
        <w:rPr>
          <w:u w:val="single"/>
        </w:rPr>
        <w:t xml:space="preserve">ties with Tehran are </w:t>
      </w:r>
      <w:r w:rsidRPr="004D095F">
        <w:rPr>
          <w:rStyle w:val="Emphasis"/>
        </w:rPr>
        <w:t>crucial to its energy and geopolitical strategies</w:t>
      </w:r>
      <w:r w:rsidRPr="001F0AE1">
        <w:rPr>
          <w:sz w:val="14"/>
        </w:rPr>
        <w:t xml:space="preserve">, </w:t>
      </w:r>
      <w:r w:rsidRPr="001F0AE1">
        <w:rPr>
          <w:u w:val="single"/>
        </w:rPr>
        <w:t xml:space="preserve">and </w:t>
      </w:r>
      <w:r w:rsidRPr="00FB1F5A">
        <w:rPr>
          <w:highlight w:val="cyan"/>
          <w:u w:val="single"/>
        </w:rPr>
        <w:t xml:space="preserve">with Moscow </w:t>
      </w:r>
      <w:r w:rsidRPr="004D095F">
        <w:rPr>
          <w:u w:val="single"/>
        </w:rPr>
        <w:t xml:space="preserve">also </w:t>
      </w:r>
      <w:r w:rsidRPr="00FB1F5A">
        <w:rPr>
          <w:highlight w:val="cyan"/>
          <w:u w:val="single"/>
        </w:rPr>
        <w:t>in the mix</w:t>
      </w:r>
      <w:r w:rsidRPr="001F0AE1">
        <w:rPr>
          <w:u w:val="single"/>
        </w:rPr>
        <w:t xml:space="preserve">, a </w:t>
      </w:r>
      <w:r w:rsidRPr="004D095F">
        <w:rPr>
          <w:rStyle w:val="Emphasis"/>
        </w:rPr>
        <w:t xml:space="preserve">broader </w:t>
      </w:r>
      <w:r w:rsidRPr="00FB1F5A">
        <w:rPr>
          <w:rStyle w:val="Emphasis"/>
          <w:highlight w:val="cyan"/>
        </w:rPr>
        <w:t xml:space="preserve">conflagration is a </w:t>
      </w:r>
      <w:r w:rsidRPr="004D095F">
        <w:rPr>
          <w:rStyle w:val="Emphasis"/>
        </w:rPr>
        <w:t xml:space="preserve">real </w:t>
      </w:r>
      <w:r w:rsidRPr="00FB1F5A">
        <w:rPr>
          <w:rStyle w:val="Emphasis"/>
          <w:highlight w:val="cyan"/>
        </w:rPr>
        <w:t>possibility</w:t>
      </w:r>
    </w:p>
    <w:p w14:paraId="24FDBDEF" w14:textId="77777777" w:rsidR="00F06458" w:rsidRPr="001F0AE1" w:rsidRDefault="00F06458" w:rsidP="00F06458">
      <w:pPr>
        <w:rPr>
          <w:sz w:val="14"/>
        </w:rPr>
      </w:pPr>
      <w:r w:rsidRPr="001F0AE1">
        <w:rPr>
          <w:sz w:val="14"/>
        </w:rPr>
        <w:t>After the US assassination of Iran’s General Qasem Soleimani on Friday, Germany’s Spiegel Online observed that this is akin to a declaration of war on Iran. Now the US Congress is scrambling for a debate on a formal declaration of war, although it will unlikely block the Trump White House’s march toward the battlefield.</w:t>
      </w:r>
    </w:p>
    <w:p w14:paraId="356C4893" w14:textId="77777777" w:rsidR="00F06458" w:rsidRPr="001F0AE1" w:rsidRDefault="00F06458" w:rsidP="00F06458">
      <w:pPr>
        <w:rPr>
          <w:sz w:val="14"/>
        </w:rPr>
      </w:pPr>
      <w:r w:rsidRPr="001F0AE1">
        <w:rPr>
          <w:sz w:val="14"/>
        </w:rPr>
        <w:t>Last March, President Donald Trump reviewed the Pentagon’s plan to send 120,000 US troops to counter Iran, and the current military buildup of deploying 3,500 more US troops to the region may be part of that plan. Also, in 2017, a think-tank that enjoys close ties with Secretary of State Mike Pompeo and the Trump White House, sent a seven-page memo outlining plans for regime change in Iran, and the current scenario seems to be taken out of this playbook.</w:t>
      </w:r>
    </w:p>
    <w:p w14:paraId="16290593" w14:textId="77777777" w:rsidR="00F06458" w:rsidRPr="001F0AE1" w:rsidRDefault="00F06458" w:rsidP="00F06458">
      <w:pPr>
        <w:rPr>
          <w:sz w:val="14"/>
        </w:rPr>
      </w:pPr>
      <w:r w:rsidRPr="001F0AE1">
        <w:rPr>
          <w:sz w:val="14"/>
        </w:rPr>
        <w:t>The next question is, how will regional powers react to a US-Iran war?</w:t>
      </w:r>
    </w:p>
    <w:p w14:paraId="3EC78788" w14:textId="77777777" w:rsidR="00F06458" w:rsidRPr="001F0AE1" w:rsidRDefault="00F06458" w:rsidP="00F06458">
      <w:pPr>
        <w:rPr>
          <w:sz w:val="14"/>
        </w:rPr>
      </w:pPr>
      <w:r w:rsidRPr="001F0AE1">
        <w:rPr>
          <w:u w:val="single"/>
        </w:rPr>
        <w:t>China and Russia already</w:t>
      </w:r>
      <w:r w:rsidRPr="001F0AE1">
        <w:rPr>
          <w:sz w:val="14"/>
        </w:rPr>
        <w:t xml:space="preserve"> seem to have </w:t>
      </w:r>
      <w:r w:rsidRPr="001F0AE1">
        <w:rPr>
          <w:u w:val="single"/>
        </w:rPr>
        <w:t>answered that question via their war games in the Gulf of Oman</w:t>
      </w:r>
      <w:r w:rsidRPr="001F0AE1">
        <w:rPr>
          <w:sz w:val="14"/>
        </w:rPr>
        <w:t xml:space="preserve"> last week, and </w:t>
      </w:r>
      <w:r w:rsidRPr="001F0AE1">
        <w:rPr>
          <w:u w:val="single"/>
        </w:rPr>
        <w:t>the signal to the US is that Iran is not isolated and has powerful allies</w:t>
      </w:r>
      <w:r w:rsidRPr="001F0AE1">
        <w:rPr>
          <w:sz w:val="14"/>
        </w:rPr>
        <w:t xml:space="preserve">. Indeed, last year </w:t>
      </w:r>
      <w:r w:rsidRPr="001F0AE1">
        <w:rPr>
          <w:u w:val="single"/>
        </w:rPr>
        <w:t>retired US Army Colonel</w:t>
      </w:r>
      <w:r w:rsidRPr="001F0AE1">
        <w:rPr>
          <w:sz w:val="14"/>
        </w:rPr>
        <w:t xml:space="preserve"> Douglas </w:t>
      </w:r>
      <w:r w:rsidRPr="001F0AE1">
        <w:rPr>
          <w:u w:val="single"/>
        </w:rPr>
        <w:t>Macgregor already warned</w:t>
      </w:r>
      <w:r w:rsidRPr="001F0AE1">
        <w:rPr>
          <w:sz w:val="14"/>
        </w:rPr>
        <w:t xml:space="preserve"> that a </w:t>
      </w:r>
      <w:r w:rsidRPr="00FB1F5A">
        <w:rPr>
          <w:rStyle w:val="Emphasis"/>
          <w:highlight w:val="cyan"/>
        </w:rPr>
        <w:t>war with Iran could draw in China and Russia</w:t>
      </w:r>
      <w:r w:rsidRPr="001F0AE1">
        <w:rPr>
          <w:sz w:val="14"/>
        </w:rPr>
        <w:t>.</w:t>
      </w:r>
    </w:p>
    <w:p w14:paraId="07A74FEA" w14:textId="77777777" w:rsidR="00F06458" w:rsidRPr="001F0AE1" w:rsidRDefault="00F06458" w:rsidP="00F06458">
      <w:pPr>
        <w:rPr>
          <w:u w:val="single"/>
        </w:rPr>
      </w:pPr>
      <w:r w:rsidRPr="001F0AE1">
        <w:rPr>
          <w:sz w:val="14"/>
        </w:rPr>
        <w:t xml:space="preserve">Currently, China’s reaction is to urge both Iran and the US to maintain calm and de-escalate tensions, and closely monitor the situation. </w:t>
      </w:r>
      <w:r w:rsidRPr="00FB1F5A">
        <w:rPr>
          <w:highlight w:val="cyan"/>
          <w:u w:val="single"/>
        </w:rPr>
        <w:t>Beijing</w:t>
      </w:r>
      <w:r w:rsidRPr="001F0AE1">
        <w:rPr>
          <w:sz w:val="14"/>
        </w:rPr>
        <w:t xml:space="preserve"> does not want war and needs Mideast stability to pursue the Belt and Road Initiative Eurasian integration plan. </w:t>
      </w:r>
      <w:r w:rsidRPr="001F0AE1">
        <w:rPr>
          <w:u w:val="single"/>
        </w:rPr>
        <w:t xml:space="preserve">It has large stakes in Iran’s stability: It </w:t>
      </w:r>
      <w:r w:rsidRPr="00FB1F5A">
        <w:rPr>
          <w:highlight w:val="cyan"/>
          <w:u w:val="single"/>
        </w:rPr>
        <w:t xml:space="preserve">is the largest buyer of </w:t>
      </w:r>
      <w:r w:rsidRPr="004D095F">
        <w:rPr>
          <w:u w:val="single"/>
        </w:rPr>
        <w:t xml:space="preserve">Iranian </w:t>
      </w:r>
      <w:r w:rsidRPr="00FB1F5A">
        <w:rPr>
          <w:highlight w:val="cyan"/>
          <w:u w:val="single"/>
        </w:rPr>
        <w:t>oil</w:t>
      </w:r>
      <w:r w:rsidRPr="001F0AE1">
        <w:rPr>
          <w:u w:val="single"/>
        </w:rPr>
        <w:t xml:space="preserve">, China is Iran’s largest trading partner, </w:t>
      </w:r>
      <w:r w:rsidRPr="004D095F">
        <w:rPr>
          <w:u w:val="single"/>
        </w:rPr>
        <w:t xml:space="preserve">and </w:t>
      </w:r>
      <w:r w:rsidRPr="00FB1F5A">
        <w:rPr>
          <w:highlight w:val="cyan"/>
          <w:u w:val="single"/>
        </w:rPr>
        <w:t xml:space="preserve">Iran is a </w:t>
      </w:r>
      <w:r w:rsidRPr="00FB1F5A">
        <w:rPr>
          <w:rStyle w:val="Emphasis"/>
          <w:highlight w:val="cyan"/>
        </w:rPr>
        <w:t xml:space="preserve">key </w:t>
      </w:r>
      <w:r w:rsidRPr="004D095F">
        <w:rPr>
          <w:rStyle w:val="Emphasis"/>
        </w:rPr>
        <w:t xml:space="preserve">geographic </w:t>
      </w:r>
      <w:r w:rsidRPr="00FB1F5A">
        <w:rPr>
          <w:rStyle w:val="Emphasis"/>
          <w:highlight w:val="cyan"/>
        </w:rPr>
        <w:t>node for the BRI</w:t>
      </w:r>
      <w:r w:rsidRPr="00FB1F5A">
        <w:rPr>
          <w:highlight w:val="cyan"/>
          <w:u w:val="single"/>
        </w:rPr>
        <w:t>.</w:t>
      </w:r>
    </w:p>
    <w:p w14:paraId="38B17FE0" w14:textId="77777777" w:rsidR="00F06458" w:rsidRPr="001F0AE1" w:rsidRDefault="00F06458" w:rsidP="00F06458">
      <w:pPr>
        <w:rPr>
          <w:sz w:val="14"/>
        </w:rPr>
      </w:pPr>
      <w:r w:rsidRPr="001F0AE1">
        <w:rPr>
          <w:sz w:val="14"/>
        </w:rPr>
        <w:t xml:space="preserve">Up to now, China has tried to balance its relationship with Saudi Arabia and Iran in the Middle East and set up a firewall between the two, although Iran is more significant in China’s strategic calculus given the fact Saudi Arabia and other Arab Gulf countries are still under the US security umbrella and host US military bases. China is also against further Western-sponsored regime change in the region, and </w:t>
      </w:r>
      <w:r w:rsidRPr="001F0AE1">
        <w:rPr>
          <w:u w:val="single"/>
        </w:rPr>
        <w:t>Iran is an important partner in counterbalancing US hegemony</w:t>
      </w:r>
      <w:r w:rsidRPr="001F0AE1">
        <w:rPr>
          <w:sz w:val="14"/>
        </w:rPr>
        <w:t xml:space="preserve"> and the drive toward a multipolar world.</w:t>
      </w:r>
    </w:p>
    <w:p w14:paraId="0C83933D" w14:textId="77777777" w:rsidR="00F06458" w:rsidRPr="001F0AE1" w:rsidRDefault="00F06458" w:rsidP="00F06458">
      <w:pPr>
        <w:rPr>
          <w:sz w:val="14"/>
        </w:rPr>
      </w:pPr>
      <w:r w:rsidRPr="001F0AE1">
        <w:rPr>
          <w:sz w:val="14"/>
        </w:rPr>
        <w:t>‘It’s about China’</w:t>
      </w:r>
    </w:p>
    <w:p w14:paraId="2EB43CFD" w14:textId="77777777" w:rsidR="00F06458" w:rsidRPr="001F0AE1" w:rsidRDefault="00F06458" w:rsidP="00F06458">
      <w:pPr>
        <w:rPr>
          <w:sz w:val="14"/>
        </w:rPr>
      </w:pPr>
      <w:r w:rsidRPr="00F45109">
        <w:rPr>
          <w:u w:val="single"/>
        </w:rPr>
        <w:t>Should</w:t>
      </w:r>
      <w:r w:rsidRPr="00F45109">
        <w:rPr>
          <w:sz w:val="14"/>
        </w:rPr>
        <w:t xml:space="preserve"> a </w:t>
      </w:r>
      <w:r w:rsidRPr="00F45109">
        <w:rPr>
          <w:rStyle w:val="StyleUnderline"/>
        </w:rPr>
        <w:t>US-Iran war break out and the</w:t>
      </w:r>
      <w:r w:rsidRPr="00F45109">
        <w:rPr>
          <w:u w:val="single"/>
        </w:rPr>
        <w:t xml:space="preserve"> Iranian </w:t>
      </w:r>
      <w:r w:rsidRPr="00F45109">
        <w:rPr>
          <w:rStyle w:val="StyleUnderline"/>
        </w:rPr>
        <w:t>government is overthrown</w:t>
      </w:r>
      <w:r w:rsidRPr="00F45109">
        <w:rPr>
          <w:u w:val="single"/>
        </w:rPr>
        <w:t xml:space="preserve">, it would be </w:t>
      </w:r>
      <w:r w:rsidRPr="00F45109">
        <w:rPr>
          <w:rStyle w:val="StyleUnderline"/>
        </w:rPr>
        <w:t>devastating</w:t>
      </w:r>
      <w:r w:rsidRPr="00F45109">
        <w:rPr>
          <w:u w:val="single"/>
        </w:rPr>
        <w:t xml:space="preserve"> for China’s regional interests</w:t>
      </w:r>
      <w:r w:rsidRPr="001F0AE1">
        <w:rPr>
          <w:u w:val="single"/>
        </w:rPr>
        <w:t>.</w:t>
      </w:r>
      <w:r w:rsidRPr="001F0AE1">
        <w:rPr>
          <w:sz w:val="14"/>
        </w:rPr>
        <w:t xml:space="preserve"> As Robert Kaplan wrote in a New York Times article titled “This isn’t about Iran. It’s about China,” the current US-Iran standoff is about something much vaster.</w:t>
      </w:r>
    </w:p>
    <w:p w14:paraId="539487BB" w14:textId="77777777" w:rsidR="00F06458" w:rsidRPr="001F0AE1" w:rsidRDefault="00F06458" w:rsidP="00F06458">
      <w:pPr>
        <w:rPr>
          <w:sz w:val="14"/>
        </w:rPr>
      </w:pPr>
      <w:r w:rsidRPr="001F0AE1">
        <w:rPr>
          <w:sz w:val="14"/>
        </w:rPr>
        <w:t>Geography matters in geopolitics and the Gulf of Oman separates not only Oman and Iran but also Oman and Pakistan, where China has completed a state-of-the-art port at Gwadar. It is a hinge uniting the Middle East, the South Asian subcontinent and East Asia in China’s BRI.</w:t>
      </w:r>
    </w:p>
    <w:p w14:paraId="0427F844" w14:textId="77777777" w:rsidR="00F06458" w:rsidRPr="001F0AE1" w:rsidRDefault="00F06458" w:rsidP="00F06458">
      <w:pPr>
        <w:rPr>
          <w:u w:val="single"/>
        </w:rPr>
      </w:pPr>
      <w:r w:rsidRPr="001F0AE1">
        <w:rPr>
          <w:sz w:val="14"/>
        </w:rPr>
        <w:t xml:space="preserve">China is also a net importer of oil and obtains half its supply from the Persian Gulf. Yet the US Navy maintains control of the sea lines of communications. As such, </w:t>
      </w:r>
      <w:r w:rsidRPr="00FB1F5A">
        <w:rPr>
          <w:highlight w:val="cyan"/>
          <w:u w:val="single"/>
        </w:rPr>
        <w:t>China is worried about</w:t>
      </w:r>
      <w:r w:rsidRPr="001F0AE1">
        <w:rPr>
          <w:sz w:val="14"/>
        </w:rPr>
        <w:t xml:space="preserve">, first, </w:t>
      </w:r>
      <w:r w:rsidRPr="001F0AE1">
        <w:rPr>
          <w:u w:val="single"/>
        </w:rPr>
        <w:t xml:space="preserve">US </w:t>
      </w:r>
      <w:r w:rsidRPr="00FB1F5A">
        <w:rPr>
          <w:highlight w:val="cyan"/>
          <w:u w:val="single"/>
        </w:rPr>
        <w:t>restriction of</w:t>
      </w:r>
      <w:r w:rsidRPr="00F45109">
        <w:rPr>
          <w:u w:val="single"/>
        </w:rPr>
        <w:t xml:space="preserve"> </w:t>
      </w:r>
      <w:r w:rsidRPr="001F0AE1">
        <w:rPr>
          <w:u w:val="single"/>
        </w:rPr>
        <w:t xml:space="preserve">China’s </w:t>
      </w:r>
      <w:r w:rsidRPr="00FB1F5A">
        <w:rPr>
          <w:rStyle w:val="Emphasis"/>
          <w:highlight w:val="cyan"/>
        </w:rPr>
        <w:t xml:space="preserve">oil </w:t>
      </w:r>
      <w:r w:rsidRPr="004D095F">
        <w:rPr>
          <w:rStyle w:val="Emphasis"/>
        </w:rPr>
        <w:t>imports</w:t>
      </w:r>
      <w:r w:rsidRPr="004D095F">
        <w:rPr>
          <w:sz w:val="14"/>
        </w:rPr>
        <w:t xml:space="preserve"> </w:t>
      </w:r>
      <w:r w:rsidRPr="001F0AE1">
        <w:rPr>
          <w:sz w:val="14"/>
        </w:rPr>
        <w:t xml:space="preserve">over a clash across the Taiwan Strait or in the South China Sea and, second, events abroad that might lead to price volatility hurting the Chinese economy. Most important, </w:t>
      </w:r>
      <w:r w:rsidRPr="00FB1F5A">
        <w:rPr>
          <w:highlight w:val="cyan"/>
          <w:u w:val="single"/>
        </w:rPr>
        <w:t xml:space="preserve">China </w:t>
      </w:r>
      <w:r w:rsidRPr="00FB1F5A">
        <w:rPr>
          <w:rStyle w:val="Emphasis"/>
          <w:highlight w:val="cyan"/>
        </w:rPr>
        <w:t>needs Iran</w:t>
      </w:r>
      <w:r w:rsidRPr="001F0AE1">
        <w:rPr>
          <w:u w:val="single"/>
        </w:rPr>
        <w:t xml:space="preserve"> in the “east flank” of the Persian Gulf </w:t>
      </w:r>
      <w:r w:rsidRPr="00FB1F5A">
        <w:rPr>
          <w:highlight w:val="cyan"/>
          <w:u w:val="single"/>
        </w:rPr>
        <w:t xml:space="preserve">to prevent a </w:t>
      </w:r>
      <w:r w:rsidRPr="001F0AE1">
        <w:rPr>
          <w:u w:val="single"/>
        </w:rPr>
        <w:t xml:space="preserve">full </w:t>
      </w:r>
      <w:r w:rsidRPr="00FB1F5A">
        <w:rPr>
          <w:highlight w:val="cyan"/>
          <w:u w:val="single"/>
        </w:rPr>
        <w:t xml:space="preserve">blockade </w:t>
      </w:r>
      <w:r w:rsidRPr="004D095F">
        <w:rPr>
          <w:u w:val="single"/>
        </w:rPr>
        <w:t>by the US Navy</w:t>
      </w:r>
      <w:r w:rsidRPr="001F0AE1">
        <w:rPr>
          <w:u w:val="single"/>
        </w:rPr>
        <w:t>.</w:t>
      </w:r>
    </w:p>
    <w:p w14:paraId="0C6BE854" w14:textId="77777777" w:rsidR="00F06458" w:rsidRPr="001F0AE1" w:rsidRDefault="00F06458" w:rsidP="00F06458">
      <w:pPr>
        <w:rPr>
          <w:sz w:val="14"/>
        </w:rPr>
      </w:pPr>
      <w:r w:rsidRPr="001F0AE1">
        <w:rPr>
          <w:sz w:val="14"/>
        </w:rPr>
        <w:t>This insurance plan against a remote contingency was spelled out in a 2000 article published by the prestigious Chinese Society for Strategy and Management (CSSM) in its influential Strategy and Management Journal. The article’s author Tang Shiping, an associate research fellow at the Chinese Academy of Social Sciences (CASS), argued that the US already controls the west bank of the oil-rich Persian Gulf via its pro-American proxies (Saudi Arabia and smaller Gulf states), in effect rendering it an “internal sea” for the US, and challenges to that position are likely to fail.</w:t>
      </w:r>
    </w:p>
    <w:p w14:paraId="22BC84A8" w14:textId="77777777" w:rsidR="00F06458" w:rsidRPr="001F0AE1" w:rsidRDefault="00F06458" w:rsidP="00F06458">
      <w:pPr>
        <w:rPr>
          <w:sz w:val="14"/>
        </w:rPr>
      </w:pPr>
      <w:r w:rsidRPr="001F0AE1">
        <w:rPr>
          <w:sz w:val="14"/>
        </w:rPr>
        <w:t>Yet if China and Russia expand relations with Iran, they could maintain a “minimum balance” to thwart US moves. Since securing oil imports from the Gulf requires both US-controlled west bank and the China-and-Russia-supported Iranian east bank, this axis would prevent the US from implementing oil embargoes against other countries, and Washington would not shut off China’s Gulf oil supplies, since China, Russia and Iran control the Gulf’s “east bank.”</w:t>
      </w:r>
    </w:p>
    <w:p w14:paraId="3539E5F7" w14:textId="77777777" w:rsidR="00F06458" w:rsidRPr="001F0AE1" w:rsidRDefault="00F06458" w:rsidP="00F06458">
      <w:pPr>
        <w:rPr>
          <w:sz w:val="14"/>
        </w:rPr>
      </w:pPr>
      <w:r w:rsidRPr="001F0AE1">
        <w:rPr>
          <w:sz w:val="14"/>
        </w:rPr>
        <w:t>A great power conflict?</w:t>
      </w:r>
    </w:p>
    <w:p w14:paraId="093812C5" w14:textId="77777777" w:rsidR="00F06458" w:rsidRPr="001F0AE1" w:rsidRDefault="00F06458" w:rsidP="00F06458">
      <w:pPr>
        <w:rPr>
          <w:sz w:val="14"/>
        </w:rPr>
      </w:pPr>
      <w:r w:rsidRPr="001F0AE1">
        <w:rPr>
          <w:u w:val="single"/>
        </w:rPr>
        <w:t>In the past, China’s Mideast posture was a balancing act</w:t>
      </w:r>
      <w:r w:rsidRPr="001F0AE1">
        <w:rPr>
          <w:sz w:val="14"/>
        </w:rPr>
        <w:t xml:space="preserve"> of engaging Iran while simultaneously not alienating the US. </w:t>
      </w:r>
      <w:r w:rsidRPr="001F0AE1">
        <w:rPr>
          <w:u w:val="single"/>
        </w:rPr>
        <w:t xml:space="preserve">However, </w:t>
      </w:r>
      <w:r w:rsidRPr="00FB1F5A">
        <w:rPr>
          <w:highlight w:val="cyan"/>
          <w:u w:val="single"/>
        </w:rPr>
        <w:t>what has changed now is</w:t>
      </w:r>
      <w:r w:rsidRPr="001F0AE1">
        <w:rPr>
          <w:u w:val="single"/>
        </w:rPr>
        <w:t xml:space="preserve"> the </w:t>
      </w:r>
      <w:r w:rsidRPr="00FB1F5A">
        <w:rPr>
          <w:rStyle w:val="Emphasis"/>
          <w:highlight w:val="cyan"/>
        </w:rPr>
        <w:t>rapid deterioration</w:t>
      </w:r>
      <w:r w:rsidRPr="00FB1F5A">
        <w:rPr>
          <w:highlight w:val="cyan"/>
          <w:u w:val="single"/>
        </w:rPr>
        <w:t xml:space="preserve"> of Sino-US relations and </w:t>
      </w:r>
      <w:r w:rsidRPr="00FB1F5A">
        <w:rPr>
          <w:rStyle w:val="Emphasis"/>
          <w:highlight w:val="cyan"/>
        </w:rPr>
        <w:t>decoupling</w:t>
      </w:r>
      <w:r w:rsidRPr="001F0AE1">
        <w:rPr>
          <w:sz w:val="14"/>
        </w:rPr>
        <w:t xml:space="preserve"> over the past year </w:t>
      </w:r>
      <w:r w:rsidRPr="001F0AE1">
        <w:rPr>
          <w:u w:val="single"/>
        </w:rPr>
        <w:t>in a new Cold War</w:t>
      </w:r>
      <w:r w:rsidRPr="001F0AE1">
        <w:rPr>
          <w:sz w:val="14"/>
        </w:rPr>
        <w:t xml:space="preserve">. </w:t>
      </w:r>
      <w:r w:rsidRPr="00F45109">
        <w:rPr>
          <w:sz w:val="14"/>
        </w:rPr>
        <w:t xml:space="preserve">With </w:t>
      </w:r>
      <w:r w:rsidRPr="004D095F">
        <w:rPr>
          <w:u w:val="single"/>
        </w:rPr>
        <w:t xml:space="preserve">US </w:t>
      </w:r>
      <w:r w:rsidRPr="00FB1F5A">
        <w:rPr>
          <w:highlight w:val="cyan"/>
          <w:u w:val="single"/>
        </w:rPr>
        <w:t>hostility</w:t>
      </w:r>
      <w:r w:rsidRPr="001F0AE1">
        <w:rPr>
          <w:sz w:val="14"/>
        </w:rPr>
        <w:t xml:space="preserve"> and “maximum pressure” </w:t>
      </w:r>
      <w:r w:rsidRPr="004D095F">
        <w:rPr>
          <w:u w:val="single"/>
        </w:rPr>
        <w:t>toward Beijing, Moscow and Tehran</w:t>
      </w:r>
      <w:r w:rsidRPr="001F0AE1">
        <w:rPr>
          <w:sz w:val="14"/>
        </w:rPr>
        <w:t xml:space="preserve"> (all under US sanctions), </w:t>
      </w:r>
      <w:r w:rsidRPr="001F0AE1">
        <w:rPr>
          <w:u w:val="single"/>
        </w:rPr>
        <w:t xml:space="preserve">Washington </w:t>
      </w:r>
      <w:r w:rsidRPr="00FB1F5A">
        <w:rPr>
          <w:highlight w:val="cyan"/>
          <w:u w:val="single"/>
        </w:rPr>
        <w:t>is</w:t>
      </w:r>
      <w:r w:rsidRPr="001F0AE1">
        <w:rPr>
          <w:u w:val="single"/>
        </w:rPr>
        <w:t xml:space="preserve"> </w:t>
      </w:r>
      <w:r w:rsidRPr="00FB1F5A">
        <w:rPr>
          <w:highlight w:val="cyan"/>
          <w:u w:val="single"/>
        </w:rPr>
        <w:t>driving all three to coalesce</w:t>
      </w:r>
      <w:r w:rsidRPr="00F45109">
        <w:rPr>
          <w:u w:val="single"/>
        </w:rPr>
        <w:t xml:space="preserve">, as </w:t>
      </w:r>
      <w:r w:rsidRPr="004D095F">
        <w:rPr>
          <w:u w:val="single"/>
        </w:rPr>
        <w:t xml:space="preserve">evidenced in the </w:t>
      </w:r>
      <w:r w:rsidRPr="004D095F">
        <w:rPr>
          <w:rStyle w:val="Emphasis"/>
        </w:rPr>
        <w:t>recent joint military exercise</w:t>
      </w:r>
      <w:r w:rsidRPr="001F0AE1">
        <w:rPr>
          <w:sz w:val="14"/>
        </w:rPr>
        <w:t xml:space="preserve"> in the Gulf of Oman and the Indian Ocean.</w:t>
      </w:r>
    </w:p>
    <w:p w14:paraId="225ECA47" w14:textId="3F322A79" w:rsidR="009F7DE8" w:rsidRDefault="00F06458" w:rsidP="009F7DE8">
      <w:r w:rsidRPr="001F0AE1">
        <w:rPr>
          <w:u w:val="single"/>
        </w:rPr>
        <w:t>Thus as Colonel</w:t>
      </w:r>
      <w:r w:rsidRPr="001F0AE1">
        <w:rPr>
          <w:sz w:val="14"/>
        </w:rPr>
        <w:t xml:space="preserve"> Douglas </w:t>
      </w:r>
      <w:r w:rsidRPr="001F0AE1">
        <w:rPr>
          <w:u w:val="single"/>
        </w:rPr>
        <w:t>Macgregor and Dr</w:t>
      </w:r>
      <w:r w:rsidRPr="001F0AE1">
        <w:rPr>
          <w:sz w:val="14"/>
        </w:rPr>
        <w:t xml:space="preserve"> Lydia </w:t>
      </w:r>
      <w:r w:rsidRPr="001F0AE1">
        <w:rPr>
          <w:u w:val="single"/>
        </w:rPr>
        <w:t>Wilson of Oxford</w:t>
      </w:r>
      <w:r w:rsidRPr="001F0AE1">
        <w:rPr>
          <w:sz w:val="14"/>
        </w:rPr>
        <w:t xml:space="preserve"> University </w:t>
      </w:r>
      <w:r w:rsidRPr="001F0AE1">
        <w:rPr>
          <w:u w:val="single"/>
        </w:rPr>
        <w:t>caution,</w:t>
      </w:r>
      <w:r w:rsidRPr="001F0AE1">
        <w:rPr>
          <w:sz w:val="14"/>
        </w:rPr>
        <w:t xml:space="preserve"> should the US attack </w:t>
      </w:r>
      <w:r w:rsidRPr="00FB1F5A">
        <w:rPr>
          <w:highlight w:val="cyan"/>
          <w:u w:val="single"/>
        </w:rPr>
        <w:t>Iran</w:t>
      </w:r>
      <w:r w:rsidRPr="001F0AE1">
        <w:t xml:space="preserve"> </w:t>
      </w:r>
      <w:r w:rsidRPr="001F0AE1">
        <w:rPr>
          <w:sz w:val="14"/>
        </w:rPr>
        <w:t xml:space="preserve">in a full-scale </w:t>
      </w:r>
      <w:r w:rsidRPr="00FB1F5A">
        <w:rPr>
          <w:highlight w:val="cyan"/>
          <w:u w:val="single"/>
        </w:rPr>
        <w:t>war</w:t>
      </w:r>
      <w:r w:rsidRPr="001F0AE1">
        <w:rPr>
          <w:sz w:val="14"/>
        </w:rPr>
        <w:t xml:space="preserve">, it </w:t>
      </w:r>
      <w:r w:rsidRPr="00FB1F5A">
        <w:rPr>
          <w:highlight w:val="cyan"/>
          <w:u w:val="single"/>
        </w:rPr>
        <w:t>could herald</w:t>
      </w:r>
      <w:r w:rsidRPr="001F0AE1">
        <w:rPr>
          <w:u w:val="single"/>
        </w:rPr>
        <w:t xml:space="preserve"> the additional </w:t>
      </w:r>
      <w:r w:rsidRPr="00FB1F5A">
        <w:rPr>
          <w:highlight w:val="cyan"/>
          <w:u w:val="single"/>
        </w:rPr>
        <w:t xml:space="preserve">entry of </w:t>
      </w:r>
      <w:r w:rsidRPr="00FB1F5A">
        <w:rPr>
          <w:rStyle w:val="Emphasis"/>
          <w:highlight w:val="cyan"/>
        </w:rPr>
        <w:t>two nuclear powers</w:t>
      </w:r>
      <w:r w:rsidRPr="001F0AE1">
        <w:rPr>
          <w:u w:val="single"/>
        </w:rPr>
        <w:t xml:space="preserve"> to the theater, </w:t>
      </w:r>
      <w:r w:rsidRPr="00FB1F5A">
        <w:rPr>
          <w:highlight w:val="cyan"/>
          <w:u w:val="single"/>
        </w:rPr>
        <w:t>and</w:t>
      </w:r>
      <w:r w:rsidRPr="001F0AE1">
        <w:rPr>
          <w:u w:val="single"/>
        </w:rPr>
        <w:t xml:space="preserve"> transform the bilateral war into one of </w:t>
      </w:r>
      <w:r w:rsidRPr="00FB1F5A">
        <w:rPr>
          <w:rStyle w:val="Emphasis"/>
          <w:highlight w:val="cyan"/>
        </w:rPr>
        <w:t>great-power conflict</w:t>
      </w:r>
      <w:r w:rsidRPr="00AA6000">
        <w:t>.</w:t>
      </w:r>
    </w:p>
    <w:p w14:paraId="061B464C" w14:textId="28686C6F" w:rsidR="003D2520" w:rsidRDefault="003D2520" w:rsidP="003D2520">
      <w:pPr>
        <w:pStyle w:val="Heading3"/>
      </w:pPr>
      <w:r>
        <w:t>1NC – K</w:t>
      </w:r>
    </w:p>
    <w:p w14:paraId="49149685" w14:textId="77777777" w:rsidR="003D2520" w:rsidRPr="00CC12D8" w:rsidRDefault="003D2520" w:rsidP="003D2520">
      <w:pPr>
        <w:pStyle w:val="Heading4"/>
        <w:rPr>
          <w:u w:val="single"/>
        </w:rPr>
      </w:pPr>
      <w:r>
        <w:t>Their use of an ethical frame of “</w:t>
      </w:r>
      <w:r w:rsidRPr="00CC12D8">
        <w:rPr>
          <w:u w:val="single"/>
        </w:rPr>
        <w:t>injustice</w:t>
      </w:r>
      <w:r>
        <w:t xml:space="preserve">” presumes a </w:t>
      </w:r>
      <w:r w:rsidRPr="00CC12D8">
        <w:rPr>
          <w:u w:val="single"/>
        </w:rPr>
        <w:t>metaphysics</w:t>
      </w:r>
      <w:r>
        <w:t xml:space="preserve"> of discrete individuals for injustice to be acted </w:t>
      </w:r>
      <w:r w:rsidRPr="00CC12D8">
        <w:rPr>
          <w:u w:val="single"/>
        </w:rPr>
        <w:t>by</w:t>
      </w:r>
      <w:r>
        <w:t xml:space="preserve"> and </w:t>
      </w:r>
      <w:r w:rsidRPr="00CC12D8">
        <w:rPr>
          <w:u w:val="single"/>
        </w:rPr>
        <w:t>on</w:t>
      </w:r>
      <w:r>
        <w:t xml:space="preserve"> – that’s both conceptually </w:t>
      </w:r>
      <w:r w:rsidRPr="00CC12D8">
        <w:rPr>
          <w:u w:val="single"/>
        </w:rPr>
        <w:t>incorrect</w:t>
      </w:r>
      <w:r>
        <w:t xml:space="preserve"> and leads us to </w:t>
      </w:r>
      <w:r w:rsidRPr="00CC12D8">
        <w:rPr>
          <w:u w:val="single"/>
        </w:rPr>
        <w:t>egoistic</w:t>
      </w:r>
      <w:r>
        <w:t xml:space="preserve"> violence </w:t>
      </w:r>
    </w:p>
    <w:p w14:paraId="35DF4EFF" w14:textId="77777777" w:rsidR="003D2520" w:rsidRPr="003769E8" w:rsidRDefault="003D2520" w:rsidP="003D2520">
      <w:r w:rsidRPr="00CE1D10">
        <w:rPr>
          <w:rStyle w:val="Style13ptBold"/>
        </w:rPr>
        <w:t>Carpenter 17</w:t>
      </w:r>
      <w:r>
        <w:t xml:space="preserve"> Carpenter, Amber, works in ancient Greek and classical Indian philosophy, with a topical focus on the metaphysics, epistemology and moral psychology underpinning Plato’s ethics and Indian Buddhist ethics,  taught or held visiting research appointments at the University of York, St Andrews, Cornell, Oxford, the University of Melbourne and Yale University. BA (Yale), PhD (Kings College London). "Ethics without Justice." A Mirror Is for Reflection: Understanding Buddhist Ethics (2017).</w:t>
      </w:r>
    </w:p>
    <w:p w14:paraId="52E66EF1" w14:textId="77777777" w:rsidR="003D2520" w:rsidRPr="00A23C1F" w:rsidRDefault="003D2520" w:rsidP="003D2520">
      <w:pPr>
        <w:rPr>
          <w:rStyle w:val="StyleUnderline"/>
        </w:rPr>
      </w:pPr>
      <w:r w:rsidRPr="008E2E65">
        <w:rPr>
          <w:sz w:val="16"/>
        </w:rPr>
        <w:t xml:space="preserve">This study in </w:t>
      </w:r>
      <w:r w:rsidRPr="00A23C1F">
        <w:rPr>
          <w:rStyle w:val="StyleUnderline"/>
        </w:rPr>
        <w:t>the</w:t>
      </w:r>
      <w:r w:rsidRPr="008E2E65">
        <w:rPr>
          <w:sz w:val="16"/>
        </w:rPr>
        <w:t xml:space="preserve"> Buddhist </w:t>
      </w:r>
      <w:r w:rsidRPr="00A23C1F">
        <w:rPr>
          <w:rStyle w:val="StyleUnderline"/>
        </w:rPr>
        <w:t xml:space="preserve">claim that </w:t>
      </w:r>
      <w:r w:rsidRPr="007424BB">
        <w:rPr>
          <w:rStyle w:val="Emphasis"/>
          <w:highlight w:val="cyan"/>
        </w:rPr>
        <w:t>we ought to eliminate anger</w:t>
      </w:r>
      <w:r w:rsidRPr="008E2E65">
        <w:rPr>
          <w:sz w:val="16"/>
        </w:rPr>
        <w:t xml:space="preserve">, and the distinctively Buddhist mode of doing so, </w:t>
      </w:r>
      <w:r w:rsidRPr="00A23C1F">
        <w:rPr>
          <w:rStyle w:val="StyleUnderline"/>
        </w:rPr>
        <w:t xml:space="preserve">has shown that </w:t>
      </w:r>
      <w:r w:rsidRPr="007424BB">
        <w:rPr>
          <w:rStyle w:val="StyleUnderline"/>
          <w:highlight w:val="cyan"/>
        </w:rPr>
        <w:t>the</w:t>
      </w:r>
      <w:r w:rsidRPr="00A23C1F">
        <w:rPr>
          <w:rStyle w:val="StyleUnderline"/>
        </w:rPr>
        <w:t xml:space="preserve"> </w:t>
      </w:r>
      <w:r w:rsidRPr="007424BB">
        <w:rPr>
          <w:rStyle w:val="Emphasis"/>
          <w:highlight w:val="cyan"/>
        </w:rPr>
        <w:t>link between injustice and ange</w:t>
      </w:r>
      <w:r w:rsidRPr="007424BB">
        <w:rPr>
          <w:rStyle w:val="StyleUnderline"/>
          <w:highlight w:val="cyan"/>
        </w:rPr>
        <w:t>r</w:t>
      </w:r>
      <w:r w:rsidRPr="00A23C1F">
        <w:rPr>
          <w:rStyle w:val="StyleUnderline"/>
        </w:rPr>
        <w:t xml:space="preserve"> </w:t>
      </w:r>
      <w:r w:rsidRPr="007424BB">
        <w:rPr>
          <w:rStyle w:val="StyleUnderline"/>
          <w:highlight w:val="cyan"/>
        </w:rPr>
        <w:t xml:space="preserve">presumes a </w:t>
      </w:r>
      <w:r w:rsidRPr="007424BB">
        <w:rPr>
          <w:rStyle w:val="Emphasis"/>
          <w:highlight w:val="cyan"/>
        </w:rPr>
        <w:t>metaphysics</w:t>
      </w:r>
      <w:r w:rsidRPr="008E2E65">
        <w:rPr>
          <w:sz w:val="16"/>
        </w:rPr>
        <w:t xml:space="preserve">. </w:t>
      </w:r>
      <w:r w:rsidRPr="007424BB">
        <w:rPr>
          <w:rStyle w:val="StyleUnderline"/>
          <w:highlight w:val="cyan"/>
        </w:rPr>
        <w:t>The</w:t>
      </w:r>
      <w:r w:rsidRPr="00A23C1F">
        <w:rPr>
          <w:rStyle w:val="StyleUnderline"/>
        </w:rPr>
        <w:t xml:space="preserve"> moral </w:t>
      </w:r>
      <w:r w:rsidRPr="007424BB">
        <w:rPr>
          <w:rStyle w:val="StyleUnderline"/>
          <w:highlight w:val="cyan"/>
        </w:rPr>
        <w:t>perspective</w:t>
      </w:r>
      <w:r w:rsidRPr="00A23C1F">
        <w:rPr>
          <w:rStyle w:val="StyleUnderline"/>
        </w:rPr>
        <w:t xml:space="preserve"> </w:t>
      </w:r>
      <w:r w:rsidRPr="007424BB">
        <w:rPr>
          <w:rStyle w:val="StyleUnderline"/>
          <w:highlight w:val="cyan"/>
        </w:rPr>
        <w:t>that picks out injustice</w:t>
      </w:r>
      <w:r w:rsidRPr="008E2E65">
        <w:rPr>
          <w:sz w:val="16"/>
        </w:rPr>
        <w:t xml:space="preserve"> </w:t>
      </w:r>
      <w:r w:rsidRPr="007424BB">
        <w:rPr>
          <w:rStyle w:val="StyleUnderline"/>
          <w:highlight w:val="cyan"/>
        </w:rPr>
        <w:t>as</w:t>
      </w:r>
      <w:r w:rsidRPr="00763089">
        <w:rPr>
          <w:rStyle w:val="StyleUnderline"/>
        </w:rPr>
        <w:t xml:space="preserve"> a </w:t>
      </w:r>
      <w:r w:rsidRPr="007424BB">
        <w:rPr>
          <w:rStyle w:val="StyleUnderline"/>
          <w:highlight w:val="cyan"/>
        </w:rPr>
        <w:t>special</w:t>
      </w:r>
      <w:r w:rsidRPr="008E2E65">
        <w:rPr>
          <w:sz w:val="16"/>
        </w:rPr>
        <w:t xml:space="preserve"> and additional </w:t>
      </w:r>
      <w:r w:rsidRPr="00A23C1F">
        <w:rPr>
          <w:rStyle w:val="StyleUnderline"/>
        </w:rPr>
        <w:t xml:space="preserve">kind of harm </w:t>
      </w:r>
      <w:r w:rsidRPr="007424BB">
        <w:rPr>
          <w:rStyle w:val="StyleUnderline"/>
          <w:highlight w:val="cyan"/>
        </w:rPr>
        <w:t xml:space="preserve">requires a </w:t>
      </w:r>
      <w:r w:rsidRPr="007424BB">
        <w:rPr>
          <w:rStyle w:val="Emphasis"/>
          <w:highlight w:val="cyan"/>
        </w:rPr>
        <w:t>metaphysics of discrete individuals</w:t>
      </w:r>
      <w:r w:rsidRPr="00A23C1F">
        <w:rPr>
          <w:rStyle w:val="Emphasis"/>
        </w:rPr>
        <w:t>,</w:t>
      </w:r>
      <w:r w:rsidRPr="008E2E65">
        <w:rPr>
          <w:sz w:val="16"/>
        </w:rPr>
        <w:t xml:space="preserve"> </w:t>
      </w:r>
      <w:r w:rsidRPr="007424BB">
        <w:rPr>
          <w:rStyle w:val="Emphasis"/>
          <w:highlight w:val="cyan"/>
        </w:rPr>
        <w:t>doing and “being done t</w:t>
      </w:r>
      <w:r w:rsidRPr="007424BB">
        <w:rPr>
          <w:rStyle w:val="StyleUnderline"/>
          <w:highlight w:val="cyan"/>
        </w:rPr>
        <w:t>o”</w:t>
      </w:r>
      <w:r w:rsidRPr="00A23C1F">
        <w:rPr>
          <w:rStyle w:val="StyleUnderline"/>
        </w:rPr>
        <w:t xml:space="preserve"> in turn</w:t>
      </w:r>
      <w:r w:rsidRPr="008E2E65">
        <w:rPr>
          <w:sz w:val="16"/>
        </w:rPr>
        <w:t xml:space="preserve">, </w:t>
      </w:r>
      <w:r w:rsidRPr="007424BB">
        <w:rPr>
          <w:rStyle w:val="StyleUnderline"/>
          <w:highlight w:val="cyan"/>
        </w:rPr>
        <w:t xml:space="preserve">with a </w:t>
      </w:r>
      <w:r w:rsidRPr="007424BB">
        <w:rPr>
          <w:rStyle w:val="Emphasis"/>
          <w:highlight w:val="cyan"/>
        </w:rPr>
        <w:t>clear distinction between the two</w:t>
      </w:r>
      <w:r w:rsidRPr="00A23C1F">
        <w:rPr>
          <w:rStyle w:val="StyleUnderline"/>
        </w:rPr>
        <w:t>.</w:t>
      </w:r>
      <w:r w:rsidRPr="008E2E65">
        <w:rPr>
          <w:sz w:val="16"/>
        </w:rPr>
        <w:t xml:space="preserve"> But </w:t>
      </w:r>
      <w:r w:rsidRPr="007424BB">
        <w:rPr>
          <w:rStyle w:val="StyleUnderline"/>
          <w:highlight w:val="cyan"/>
        </w:rPr>
        <w:t>such a metaphysics</w:t>
      </w:r>
      <w:r w:rsidRPr="008E2E65">
        <w:rPr>
          <w:sz w:val="16"/>
        </w:rPr>
        <w:t xml:space="preserve"> and its moral categories </w:t>
      </w:r>
      <w:r w:rsidRPr="007424BB">
        <w:rPr>
          <w:rStyle w:val="StyleUnderline"/>
          <w:highlight w:val="cyan"/>
        </w:rPr>
        <w:t>engender</w:t>
      </w:r>
      <w:r w:rsidRPr="00A23C1F">
        <w:rPr>
          <w:rStyle w:val="StyleUnderline"/>
        </w:rPr>
        <w:t xml:space="preserve"> in turn certain typical </w:t>
      </w:r>
      <w:r w:rsidRPr="007424BB">
        <w:rPr>
          <w:rStyle w:val="StyleUnderline"/>
          <w:highlight w:val="cyan"/>
        </w:rPr>
        <w:t>modes of thought</w:t>
      </w:r>
      <w:r w:rsidRPr="008E2E65">
        <w:rPr>
          <w:sz w:val="16"/>
        </w:rPr>
        <w:t xml:space="preserve">—in particular, </w:t>
      </w:r>
      <w:r w:rsidRPr="007424BB">
        <w:rPr>
          <w:rStyle w:val="StyleUnderline"/>
          <w:highlight w:val="cyan"/>
        </w:rPr>
        <w:t>obsessing</w:t>
      </w:r>
      <w:r w:rsidRPr="00A23C1F">
        <w:rPr>
          <w:rStyle w:val="StyleUnderline"/>
        </w:rPr>
        <w:t xml:space="preserve"> </w:t>
      </w:r>
      <w:r w:rsidRPr="007424BB">
        <w:rPr>
          <w:rStyle w:val="StyleUnderline"/>
          <w:highlight w:val="cyan"/>
        </w:rPr>
        <w:t>about</w:t>
      </w:r>
      <w:r w:rsidRPr="00A23C1F">
        <w:rPr>
          <w:rStyle w:val="StyleUnderline"/>
        </w:rPr>
        <w:t xml:space="preserve"> Who is to </w:t>
      </w:r>
      <w:r w:rsidRPr="007424BB">
        <w:rPr>
          <w:rStyle w:val="StyleUnderline"/>
          <w:highlight w:val="cyan"/>
        </w:rPr>
        <w:t>Blame</w:t>
      </w:r>
      <w:r w:rsidRPr="008E2E65">
        <w:rPr>
          <w:sz w:val="16"/>
        </w:rPr>
        <w:t xml:space="preserve">. Particularly in our victim-status-claiming age, </w:t>
      </w:r>
      <w:r w:rsidRPr="00A23C1F">
        <w:rPr>
          <w:rStyle w:val="StyleUnderline"/>
        </w:rPr>
        <w:t xml:space="preserve">we should </w:t>
      </w:r>
      <w:r w:rsidRPr="007424BB">
        <w:rPr>
          <w:rStyle w:val="StyleUnderline"/>
          <w:highlight w:val="cyan"/>
        </w:rPr>
        <w:t>wonder</w:t>
      </w:r>
      <w:r w:rsidRPr="00A23C1F">
        <w:rPr>
          <w:rStyle w:val="StyleUnderline"/>
        </w:rPr>
        <w:t xml:space="preserve"> </w:t>
      </w:r>
      <w:r w:rsidRPr="007424BB">
        <w:rPr>
          <w:rStyle w:val="Emphasis"/>
          <w:highlight w:val="cyan"/>
        </w:rPr>
        <w:t>whether this is</w:t>
      </w:r>
      <w:r w:rsidRPr="00A23C1F">
        <w:rPr>
          <w:rStyle w:val="Emphasis"/>
        </w:rPr>
        <w:t xml:space="preserve"> especially </w:t>
      </w:r>
      <w:r w:rsidRPr="007424BB">
        <w:rPr>
          <w:rStyle w:val="Emphasis"/>
          <w:highlight w:val="cyan"/>
        </w:rPr>
        <w:t>fruitful</w:t>
      </w:r>
      <w:r w:rsidRPr="00A23C1F">
        <w:rPr>
          <w:rStyle w:val="StyleUnderline"/>
        </w:rPr>
        <w:t xml:space="preserve">—or apt. </w:t>
      </w:r>
    </w:p>
    <w:p w14:paraId="6D3AF960" w14:textId="77777777" w:rsidR="003D2520" w:rsidRPr="008E2E65" w:rsidRDefault="003D2520" w:rsidP="003D2520">
      <w:pPr>
        <w:rPr>
          <w:sz w:val="16"/>
        </w:rPr>
      </w:pPr>
      <w:r w:rsidRPr="008E2E65">
        <w:rPr>
          <w:sz w:val="16"/>
        </w:rPr>
        <w:t xml:space="preserve">The Buddhist cannot show </w:t>
      </w:r>
      <w:r w:rsidRPr="00A23C1F">
        <w:rPr>
          <w:rStyle w:val="StyleUnderline"/>
        </w:rPr>
        <w:t>that</w:t>
      </w:r>
      <w:r w:rsidRPr="008E2E65">
        <w:rPr>
          <w:sz w:val="16"/>
        </w:rPr>
        <w:t xml:space="preserve"> their view will confirm or conform to all </w:t>
      </w:r>
      <w:r w:rsidRPr="00A23C1F">
        <w:rPr>
          <w:rStyle w:val="StyleUnderline"/>
        </w:rPr>
        <w:t>our intuitions about injustice because their basic metaphysical presumptions do not support the centrality of autonomous agency as a distinctive sort of cause</w:t>
      </w:r>
      <w:r w:rsidRPr="008E2E65">
        <w:rPr>
          <w:sz w:val="16"/>
        </w:rPr>
        <w:t xml:space="preserve">, nor the violation of that by such free agents as a distinctive sort of harm. This </w:t>
      </w:r>
      <w:r w:rsidRPr="00A23C1F">
        <w:rPr>
          <w:rStyle w:val="StyleUnderline"/>
        </w:rPr>
        <w:t>is not,</w:t>
      </w:r>
      <w:r w:rsidRPr="008E2E65">
        <w:rPr>
          <w:sz w:val="16"/>
        </w:rPr>
        <w:t xml:space="preserve"> however, just </w:t>
      </w:r>
      <w:r w:rsidRPr="00A23C1F">
        <w:rPr>
          <w:rStyle w:val="StyleUnderline"/>
        </w:rPr>
        <w:t xml:space="preserve">an oversight or a morally horrifying omission. </w:t>
      </w:r>
      <w:r w:rsidRPr="007424BB">
        <w:rPr>
          <w:rStyle w:val="StyleUnderline"/>
          <w:highlight w:val="cyan"/>
        </w:rPr>
        <w:t xml:space="preserve">The </w:t>
      </w:r>
      <w:r w:rsidRPr="007424BB">
        <w:rPr>
          <w:rStyle w:val="Emphasis"/>
          <w:highlight w:val="cyan"/>
        </w:rPr>
        <w:t>proposal of an alternative metaphysics</w:t>
      </w:r>
      <w:r w:rsidRPr="00A23C1F">
        <w:rPr>
          <w:rStyle w:val="StyleUnderline"/>
        </w:rPr>
        <w:t xml:space="preserve"> is the proposal of an alternative way of conceiving the moral. For every exercise in appreciating what no-self means</w:t>
      </w:r>
      <w:r w:rsidRPr="008E2E65">
        <w:rPr>
          <w:sz w:val="16"/>
        </w:rPr>
        <w:t>, and what its implications are</w:t>
      </w:r>
      <w:r w:rsidRPr="00A23C1F">
        <w:rPr>
          <w:rStyle w:val="StyleUnderline"/>
        </w:rPr>
        <w:t xml:space="preserve">, is simultaneously </w:t>
      </w:r>
      <w:r w:rsidRPr="007424BB">
        <w:rPr>
          <w:rStyle w:val="StyleUnderline"/>
          <w:highlight w:val="cyan"/>
        </w:rPr>
        <w:t xml:space="preserve">an </w:t>
      </w:r>
      <w:r w:rsidRPr="007424BB">
        <w:rPr>
          <w:rStyle w:val="Emphasis"/>
          <w:highlight w:val="cyan"/>
        </w:rPr>
        <w:t>exercise in detachme</w:t>
      </w:r>
      <w:r w:rsidRPr="007424BB">
        <w:rPr>
          <w:rStyle w:val="StyleUnderline"/>
          <w:highlight w:val="cyan"/>
        </w:rPr>
        <w:t>n</w:t>
      </w:r>
      <w:r w:rsidRPr="007424BB">
        <w:rPr>
          <w:sz w:val="16"/>
          <w:highlight w:val="cyan"/>
        </w:rPr>
        <w:t>t</w:t>
      </w:r>
      <w:r w:rsidRPr="00A23C1F">
        <w:rPr>
          <w:rStyle w:val="StyleUnderline"/>
        </w:rPr>
        <w:t xml:space="preserve">, in </w:t>
      </w:r>
      <w:r w:rsidRPr="007424BB">
        <w:rPr>
          <w:rStyle w:val="StyleUnderline"/>
          <w:highlight w:val="cyan"/>
        </w:rPr>
        <w:t>recognizing</w:t>
      </w:r>
      <w:r w:rsidRPr="00A23C1F">
        <w:rPr>
          <w:rStyle w:val="StyleUnderline"/>
        </w:rPr>
        <w:t xml:space="preserve"> </w:t>
      </w:r>
      <w:r w:rsidRPr="007424BB">
        <w:rPr>
          <w:rStyle w:val="StyleUnderline"/>
          <w:highlight w:val="cyan"/>
        </w:rPr>
        <w:t xml:space="preserve">the </w:t>
      </w:r>
      <w:r w:rsidRPr="007424BB">
        <w:rPr>
          <w:rStyle w:val="Emphasis"/>
          <w:highlight w:val="cyan"/>
        </w:rPr>
        <w:t>impulse to blame and resent</w:t>
      </w:r>
      <w:r w:rsidRPr="00A23C1F">
        <w:rPr>
          <w:rStyle w:val="StyleUnderline"/>
        </w:rPr>
        <w:t xml:space="preserve"> </w:t>
      </w:r>
      <w:r w:rsidRPr="007424BB">
        <w:rPr>
          <w:rStyle w:val="StyleUnderline"/>
          <w:highlight w:val="cyan"/>
        </w:rPr>
        <w:t xml:space="preserve">as </w:t>
      </w:r>
      <w:r w:rsidRPr="007424BB">
        <w:rPr>
          <w:rStyle w:val="Emphasis"/>
          <w:highlight w:val="cyan"/>
        </w:rPr>
        <w:t>harmful assertions</w:t>
      </w:r>
      <w:r w:rsidRPr="007424BB">
        <w:rPr>
          <w:rStyle w:val="StyleUnderline"/>
          <w:highlight w:val="cyan"/>
        </w:rPr>
        <w:t xml:space="preserve"> of oneself over</w:t>
      </w:r>
      <w:r w:rsidRPr="00A23C1F">
        <w:rPr>
          <w:rStyle w:val="StyleUnderline"/>
        </w:rPr>
        <w:t xml:space="preserve"> and against </w:t>
      </w:r>
      <w:r w:rsidRPr="007424BB">
        <w:rPr>
          <w:rStyle w:val="StyleUnderline"/>
          <w:highlight w:val="cyan"/>
        </w:rPr>
        <w:t>others</w:t>
      </w:r>
      <w:r w:rsidRPr="00A23C1F">
        <w:rPr>
          <w:rStyle w:val="StyleUnderline"/>
        </w:rPr>
        <w:t xml:space="preserve">. </w:t>
      </w:r>
      <w:r w:rsidRPr="007424BB">
        <w:rPr>
          <w:rStyle w:val="StyleUnderline"/>
          <w:highlight w:val="cyan"/>
        </w:rPr>
        <w:t>Removing the conceptual structure</w:t>
      </w:r>
      <w:r w:rsidRPr="00A23C1F">
        <w:rPr>
          <w:rStyle w:val="StyleUnderline"/>
        </w:rPr>
        <w:t xml:space="preserve">s </w:t>
      </w:r>
      <w:r w:rsidRPr="007424BB">
        <w:rPr>
          <w:rStyle w:val="StyleUnderline"/>
          <w:highlight w:val="cyan"/>
        </w:rPr>
        <w:t>for</w:t>
      </w:r>
      <w:r w:rsidRPr="00A23C1F">
        <w:rPr>
          <w:rStyle w:val="StyleUnderline"/>
        </w:rPr>
        <w:t xml:space="preserve"> righteous </w:t>
      </w:r>
      <w:r w:rsidRPr="007424BB">
        <w:rPr>
          <w:rStyle w:val="StyleUnderline"/>
          <w:highlight w:val="cyan"/>
        </w:rPr>
        <w:t>indignation</w:t>
      </w:r>
      <w:r w:rsidRPr="00A23C1F">
        <w:rPr>
          <w:rStyle w:val="StyleUnderline"/>
        </w:rPr>
        <w:t xml:space="preserve"> </w:t>
      </w:r>
      <w:r w:rsidRPr="007424BB">
        <w:rPr>
          <w:rStyle w:val="StyleUnderline"/>
          <w:highlight w:val="cyan"/>
        </w:rPr>
        <w:t>strips our evaluations of</w:t>
      </w:r>
      <w:r w:rsidRPr="00A23C1F">
        <w:rPr>
          <w:rStyle w:val="StyleUnderline"/>
        </w:rPr>
        <w:t xml:space="preserve"> situations and persons of its </w:t>
      </w:r>
      <w:r w:rsidRPr="007424BB">
        <w:rPr>
          <w:rStyle w:val="Emphasis"/>
          <w:highlight w:val="cyan"/>
        </w:rPr>
        <w:t>self-assertiveness</w:t>
      </w:r>
      <w:r w:rsidRPr="00A23C1F">
        <w:rPr>
          <w:rStyle w:val="StyleUnderline"/>
        </w:rPr>
        <w:t>.</w:t>
      </w:r>
      <w:r w:rsidRPr="008E2E65">
        <w:rPr>
          <w:sz w:val="16"/>
        </w:rPr>
        <w:t xml:space="preserve"> Rather than being enervating, or blinding us to what moral responsiveness demands, this outlook is resolutely practical. </w:t>
      </w:r>
      <w:r w:rsidRPr="008E2E65">
        <w:rPr>
          <w:rStyle w:val="StyleUnderline"/>
        </w:rPr>
        <w:t>None of this denie</w:t>
      </w:r>
      <w:r w:rsidRPr="008E2E65">
        <w:rPr>
          <w:sz w:val="16"/>
        </w:rPr>
        <w:t xml:space="preserve">s the no-self anger-eliminativist </w:t>
      </w:r>
      <w:r w:rsidRPr="008E2E65">
        <w:rPr>
          <w:rStyle w:val="StyleUnderline"/>
        </w:rPr>
        <w:t>the resources necessary for forensi</w:t>
      </w:r>
      <w:r w:rsidRPr="008E2E65">
        <w:rPr>
          <w:sz w:val="16"/>
        </w:rPr>
        <w:t xml:space="preserve">cs: </w:t>
      </w:r>
      <w:r w:rsidRPr="008E2E65">
        <w:rPr>
          <w:rStyle w:val="StyleUnderline"/>
        </w:rPr>
        <w:t xml:space="preserve">we can see that some sets of conditions have intentions </w:t>
      </w:r>
      <w:r w:rsidRPr="008E2E65">
        <w:rPr>
          <w:sz w:val="16"/>
        </w:rPr>
        <w:t>among them</w:t>
      </w:r>
      <w:r w:rsidRPr="008E2E65">
        <w:rPr>
          <w:rStyle w:val="StyleUnderline"/>
        </w:rPr>
        <w:t>, and we can recognize that under some circums</w:t>
      </w:r>
      <w:r w:rsidRPr="008E2E65">
        <w:rPr>
          <w:sz w:val="16"/>
        </w:rPr>
        <w:t xml:space="preserve">tances, </w:t>
      </w:r>
      <w:r w:rsidRPr="008E2E65">
        <w:rPr>
          <w:rStyle w:val="StyleUnderline"/>
        </w:rPr>
        <w:t>these are more effectively engaged with in modes that differ from how we would engage with a forest fire</w:t>
      </w:r>
      <w:r w:rsidRPr="008E2E65">
        <w:rPr>
          <w:sz w:val="16"/>
        </w:rPr>
        <w:t xml:space="preserve">.30 To regard someone’s raging violence as a forest fire does not mean that we turn the fire hose on it; it means that we consider the enabling conditions and defeating conditions and seek to eliminate the one and enhance the other.31 </w:t>
      </w:r>
    </w:p>
    <w:p w14:paraId="0A7DD250" w14:textId="77777777" w:rsidR="003D2520" w:rsidRPr="00EB6300" w:rsidRDefault="003D2520" w:rsidP="003D2520">
      <w:pPr>
        <w:rPr>
          <w:b/>
          <w:iCs/>
          <w:u w:val="single"/>
        </w:rPr>
      </w:pPr>
      <w:r w:rsidRPr="008E2E65">
        <w:rPr>
          <w:sz w:val="16"/>
        </w:rPr>
        <w:t xml:space="preserve">At the same time, </w:t>
      </w:r>
      <w:r w:rsidRPr="008E2E65">
        <w:rPr>
          <w:rStyle w:val="StyleUnderline"/>
        </w:rPr>
        <w:t xml:space="preserve">as </w:t>
      </w:r>
      <w:r w:rsidRPr="007424BB">
        <w:rPr>
          <w:rStyle w:val="StyleUnderline"/>
          <w:highlight w:val="cyan"/>
        </w:rPr>
        <w:t>no-self introduces</w:t>
      </w:r>
      <w:r w:rsidRPr="008E2E65">
        <w:rPr>
          <w:rStyle w:val="StyleUnderline"/>
        </w:rPr>
        <w:t xml:space="preserve"> </w:t>
      </w:r>
      <w:r w:rsidRPr="007424BB">
        <w:rPr>
          <w:rStyle w:val="Emphasis"/>
          <w:highlight w:val="cyan"/>
        </w:rPr>
        <w:t>fluidity</w:t>
      </w:r>
      <w:r w:rsidRPr="008E2E65">
        <w:rPr>
          <w:rStyle w:val="StyleUnderline"/>
        </w:rPr>
        <w:t xml:space="preserve"> </w:t>
      </w:r>
      <w:r w:rsidRPr="007424BB">
        <w:rPr>
          <w:rStyle w:val="StyleUnderline"/>
          <w:highlight w:val="cyan"/>
        </w:rPr>
        <w:t xml:space="preserve">into our </w:t>
      </w:r>
      <w:r w:rsidRPr="007424BB">
        <w:rPr>
          <w:rStyle w:val="Emphasis"/>
          <w:highlight w:val="cyan"/>
        </w:rPr>
        <w:t xml:space="preserve">practices of </w:t>
      </w:r>
      <w:r w:rsidRPr="007424BB">
        <w:rPr>
          <w:rStyle w:val="StyleUnderline"/>
          <w:highlight w:val="cyan"/>
        </w:rPr>
        <w:t>individuation</w:t>
      </w:r>
      <w:r w:rsidRPr="008E2E65">
        <w:rPr>
          <w:rStyle w:val="StyleUnderline"/>
        </w:rPr>
        <w:t xml:space="preserve">, it </w:t>
      </w:r>
      <w:r w:rsidRPr="007424BB">
        <w:rPr>
          <w:rStyle w:val="StyleUnderline"/>
          <w:highlight w:val="cyan"/>
        </w:rPr>
        <w:t>presents us with</w:t>
      </w:r>
      <w:r w:rsidRPr="008E2E65">
        <w:rPr>
          <w:rStyle w:val="StyleUnderline"/>
        </w:rPr>
        <w:t xml:space="preserve"> </w:t>
      </w:r>
      <w:r w:rsidRPr="007424BB">
        <w:rPr>
          <w:rStyle w:val="StyleUnderline"/>
          <w:highlight w:val="cyan"/>
        </w:rPr>
        <w:t>the</w:t>
      </w:r>
      <w:r w:rsidRPr="008E2E65">
        <w:rPr>
          <w:rStyle w:val="StyleUnderline"/>
        </w:rPr>
        <w:t xml:space="preserve"> </w:t>
      </w:r>
      <w:r w:rsidRPr="007424BB">
        <w:rPr>
          <w:rStyle w:val="Emphasis"/>
          <w:highlight w:val="cyan"/>
        </w:rPr>
        <w:t>entangled mutual causation</w:t>
      </w:r>
      <w:r w:rsidRPr="008E2E65">
        <w:rPr>
          <w:rStyle w:val="StyleUnderline"/>
        </w:rPr>
        <w:t xml:space="preserve"> </w:t>
      </w:r>
      <w:r w:rsidRPr="007424BB">
        <w:rPr>
          <w:rStyle w:val="StyleUnderline"/>
          <w:highlight w:val="cyan"/>
        </w:rPr>
        <w:t>of</w:t>
      </w:r>
      <w:r w:rsidRPr="008E2E65">
        <w:rPr>
          <w:rStyle w:val="StyleUnderline"/>
        </w:rPr>
        <w:t xml:space="preserve"> all factors </w:t>
      </w:r>
      <w:r w:rsidRPr="00763089">
        <w:rPr>
          <w:rStyle w:val="StyleUnderline"/>
        </w:rPr>
        <w:t>and</w:t>
      </w:r>
      <w:r w:rsidRPr="008E2E65">
        <w:rPr>
          <w:rStyle w:val="StyleUnderline"/>
        </w:rPr>
        <w:t xml:space="preserve"> the </w:t>
      </w:r>
      <w:r w:rsidRPr="008E2E65">
        <w:rPr>
          <w:rStyle w:val="Emphasis"/>
        </w:rPr>
        <w:t xml:space="preserve">simultaneous </w:t>
      </w:r>
      <w:r w:rsidRPr="007424BB">
        <w:rPr>
          <w:rStyle w:val="Emphasis"/>
          <w:highlight w:val="cyan"/>
        </w:rPr>
        <w:t>suffering</w:t>
      </w:r>
      <w:r w:rsidRPr="008E2E65">
        <w:rPr>
          <w:rStyle w:val="Emphasis"/>
        </w:rPr>
        <w:t>.</w:t>
      </w:r>
      <w:r w:rsidRPr="008E2E65">
        <w:rPr>
          <w:sz w:val="16"/>
        </w:rPr>
        <w:t xml:space="preserve"> To see no-self, Buddhist-wise, just is to see that everything is conditioned and conditioning. </w:t>
      </w:r>
      <w:r w:rsidRPr="007424BB">
        <w:rPr>
          <w:rStyle w:val="StyleUnderline"/>
          <w:highlight w:val="cyan"/>
        </w:rPr>
        <w:t>Released from</w:t>
      </w:r>
      <w:r w:rsidRPr="008E2E65">
        <w:rPr>
          <w:rStyle w:val="StyleUnderline"/>
        </w:rPr>
        <w:t xml:space="preserve"> the demands of </w:t>
      </w:r>
      <w:r w:rsidRPr="007424BB">
        <w:rPr>
          <w:rStyle w:val="StyleUnderline"/>
          <w:highlight w:val="cyan"/>
        </w:rPr>
        <w:t>indignation</w:t>
      </w:r>
      <w:r w:rsidRPr="008E2E65">
        <w:rPr>
          <w:sz w:val="16"/>
        </w:rPr>
        <w:t xml:space="preserve">, </w:t>
      </w:r>
      <w:r w:rsidRPr="007424BB">
        <w:rPr>
          <w:rStyle w:val="StyleUnderline"/>
          <w:highlight w:val="cyan"/>
        </w:rPr>
        <w:t>we are left with</w:t>
      </w:r>
      <w:r w:rsidRPr="008E2E65">
        <w:rPr>
          <w:rStyle w:val="StyleUnderline"/>
        </w:rPr>
        <w:t xml:space="preserve"> </w:t>
      </w:r>
      <w:r w:rsidRPr="007424BB">
        <w:rPr>
          <w:rStyle w:val="StyleUnderline"/>
          <w:highlight w:val="cyan"/>
        </w:rPr>
        <w:t>the</w:t>
      </w:r>
      <w:r w:rsidRPr="008E2E65">
        <w:rPr>
          <w:rStyle w:val="StyleUnderline"/>
        </w:rPr>
        <w:t xml:space="preserve"> </w:t>
      </w:r>
      <w:r w:rsidRPr="007424BB">
        <w:rPr>
          <w:rStyle w:val="Emphasis"/>
          <w:highlight w:val="cyan"/>
        </w:rPr>
        <w:t>only attitude</w:t>
      </w:r>
      <w:r w:rsidRPr="008E2E65">
        <w:rPr>
          <w:rStyle w:val="StyleUnderline"/>
        </w:rPr>
        <w:t xml:space="preserve"> that is </w:t>
      </w:r>
      <w:r w:rsidRPr="007424BB">
        <w:rPr>
          <w:rStyle w:val="StyleUnderline"/>
          <w:highlight w:val="cyan"/>
        </w:rPr>
        <w:t>appropriate</w:t>
      </w:r>
      <w:r w:rsidRPr="008E2E65">
        <w:rPr>
          <w:rStyle w:val="StyleUnderline"/>
        </w:rPr>
        <w:t xml:space="preserve"> in the </w:t>
      </w:r>
      <w:r w:rsidRPr="008E2E65">
        <w:rPr>
          <w:rStyle w:val="Emphasis"/>
        </w:rPr>
        <w:t>face of suffering—</w:t>
      </w:r>
      <w:r w:rsidRPr="006D16E7">
        <w:rPr>
          <w:rStyle w:val="StyleUnderline"/>
        </w:rPr>
        <w:t xml:space="preserve">a </w:t>
      </w:r>
      <w:r w:rsidRPr="006D16E7">
        <w:rPr>
          <w:rStyle w:val="Emphasis"/>
        </w:rPr>
        <w:t>practically oriented care to relieve</w:t>
      </w:r>
      <w:r w:rsidRPr="008E2E65">
        <w:rPr>
          <w:rStyle w:val="Emphasis"/>
        </w:rPr>
        <w:t xml:space="preserve"> that suffering</w:t>
      </w:r>
      <w:r w:rsidRPr="008E2E65">
        <w:rPr>
          <w:sz w:val="16"/>
        </w:rPr>
        <w:t xml:space="preserve">. Karuṇā is not an additional feature of a Buddhist outlook or the next thing on the list of dogmata. Care just is </w:t>
      </w:r>
      <w:r w:rsidRPr="007424BB">
        <w:rPr>
          <w:rStyle w:val="StyleUnderline"/>
          <w:highlight w:val="cyan"/>
        </w:rPr>
        <w:t>the</w:t>
      </w:r>
      <w:r w:rsidRPr="007424BB">
        <w:rPr>
          <w:sz w:val="16"/>
          <w:highlight w:val="cyan"/>
        </w:rPr>
        <w:t xml:space="preserve"> </w:t>
      </w:r>
      <w:r w:rsidRPr="007424BB">
        <w:rPr>
          <w:rStyle w:val="Emphasis"/>
          <w:highlight w:val="cyan"/>
        </w:rPr>
        <w:t>affective</w:t>
      </w:r>
      <w:r w:rsidRPr="008E2E65">
        <w:rPr>
          <w:rStyle w:val="StyleUnderline"/>
        </w:rPr>
        <w:t xml:space="preserve"> and </w:t>
      </w:r>
      <w:r w:rsidRPr="008E2E65">
        <w:rPr>
          <w:rStyle w:val="Emphasis"/>
        </w:rPr>
        <w:t xml:space="preserve">practical </w:t>
      </w:r>
      <w:r w:rsidRPr="007424BB">
        <w:rPr>
          <w:rStyle w:val="Emphasis"/>
          <w:highlight w:val="cyan"/>
        </w:rPr>
        <w:t>recognition</w:t>
      </w:r>
      <w:r w:rsidRPr="008E2E65">
        <w:rPr>
          <w:rStyle w:val="StyleUnderline"/>
        </w:rPr>
        <w:t xml:space="preserve"> </w:t>
      </w:r>
      <w:r w:rsidRPr="007424BB">
        <w:rPr>
          <w:rStyle w:val="StyleUnderline"/>
          <w:highlight w:val="cyan"/>
        </w:rPr>
        <w:t>of</w:t>
      </w:r>
      <w:r w:rsidRPr="008E2E65">
        <w:rPr>
          <w:rStyle w:val="StyleUnderline"/>
        </w:rPr>
        <w:t xml:space="preserve"> </w:t>
      </w:r>
      <w:r w:rsidRPr="007424BB">
        <w:rPr>
          <w:rStyle w:val="Emphasis"/>
          <w:highlight w:val="cyan"/>
        </w:rPr>
        <w:t>no-self</w:t>
      </w:r>
      <w:r w:rsidRPr="008E2E65">
        <w:rPr>
          <w:rStyle w:val="Emphasis"/>
        </w:rPr>
        <w:t xml:space="preserve"> </w:t>
      </w:r>
      <w:r w:rsidRPr="008E2E65">
        <w:rPr>
          <w:rStyle w:val="StyleUnderline"/>
        </w:rPr>
        <w:t>metaphysics. Without discrete individuals</w:t>
      </w:r>
      <w:r w:rsidRPr="008E2E65">
        <w:rPr>
          <w:sz w:val="16"/>
        </w:rPr>
        <w:t xml:space="preserve"> to appeal to in any situation—these the perpetrators, </w:t>
      </w:r>
      <w:r w:rsidRPr="006D16E7">
        <w:rPr>
          <w:sz w:val="16"/>
        </w:rPr>
        <w:t>these the victims—</w:t>
      </w:r>
      <w:r w:rsidRPr="006D16E7">
        <w:rPr>
          <w:rStyle w:val="StyleUnderline"/>
        </w:rPr>
        <w:t xml:space="preserve">we have </w:t>
      </w:r>
      <w:r w:rsidRPr="006D16E7">
        <w:rPr>
          <w:rStyle w:val="Emphasis"/>
        </w:rPr>
        <w:t>only efficacy</w:t>
      </w:r>
      <w:r w:rsidRPr="006D16E7">
        <w:rPr>
          <w:rStyle w:val="StyleUnderline"/>
        </w:rPr>
        <w:t xml:space="preserve"> in </w:t>
      </w:r>
      <w:r w:rsidRPr="006D16E7">
        <w:rPr>
          <w:rStyle w:val="Emphasis"/>
        </w:rPr>
        <w:t>removing suffering</w:t>
      </w:r>
      <w:r w:rsidRPr="006D16E7">
        <w:rPr>
          <w:sz w:val="16"/>
        </w:rPr>
        <w:t xml:space="preserve"> </w:t>
      </w:r>
      <w:r w:rsidRPr="006D16E7">
        <w:rPr>
          <w:rStyle w:val="StyleUnderline"/>
        </w:rPr>
        <w:t>as the standard preventing us from nihilism</w:t>
      </w:r>
      <w:r w:rsidRPr="006D16E7">
        <w:rPr>
          <w:sz w:val="16"/>
        </w:rPr>
        <w:t>. Where before there were culprits to blame, and myself to exonerate or assert in retaliation, t</w:t>
      </w:r>
      <w:r w:rsidRPr="006D16E7">
        <w:rPr>
          <w:rStyle w:val="StyleUnderline"/>
        </w:rPr>
        <w:t xml:space="preserve">here is now only suffering, for which care to alleviate it is simply what is left when I am </w:t>
      </w:r>
      <w:r w:rsidRPr="006D16E7">
        <w:rPr>
          <w:rStyle w:val="Emphasis"/>
        </w:rPr>
        <w:t>no longer distracted by righteous indignation.</w:t>
      </w:r>
      <w:r w:rsidRPr="008E2E65">
        <w:rPr>
          <w:rStyle w:val="Emphasis"/>
        </w:rPr>
        <w:t xml:space="preserve"> </w:t>
      </w:r>
    </w:p>
    <w:p w14:paraId="17F9F30C" w14:textId="77777777" w:rsidR="003D2520" w:rsidRPr="007E1878" w:rsidRDefault="003D2520" w:rsidP="003D2520">
      <w:pPr>
        <w:pStyle w:val="Heading4"/>
      </w:pPr>
      <w:r w:rsidRPr="005557F4">
        <w:rPr>
          <w:u w:val="single"/>
        </w:rPr>
        <w:t>Delusional egoism</w:t>
      </w:r>
      <w:r>
        <w:t xml:space="preserve"> collapses the </w:t>
      </w:r>
      <w:r w:rsidRPr="0073783E">
        <w:rPr>
          <w:u w:val="single"/>
        </w:rPr>
        <w:t>biosphere</w:t>
      </w:r>
      <w:r>
        <w:t xml:space="preserve"> and produces rampant </w:t>
      </w:r>
      <w:r w:rsidRPr="0073783E">
        <w:rPr>
          <w:u w:val="single"/>
        </w:rPr>
        <w:t>nationalism</w:t>
      </w:r>
      <w:r>
        <w:t xml:space="preserve"> – </w:t>
      </w:r>
      <w:r w:rsidRPr="005557F4">
        <w:rPr>
          <w:u w:val="single"/>
        </w:rPr>
        <w:t>extinction</w:t>
      </w:r>
      <w:r>
        <w:t xml:space="preserve"> </w:t>
      </w:r>
    </w:p>
    <w:p w14:paraId="6AEDDEBC" w14:textId="77777777" w:rsidR="003D2520" w:rsidRPr="007E1878" w:rsidRDefault="003D2520" w:rsidP="003D2520">
      <w:r w:rsidRPr="007E1878">
        <w:rPr>
          <w:rStyle w:val="Style13ptBold"/>
        </w:rPr>
        <w:t>Loy 17</w:t>
      </w:r>
      <w:r w:rsidRPr="007E1878">
        <w:t xml:space="preserve"> David R Loy, former Besl Professor of Ethics/Religion and Society at Xavier University, teacher in Sanbo Kyodan Buddhism. M.A. in Asian philosophy from the University of Hawaii in 1975, and Ph.D. in philosophy in 1984 from the National University of Singapore. “Are Humans Special?” Tikkun, Vol. 32, No. 1, Winter 2017, </w:t>
      </w:r>
      <w:hyperlink r:id="rId14" w:history="1">
        <w:r w:rsidRPr="007E1878">
          <w:rPr>
            <w:rStyle w:val="Hyperlink"/>
          </w:rPr>
          <w:t>http://www.davidloy.org/downloads/Loy%20Are%20Humans%20Special.pdf</w:t>
        </w:r>
      </w:hyperlink>
      <w:r w:rsidRPr="007E1878">
        <w:t xml:space="preserve">. </w:t>
      </w:r>
    </w:p>
    <w:p w14:paraId="4286C829" w14:textId="77777777" w:rsidR="003D2520" w:rsidRPr="007E33B5" w:rsidRDefault="003D2520" w:rsidP="003D2520">
      <w:pPr>
        <w:rPr>
          <w:rStyle w:val="StyleUnderline"/>
        </w:rPr>
      </w:pPr>
      <w:r w:rsidRPr="007E33B5">
        <w:rPr>
          <w:sz w:val="16"/>
        </w:rPr>
        <w:t xml:space="preserve">One uniquely human characteristic, emphasized by Buddhism, is that </w:t>
      </w:r>
      <w:r w:rsidRPr="007424BB">
        <w:rPr>
          <w:rStyle w:val="StyleUnderline"/>
          <w:highlight w:val="cyan"/>
        </w:rPr>
        <w:t>we can develop</w:t>
      </w:r>
      <w:r w:rsidRPr="007E33B5">
        <w:rPr>
          <w:sz w:val="16"/>
        </w:rPr>
        <w:t xml:space="preserve"> </w:t>
      </w:r>
      <w:r w:rsidRPr="007424BB">
        <w:rPr>
          <w:rStyle w:val="StyleUnderline"/>
          <w:highlight w:val="cyan"/>
        </w:rPr>
        <w:t xml:space="preserve">the ability to </w:t>
      </w:r>
      <w:r w:rsidRPr="007424BB">
        <w:rPr>
          <w:rStyle w:val="Emphasis"/>
          <w:highlight w:val="cyan"/>
        </w:rPr>
        <w:t>“dis-identify</w:t>
      </w:r>
      <w:r w:rsidRPr="007E33B5">
        <w:rPr>
          <w:sz w:val="16"/>
        </w:rPr>
        <w:t xml:space="preserve">” </w:t>
      </w:r>
      <w:r w:rsidRPr="007E33B5">
        <w:rPr>
          <w:rStyle w:val="StyleUnderline"/>
        </w:rPr>
        <w:t xml:space="preserve">from anything and everything, </w:t>
      </w:r>
      <w:r w:rsidRPr="007424BB">
        <w:rPr>
          <w:rStyle w:val="StyleUnderline"/>
          <w:highlight w:val="cyan"/>
        </w:rPr>
        <w:t>letting go</w:t>
      </w:r>
      <w:r w:rsidRPr="007E33B5">
        <w:rPr>
          <w:rStyle w:val="StyleUnderline"/>
        </w:rPr>
        <w:t xml:space="preserve"> </w:t>
      </w:r>
      <w:r w:rsidRPr="007424BB">
        <w:rPr>
          <w:rStyle w:val="StyleUnderline"/>
          <w:highlight w:val="cyan"/>
        </w:rPr>
        <w:t>not only</w:t>
      </w:r>
      <w:r w:rsidRPr="007E33B5">
        <w:rPr>
          <w:rStyle w:val="StyleUnderline"/>
        </w:rPr>
        <w:t xml:space="preserve"> </w:t>
      </w:r>
      <w:r w:rsidRPr="007424BB">
        <w:rPr>
          <w:rStyle w:val="StyleUnderline"/>
          <w:highlight w:val="cyan"/>
        </w:rPr>
        <w:t xml:space="preserve">of </w:t>
      </w:r>
      <w:r w:rsidRPr="007424BB">
        <w:rPr>
          <w:rStyle w:val="Emphasis"/>
          <w:highlight w:val="cyan"/>
        </w:rPr>
        <w:t>the individual sense of</w:t>
      </w:r>
      <w:r w:rsidRPr="007E33B5">
        <w:rPr>
          <w:rStyle w:val="Emphasis"/>
        </w:rPr>
        <w:t xml:space="preserve"> </w:t>
      </w:r>
      <w:r w:rsidRPr="007424BB">
        <w:rPr>
          <w:rStyle w:val="Emphasis"/>
          <w:highlight w:val="cyan"/>
        </w:rPr>
        <w:t>separate sel</w:t>
      </w:r>
      <w:r w:rsidRPr="007424BB">
        <w:rPr>
          <w:rStyle w:val="StyleUnderline"/>
          <w:highlight w:val="cyan"/>
        </w:rPr>
        <w:t>f</w:t>
      </w:r>
      <w:r w:rsidRPr="007E33B5">
        <w:rPr>
          <w:rStyle w:val="StyleUnderline"/>
        </w:rPr>
        <w:t xml:space="preserve"> </w:t>
      </w:r>
      <w:r w:rsidRPr="007424BB">
        <w:rPr>
          <w:rStyle w:val="StyleUnderline"/>
          <w:highlight w:val="cyan"/>
        </w:rPr>
        <w:t>but also of</w:t>
      </w:r>
      <w:r w:rsidRPr="007E33B5">
        <w:rPr>
          <w:rStyle w:val="StyleUnderline"/>
        </w:rPr>
        <w:t xml:space="preserve"> </w:t>
      </w:r>
      <w:r w:rsidRPr="007424BB">
        <w:rPr>
          <w:rStyle w:val="StyleUnderline"/>
          <w:highlight w:val="cyan"/>
        </w:rPr>
        <w:t>collective</w:t>
      </w:r>
      <w:r w:rsidRPr="007E33B5">
        <w:rPr>
          <w:rStyle w:val="StyleUnderline"/>
        </w:rPr>
        <w:t xml:space="preserve"> </w:t>
      </w:r>
      <w:r w:rsidRPr="00FC15DE">
        <w:rPr>
          <w:rStyle w:val="StyleUnderline"/>
        </w:rPr>
        <w:t>selves</w:t>
      </w:r>
      <w:r w:rsidRPr="007E33B5">
        <w:rPr>
          <w:sz w:val="16"/>
        </w:rPr>
        <w:t xml:space="preserve">: </w:t>
      </w:r>
      <w:r w:rsidRPr="007E33B5">
        <w:rPr>
          <w:rStyle w:val="StyleUnderline"/>
        </w:rPr>
        <w:t>dissociating</w:t>
      </w:r>
      <w:r w:rsidRPr="007E33B5">
        <w:rPr>
          <w:sz w:val="16"/>
        </w:rPr>
        <w:t xml:space="preserve"> </w:t>
      </w:r>
      <w:r w:rsidRPr="007E33B5">
        <w:rPr>
          <w:rStyle w:val="StyleUnderline"/>
        </w:rPr>
        <w:t xml:space="preserve">from dualisms such as patriarchy, </w:t>
      </w:r>
      <w:r w:rsidRPr="007424BB">
        <w:rPr>
          <w:rStyle w:val="StyleUnderline"/>
          <w:highlight w:val="cyan"/>
        </w:rPr>
        <w:t>nationalism</w:t>
      </w:r>
      <w:r w:rsidRPr="007E33B5">
        <w:rPr>
          <w:rStyle w:val="StyleUnderline"/>
        </w:rPr>
        <w:t>, racism, even species-ism</w:t>
      </w:r>
      <w:r w:rsidRPr="007E33B5">
        <w:rPr>
          <w:sz w:val="16"/>
        </w:rPr>
        <w:t xml:space="preserve"> (“we’re human, not lower animals”). Meditation develops such nonattachment, yet the point of such letting-go is </w:t>
      </w:r>
      <w:r w:rsidRPr="007424BB">
        <w:rPr>
          <w:rStyle w:val="StyleUnderline"/>
          <w:highlight w:val="cyan"/>
        </w:rPr>
        <w:t>not to dissociate</w:t>
      </w:r>
      <w:r w:rsidRPr="007E33B5">
        <w:rPr>
          <w:rStyle w:val="StyleUnderline"/>
        </w:rPr>
        <w:t xml:space="preserve"> f</w:t>
      </w:r>
      <w:r w:rsidRPr="007E33B5">
        <w:rPr>
          <w:sz w:val="16"/>
        </w:rPr>
        <w:t xml:space="preserve">rom everything </w:t>
      </w:r>
      <w:r w:rsidRPr="007424BB">
        <w:rPr>
          <w:rStyle w:val="StyleUnderline"/>
          <w:highlight w:val="cyan"/>
        </w:rPr>
        <w:t>but</w:t>
      </w:r>
      <w:r w:rsidRPr="007E33B5">
        <w:rPr>
          <w:rStyle w:val="StyleUnderline"/>
        </w:rPr>
        <w:t xml:space="preserve"> </w:t>
      </w:r>
      <w:r w:rsidRPr="007424BB">
        <w:rPr>
          <w:rStyle w:val="Emphasis"/>
          <w:highlight w:val="cyan"/>
        </w:rPr>
        <w:t>to realize our nonduality</w:t>
      </w:r>
      <w:r w:rsidRPr="007E33B5">
        <w:rPr>
          <w:rStyle w:val="StyleUnderline"/>
        </w:rPr>
        <w:t xml:space="preserve"> with everything.</w:t>
      </w:r>
    </w:p>
    <w:p w14:paraId="47B99C18" w14:textId="77777777" w:rsidR="003D2520" w:rsidRPr="007E33B5" w:rsidRDefault="003D2520" w:rsidP="003D2520">
      <w:pPr>
        <w:rPr>
          <w:sz w:val="16"/>
        </w:rPr>
      </w:pPr>
      <w:r w:rsidRPr="007E33B5">
        <w:rPr>
          <w:sz w:val="16"/>
        </w:rPr>
        <w:t xml:space="preserve">That human beings are the only species (so far as we know) that can know it is a manifestation of the entire cosmos opens up a possibility that may need to be embraced if we are to survive the crises that now confront us. </w:t>
      </w:r>
      <w:r w:rsidRPr="007E33B5">
        <w:rPr>
          <w:rStyle w:val="StyleUnderline"/>
        </w:rPr>
        <w:t>Instead of continuing to exploit the earth’s ecosystems for our own supposed benefit</w:t>
      </w:r>
      <w:r w:rsidRPr="007E33B5">
        <w:rPr>
          <w:sz w:val="16"/>
        </w:rPr>
        <w:t xml:space="preserve">, </w:t>
      </w:r>
      <w:r w:rsidRPr="007E33B5">
        <w:rPr>
          <w:rStyle w:val="StyleUnderline"/>
        </w:rPr>
        <w:t xml:space="preserve">we can </w:t>
      </w:r>
      <w:r w:rsidRPr="007424BB">
        <w:rPr>
          <w:rStyle w:val="StyleUnderline"/>
          <w:highlight w:val="cyan"/>
        </w:rPr>
        <w:t>choose to work for the</w:t>
      </w:r>
      <w:r w:rsidRPr="007E33B5">
        <w:rPr>
          <w:rStyle w:val="StyleUnderline"/>
        </w:rPr>
        <w:t xml:space="preserve"> </w:t>
      </w:r>
      <w:r w:rsidRPr="007424BB">
        <w:rPr>
          <w:rStyle w:val="Emphasis"/>
          <w:highlight w:val="cyan"/>
        </w:rPr>
        <w:t>well-being of the whole</w:t>
      </w:r>
      <w:r w:rsidRPr="007E33B5">
        <w:rPr>
          <w:sz w:val="16"/>
        </w:rPr>
        <w:t xml:space="preserve">. </w:t>
      </w:r>
      <w:r w:rsidRPr="007424BB">
        <w:rPr>
          <w:rStyle w:val="StyleUnderline"/>
          <w:highlight w:val="cyan"/>
        </w:rPr>
        <w:t xml:space="preserve">That we are </w:t>
      </w:r>
      <w:r w:rsidRPr="007424BB">
        <w:rPr>
          <w:rStyle w:val="Emphasis"/>
          <w:highlight w:val="cyan"/>
        </w:rPr>
        <w:t>not separate</w:t>
      </w:r>
      <w:r w:rsidRPr="007E33B5">
        <w:rPr>
          <w:rStyle w:val="StyleUnderline"/>
        </w:rPr>
        <w:t xml:space="preserve"> </w:t>
      </w:r>
      <w:r w:rsidRPr="007424BB">
        <w:rPr>
          <w:rStyle w:val="StyleUnderline"/>
          <w:highlight w:val="cyan"/>
        </w:rPr>
        <w:t>from the</w:t>
      </w:r>
      <w:r w:rsidRPr="007E33B5">
        <w:rPr>
          <w:rStyle w:val="StyleUnderline"/>
        </w:rPr>
        <w:t xml:space="preserve"> </w:t>
      </w:r>
      <w:r w:rsidRPr="007E33B5">
        <w:rPr>
          <w:rStyle w:val="Emphasis"/>
        </w:rPr>
        <w:t xml:space="preserve">rest of the </w:t>
      </w:r>
      <w:r w:rsidRPr="007424BB">
        <w:rPr>
          <w:rStyle w:val="Emphasis"/>
          <w:highlight w:val="cyan"/>
        </w:rPr>
        <w:t>biosphere</w:t>
      </w:r>
      <w:r w:rsidRPr="007E33B5">
        <w:rPr>
          <w:rStyle w:val="StyleUnderline"/>
        </w:rPr>
        <w:t xml:space="preserve"> </w:t>
      </w:r>
      <w:r w:rsidRPr="007424BB">
        <w:rPr>
          <w:rStyle w:val="StyleUnderline"/>
          <w:highlight w:val="cyan"/>
        </w:rPr>
        <w:t>makes the</w:t>
      </w:r>
      <w:r w:rsidRPr="007E33B5">
        <w:rPr>
          <w:rStyle w:val="StyleUnderline"/>
        </w:rPr>
        <w:t xml:space="preserve"> whole </w:t>
      </w:r>
      <w:r w:rsidRPr="007424BB">
        <w:rPr>
          <w:rStyle w:val="StyleUnderline"/>
          <w:highlight w:val="cyan"/>
        </w:rPr>
        <w:t>earth our body</w:t>
      </w:r>
      <w:r w:rsidRPr="007E33B5">
        <w:rPr>
          <w:sz w:val="16"/>
        </w:rPr>
        <w:t xml:space="preserve">, in effect, which implies not only a sp cial understanding but also a </w:t>
      </w:r>
      <w:r w:rsidRPr="007E33B5">
        <w:rPr>
          <w:rStyle w:val="StyleUnderline"/>
        </w:rPr>
        <w:t xml:space="preserve">special role in response to that realization. </w:t>
      </w:r>
      <w:r w:rsidRPr="007E33B5">
        <w:rPr>
          <w:sz w:val="16"/>
        </w:rPr>
        <w:t>As the Metta Sutta declares: “Let one’s thoughts of boundless love pervade the whole world— above, below, and across — without any obstruction, without any hatred, without any enmity.”</w:t>
      </w:r>
    </w:p>
    <w:p w14:paraId="36A61E55" w14:textId="77777777" w:rsidR="003D2520" w:rsidRPr="007E33B5" w:rsidRDefault="003D2520" w:rsidP="003D2520">
      <w:pPr>
        <w:rPr>
          <w:sz w:val="16"/>
          <w:szCs w:val="16"/>
        </w:rPr>
      </w:pPr>
      <w:r w:rsidRPr="007E33B5">
        <w:rPr>
          <w:sz w:val="16"/>
          <w:szCs w:val="16"/>
        </w:rPr>
        <w:t>To ask whether the universe itself is objectively meaningful or meaningless is to miss the point— as if the universe were outside us, or simply there without us. When we do not erase ourselves from the picture, we can see that we are meaning- makers, the beings by which the universe introduces a new scale of significance and value.</w:t>
      </w:r>
    </w:p>
    <w:p w14:paraId="1DE68603" w14:textId="77777777" w:rsidR="003D2520" w:rsidRPr="007E33B5" w:rsidRDefault="003D2520" w:rsidP="003D2520">
      <w:pPr>
        <w:rPr>
          <w:sz w:val="16"/>
          <w:szCs w:val="16"/>
        </w:rPr>
      </w:pPr>
      <w:r w:rsidRPr="007E33B5">
        <w:rPr>
          <w:sz w:val="16"/>
          <w:szCs w:val="16"/>
        </w:rPr>
        <w:t>The Responsibility of Being Special</w:t>
      </w:r>
    </w:p>
    <w:p w14:paraId="2FAFE07B" w14:textId="77777777" w:rsidR="003D2520" w:rsidRPr="007E33B5" w:rsidRDefault="003D2520" w:rsidP="003D2520">
      <w:pPr>
        <w:rPr>
          <w:rStyle w:val="StyleUnderline"/>
        </w:rPr>
      </w:pPr>
      <w:r w:rsidRPr="007E33B5">
        <w:rPr>
          <w:sz w:val="16"/>
        </w:rPr>
        <w:t xml:space="preserve">If we are special because of our potential, </w:t>
      </w:r>
      <w:r w:rsidRPr="007424BB">
        <w:rPr>
          <w:rStyle w:val="StyleUnderline"/>
          <w:highlight w:val="cyan"/>
        </w:rPr>
        <w:t>we must</w:t>
      </w:r>
      <w:r w:rsidRPr="007E33B5">
        <w:rPr>
          <w:rStyle w:val="StyleUnderline"/>
        </w:rPr>
        <w:t xml:space="preserve"> choose</w:t>
      </w:r>
      <w:r w:rsidRPr="007E33B5">
        <w:rPr>
          <w:sz w:val="16"/>
        </w:rPr>
        <w:t>. We are free to derive the meaning of our lives from delusions about who we are—from dysfunctional stories about what the world is and how we fit into it—</w:t>
      </w:r>
      <w:r w:rsidRPr="007E33B5">
        <w:rPr>
          <w:rStyle w:val="StyleUnderline"/>
        </w:rPr>
        <w:t xml:space="preserve">or we can </w:t>
      </w:r>
      <w:r w:rsidRPr="007424BB">
        <w:rPr>
          <w:rStyle w:val="Emphasis"/>
          <w:highlight w:val="cyan"/>
        </w:rPr>
        <w:t>derive</w:t>
      </w:r>
      <w:r w:rsidRPr="007E33B5">
        <w:rPr>
          <w:rStyle w:val="Emphasis"/>
        </w:rPr>
        <w:t xml:space="preserve"> that </w:t>
      </w:r>
      <w:r w:rsidRPr="007424BB">
        <w:rPr>
          <w:rStyle w:val="Emphasis"/>
          <w:highlight w:val="cyan"/>
        </w:rPr>
        <w:t>meaning</w:t>
      </w:r>
      <w:r w:rsidRPr="007E33B5">
        <w:rPr>
          <w:rStyle w:val="StyleUnderline"/>
        </w:rPr>
        <w:t xml:space="preserve"> </w:t>
      </w:r>
      <w:r w:rsidRPr="007424BB">
        <w:rPr>
          <w:rStyle w:val="StyleUnderline"/>
          <w:highlight w:val="cyan"/>
        </w:rPr>
        <w:t>from</w:t>
      </w:r>
      <w:r w:rsidRPr="007E33B5">
        <w:rPr>
          <w:rStyle w:val="StyleUnderline"/>
        </w:rPr>
        <w:t xml:space="preserve"> </w:t>
      </w:r>
      <w:r w:rsidRPr="00FC15DE">
        <w:rPr>
          <w:rStyle w:val="Emphasis"/>
        </w:rPr>
        <w:t>insight</w:t>
      </w:r>
      <w:r w:rsidRPr="007E33B5">
        <w:rPr>
          <w:rStyle w:val="Emphasis"/>
        </w:rPr>
        <w:t xml:space="preserve"> into our </w:t>
      </w:r>
      <w:r w:rsidRPr="007424BB">
        <w:rPr>
          <w:rStyle w:val="Emphasis"/>
          <w:highlight w:val="cyan"/>
        </w:rPr>
        <w:t>nondualit</w:t>
      </w:r>
      <w:r w:rsidRPr="007424BB">
        <w:rPr>
          <w:rStyle w:val="StyleUnderline"/>
          <w:highlight w:val="cyan"/>
        </w:rPr>
        <w:t>y</w:t>
      </w:r>
      <w:r w:rsidRPr="007E33B5">
        <w:rPr>
          <w:rStyle w:val="StyleUnderline"/>
        </w:rPr>
        <w:t xml:space="preserve"> with the rest of the world. In either case, there are consequences.</w:t>
      </w:r>
    </w:p>
    <w:p w14:paraId="09439BCA" w14:textId="77777777" w:rsidR="003D2520" w:rsidRPr="007E33B5" w:rsidRDefault="003D2520" w:rsidP="003D2520">
      <w:pPr>
        <w:rPr>
          <w:rStyle w:val="Emphasis"/>
        </w:rPr>
      </w:pPr>
      <w:r w:rsidRPr="007E33B5">
        <w:rPr>
          <w:rStyle w:val="StyleUnderline"/>
        </w:rPr>
        <w:t xml:space="preserve">The problem with </w:t>
      </w:r>
      <w:r w:rsidRPr="007424BB">
        <w:rPr>
          <w:rStyle w:val="Emphasis"/>
          <w:highlight w:val="cyan"/>
        </w:rPr>
        <w:t>basing</w:t>
      </w:r>
      <w:r w:rsidRPr="007E33B5">
        <w:rPr>
          <w:rStyle w:val="Emphasis"/>
        </w:rPr>
        <w:t xml:space="preserve"> one’s </w:t>
      </w:r>
      <w:r w:rsidRPr="007424BB">
        <w:rPr>
          <w:rStyle w:val="Emphasis"/>
          <w:highlight w:val="cyan"/>
        </w:rPr>
        <w:t>life on delusions</w:t>
      </w:r>
      <w:r w:rsidRPr="007E33B5">
        <w:rPr>
          <w:rStyle w:val="StyleUnderline"/>
        </w:rPr>
        <w:t xml:space="preserve"> is that the </w:t>
      </w:r>
      <w:r w:rsidRPr="007424BB">
        <w:rPr>
          <w:rStyle w:val="Emphasis"/>
          <w:highlight w:val="cyan"/>
        </w:rPr>
        <w:t>consequences</w:t>
      </w:r>
      <w:r w:rsidRPr="007E33B5">
        <w:rPr>
          <w:rStyle w:val="StyleUnderline"/>
        </w:rPr>
        <w:t xml:space="preserve"> </w:t>
      </w:r>
      <w:r w:rsidRPr="007424BB">
        <w:rPr>
          <w:rStyle w:val="StyleUnderline"/>
          <w:highlight w:val="cyan"/>
        </w:rPr>
        <w:t xml:space="preserve">are </w:t>
      </w:r>
      <w:r w:rsidRPr="007424BB">
        <w:rPr>
          <w:rStyle w:val="Emphasis"/>
          <w:highlight w:val="cyan"/>
        </w:rPr>
        <w:t>unlikely to be good</w:t>
      </w:r>
      <w:r w:rsidRPr="007424BB">
        <w:rPr>
          <w:sz w:val="16"/>
          <w:highlight w:val="cyan"/>
        </w:rPr>
        <w:t>.</w:t>
      </w:r>
      <w:r w:rsidRPr="007E33B5">
        <w:rPr>
          <w:sz w:val="16"/>
        </w:rPr>
        <w:t xml:space="preserve"> As well as producing poetry and cathedrals, our creativity has recently found expression in world wars, genocides, and weapons of mass destruction, to mention a few disagreeable examples. </w:t>
      </w:r>
      <w:r w:rsidRPr="007424BB">
        <w:rPr>
          <w:rStyle w:val="StyleUnderline"/>
          <w:highlight w:val="cyan"/>
        </w:rPr>
        <w:t>We are in</w:t>
      </w:r>
      <w:r w:rsidRPr="007E33B5">
        <w:rPr>
          <w:rStyle w:val="StyleUnderline"/>
        </w:rPr>
        <w:t xml:space="preserve"> the early stages of </w:t>
      </w:r>
      <w:r w:rsidRPr="007424BB">
        <w:rPr>
          <w:rStyle w:val="StyleUnderline"/>
          <w:highlight w:val="cyan"/>
        </w:rPr>
        <w:t xml:space="preserve">an </w:t>
      </w:r>
      <w:r w:rsidRPr="007424BB">
        <w:rPr>
          <w:rStyle w:val="Emphasis"/>
          <w:highlight w:val="cyan"/>
        </w:rPr>
        <w:t>ecological crisis t</w:t>
      </w:r>
      <w:r w:rsidRPr="007424BB">
        <w:rPr>
          <w:rStyle w:val="StyleUnderline"/>
          <w:highlight w:val="cyan"/>
        </w:rPr>
        <w:t>hat</w:t>
      </w:r>
      <w:r w:rsidRPr="007E33B5">
        <w:rPr>
          <w:rStyle w:val="StyleUnderline"/>
        </w:rPr>
        <w:t xml:space="preserve"> </w:t>
      </w:r>
      <w:r w:rsidRPr="007424BB">
        <w:rPr>
          <w:rStyle w:val="StyleUnderline"/>
          <w:highlight w:val="cyan"/>
        </w:rPr>
        <w:t>threatens</w:t>
      </w:r>
      <w:r w:rsidRPr="007E33B5">
        <w:rPr>
          <w:rStyle w:val="StyleUnderline"/>
        </w:rPr>
        <w:t xml:space="preserve"> the natural and </w:t>
      </w:r>
      <w:r w:rsidRPr="007E33B5">
        <w:rPr>
          <w:rStyle w:val="Emphasis"/>
        </w:rPr>
        <w:t xml:space="preserve">cultural legacy of </w:t>
      </w:r>
      <w:r w:rsidRPr="007424BB">
        <w:rPr>
          <w:rStyle w:val="Emphasis"/>
          <w:highlight w:val="cyan"/>
        </w:rPr>
        <w:t>future generations</w:t>
      </w:r>
      <w:r w:rsidRPr="007E33B5">
        <w:rPr>
          <w:sz w:val="16"/>
        </w:rPr>
        <w:t xml:space="preserve">, </w:t>
      </w:r>
      <w:r w:rsidRPr="007424BB">
        <w:rPr>
          <w:rStyle w:val="StyleUnderline"/>
          <w:highlight w:val="cyan"/>
        </w:rPr>
        <w:t xml:space="preserve">including a </w:t>
      </w:r>
      <w:r w:rsidRPr="007424BB">
        <w:rPr>
          <w:rStyle w:val="Emphasis"/>
          <w:highlight w:val="cyan"/>
        </w:rPr>
        <w:t>mass extinction event</w:t>
      </w:r>
      <w:r w:rsidRPr="007E33B5">
        <w:rPr>
          <w:rStyle w:val="Emphasis"/>
        </w:rPr>
        <w:t xml:space="preserve"> </w:t>
      </w:r>
      <w:r w:rsidRPr="007424BB">
        <w:rPr>
          <w:rStyle w:val="StyleUnderline"/>
          <w:highlight w:val="cyan"/>
        </w:rPr>
        <w:t>that</w:t>
      </w:r>
      <w:r w:rsidRPr="007E33B5">
        <w:rPr>
          <w:rStyle w:val="StyleUnderline"/>
        </w:rPr>
        <w:t xml:space="preserve"> may lead to the disappearance of half the earth’s plant and animal species within a century, according to E. O. Wilson—an extinction event </w:t>
      </w:r>
      <w:r w:rsidRPr="007E33B5">
        <w:rPr>
          <w:rStyle w:val="Emphasis"/>
        </w:rPr>
        <w:t xml:space="preserve">that </w:t>
      </w:r>
      <w:r w:rsidRPr="007424BB">
        <w:rPr>
          <w:rStyle w:val="Emphasis"/>
          <w:highlight w:val="cyan"/>
        </w:rPr>
        <w:t>may include ourselves</w:t>
      </w:r>
      <w:r w:rsidRPr="007E33B5">
        <w:rPr>
          <w:rStyle w:val="Emphasis"/>
        </w:rPr>
        <w:t>.</w:t>
      </w:r>
    </w:p>
    <w:p w14:paraId="01BC4457" w14:textId="77777777" w:rsidR="003D2520" w:rsidRPr="007E33B5" w:rsidRDefault="003D2520" w:rsidP="003D2520">
      <w:pPr>
        <w:rPr>
          <w:rStyle w:val="Emphasis"/>
        </w:rPr>
      </w:pPr>
      <w:r w:rsidRPr="007E33B5">
        <w:rPr>
          <w:sz w:val="16"/>
        </w:rPr>
        <w:t xml:space="preserve">What needs to be done so that our extraordinary co-creative powers will promote collective well-being (collective in this case referring to all the ecosystems of the biosphere)? Must we evolve further—not biologically but culturally—in order to survive at all? From a Buddhist perspective </w:t>
      </w:r>
      <w:r w:rsidRPr="007E33B5">
        <w:rPr>
          <w:rStyle w:val="StyleUnderline"/>
        </w:rPr>
        <w:t xml:space="preserve">our </w:t>
      </w:r>
      <w:r w:rsidRPr="007424BB">
        <w:rPr>
          <w:rStyle w:val="StyleUnderline"/>
          <w:highlight w:val="cyan"/>
        </w:rPr>
        <w:t>unethical tendencies</w:t>
      </w:r>
      <w:r w:rsidRPr="007E33B5">
        <w:rPr>
          <w:rStyle w:val="StyleUnderline"/>
        </w:rPr>
        <w:t xml:space="preserve"> </w:t>
      </w:r>
      <w:r w:rsidRPr="007424BB">
        <w:rPr>
          <w:rStyle w:val="StyleUnderline"/>
          <w:highlight w:val="cyan"/>
        </w:rPr>
        <w:t>ultimately derive</w:t>
      </w:r>
      <w:r w:rsidRPr="007424BB">
        <w:rPr>
          <w:sz w:val="16"/>
          <w:highlight w:val="cyan"/>
        </w:rPr>
        <w:t xml:space="preserve"> </w:t>
      </w:r>
      <w:r w:rsidRPr="007424BB">
        <w:rPr>
          <w:rStyle w:val="StyleUnderline"/>
          <w:highlight w:val="cyan"/>
        </w:rPr>
        <w:t>from</w:t>
      </w:r>
      <w:r w:rsidRPr="007E33B5">
        <w:rPr>
          <w:rStyle w:val="StyleUnderline"/>
        </w:rPr>
        <w:t xml:space="preserve"> a </w:t>
      </w:r>
      <w:r w:rsidRPr="007E33B5">
        <w:rPr>
          <w:rStyle w:val="Emphasis"/>
        </w:rPr>
        <w:t>misapprehension</w:t>
      </w:r>
      <w:r w:rsidRPr="007E33B5">
        <w:rPr>
          <w:sz w:val="16"/>
        </w:rPr>
        <w:t xml:space="preserve">: </w:t>
      </w:r>
      <w:r w:rsidRPr="007424BB">
        <w:rPr>
          <w:rStyle w:val="StyleUnderline"/>
          <w:highlight w:val="cyan"/>
        </w:rPr>
        <w:t xml:space="preserve">the </w:t>
      </w:r>
      <w:r w:rsidRPr="007424BB">
        <w:rPr>
          <w:rStyle w:val="Emphasis"/>
          <w:highlight w:val="cyan"/>
        </w:rPr>
        <w:t>delusion of a self that is separate from</w:t>
      </w:r>
      <w:r w:rsidRPr="007E33B5">
        <w:rPr>
          <w:rStyle w:val="Emphasis"/>
        </w:rPr>
        <w:t xml:space="preserve"> </w:t>
      </w:r>
      <w:r w:rsidRPr="007424BB">
        <w:rPr>
          <w:rStyle w:val="Emphasis"/>
          <w:highlight w:val="cyan"/>
        </w:rPr>
        <w:t>others</w:t>
      </w:r>
      <w:r w:rsidRPr="007E33B5">
        <w:rPr>
          <w:rStyle w:val="StyleUnderline"/>
        </w:rPr>
        <w:t xml:space="preserve">, </w:t>
      </w:r>
      <w:r w:rsidRPr="007424BB">
        <w:rPr>
          <w:rStyle w:val="StyleUnderline"/>
          <w:highlight w:val="cyan"/>
        </w:rPr>
        <w:t>a</w:t>
      </w:r>
      <w:r w:rsidRPr="007E33B5">
        <w:rPr>
          <w:sz w:val="16"/>
        </w:rPr>
        <w:t xml:space="preserve"> </w:t>
      </w:r>
      <w:r w:rsidRPr="007E33B5">
        <w:rPr>
          <w:rStyle w:val="StyleUnderline"/>
        </w:rPr>
        <w:t xml:space="preserve">big </w:t>
      </w:r>
      <w:r w:rsidRPr="007424BB">
        <w:rPr>
          <w:rStyle w:val="StyleUnderline"/>
          <w:highlight w:val="cyan"/>
        </w:rPr>
        <w:t>mistake</w:t>
      </w:r>
      <w:r w:rsidRPr="007E33B5">
        <w:rPr>
          <w:rStyle w:val="StyleUnderline"/>
        </w:rPr>
        <w:t xml:space="preserve"> </w:t>
      </w:r>
      <w:r w:rsidRPr="007424BB">
        <w:rPr>
          <w:rStyle w:val="StyleUnderline"/>
          <w:highlight w:val="cyan"/>
        </w:rPr>
        <w:t xml:space="preserve">for a species </w:t>
      </w:r>
      <w:r w:rsidRPr="007424BB">
        <w:rPr>
          <w:rStyle w:val="Emphasis"/>
          <w:highlight w:val="cyan"/>
        </w:rPr>
        <w:t>whose well-being is not separate from</w:t>
      </w:r>
      <w:r w:rsidRPr="007E33B5">
        <w:rPr>
          <w:rStyle w:val="Emphasis"/>
        </w:rPr>
        <w:t xml:space="preserve"> the well-being of </w:t>
      </w:r>
      <w:r w:rsidRPr="007424BB">
        <w:rPr>
          <w:rStyle w:val="Emphasis"/>
          <w:highlight w:val="cyan"/>
        </w:rPr>
        <w:t>other</w:t>
      </w:r>
      <w:r w:rsidRPr="007E33B5">
        <w:rPr>
          <w:rStyle w:val="Emphasis"/>
        </w:rPr>
        <w:t xml:space="preserve"> </w:t>
      </w:r>
      <w:r w:rsidRPr="007424BB">
        <w:rPr>
          <w:rStyle w:val="Emphasis"/>
          <w:highlight w:val="cyan"/>
        </w:rPr>
        <w:t>species</w:t>
      </w:r>
      <w:r w:rsidRPr="007E33B5">
        <w:rPr>
          <w:sz w:val="16"/>
        </w:rPr>
        <w:t xml:space="preserve">. Insofar as we are ignorant of our true nature, </w:t>
      </w:r>
      <w:r w:rsidRPr="007424BB">
        <w:rPr>
          <w:rStyle w:val="StyleUnderline"/>
          <w:highlight w:val="cyan"/>
        </w:rPr>
        <w:t>individual</w:t>
      </w:r>
      <w:r w:rsidRPr="007E33B5">
        <w:rPr>
          <w:rStyle w:val="StyleUnderline"/>
        </w:rPr>
        <w:t xml:space="preserve"> and collective self-</w:t>
      </w:r>
      <w:r w:rsidRPr="007424BB">
        <w:rPr>
          <w:rStyle w:val="StyleUnderline"/>
          <w:highlight w:val="cyan"/>
        </w:rPr>
        <w:t>preoccupation</w:t>
      </w:r>
      <w:r w:rsidRPr="007E33B5">
        <w:rPr>
          <w:rStyle w:val="StyleUnderline"/>
        </w:rPr>
        <w:t xml:space="preserve"> </w:t>
      </w:r>
      <w:r w:rsidRPr="00FC15DE">
        <w:rPr>
          <w:rStyle w:val="Emphasis"/>
        </w:rPr>
        <w:t>naturally</w:t>
      </w:r>
      <w:r w:rsidRPr="007E33B5">
        <w:rPr>
          <w:rStyle w:val="Emphasis"/>
        </w:rPr>
        <w:t xml:space="preserve"> </w:t>
      </w:r>
      <w:r w:rsidRPr="007424BB">
        <w:rPr>
          <w:rStyle w:val="Emphasis"/>
          <w:highlight w:val="cyan"/>
        </w:rPr>
        <w:t>motivates</w:t>
      </w:r>
      <w:r w:rsidRPr="007E33B5">
        <w:rPr>
          <w:rStyle w:val="Emphasis"/>
        </w:rPr>
        <w:t xml:space="preserve"> </w:t>
      </w:r>
      <w:r w:rsidRPr="007424BB">
        <w:rPr>
          <w:rStyle w:val="Emphasis"/>
          <w:highlight w:val="cyan"/>
        </w:rPr>
        <w:t>us to be selfish</w:t>
      </w:r>
      <w:r w:rsidRPr="007424BB">
        <w:rPr>
          <w:sz w:val="16"/>
          <w:highlight w:val="cyan"/>
        </w:rPr>
        <w:t>.</w:t>
      </w:r>
      <w:r w:rsidRPr="007E33B5">
        <w:rPr>
          <w:sz w:val="16"/>
        </w:rPr>
        <w:t xml:space="preserve"> </w:t>
      </w:r>
      <w:r w:rsidRPr="007424BB">
        <w:rPr>
          <w:rStyle w:val="StyleUnderline"/>
          <w:highlight w:val="cyan"/>
        </w:rPr>
        <w:t>Without</w:t>
      </w:r>
      <w:r w:rsidRPr="007E33B5">
        <w:rPr>
          <w:rStyle w:val="StyleUnderline"/>
        </w:rPr>
        <w:t xml:space="preserve"> the </w:t>
      </w:r>
      <w:r w:rsidRPr="007424BB">
        <w:rPr>
          <w:rStyle w:val="StyleUnderline"/>
          <w:highlight w:val="cyan"/>
        </w:rPr>
        <w:t>compassion</w:t>
      </w:r>
      <w:r w:rsidRPr="007E33B5">
        <w:rPr>
          <w:rStyle w:val="StyleUnderline"/>
        </w:rPr>
        <w:t xml:space="preserve"> that arises when we feel empathy—not only with other humans, but with the </w:t>
      </w:r>
      <w:r w:rsidRPr="007E33B5">
        <w:rPr>
          <w:rStyle w:val="Emphasis"/>
        </w:rPr>
        <w:t>whole of the biosphere</w:t>
      </w:r>
      <w:r w:rsidRPr="007E33B5">
        <w:rPr>
          <w:rStyle w:val="StyleUnderline"/>
        </w:rPr>
        <w:t xml:space="preserve">—it is likely that </w:t>
      </w:r>
      <w:r w:rsidRPr="007424BB">
        <w:rPr>
          <w:rStyle w:val="Emphasis"/>
          <w:highlight w:val="cyan"/>
        </w:rPr>
        <w:t>civilization</w:t>
      </w:r>
      <w:r w:rsidRPr="007E33B5">
        <w:rPr>
          <w:rStyle w:val="StyleUnderline"/>
        </w:rPr>
        <w:t xml:space="preserve"> as we know it </w:t>
      </w:r>
      <w:r w:rsidRPr="007E33B5">
        <w:rPr>
          <w:rStyle w:val="Emphasis"/>
        </w:rPr>
        <w:t xml:space="preserve">will </w:t>
      </w:r>
      <w:r w:rsidRPr="007424BB">
        <w:rPr>
          <w:rStyle w:val="Emphasis"/>
          <w:highlight w:val="cyan"/>
        </w:rPr>
        <w:t>not survive</w:t>
      </w:r>
      <w:r w:rsidRPr="007E33B5">
        <w:rPr>
          <w:rStyle w:val="Emphasis"/>
        </w:rPr>
        <w:t xml:space="preserve"> many more generations.</w:t>
      </w:r>
    </w:p>
    <w:p w14:paraId="2E967AAC" w14:textId="77777777" w:rsidR="003D2520" w:rsidRDefault="003D2520" w:rsidP="003D2520">
      <w:pPr>
        <w:rPr>
          <w:rStyle w:val="StyleUnderline"/>
        </w:rPr>
      </w:pPr>
      <w:r w:rsidRPr="007E33B5">
        <w:rPr>
          <w:sz w:val="16"/>
        </w:rPr>
        <w:t>In either case, we seem fated to be special. If we continue to devastate the rest of the biosphere</w:t>
      </w:r>
      <w:r w:rsidRPr="007E33B5">
        <w:rPr>
          <w:rStyle w:val="StyleUnderline"/>
        </w:rPr>
        <w:t xml:space="preserve">, we are arguably the worst species on earth: </w:t>
      </w:r>
      <w:r w:rsidRPr="007E33B5">
        <w:rPr>
          <w:rStyle w:val="Emphasis"/>
        </w:rPr>
        <w:t>a cancer of the biosphere</w:t>
      </w:r>
      <w:r w:rsidRPr="007E33B5">
        <w:rPr>
          <w:sz w:val="16"/>
        </w:rPr>
        <w:t>. If</w:t>
      </w:r>
      <w:r w:rsidRPr="007E33B5">
        <w:rPr>
          <w:rStyle w:val="StyleUnderline"/>
        </w:rPr>
        <w:t>, however, humanity can wake up to become its collective bodhisattva</w:t>
      </w:r>
      <w:r w:rsidRPr="007E33B5">
        <w:rPr>
          <w:sz w:val="16"/>
        </w:rPr>
        <w:t>—undertaking the long-term task of repairing the rupture between us and Mother Earth—</w:t>
      </w:r>
      <w:r w:rsidRPr="007E33B5">
        <w:rPr>
          <w:rStyle w:val="StyleUnderline"/>
        </w:rPr>
        <w:t>perhaps we as a species will fulfill the unique potential of precious human life.</w:t>
      </w:r>
    </w:p>
    <w:p w14:paraId="5DECF3BF" w14:textId="77777777" w:rsidR="003D2520" w:rsidRPr="00D27866" w:rsidRDefault="003D2520" w:rsidP="003D2520">
      <w:pPr>
        <w:pStyle w:val="Heading4"/>
      </w:pPr>
      <w:r>
        <w:t xml:space="preserve">Planetary </w:t>
      </w:r>
      <w:r w:rsidRPr="001E53FD">
        <w:rPr>
          <w:u w:val="single"/>
        </w:rPr>
        <w:t>interdependence</w:t>
      </w:r>
      <w:r>
        <w:t xml:space="preserve"> uniquely extends into space – the alternative is a</w:t>
      </w:r>
      <w:r w:rsidRPr="00D27866">
        <w:t xml:space="preserve"> shift</w:t>
      </w:r>
      <w:r>
        <w:t xml:space="preserve"> away from </w:t>
      </w:r>
      <w:r w:rsidRPr="00D27866">
        <w:rPr>
          <w:u w:val="single"/>
        </w:rPr>
        <w:t>individuation</w:t>
      </w:r>
      <w:r>
        <w:t xml:space="preserve"> towards a </w:t>
      </w:r>
      <w:r w:rsidRPr="00D27866">
        <w:rPr>
          <w:u w:val="single"/>
        </w:rPr>
        <w:t>politics</w:t>
      </w:r>
      <w:r>
        <w:t xml:space="preserve"> of care that recognizes our mutual </w:t>
      </w:r>
      <w:r w:rsidRPr="00D27866">
        <w:rPr>
          <w:u w:val="single"/>
        </w:rPr>
        <w:t>interdependence</w:t>
      </w:r>
      <w:r>
        <w:t xml:space="preserve"> </w:t>
      </w:r>
    </w:p>
    <w:p w14:paraId="664FE05E" w14:textId="77777777" w:rsidR="003D2520" w:rsidRPr="00EF4753" w:rsidRDefault="003D2520" w:rsidP="003D2520">
      <w:r w:rsidRPr="00B050CF">
        <w:rPr>
          <w:rStyle w:val="Style13ptBold"/>
        </w:rPr>
        <w:t>Gál 20</w:t>
      </w:r>
      <w:r>
        <w:t xml:space="preserve"> Réka Gál, PhD student at the Faculty of Information and a Fellow at the McLuhan Centre for Culture and Technology, work unites feminist media theory and postcolonial studies with the history of science and environmental studies and explores how technological tools and scientific methods are employed to purportedly solve socio-political problems. B.A American and Media Studies, Humboldt Universität zu Berlin, M.A Cultural Studies, Humboldt Universität zu Berlin. "Climate Change, COVID-19, and the Space Cabin: A Politics of Care in the Shadow of Space Colonization." mezosfera.org, Oct, 2020, mezosfera.org/climate-change-covid-19-and-the-space-cabin-a-politics-of-care-in-the-shadow-of-space-colonization.</w:t>
      </w:r>
    </w:p>
    <w:p w14:paraId="215F6B43" w14:textId="77777777" w:rsidR="003D2520" w:rsidRPr="0081380B" w:rsidRDefault="003D2520" w:rsidP="003D2520">
      <w:pPr>
        <w:rPr>
          <w:sz w:val="16"/>
        </w:rPr>
      </w:pPr>
      <w:r w:rsidRPr="0081380B">
        <w:rPr>
          <w:sz w:val="16"/>
        </w:rPr>
        <w:t xml:space="preserve">As much as dominant cultural narratives encourage us to entertain the idea that humans stand separate from and above their environments, </w:t>
      </w:r>
      <w:r w:rsidRPr="007424BB">
        <w:rPr>
          <w:rStyle w:val="StyleUnderline"/>
          <w:highlight w:val="cyan"/>
        </w:rPr>
        <w:t>the</w:t>
      </w:r>
      <w:r w:rsidRPr="0081380B">
        <w:rPr>
          <w:rStyle w:val="StyleUnderline"/>
        </w:rPr>
        <w:t xml:space="preserve"> </w:t>
      </w:r>
      <w:r w:rsidRPr="007424BB">
        <w:rPr>
          <w:rStyle w:val="StyleUnderline"/>
          <w:highlight w:val="cyan"/>
        </w:rPr>
        <w:t>planetary crises of climate change and COVID</w:t>
      </w:r>
      <w:r w:rsidRPr="0081380B">
        <w:rPr>
          <w:rStyle w:val="StyleUnderline"/>
        </w:rPr>
        <w:t xml:space="preserve">-19 </w:t>
      </w:r>
      <w:r w:rsidRPr="007424BB">
        <w:rPr>
          <w:rStyle w:val="StyleUnderline"/>
          <w:highlight w:val="cyan"/>
        </w:rPr>
        <w:t>are</w:t>
      </w:r>
      <w:r w:rsidRPr="0081380B">
        <w:rPr>
          <w:rStyle w:val="StyleUnderline"/>
        </w:rPr>
        <w:t xml:space="preserve"> painful </w:t>
      </w:r>
      <w:r w:rsidRPr="007424BB">
        <w:rPr>
          <w:rStyle w:val="StyleUnderline"/>
          <w:highlight w:val="cyan"/>
        </w:rPr>
        <w:t>reminders</w:t>
      </w:r>
      <w:r w:rsidRPr="0081380B">
        <w:rPr>
          <w:rStyle w:val="StyleUnderline"/>
        </w:rPr>
        <w:t xml:space="preserve"> </w:t>
      </w:r>
      <w:r w:rsidRPr="001E340C">
        <w:rPr>
          <w:rStyle w:val="StyleUnderline"/>
        </w:rPr>
        <w:t>of</w:t>
      </w:r>
      <w:r w:rsidRPr="0081380B">
        <w:rPr>
          <w:rStyle w:val="StyleUnderline"/>
        </w:rPr>
        <w:t xml:space="preserve"> the ways in which </w:t>
      </w:r>
      <w:r w:rsidRPr="007424BB">
        <w:rPr>
          <w:rStyle w:val="Emphasis"/>
          <w:highlight w:val="cyan"/>
        </w:rPr>
        <w:t>human and nonhuman ecologies are perpetually entangled</w:t>
      </w:r>
      <w:r w:rsidRPr="0081380B">
        <w:rPr>
          <w:rStyle w:val="Emphasis"/>
        </w:rPr>
        <w:t>.</w:t>
      </w:r>
      <w:r w:rsidRPr="0081380B">
        <w:rPr>
          <w:sz w:val="16"/>
        </w:rPr>
        <w:t xml:space="preserve"> It is well-known that industrialized human-nonhuman relations, based on the capitalist extraction of what are considered natural resources, stand at the root of numerous environmental problems that are contributing to climate change. Animal industries – specifically the livestock industry – are one of the largest contributors to deforestation, greenhouse gas emission, and species extinctions.17 COVID-19’s believed origins in the Huanan wild animal markets and its eventual spread to humans is further testament to the ways in which our ecologies are always inseparable, with their intertwined nature here manifesting violently towards humans. Moreover, the spread of the coronavirus lays bare how local exploitation of nature can have global repercussions: the wildlife industry in China exists to this day because wildlife is considered a natural resource owned by the state, and the breeding, domestication, and trading of wildlife is encouraged by law.18</w:t>
      </w:r>
    </w:p>
    <w:p w14:paraId="64A2BF81" w14:textId="77777777" w:rsidR="003D2520" w:rsidRPr="0081380B" w:rsidRDefault="003D2520" w:rsidP="003D2520">
      <w:pPr>
        <w:rPr>
          <w:sz w:val="16"/>
        </w:rPr>
      </w:pPr>
      <w:r w:rsidRPr="0081380B">
        <w:rPr>
          <w:sz w:val="16"/>
        </w:rPr>
        <w:t xml:space="preserve"> What must be made clear to those who are entertaining the idea that space habitats could provide a solution to such crises is that </w:t>
      </w:r>
      <w:r w:rsidRPr="007424BB">
        <w:rPr>
          <w:rStyle w:val="StyleUnderline"/>
          <w:highlight w:val="cyan"/>
        </w:rPr>
        <w:t>leaving Earth does not render</w:t>
      </w:r>
      <w:r w:rsidRPr="0081380B">
        <w:rPr>
          <w:rStyle w:val="StyleUnderline"/>
        </w:rPr>
        <w:t xml:space="preserve"> these </w:t>
      </w:r>
      <w:r w:rsidRPr="007424BB">
        <w:rPr>
          <w:rStyle w:val="StyleUnderline"/>
          <w:highlight w:val="cyan"/>
        </w:rPr>
        <w:t>entanglements</w:t>
      </w:r>
      <w:r w:rsidRPr="0081380B">
        <w:rPr>
          <w:rStyle w:val="StyleUnderline"/>
        </w:rPr>
        <w:t xml:space="preserve"> </w:t>
      </w:r>
      <w:r w:rsidRPr="007424BB">
        <w:rPr>
          <w:rStyle w:val="StyleUnderline"/>
          <w:highlight w:val="cyan"/>
        </w:rPr>
        <w:t>null</w:t>
      </w:r>
      <w:r w:rsidRPr="0081380B">
        <w:rPr>
          <w:rStyle w:val="StyleUnderline"/>
        </w:rPr>
        <w:t xml:space="preserve"> and void. As much as </w:t>
      </w:r>
      <w:r w:rsidRPr="007424BB">
        <w:rPr>
          <w:rStyle w:val="StyleUnderline"/>
          <w:highlight w:val="cyan"/>
        </w:rPr>
        <w:t>spacecraft</w:t>
      </w:r>
      <w:r w:rsidRPr="0081380B">
        <w:rPr>
          <w:rStyle w:val="StyleUnderline"/>
        </w:rPr>
        <w:t xml:space="preserve"> have been positioned as examples of subordinating the rules of nature to human control</w:t>
      </w:r>
      <w:r w:rsidRPr="0081380B">
        <w:rPr>
          <w:sz w:val="16"/>
        </w:rPr>
        <w:t xml:space="preserve">, </w:t>
      </w:r>
      <w:r w:rsidRPr="0081380B">
        <w:rPr>
          <w:rStyle w:val="StyleUnderline"/>
        </w:rPr>
        <w:t xml:space="preserve">their material reality only </w:t>
      </w:r>
      <w:r w:rsidRPr="007424BB">
        <w:rPr>
          <w:rStyle w:val="StyleUnderline"/>
          <w:highlight w:val="cyan"/>
        </w:rPr>
        <w:t>further consolidates</w:t>
      </w:r>
      <w:r w:rsidRPr="0081380B">
        <w:rPr>
          <w:rStyle w:val="StyleUnderline"/>
        </w:rPr>
        <w:t xml:space="preserve"> </w:t>
      </w:r>
      <w:r w:rsidRPr="007424BB">
        <w:rPr>
          <w:rStyle w:val="StyleUnderline"/>
          <w:highlight w:val="cyan"/>
        </w:rPr>
        <w:t xml:space="preserve">the </w:t>
      </w:r>
      <w:r w:rsidRPr="007424BB">
        <w:rPr>
          <w:rStyle w:val="Emphasis"/>
          <w:highlight w:val="cyan"/>
        </w:rPr>
        <w:t>reciprocity of human and nonhuman</w:t>
      </w:r>
      <w:r w:rsidRPr="0081380B">
        <w:rPr>
          <w:rStyle w:val="StyleUnderline"/>
        </w:rPr>
        <w:t xml:space="preserve">, including human-machine, </w:t>
      </w:r>
      <w:r w:rsidRPr="007424BB">
        <w:rPr>
          <w:rStyle w:val="Emphasis"/>
          <w:highlight w:val="cyan"/>
        </w:rPr>
        <w:t>relations</w:t>
      </w:r>
      <w:r w:rsidRPr="0081380B">
        <w:rPr>
          <w:sz w:val="16"/>
        </w:rPr>
        <w:t xml:space="preserve">. 19 Our </w:t>
      </w:r>
      <w:r w:rsidRPr="001E340C">
        <w:rPr>
          <w:rStyle w:val="StyleUnderline"/>
        </w:rPr>
        <w:t>dependence on our surroundings intensifies in outer space. The inhospitality of space makes even the most physically fit astronauts dependent on numerous life support systems: o</w:t>
      </w:r>
      <w:r w:rsidRPr="001E340C">
        <w:rPr>
          <w:sz w:val="16"/>
        </w:rPr>
        <w:t xml:space="preserve">xygen and food supplies, waste management, and humidity control are all technologically operated but </w:t>
      </w:r>
      <w:r w:rsidRPr="001E340C">
        <w:rPr>
          <w:rStyle w:val="StyleUnderline"/>
        </w:rPr>
        <w:t>require continuous maintenance by humans.</w:t>
      </w:r>
      <w:r w:rsidRPr="001E340C">
        <w:rPr>
          <w:sz w:val="16"/>
        </w:rPr>
        <w:t xml:space="preserve"> As such, ensuring the normal operation of a spacecraft is </w:t>
      </w:r>
      <w:r w:rsidRPr="001E340C">
        <w:rPr>
          <w:rStyle w:val="StyleUnderline"/>
        </w:rPr>
        <w:t xml:space="preserve">a relevant analogy for how </w:t>
      </w:r>
      <w:r w:rsidRPr="007424BB">
        <w:rPr>
          <w:rStyle w:val="StyleUnderline"/>
          <w:highlight w:val="cyan"/>
        </w:rPr>
        <w:t xml:space="preserve">a </w:t>
      </w:r>
      <w:r w:rsidRPr="007424BB">
        <w:rPr>
          <w:rStyle w:val="Emphasis"/>
          <w:highlight w:val="cyan"/>
        </w:rPr>
        <w:t>relationship of care</w:t>
      </w:r>
      <w:r w:rsidRPr="007424BB">
        <w:rPr>
          <w:rStyle w:val="StyleUnderline"/>
          <w:highlight w:val="cyan"/>
        </w:rPr>
        <w:t xml:space="preserve"> with the </w:t>
      </w:r>
      <w:r w:rsidRPr="007424BB">
        <w:rPr>
          <w:rStyle w:val="Emphasis"/>
          <w:highlight w:val="cyan"/>
        </w:rPr>
        <w:t>diverse life support systems on Earth could be establishe</w:t>
      </w:r>
      <w:r w:rsidRPr="0081380B">
        <w:rPr>
          <w:rStyle w:val="Emphasis"/>
        </w:rPr>
        <w:t>d</w:t>
      </w:r>
      <w:r w:rsidRPr="0081380B">
        <w:rPr>
          <w:sz w:val="16"/>
        </w:rPr>
        <w:t xml:space="preserve">.20 </w:t>
      </w:r>
    </w:p>
    <w:p w14:paraId="5299B3B8" w14:textId="77777777" w:rsidR="003D2520" w:rsidRPr="001E340C" w:rsidRDefault="003D2520" w:rsidP="003D2520">
      <w:pPr>
        <w:rPr>
          <w:sz w:val="16"/>
        </w:rPr>
      </w:pPr>
      <w:r w:rsidRPr="0081380B">
        <w:rPr>
          <w:sz w:val="16"/>
        </w:rPr>
        <w:t xml:space="preserve"> However, </w:t>
      </w:r>
      <w:r w:rsidRPr="007424BB">
        <w:rPr>
          <w:rStyle w:val="StyleUnderline"/>
          <w:highlight w:val="cyan"/>
        </w:rPr>
        <w:t>governments</w:t>
      </w:r>
      <w:r w:rsidRPr="0081380B">
        <w:rPr>
          <w:sz w:val="16"/>
        </w:rPr>
        <w:t xml:space="preserve"> and private companies </w:t>
      </w:r>
      <w:r w:rsidRPr="007424BB">
        <w:rPr>
          <w:rStyle w:val="StyleUnderline"/>
          <w:highlight w:val="cyan"/>
        </w:rPr>
        <w:t>have been selling people the dream of</w:t>
      </w:r>
      <w:r w:rsidRPr="0081380B">
        <w:rPr>
          <w:rStyle w:val="StyleUnderline"/>
        </w:rPr>
        <w:t xml:space="preserve"> human </w:t>
      </w:r>
      <w:r w:rsidRPr="007424BB">
        <w:rPr>
          <w:rStyle w:val="StyleUnderline"/>
          <w:highlight w:val="cyan"/>
        </w:rPr>
        <w:t>spaceflight</w:t>
      </w:r>
      <w:r w:rsidRPr="0081380B">
        <w:rPr>
          <w:sz w:val="16"/>
        </w:rPr>
        <w:t xml:space="preserve"> ever since the Cold War, and the </w:t>
      </w:r>
      <w:r w:rsidRPr="007424BB">
        <w:rPr>
          <w:rStyle w:val="StyleUnderline"/>
          <w:highlight w:val="cyan"/>
        </w:rPr>
        <w:t>origins</w:t>
      </w:r>
      <w:r w:rsidRPr="0081380B">
        <w:rPr>
          <w:rStyle w:val="StyleUnderline"/>
        </w:rPr>
        <w:t xml:space="preserve"> of this project </w:t>
      </w:r>
      <w:r w:rsidRPr="007424BB">
        <w:rPr>
          <w:rStyle w:val="StyleUnderline"/>
          <w:highlight w:val="cyan"/>
        </w:rPr>
        <w:t xml:space="preserve">in a </w:t>
      </w:r>
      <w:r w:rsidRPr="007424BB">
        <w:rPr>
          <w:rStyle w:val="Emphasis"/>
          <w:highlight w:val="cyan"/>
        </w:rPr>
        <w:t>military enterprise</w:t>
      </w:r>
      <w:r w:rsidRPr="0081380B">
        <w:rPr>
          <w:rStyle w:val="StyleUnderline"/>
        </w:rPr>
        <w:t xml:space="preserve"> have </w:t>
      </w:r>
      <w:r w:rsidRPr="007424BB">
        <w:rPr>
          <w:rStyle w:val="StyleUnderline"/>
          <w:highlight w:val="cyan"/>
        </w:rPr>
        <w:t>made a</w:t>
      </w:r>
      <w:r w:rsidRPr="0081380B">
        <w:rPr>
          <w:rStyle w:val="StyleUnderline"/>
        </w:rPr>
        <w:t xml:space="preserve"> significant </w:t>
      </w:r>
      <w:r w:rsidRPr="007424BB">
        <w:rPr>
          <w:rStyle w:val="StyleUnderline"/>
          <w:highlight w:val="cyan"/>
        </w:rPr>
        <w:t>mark</w:t>
      </w:r>
      <w:r w:rsidRPr="0081380B">
        <w:rPr>
          <w:rStyle w:val="StyleUnderline"/>
        </w:rPr>
        <w:t xml:space="preserve"> on its implications for care work</w:t>
      </w:r>
      <w:r w:rsidRPr="0081380B">
        <w:rPr>
          <w:sz w:val="16"/>
        </w:rPr>
        <w:t xml:space="preserve">. The world of the 1960-70s astronauts was extremely segregated: the popular narrative was that of the hypermasculine astronaut, able to cope with danger and pain without complaint, with a brave wife at home waiting for his return.21 This segregation has had a remarkable impact on the types of work which have been considered “worthy” of these hypermasculine astronauts. In fact, the first American to travel to space, Alan Shepard, explicitly objected to having to learn maintenance techniques. As historian David Mindell put it, “the hottest test pilots didn’t want to be repairmen in space.”22 Similarly, data collected from NASA’s Skylab and the International Space Station’s 4-8 expeditions reveal that the time needed to complete maintenance activities on the Environmental Control and Life Support Systems was vastly underestimated, and in some cases even completely left out of operations plans.23 Even as late as the 2000s, the gendered view of care activities aboard spacecraft persisted: regarding the first female commander of a Space Shuttle, Eileen Collins, NASA made sure that her public persona was level-headed but also “pleasing.” She was referred to as “nice.” She took care of her fellow astronauts on board, taking on emotional labor by “providing support in ways that ease[d] the long hours and tension of training.” Her Air Force </w:t>
      </w:r>
      <w:r w:rsidRPr="001E340C">
        <w:rPr>
          <w:sz w:val="16"/>
        </w:rPr>
        <w:t>nickname was Mom.24</w:t>
      </w:r>
    </w:p>
    <w:p w14:paraId="6D907D59" w14:textId="77777777" w:rsidR="003D2520" w:rsidRPr="001E340C" w:rsidRDefault="003D2520" w:rsidP="003D2520">
      <w:pPr>
        <w:rPr>
          <w:sz w:val="16"/>
        </w:rPr>
      </w:pPr>
      <w:r w:rsidRPr="001E340C">
        <w:rPr>
          <w:sz w:val="16"/>
        </w:rPr>
        <w:t xml:space="preserve">When this article calls for a feminist critique of outer space colonization, </w:t>
      </w:r>
      <w:r w:rsidRPr="001E340C">
        <w:rPr>
          <w:rStyle w:val="StyleUnderline"/>
        </w:rPr>
        <w:t>the argument is not that banishing technology and returning to a “pristine” nature or some other type of utopian primitivism is going to solve our planetary crises.</w:t>
      </w:r>
      <w:r w:rsidRPr="001E340C">
        <w:rPr>
          <w:sz w:val="16"/>
        </w:rPr>
        <w:t xml:space="preserve"> Nor is it the point that more women need to be hired. What is being critiqued here is what Debbie Chachra has pointed out as a masculinist-capitalist obsession with progress and technological innovation that casts all maintenance, repair, and care work as inferior to creation.25 Much as our current experience of physical isolation during COVID-19 has exhibited, only during breakdowns are such taken-for-granted services made visible anew.26 The privileging of production obscures the societal understanding of the very real relationality of living, and the ongoing care and maintenance work required to keep human life running smoothly both on Earth and in outer space.</w:t>
      </w:r>
    </w:p>
    <w:p w14:paraId="5B25A190" w14:textId="77777777" w:rsidR="003D2520" w:rsidRPr="001E340C" w:rsidRDefault="003D2520" w:rsidP="003D2520">
      <w:pPr>
        <w:rPr>
          <w:sz w:val="16"/>
        </w:rPr>
      </w:pPr>
      <w:r w:rsidRPr="001E340C">
        <w:rPr>
          <w:sz w:val="16"/>
        </w:rPr>
        <w:t xml:space="preserve">Therefore, the problem with extraplanetary colonization is not solely that this escape reinforces an enduring gendered opposition between exit and care, privileging the former over the latter, </w:t>
      </w:r>
      <w:r w:rsidRPr="001E340C">
        <w:rPr>
          <w:rStyle w:val="StyleUnderline"/>
        </w:rPr>
        <w:t>but also that</w:t>
      </w:r>
      <w:r w:rsidRPr="0081380B">
        <w:rPr>
          <w:rStyle w:val="StyleUnderline"/>
        </w:rPr>
        <w:t xml:space="preserve"> </w:t>
      </w:r>
      <w:r w:rsidRPr="007424BB">
        <w:rPr>
          <w:rStyle w:val="StyleUnderline"/>
          <w:highlight w:val="cyan"/>
        </w:rPr>
        <w:t xml:space="preserve">machines only give the </w:t>
      </w:r>
      <w:r w:rsidRPr="007424BB">
        <w:rPr>
          <w:rStyle w:val="Emphasis"/>
          <w:highlight w:val="cyan"/>
        </w:rPr>
        <w:t>illusion</w:t>
      </w:r>
      <w:r w:rsidRPr="007424BB">
        <w:rPr>
          <w:rStyle w:val="StyleUnderline"/>
          <w:highlight w:val="cyan"/>
        </w:rPr>
        <w:t xml:space="preserve"> of providing humans with </w:t>
      </w:r>
      <w:r w:rsidRPr="007424BB">
        <w:rPr>
          <w:rStyle w:val="Emphasis"/>
          <w:highlight w:val="cyan"/>
        </w:rPr>
        <w:t>independence</w:t>
      </w:r>
      <w:r w:rsidRPr="007424BB">
        <w:rPr>
          <w:rStyle w:val="StyleUnderline"/>
          <w:highlight w:val="cyan"/>
        </w:rPr>
        <w:t xml:space="preserve"> from care work</w:t>
      </w:r>
      <w:r w:rsidRPr="0081380B">
        <w:rPr>
          <w:sz w:val="16"/>
        </w:rPr>
        <w:t xml:space="preserve">. Orsolya Ferencz, the Hungarian Secretary of Space Affairs, claims that Hungarian machines in outer space do not break down27 but the truth </w:t>
      </w:r>
      <w:r w:rsidRPr="0081380B">
        <w:rPr>
          <w:rStyle w:val="StyleUnderline"/>
        </w:rPr>
        <w:t xml:space="preserve">is </w:t>
      </w:r>
      <w:r w:rsidRPr="001E340C">
        <w:rPr>
          <w:rStyle w:val="StyleUnderline"/>
        </w:rPr>
        <w:t>that machines, just like our “natural” environments, do repeatedly break down. They require maintenance</w:t>
      </w:r>
      <w:r w:rsidRPr="001E340C">
        <w:rPr>
          <w:sz w:val="16"/>
        </w:rPr>
        <w:t xml:space="preserve">. </w:t>
      </w:r>
      <w:r w:rsidRPr="001E340C">
        <w:rPr>
          <w:rStyle w:val="StyleUnderline"/>
        </w:rPr>
        <w:t xml:space="preserve">Humans whose lives are intimately intertwined with technology are all too aware of this. </w:t>
      </w:r>
      <w:r w:rsidRPr="001E340C">
        <w:rPr>
          <w:sz w:val="16"/>
        </w:rPr>
        <w:t>Social scientist Laura Forlano writes about her experience as a diabetic who uses various technologies to monitor and maintain her blood glucose levels: “With respect to my insulin pump and glucose monitor, often, I am not really sure whether I am taking care of them, or they are taking care of me.”28 This interdependence additionally applies to the care for “natural” environments which can be regularly observed, for example, in the relationship of Indigenous communities to the environment. In the Hā’ena community in Hawaii, for instance, not only do they always return some of the fish caught to the water as a way of thanking the ocean, but they also managed to impose a ten-year fishing moratorium around their island in 2019, which will both help the renewal of the ecosystem and the recovery of the immediate environment, allowing future generations to fish sustainably.29 With this moratorium, the Hā’ena are providing care-based, restorative justice: the ocean ecosystem has fallen victim to injustice (overfishing), and remedying this ought to help heal the party wounded by the injustice, which is in this case the ocean.30</w:t>
      </w:r>
    </w:p>
    <w:p w14:paraId="4DB3F03F" w14:textId="77777777" w:rsidR="003D2520" w:rsidRPr="0081380B" w:rsidRDefault="003D2520" w:rsidP="003D2520">
      <w:pPr>
        <w:rPr>
          <w:sz w:val="16"/>
        </w:rPr>
      </w:pPr>
      <w:r w:rsidRPr="001E340C">
        <w:rPr>
          <w:sz w:val="16"/>
        </w:rPr>
        <w:t>T</w:t>
      </w:r>
      <w:r w:rsidRPr="001E340C">
        <w:rPr>
          <w:rStyle w:val="StyleUnderline"/>
        </w:rPr>
        <w:t>he extractive industry practices deeply embedded within</w:t>
      </w:r>
      <w:r w:rsidRPr="0081380B">
        <w:rPr>
          <w:rStyle w:val="StyleUnderline"/>
        </w:rPr>
        <w:t xml:space="preserve"> Western social systems clearly propel us toward unsustainable development. Escaping Earth will not solve these problems</w:t>
      </w:r>
      <w:r w:rsidRPr="0081380B">
        <w:rPr>
          <w:sz w:val="16"/>
        </w:rPr>
        <w:t xml:space="preserve">. </w:t>
      </w:r>
      <w:r w:rsidRPr="0081380B">
        <w:rPr>
          <w:rStyle w:val="StyleUnderline"/>
        </w:rPr>
        <w:t xml:space="preserve">Rather, </w:t>
      </w:r>
      <w:r w:rsidRPr="007424BB">
        <w:rPr>
          <w:rStyle w:val="StyleUnderline"/>
          <w:highlight w:val="cyan"/>
        </w:rPr>
        <w:t xml:space="preserve">the solution requires a </w:t>
      </w:r>
      <w:r w:rsidRPr="007424BB">
        <w:rPr>
          <w:rStyle w:val="Emphasis"/>
          <w:highlight w:val="cyan"/>
        </w:rPr>
        <w:t>fundamental onto-epistemological shift</w:t>
      </w:r>
      <w:r w:rsidRPr="0081380B">
        <w:rPr>
          <w:rStyle w:val="StyleUnderline"/>
        </w:rPr>
        <w:t xml:space="preserve">, one </w:t>
      </w:r>
      <w:r w:rsidRPr="007424BB">
        <w:rPr>
          <w:rStyle w:val="StyleUnderline"/>
          <w:highlight w:val="cyan"/>
        </w:rPr>
        <w:t>that will</w:t>
      </w:r>
      <w:r w:rsidRPr="0081380B">
        <w:rPr>
          <w:rStyle w:val="StyleUnderline"/>
        </w:rPr>
        <w:t xml:space="preserve"> enable us to </w:t>
      </w:r>
      <w:r w:rsidRPr="007424BB">
        <w:rPr>
          <w:rStyle w:val="StyleUnderline"/>
          <w:highlight w:val="cyan"/>
        </w:rPr>
        <w:t xml:space="preserve">move </w:t>
      </w:r>
      <w:r w:rsidRPr="007424BB">
        <w:rPr>
          <w:rStyle w:val="Emphasis"/>
          <w:highlight w:val="cyan"/>
        </w:rPr>
        <w:t>away from the exploitative</w:t>
      </w:r>
      <w:r w:rsidRPr="0081380B">
        <w:rPr>
          <w:rStyle w:val="StyleUnderline"/>
        </w:rPr>
        <w:t xml:space="preserve"> Western-</w:t>
      </w:r>
      <w:r w:rsidRPr="0081380B">
        <w:rPr>
          <w:rStyle w:val="Emphasis"/>
        </w:rPr>
        <w:t xml:space="preserve">colonialist </w:t>
      </w:r>
      <w:r w:rsidRPr="007424BB">
        <w:rPr>
          <w:rStyle w:val="Emphasis"/>
          <w:highlight w:val="cyan"/>
        </w:rPr>
        <w:t>worldview</w:t>
      </w:r>
      <w:r w:rsidRPr="0081380B">
        <w:rPr>
          <w:rStyle w:val="StyleUnderline"/>
        </w:rPr>
        <w:t xml:space="preserve"> and </w:t>
      </w:r>
      <w:r w:rsidRPr="007424BB">
        <w:rPr>
          <w:rStyle w:val="Emphasis"/>
          <w:highlight w:val="cyan"/>
        </w:rPr>
        <w:t>towards one that prioritizes</w:t>
      </w:r>
      <w:r w:rsidRPr="0081380B">
        <w:rPr>
          <w:rStyle w:val="Emphasis"/>
        </w:rPr>
        <w:t xml:space="preserve"> </w:t>
      </w:r>
      <w:r w:rsidRPr="007424BB">
        <w:rPr>
          <w:rStyle w:val="Emphasis"/>
          <w:highlight w:val="cyan"/>
        </w:rPr>
        <w:t>care</w:t>
      </w:r>
      <w:r w:rsidRPr="0081380B">
        <w:rPr>
          <w:rStyle w:val="Emphasis"/>
        </w:rPr>
        <w:t xml:space="preserve"> and sustainability</w:t>
      </w:r>
      <w:r w:rsidRPr="0081380B">
        <w:rPr>
          <w:rStyle w:val="StyleUnderline"/>
        </w:rPr>
        <w:t>.</w:t>
      </w:r>
      <w:r w:rsidRPr="0081380B">
        <w:rPr>
          <w:sz w:val="16"/>
        </w:rPr>
        <w:t xml:space="preserve"> The works of feminist and Indigenous thinkers can inspire us to imagine and understand such a worldview. Numerous pre-colonial Indigenous cultures were sustainability-centric: the acceptance of the reciprocity between humans and their environment and the enforcing of the ethics of care in all areas of life were essential parts of several nations’ worldviews. Indigenous epistemologies </w:t>
      </w:r>
      <w:r w:rsidRPr="007424BB">
        <w:rPr>
          <w:rStyle w:val="StyleUnderline"/>
          <w:highlight w:val="cyan"/>
        </w:rPr>
        <w:t>see humans and nature</w:t>
      </w:r>
      <w:r w:rsidRPr="0081380B">
        <w:rPr>
          <w:rStyle w:val="StyleUnderline"/>
        </w:rPr>
        <w:t xml:space="preserve"> </w:t>
      </w:r>
      <w:r w:rsidRPr="007424BB">
        <w:rPr>
          <w:rStyle w:val="StyleUnderline"/>
          <w:highlight w:val="cyan"/>
        </w:rPr>
        <w:t>as members of an ecological family in which humans</w:t>
      </w:r>
      <w:r w:rsidRPr="0081380B">
        <w:rPr>
          <w:sz w:val="16"/>
        </w:rPr>
        <w:t xml:space="preserve">, the nonhuman beings around them (for example, badgers, antelopes) and materials (for example, water, clay) </w:t>
      </w:r>
      <w:r w:rsidRPr="0081380B">
        <w:rPr>
          <w:rStyle w:val="StyleUnderline"/>
        </w:rPr>
        <w:t xml:space="preserve">all </w:t>
      </w:r>
      <w:r w:rsidRPr="007424BB">
        <w:rPr>
          <w:rStyle w:val="StyleUnderline"/>
          <w:highlight w:val="cyan"/>
        </w:rPr>
        <w:t>form</w:t>
      </w:r>
      <w:r w:rsidRPr="0081380B">
        <w:rPr>
          <w:rStyle w:val="StyleUnderline"/>
        </w:rPr>
        <w:t xml:space="preserve"> part of their </w:t>
      </w:r>
      <w:r w:rsidRPr="007424BB">
        <w:rPr>
          <w:rStyle w:val="Emphasis"/>
          <w:highlight w:val="cyan"/>
        </w:rPr>
        <w:t>kinship structures</w:t>
      </w:r>
      <w:r w:rsidRPr="0081380B">
        <w:rPr>
          <w:rStyle w:val="Emphasis"/>
        </w:rPr>
        <w:t>.</w:t>
      </w:r>
      <w:r w:rsidRPr="0081380B">
        <w:rPr>
          <w:sz w:val="16"/>
        </w:rPr>
        <w:t xml:space="preserve">31 In Indigenous cultures that have survived colonization, such teachings and ethical approaches are passed down to this day.32 Research by Potawatomi scholar Kyle P. Whyte and Chris Cuomo demonstrate that Indigenous conceptions of care emphasize the importance of recognizing that humans, nonhumans (animals) and collectives (e.g. forests) exist in networks of interdependence. Indigenous care ethics manifest also in the fact that mutual </w:t>
      </w:r>
      <w:r w:rsidRPr="001E340C">
        <w:rPr>
          <w:sz w:val="16"/>
        </w:rPr>
        <w:t xml:space="preserve">responsibility is seen as the moral basis of relationships.33 </w:t>
      </w:r>
      <w:r w:rsidRPr="001E340C">
        <w:rPr>
          <w:rStyle w:val="StyleUnderline"/>
        </w:rPr>
        <w:t xml:space="preserve">An important part of this mutual responsibility is that care-based justice </w:t>
      </w:r>
      <w:r w:rsidRPr="001E340C">
        <w:rPr>
          <w:rStyle w:val="Emphasis"/>
        </w:rPr>
        <w:t xml:space="preserve">is </w:t>
      </w:r>
      <w:r w:rsidRPr="007424BB">
        <w:rPr>
          <w:rStyle w:val="Emphasis"/>
          <w:highlight w:val="cyan"/>
        </w:rPr>
        <w:t>not punishment-centered</w:t>
      </w:r>
      <w:r w:rsidRPr="007424BB">
        <w:rPr>
          <w:rStyle w:val="StyleUnderline"/>
          <w:highlight w:val="cyan"/>
        </w:rPr>
        <w:t xml:space="preserve"> but </w:t>
      </w:r>
      <w:r w:rsidRPr="007424BB">
        <w:rPr>
          <w:rStyle w:val="Emphasis"/>
          <w:highlight w:val="cyan"/>
        </w:rPr>
        <w:t>recovery-centered</w:t>
      </w:r>
      <w:r w:rsidRPr="0081380B">
        <w:rPr>
          <w:rStyle w:val="Emphasis"/>
        </w:rPr>
        <w:t>:</w:t>
      </w:r>
      <w:r w:rsidRPr="0081380B">
        <w:rPr>
          <w:rStyle w:val="StyleUnderline"/>
        </w:rPr>
        <w:t xml:space="preserve"> </w:t>
      </w:r>
      <w:r w:rsidRPr="0081380B">
        <w:rPr>
          <w:sz w:val="16"/>
        </w:rPr>
        <w:t>as in the example of the fishing moratorium of the Hā’ena, it seeks to promote restorative justice for those wounded by injustice</w:t>
      </w:r>
      <w:r w:rsidRPr="0081380B">
        <w:rPr>
          <w:rStyle w:val="StyleUnderline"/>
        </w:rPr>
        <w:t xml:space="preserve">. This </w:t>
      </w:r>
      <w:r w:rsidRPr="007424BB">
        <w:rPr>
          <w:rStyle w:val="StyleUnderline"/>
          <w:highlight w:val="cyan"/>
        </w:rPr>
        <w:t>restoration</w:t>
      </w:r>
      <w:r w:rsidRPr="0081380B">
        <w:rPr>
          <w:rStyle w:val="StyleUnderline"/>
        </w:rPr>
        <w:t xml:space="preserve"> is </w:t>
      </w:r>
      <w:r w:rsidRPr="007424BB">
        <w:rPr>
          <w:rStyle w:val="StyleUnderline"/>
          <w:highlight w:val="cyan"/>
        </w:rPr>
        <w:t>aimed</w:t>
      </w:r>
      <w:r w:rsidRPr="0081380B">
        <w:rPr>
          <w:rStyle w:val="StyleUnderline"/>
        </w:rPr>
        <w:t xml:space="preserve"> </w:t>
      </w:r>
      <w:r w:rsidRPr="007424BB">
        <w:rPr>
          <w:rStyle w:val="StyleUnderline"/>
          <w:highlight w:val="cyan"/>
        </w:rPr>
        <w:t>not only at people</w:t>
      </w:r>
      <w:r w:rsidRPr="0081380B">
        <w:rPr>
          <w:rStyle w:val="StyleUnderline"/>
        </w:rPr>
        <w:t xml:space="preserve"> and communities, </w:t>
      </w:r>
      <w:r w:rsidRPr="007424BB">
        <w:rPr>
          <w:rStyle w:val="StyleUnderline"/>
          <w:highlight w:val="cyan"/>
        </w:rPr>
        <w:t>but also at nature</w:t>
      </w:r>
      <w:r w:rsidRPr="0081380B">
        <w:rPr>
          <w:rStyle w:val="StyleUnderline"/>
        </w:rPr>
        <w:t xml:space="preserve">.34 Similarly, </w:t>
      </w:r>
      <w:r w:rsidRPr="007424BB">
        <w:rPr>
          <w:rStyle w:val="Emphasis"/>
          <w:highlight w:val="cyan"/>
        </w:rPr>
        <w:t>an ethics of care</w:t>
      </w:r>
      <w:r w:rsidRPr="0081380B">
        <w:rPr>
          <w:rStyle w:val="StyleUnderline"/>
        </w:rPr>
        <w:t xml:space="preserve"> in feminist philosophy </w:t>
      </w:r>
      <w:r w:rsidRPr="007424BB">
        <w:rPr>
          <w:rStyle w:val="StyleUnderline"/>
          <w:highlight w:val="cyan"/>
        </w:rPr>
        <w:t xml:space="preserve">treats the </w:t>
      </w:r>
      <w:r w:rsidRPr="007424BB">
        <w:rPr>
          <w:rStyle w:val="Emphasis"/>
          <w:highlight w:val="cyan"/>
        </w:rPr>
        <w:t>state of interdependence</w:t>
      </w:r>
      <w:r w:rsidRPr="007424BB">
        <w:rPr>
          <w:rStyle w:val="StyleUnderline"/>
          <w:highlight w:val="cyan"/>
        </w:rPr>
        <w:t xml:space="preserve"> of human and nonhuman beings </w:t>
      </w:r>
      <w:r w:rsidRPr="007424BB">
        <w:rPr>
          <w:rStyle w:val="Emphasis"/>
          <w:highlight w:val="cyan"/>
        </w:rPr>
        <w:t>as a moral foundation</w:t>
      </w:r>
      <w:r w:rsidRPr="0081380B">
        <w:rPr>
          <w:rStyle w:val="Emphasis"/>
        </w:rPr>
        <w:t>.35</w:t>
      </w:r>
    </w:p>
    <w:p w14:paraId="0B14800D" w14:textId="77777777" w:rsidR="003D2520" w:rsidRPr="0081380B" w:rsidRDefault="003D2520" w:rsidP="003D2520">
      <w:pPr>
        <w:rPr>
          <w:sz w:val="16"/>
          <w:szCs w:val="16"/>
        </w:rPr>
      </w:pPr>
      <w:r w:rsidRPr="0081380B">
        <w:rPr>
          <w:sz w:val="16"/>
          <w:szCs w:val="16"/>
        </w:rPr>
        <w:t>Since all infrastructures break, they require continuous maintenance. Information scientist Steven Jackson therefore proposes that the starting point to our thinking on the human relationship to technology has to be a contemplation of “erosion, breakdown, and decay, rather than novelty, growth, and progress.”36 If we accept that our world is “always-almost-falling-apart,”37 then instead of simply focusing on technological innovation as the vessel of our salvation,38 we need to look at the ways in which the world is constantly fixed, cared for, and maintained. This, of course, does not only translate to humans’ relationship to machines, but also to our relationship to our environment –in fact, feminist scholars have already made this point about dealing with our environmental problems: historian of science Donna Haraway’s concept of “staying with the trouble”39 explicitly pleads for the foregrounding of the inherent interconnectedness and interdependence of living, and for working on restoring our broken systems. What we are looking at here is a promising paradigm shift in human-machine and human-nature relations that promotes the recognition that the processes of care and maintenance are foundational to the way humanity relates to our biotic and abiotic environments.40</w:t>
      </w:r>
    </w:p>
    <w:p w14:paraId="352E08CE" w14:textId="6FD19926" w:rsidR="003D2520" w:rsidRPr="003D2520" w:rsidRDefault="003D2520" w:rsidP="003D2520">
      <w:r w:rsidRPr="0081380B">
        <w:rPr>
          <w:sz w:val="16"/>
        </w:rPr>
        <w:t>Both life during the social isolation of COVID-19 and life in the space cabin highlight our perpetual interdependence with our environments</w:t>
      </w:r>
      <w:r w:rsidRPr="0081380B">
        <w:rPr>
          <w:rStyle w:val="StyleUnderline"/>
        </w:rPr>
        <w:t xml:space="preserve">. Our </w:t>
      </w:r>
      <w:r w:rsidRPr="007424BB">
        <w:rPr>
          <w:rStyle w:val="StyleUnderline"/>
          <w:highlight w:val="cyan"/>
        </w:rPr>
        <w:t>life support systems are in</w:t>
      </w:r>
      <w:r w:rsidRPr="0081380B">
        <w:rPr>
          <w:rStyle w:val="StyleUnderline"/>
        </w:rPr>
        <w:t xml:space="preserve"> a state of continuous </w:t>
      </w:r>
      <w:r w:rsidRPr="007424BB">
        <w:rPr>
          <w:rStyle w:val="StyleUnderline"/>
          <w:highlight w:val="cyan"/>
        </w:rPr>
        <w:t>decay</w:t>
      </w:r>
      <w:r w:rsidRPr="0081380B">
        <w:rPr>
          <w:rStyle w:val="StyleUnderline"/>
        </w:rPr>
        <w:t xml:space="preserve">, </w:t>
      </w:r>
      <w:r w:rsidRPr="007424BB">
        <w:rPr>
          <w:rStyle w:val="StyleUnderline"/>
          <w:highlight w:val="cyan"/>
        </w:rPr>
        <w:t>but</w:t>
      </w:r>
      <w:r w:rsidRPr="0081380B">
        <w:rPr>
          <w:rStyle w:val="StyleUnderline"/>
        </w:rPr>
        <w:t xml:space="preserve"> </w:t>
      </w:r>
      <w:r w:rsidRPr="007424BB">
        <w:rPr>
          <w:rStyle w:val="StyleUnderline"/>
          <w:highlight w:val="cyan"/>
        </w:rPr>
        <w:t>the solution</w:t>
      </w:r>
      <w:r w:rsidRPr="0081380B">
        <w:rPr>
          <w:rStyle w:val="StyleUnderline"/>
        </w:rPr>
        <w:t xml:space="preserve"> to this </w:t>
      </w:r>
      <w:r w:rsidRPr="007424BB">
        <w:rPr>
          <w:rStyle w:val="StyleUnderline"/>
          <w:highlight w:val="cyan"/>
        </w:rPr>
        <w:t xml:space="preserve">is </w:t>
      </w:r>
      <w:r w:rsidRPr="007424BB">
        <w:rPr>
          <w:rStyle w:val="Emphasis"/>
          <w:highlight w:val="cyan"/>
        </w:rPr>
        <w:t>not building more</w:t>
      </w:r>
      <w:r w:rsidRPr="0081380B">
        <w:rPr>
          <w:rStyle w:val="Emphasis"/>
        </w:rPr>
        <w:t xml:space="preserve"> and more invasive risk</w:t>
      </w:r>
      <w:r w:rsidRPr="007424BB">
        <w:rPr>
          <w:rStyle w:val="Emphasis"/>
          <w:highlight w:val="cyan"/>
        </w:rPr>
        <w:t>-mitigation</w:t>
      </w:r>
      <w:r w:rsidRPr="007424BB">
        <w:rPr>
          <w:rStyle w:val="StyleUnderline"/>
          <w:highlight w:val="cyan"/>
        </w:rPr>
        <w:t xml:space="preserve"> machines based on </w:t>
      </w:r>
      <w:r w:rsidRPr="007424BB">
        <w:rPr>
          <w:rStyle w:val="Emphasis"/>
          <w:highlight w:val="cyan"/>
        </w:rPr>
        <w:t>individualization</w:t>
      </w:r>
      <w:r w:rsidRPr="0081380B">
        <w:rPr>
          <w:rStyle w:val="StyleUnderline"/>
        </w:rPr>
        <w:t xml:space="preserve">, isolation </w:t>
      </w:r>
      <w:r w:rsidRPr="007424BB">
        <w:rPr>
          <w:rStyle w:val="StyleUnderline"/>
          <w:highlight w:val="cyan"/>
        </w:rPr>
        <w:t>and</w:t>
      </w:r>
      <w:r w:rsidRPr="0081380B">
        <w:rPr>
          <w:rStyle w:val="StyleUnderline"/>
        </w:rPr>
        <w:t xml:space="preserve"> </w:t>
      </w:r>
      <w:r w:rsidRPr="007424BB">
        <w:rPr>
          <w:rStyle w:val="StyleUnderline"/>
          <w:highlight w:val="cyan"/>
        </w:rPr>
        <w:t xml:space="preserve">an </w:t>
      </w:r>
      <w:r w:rsidRPr="007424BB">
        <w:rPr>
          <w:rStyle w:val="Emphasis"/>
          <w:highlight w:val="cyan"/>
        </w:rPr>
        <w:t>imperative of</w:t>
      </w:r>
      <w:r w:rsidRPr="0081380B">
        <w:rPr>
          <w:rStyle w:val="Emphasis"/>
        </w:rPr>
        <w:t xml:space="preserve"> </w:t>
      </w:r>
      <w:r w:rsidRPr="007424BB">
        <w:rPr>
          <w:rStyle w:val="Emphasis"/>
          <w:highlight w:val="cyan"/>
        </w:rPr>
        <w:t>absolute</w:t>
      </w:r>
      <w:r w:rsidRPr="0081380B">
        <w:rPr>
          <w:rStyle w:val="Emphasis"/>
        </w:rPr>
        <w:t xml:space="preserve">, one-directional </w:t>
      </w:r>
      <w:r w:rsidRPr="007424BB">
        <w:rPr>
          <w:rStyle w:val="Emphasis"/>
          <w:highlight w:val="cyan"/>
        </w:rPr>
        <w:t>control</w:t>
      </w:r>
      <w:r w:rsidRPr="0081380B">
        <w:rPr>
          <w:rStyle w:val="StyleUnderline"/>
        </w:rPr>
        <w:t xml:space="preserve">. </w:t>
      </w:r>
      <w:r w:rsidRPr="007424BB">
        <w:rPr>
          <w:rStyle w:val="StyleUnderline"/>
          <w:highlight w:val="cyan"/>
        </w:rPr>
        <w:t>Instead, a better</w:t>
      </w:r>
      <w:r w:rsidRPr="0081380B">
        <w:rPr>
          <w:rStyle w:val="StyleUnderline"/>
        </w:rPr>
        <w:t xml:space="preserve">, safer, more sustainable </w:t>
      </w:r>
      <w:r w:rsidRPr="007424BB">
        <w:rPr>
          <w:rStyle w:val="StyleUnderline"/>
          <w:highlight w:val="cyan"/>
        </w:rPr>
        <w:t xml:space="preserve">future starts with </w:t>
      </w:r>
      <w:r w:rsidRPr="007424BB">
        <w:rPr>
          <w:rStyle w:val="Emphasis"/>
          <w:highlight w:val="cyan"/>
        </w:rPr>
        <w:t>acknowledging one’s place in a web of interdependent relationships</w:t>
      </w:r>
      <w:r w:rsidRPr="0081380B">
        <w:rPr>
          <w:sz w:val="16"/>
        </w:rPr>
        <w:t>.41 Among other steps, this means that instead of acting as though our biotic and abiotic infrastructures can endlessly care for us, we need to care for them in return. This entails not only planting new forests and cleaning up shorelines, but also policy decisions such as the fishing moratorium mentioned above. As anthropologist Gökçe Günel indicates, even the technologies used for the harvesting of renewable energies require maintenance: solar panels, for example, need to be wiped clean of dust and sand regularly.42 Thinking through the lens of maintenance and care also means providing infrastructures for effectively repairing machines as opposed to producing e-waste and continuously buying new ones which are thrown away once a smarter version is released. Additionally, it means respecting and paying theworkers who are cleaning our hospitals, nursing our sick and harvesting food – most of them immigrants, predominantly women43 – better, as they are the reason we have clean hospitals, transport, and food on our tables, even during a global pandemic.44</w:t>
      </w:r>
    </w:p>
    <w:p w14:paraId="640504DD" w14:textId="47042C10" w:rsidR="007B10B9" w:rsidRDefault="001278CE" w:rsidP="001278CE">
      <w:pPr>
        <w:pStyle w:val="Heading2"/>
      </w:pPr>
      <w:r>
        <w:t>Case</w:t>
      </w:r>
    </w:p>
    <w:p w14:paraId="5EAD3546" w14:textId="7EF022AF" w:rsidR="00B5441C" w:rsidRDefault="00B5441C" w:rsidP="001278CE">
      <w:pPr>
        <w:pStyle w:val="Heading3"/>
      </w:pPr>
      <w:r>
        <w:t>1NC – Framing</w:t>
      </w:r>
    </w:p>
    <w:p w14:paraId="5D6F8A2F" w14:textId="77777777" w:rsidR="00B5441C" w:rsidRPr="00730CE9" w:rsidRDefault="00B5441C" w:rsidP="00B5441C">
      <w:pPr>
        <w:pStyle w:val="Heading4"/>
        <w:rPr>
          <w:rFonts w:cs="Arial"/>
        </w:rPr>
      </w:pPr>
      <w:r>
        <w:rPr>
          <w:rFonts w:cs="Arial"/>
        </w:rPr>
        <w:t>Extinction</w:t>
      </w:r>
      <w:r w:rsidRPr="00730CE9">
        <w:rPr>
          <w:rFonts w:cs="Arial"/>
        </w:rPr>
        <w:t xml:space="preserve"> outweighs---it’s the upmost moral evil and disavowal of the risk makes it more likely.</w:t>
      </w:r>
    </w:p>
    <w:p w14:paraId="1B151B99" w14:textId="77777777" w:rsidR="00B5441C" w:rsidRPr="00AE4834" w:rsidRDefault="00B5441C" w:rsidP="00B5441C">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r w:rsidRPr="00AE4834">
        <w:rPr>
          <w:rStyle w:val="Style13ptBold"/>
          <w:rFonts w:eastAsia="Calibri"/>
        </w:rPr>
        <w:t>Finneron</w:t>
      </w:r>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15"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13D06CFD" w14:textId="77777777" w:rsidR="00B5441C" w:rsidRPr="00610CAA" w:rsidRDefault="00B5441C" w:rsidP="00B5441C">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A587E">
        <w:rPr>
          <w:rStyle w:val="StyleUnderline"/>
          <w:rFonts w:eastAsia="Calibri"/>
          <w:highlight w:val="cyan"/>
        </w:rPr>
        <w:t>it</w:t>
      </w:r>
      <w:r w:rsidRPr="00AA587E">
        <w:rPr>
          <w:rStyle w:val="StyleUnderline"/>
          <w:highlight w:val="cyan"/>
        </w:rPr>
        <w:t xml:space="preserve"> </w:t>
      </w:r>
      <w:r w:rsidRPr="00AA587E">
        <w:rPr>
          <w:rStyle w:val="StyleUnderline"/>
          <w:rFonts w:eastAsia="Calibri"/>
          <w:highlight w:val="cyan"/>
        </w:rPr>
        <w:t>is</w:t>
      </w:r>
      <w:r w:rsidRPr="00AA587E">
        <w:rPr>
          <w:rStyle w:val="StyleUnderline"/>
          <w:highlight w:val="cyan"/>
        </w:rPr>
        <w:t xml:space="preserve"> </w:t>
      </w:r>
      <w:r w:rsidRPr="00AE4834">
        <w:rPr>
          <w:rStyle w:val="StyleUnderline"/>
          <w:rFonts w:eastAsia="Calibri"/>
        </w:rPr>
        <w:t>a</w:t>
      </w:r>
      <w:r w:rsidRPr="00AE4834">
        <w:rPr>
          <w:rStyle w:val="StyleUnderline"/>
        </w:rPr>
        <w:t xml:space="preserve"> </w:t>
      </w:r>
      <w:r w:rsidRPr="00AA587E">
        <w:rPr>
          <w:rStyle w:val="StyleUnderline"/>
          <w:rFonts w:eastAsia="Calibri"/>
          <w:highlight w:val="cyan"/>
        </w:rPr>
        <w:t>good</w:t>
      </w:r>
      <w:r w:rsidRPr="00AA587E">
        <w:rPr>
          <w:rStyle w:val="StyleUnderline"/>
          <w:highlight w:val="cyan"/>
        </w:rPr>
        <w:t xml:space="preserve"> </w:t>
      </w:r>
      <w:r w:rsidRPr="00AE4834">
        <w:rPr>
          <w:rStyle w:val="StyleUnderline"/>
          <w:rFonts w:eastAsia="Calibri"/>
        </w:rPr>
        <w:t>thing</w:t>
      </w:r>
      <w:r w:rsidRPr="00AE4834">
        <w:rPr>
          <w:rStyle w:val="StyleUnderline"/>
        </w:rPr>
        <w:t xml:space="preserve"> </w:t>
      </w:r>
      <w:r w:rsidRPr="008B122D">
        <w:rPr>
          <w:rStyle w:val="StyleUnderline"/>
          <w:rFonts w:eastAsia="Calibri"/>
        </w:rPr>
        <w:t>for</w:t>
      </w:r>
      <w:r w:rsidRPr="008B122D">
        <w:rPr>
          <w:rStyle w:val="StyleUnderline"/>
        </w:rPr>
        <w:t xml:space="preserve"> </w:t>
      </w:r>
      <w:r w:rsidRPr="008B122D">
        <w:rPr>
          <w:rStyle w:val="StyleUnderline"/>
          <w:rFonts w:eastAsia="Calibri"/>
        </w:rPr>
        <w:t>people</w:t>
      </w:r>
      <w:r w:rsidRPr="008B122D">
        <w:rPr>
          <w:rStyle w:val="StyleUnderline"/>
        </w:rPr>
        <w:t xml:space="preserve"> </w:t>
      </w:r>
      <w:r w:rsidRPr="00AA587E">
        <w:rPr>
          <w:rStyle w:val="StyleUnderline"/>
          <w:rFonts w:eastAsia="Calibri"/>
          <w:highlight w:val="cyan"/>
        </w:rPr>
        <w:t>to</w:t>
      </w:r>
      <w:r w:rsidRPr="00AA587E">
        <w:rPr>
          <w:rStyle w:val="StyleUnderline"/>
          <w:highlight w:val="cyan"/>
        </w:rPr>
        <w:t xml:space="preserve"> </w:t>
      </w:r>
      <w:r w:rsidRPr="00AA587E">
        <w:rPr>
          <w:rStyle w:val="StyleUnderline"/>
          <w:rFonts w:eastAsia="Calibri"/>
          <w:highlight w:val="cyan"/>
        </w:rPr>
        <w:t>exist</w:t>
      </w:r>
      <w:r w:rsidRPr="00AA587E">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8B122D">
        <w:rPr>
          <w:rStyle w:val="StyleUnderline"/>
          <w:rFonts w:eastAsia="Calibri"/>
        </w:rPr>
        <w:t>and</w:t>
      </w:r>
      <w:r w:rsidRPr="008B122D">
        <w:rPr>
          <w:rStyle w:val="StyleUnderline"/>
        </w:rPr>
        <w:t xml:space="preserve"> </w:t>
      </w:r>
      <w:r w:rsidRPr="00AA587E">
        <w:rPr>
          <w:rStyle w:val="StyleUnderline"/>
          <w:rFonts w:eastAsia="Calibri"/>
          <w:highlight w:val="cyan"/>
        </w:rPr>
        <w:t>extinction</w:t>
      </w:r>
      <w:r w:rsidRPr="00AA587E">
        <w:rPr>
          <w:rStyle w:val="StyleUnderline"/>
          <w:highlight w:val="cyan"/>
        </w:rPr>
        <w:t xml:space="preserve"> </w:t>
      </w:r>
      <w:r w:rsidRPr="00AA587E">
        <w:rPr>
          <w:rStyle w:val="StyleUnderline"/>
          <w:rFonts w:eastAsia="Calibri"/>
          <w:highlight w:val="cyan"/>
        </w:rPr>
        <w:t>would</w:t>
      </w:r>
      <w:r w:rsidRPr="00AA587E">
        <w:rPr>
          <w:rStyle w:val="StyleUnderline"/>
          <w:highlight w:val="cyan"/>
        </w:rPr>
        <w:t xml:space="preserve"> </w:t>
      </w:r>
      <w:r w:rsidRPr="00AA587E">
        <w:rPr>
          <w:rStyle w:val="StyleUnderline"/>
          <w:rFonts w:eastAsia="Calibri"/>
          <w:highlight w:val="cyan"/>
        </w:rPr>
        <w:t>deprive</w:t>
      </w:r>
      <w:r w:rsidRPr="00AA587E">
        <w:rPr>
          <w:rStyle w:val="StyleUnderline"/>
          <w:highlight w:val="cyan"/>
        </w:rPr>
        <w:t xml:space="preserve"> </w:t>
      </w:r>
      <w:r w:rsidRPr="00AE4834">
        <w:rPr>
          <w:rStyle w:val="StyleUnderline"/>
          <w:rFonts w:eastAsia="Calibri"/>
        </w:rPr>
        <w:t>more</w:t>
      </w:r>
      <w:r w:rsidRPr="00AE4834">
        <w:rPr>
          <w:rStyle w:val="StyleUnderline"/>
        </w:rPr>
        <w:t xml:space="preserve"> </w:t>
      </w:r>
      <w:r w:rsidRPr="00AA587E">
        <w:rPr>
          <w:rStyle w:val="StyleUnderline"/>
          <w:rFonts w:eastAsia="Calibri"/>
          <w:highlight w:val="cyan"/>
        </w:rPr>
        <w:t>people</w:t>
      </w:r>
      <w:r w:rsidRPr="008B122D">
        <w:rPr>
          <w:rStyle w:val="StyleUnderline"/>
        </w:rPr>
        <w:t xml:space="preserve"> </w:t>
      </w:r>
      <w:r w:rsidRPr="008B122D">
        <w:rPr>
          <w:rStyle w:val="StyleUnderline"/>
          <w:rFonts w:eastAsia="Calibri"/>
        </w:rPr>
        <w:t>of</w:t>
      </w:r>
      <w:r w:rsidRPr="008B122D">
        <w:rPr>
          <w:rStyle w:val="StyleUnderline"/>
        </w:rPr>
        <w:t xml:space="preserve"> </w:t>
      </w:r>
      <w:r w:rsidRPr="00AE4834">
        <w:rPr>
          <w:rStyle w:val="StyleUnderline"/>
          <w:rFonts w:eastAsia="Calibri"/>
        </w:rPr>
        <w:t>enjoying</w:t>
      </w:r>
      <w:r w:rsidRPr="00AE4834">
        <w:rPr>
          <w:rStyle w:val="StyleUnderline"/>
        </w:rPr>
        <w:t xml:space="preserve"> </w:t>
      </w:r>
      <w:r w:rsidRPr="00AA587E">
        <w:rPr>
          <w:rStyle w:val="StyleUnderline"/>
          <w:rFonts w:eastAsia="Calibri"/>
          <w:highlight w:val="cyan"/>
        </w:rPr>
        <w:t>this</w:t>
      </w:r>
      <w:r w:rsidRPr="00AA587E">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A587E">
        <w:rPr>
          <w:rStyle w:val="Emphasis"/>
          <w:rFonts w:eastAsia="Calibri"/>
          <w:highlight w:val="cyan"/>
        </w:rPr>
        <w:t>billions</w:t>
      </w:r>
      <w:r w:rsidRPr="008B122D">
        <w:rPr>
          <w:rStyle w:val="Emphasis"/>
        </w:rPr>
        <w:t xml:space="preserve"> </w:t>
      </w:r>
      <w:r w:rsidRPr="008B122D">
        <w:rPr>
          <w:rStyle w:val="Emphasis"/>
          <w:rFonts w:eastAsia="Calibri"/>
        </w:rPr>
        <w:t>of</w:t>
      </w:r>
      <w:r w:rsidRPr="008B122D">
        <w:rPr>
          <w:rStyle w:val="Emphasis"/>
        </w:rPr>
        <w:t xml:space="preserve"> </w:t>
      </w:r>
      <w:r w:rsidRPr="008B122D">
        <w:rPr>
          <w:rStyle w:val="Emphasis"/>
          <w:rFonts w:eastAsia="Calibri"/>
        </w:rPr>
        <w:t>people</w:t>
      </w:r>
      <w:r w:rsidRPr="008B122D">
        <w:rPr>
          <w:rStyle w:val="Emphasis"/>
        </w:rPr>
        <w:t xml:space="preserve"> </w:t>
      </w:r>
      <w:r w:rsidRPr="00AA587E">
        <w:rPr>
          <w:rStyle w:val="Emphasis"/>
          <w:rFonts w:eastAsia="Calibri"/>
          <w:highlight w:val="cyan"/>
        </w:rPr>
        <w:t>would</w:t>
      </w:r>
      <w:r w:rsidRPr="00AA587E">
        <w:rPr>
          <w:rStyle w:val="Emphasis"/>
          <w:highlight w:val="cyan"/>
        </w:rPr>
        <w:t xml:space="preserve"> </w:t>
      </w:r>
      <w:r w:rsidRPr="00AE4834">
        <w:rPr>
          <w:rStyle w:val="Emphasis"/>
          <w:rFonts w:eastAsia="Calibri"/>
        </w:rPr>
        <w:t>likely</w:t>
      </w:r>
      <w:r w:rsidRPr="00AE4834">
        <w:rPr>
          <w:rStyle w:val="Emphasis"/>
        </w:rPr>
        <w:t xml:space="preserve"> </w:t>
      </w:r>
      <w:r w:rsidRPr="00AA587E">
        <w:rPr>
          <w:rStyle w:val="Emphasis"/>
          <w:rFonts w:eastAsia="Calibri"/>
          <w:highlight w:val="cyan"/>
        </w:rPr>
        <w:t>die</w:t>
      </w:r>
      <w:r w:rsidRPr="00AA587E">
        <w:rPr>
          <w:rStyle w:val="Emphasis"/>
          <w:highlight w:val="cyan"/>
        </w:rPr>
        <w:t xml:space="preserve"> </w:t>
      </w:r>
      <w:r w:rsidRPr="00AA587E">
        <w:rPr>
          <w:rStyle w:val="Emphasis"/>
          <w:rFonts w:eastAsia="Calibri"/>
          <w:highlight w:val="cyan"/>
        </w:rPr>
        <w:t>painful</w:t>
      </w:r>
      <w:r w:rsidRPr="00AA587E">
        <w:rPr>
          <w:rStyle w:val="Emphasis"/>
          <w:highlight w:val="cyan"/>
        </w:rPr>
        <w:t xml:space="preserve"> </w:t>
      </w:r>
      <w:r w:rsidRPr="00AA587E">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8B122D">
        <w:rPr>
          <w:rStyle w:val="StyleUnderline"/>
          <w:rFonts w:eastAsia="Calibri"/>
        </w:rPr>
        <w:t>there</w:t>
      </w:r>
      <w:r w:rsidRPr="008B122D">
        <w:rPr>
          <w:rStyle w:val="StyleUnderline"/>
        </w:rPr>
        <w:t xml:space="preserve"> </w:t>
      </w:r>
      <w:r w:rsidRPr="008B122D">
        <w:rPr>
          <w:rStyle w:val="StyleUnderline"/>
          <w:rFonts w:eastAsia="Calibri"/>
        </w:rPr>
        <w:t>would</w:t>
      </w:r>
      <w:r w:rsidRPr="008B122D">
        <w:rPr>
          <w:rStyle w:val="StyleUnderline"/>
        </w:rPr>
        <w:t xml:space="preserve"> </w:t>
      </w:r>
      <w:r w:rsidRPr="008B122D">
        <w:rPr>
          <w:rStyle w:val="StyleUnderline"/>
          <w:rFonts w:eastAsia="Calibri"/>
        </w:rPr>
        <w:t>be</w:t>
      </w:r>
      <w:r w:rsidRPr="008B122D">
        <w:rPr>
          <w:rStyle w:val="StyleUnderline"/>
        </w:rPr>
        <w:t xml:space="preserve"> </w:t>
      </w:r>
      <w:r w:rsidRPr="00AA587E">
        <w:rPr>
          <w:rStyle w:val="StyleUnderline"/>
          <w:rFonts w:eastAsia="Calibri"/>
          <w:highlight w:val="cyan"/>
        </w:rPr>
        <w:t>no</w:t>
      </w:r>
      <w:r w:rsidRPr="00AA587E">
        <w:rPr>
          <w:rStyle w:val="StyleUnderline"/>
          <w:highlight w:val="cyan"/>
        </w:rPr>
        <w:t xml:space="preserve"> </w:t>
      </w:r>
      <w:r w:rsidRPr="00AA587E">
        <w:rPr>
          <w:rStyle w:val="StyleUnderline"/>
          <w:rFonts w:eastAsia="Calibri"/>
          <w:highlight w:val="cyan"/>
        </w:rPr>
        <w:t>future</w:t>
      </w:r>
      <w:r w:rsidRPr="00AA587E">
        <w:rPr>
          <w:rStyle w:val="StyleUnderline"/>
          <w:highlight w:val="cyan"/>
        </w:rPr>
        <w:t xml:space="preserve"> </w:t>
      </w:r>
      <w:r w:rsidRPr="00AA587E">
        <w:rPr>
          <w:rStyle w:val="StyleUnderline"/>
          <w:rFonts w:eastAsia="Calibri"/>
          <w:highlight w:val="cyan"/>
        </w:rPr>
        <w:t>gen</w:t>
      </w:r>
      <w:r w:rsidRPr="008B122D">
        <w:rPr>
          <w:rStyle w:val="StyleUnderline"/>
          <w:rFonts w:eastAsia="Calibri"/>
        </w:rPr>
        <w:t>eration</w:t>
      </w:r>
      <w:r w:rsidRPr="00AA587E">
        <w:rPr>
          <w:rStyle w:val="StyleUnderline"/>
          <w:rFonts w:eastAsia="Calibri"/>
          <w:highlight w:val="cyan"/>
        </w:rPr>
        <w: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AA587E">
        <w:rPr>
          <w:rStyle w:val="Emphasis"/>
          <w:rFonts w:eastAsia="Calibri"/>
          <w:highlight w:val="cyan"/>
        </w:rPr>
        <w:t>the</w:t>
      </w:r>
      <w:r w:rsidRPr="00AA587E">
        <w:rPr>
          <w:rStyle w:val="Emphasis"/>
          <w:highlight w:val="cyan"/>
        </w:rPr>
        <w:t xml:space="preserve"> </w:t>
      </w:r>
      <w:r w:rsidRPr="00AA587E">
        <w:rPr>
          <w:rStyle w:val="Emphasis"/>
          <w:rFonts w:eastAsia="Calibri"/>
          <w:highlight w:val="cyan"/>
        </w:rPr>
        <w:t>value</w:t>
      </w:r>
      <w:r w:rsidRPr="00AA587E">
        <w:rPr>
          <w:rStyle w:val="Emphasis"/>
          <w:highlight w:val="cyan"/>
        </w:rPr>
        <w:t xml:space="preserve"> </w:t>
      </w:r>
      <w:r w:rsidRPr="00AA587E">
        <w:rPr>
          <w:rStyle w:val="Emphasis"/>
          <w:rFonts w:eastAsia="Calibri"/>
          <w:highlight w:val="cyan"/>
        </w:rPr>
        <w:t>of</w:t>
      </w:r>
      <w:r w:rsidRPr="008B122D">
        <w:rPr>
          <w:rStyle w:val="Emphasis"/>
        </w:rPr>
        <w:t xml:space="preserve"> </w:t>
      </w:r>
      <w:r w:rsidRPr="008B122D">
        <w:rPr>
          <w:rStyle w:val="Emphasis"/>
          <w:rFonts w:eastAsia="Calibri"/>
        </w:rPr>
        <w:t>all</w:t>
      </w:r>
      <w:r w:rsidRPr="008B122D">
        <w:rPr>
          <w:rStyle w:val="Emphasis"/>
        </w:rPr>
        <w:t xml:space="preserve"> </w:t>
      </w:r>
      <w:r w:rsidRPr="00AA587E">
        <w:rPr>
          <w:rStyle w:val="Emphasis"/>
          <w:rFonts w:eastAsia="Calibri"/>
          <w:highlight w:val="cyan"/>
        </w:rPr>
        <w:t>those</w:t>
      </w:r>
      <w:r w:rsidRPr="008B122D">
        <w:rPr>
          <w:rStyle w:val="Emphasis"/>
        </w:rPr>
        <w:t xml:space="preserve"> </w:t>
      </w:r>
      <w:r w:rsidRPr="008B122D">
        <w:rPr>
          <w:rStyle w:val="Emphasis"/>
          <w:rFonts w:eastAsia="Calibri"/>
        </w:rPr>
        <w:t>generations</w:t>
      </w:r>
      <w:r w:rsidRPr="008B122D">
        <w:rPr>
          <w:rStyle w:val="Emphasis"/>
        </w:rPr>
        <w:t xml:space="preserve"> </w:t>
      </w:r>
      <w:r w:rsidRPr="008B122D">
        <w:rPr>
          <w:rStyle w:val="Emphasis"/>
          <w:rFonts w:eastAsia="Calibri"/>
        </w:rPr>
        <w:t>together</w:t>
      </w:r>
      <w:r w:rsidRPr="008B122D">
        <w:rPr>
          <w:rStyle w:val="Emphasis"/>
        </w:rPr>
        <w:t xml:space="preserve"> </w:t>
      </w:r>
      <w:r w:rsidRPr="00AA587E">
        <w:rPr>
          <w:rStyle w:val="Emphasis"/>
          <w:rFonts w:eastAsia="Calibri"/>
          <w:highlight w:val="cyan"/>
        </w:rPr>
        <w:t>greatly</w:t>
      </w:r>
      <w:r w:rsidRPr="00AA587E">
        <w:rPr>
          <w:rStyle w:val="Emphasis"/>
          <w:highlight w:val="cyan"/>
        </w:rPr>
        <w:t xml:space="preserve"> </w:t>
      </w:r>
      <w:r w:rsidRPr="00AA587E">
        <w:rPr>
          <w:rStyle w:val="Emphasis"/>
          <w:rFonts w:eastAsia="Calibri"/>
          <w:highlight w:val="cyan"/>
        </w:rPr>
        <w:t>exceeds</w:t>
      </w:r>
      <w:r w:rsidRPr="00AA587E">
        <w:rPr>
          <w:rStyle w:val="Emphasis"/>
          <w:highlight w:val="cyan"/>
        </w:rPr>
        <w:t xml:space="preserve"> </w:t>
      </w:r>
      <w:r w:rsidRPr="00AA587E">
        <w:rPr>
          <w:rStyle w:val="Emphasis"/>
          <w:rFonts w:eastAsia="Calibri"/>
          <w:highlight w:val="cyan"/>
        </w:rPr>
        <w:t>the</w:t>
      </w:r>
      <w:r w:rsidRPr="00AA587E">
        <w:rPr>
          <w:rStyle w:val="Emphasis"/>
          <w:highlight w:val="cyan"/>
        </w:rPr>
        <w:t xml:space="preserve"> </w:t>
      </w:r>
      <w:r w:rsidRPr="00AA587E">
        <w:rPr>
          <w:rStyle w:val="Emphasis"/>
          <w:rFonts w:eastAsia="Calibri"/>
          <w:highlight w:val="cyan"/>
        </w:rPr>
        <w:t>value</w:t>
      </w:r>
      <w:r w:rsidRPr="00AA587E">
        <w:rPr>
          <w:rStyle w:val="Emphasis"/>
          <w:highlight w:val="cyan"/>
        </w:rPr>
        <w:t xml:space="preserve"> </w:t>
      </w:r>
      <w:r w:rsidRPr="00AA587E">
        <w:rPr>
          <w:rStyle w:val="Emphasis"/>
          <w:rFonts w:eastAsia="Calibri"/>
          <w:highlight w:val="cyan"/>
        </w:rPr>
        <w:t>of</w:t>
      </w:r>
      <w:r w:rsidRPr="00AA587E">
        <w:rPr>
          <w:rStyle w:val="Emphasis"/>
          <w:highlight w:val="cyan"/>
        </w:rPr>
        <w:t xml:space="preserve"> </w:t>
      </w:r>
      <w:r w:rsidRPr="00AA587E">
        <w:rPr>
          <w:rStyle w:val="Emphasis"/>
          <w:rFonts w:eastAsia="Calibri"/>
          <w:highlight w:val="cyan"/>
        </w:rPr>
        <w:t>the</w:t>
      </w:r>
      <w:r w:rsidRPr="00AA587E">
        <w:rPr>
          <w:rStyle w:val="Emphasis"/>
          <w:highlight w:val="cyan"/>
        </w:rPr>
        <w:t xml:space="preserve"> </w:t>
      </w:r>
      <w:r w:rsidRPr="00AA587E">
        <w:rPr>
          <w:rStyle w:val="Emphasis"/>
          <w:rFonts w:eastAsia="Calibri"/>
          <w:highlight w:val="cyan"/>
        </w:rPr>
        <w:t>current</w:t>
      </w:r>
      <w:r w:rsidRPr="00AA587E">
        <w:rPr>
          <w:rStyle w:val="Emphasis"/>
          <w:highlight w:val="cyan"/>
        </w:rPr>
        <w:t xml:space="preserve"> </w:t>
      </w:r>
      <w:r w:rsidRPr="00AA587E">
        <w:rPr>
          <w:rStyle w:val="Emphasis"/>
          <w:rFonts w:eastAsia="Calibri"/>
          <w:highlight w:val="cyan"/>
        </w:rPr>
        <w:t>gen</w:t>
      </w:r>
      <w:r w:rsidRPr="008B122D">
        <w:rPr>
          <w:rStyle w:val="Emphasis"/>
          <w:rFonts w:eastAsia="Calibri"/>
        </w:rPr>
        <w:t>eration</w:t>
      </w:r>
      <w:r w:rsidRPr="008B122D">
        <w:rPr>
          <w:sz w:val="8"/>
        </w:rPr>
        <w:t>.</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AA587E">
        <w:rPr>
          <w:rStyle w:val="Emphasis"/>
          <w:rFonts w:eastAsia="Calibri"/>
          <w:highlight w:val="cyan"/>
        </w:rPr>
        <w:t>It</w:t>
      </w:r>
      <w:r w:rsidRPr="00AA587E">
        <w:rPr>
          <w:rStyle w:val="Emphasis"/>
          <w:highlight w:val="cyan"/>
        </w:rPr>
        <w:t xml:space="preserve"> </w:t>
      </w:r>
      <w:r w:rsidRPr="00AA587E">
        <w:rPr>
          <w:rStyle w:val="Emphasis"/>
          <w:rFonts w:eastAsia="Calibri"/>
          <w:highlight w:val="cyan"/>
        </w:rPr>
        <w:t>would</w:t>
      </w:r>
      <w:r w:rsidRPr="00AA587E">
        <w:rPr>
          <w:rStyle w:val="Emphasis"/>
          <w:highlight w:val="cyan"/>
        </w:rPr>
        <w:t xml:space="preserve"> </w:t>
      </w:r>
      <w:r w:rsidRPr="00AA587E">
        <w:rPr>
          <w:rStyle w:val="Emphasis"/>
          <w:rFonts w:eastAsia="Calibri"/>
          <w:highlight w:val="cyan"/>
        </w:rPr>
        <w:t>mean</w:t>
      </w:r>
      <w:r w:rsidRPr="00AA587E">
        <w:rPr>
          <w:rStyle w:val="Emphasis"/>
          <w:highlight w:val="cyan"/>
        </w:rPr>
        <w:t xml:space="preserve"> </w:t>
      </w:r>
      <w:r w:rsidRPr="00AA587E">
        <w:rPr>
          <w:rStyle w:val="Emphasis"/>
          <w:rFonts w:eastAsia="Calibri"/>
          <w:highlight w:val="cyan"/>
        </w:rPr>
        <w:t>the</w:t>
      </w:r>
      <w:r w:rsidRPr="00AA587E">
        <w:rPr>
          <w:rStyle w:val="Emphasis"/>
          <w:highlight w:val="cyan"/>
        </w:rPr>
        <w:t xml:space="preserve"> </w:t>
      </w:r>
      <w:r w:rsidRPr="00AA587E">
        <w:rPr>
          <w:rStyle w:val="Emphasis"/>
          <w:rFonts w:eastAsia="Calibri"/>
          <w:highlight w:val="cyan"/>
        </w:rPr>
        <w:t>loss</w:t>
      </w:r>
      <w:r w:rsidRPr="00AA587E">
        <w:rPr>
          <w:rStyle w:val="Emphasis"/>
          <w:highlight w:val="cyan"/>
        </w:rPr>
        <w:t xml:space="preserve"> </w:t>
      </w:r>
      <w:r w:rsidRPr="00AA587E">
        <w:rPr>
          <w:rStyle w:val="Emphasis"/>
          <w:rFonts w:eastAsia="Calibri"/>
          <w:highlight w:val="cyan"/>
        </w:rPr>
        <w:t>of</w:t>
      </w:r>
      <w:r w:rsidRPr="00AA587E">
        <w:rPr>
          <w:rStyle w:val="Emphasis"/>
          <w:highlight w:val="cyan"/>
        </w:rPr>
        <w:t xml:space="preserve"> </w:t>
      </w:r>
      <w:r w:rsidRPr="00AA587E">
        <w:rPr>
          <w:rStyle w:val="Emphasis"/>
          <w:rFonts w:eastAsia="Calibri"/>
          <w:highlight w:val="cyan"/>
        </w:rPr>
        <w:t>the</w:t>
      </w:r>
      <w:r w:rsidRPr="00AA587E">
        <w:rPr>
          <w:rStyle w:val="Emphasis"/>
          <w:highlight w:val="cyan"/>
        </w:rPr>
        <w:t xml:space="preserve"> </w:t>
      </w:r>
      <w:r w:rsidRPr="00AA587E">
        <w:rPr>
          <w:rStyle w:val="Emphasis"/>
          <w:rFonts w:eastAsia="Calibri"/>
          <w:highlight w:val="cyan"/>
        </w:rPr>
        <w:t>only</w:t>
      </w:r>
      <w:r w:rsidRPr="00AA587E">
        <w:rPr>
          <w:rStyle w:val="Emphasis"/>
          <w:highlight w:val="cyan"/>
        </w:rPr>
        <w:t xml:space="preserve"> </w:t>
      </w:r>
      <w:r w:rsidRPr="00AA587E">
        <w:rPr>
          <w:rStyle w:val="Emphasis"/>
          <w:rFonts w:eastAsia="Calibri"/>
          <w:highlight w:val="cyan"/>
        </w:rPr>
        <w:t>known</w:t>
      </w:r>
      <w:r w:rsidRPr="008B122D">
        <w:rPr>
          <w:rStyle w:val="Emphasis"/>
        </w:rPr>
        <w:t xml:space="preserve"> </w:t>
      </w:r>
      <w:r w:rsidRPr="008B122D">
        <w:rPr>
          <w:rStyle w:val="Emphasis"/>
          <w:rFonts w:eastAsia="Calibri"/>
        </w:rPr>
        <w:t>form</w:t>
      </w:r>
      <w:r w:rsidRPr="008B122D">
        <w:rPr>
          <w:rStyle w:val="Emphasis"/>
        </w:rPr>
        <w:t xml:space="preserve"> </w:t>
      </w:r>
      <w:r w:rsidRPr="008B122D">
        <w:rPr>
          <w:rStyle w:val="Emphasis"/>
          <w:rFonts w:eastAsia="Calibri"/>
        </w:rPr>
        <w:t>of</w:t>
      </w:r>
      <w:r w:rsidRPr="008B122D">
        <w:rPr>
          <w:rStyle w:val="Emphasis"/>
        </w:rPr>
        <w:t xml:space="preserve"> </w:t>
      </w:r>
      <w:r w:rsidRPr="00AA587E">
        <w:rPr>
          <w:rStyle w:val="Emphasis"/>
          <w:rFonts w:eastAsia="Calibri"/>
          <w:highlight w:val="cyan"/>
        </w:rPr>
        <w:t>intelligent</w:t>
      </w:r>
      <w:r w:rsidRPr="00AA587E">
        <w:rPr>
          <w:rStyle w:val="Emphasis"/>
          <w:highlight w:val="cyan"/>
        </w:rPr>
        <w:t xml:space="preserve"> </w:t>
      </w:r>
      <w:r w:rsidRPr="00AA587E">
        <w:rPr>
          <w:rStyle w:val="Emphasis"/>
          <w:rFonts w:eastAsia="Calibri"/>
          <w:highlight w:val="cyan"/>
        </w:rPr>
        <w:t>life</w:t>
      </w:r>
      <w:r w:rsidRPr="00AA587E">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A587E">
        <w:rPr>
          <w:rStyle w:val="StyleUnderline"/>
          <w:rFonts w:eastAsia="Calibri"/>
          <w:highlight w:val="cyan"/>
        </w:rPr>
        <w:t>human</w:t>
      </w:r>
      <w:r w:rsidRPr="008B122D">
        <w:rPr>
          <w:rStyle w:val="StyleUnderline"/>
          <w:rFonts w:eastAsia="Calibri"/>
        </w:rPr>
        <w:t>s</w:t>
      </w:r>
      <w:r w:rsidRPr="008B122D">
        <w:rPr>
          <w:rStyle w:val="StyleUnderline"/>
        </w:rPr>
        <w:t xml:space="preserve">’ </w:t>
      </w:r>
      <w:r w:rsidRPr="00AA587E">
        <w:rPr>
          <w:rStyle w:val="StyleUnderline"/>
          <w:rFonts w:eastAsia="Calibri"/>
          <w:highlight w:val="cyan"/>
        </w:rPr>
        <w:t>capacity</w:t>
      </w:r>
      <w:r w:rsidRPr="008B122D">
        <w:rPr>
          <w:rStyle w:val="StyleUnderline"/>
        </w:rPr>
        <w:t xml:space="preserve"> </w:t>
      </w:r>
      <w:r w:rsidRPr="008B122D">
        <w:rPr>
          <w:rStyle w:val="StyleUnderline"/>
          <w:rFonts w:eastAsia="Calibri"/>
          <w:sz w:val="16"/>
          <w:szCs w:val="16"/>
          <w:u w:val="none"/>
        </w:rPr>
        <w:t>for</w:t>
      </w:r>
      <w:r w:rsidRPr="008B122D">
        <w:rPr>
          <w:rStyle w:val="StyleUnderline"/>
          <w:sz w:val="16"/>
          <w:szCs w:val="16"/>
          <w:u w:val="none"/>
        </w:rPr>
        <w:t xml:space="preserve"> </w:t>
      </w:r>
      <w:r w:rsidRPr="008B122D">
        <w:rPr>
          <w:rStyle w:val="StyleUnderline"/>
          <w:rFonts w:eastAsia="Calibri"/>
          <w:sz w:val="16"/>
          <w:szCs w:val="16"/>
          <w:u w:val="none"/>
        </w:rPr>
        <w:t>rationality</w:t>
      </w:r>
      <w:r w:rsidRPr="008B122D">
        <w:rPr>
          <w:sz w:val="16"/>
          <w:szCs w:val="16"/>
        </w:rPr>
        <w:t xml:space="preserve"> </w:t>
      </w:r>
      <w:r w:rsidRPr="00AE4834">
        <w:rPr>
          <w:rFonts w:eastAsia="Calibri"/>
          <w:sz w:val="8"/>
        </w:rPr>
        <w:t>which</w:t>
      </w:r>
      <w:r w:rsidRPr="00AE4834">
        <w:rPr>
          <w:sz w:val="8"/>
        </w:rPr>
        <w:t xml:space="preserve"> </w:t>
      </w:r>
      <w:r w:rsidRPr="00AA587E">
        <w:rPr>
          <w:rStyle w:val="StyleUnderline"/>
          <w:rFonts w:eastAsia="Calibri"/>
          <w:highlight w:val="cyan"/>
        </w:rPr>
        <w:t>is</w:t>
      </w:r>
      <w:r w:rsidRPr="00AA587E">
        <w:rPr>
          <w:rStyle w:val="StyleUnderline"/>
          <w:highlight w:val="cyan"/>
        </w:rPr>
        <w:t xml:space="preserve"> </w:t>
      </w:r>
      <w:r w:rsidRPr="00AA587E">
        <w:rPr>
          <w:rStyle w:val="StyleUnderline"/>
          <w:rFonts w:eastAsia="Calibri"/>
          <w:highlight w:val="cyan"/>
        </w:rPr>
        <w:t>valuable</w:t>
      </w:r>
      <w:r w:rsidRPr="00AA587E">
        <w:rPr>
          <w:rStyle w:val="StyleUnderline"/>
          <w:highlight w:val="cyan"/>
        </w:rPr>
        <w:t xml:space="preserve"> </w:t>
      </w:r>
      <w:r w:rsidRPr="008B122D">
        <w:rPr>
          <w:rStyle w:val="StyleUnderline"/>
          <w:rFonts w:eastAsia="Calibri"/>
        </w:rPr>
        <w:t>in</w:t>
      </w:r>
      <w:r w:rsidRPr="008B122D">
        <w:rPr>
          <w:rStyle w:val="StyleUnderline"/>
        </w:rPr>
        <w:t xml:space="preserve"> </w:t>
      </w:r>
      <w:r w:rsidRPr="008B122D">
        <w:rPr>
          <w:rStyle w:val="StyleUnderline"/>
          <w:rFonts w:eastAsia="Calibri"/>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AA587E">
        <w:rPr>
          <w:rStyle w:val="Emphasis"/>
          <w:rFonts w:eastAsia="Calibri"/>
          <w:highlight w:val="cyan"/>
        </w:rPr>
        <w:t>Existing</w:t>
      </w:r>
      <w:r w:rsidRPr="00AA587E">
        <w:rPr>
          <w:rStyle w:val="Emphasis"/>
          <w:highlight w:val="cyan"/>
        </w:rPr>
        <w:t xml:space="preserve"> </w:t>
      </w:r>
      <w:r w:rsidRPr="00AA587E">
        <w:rPr>
          <w:rStyle w:val="Emphasis"/>
          <w:rFonts w:eastAsia="Calibri"/>
          <w:highlight w:val="cyan"/>
        </w:rPr>
        <w:t>people</w:t>
      </w:r>
      <w:r w:rsidRPr="00AA587E">
        <w:rPr>
          <w:rStyle w:val="Emphasis"/>
          <w:highlight w:val="cyan"/>
        </w:rPr>
        <w:t xml:space="preserve"> </w:t>
      </w:r>
      <w:r w:rsidRPr="00AA587E">
        <w:rPr>
          <w:rStyle w:val="Emphasis"/>
          <w:rFonts w:eastAsia="Calibri"/>
          <w:highlight w:val="cyan"/>
        </w:rPr>
        <w:t>would</w:t>
      </w:r>
      <w:r w:rsidRPr="00AA587E">
        <w:rPr>
          <w:rStyle w:val="Emphasis"/>
          <w:highlight w:val="cyan"/>
        </w:rPr>
        <w:t xml:space="preserve"> </w:t>
      </w:r>
      <w:r w:rsidRPr="00AA587E">
        <w:rPr>
          <w:rStyle w:val="Emphasis"/>
          <w:rFonts w:eastAsia="Calibri"/>
          <w:highlight w:val="cyan"/>
        </w:rPr>
        <w:t>endure</w:t>
      </w:r>
      <w:r w:rsidRPr="00AA587E">
        <w:rPr>
          <w:rStyle w:val="Emphasis"/>
          <w:highlight w:val="cyan"/>
        </w:rPr>
        <w:t xml:space="preserve"> </w:t>
      </w:r>
      <w:r w:rsidRPr="00AA587E">
        <w:rPr>
          <w:rStyle w:val="Emphasis"/>
          <w:rFonts w:eastAsia="Calibri"/>
          <w:highlight w:val="cyan"/>
        </w:rPr>
        <w:t>physical</w:t>
      </w:r>
      <w:r w:rsidRPr="00AA587E">
        <w:rPr>
          <w:rStyle w:val="Emphasis"/>
          <w:highlight w:val="cyan"/>
        </w:rPr>
        <w:t xml:space="preserve"> </w:t>
      </w:r>
      <w:r w:rsidRPr="00AA587E">
        <w:rPr>
          <w:rStyle w:val="Emphasis"/>
          <w:rFonts w:eastAsia="Calibri"/>
          <w:highlight w:val="cyan"/>
        </w:rPr>
        <w:t>pain</w:t>
      </w:r>
      <w:r w:rsidRPr="00AA587E">
        <w:rPr>
          <w:rStyle w:val="Emphasis"/>
          <w:highlight w:val="cyan"/>
        </w:rPr>
        <w:t xml:space="preserve"> </w:t>
      </w:r>
      <w:r w:rsidRPr="00AA587E">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8B122D">
        <w:rPr>
          <w:rStyle w:val="Emphasis"/>
          <w:rFonts w:eastAsia="Calibri"/>
        </w:rPr>
        <w:t>painful</w:t>
      </w:r>
      <w:r w:rsidRPr="008B122D">
        <w:rPr>
          <w:rStyle w:val="Emphasis"/>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AA587E">
        <w:rPr>
          <w:rStyle w:val="Emphasis"/>
          <w:rFonts w:eastAsia="Calibri"/>
          <w:highlight w:val="cyan"/>
        </w:rPr>
        <w:t>premature</w:t>
      </w:r>
      <w:r w:rsidRPr="00AA587E">
        <w:rPr>
          <w:rStyle w:val="Emphasis"/>
          <w:highlight w:val="cyan"/>
        </w:rPr>
        <w:t xml:space="preserve"> </w:t>
      </w:r>
      <w:r w:rsidRPr="00AA587E">
        <w:rPr>
          <w:rStyle w:val="Emphasis"/>
          <w:rFonts w:eastAsia="Calibri"/>
          <w:highlight w:val="cyan"/>
        </w:rPr>
        <w:t>deaths</w:t>
      </w:r>
      <w:r w:rsidRPr="00AA587E">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A587E">
        <w:rPr>
          <w:rStyle w:val="StyleUnderline"/>
          <w:rFonts w:eastAsia="Calibri"/>
          <w:highlight w:val="cyan"/>
        </w:rPr>
        <w:t>there</w:t>
      </w:r>
      <w:r w:rsidRPr="00AA587E">
        <w:rPr>
          <w:rStyle w:val="StyleUnderline"/>
          <w:highlight w:val="cyan"/>
        </w:rPr>
        <w:t xml:space="preserve"> </w:t>
      </w:r>
      <w:r w:rsidRPr="00AA587E">
        <w:rPr>
          <w:rStyle w:val="StyleUnderline"/>
          <w:rFonts w:eastAsia="Calibri"/>
          <w:highlight w:val="cyan"/>
        </w:rPr>
        <w:t>could</w:t>
      </w:r>
      <w:r w:rsidRPr="00AA587E">
        <w:rPr>
          <w:rStyle w:val="StyleUnderline"/>
          <w:highlight w:val="cyan"/>
        </w:rPr>
        <w:t xml:space="preserve"> </w:t>
      </w:r>
      <w:r w:rsidRPr="00AA587E">
        <w:rPr>
          <w:rStyle w:val="StyleUnderline"/>
          <w:rFonts w:eastAsia="Calibri"/>
          <w:highlight w:val="cyan"/>
        </w:rPr>
        <w:t>be</w:t>
      </w:r>
      <w:r w:rsidRPr="00AA587E">
        <w:rPr>
          <w:rStyle w:val="StyleUnderline"/>
          <w:highlight w:val="cyan"/>
        </w:rPr>
        <w:t xml:space="preserve"> </w:t>
      </w:r>
      <w:r w:rsidRPr="00AA587E">
        <w:rPr>
          <w:rStyle w:val="StyleUnderline"/>
          <w:rFonts w:eastAsia="Calibri"/>
          <w:highlight w:val="cyan"/>
        </w:rPr>
        <w:t>various</w:t>
      </w:r>
      <w:r w:rsidRPr="00AA587E">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AA587E">
        <w:rPr>
          <w:rStyle w:val="StyleUnderline"/>
          <w:rFonts w:eastAsia="Calibri"/>
          <w:highlight w:val="cyan"/>
        </w:rPr>
        <w:t>psychological</w:t>
      </w:r>
      <w:r w:rsidRPr="00AA587E">
        <w:rPr>
          <w:rStyle w:val="StyleUnderline"/>
          <w:highlight w:val="cyan"/>
        </w:rPr>
        <w:t xml:space="preserve"> </w:t>
      </w:r>
      <w:r w:rsidRPr="00AA587E">
        <w:rPr>
          <w:rStyle w:val="StyleUnderline"/>
          <w:rFonts w:eastAsia="Calibri"/>
          <w:highlight w:val="cyan"/>
        </w:rPr>
        <w:t>effects</w:t>
      </w:r>
      <w:r w:rsidRPr="00AA587E">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8B122D">
        <w:rPr>
          <w:rStyle w:val="StyleUnderline"/>
          <w:rFonts w:eastAsia="Calibri"/>
        </w:rPr>
        <w:t>level</w:t>
      </w:r>
      <w:r w:rsidRPr="008B122D">
        <w:rPr>
          <w:rStyle w:val="StyleUnderline"/>
        </w:rPr>
        <w:t xml:space="preserve"> </w:t>
      </w:r>
      <w:r w:rsidRPr="008B122D">
        <w:rPr>
          <w:rStyle w:val="StyleUnderline"/>
          <w:rFonts w:eastAsia="Calibri"/>
        </w:rPr>
        <w:t>sense</w:t>
      </w:r>
      <w:r w:rsidRPr="008B122D">
        <w:rPr>
          <w:rStyle w:val="StyleUnderline"/>
        </w:rPr>
        <w:t xml:space="preserve"> </w:t>
      </w:r>
      <w:r w:rsidRPr="008B122D">
        <w:rPr>
          <w:rStyle w:val="StyleUnderline"/>
          <w:rFonts w:eastAsia="Calibri"/>
        </w:rPr>
        <w:t>of</w:t>
      </w:r>
      <w:r w:rsidRPr="008B122D">
        <w:rPr>
          <w:rStyle w:val="StyleUnderline"/>
        </w:rPr>
        <w:t xml:space="preserve"> </w:t>
      </w:r>
      <w:r w:rsidRPr="00AA587E">
        <w:rPr>
          <w:rStyle w:val="StyleUnderline"/>
          <w:rFonts w:eastAsia="Calibri"/>
          <w:highlight w:val="cyan"/>
        </w:rPr>
        <w:t>hopelessness</w:t>
      </w:r>
      <w:r w:rsidRPr="008B122D">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A587E">
        <w:rPr>
          <w:rStyle w:val="StyleUnderline"/>
          <w:rFonts w:eastAsia="Calibri"/>
          <w:highlight w:val="cyan"/>
        </w:rPr>
        <w:t>that</w:t>
      </w:r>
      <w:r w:rsidRPr="00AA587E">
        <w:rPr>
          <w:rStyle w:val="StyleUnderline"/>
          <w:highlight w:val="cyan"/>
        </w:rPr>
        <w:t xml:space="preserve"> </w:t>
      </w:r>
      <w:r w:rsidRPr="00AA587E">
        <w:rPr>
          <w:rStyle w:val="StyleUnderline"/>
          <w:rFonts w:eastAsia="Calibri"/>
          <w:highlight w:val="cyan"/>
        </w:rPr>
        <w:t>there</w:t>
      </w:r>
      <w:r w:rsidRPr="00AA587E">
        <w:rPr>
          <w:rStyle w:val="StyleUnderline"/>
          <w:highlight w:val="cyan"/>
        </w:rPr>
        <w:t xml:space="preserve"> </w:t>
      </w:r>
      <w:r w:rsidRPr="00AA587E">
        <w:rPr>
          <w:rStyle w:val="StyleUnderline"/>
          <w:rFonts w:eastAsia="Calibri"/>
          <w:highlight w:val="cyan"/>
        </w:rPr>
        <w:t>will</w:t>
      </w:r>
      <w:r w:rsidRPr="00AA587E">
        <w:rPr>
          <w:rStyle w:val="StyleUnderline"/>
          <w:highlight w:val="cyan"/>
        </w:rPr>
        <w:t xml:space="preserve"> </w:t>
      </w:r>
      <w:r w:rsidRPr="00AA587E">
        <w:rPr>
          <w:rStyle w:val="StyleUnderline"/>
          <w:rFonts w:eastAsia="Calibri"/>
          <w:highlight w:val="cyan"/>
        </w:rPr>
        <w:t>be</w:t>
      </w:r>
      <w:r w:rsidRPr="00AA587E">
        <w:rPr>
          <w:rStyle w:val="StyleUnderline"/>
          <w:highlight w:val="cyan"/>
        </w:rPr>
        <w:t xml:space="preserve"> </w:t>
      </w:r>
      <w:r w:rsidRPr="00AA587E">
        <w:rPr>
          <w:rStyle w:val="StyleUnderline"/>
          <w:rFonts w:eastAsia="Calibri"/>
          <w:highlight w:val="cyan"/>
        </w:rPr>
        <w:t>no</w:t>
      </w:r>
      <w:r w:rsidRPr="00AA587E">
        <w:rPr>
          <w:rStyle w:val="StyleUnderline"/>
          <w:highlight w:val="cyan"/>
        </w:rPr>
        <w:t xml:space="preserve"> </w:t>
      </w:r>
      <w:r w:rsidRPr="00AA587E">
        <w:rPr>
          <w:rStyle w:val="StyleUnderline"/>
          <w:rFonts w:eastAsia="Calibri"/>
          <w:highlight w:val="cyan"/>
        </w:rPr>
        <w:t>more</w:t>
      </w:r>
      <w:r w:rsidRPr="00AA587E">
        <w:rPr>
          <w:rStyle w:val="StyleUnderline"/>
          <w:highlight w:val="cyan"/>
        </w:rPr>
        <w:t xml:space="preserve"> </w:t>
      </w:r>
      <w:r w:rsidRPr="00AA587E">
        <w:rPr>
          <w:rStyle w:val="StyleUnderline"/>
          <w:rFonts w:eastAsia="Calibri"/>
          <w:highlight w:val="cyan"/>
        </w:rPr>
        <w:t>humans</w:t>
      </w:r>
      <w:r w:rsidRPr="00AA587E">
        <w:rPr>
          <w:rStyle w:val="StyleUnderline"/>
          <w:highlight w:val="cyan"/>
        </w:rPr>
        <w:t xml:space="preserve"> </w:t>
      </w:r>
      <w:r w:rsidRPr="008B122D">
        <w:rPr>
          <w:rStyle w:val="StyleUnderline"/>
          <w:rFonts w:eastAsia="Calibri"/>
        </w:rPr>
        <w:t>and</w:t>
      </w:r>
      <w:r w:rsidRPr="008B122D">
        <w:rPr>
          <w:rStyle w:val="StyleUnderline"/>
        </w:rPr>
        <w:t xml:space="preserve"> </w:t>
      </w:r>
      <w:r w:rsidRPr="008B122D">
        <w:rPr>
          <w:rStyle w:val="StyleUnderline"/>
          <w:rFonts w:eastAsia="Calibri"/>
        </w:rPr>
        <w:t>that</w:t>
      </w:r>
      <w:r w:rsidRPr="008B122D">
        <w:rPr>
          <w:rStyle w:val="StyleUnderline"/>
        </w:rPr>
        <w:t xml:space="preserve"> </w:t>
      </w:r>
      <w:r w:rsidRPr="00AA587E">
        <w:rPr>
          <w:rStyle w:val="StyleUnderline"/>
          <w:rFonts w:eastAsia="Calibri"/>
          <w:highlight w:val="cyan"/>
        </w:rPr>
        <w:t>your</w:t>
      </w:r>
      <w:r w:rsidRPr="00AA587E">
        <w:rPr>
          <w:rStyle w:val="StyleUnderline"/>
          <w:highlight w:val="cyan"/>
        </w:rPr>
        <w:t xml:space="preserve"> </w:t>
      </w:r>
      <w:r w:rsidRPr="00AA587E">
        <w:rPr>
          <w:rStyle w:val="StyleUnderline"/>
          <w:rFonts w:eastAsia="Calibri"/>
          <w:highlight w:val="cyan"/>
        </w:rPr>
        <w:t>projects</w:t>
      </w:r>
      <w:r w:rsidRPr="008B122D">
        <w:rPr>
          <w:rStyle w:val="StyleUnderline"/>
        </w:rPr>
        <w:t xml:space="preserve"> </w:t>
      </w:r>
      <w:r w:rsidRPr="008B122D">
        <w:rPr>
          <w:rStyle w:val="StyleUnderline"/>
          <w:rFonts w:eastAsia="Calibri"/>
        </w:rPr>
        <w:t>will</w:t>
      </w:r>
      <w:r w:rsidRPr="008B122D">
        <w:rPr>
          <w:rStyle w:val="StyleUnderline"/>
        </w:rPr>
        <w:t xml:space="preserve"> </w:t>
      </w:r>
      <w:r w:rsidRPr="00AA587E">
        <w:rPr>
          <w:rStyle w:val="StyleUnderline"/>
          <w:rFonts w:eastAsia="Calibri"/>
          <w:highlight w:val="cyan"/>
        </w:rPr>
        <w:t>end</w:t>
      </w:r>
      <w:r w:rsidRPr="00AA587E">
        <w:rPr>
          <w:rStyle w:val="StyleUnderline"/>
          <w:highlight w:val="cyan"/>
        </w:rPr>
        <w:t xml:space="preserve"> </w:t>
      </w:r>
      <w:r w:rsidRPr="00AA587E">
        <w:rPr>
          <w:rStyle w:val="StyleUnderline"/>
          <w:rFonts w:eastAsia="Calibri"/>
          <w:highlight w:val="cyan"/>
        </w:rPr>
        <w:t>with</w:t>
      </w:r>
      <w:r w:rsidRPr="00AA587E">
        <w:rPr>
          <w:rStyle w:val="StyleUnderline"/>
          <w:highlight w:val="cyan"/>
        </w:rPr>
        <w:t xml:space="preserve"> </w:t>
      </w:r>
      <w:r w:rsidRPr="00AA587E">
        <w:rPr>
          <w:rStyle w:val="StyleUnderline"/>
          <w:rFonts w:eastAsia="Calibri"/>
          <w:highlight w:val="cyan"/>
        </w:rPr>
        <w:t>you</w:t>
      </w:r>
      <w:r w:rsidRPr="00AA587E">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8B122D">
        <w:rPr>
          <w:rStyle w:val="StyleUnderline"/>
          <w:rFonts w:eastAsia="Calibri"/>
        </w:rPr>
        <w:t>feel</w:t>
      </w:r>
      <w:r w:rsidRPr="008B122D">
        <w:rPr>
          <w:rStyle w:val="StyleUnderline"/>
        </w:rPr>
        <w:t xml:space="preserve"> </w:t>
      </w:r>
      <w:r w:rsidRPr="008B122D">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3DF1E66D" w14:textId="77777777" w:rsidR="00B5441C" w:rsidRPr="008A282C" w:rsidRDefault="00B5441C" w:rsidP="00B5441C">
      <w:pPr>
        <w:pStyle w:val="Heading4"/>
        <w:rPr>
          <w:rFonts w:cstheme="minorHAnsi"/>
        </w:rPr>
      </w:pPr>
      <w:r w:rsidRPr="008A282C">
        <w:rPr>
          <w:rFonts w:cstheme="minorHAnsi"/>
        </w:rPr>
        <w:t xml:space="preserve">[b] Gateway issue - we need to be alive to assign value and debate competing moral theories- extinction literally ends the debate on “ought” [c] moral theories were formulated prior to the Anthropocene and human capacity for collective death so they cannot be relied on in situations of existential risk [d] no coherent moral theory can allow for extinction because it means the end of value </w:t>
      </w:r>
    </w:p>
    <w:p w14:paraId="770E0B73" w14:textId="253FC115" w:rsidR="00B5441C" w:rsidRPr="00B5441C" w:rsidRDefault="00B5441C" w:rsidP="00B5441C">
      <w:pPr>
        <w:pStyle w:val="Heading4"/>
      </w:pPr>
      <w:r w:rsidRPr="008A282C">
        <w:t>War worsens structural inequalities – a] takes away valuable resources to combat issues like economic and social injustice b] war falls the hardest on those who can’t protect themselves – especially nuclear war c] those who fight war are more likely to be worse off socially – aff ballot actively consigns the oppressed to fight for the state d] war kills everyone – death means we literally cannot fight injustice</w:t>
      </w:r>
      <w:r>
        <w:t xml:space="preserve"> e] biological life outweighs value to life – value to life is a sliding scale whereas biological death is the end of any possible future value f] value to life is paternalistic since it says people have no value in life and might as well die</w:t>
      </w:r>
    </w:p>
    <w:p w14:paraId="456474FC" w14:textId="05065310" w:rsidR="001278CE" w:rsidRDefault="001278CE" w:rsidP="001278CE">
      <w:pPr>
        <w:pStyle w:val="Heading3"/>
      </w:pPr>
      <w:r>
        <w:t>1NC – Case</w:t>
      </w:r>
    </w:p>
    <w:p w14:paraId="0A7DCD99" w14:textId="6F472E67" w:rsidR="00BD4073" w:rsidRDefault="001278CE" w:rsidP="00D10403">
      <w:pPr>
        <w:pStyle w:val="Heading4"/>
      </w:pPr>
      <w:r>
        <w:t>Has nothing to do with private appropriation of space – can’t stop China, Russia, US from colonizing space and replicating the same hierarchies</w:t>
      </w:r>
      <w:r w:rsidR="008E7486">
        <w:t xml:space="preserve"> as well as colonial mimicry through public appropriation.</w:t>
      </w:r>
      <w:r w:rsidR="00245FF0">
        <w:t xml:space="preserve"> Can’t solve colonial mimicry in other instances – postcolonial states will still desire to be more similar to colonizers and the aff can’t change that structure, meaning you can vote neg on presumption.</w:t>
      </w:r>
      <w:r w:rsidR="008A03BF">
        <w:t xml:space="preserve"> Not all colonial mimicry is bad – their Bekus ev says countries try to develop space tech to rectify inequality, which is obviously good.</w:t>
      </w:r>
    </w:p>
    <w:p w14:paraId="41B64F7A" w14:textId="77777777" w:rsidR="008A03BF" w:rsidRPr="008A03BF" w:rsidRDefault="008A03BF" w:rsidP="008A03BF">
      <w:pPr>
        <w:pStyle w:val="Heading4"/>
      </w:pPr>
    </w:p>
    <w:p w14:paraId="258B6814" w14:textId="409F65C1" w:rsidR="00DC7ABC" w:rsidRDefault="00DC7ABC" w:rsidP="00BD4073">
      <w:pPr>
        <w:pStyle w:val="Heading4"/>
      </w:pPr>
      <w:r>
        <w:t>Role of the ballot is to evaluate if the consequences of the plan are a good idea – anything else is self-serving and arbitrary. Only consequences are relevant – representations fail to materialize and cause ivory-tower theorizing.</w:t>
      </w:r>
      <w:r w:rsidR="00C8382D">
        <w:t xml:space="preserve"> The role of the judge is to determine who did the better debating.</w:t>
      </w:r>
    </w:p>
    <w:p w14:paraId="58587A18" w14:textId="422F242B" w:rsidR="00BD4073" w:rsidRPr="00DE45D3" w:rsidRDefault="00BD4073" w:rsidP="00BD4073">
      <w:pPr>
        <w:pStyle w:val="Heading4"/>
      </w:pPr>
      <w:r>
        <w:t>Focus on reps bad – language doesn’t shape reality, specifically in debate</w:t>
      </w:r>
    </w:p>
    <w:p w14:paraId="5550D7BD" w14:textId="77777777" w:rsidR="00BD4073" w:rsidRPr="00822552" w:rsidRDefault="00BD4073" w:rsidP="00BD4073">
      <w:pPr>
        <w:rPr>
          <w:rStyle w:val="Style13ptBold"/>
        </w:rPr>
      </w:pPr>
      <w:r w:rsidRPr="00822552">
        <w:rPr>
          <w:rStyle w:val="Style13ptBold"/>
        </w:rPr>
        <w:t>Roskoski and Peabody 91</w:t>
      </w:r>
    </w:p>
    <w:p w14:paraId="19715DFB" w14:textId="77777777" w:rsidR="00BD4073" w:rsidRPr="00822552" w:rsidRDefault="00BD4073" w:rsidP="00BD4073">
      <w:r w:rsidRPr="00822552">
        <w:t>Matthew Roskoski and Joe Peabody, Communications—Florida State University, 19</w:t>
      </w:r>
      <w:r w:rsidRPr="00822552">
        <w:rPr>
          <w:highlight w:val="cyan"/>
        </w:rPr>
        <w:t>91</w:t>
      </w:r>
      <w:r w:rsidRPr="00822552">
        <w:t xml:space="preserve">“A Linguistic and Philosophical Critique of Language "Arguments",” </w:t>
      </w:r>
      <w:hyperlink r:id="rId16" w:history="1">
        <w:r w:rsidRPr="00822552">
          <w:t>http://debate.uvm.edu/Library/DebateTheoryLibrary/Roskoski&amp;Peabody-LangCritiques</w:t>
        </w:r>
      </w:hyperlink>
    </w:p>
    <w:p w14:paraId="2D2F2460" w14:textId="77777777" w:rsidR="00BD4073" w:rsidRDefault="00BD4073" w:rsidP="00BD4073">
      <w:pPr>
        <w:rPr>
          <w:rStyle w:val="TitleChar"/>
          <w:spacing w:val="6"/>
          <w:sz w:val="22"/>
          <w:szCs w:val="22"/>
          <w:u w:val="single"/>
        </w:rPr>
      </w:pPr>
      <w:r w:rsidRPr="002F2507">
        <w:rPr>
          <w:rStyle w:val="TitleChar"/>
          <w:spacing w:val="6"/>
          <w:sz w:val="22"/>
          <w:szCs w:val="22"/>
          <w:highlight w:val="cyan"/>
          <w:u w:val="single"/>
        </w:rPr>
        <w:t>Language Does Not Create Reality</w:t>
      </w:r>
      <w:r w:rsidRPr="002F2507">
        <w:rPr>
          <w:rStyle w:val="TitleChar"/>
          <w:b/>
          <w:spacing w:val="6"/>
          <w:sz w:val="16"/>
          <w:szCs w:val="22"/>
        </w:rPr>
        <w:t xml:space="preserve"> </w:t>
      </w:r>
      <w:r w:rsidRPr="002F2507">
        <w:rPr>
          <w:rStyle w:val="TitleChar"/>
          <w:spacing w:val="6"/>
          <w:sz w:val="16"/>
          <w:szCs w:val="22"/>
        </w:rPr>
        <w:t>Language "arguments" assume the veracity of the Sapir-Whorf hypothesis.</w:t>
      </w:r>
      <w:r w:rsidRPr="002F2507">
        <w:rPr>
          <w:spacing w:val="6"/>
          <w:sz w:val="16"/>
          <w:szCs w:val="22"/>
        </w:rPr>
        <w:t xml:space="preserve"> Usually, this is made explicit in a subpoint labeled something like "language creates reality." Often, this is implicitly argued as part of claims such as "they're responsible for their rhetoric" or "ought always to avoid X language." Additionally, even if a given language "argument" does not articulate this as a premise, the authors who write the evidence comprising the position will usually if not always assume the Sapir-Whorf hypothesis. Perhaps the most common example is the popular sexist language "argument" critiquing masculine generic references. Frequently debaters making this "argument" specifically state that language creates reality. The fact that their authors assume this is documented by Khosroshahi: The claim that masculine generic words help to perpetuate an androcentric world view assumes more or less explicitly the validity of the Sapir-Whorf hypothesis according to which the structure of the language we speak affects the way we think. (Khosroshahi 506). We believe this example to be very typical of language "arguments." </w:t>
      </w:r>
      <w:r w:rsidRPr="002F2507">
        <w:rPr>
          <w:rStyle w:val="TitleChar"/>
          <w:spacing w:val="6"/>
          <w:sz w:val="16"/>
          <w:szCs w:val="22"/>
        </w:rPr>
        <w:t xml:space="preserve">If the advocate of a language "argument" does not defend the Sapir-Whorf hypothesis, then </w:t>
      </w:r>
      <w:r w:rsidRPr="002F2507">
        <w:rPr>
          <w:rStyle w:val="TitleChar"/>
          <w:spacing w:val="6"/>
          <w:sz w:val="22"/>
          <w:szCs w:val="22"/>
          <w:highlight w:val="cyan"/>
          <w:u w:val="single"/>
        </w:rPr>
        <w:t>there can be no link between the debater's rhetoric and the impacts claimed. This</w:t>
      </w:r>
      <w:r w:rsidRPr="002F2507">
        <w:rPr>
          <w:rStyle w:val="TitleChar"/>
          <w:spacing w:val="6"/>
          <w:sz w:val="16"/>
          <w:szCs w:val="22"/>
        </w:rPr>
        <w:t xml:space="preserve"> being the case, we will claim that a refutation of the Sapir-Whorf hypothesis is a sufficient condition for the refutation of language "arguments</w:t>
      </w:r>
      <w:r w:rsidRPr="002F2507">
        <w:rPr>
          <w:spacing w:val="6"/>
          <w:sz w:val="16"/>
          <w:szCs w:val="22"/>
        </w:rPr>
        <w:t xml:space="preserve">". Certainly no logician would contest the claim that if the major premise of a syllogism is denied, then the syllogism is false. Before we begin to discuss the validity of the hypothesis, we ought first to note that there are two varieties of the Sapir-Whorf hypothesis. The strong version claims that language actually creates reality, while the weak version merely claims that language influences reality in some way (Grace). As Bloom has conceded, the strong version - "the claim that language or languages we learn determine the ways we think" is "clearly untenable" (Bloom 275). Further, the weak form of the hypothesis will likely fail the direct causal nexus test required to censor speech. The courts require a "close causal nexus between speech and harm before penalizing speech" (Smolla 205) and we believe debate critics should do the same. We dismiss the weak form of the hypothesis as inadequate to justify language "arguments" and will focus on the strong form. Initially, it is important to note that </w:t>
      </w:r>
      <w:r w:rsidRPr="002F2507">
        <w:rPr>
          <w:rStyle w:val="TitleChar"/>
          <w:spacing w:val="6"/>
          <w:sz w:val="16"/>
          <w:szCs w:val="22"/>
        </w:rPr>
        <w:t>the Sapir-Whorf hypothesis does not intrinsically deserve presumption</w:t>
      </w:r>
      <w:r w:rsidRPr="002F2507">
        <w:rPr>
          <w:spacing w:val="6"/>
          <w:sz w:val="16"/>
          <w:szCs w:val="22"/>
        </w:rPr>
        <w:t xml:space="preserve">, although many authors assume its validity without empirical support. </w:t>
      </w:r>
      <w:r w:rsidRPr="002F2507">
        <w:rPr>
          <w:rStyle w:val="TitleChar"/>
          <w:spacing w:val="6"/>
          <w:sz w:val="16"/>
          <w:szCs w:val="22"/>
        </w:rPr>
        <w:t xml:space="preserve">The reason it does not deserve presumption is that "on a priori grounds one can contest it by asking how, </w:t>
      </w:r>
      <w:r w:rsidRPr="002F2507">
        <w:rPr>
          <w:rStyle w:val="TitleChar"/>
          <w:spacing w:val="6"/>
          <w:sz w:val="22"/>
          <w:szCs w:val="22"/>
          <w:highlight w:val="cyan"/>
          <w:u w:val="single"/>
        </w:rPr>
        <w:t>if we are unable to organize our thinking beyond the limits set by our native language, we could ever become aware of those limits</w:t>
      </w:r>
      <w:r w:rsidRPr="002F2507">
        <w:rPr>
          <w:spacing w:val="6"/>
          <w:szCs w:val="22"/>
          <w:u w:val="single"/>
        </w:rPr>
        <w:t>" (Robins 101).</w:t>
      </w:r>
      <w:r w:rsidRPr="002F2507">
        <w:rPr>
          <w:spacing w:val="6"/>
          <w:sz w:val="16"/>
          <w:szCs w:val="22"/>
        </w:rPr>
        <w:t xml:space="preserve"> Au explains that "because it has received so little convincing support, the Sapir-Whorf hypothesis has stimulated little research" (Au 1984 156). However, many critical scholars take the hypothesis for granted because it is a necessary but uninteresting precondition for the claims they really want to defend. Khosroshahi explains: However, the empirical tests of the hypothesis of linguistic relativity have yielded more equivocal results. But independently of its empirical status, Whorf's view is quite widely held. In fact, many social movements have attempted reforms of language and have thus taken Whorf's thesis for granted. (Khosroshahi 505). </w:t>
      </w:r>
      <w:r w:rsidRPr="002F2507">
        <w:rPr>
          <w:rStyle w:val="TitleChar"/>
          <w:spacing w:val="6"/>
          <w:sz w:val="16"/>
          <w:szCs w:val="22"/>
        </w:rPr>
        <w:t xml:space="preserve">One reason for the hypothesis being taken for granted is that on first glance it seems intuitively valid to some. However, after research is conducted it becomes clear that this intuition is no longer true. </w:t>
      </w:r>
      <w:r w:rsidRPr="002F2507">
        <w:rPr>
          <w:rStyle w:val="TitleChar"/>
          <w:spacing w:val="6"/>
          <w:sz w:val="22"/>
          <w:szCs w:val="22"/>
          <w:u w:val="single"/>
        </w:rPr>
        <w:t>Rosch notes that th</w:t>
      </w:r>
      <w:r w:rsidRPr="002F2507">
        <w:rPr>
          <w:rStyle w:val="TitleChar"/>
          <w:spacing w:val="6"/>
          <w:sz w:val="22"/>
          <w:szCs w:val="22"/>
          <w:highlight w:val="cyan"/>
          <w:u w:val="single"/>
        </w:rPr>
        <w:t>e hypothesis</w:t>
      </w:r>
      <w:r w:rsidRPr="002F2507">
        <w:rPr>
          <w:rStyle w:val="TitleChar"/>
          <w:spacing w:val="6"/>
          <w:sz w:val="22"/>
          <w:szCs w:val="22"/>
          <w:u w:val="single"/>
        </w:rPr>
        <w:t xml:space="preserve"> "not only does not appear to be empirically true in any major respect, but it </w:t>
      </w:r>
      <w:r w:rsidRPr="002F2507">
        <w:rPr>
          <w:rStyle w:val="TitleChar"/>
          <w:spacing w:val="6"/>
          <w:sz w:val="22"/>
          <w:szCs w:val="22"/>
          <w:highlight w:val="cyan"/>
          <w:u w:val="single"/>
        </w:rPr>
        <w:t>no longer</w:t>
      </w:r>
      <w:r w:rsidRPr="002F2507">
        <w:rPr>
          <w:rStyle w:val="TitleChar"/>
          <w:spacing w:val="6"/>
          <w:sz w:val="22"/>
          <w:szCs w:val="22"/>
          <w:u w:val="single"/>
        </w:rPr>
        <w:t xml:space="preserve"> even </w:t>
      </w:r>
      <w:r w:rsidRPr="002F2507">
        <w:rPr>
          <w:rStyle w:val="TitleChar"/>
          <w:spacing w:val="6"/>
          <w:sz w:val="22"/>
          <w:szCs w:val="22"/>
          <w:highlight w:val="cyan"/>
          <w:u w:val="single"/>
        </w:rPr>
        <w:t>seems</w:t>
      </w:r>
      <w:r w:rsidRPr="002F2507">
        <w:rPr>
          <w:rStyle w:val="TitleChar"/>
          <w:spacing w:val="6"/>
          <w:sz w:val="22"/>
          <w:szCs w:val="22"/>
          <w:u w:val="single"/>
        </w:rPr>
        <w:t xml:space="preserve"> profoundly and ineffably </w:t>
      </w:r>
      <w:r w:rsidRPr="002F2507">
        <w:rPr>
          <w:rStyle w:val="TitleChar"/>
          <w:spacing w:val="6"/>
          <w:sz w:val="22"/>
          <w:szCs w:val="22"/>
          <w:highlight w:val="cyan"/>
          <w:u w:val="single"/>
        </w:rPr>
        <w:t>true"</w:t>
      </w:r>
      <w:r w:rsidRPr="002F2507">
        <w:rPr>
          <w:spacing w:val="6"/>
          <w:szCs w:val="22"/>
          <w:u w:val="single"/>
        </w:rPr>
        <w:t xml:space="preserve"> (Rosch 276). The implication for language "arguments" is clear: </w:t>
      </w:r>
      <w:r w:rsidRPr="002F2507">
        <w:rPr>
          <w:rStyle w:val="TitleChar"/>
          <w:spacing w:val="6"/>
          <w:sz w:val="22"/>
          <w:szCs w:val="22"/>
          <w:highlight w:val="cyan"/>
          <w:u w:val="single"/>
        </w:rPr>
        <w:t>a debater must do more than simply read cards from</w:t>
      </w:r>
      <w:r w:rsidRPr="002F2507">
        <w:rPr>
          <w:spacing w:val="6"/>
          <w:szCs w:val="22"/>
          <w:u w:val="single"/>
        </w:rPr>
        <w:t xml:space="preserve"> feminist or </w:t>
      </w:r>
      <w:r w:rsidRPr="002F2507">
        <w:rPr>
          <w:rStyle w:val="TitleChar"/>
          <w:spacing w:val="6"/>
          <w:sz w:val="22"/>
          <w:szCs w:val="22"/>
          <w:highlight w:val="cyan"/>
          <w:u w:val="single"/>
        </w:rPr>
        <w:t>critical scholars that say language creates reality</w:t>
      </w:r>
      <w:r w:rsidRPr="002F2507">
        <w:rPr>
          <w:rStyle w:val="TitleChar"/>
          <w:spacing w:val="6"/>
          <w:sz w:val="22"/>
          <w:szCs w:val="22"/>
          <w:u w:val="single"/>
        </w:rPr>
        <w:t xml:space="preserve">. Instead, </w:t>
      </w:r>
      <w:r w:rsidRPr="002F2507">
        <w:rPr>
          <w:rStyle w:val="TitleChar"/>
          <w:spacing w:val="6"/>
          <w:sz w:val="22"/>
          <w:szCs w:val="22"/>
          <w:highlight w:val="cyan"/>
          <w:u w:val="single"/>
        </w:rPr>
        <w:t>the debater must support this claim with</w:t>
      </w:r>
      <w:r w:rsidRPr="002F2507">
        <w:rPr>
          <w:rStyle w:val="TitleChar"/>
          <w:spacing w:val="6"/>
          <w:sz w:val="22"/>
          <w:szCs w:val="22"/>
          <w:u w:val="single"/>
        </w:rPr>
        <w:t xml:space="preserve"> empirical studies or other forms of </w:t>
      </w:r>
      <w:r w:rsidRPr="002F2507">
        <w:rPr>
          <w:rStyle w:val="TitleChar"/>
          <w:spacing w:val="6"/>
          <w:sz w:val="22"/>
          <w:szCs w:val="22"/>
          <w:highlight w:val="cyan"/>
          <w:u w:val="single"/>
        </w:rPr>
        <w:t>scientifically valid research</w:t>
      </w:r>
      <w:r w:rsidRPr="002F2507">
        <w:rPr>
          <w:rStyle w:val="TitleChar"/>
          <w:spacing w:val="6"/>
          <w:sz w:val="22"/>
          <w:szCs w:val="22"/>
          <w:u w:val="single"/>
        </w:rPr>
        <w:t>. Mere intuition is not enough, and</w:t>
      </w:r>
      <w:r w:rsidRPr="002F2507">
        <w:rPr>
          <w:spacing w:val="6"/>
          <w:szCs w:val="22"/>
          <w:u w:val="single"/>
        </w:rPr>
        <w:t xml:space="preserve"> it is our belief that </w:t>
      </w:r>
      <w:r w:rsidRPr="002F2507">
        <w:rPr>
          <w:rStyle w:val="TitleChar"/>
          <w:spacing w:val="6"/>
          <w:sz w:val="22"/>
          <w:szCs w:val="22"/>
          <w:highlight w:val="cyan"/>
          <w:u w:val="single"/>
        </w:rPr>
        <w:t>valid empirical studies do not support the hypothesis</w:t>
      </w:r>
      <w:r w:rsidRPr="002F2507">
        <w:rPr>
          <w:rStyle w:val="TitleChar"/>
          <w:spacing w:val="6"/>
          <w:sz w:val="22"/>
          <w:szCs w:val="22"/>
          <w:u w:val="single"/>
        </w:rPr>
        <w:t>.</w:t>
      </w:r>
      <w:r w:rsidRPr="002F2507">
        <w:rPr>
          <w:rStyle w:val="TitleChar"/>
          <w:spacing w:val="6"/>
          <w:sz w:val="16"/>
          <w:szCs w:val="22"/>
        </w:rPr>
        <w:t xml:space="preserve"> After assessing the studies up to and including 1989, Takano claimed that the hypothesis "has no empirical support</w:t>
      </w:r>
      <w:r w:rsidRPr="002F2507">
        <w:rPr>
          <w:spacing w:val="6"/>
          <w:sz w:val="16"/>
          <w:szCs w:val="22"/>
        </w:rPr>
        <w:t xml:space="preserve">" (Takano 142). Further, Miller &amp; McNeill claim that "nearly all" of the studies performed on the Whorfian hypothesis "are best regarded as efforts to substantiate the weak version of the hypothesis" (Miller &amp; McNeill 734). We additionally will offer four reasons the hypothesis is not valid. The first reason is that it </w:t>
      </w:r>
      <w:r w:rsidRPr="002F2507">
        <w:rPr>
          <w:rStyle w:val="TitleChar"/>
          <w:spacing w:val="6"/>
          <w:sz w:val="16"/>
          <w:szCs w:val="22"/>
        </w:rPr>
        <w:t>is impossible to generate empirical validation for the hypothesis. Because the hypothesis is so metaphysical and because it relies so heavily on intuition it is difficult if not impossible to operationalize.</w:t>
      </w:r>
      <w:r w:rsidRPr="002F2507">
        <w:rPr>
          <w:spacing w:val="6"/>
          <w:sz w:val="16"/>
          <w:szCs w:val="22"/>
        </w:rPr>
        <w:t xml:space="preserve"> Rosch asserts that "profound and ineffable truths are not, in that form, subject to scientific investigation" (Rosch 259). We concur for two reasons. The first is that the hypothesis is phrased as a philosophical first principle and hence would not have an objective referent. The second is there would be intrinsic problems in any such test. The independent variable would be the language used by the subject. The dependent variable would be the subject's subjective reality. The problem is that the dependent variable can only be measured through self-reporting, which - naturally - entails the use of language. Hence, it is impossible to separate the dependent and independent variables. </w:t>
      </w:r>
      <w:r w:rsidRPr="002F2507">
        <w:rPr>
          <w:spacing w:val="6"/>
          <w:szCs w:val="22"/>
          <w:u w:val="single"/>
        </w:rPr>
        <w:t>In other words</w:t>
      </w:r>
      <w:r w:rsidRPr="002F2507">
        <w:rPr>
          <w:rStyle w:val="TitleChar"/>
          <w:spacing w:val="6"/>
          <w:sz w:val="22"/>
          <w:szCs w:val="22"/>
          <w:u w:val="single"/>
        </w:rPr>
        <w:t xml:space="preserve">, </w:t>
      </w:r>
      <w:r w:rsidRPr="002F2507">
        <w:rPr>
          <w:rStyle w:val="TitleChar"/>
          <w:spacing w:val="6"/>
          <w:sz w:val="22"/>
          <w:szCs w:val="22"/>
          <w:highlight w:val="cyan"/>
          <w:u w:val="single"/>
        </w:rPr>
        <w:t>we have no way of knowing if the effects on "reality" are actual</w:t>
      </w:r>
      <w:r w:rsidRPr="002F2507">
        <w:rPr>
          <w:rStyle w:val="TitleChar"/>
          <w:spacing w:val="6"/>
          <w:sz w:val="22"/>
          <w:szCs w:val="22"/>
          <w:u w:val="single"/>
        </w:rPr>
        <w:t xml:space="preserve"> or merely artifacts of the language being used as a measuring tool.</w:t>
      </w:r>
    </w:p>
    <w:p w14:paraId="44661AEB" w14:textId="77777777" w:rsidR="00BD4073" w:rsidRPr="001B3465" w:rsidRDefault="00BD4073" w:rsidP="00BD4073">
      <w:pPr>
        <w:pStyle w:val="Heading4"/>
      </w:pPr>
      <w:r w:rsidRPr="001B3465">
        <w:t>The material world drives changes in discourse – not vice vers</w:t>
      </w:r>
      <w:r>
        <w:t>a.  Attempts to change representations</w:t>
      </w:r>
      <w:r w:rsidRPr="001B3465">
        <w:t xml:space="preserve"> are wishful thinking that leads to</w:t>
      </w:r>
      <w:r>
        <w:t xml:space="preserve"> an increase in violent fascism.</w:t>
      </w:r>
    </w:p>
    <w:p w14:paraId="1C2379D9" w14:textId="77777777" w:rsidR="00BD4073" w:rsidRPr="000149BD" w:rsidRDefault="00BD4073" w:rsidP="00BD4073">
      <w:pPr>
        <w:rPr>
          <w:rStyle w:val="Style13ptBold"/>
        </w:rPr>
      </w:pPr>
      <w:r w:rsidRPr="000149BD">
        <w:rPr>
          <w:rStyle w:val="Style13ptBold"/>
        </w:rPr>
        <w:t xml:space="preserve">Mearsheimer 95 </w:t>
      </w:r>
      <w:r w:rsidRPr="001B3465">
        <w:t>Professor of Political Science at the University of Chicago, 1995 (International Security)</w:t>
      </w:r>
    </w:p>
    <w:p w14:paraId="18063075" w14:textId="77777777" w:rsidR="00BD4073" w:rsidRPr="000149BD" w:rsidRDefault="00BD4073" w:rsidP="00BD4073">
      <w:pPr>
        <w:rPr>
          <w:rStyle w:val="StyleUnderline"/>
        </w:rPr>
      </w:pPr>
      <w:r w:rsidRPr="001B3465">
        <w:rPr>
          <w:sz w:val="16"/>
        </w:rPr>
        <w:t xml:space="preserve">FLAWS IN THE CAUSAL LOGIC. The main goal of critical theorists is to change state behavior in fundamental ways, to move beyond a world of security competition and war and establish a pluralistic security community. However, their explanation of how change occurs is at best incomplete, and at worst, internally contradictory. Critical theory maintains that state behavior changes when discourse changes. But that argument leaves open the obvious and crucially important question: what deter- mines why some discourses become dominant and others lose out in the marketplace of ideas? What is the mechanism that governs the rise and fall of discourses? This general question, in turn, leads to three more specific questions: 1) Why has realism been the hegemonic discourse in world politics for so long? 2) Why is the time ripe for its unseating? 3) Why is realism likely to be replaced by a more peaceful communitarian discourse? </w:t>
      </w:r>
      <w:r w:rsidRPr="000149BD">
        <w:rPr>
          <w:rStyle w:val="StyleUnderline"/>
        </w:rPr>
        <w:t xml:space="preserve">Critical theory </w:t>
      </w:r>
      <w:r w:rsidRPr="001B3465">
        <w:rPr>
          <w:sz w:val="16"/>
        </w:rPr>
        <w:t>provides few insights on</w:t>
      </w:r>
      <w:r w:rsidRPr="000149BD">
        <w:rPr>
          <w:rStyle w:val="StyleUnderline"/>
        </w:rPr>
        <w:t xml:space="preserve"> </w:t>
      </w:r>
      <w:r w:rsidRPr="001B3465">
        <w:rPr>
          <w:sz w:val="16"/>
        </w:rPr>
        <w:t xml:space="preserve">why discourses rise and fall. Thomas Risse- Kappen writes, "Research on. . . 'epistemic communities' of knowledge-based transna- tional networks </w:t>
      </w:r>
      <w:r w:rsidRPr="000149BD">
        <w:rPr>
          <w:rStyle w:val="StyleUnderline"/>
        </w:rPr>
        <w:t>has failed</w:t>
      </w:r>
      <w:r w:rsidRPr="001B3465">
        <w:rPr>
          <w:sz w:val="16"/>
        </w:rPr>
        <w:t xml:space="preserve"> so far </w:t>
      </w:r>
      <w:r w:rsidRPr="000149BD">
        <w:rPr>
          <w:rStyle w:val="StyleUnderline"/>
        </w:rPr>
        <w:t>to specify the conditions under which specific ideas are selected and influence policies while others fall by the wayside</w:t>
      </w:r>
      <w:r w:rsidRPr="001B3465">
        <w:rPr>
          <w:sz w:val="16"/>
        </w:rPr>
        <w:t xml:space="preserve">."  Not surprisingly, critical theorists say little about why realism has been the dominant discourse, and why its foundations are now so shaky. They certainly do not offer a well-defined argument that deals with this important issue. Therefore, it is difficult to judge the fate of realism through the lens of critical theory. Nevertheless, critical theorists occasionally point to particular factors that might lead to changes in international relations discourse. In such cases, however, they usually end up arguing that </w:t>
      </w:r>
      <w:r w:rsidRPr="00B7691B">
        <w:rPr>
          <w:rStyle w:val="StyleUnderline"/>
          <w:highlight w:val="cyan"/>
        </w:rPr>
        <w:t>changes in the material world drive changes in discourse</w:t>
      </w:r>
      <w:r w:rsidRPr="001B3465">
        <w:rPr>
          <w:sz w:val="16"/>
        </w:rPr>
        <w:t xml:space="preserve">. For example, when Ashley makes surmises about the future of realism, he claims that "a crucial issue is whether or not changing historical conditions have disabled longstanding realist rituals of power." Specifically, he asks whether "developments in late capitalist society;" like the "fiscal crisis of the state," and the "internationalization of capital," coupled with "the presence of vastly destructive and highly automated nuclear arsenals [has] de- prived statesmen of the latitude for competent performance of realist rituals of power?" 157 Similarly, Cox argues that fundamental change occurs when there is a "disjuncture" between "the stock of ideas people have about the nature of the world and the practical problems that challenge them." He then writes, "Some of us think the erstwhile dominant mental construct of neorealism is inadequate to confront the chal lenges of global politics today."158 It would be understandable if realists made such arguments, since they believe </w:t>
      </w:r>
      <w:r w:rsidRPr="00B7691B">
        <w:rPr>
          <w:rStyle w:val="StyleUnderline"/>
          <w:highlight w:val="cyan"/>
        </w:rPr>
        <w:t>there is an objective reality that largely determines which discourse will be dominant</w:t>
      </w:r>
      <w:r w:rsidRPr="001B3465">
        <w:rPr>
          <w:sz w:val="16"/>
        </w:rPr>
        <w:t xml:space="preserve">. Critical theorists, however, emphasize that the world is socially constructed, and not shaped in fundamental ways by objective factors. Anarchy, after all, is what we make of it. Yet when critical theorists attempt to explain why realism may be losing its hegemonic position, they too point to objective factors as the ultimate cause of change. </w:t>
      </w:r>
      <w:r w:rsidRPr="00B7691B">
        <w:rPr>
          <w:rStyle w:val="StyleUnderline"/>
          <w:highlight w:val="cyan"/>
        </w:rPr>
        <w:t>Discourse</w:t>
      </w:r>
      <w:r w:rsidRPr="001B3465">
        <w:rPr>
          <w:sz w:val="16"/>
        </w:rPr>
        <w:t xml:space="preserve">, so it appears, </w:t>
      </w:r>
      <w:r w:rsidRPr="00B7691B">
        <w:rPr>
          <w:rStyle w:val="StyleUnderline"/>
          <w:highlight w:val="cyan"/>
        </w:rPr>
        <w:t>turns out not to be determinative, but mainly a reflection of developments in the objective world</w:t>
      </w:r>
      <w:r w:rsidRPr="001B3465">
        <w:rPr>
          <w:sz w:val="16"/>
        </w:rPr>
        <w:t xml:space="preserve">. In short, it seems that when critical theorists who study inter- national politics offer glimpses of their thinking about the causes of change in the real world, they make arguments that directly contradict their own theory, but which appear to be compatible with the theory they are challenging.159 There is another problem with the application of critical theory to international relations. Although critical theorists hope to replace realism with a discourse that emphasizes harmony and peace, critical theory per se emphasizes that it is impossible to know the future. Critical theory, according to its own logic, can be used to undermine realism and produce change, but it cannot serve as the basis for predicting which discourse will replace realism, because the theory says little about the direction change takes. In fact, Cox argues that </w:t>
      </w:r>
      <w:r w:rsidRPr="000149BD">
        <w:rPr>
          <w:rStyle w:val="StyleUnderline"/>
        </w:rPr>
        <w:t>although "</w:t>
      </w:r>
      <w:r w:rsidRPr="00B7691B">
        <w:rPr>
          <w:rStyle w:val="StyleUnderline"/>
          <w:highlight w:val="cyan"/>
        </w:rPr>
        <w:t xml:space="preserve">utopian expectations </w:t>
      </w:r>
      <w:r w:rsidRPr="00194769">
        <w:rPr>
          <w:rStyle w:val="StyleUnderline"/>
        </w:rPr>
        <w:t xml:space="preserve">may be an element in stimulating people to act ... such expectations </w:t>
      </w:r>
      <w:r w:rsidRPr="00B7691B">
        <w:rPr>
          <w:rStyle w:val="StyleUnderline"/>
          <w:highlight w:val="cyan"/>
        </w:rPr>
        <w:t>are almost never realized in practice</w:t>
      </w:r>
      <w:r w:rsidRPr="001B3465">
        <w:rPr>
          <w:sz w:val="16"/>
        </w:rPr>
        <w:t xml:space="preserve">."  Thus, in a sense, </w:t>
      </w:r>
      <w:r w:rsidRPr="00B7691B">
        <w:rPr>
          <w:rStyle w:val="StyleUnderline"/>
          <w:highlight w:val="cyan"/>
        </w:rPr>
        <w:t xml:space="preserve">the communitarian discourse championed by </w:t>
      </w:r>
      <w:r w:rsidRPr="00194769">
        <w:rPr>
          <w:rStyle w:val="StyleUnderline"/>
        </w:rPr>
        <w:t xml:space="preserve">critical </w:t>
      </w:r>
      <w:r w:rsidRPr="00B7691B">
        <w:rPr>
          <w:rStyle w:val="StyleUnderline"/>
          <w:highlight w:val="cyan"/>
        </w:rPr>
        <w:t>theorists is wishful thinking</w:t>
      </w:r>
      <w:r w:rsidRPr="001B3465">
        <w:rPr>
          <w:sz w:val="16"/>
        </w:rPr>
        <w:t xml:space="preserve">, not an outcome linked to the theory itself. Indeed, </w:t>
      </w:r>
      <w:r w:rsidRPr="00B7691B">
        <w:rPr>
          <w:rStyle w:val="StyleUnderline"/>
          <w:highlight w:val="cyan"/>
        </w:rPr>
        <w:t xml:space="preserve">critical theory cannot guarantee that the new discourse will not be </w:t>
      </w:r>
      <w:r w:rsidRPr="00194769">
        <w:rPr>
          <w:rStyle w:val="StyleUnderline"/>
        </w:rPr>
        <w:t xml:space="preserve">more </w:t>
      </w:r>
      <w:r w:rsidRPr="00B7691B">
        <w:rPr>
          <w:rStyle w:val="StyleUnderline"/>
          <w:highlight w:val="cyan"/>
        </w:rPr>
        <w:t xml:space="preserve">malignant </w:t>
      </w:r>
      <w:r w:rsidRPr="00194769">
        <w:rPr>
          <w:rStyle w:val="StyleUnderline"/>
        </w:rPr>
        <w:t>than the discourse it replaces.</w:t>
      </w:r>
      <w:r w:rsidRPr="000149BD">
        <w:rPr>
          <w:rStyle w:val="StyleUnderline"/>
        </w:rPr>
        <w:t xml:space="preserve"> </w:t>
      </w:r>
      <w:r w:rsidRPr="00B7691B">
        <w:rPr>
          <w:rStyle w:val="StyleUnderline"/>
          <w:highlight w:val="cyan"/>
        </w:rPr>
        <w:t>Nothing in the theory guarantees</w:t>
      </w:r>
      <w:r w:rsidRPr="000149BD">
        <w:rPr>
          <w:rStyle w:val="StyleUnderline"/>
        </w:rPr>
        <w:t xml:space="preserve">, for example, </w:t>
      </w:r>
      <w:r w:rsidRPr="00B7691B">
        <w:rPr>
          <w:rStyle w:val="StyleUnderline"/>
          <w:highlight w:val="cyan"/>
        </w:rPr>
        <w:t>that a fascist discourse far more violent</w:t>
      </w:r>
      <w:r w:rsidRPr="001B3465">
        <w:rPr>
          <w:sz w:val="16"/>
        </w:rPr>
        <w:t xml:space="preserve"> than realism </w:t>
      </w:r>
      <w:r w:rsidRPr="00B7691B">
        <w:rPr>
          <w:rStyle w:val="StyleUnderline"/>
          <w:highlight w:val="cyan"/>
        </w:rPr>
        <w:t>will not emerge as the new hegemonic discourse.</w:t>
      </w:r>
    </w:p>
    <w:p w14:paraId="407DBBF1" w14:textId="77777777" w:rsidR="00BD4073" w:rsidRPr="001C2AE0" w:rsidRDefault="00BD4073" w:rsidP="00BD4073">
      <w:pPr>
        <w:pStyle w:val="Heading4"/>
      </w:pPr>
      <w:r w:rsidRPr="001C2AE0">
        <w:t>Considering policy implications is key to effective theory</w:t>
      </w:r>
    </w:p>
    <w:p w14:paraId="329FD24F" w14:textId="77777777" w:rsidR="00BD4073" w:rsidRPr="00B26EDA" w:rsidRDefault="00BD4073" w:rsidP="00BD4073">
      <w:pPr>
        <w:rPr>
          <w:rFonts w:asciiTheme="majorHAnsi" w:eastAsiaTheme="majorEastAsia" w:hAnsiTheme="majorHAnsi" w:cstheme="majorBidi"/>
          <w:spacing w:val="-10"/>
          <w:kern w:val="28"/>
          <w:sz w:val="12"/>
          <w:szCs w:val="56"/>
        </w:rPr>
      </w:pPr>
      <w:r>
        <w:rPr>
          <w:rStyle w:val="Style13ptBold"/>
        </w:rPr>
        <w:t>Feaver 01</w:t>
      </w:r>
      <w:r w:rsidRPr="001C2AE0">
        <w:rPr>
          <w:rStyle w:val="TitleChar"/>
          <w:sz w:val="12"/>
        </w:rPr>
        <w:t xml:space="preserve"> </w:t>
      </w:r>
      <w:r w:rsidRPr="000075EF">
        <w:t>(Peter, Asst. Prof of Political Science at Duke University, Twenty-First Century Weapons Proliferation, p 178)</w:t>
      </w:r>
    </w:p>
    <w:p w14:paraId="01A5FFF1" w14:textId="5FD2E536" w:rsidR="00BD4073" w:rsidRPr="00BD4073" w:rsidRDefault="00BD4073" w:rsidP="00BD4073">
      <w:r w:rsidRPr="00B26EDA">
        <w:rPr>
          <w:sz w:val="16"/>
          <w:szCs w:val="22"/>
        </w:rPr>
        <w:t xml:space="preserve">At the same time, virtually all good theory has implications for policy.  </w:t>
      </w:r>
      <w:r w:rsidRPr="00B26EDA">
        <w:rPr>
          <w:szCs w:val="22"/>
          <w:u w:val="single"/>
        </w:rPr>
        <w:t>Indeed,</w:t>
      </w:r>
      <w:r w:rsidRPr="00B26EDA">
        <w:rPr>
          <w:rStyle w:val="TitleChar"/>
          <w:sz w:val="22"/>
          <w:szCs w:val="22"/>
          <w:u w:val="single"/>
        </w:rPr>
        <w:t xml:space="preserve"> </w:t>
      </w:r>
      <w:r w:rsidRPr="00B26EDA">
        <w:rPr>
          <w:rStyle w:val="TitleChar"/>
          <w:sz w:val="22"/>
          <w:szCs w:val="22"/>
          <w:highlight w:val="cyan"/>
          <w:u w:val="single"/>
        </w:rPr>
        <w:t>if no</w:t>
      </w:r>
      <w:r w:rsidRPr="00B26EDA">
        <w:rPr>
          <w:rStyle w:val="TitleChar"/>
          <w:sz w:val="22"/>
          <w:szCs w:val="22"/>
          <w:u w:val="single"/>
        </w:rPr>
        <w:t xml:space="preserve"> conceivable </w:t>
      </w:r>
      <w:r w:rsidRPr="00B26EDA">
        <w:rPr>
          <w:rStyle w:val="TitleChar"/>
          <w:sz w:val="22"/>
          <w:szCs w:val="22"/>
          <w:highlight w:val="cyan"/>
          <w:u w:val="single"/>
        </w:rPr>
        <w:t>extension of the theory leads to insights that would aid</w:t>
      </w:r>
      <w:r w:rsidRPr="00B26EDA">
        <w:rPr>
          <w:rStyle w:val="TitleChar"/>
          <w:sz w:val="22"/>
          <w:szCs w:val="22"/>
          <w:u w:val="single"/>
        </w:rPr>
        <w:t xml:space="preserve"> those working in </w:t>
      </w:r>
      <w:r w:rsidRPr="00B26EDA">
        <w:rPr>
          <w:rStyle w:val="TitleChar"/>
          <w:sz w:val="22"/>
          <w:szCs w:val="22"/>
          <w:highlight w:val="cyan"/>
          <w:u w:val="single"/>
        </w:rPr>
        <w:t>the ‘real world’, what can be ‘good’ about</w:t>
      </w:r>
      <w:r w:rsidRPr="00B26EDA">
        <w:rPr>
          <w:rStyle w:val="TitleChar"/>
          <w:sz w:val="22"/>
          <w:szCs w:val="22"/>
          <w:u w:val="single"/>
        </w:rPr>
        <w:t xml:space="preserve"> good </w:t>
      </w:r>
      <w:r w:rsidRPr="00B26EDA">
        <w:rPr>
          <w:rStyle w:val="TitleChar"/>
          <w:sz w:val="22"/>
          <w:szCs w:val="22"/>
          <w:highlight w:val="cyan"/>
          <w:u w:val="single"/>
        </w:rPr>
        <w:t>theory</w:t>
      </w:r>
      <w:r w:rsidRPr="00B26EDA">
        <w:rPr>
          <w:szCs w:val="22"/>
          <w:u w:val="single"/>
        </w:rPr>
        <w:t>?</w:t>
      </w:r>
      <w:r w:rsidRPr="00B26EDA">
        <w:rPr>
          <w:sz w:val="16"/>
          <w:szCs w:val="22"/>
        </w:rPr>
        <w:t xml:space="preserve">  Ignoring the policy implications of theory is often a sign of intellectual laziness on the part of the theorist.  It is hard work to learn about the policy world and to make the connections from theory to policy.  Often, the skill sets do not transfer easily from one domain to another, so a formidable theorist can show embarrassing naivete when it comes to the policy domain he or she putatively studies</w:t>
      </w:r>
      <w:r w:rsidRPr="00B26EDA">
        <w:rPr>
          <w:szCs w:val="22"/>
          <w:u w:val="single"/>
        </w:rPr>
        <w:t>.  Often,</w:t>
      </w:r>
      <w:r w:rsidRPr="00B26EDA">
        <w:rPr>
          <w:rStyle w:val="TitleChar"/>
          <w:sz w:val="22"/>
          <w:szCs w:val="22"/>
          <w:u w:val="single"/>
        </w:rPr>
        <w:t xml:space="preserve"> </w:t>
      </w:r>
      <w:r w:rsidRPr="00B26EDA">
        <w:rPr>
          <w:rStyle w:val="TitleChar"/>
          <w:sz w:val="22"/>
          <w:szCs w:val="22"/>
          <w:highlight w:val="cyan"/>
          <w:u w:val="single"/>
        </w:rPr>
        <w:t>when</w:t>
      </w:r>
      <w:r w:rsidRPr="00B26EDA">
        <w:rPr>
          <w:rStyle w:val="TitleChar"/>
          <w:sz w:val="22"/>
          <w:szCs w:val="22"/>
          <w:u w:val="single"/>
        </w:rPr>
        <w:t xml:space="preserve"> the </w:t>
      </w:r>
      <w:r w:rsidRPr="00B26EDA">
        <w:rPr>
          <w:rStyle w:val="TitleChar"/>
          <w:sz w:val="22"/>
          <w:szCs w:val="22"/>
          <w:highlight w:val="cyan"/>
          <w:u w:val="single"/>
        </w:rPr>
        <w:t>policy implications are considered, flaws in the theory</w:t>
      </w:r>
      <w:r w:rsidRPr="00B26EDA">
        <w:rPr>
          <w:rStyle w:val="TitleChar"/>
          <w:sz w:val="22"/>
          <w:szCs w:val="22"/>
          <w:u w:val="single"/>
        </w:rPr>
        <w:t xml:space="preserve"> (or </w:t>
      </w:r>
      <w:r w:rsidRPr="00B26EDA">
        <w:rPr>
          <w:szCs w:val="22"/>
          <w:u w:val="single"/>
        </w:rPr>
        <w:t>at least in the presentation of the theory)</w:t>
      </w:r>
      <w:r w:rsidRPr="00B26EDA">
        <w:rPr>
          <w:rStyle w:val="TitleChar"/>
          <w:sz w:val="22"/>
          <w:szCs w:val="22"/>
          <w:u w:val="single"/>
        </w:rPr>
        <w:t xml:space="preserve"> </w:t>
      </w:r>
      <w:r w:rsidRPr="00B26EDA">
        <w:rPr>
          <w:rStyle w:val="TitleChar"/>
          <w:sz w:val="22"/>
          <w:szCs w:val="22"/>
          <w:highlight w:val="cyan"/>
          <w:u w:val="single"/>
        </w:rPr>
        <w:t>are uncovered</w:t>
      </w:r>
      <w:r w:rsidRPr="00B26EDA">
        <w:rPr>
          <w:rStyle w:val="TitleChar"/>
          <w:sz w:val="22"/>
          <w:szCs w:val="22"/>
          <w:u w:val="single"/>
        </w:rPr>
        <w:t xml:space="preserve">.  Thus, </w:t>
      </w:r>
      <w:r w:rsidRPr="00B26EDA">
        <w:rPr>
          <w:rStyle w:val="TitleChar"/>
          <w:sz w:val="22"/>
          <w:szCs w:val="22"/>
          <w:highlight w:val="cyan"/>
          <w:u w:val="single"/>
        </w:rPr>
        <w:t>focusing attention on policy</w:t>
      </w:r>
      <w:r w:rsidRPr="00B26EDA">
        <w:rPr>
          <w:rStyle w:val="TitleChar"/>
          <w:sz w:val="22"/>
          <w:szCs w:val="22"/>
          <w:u w:val="single"/>
        </w:rPr>
        <w:t xml:space="preserve"> implications </w:t>
      </w:r>
      <w:r w:rsidRPr="00B26EDA">
        <w:rPr>
          <w:rStyle w:val="TitleChar"/>
          <w:sz w:val="22"/>
          <w:szCs w:val="22"/>
          <w:highlight w:val="cyan"/>
          <w:u w:val="single"/>
        </w:rPr>
        <w:t>should lead to better theorizing.</w:t>
      </w:r>
      <w:r w:rsidRPr="00B26EDA">
        <w:rPr>
          <w:rStyle w:val="TitleChar"/>
          <w:sz w:val="22"/>
          <w:szCs w:val="22"/>
          <w:u w:val="single"/>
        </w:rPr>
        <w:t xml:space="preserve"> </w:t>
      </w:r>
      <w:r w:rsidRPr="00B26EDA">
        <w:rPr>
          <w:szCs w:val="22"/>
          <w:u w:val="single"/>
        </w:rPr>
        <w:t>The gap between theory and policy is more rhetoric than reality.</w:t>
      </w:r>
      <w:r w:rsidRPr="00B26EDA">
        <w:rPr>
          <w:rStyle w:val="TitleChar"/>
          <w:sz w:val="22"/>
          <w:szCs w:val="22"/>
          <w:u w:val="single"/>
        </w:rPr>
        <w:t xml:space="preserve">  </w:t>
      </w:r>
      <w:r w:rsidRPr="00B26EDA">
        <w:rPr>
          <w:rStyle w:val="TitleChar"/>
          <w:sz w:val="22"/>
          <w:szCs w:val="22"/>
          <w:highlight w:val="cyan"/>
          <w:u w:val="single"/>
        </w:rPr>
        <w:t>But rhetoric can create a reality</w:t>
      </w:r>
      <w:r w:rsidRPr="00B26EDA">
        <w:rPr>
          <w:rStyle w:val="TitleChar"/>
          <w:sz w:val="22"/>
          <w:szCs w:val="22"/>
          <w:u w:val="single"/>
        </w:rPr>
        <w:t>–or at least create an undesirable kind of reality–</w:t>
      </w:r>
      <w:r w:rsidRPr="00B26EDA">
        <w:rPr>
          <w:rStyle w:val="TitleChar"/>
          <w:sz w:val="22"/>
          <w:szCs w:val="22"/>
          <w:highlight w:val="cyan"/>
          <w:u w:val="single"/>
        </w:rPr>
        <w:t>where</w:t>
      </w:r>
      <w:r w:rsidRPr="00B26EDA">
        <w:rPr>
          <w:rStyle w:val="TitleChar"/>
          <w:sz w:val="22"/>
          <w:szCs w:val="22"/>
          <w:u w:val="single"/>
        </w:rPr>
        <w:t xml:space="preserve"> policy makers make policy though ignorant of the problems that good theory would expose, while </w:t>
      </w:r>
      <w:r w:rsidRPr="00B26EDA">
        <w:rPr>
          <w:rStyle w:val="TitleChar"/>
          <w:sz w:val="22"/>
          <w:szCs w:val="22"/>
          <w:highlight w:val="cyan"/>
          <w:u w:val="single"/>
        </w:rPr>
        <w:t>theorists spin arcana without a view to producing something that matters.</w:t>
      </w:r>
      <w:r w:rsidRPr="00B26EDA">
        <w:rPr>
          <w:rStyle w:val="TitleChar"/>
          <w:sz w:val="16"/>
          <w:szCs w:val="22"/>
        </w:rPr>
        <w:t xml:space="preserve"> </w:t>
      </w:r>
      <w:r w:rsidRPr="00B26EDA">
        <w:rPr>
          <w:sz w:val="16"/>
        </w:rPr>
        <w:t xml:space="preserve"> </w:t>
      </w:r>
      <w:r w:rsidRPr="00B26EDA">
        <w:rPr>
          <w:sz w:val="16"/>
          <w:szCs w:val="22"/>
        </w:rPr>
        <w:t>It is therefore incumbent on those of us who study proliferation–a topic that raises interesting and important questions for both policy and theory–to bring the communities together.  Happily, the best work in the proliferation field already does so.</w:t>
      </w:r>
    </w:p>
    <w:sectPr w:rsidR="00BD4073" w:rsidRPr="00BD407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Հʪ怀"/>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w Roman"/>
    <w:panose1 w:val="00000500000000020000"/>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swiss"/>
    <w:pitch w:val="variable"/>
  </w:font>
  <w:font w:name="Droid Sans Fallback">
    <w:panose1 w:val="020B0604020202020204"/>
    <w:charset w:val="80"/>
    <w:family w:val="auto"/>
    <w:pitch w:val="variable"/>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6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00"/>
    <w:family w:val="roman"/>
    <w:pitch w:val="default"/>
  </w:font>
  <w:font w:name="Scala">
    <w:altName w:val="Cambri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Calibri"/>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20B06040202020202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20B0604020202020204"/>
    <w:charset w:val="00"/>
    <w:family w:val="swiss"/>
    <w:notTrueType/>
    <w:pitch w:val="default"/>
    <w:sig w:usb0="00000003" w:usb1="00000000" w:usb2="00000000" w:usb3="00000000" w:csb0="00000001" w:csb1="00000000"/>
  </w:font>
  <w:font w:name="Times-Roman">
    <w:altName w:val="Times New Roman"/>
    <w:panose1 w:val="00000500000000020000"/>
    <w:charset w:val="00"/>
    <w:family w:val="auto"/>
    <w:pitch w:val="default"/>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panose1 w:val="020B0604020202020204"/>
    <w:charset w:val="4D"/>
    <w:family w:val="roman"/>
    <w:notTrueType/>
    <w:pitch w:val="default"/>
    <w:sig w:usb0="00000003" w:usb1="00000000" w:usb2="00000000" w:usb3="00000000" w:csb0="00000001" w:csb1="00000000"/>
  </w:font>
  <w:font w:name="Gill Sans">
    <w:altName w:val="﷽﷽﷽﷽﷽﷽"/>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Helvetica Neue">
    <w:altName w:val="﷽﷽﷽﷽﷽﷽"/>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5B6517F"/>
    <w:multiLevelType w:val="hybridMultilevel"/>
    <w:tmpl w:val="101EC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9E66722"/>
    <w:multiLevelType w:val="hybridMultilevel"/>
    <w:tmpl w:val="D90C5566"/>
    <w:lvl w:ilvl="0" w:tplc="F2544AB0">
      <w:start w:val="2"/>
      <w:numFmt w:val="bullet"/>
      <w:lvlText w:val="-"/>
      <w:lvlJc w:val="left"/>
      <w:pPr>
        <w:ind w:left="720" w:hanging="360"/>
      </w:pPr>
      <w:rPr>
        <w:rFonts w:ascii="Calibri" w:eastAsia="Calibr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1E793B2F"/>
    <w:multiLevelType w:val="hybridMultilevel"/>
    <w:tmpl w:val="E3D28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1B315E8"/>
    <w:multiLevelType w:val="hybridMultilevel"/>
    <w:tmpl w:val="4B08F3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57C3571"/>
    <w:multiLevelType w:val="hybridMultilevel"/>
    <w:tmpl w:val="4B08F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99706D"/>
    <w:multiLevelType w:val="hybridMultilevel"/>
    <w:tmpl w:val="95AED8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915579D"/>
    <w:multiLevelType w:val="hybridMultilevel"/>
    <w:tmpl w:val="C3E4B922"/>
    <w:lvl w:ilvl="0" w:tplc="7DE4358C">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0DF1D05"/>
    <w:multiLevelType w:val="hybridMultilevel"/>
    <w:tmpl w:val="639CB5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4B129CF"/>
    <w:multiLevelType w:val="hybridMultilevel"/>
    <w:tmpl w:val="B890E932"/>
    <w:lvl w:ilvl="0" w:tplc="34D2CF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68C6843"/>
    <w:multiLevelType w:val="multilevel"/>
    <w:tmpl w:val="2F30AE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A82580C"/>
    <w:multiLevelType w:val="hybridMultilevel"/>
    <w:tmpl w:val="08ECA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1B1F6B"/>
    <w:multiLevelType w:val="hybridMultilevel"/>
    <w:tmpl w:val="4B08F3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4E07605"/>
    <w:multiLevelType w:val="hybridMultilevel"/>
    <w:tmpl w:val="04EACE46"/>
    <w:lvl w:ilvl="0" w:tplc="426C8C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BE13680"/>
    <w:multiLevelType w:val="hybridMultilevel"/>
    <w:tmpl w:val="E26850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C284F71"/>
    <w:multiLevelType w:val="multilevel"/>
    <w:tmpl w:val="C5526D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5304C65"/>
    <w:multiLevelType w:val="multilevel"/>
    <w:tmpl w:val="208CFD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5D352A0"/>
    <w:multiLevelType w:val="hybridMultilevel"/>
    <w:tmpl w:val="309082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6D67DC9"/>
    <w:multiLevelType w:val="hybridMultilevel"/>
    <w:tmpl w:val="11880C8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EA2E7C76">
      <w:start w:val="1"/>
      <w:numFmt w:val="upp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683A51D0"/>
    <w:multiLevelType w:val="hybridMultilevel"/>
    <w:tmpl w:val="1E8AD5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AF633B5"/>
    <w:multiLevelType w:val="hybridMultilevel"/>
    <w:tmpl w:val="16D8D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BD64D22"/>
    <w:multiLevelType w:val="hybridMultilevel"/>
    <w:tmpl w:val="A6D6F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EB84C0C"/>
    <w:multiLevelType w:val="hybridMultilevel"/>
    <w:tmpl w:val="BE541018"/>
    <w:lvl w:ilvl="0" w:tplc="8B2453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F903B49"/>
    <w:multiLevelType w:val="hybridMultilevel"/>
    <w:tmpl w:val="F8F43526"/>
    <w:lvl w:ilvl="0" w:tplc="88AE0C9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5E57ED"/>
    <w:multiLevelType w:val="hybridMultilevel"/>
    <w:tmpl w:val="FBC65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3BD7563"/>
    <w:multiLevelType w:val="hybridMultilevel"/>
    <w:tmpl w:val="E26850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30"/>
  </w:num>
  <w:num w:numId="14">
    <w:abstractNumId w:val="16"/>
  </w:num>
  <w:num w:numId="15">
    <w:abstractNumId w:val="39"/>
  </w:num>
  <w:num w:numId="16">
    <w:abstractNumId w:val="36"/>
  </w:num>
  <w:num w:numId="17">
    <w:abstractNumId w:val="29"/>
  </w:num>
  <w:num w:numId="18">
    <w:abstractNumId w:val="37"/>
  </w:num>
  <w:num w:numId="19">
    <w:abstractNumId w:val="21"/>
  </w:num>
  <w:num w:numId="20">
    <w:abstractNumId w:val="13"/>
  </w:num>
  <w:num w:numId="21">
    <w:abstractNumId w:val="15"/>
  </w:num>
  <w:num w:numId="22">
    <w:abstractNumId w:val="47"/>
  </w:num>
  <w:num w:numId="23">
    <w:abstractNumId w:val="11"/>
  </w:num>
  <w:num w:numId="24">
    <w:abstractNumId w:val="22"/>
  </w:num>
  <w:num w:numId="25">
    <w:abstractNumId w:val="26"/>
  </w:num>
  <w:num w:numId="26">
    <w:abstractNumId w:val="28"/>
  </w:num>
  <w:num w:numId="27">
    <w:abstractNumId w:val="41"/>
  </w:num>
  <w:num w:numId="28">
    <w:abstractNumId w:val="45"/>
  </w:num>
  <w:num w:numId="29">
    <w:abstractNumId w:val="18"/>
  </w:num>
  <w:num w:numId="30">
    <w:abstractNumId w:val="19"/>
  </w:num>
  <w:num w:numId="31">
    <w:abstractNumId w:val="27"/>
  </w:num>
  <w:num w:numId="32">
    <w:abstractNumId w:val="42"/>
  </w:num>
  <w:num w:numId="33">
    <w:abstractNumId w:val="20"/>
  </w:num>
  <w:num w:numId="34">
    <w:abstractNumId w:val="46"/>
  </w:num>
  <w:num w:numId="35">
    <w:abstractNumId w:val="38"/>
  </w:num>
  <w:num w:numId="36">
    <w:abstractNumId w:val="32"/>
  </w:num>
  <w:num w:numId="37">
    <w:abstractNumId w:val="17"/>
  </w:num>
  <w:num w:numId="38">
    <w:abstractNumId w:val="35"/>
  </w:num>
  <w:num w:numId="39">
    <w:abstractNumId w:val="23"/>
  </w:num>
  <w:num w:numId="40">
    <w:abstractNumId w:val="25"/>
  </w:num>
  <w:num w:numId="41">
    <w:abstractNumId w:val="33"/>
  </w:num>
  <w:num w:numId="42">
    <w:abstractNumId w:val="34"/>
  </w:num>
  <w:num w:numId="43">
    <w:abstractNumId w:val="43"/>
  </w:num>
  <w:num w:numId="44">
    <w:abstractNumId w:val="24"/>
  </w:num>
  <w:num w:numId="45">
    <w:abstractNumId w:val="31"/>
  </w:num>
  <w:num w:numId="46">
    <w:abstractNumId w:val="40"/>
  </w:num>
  <w:num w:numId="47">
    <w:abstractNumId w:val="44"/>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1759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5B5D"/>
    <w:rsid w:val="000D6ED8"/>
    <w:rsid w:val="000D717B"/>
    <w:rsid w:val="00100B28"/>
    <w:rsid w:val="00117316"/>
    <w:rsid w:val="001209B4"/>
    <w:rsid w:val="001278CE"/>
    <w:rsid w:val="00163ED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5F3A"/>
    <w:rsid w:val="002343FE"/>
    <w:rsid w:val="00235F7B"/>
    <w:rsid w:val="00245FF0"/>
    <w:rsid w:val="002502CF"/>
    <w:rsid w:val="002603FC"/>
    <w:rsid w:val="00267EBB"/>
    <w:rsid w:val="0027023B"/>
    <w:rsid w:val="00272F3F"/>
    <w:rsid w:val="00274EDB"/>
    <w:rsid w:val="0027729E"/>
    <w:rsid w:val="002843B2"/>
    <w:rsid w:val="00284ED6"/>
    <w:rsid w:val="00290C5A"/>
    <w:rsid w:val="00290C92"/>
    <w:rsid w:val="002961A9"/>
    <w:rsid w:val="0029647A"/>
    <w:rsid w:val="00296504"/>
    <w:rsid w:val="002B5511"/>
    <w:rsid w:val="002B7ACF"/>
    <w:rsid w:val="002E0643"/>
    <w:rsid w:val="002E392E"/>
    <w:rsid w:val="002E6BBC"/>
    <w:rsid w:val="002F1BA9"/>
    <w:rsid w:val="002F2507"/>
    <w:rsid w:val="002F6E74"/>
    <w:rsid w:val="003106B3"/>
    <w:rsid w:val="0031385D"/>
    <w:rsid w:val="003171AB"/>
    <w:rsid w:val="003223B2"/>
    <w:rsid w:val="00322A67"/>
    <w:rsid w:val="00330E13"/>
    <w:rsid w:val="00335A23"/>
    <w:rsid w:val="00340707"/>
    <w:rsid w:val="00341C61"/>
    <w:rsid w:val="00351841"/>
    <w:rsid w:val="003564C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474"/>
    <w:rsid w:val="003A248F"/>
    <w:rsid w:val="003A4D9C"/>
    <w:rsid w:val="003B1668"/>
    <w:rsid w:val="003C5F4C"/>
    <w:rsid w:val="003C7032"/>
    <w:rsid w:val="003D2520"/>
    <w:rsid w:val="003D5EA8"/>
    <w:rsid w:val="003D7B28"/>
    <w:rsid w:val="003E305E"/>
    <w:rsid w:val="003E34DB"/>
    <w:rsid w:val="003E5302"/>
    <w:rsid w:val="003E5BF1"/>
    <w:rsid w:val="003F1808"/>
    <w:rsid w:val="003F2452"/>
    <w:rsid w:val="003F41EA"/>
    <w:rsid w:val="003F7DF0"/>
    <w:rsid w:val="004039AF"/>
    <w:rsid w:val="00407AFF"/>
    <w:rsid w:val="0041155D"/>
    <w:rsid w:val="00414BD8"/>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17599"/>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1B7B"/>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4F1B"/>
    <w:rsid w:val="00725598"/>
    <w:rsid w:val="007374A1"/>
    <w:rsid w:val="00745628"/>
    <w:rsid w:val="00752712"/>
    <w:rsid w:val="00753A84"/>
    <w:rsid w:val="007611F5"/>
    <w:rsid w:val="007619E4"/>
    <w:rsid w:val="00761E75"/>
    <w:rsid w:val="0076495E"/>
    <w:rsid w:val="00765FC8"/>
    <w:rsid w:val="00775694"/>
    <w:rsid w:val="00793F46"/>
    <w:rsid w:val="007A0FE4"/>
    <w:rsid w:val="007A1325"/>
    <w:rsid w:val="007A1A18"/>
    <w:rsid w:val="007A3BAF"/>
    <w:rsid w:val="007B10B9"/>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3BF"/>
    <w:rsid w:val="008A1A9C"/>
    <w:rsid w:val="008A4633"/>
    <w:rsid w:val="008B032E"/>
    <w:rsid w:val="008C0FA2"/>
    <w:rsid w:val="008C2342"/>
    <w:rsid w:val="008C77B6"/>
    <w:rsid w:val="008D1B91"/>
    <w:rsid w:val="008D724A"/>
    <w:rsid w:val="008E7486"/>
    <w:rsid w:val="008E7A3E"/>
    <w:rsid w:val="008F41FD"/>
    <w:rsid w:val="008F4479"/>
    <w:rsid w:val="008F4BA0"/>
    <w:rsid w:val="00901726"/>
    <w:rsid w:val="00920E6A"/>
    <w:rsid w:val="00931816"/>
    <w:rsid w:val="00932C71"/>
    <w:rsid w:val="0094403F"/>
    <w:rsid w:val="00946C72"/>
    <w:rsid w:val="009509D5"/>
    <w:rsid w:val="009538F5"/>
    <w:rsid w:val="00957187"/>
    <w:rsid w:val="00960255"/>
    <w:rsid w:val="009603E1"/>
    <w:rsid w:val="00961C9D"/>
    <w:rsid w:val="00963065"/>
    <w:rsid w:val="0097151F"/>
    <w:rsid w:val="0097229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9F7DE8"/>
    <w:rsid w:val="00A03A32"/>
    <w:rsid w:val="00A06DDA"/>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4CF"/>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6EDA"/>
    <w:rsid w:val="00B3569C"/>
    <w:rsid w:val="00B43676"/>
    <w:rsid w:val="00B5441C"/>
    <w:rsid w:val="00B5602D"/>
    <w:rsid w:val="00B60125"/>
    <w:rsid w:val="00B6656B"/>
    <w:rsid w:val="00B71625"/>
    <w:rsid w:val="00B75C54"/>
    <w:rsid w:val="00B8710E"/>
    <w:rsid w:val="00B92A93"/>
    <w:rsid w:val="00BA17A8"/>
    <w:rsid w:val="00BA3C33"/>
    <w:rsid w:val="00BB0878"/>
    <w:rsid w:val="00BB1879"/>
    <w:rsid w:val="00BC0ABE"/>
    <w:rsid w:val="00BC30DB"/>
    <w:rsid w:val="00BC5BEB"/>
    <w:rsid w:val="00BC64FF"/>
    <w:rsid w:val="00BC7C37"/>
    <w:rsid w:val="00BD2244"/>
    <w:rsid w:val="00BD4073"/>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2CAD"/>
    <w:rsid w:val="00C72AFE"/>
    <w:rsid w:val="00C81619"/>
    <w:rsid w:val="00C8382D"/>
    <w:rsid w:val="00C84F1E"/>
    <w:rsid w:val="00CA013C"/>
    <w:rsid w:val="00CA6D6D"/>
    <w:rsid w:val="00CC7A4E"/>
    <w:rsid w:val="00CD1359"/>
    <w:rsid w:val="00CD4C83"/>
    <w:rsid w:val="00D01EDC"/>
    <w:rsid w:val="00D078AA"/>
    <w:rsid w:val="00D10058"/>
    <w:rsid w:val="00D10403"/>
    <w:rsid w:val="00D11978"/>
    <w:rsid w:val="00D15E30"/>
    <w:rsid w:val="00D16129"/>
    <w:rsid w:val="00D25DBD"/>
    <w:rsid w:val="00D26929"/>
    <w:rsid w:val="00D30CBD"/>
    <w:rsid w:val="00D30D9E"/>
    <w:rsid w:val="00D331C4"/>
    <w:rsid w:val="00D33908"/>
    <w:rsid w:val="00D354F2"/>
    <w:rsid w:val="00D36C30"/>
    <w:rsid w:val="00D37C28"/>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7ABC"/>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7302"/>
    <w:rsid w:val="00E72115"/>
    <w:rsid w:val="00E8322E"/>
    <w:rsid w:val="00E903E0"/>
    <w:rsid w:val="00EA1115"/>
    <w:rsid w:val="00EA39EB"/>
    <w:rsid w:val="00EA4A28"/>
    <w:rsid w:val="00EA58CE"/>
    <w:rsid w:val="00EB33FF"/>
    <w:rsid w:val="00EB3D1A"/>
    <w:rsid w:val="00EC2759"/>
    <w:rsid w:val="00EC7106"/>
    <w:rsid w:val="00ED0120"/>
    <w:rsid w:val="00ED3BBA"/>
    <w:rsid w:val="00ED464A"/>
    <w:rsid w:val="00ED4E12"/>
    <w:rsid w:val="00EE051B"/>
    <w:rsid w:val="00EE54B4"/>
    <w:rsid w:val="00EF1AD8"/>
    <w:rsid w:val="00EF2B5C"/>
    <w:rsid w:val="00EF7794"/>
    <w:rsid w:val="00F02046"/>
    <w:rsid w:val="00F053D8"/>
    <w:rsid w:val="00F0645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6464F5"/>
  <w14:defaultImageDpi w14:val="300"/>
  <w15:docId w15:val="{5036FD30-4D97-AF4B-AB9C-4D285C2EE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A0FE4"/>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7A0F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7A0FE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7A0FE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7A0FE4"/>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B5441C"/>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B5441C"/>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B5441C"/>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B5441C"/>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B5441C"/>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7A0F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0FE4"/>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7A0FE4"/>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7A0FE4"/>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7A0FE4"/>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7A0FE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A0FE4"/>
    <w:rPr>
      <w:b/>
      <w:sz w:val="26"/>
      <w:u w:val="none"/>
    </w:rPr>
  </w:style>
  <w:style w:type="character" w:customStyle="1" w:styleId="StyleUnderline">
    <w:name w:val="Style Underline"/>
    <w:aliases w:val="Intense Emphasis,Underline,Style Bold Underline,Intense Emphasis1,Style,apple-style-span + 6 pt,Bold,Kern at 16 pt,Intense Emphasis11,Intense Emphasis2,HHeading 3 + 12 pt,ci,Intense Emphasis111,Intense Emphasis1111,c,Bo,Underline Char,8."/>
    <w:basedOn w:val="DefaultParagraphFont"/>
    <w:uiPriority w:val="1"/>
    <w:qFormat/>
    <w:rsid w:val="007A0FE4"/>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Style1,Bold Underline,Box,B"/>
    <w:basedOn w:val="DefaultParagraphFont"/>
    <w:link w:val="textbold"/>
    <w:uiPriority w:val="20"/>
    <w:qFormat/>
    <w:rsid w:val="007A0FE4"/>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7A0FE4"/>
    <w:rPr>
      <w:color w:val="auto"/>
      <w:u w:val="none"/>
    </w:rPr>
  </w:style>
  <w:style w:type="character" w:styleId="Hyperlink">
    <w:name w:val="Hyperlink"/>
    <w:aliases w:val="No Spacing Char,Small Text Char,Card Format Char,No Spacing11211 Char,DDI Tag Char,Tag Title Char,No Spacing tnr Char,ClearFormatting Char,Hidden Block Title Char,No Spacing311 Char,No Spacing51 Char,Dont u Char,Note Level 2 Char,tag Char"/>
    <w:basedOn w:val="DefaultParagraphFont"/>
    <w:link w:val="NoSpacing"/>
    <w:uiPriority w:val="99"/>
    <w:unhideWhenUsed/>
    <w:rsid w:val="007A0FE4"/>
    <w:rPr>
      <w:color w:val="auto"/>
      <w:u w:val="none"/>
    </w:rPr>
  </w:style>
  <w:style w:type="paragraph" w:styleId="DocumentMap">
    <w:name w:val="Document Map"/>
    <w:basedOn w:val="Normal"/>
    <w:link w:val="DocumentMapChar"/>
    <w:uiPriority w:val="99"/>
    <w:unhideWhenUsed/>
    <w:rsid w:val="007A0FE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7A0FE4"/>
    <w:rPr>
      <w:rFonts w:ascii="Lucida Grande" w:hAnsi="Lucida Grande" w:cs="Lucida Grande"/>
    </w:rPr>
  </w:style>
  <w:style w:type="paragraph" w:customStyle="1" w:styleId="textbold">
    <w:name w:val="text bold"/>
    <w:basedOn w:val="Normal"/>
    <w:link w:val="Emphasis"/>
    <w:uiPriority w:val="20"/>
    <w:qFormat/>
    <w:rsid w:val="00517599"/>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NoSpacing">
    <w:name w:val="No Spacing"/>
    <w:aliases w:val="Small Text,Card Format,No Spacing11211,DDI Tag,Tag Title,No Spacing tnr,ClearFormatting,Hidden Block Title,No Spacing311,No Spacing51,Dont u,Note Level 2,tag,Tag and Ci,Note Level 21,Clear,No Spacing23,ca,Dont use,Tag and Cite,CD - Cite,card"/>
    <w:basedOn w:val="Heading1"/>
    <w:link w:val="Hyperlink"/>
    <w:autoRedefine/>
    <w:uiPriority w:val="99"/>
    <w:qFormat/>
    <w:rsid w:val="00517599"/>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94403F"/>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character" w:customStyle="1" w:styleId="Heading5Char">
    <w:name w:val="Heading 5 Char"/>
    <w:basedOn w:val="DefaultParagraphFont"/>
    <w:link w:val="Heading5"/>
    <w:rsid w:val="00B5441C"/>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B5441C"/>
    <w:rPr>
      <w:rFonts w:ascii="Cambria" w:eastAsia="Times New Roman" w:hAnsi="Cambria"/>
      <w:b/>
      <w:bCs/>
      <w:i/>
      <w:iCs/>
      <w:sz w:val="20"/>
      <w:lang w:bidi="en-US"/>
    </w:rPr>
  </w:style>
  <w:style w:type="character" w:customStyle="1" w:styleId="Heading7Char">
    <w:name w:val="Heading 7 Char"/>
    <w:basedOn w:val="DefaultParagraphFont"/>
    <w:link w:val="Heading7"/>
    <w:rsid w:val="00B5441C"/>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B5441C"/>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B5441C"/>
    <w:rPr>
      <w:rFonts w:ascii="Cambria" w:eastAsia="Times New Roman" w:hAnsi="Cambria"/>
      <w:i/>
      <w:iCs/>
      <w:sz w:val="18"/>
      <w:szCs w:val="18"/>
      <w:lang w:bidi="en-U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B5441C"/>
    <w:rPr>
      <w:sz w:val="22"/>
      <w:u w:val="single"/>
    </w:rPr>
  </w:style>
  <w:style w:type="character" w:styleId="UnresolvedMention">
    <w:name w:val="Unresolved Mention"/>
    <w:basedOn w:val="DefaultParagraphFont"/>
    <w:uiPriority w:val="99"/>
    <w:semiHidden/>
    <w:unhideWhenUsed/>
    <w:rsid w:val="00B5441C"/>
    <w:rPr>
      <w:color w:val="605E5C"/>
      <w:shd w:val="clear" w:color="auto" w:fill="E1DFDD"/>
    </w:rPr>
  </w:style>
  <w:style w:type="paragraph" w:styleId="ListParagraph">
    <w:name w:val="List Paragraph"/>
    <w:aliases w:val="6 font"/>
    <w:basedOn w:val="Normal"/>
    <w:uiPriority w:val="34"/>
    <w:qFormat/>
    <w:rsid w:val="00B5441C"/>
    <w:pPr>
      <w:ind w:left="720"/>
      <w:contextualSpacing/>
    </w:pPr>
  </w:style>
  <w:style w:type="paragraph" w:styleId="BalloonText">
    <w:name w:val="Balloon Text"/>
    <w:basedOn w:val="Normal"/>
    <w:link w:val="BalloonTextChar"/>
    <w:uiPriority w:val="99"/>
    <w:unhideWhenUsed/>
    <w:qFormat/>
    <w:rsid w:val="00B5441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B5441C"/>
    <w:rPr>
      <w:rFonts w:ascii="Times New Roman" w:hAnsi="Times New Roman" w:cs="Times New Roman"/>
      <w:sz w:val="18"/>
      <w:szCs w:val="18"/>
    </w:rPr>
  </w:style>
  <w:style w:type="paragraph" w:customStyle="1" w:styleId="Analytic">
    <w:name w:val="Analytic"/>
    <w:basedOn w:val="Heading4"/>
    <w:link w:val="AnalyticChar"/>
    <w:uiPriority w:val="4"/>
    <w:qFormat/>
    <w:rsid w:val="00B5441C"/>
    <w:pPr>
      <w:outlineLvl w:val="9"/>
    </w:pPr>
  </w:style>
  <w:style w:type="character" w:customStyle="1" w:styleId="AnalyticChar">
    <w:name w:val="Analytic Char"/>
    <w:basedOn w:val="DefaultParagraphFont"/>
    <w:link w:val="Analytic"/>
    <w:uiPriority w:val="4"/>
    <w:rsid w:val="00B5441C"/>
    <w:rPr>
      <w:rFonts w:ascii="Calibri" w:eastAsiaTheme="majorEastAsia" w:hAnsi="Calibri" w:cstheme="majorBidi"/>
      <w:b/>
      <w:bCs/>
      <w:sz w:val="26"/>
      <w:szCs w:val="26"/>
    </w:rPr>
  </w:style>
  <w:style w:type="paragraph" w:styleId="Title">
    <w:name w:val="Title"/>
    <w:aliases w:val="UNDERLINE,Bold Underlined,Cites and Cards,title,Block Heading,Read This,analytics"/>
    <w:basedOn w:val="Normal"/>
    <w:next w:val="Normal"/>
    <w:link w:val="TitleChar1"/>
    <w:uiPriority w:val="5"/>
    <w:qFormat/>
    <w:rsid w:val="00B5441C"/>
    <w:pPr>
      <w:spacing w:after="0"/>
      <w:outlineLvl w:val="0"/>
    </w:pPr>
    <w:rPr>
      <w:rFonts w:asciiTheme="minorHAnsi" w:hAnsiTheme="minorHAnsi"/>
      <w:sz w:val="20"/>
      <w:u w:val="single"/>
    </w:rPr>
  </w:style>
  <w:style w:type="character" w:customStyle="1" w:styleId="TitleChar">
    <w:name w:val="Title Char"/>
    <w:basedOn w:val="DefaultParagraphFont"/>
    <w:uiPriority w:val="5"/>
    <w:qFormat/>
    <w:rsid w:val="00B5441C"/>
    <w:rPr>
      <w:rFonts w:asciiTheme="majorHAnsi" w:eastAsiaTheme="majorEastAsia" w:hAnsiTheme="majorHAnsi" w:cstheme="majorBidi"/>
      <w:spacing w:val="-10"/>
      <w:kern w:val="28"/>
      <w:sz w:val="56"/>
      <w:szCs w:val="56"/>
    </w:rPr>
  </w:style>
  <w:style w:type="character" w:customStyle="1" w:styleId="TitleChar1">
    <w:name w:val="Title Char1"/>
    <w:aliases w:val="UNDERLINE Char,Bold Underlined Char,Cites and Cards Char,title Char,Block Heading Char,Read This Char,analytics Char"/>
    <w:basedOn w:val="DefaultParagraphFont"/>
    <w:link w:val="Title"/>
    <w:uiPriority w:val="6"/>
    <w:qFormat/>
    <w:rsid w:val="00B5441C"/>
    <w:rPr>
      <w:sz w:val="20"/>
      <w:u w:val="single"/>
    </w:rPr>
  </w:style>
  <w:style w:type="character" w:customStyle="1" w:styleId="Heading4Char1">
    <w:name w:val="Heading 4 Char1"/>
    <w:aliases w:val="Tag Char1,Normal Tag Char1,small text Char1,Big card Char1,body Char1,heading 2 Char1,no read Char1,No Spacing11111 Char1,Underlined Char2"/>
    <w:rsid w:val="00B5441C"/>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B5441C"/>
    <w:rPr>
      <w:rFonts w:ascii="Calibri" w:hAnsi="Calibri"/>
      <w:b/>
      <w:sz w:val="26"/>
    </w:rPr>
  </w:style>
  <w:style w:type="character" w:customStyle="1" w:styleId="Heading4Char3">
    <w:name w:val="Heading 4 Char3"/>
    <w:aliases w:val="Tag Char3,heading 2 Char3,Heading 2 Char2 Char Char1,Heading 2 Char1 Char Char Char1,ta Char"/>
    <w:rsid w:val="00B5441C"/>
    <w:rPr>
      <w:rFonts w:ascii="Calibri" w:hAnsi="Calibri"/>
      <w:b/>
      <w:sz w:val="26"/>
    </w:rPr>
  </w:style>
  <w:style w:type="character" w:customStyle="1" w:styleId="UnderlineBold">
    <w:name w:val="Underline + Bold"/>
    <w:uiPriority w:val="1"/>
    <w:qFormat/>
    <w:rsid w:val="00B5441C"/>
    <w:rPr>
      <w:rFonts w:ascii="Georgia" w:hAnsi="Georgia"/>
      <w:b w:val="0"/>
      <w:bCs w:val="0"/>
      <w:sz w:val="22"/>
      <w:u w:val="single"/>
    </w:rPr>
  </w:style>
  <w:style w:type="paragraph" w:customStyle="1" w:styleId="underlined">
    <w:name w:val="underlined"/>
    <w:next w:val="Normal"/>
    <w:link w:val="underlinedChar"/>
    <w:autoRedefine/>
    <w:qFormat/>
    <w:rsid w:val="00B5441C"/>
    <w:pPr>
      <w:contextualSpacing/>
    </w:pPr>
    <w:rPr>
      <w:rFonts w:ascii="Times New Roman" w:eastAsia="Malgun Gothic" w:hAnsi="Times New Roman" w:cs="Times New Roman"/>
      <w:u w:val="single"/>
    </w:rPr>
  </w:style>
  <w:style w:type="character" w:customStyle="1" w:styleId="underlinedChar">
    <w:name w:val="underlined Char"/>
    <w:link w:val="underlined"/>
    <w:rsid w:val="00B5441C"/>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B5441C"/>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B5441C"/>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B5441C"/>
    <w:rPr>
      <w:rFonts w:ascii="Times New Roman" w:eastAsia="Calibri" w:hAnsi="Times New Roman"/>
      <w:u w:val="single"/>
      <w:lang w:val="x-none"/>
    </w:rPr>
  </w:style>
  <w:style w:type="paragraph" w:customStyle="1" w:styleId="Analytics">
    <w:name w:val="Analytics"/>
    <w:basedOn w:val="Heading4"/>
    <w:link w:val="AnalyticsChar"/>
    <w:qFormat/>
    <w:rsid w:val="00B5441C"/>
    <w:rPr>
      <w:bCs w:val="0"/>
      <w:szCs w:val="22"/>
    </w:rPr>
  </w:style>
  <w:style w:type="character" w:customStyle="1" w:styleId="AnalyticsChar">
    <w:name w:val="Analytics Char"/>
    <w:basedOn w:val="DefaultParagraphFont"/>
    <w:link w:val="Analytics"/>
    <w:rsid w:val="00B5441C"/>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B5441C"/>
    <w:rPr>
      <w:rFonts w:cs="Arial"/>
      <w:b/>
      <w:bCs/>
      <w:iCs/>
      <w:szCs w:val="28"/>
      <w:lang w:val="en-US" w:eastAsia="en-US" w:bidi="ar-SA"/>
    </w:rPr>
  </w:style>
  <w:style w:type="numbering" w:customStyle="1" w:styleId="NoList1">
    <w:name w:val="No List1"/>
    <w:next w:val="NoList"/>
    <w:semiHidden/>
    <w:unhideWhenUsed/>
    <w:rsid w:val="00B5441C"/>
  </w:style>
  <w:style w:type="character" w:customStyle="1" w:styleId="underline">
    <w:name w:val="underline"/>
    <w:basedOn w:val="DefaultParagraphFont"/>
    <w:qFormat/>
    <w:locked/>
    <w:rsid w:val="00B5441C"/>
    <w:rPr>
      <w:rFonts w:ascii="Times New Roman" w:hAnsi="Times New Roman" w:cs="Times New Roman" w:hint="default"/>
      <w:u w:val="single"/>
    </w:rPr>
  </w:style>
  <w:style w:type="character" w:customStyle="1" w:styleId="Style11ptUnderline">
    <w:name w:val="Style 11 pt Underline"/>
    <w:basedOn w:val="DefaultParagraphFont"/>
    <w:qFormat/>
    <w:rsid w:val="00B5441C"/>
    <w:rPr>
      <w:sz w:val="20"/>
      <w:u w:val="single"/>
    </w:rPr>
  </w:style>
  <w:style w:type="character" w:customStyle="1" w:styleId="Style11pt">
    <w:name w:val="Style 11 pt"/>
    <w:basedOn w:val="DefaultParagraphFont"/>
    <w:qFormat/>
    <w:rsid w:val="00B5441C"/>
    <w:rPr>
      <w:sz w:val="20"/>
    </w:rPr>
  </w:style>
  <w:style w:type="character" w:customStyle="1" w:styleId="Style1Char1">
    <w:name w:val="Style1 Char1"/>
    <w:basedOn w:val="DefaultParagraphFont"/>
    <w:qFormat/>
    <w:rsid w:val="00B5441C"/>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B5441C"/>
    <w:rPr>
      <w:sz w:val="18"/>
      <w:szCs w:val="18"/>
    </w:rPr>
  </w:style>
  <w:style w:type="paragraph" w:styleId="CommentText">
    <w:name w:val="annotation text"/>
    <w:basedOn w:val="Normal"/>
    <w:link w:val="CommentTextChar"/>
    <w:uiPriority w:val="99"/>
    <w:unhideWhenUsed/>
    <w:rsid w:val="00B5441C"/>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B5441C"/>
    <w:rPr>
      <w:rFonts w:ascii="Times New Roman" w:hAnsi="Times New Roman"/>
    </w:rPr>
  </w:style>
  <w:style w:type="paragraph" w:styleId="CommentSubject">
    <w:name w:val="annotation subject"/>
    <w:basedOn w:val="CommentText"/>
    <w:next w:val="CommentText"/>
    <w:link w:val="CommentSubjectChar"/>
    <w:unhideWhenUsed/>
    <w:rsid w:val="00B5441C"/>
    <w:rPr>
      <w:b/>
      <w:bCs/>
      <w:sz w:val="20"/>
      <w:szCs w:val="20"/>
    </w:rPr>
  </w:style>
  <w:style w:type="character" w:customStyle="1" w:styleId="CommentSubjectChar">
    <w:name w:val="Comment Subject Char"/>
    <w:basedOn w:val="CommentTextChar"/>
    <w:link w:val="CommentSubject"/>
    <w:rsid w:val="00B5441C"/>
    <w:rPr>
      <w:rFonts w:ascii="Times New Roman" w:hAnsi="Times New Roman"/>
      <w:b/>
      <w:bCs/>
      <w:sz w:val="20"/>
      <w:szCs w:val="20"/>
    </w:rPr>
  </w:style>
  <w:style w:type="character" w:customStyle="1" w:styleId="StyleDate">
    <w:name w:val="Style Date"/>
    <w:aliases w:val="Author"/>
    <w:qFormat/>
    <w:rsid w:val="00B5441C"/>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B5441C"/>
    <w:rPr>
      <w:b/>
      <w:bCs/>
    </w:rPr>
  </w:style>
  <w:style w:type="character" w:customStyle="1" w:styleId="apple-converted-space">
    <w:name w:val="apple-converted-space"/>
    <w:basedOn w:val="DefaultParagraphFont"/>
    <w:qFormat/>
    <w:rsid w:val="00B5441C"/>
  </w:style>
  <w:style w:type="character" w:customStyle="1" w:styleId="st">
    <w:name w:val="st"/>
    <w:rsid w:val="00B5441C"/>
  </w:style>
  <w:style w:type="character" w:customStyle="1" w:styleId="CharChar11">
    <w:name w:val="Char Char11"/>
    <w:rsid w:val="00B5441C"/>
    <w:rPr>
      <w:rFonts w:cs="Arial"/>
      <w:bCs/>
      <w:szCs w:val="26"/>
      <w:u w:val="single"/>
      <w:lang w:val="en-US" w:eastAsia="en-US" w:bidi="ar-SA"/>
    </w:rPr>
  </w:style>
  <w:style w:type="character" w:customStyle="1" w:styleId="DebateHighlighted">
    <w:name w:val="Debate Highlighted"/>
    <w:basedOn w:val="DefaultParagraphFont"/>
    <w:qFormat/>
    <w:rsid w:val="00B5441C"/>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B5441C"/>
    <w:rPr>
      <w:rFonts w:ascii="Times New Roman" w:eastAsia="MS Mincho" w:hAnsi="Times New Roman" w:cs="Times New Roman"/>
      <w:sz w:val="16"/>
    </w:rPr>
  </w:style>
  <w:style w:type="character" w:customStyle="1" w:styleId="Highlightedunderline">
    <w:name w:val="Highlighted underline"/>
    <w:qFormat/>
    <w:rsid w:val="00B5441C"/>
    <w:rPr>
      <w:rFonts w:ascii="Times New Roman" w:hAnsi="Times New Roman"/>
      <w:sz w:val="20"/>
      <w:shd w:val="clear" w:color="auto" w:fill="C0C0C0"/>
    </w:rPr>
  </w:style>
  <w:style w:type="paragraph" w:customStyle="1" w:styleId="CITE">
    <w:name w:val="CITE"/>
    <w:basedOn w:val="Normal"/>
    <w:next w:val="Normal"/>
    <w:link w:val="CITEChar"/>
    <w:qFormat/>
    <w:rsid w:val="00B5441C"/>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B5441C"/>
    <w:rPr>
      <w:rFonts w:ascii="Liberation Sans" w:hAnsi="Liberation Sans" w:cs="Georgia"/>
      <w:sz w:val="20"/>
      <w:szCs w:val="20"/>
      <w:u w:val="single"/>
    </w:rPr>
  </w:style>
  <w:style w:type="paragraph" w:customStyle="1" w:styleId="cardtext">
    <w:name w:val="card text"/>
    <w:basedOn w:val="Normal"/>
    <w:link w:val="cardtextChar"/>
    <w:qFormat/>
    <w:rsid w:val="00B5441C"/>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B5441C"/>
    <w:rPr>
      <w:rFonts w:ascii="Georgia" w:eastAsia="Calibri" w:hAnsi="Georgia"/>
    </w:rPr>
  </w:style>
  <w:style w:type="character" w:customStyle="1" w:styleId="UnderlineBold0">
    <w:name w:val="Underline Bold"/>
    <w:basedOn w:val="DefaultParagraphFont"/>
    <w:uiPriority w:val="6"/>
    <w:qFormat/>
    <w:rsid w:val="00B5441C"/>
    <w:rPr>
      <w:b/>
      <w:sz w:val="20"/>
      <w:u w:val="single"/>
    </w:rPr>
  </w:style>
  <w:style w:type="paragraph" w:styleId="BodyText">
    <w:name w:val="Body Text"/>
    <w:basedOn w:val="Normal"/>
    <w:link w:val="BodyTextChar"/>
    <w:uiPriority w:val="99"/>
    <w:unhideWhenUsed/>
    <w:qFormat/>
    <w:rsid w:val="00B5441C"/>
    <w:pPr>
      <w:spacing w:after="120"/>
    </w:pPr>
  </w:style>
  <w:style w:type="character" w:customStyle="1" w:styleId="BodyTextChar">
    <w:name w:val="Body Text Char"/>
    <w:basedOn w:val="DefaultParagraphFont"/>
    <w:link w:val="BodyText"/>
    <w:uiPriority w:val="99"/>
    <w:qFormat/>
    <w:rsid w:val="00B5441C"/>
    <w:rPr>
      <w:rFonts w:ascii="Calibri" w:hAnsi="Calibri"/>
      <w:sz w:val="22"/>
    </w:rPr>
  </w:style>
  <w:style w:type="paragraph" w:customStyle="1" w:styleId="UnderlinePara">
    <w:name w:val="Underline Para"/>
    <w:basedOn w:val="Normal"/>
    <w:uiPriority w:val="6"/>
    <w:qFormat/>
    <w:rsid w:val="00B5441C"/>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B5441C"/>
  </w:style>
  <w:style w:type="paragraph" w:customStyle="1" w:styleId="tiny">
    <w:name w:val="tiny"/>
    <w:next w:val="Normal"/>
    <w:link w:val="tinyChar"/>
    <w:autoRedefine/>
    <w:qFormat/>
    <w:rsid w:val="00B5441C"/>
    <w:pPr>
      <w:contextualSpacing/>
    </w:pPr>
    <w:rPr>
      <w:rFonts w:ascii="Times New Roman" w:eastAsia="Malgun Gothic" w:hAnsi="Times New Roman" w:cs="Times New Roman"/>
      <w:sz w:val="12"/>
    </w:rPr>
  </w:style>
  <w:style w:type="character" w:customStyle="1" w:styleId="tinyChar">
    <w:name w:val="tiny Char"/>
    <w:link w:val="tiny"/>
    <w:rsid w:val="00B5441C"/>
    <w:rPr>
      <w:rFonts w:ascii="Times New Roman" w:eastAsia="Malgun Gothic" w:hAnsi="Times New Roman" w:cs="Times New Roman"/>
      <w:sz w:val="12"/>
    </w:rPr>
  </w:style>
  <w:style w:type="character" w:customStyle="1" w:styleId="DocumentMapChar1">
    <w:name w:val="Document Map Char1"/>
    <w:basedOn w:val="DefaultParagraphFont"/>
    <w:uiPriority w:val="99"/>
    <w:rsid w:val="00B5441C"/>
    <w:rPr>
      <w:rFonts w:ascii="Segoe UI" w:hAnsi="Segoe UI" w:cs="Segoe UI"/>
      <w:sz w:val="16"/>
      <w:szCs w:val="16"/>
    </w:rPr>
  </w:style>
  <w:style w:type="character" w:customStyle="1" w:styleId="CommentSubjectChar1">
    <w:name w:val="Comment Subject Char1"/>
    <w:basedOn w:val="CommentTextChar"/>
    <w:uiPriority w:val="99"/>
    <w:semiHidden/>
    <w:rsid w:val="00B5441C"/>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B5441C"/>
    <w:rPr>
      <w:rFonts w:ascii="Lucida Grande" w:eastAsiaTheme="minorHAnsi" w:hAnsi="Lucida Grande" w:cs="Lucida Grande"/>
      <w:sz w:val="18"/>
      <w:szCs w:val="18"/>
    </w:rPr>
  </w:style>
  <w:style w:type="character" w:customStyle="1" w:styleId="Style1Char">
    <w:name w:val="Style1 Char"/>
    <w:basedOn w:val="DefaultParagraphFont"/>
    <w:qFormat/>
    <w:rsid w:val="00B5441C"/>
    <w:rPr>
      <w:rFonts w:eastAsia="SimSun"/>
      <w:sz w:val="20"/>
      <w:szCs w:val="24"/>
      <w:u w:val="single"/>
      <w:lang w:val="en-US" w:eastAsia="zh-CN" w:bidi="ar-SA"/>
    </w:rPr>
  </w:style>
  <w:style w:type="paragraph" w:customStyle="1" w:styleId="Tag2">
    <w:name w:val="Tag2"/>
    <w:basedOn w:val="Normal"/>
    <w:autoRedefine/>
    <w:qFormat/>
    <w:rsid w:val="00B5441C"/>
    <w:rPr>
      <w:rFonts w:eastAsia="Calibri" w:cs="Arial"/>
      <w:b/>
    </w:rPr>
  </w:style>
  <w:style w:type="character" w:customStyle="1" w:styleId="CommentTextChar1">
    <w:name w:val="Comment Text Char1"/>
    <w:basedOn w:val="DefaultParagraphFont"/>
    <w:uiPriority w:val="99"/>
    <w:rsid w:val="00B5441C"/>
    <w:rPr>
      <w:rFonts w:ascii="Calibri" w:hAnsi="Calibri"/>
    </w:rPr>
  </w:style>
  <w:style w:type="character" w:customStyle="1" w:styleId="apple-style-span">
    <w:name w:val="apple-style-span"/>
    <w:basedOn w:val="DefaultParagraphFont"/>
    <w:qFormat/>
    <w:rsid w:val="00B5441C"/>
  </w:style>
  <w:style w:type="character" w:customStyle="1" w:styleId="FootnoteTextChar">
    <w:name w:val="Footnote Text Char"/>
    <w:basedOn w:val="DefaultParagraphFont"/>
    <w:link w:val="FootnoteText"/>
    <w:rsid w:val="00B5441C"/>
    <w:rPr>
      <w:rFonts w:ascii="Calibri" w:hAnsi="Calibri"/>
    </w:rPr>
  </w:style>
  <w:style w:type="paragraph" w:styleId="FootnoteText">
    <w:name w:val="footnote text"/>
    <w:basedOn w:val="Normal"/>
    <w:link w:val="FootnoteTextChar"/>
    <w:unhideWhenUsed/>
    <w:qFormat/>
    <w:rsid w:val="00B5441C"/>
    <w:pPr>
      <w:spacing w:after="0" w:line="240" w:lineRule="auto"/>
    </w:pPr>
    <w:rPr>
      <w:sz w:val="24"/>
    </w:rPr>
  </w:style>
  <w:style w:type="character" w:customStyle="1" w:styleId="FootnoteTextChar1">
    <w:name w:val="Footnote Text Char1"/>
    <w:basedOn w:val="DefaultParagraphFont"/>
    <w:rsid w:val="00B5441C"/>
    <w:rPr>
      <w:rFonts w:ascii="Calibri" w:hAnsi="Calibri"/>
      <w:sz w:val="20"/>
      <w:szCs w:val="20"/>
    </w:rPr>
  </w:style>
  <w:style w:type="paragraph" w:customStyle="1" w:styleId="p">
    <w:name w:val="p"/>
    <w:basedOn w:val="Normal"/>
    <w:rsid w:val="00B5441C"/>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B5441C"/>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B5441C"/>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B5441C"/>
    <w:rPr>
      <w:vertAlign w:val="superscript"/>
    </w:rPr>
  </w:style>
  <w:style w:type="paragraph" w:customStyle="1" w:styleId="para">
    <w:name w:val="para"/>
    <w:basedOn w:val="Normal"/>
    <w:rsid w:val="00B5441C"/>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B5441C"/>
    <w:pPr>
      <w:spacing w:before="100" w:beforeAutospacing="1" w:after="100" w:afterAutospacing="1" w:line="240" w:lineRule="auto"/>
    </w:pPr>
    <w:rPr>
      <w:rFonts w:cs="Times New Roman"/>
    </w:rPr>
  </w:style>
  <w:style w:type="character" w:customStyle="1" w:styleId="vm-hook">
    <w:name w:val="vm-hook"/>
    <w:basedOn w:val="DefaultParagraphFont"/>
    <w:rsid w:val="00B5441C"/>
  </w:style>
  <w:style w:type="character" w:customStyle="1" w:styleId="dfm-title">
    <w:name w:val="dfm-title"/>
    <w:basedOn w:val="DefaultParagraphFont"/>
    <w:rsid w:val="00B5441C"/>
  </w:style>
  <w:style w:type="paragraph" w:customStyle="1" w:styleId="evidencetext">
    <w:name w:val="evidence text"/>
    <w:basedOn w:val="Normal"/>
    <w:link w:val="evidencetextChar1"/>
    <w:qFormat/>
    <w:rsid w:val="00B5441C"/>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B5441C"/>
    <w:rPr>
      <w:rFonts w:ascii="Arial" w:hAnsi="Arial" w:cs="Arial"/>
      <w:color w:val="000000"/>
      <w:sz w:val="22"/>
      <w:lang w:val="x-none" w:eastAsia="x-none"/>
    </w:rPr>
  </w:style>
  <w:style w:type="paragraph" w:customStyle="1" w:styleId="CardIndented">
    <w:name w:val="Card (Indented)"/>
    <w:basedOn w:val="Normal"/>
    <w:link w:val="CardIndentedChar"/>
    <w:qFormat/>
    <w:rsid w:val="00B5441C"/>
    <w:pPr>
      <w:spacing w:after="0" w:line="240" w:lineRule="auto"/>
      <w:ind w:left="288"/>
    </w:pPr>
    <w:rPr>
      <w:rFonts w:ascii="Arial" w:hAnsi="Arial" w:cs="Arial"/>
    </w:rPr>
  </w:style>
  <w:style w:type="paragraph" w:customStyle="1" w:styleId="Emphasize">
    <w:name w:val="Emphasize"/>
    <w:basedOn w:val="Normal"/>
    <w:uiPriority w:val="7"/>
    <w:qFormat/>
    <w:rsid w:val="00B5441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B5441C"/>
    <w:rPr>
      <w:rFonts w:asciiTheme="minorHAnsi" w:hAnsiTheme="minorHAnsi"/>
      <w:sz w:val="22"/>
    </w:rPr>
  </w:style>
  <w:style w:type="character" w:customStyle="1" w:styleId="UnresolvedMention1">
    <w:name w:val="Unresolved Mention1"/>
    <w:basedOn w:val="DefaultParagraphFont"/>
    <w:uiPriority w:val="99"/>
    <w:unhideWhenUsed/>
    <w:rsid w:val="00B5441C"/>
    <w:rPr>
      <w:color w:val="808080"/>
      <w:shd w:val="clear" w:color="auto" w:fill="E6E6E6"/>
    </w:rPr>
  </w:style>
  <w:style w:type="character" w:customStyle="1" w:styleId="BodyTextChar1">
    <w:name w:val="Body Text Char1"/>
    <w:aliases w:val="Very Small Text Char1"/>
    <w:basedOn w:val="DefaultParagraphFont"/>
    <w:uiPriority w:val="99"/>
    <w:rsid w:val="00B5441C"/>
    <w:rPr>
      <w:rFonts w:ascii="Times New Roman" w:hAnsi="Times New Roman"/>
      <w:sz w:val="24"/>
    </w:rPr>
  </w:style>
  <w:style w:type="character" w:customStyle="1" w:styleId="UnresolvedMention2">
    <w:name w:val="Unresolved Mention2"/>
    <w:basedOn w:val="DefaultParagraphFont"/>
    <w:uiPriority w:val="99"/>
    <w:unhideWhenUsed/>
    <w:rsid w:val="00B5441C"/>
    <w:rPr>
      <w:color w:val="808080"/>
      <w:shd w:val="clear" w:color="auto" w:fill="E6E6E6"/>
    </w:rPr>
  </w:style>
  <w:style w:type="character" w:customStyle="1" w:styleId="Author-Date">
    <w:name w:val="Author-Date"/>
    <w:qFormat/>
    <w:rsid w:val="00B5441C"/>
    <w:rPr>
      <w:b/>
      <w:sz w:val="24"/>
    </w:rPr>
  </w:style>
  <w:style w:type="character" w:customStyle="1" w:styleId="ListLabel12">
    <w:name w:val="ListLabel 12"/>
    <w:qFormat/>
    <w:rsid w:val="00B5441C"/>
    <w:rPr>
      <w:strike w:val="0"/>
      <w:dstrike w:val="0"/>
      <w:color w:val="000000"/>
      <w:spacing w:val="0"/>
      <w:w w:val="100"/>
      <w:sz w:val="16"/>
      <w:lang w:val="en-US"/>
    </w:rPr>
  </w:style>
  <w:style w:type="character" w:customStyle="1" w:styleId="ListLabel11">
    <w:name w:val="ListLabel 11"/>
    <w:qFormat/>
    <w:rsid w:val="00B5441C"/>
    <w:rPr>
      <w:strike w:val="0"/>
      <w:dstrike w:val="0"/>
      <w:color w:val="000000"/>
      <w:spacing w:val="70"/>
      <w:w w:val="100"/>
      <w:sz w:val="16"/>
      <w:lang w:val="en-US"/>
    </w:rPr>
  </w:style>
  <w:style w:type="character" w:customStyle="1" w:styleId="ListLabel10">
    <w:name w:val="ListLabel 10"/>
    <w:qFormat/>
    <w:rsid w:val="00B5441C"/>
    <w:rPr>
      <w:strike w:val="0"/>
      <w:dstrike w:val="0"/>
      <w:color w:val="000000"/>
      <w:spacing w:val="0"/>
      <w:w w:val="100"/>
      <w:sz w:val="18"/>
      <w:lang w:val="en-US"/>
    </w:rPr>
  </w:style>
  <w:style w:type="character" w:customStyle="1" w:styleId="ListLabel9">
    <w:name w:val="ListLabel 9"/>
    <w:qFormat/>
    <w:rsid w:val="00B5441C"/>
    <w:rPr>
      <w:strike w:val="0"/>
      <w:dstrike w:val="0"/>
      <w:color w:val="000000"/>
      <w:spacing w:val="0"/>
      <w:w w:val="100"/>
      <w:sz w:val="21"/>
      <w:lang w:val="en-US"/>
    </w:rPr>
  </w:style>
  <w:style w:type="character" w:customStyle="1" w:styleId="ListLabel8">
    <w:name w:val="ListLabel 8"/>
    <w:qFormat/>
    <w:rsid w:val="00B5441C"/>
    <w:rPr>
      <w:strike w:val="0"/>
      <w:dstrike w:val="0"/>
      <w:color w:val="000000"/>
      <w:spacing w:val="0"/>
      <w:w w:val="100"/>
      <w:sz w:val="20"/>
      <w:lang w:val="en-US"/>
    </w:rPr>
  </w:style>
  <w:style w:type="character" w:customStyle="1" w:styleId="ListLabel7">
    <w:name w:val="ListLabel 7"/>
    <w:qFormat/>
    <w:rsid w:val="00B5441C"/>
    <w:rPr>
      <w:strike w:val="0"/>
      <w:dstrike w:val="0"/>
      <w:color w:val="000000"/>
      <w:spacing w:val="0"/>
      <w:w w:val="100"/>
      <w:sz w:val="20"/>
      <w:lang w:val="en-US"/>
    </w:rPr>
  </w:style>
  <w:style w:type="character" w:customStyle="1" w:styleId="ListLabel6">
    <w:name w:val="ListLabel 6"/>
    <w:qFormat/>
    <w:rsid w:val="00B5441C"/>
    <w:rPr>
      <w:i/>
      <w:strike w:val="0"/>
      <w:dstrike w:val="0"/>
      <w:color w:val="000000"/>
      <w:spacing w:val="0"/>
      <w:w w:val="100"/>
      <w:sz w:val="20"/>
      <w:lang w:val="en-US"/>
    </w:rPr>
  </w:style>
  <w:style w:type="character" w:customStyle="1" w:styleId="ListLabel5">
    <w:name w:val="ListLabel 5"/>
    <w:qFormat/>
    <w:rsid w:val="00B5441C"/>
    <w:rPr>
      <w:strike w:val="0"/>
      <w:dstrike w:val="0"/>
      <w:color w:val="000000"/>
      <w:spacing w:val="0"/>
      <w:w w:val="100"/>
      <w:sz w:val="20"/>
      <w:lang w:val="en-US"/>
    </w:rPr>
  </w:style>
  <w:style w:type="character" w:customStyle="1" w:styleId="ListLabel4">
    <w:name w:val="ListLabel 4"/>
    <w:qFormat/>
    <w:rsid w:val="00B5441C"/>
    <w:rPr>
      <w:strike w:val="0"/>
      <w:dstrike w:val="0"/>
      <w:color w:val="000000"/>
      <w:spacing w:val="0"/>
      <w:w w:val="100"/>
      <w:sz w:val="19"/>
      <w:lang w:val="en-US"/>
    </w:rPr>
  </w:style>
  <w:style w:type="character" w:customStyle="1" w:styleId="ListLabel3">
    <w:name w:val="ListLabel 3"/>
    <w:qFormat/>
    <w:rsid w:val="00B5441C"/>
    <w:rPr>
      <w:i/>
      <w:strike w:val="0"/>
      <w:dstrike w:val="0"/>
      <w:color w:val="000000"/>
      <w:spacing w:val="0"/>
      <w:w w:val="100"/>
      <w:sz w:val="20"/>
      <w:lang w:val="en-US"/>
    </w:rPr>
  </w:style>
  <w:style w:type="character" w:customStyle="1" w:styleId="ListLabel2">
    <w:name w:val="ListLabel 2"/>
    <w:qFormat/>
    <w:rsid w:val="00B5441C"/>
    <w:rPr>
      <w:strike w:val="0"/>
      <w:dstrike w:val="0"/>
      <w:color w:val="000000"/>
      <w:spacing w:val="0"/>
      <w:w w:val="100"/>
      <w:sz w:val="20"/>
      <w:lang w:val="en-US"/>
    </w:rPr>
  </w:style>
  <w:style w:type="character" w:customStyle="1" w:styleId="ListLabel1">
    <w:name w:val="ListLabel 1"/>
    <w:qFormat/>
    <w:rsid w:val="00B5441C"/>
    <w:rPr>
      <w:i/>
      <w:strike w:val="0"/>
      <w:dstrike w:val="0"/>
      <w:color w:val="000000"/>
      <w:spacing w:val="0"/>
      <w:w w:val="100"/>
      <w:sz w:val="18"/>
      <w:lang w:val="en-US"/>
    </w:rPr>
  </w:style>
  <w:style w:type="character" w:customStyle="1" w:styleId="verdana">
    <w:name w:val="verdana"/>
    <w:basedOn w:val="DefaultParagraphFont"/>
    <w:qFormat/>
    <w:rsid w:val="00B5441C"/>
    <w:rPr>
      <w:rFonts w:cs="Times New Roman"/>
    </w:rPr>
  </w:style>
  <w:style w:type="character" w:customStyle="1" w:styleId="italic">
    <w:name w:val="italic"/>
    <w:basedOn w:val="DefaultParagraphFont"/>
    <w:qFormat/>
    <w:rsid w:val="00B5441C"/>
    <w:rPr>
      <w:rFonts w:cs="Times New Roman"/>
    </w:rPr>
  </w:style>
  <w:style w:type="character" w:customStyle="1" w:styleId="hit">
    <w:name w:val="hit"/>
    <w:basedOn w:val="DefaultParagraphFont"/>
    <w:qFormat/>
    <w:rsid w:val="00B5441C"/>
    <w:rPr>
      <w:rFonts w:cs="Times New Roman"/>
    </w:rPr>
  </w:style>
  <w:style w:type="character" w:customStyle="1" w:styleId="blue">
    <w:name w:val="blue"/>
    <w:basedOn w:val="DefaultParagraphFont"/>
    <w:qFormat/>
    <w:rsid w:val="00B5441C"/>
    <w:rPr>
      <w:rFonts w:cs="Times New Roman"/>
    </w:rPr>
  </w:style>
  <w:style w:type="character" w:customStyle="1" w:styleId="copyrightdescription">
    <w:name w:val="copyrightdescription"/>
    <w:basedOn w:val="DefaultParagraphFont"/>
    <w:qFormat/>
    <w:rsid w:val="00B5441C"/>
    <w:rPr>
      <w:rFonts w:cs="Times New Roman"/>
    </w:rPr>
  </w:style>
  <w:style w:type="character" w:customStyle="1" w:styleId="tabtitle">
    <w:name w:val="tabtitle"/>
    <w:basedOn w:val="DefaultParagraphFont"/>
    <w:qFormat/>
    <w:rsid w:val="00B5441C"/>
    <w:rPr>
      <w:rFonts w:cs="Times New Roman"/>
    </w:rPr>
  </w:style>
  <w:style w:type="character" w:customStyle="1" w:styleId="resultbodyblack">
    <w:name w:val="resultbodyblack"/>
    <w:basedOn w:val="DefaultParagraphFont"/>
    <w:qFormat/>
    <w:rsid w:val="00B5441C"/>
    <w:rPr>
      <w:rFonts w:cs="Times New Roman"/>
    </w:rPr>
  </w:style>
  <w:style w:type="character" w:customStyle="1" w:styleId="resultbody">
    <w:name w:val="resultbody"/>
    <w:basedOn w:val="DefaultParagraphFont"/>
    <w:qFormat/>
    <w:rsid w:val="00B5441C"/>
    <w:rPr>
      <w:rFonts w:cs="Times New Roman"/>
    </w:rPr>
  </w:style>
  <w:style w:type="character" w:customStyle="1" w:styleId="resultbodysmallitalic">
    <w:name w:val="resultbodysmallitalic"/>
    <w:basedOn w:val="DefaultParagraphFont"/>
    <w:qFormat/>
    <w:rsid w:val="00B5441C"/>
    <w:rPr>
      <w:rFonts w:cs="Times New Roman"/>
    </w:rPr>
  </w:style>
  <w:style w:type="character" w:customStyle="1" w:styleId="resultpron">
    <w:name w:val="resultpron"/>
    <w:basedOn w:val="DefaultParagraphFont"/>
    <w:qFormat/>
    <w:rsid w:val="00B5441C"/>
    <w:rPr>
      <w:rFonts w:cs="Times New Roman"/>
    </w:rPr>
  </w:style>
  <w:style w:type="character" w:customStyle="1" w:styleId="NumberingSymbols">
    <w:name w:val="Numbering Symbols"/>
    <w:qFormat/>
    <w:rsid w:val="00B5441C"/>
  </w:style>
  <w:style w:type="character" w:customStyle="1" w:styleId="StrongEmphasis">
    <w:name w:val="Strong Emphasis"/>
    <w:qFormat/>
    <w:rsid w:val="00B5441C"/>
    <w:rPr>
      <w:b/>
      <w:bCs/>
    </w:rPr>
  </w:style>
  <w:style w:type="character" w:customStyle="1" w:styleId="Emphasis2">
    <w:name w:val="Emphasis2"/>
    <w:basedOn w:val="DefaultParagraphFont"/>
    <w:qFormat/>
    <w:rsid w:val="00B5441C"/>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B5441C"/>
    <w:rPr>
      <w:rFonts w:ascii="Times New Roman" w:hAnsi="Times New Roman"/>
      <w:sz w:val="20"/>
      <w:szCs w:val="24"/>
      <w:u w:val="single"/>
      <w:lang w:val="en-US" w:eastAsia="en-US" w:bidi="ar-SA"/>
    </w:rPr>
  </w:style>
  <w:style w:type="character" w:customStyle="1" w:styleId="pg">
    <w:name w:val="pg"/>
    <w:basedOn w:val="DefaultParagraphFont"/>
    <w:qFormat/>
    <w:rsid w:val="00B5441C"/>
  </w:style>
  <w:style w:type="character" w:customStyle="1" w:styleId="ital-inline">
    <w:name w:val="ital-inline"/>
    <w:basedOn w:val="DefaultParagraphFont"/>
    <w:qFormat/>
    <w:rsid w:val="00B5441C"/>
  </w:style>
  <w:style w:type="character" w:customStyle="1" w:styleId="senselabelstart">
    <w:name w:val="sense_label start"/>
    <w:basedOn w:val="DefaultParagraphFont"/>
    <w:qFormat/>
    <w:rsid w:val="00B5441C"/>
  </w:style>
  <w:style w:type="character" w:customStyle="1" w:styleId="sensecontent">
    <w:name w:val="sense_content"/>
    <w:basedOn w:val="DefaultParagraphFont"/>
    <w:qFormat/>
    <w:rsid w:val="00B5441C"/>
  </w:style>
  <w:style w:type="character" w:customStyle="1" w:styleId="vi">
    <w:name w:val="vi"/>
    <w:basedOn w:val="DefaultParagraphFont"/>
    <w:qFormat/>
    <w:rsid w:val="00B5441C"/>
  </w:style>
  <w:style w:type="character" w:customStyle="1" w:styleId="senselabel">
    <w:name w:val="sense_label"/>
    <w:basedOn w:val="DefaultParagraphFont"/>
    <w:qFormat/>
    <w:rsid w:val="00B5441C"/>
  </w:style>
  <w:style w:type="character" w:customStyle="1" w:styleId="Style11ptItalicUnderline">
    <w:name w:val="Style 11 pt Italic Underline"/>
    <w:basedOn w:val="DefaultParagraphFont"/>
    <w:qFormat/>
    <w:rsid w:val="00B5441C"/>
    <w:rPr>
      <w:i/>
      <w:iCs/>
      <w:sz w:val="20"/>
      <w:u w:val="single"/>
    </w:rPr>
  </w:style>
  <w:style w:type="character" w:customStyle="1" w:styleId="Style11ptBoldUnderline">
    <w:name w:val="Style 11 pt Bold Underline"/>
    <w:basedOn w:val="DefaultParagraphFont"/>
    <w:qFormat/>
    <w:rsid w:val="00B5441C"/>
    <w:rPr>
      <w:b/>
      <w:bCs/>
      <w:sz w:val="20"/>
      <w:u w:val="single"/>
    </w:rPr>
  </w:style>
  <w:style w:type="character" w:customStyle="1" w:styleId="StyleStyle4CharTimesNewRoman11ptItalic">
    <w:name w:val="Style Style4 Char + Times New Roman 11 pt Italic"/>
    <w:basedOn w:val="DefaultParagraphFont"/>
    <w:qFormat/>
    <w:rsid w:val="00B5441C"/>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B5441C"/>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B5441C"/>
    <w:rPr>
      <w:color w:val="000000"/>
      <w:sz w:val="20"/>
    </w:rPr>
  </w:style>
  <w:style w:type="character" w:customStyle="1" w:styleId="Style11ptBlackUnderline">
    <w:name w:val="Style 11 pt Black Underline"/>
    <w:basedOn w:val="DefaultParagraphFont"/>
    <w:qFormat/>
    <w:rsid w:val="00B5441C"/>
    <w:rPr>
      <w:color w:val="000000"/>
      <w:sz w:val="20"/>
      <w:u w:val="single"/>
    </w:rPr>
  </w:style>
  <w:style w:type="character" w:customStyle="1" w:styleId="pmterms1">
    <w:name w:val="pmterms1"/>
    <w:basedOn w:val="DefaultParagraphFont"/>
    <w:qFormat/>
    <w:rsid w:val="00B5441C"/>
  </w:style>
  <w:style w:type="character" w:customStyle="1" w:styleId="HTMLTypewriter3">
    <w:name w:val="HTML Typewriter3"/>
    <w:basedOn w:val="DefaultParagraphFont"/>
    <w:qFormat/>
    <w:rsid w:val="00B5441C"/>
    <w:rPr>
      <w:rFonts w:ascii="Courier New" w:eastAsia="SimSun" w:hAnsi="Courier New" w:cs="Courier New"/>
      <w:sz w:val="20"/>
      <w:szCs w:val="20"/>
    </w:rPr>
  </w:style>
  <w:style w:type="character" w:customStyle="1" w:styleId="CardsChar">
    <w:name w:val="Cards Char"/>
    <w:basedOn w:val="DefaultParagraphFont"/>
    <w:qFormat/>
    <w:rsid w:val="00B5441C"/>
    <w:rPr>
      <w:rFonts w:ascii="Times New Roman" w:hAnsi="Times New Roman" w:cs="Times New Roman"/>
      <w:lang w:val="en-US" w:bidi="ar-SA"/>
    </w:rPr>
  </w:style>
  <w:style w:type="character" w:customStyle="1" w:styleId="CardsFont12pt0">
    <w:name w:val="Cards + Font 12pt"/>
    <w:basedOn w:val="CardsChar"/>
    <w:qFormat/>
    <w:rsid w:val="00B5441C"/>
    <w:rPr>
      <w:rFonts w:ascii="Times New Roman" w:hAnsi="Times New Roman" w:cs="Times New Roman"/>
      <w:sz w:val="24"/>
      <w:u w:val="single"/>
      <w:lang w:val="en-US" w:bidi="ar-SA"/>
    </w:rPr>
  </w:style>
  <w:style w:type="character" w:customStyle="1" w:styleId="AuthorDateChar">
    <w:name w:val="AuthorDate Char"/>
    <w:basedOn w:val="DefaultParagraphFont"/>
    <w:qFormat/>
    <w:rsid w:val="00B5441C"/>
    <w:rPr>
      <w:rFonts w:ascii="Times New Roman" w:hAnsi="Times New Roman" w:cs="Times New Roman"/>
      <w:b/>
      <w:sz w:val="24"/>
      <w:u w:val="single"/>
      <w:lang w:val="en-US" w:bidi="ar-SA"/>
    </w:rPr>
  </w:style>
  <w:style w:type="character" w:styleId="HTMLCite">
    <w:name w:val="HTML Cite"/>
    <w:basedOn w:val="DefaultParagraphFont"/>
    <w:uiPriority w:val="99"/>
    <w:qFormat/>
    <w:rsid w:val="00B5441C"/>
    <w:rPr>
      <w:rFonts w:cs="Times New Roman"/>
      <w:i/>
    </w:rPr>
  </w:style>
  <w:style w:type="character" w:customStyle="1" w:styleId="VisitedInternetLink">
    <w:name w:val="Visited Internet Link"/>
    <w:basedOn w:val="DefaultParagraphFont"/>
    <w:rsid w:val="00B5441C"/>
    <w:rPr>
      <w:color w:val="800080"/>
      <w:u w:val="single"/>
    </w:rPr>
  </w:style>
  <w:style w:type="character" w:customStyle="1" w:styleId="CitesChar">
    <w:name w:val="Cites Char"/>
    <w:basedOn w:val="DefaultParagraphFont"/>
    <w:qFormat/>
    <w:rsid w:val="00B5441C"/>
    <w:rPr>
      <w:szCs w:val="24"/>
      <w:lang w:val="en-US" w:bidi="ar-SA"/>
    </w:rPr>
  </w:style>
  <w:style w:type="character" w:customStyle="1" w:styleId="loose">
    <w:name w:val="loose"/>
    <w:qFormat/>
    <w:rsid w:val="00B5441C"/>
  </w:style>
  <w:style w:type="character" w:customStyle="1" w:styleId="domtooltips">
    <w:name w:val="domtooltips"/>
    <w:basedOn w:val="DefaultParagraphFont"/>
    <w:qFormat/>
    <w:rsid w:val="00B5441C"/>
  </w:style>
  <w:style w:type="character" w:customStyle="1" w:styleId="caps">
    <w:name w:val="caps"/>
    <w:basedOn w:val="DefaultParagraphFont"/>
    <w:qFormat/>
    <w:rsid w:val="00B5441C"/>
  </w:style>
  <w:style w:type="character" w:customStyle="1" w:styleId="Style11ptUnderlineBorderSinglesolidlineAuto05pt">
    <w:name w:val="Style 11 pt Underline Border: : (Single solid line Auto  0.5 pt..."/>
    <w:basedOn w:val="DefaultParagraphFont"/>
    <w:qFormat/>
    <w:rsid w:val="00B5441C"/>
    <w:rPr>
      <w:sz w:val="20"/>
      <w:u w:val="single"/>
      <w:bdr w:val="single" w:sz="4" w:space="0" w:color="00000A"/>
    </w:rPr>
  </w:style>
  <w:style w:type="character" w:customStyle="1" w:styleId="StyleUnderlineChar11pt">
    <w:name w:val="Style Underline Char + 11 pt"/>
    <w:basedOn w:val="DefaultParagraphFont"/>
    <w:qFormat/>
    <w:rsid w:val="00B5441C"/>
    <w:rPr>
      <w:rFonts w:ascii="Times New Roman" w:hAnsi="Times New Roman"/>
      <w:sz w:val="20"/>
      <w:szCs w:val="24"/>
      <w:u w:val="single"/>
      <w:lang w:val="en-US" w:eastAsia="en-US" w:bidi="ar-SA"/>
    </w:rPr>
  </w:style>
  <w:style w:type="paragraph" w:styleId="List">
    <w:name w:val="List"/>
    <w:basedOn w:val="BodyText"/>
    <w:uiPriority w:val="99"/>
    <w:rsid w:val="00B5441C"/>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B5441C"/>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B5441C"/>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B5441C"/>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B5441C"/>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B5441C"/>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B5441C"/>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B5441C"/>
    <w:rPr>
      <w:rFonts w:ascii="Liberation Sans" w:eastAsia="Droid Sans Fallback" w:hAnsi="Liberation Sans"/>
      <w:color w:val="00000A"/>
      <w:sz w:val="22"/>
    </w:rPr>
  </w:style>
  <w:style w:type="paragraph" w:customStyle="1" w:styleId="FrameContents">
    <w:name w:val="Frame Contents"/>
    <w:basedOn w:val="Normal"/>
    <w:qFormat/>
    <w:rsid w:val="00B5441C"/>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B5441C"/>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B5441C"/>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B5441C"/>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B5441C"/>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B5441C"/>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B5441C"/>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B5441C"/>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B5441C"/>
    <w:rPr>
      <w:rFonts w:ascii="Times New Roman" w:eastAsia="Times New Roman" w:hAnsi="Times New Roman" w:cs="Arial"/>
      <w:bCs/>
      <w:caps/>
      <w:color w:val="00000A"/>
      <w:sz w:val="20"/>
      <w:szCs w:val="20"/>
    </w:rPr>
  </w:style>
  <w:style w:type="character" w:customStyle="1" w:styleId="Heading3Char1">
    <w:name w:val="Heading 3 Char1"/>
    <w:qFormat/>
    <w:rsid w:val="00B5441C"/>
    <w:rPr>
      <w:rFonts w:cs="Arial"/>
      <w:bCs/>
      <w:szCs w:val="26"/>
      <w:u w:val="single"/>
      <w:lang w:val="en-US" w:eastAsia="en-US" w:bidi="ar-SA"/>
    </w:rPr>
  </w:style>
  <w:style w:type="paragraph" w:styleId="Revision">
    <w:name w:val="Revision"/>
    <w:hidden/>
    <w:uiPriority w:val="99"/>
    <w:semiHidden/>
    <w:rsid w:val="00B5441C"/>
    <w:rPr>
      <w:rFonts w:ascii="Calibri" w:hAnsi="Calibri"/>
      <w:sz w:val="22"/>
    </w:rPr>
  </w:style>
  <w:style w:type="paragraph" w:customStyle="1" w:styleId="Smalltext">
    <w:name w:val="Small text"/>
    <w:aliases w:val="Quote1,Quote11"/>
    <w:basedOn w:val="Normal"/>
    <w:link w:val="SmalltextChar"/>
    <w:qFormat/>
    <w:rsid w:val="00B5441C"/>
    <w:rPr>
      <w:rFonts w:ascii="Times New Roman" w:eastAsia="MS Mincho" w:hAnsi="Times New Roman" w:cs="Times New Roman"/>
      <w:sz w:val="16"/>
    </w:rPr>
  </w:style>
  <w:style w:type="character" w:customStyle="1" w:styleId="BoldUnderlineChar">
    <w:name w:val="Bold Underline Char"/>
    <w:basedOn w:val="DefaultParagraphFont"/>
    <w:locked/>
    <w:rsid w:val="00B5441C"/>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B5441C"/>
    <w:rPr>
      <w:b w:val="0"/>
      <w:bCs w:val="0"/>
      <w:sz w:val="22"/>
      <w:u w:val="single"/>
    </w:rPr>
  </w:style>
  <w:style w:type="character" w:customStyle="1" w:styleId="StyleGaramond">
    <w:name w:val="Style Garamond"/>
    <w:qFormat/>
    <w:rsid w:val="00B5441C"/>
    <w:rPr>
      <w:rFonts w:ascii="Garamond" w:hAnsi="Garamond" w:cs="Garamond"/>
    </w:rPr>
  </w:style>
  <w:style w:type="character" w:customStyle="1" w:styleId="StyletagGaramondChar">
    <w:name w:val="Style tag + Garamond Char"/>
    <w:qFormat/>
    <w:rsid w:val="00B5441C"/>
    <w:rPr>
      <w:rFonts w:ascii="Garamond" w:hAnsi="Garamond" w:cs="Garamond"/>
      <w:b/>
      <w:bCs/>
      <w:sz w:val="24"/>
      <w:szCs w:val="24"/>
      <w:lang w:val="en-US" w:bidi="ar-SA"/>
    </w:rPr>
  </w:style>
  <w:style w:type="character" w:customStyle="1" w:styleId="StylecardGaramond12ptUnderlineChar">
    <w:name w:val="Style card + Garamond 12 pt Underline Char"/>
    <w:qFormat/>
    <w:rsid w:val="00B5441C"/>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B5441C"/>
    <w:rPr>
      <w:rFonts w:ascii="Arial" w:hAnsi="Arial"/>
      <w:b/>
      <w:sz w:val="20"/>
      <w:u w:val="single"/>
    </w:rPr>
  </w:style>
  <w:style w:type="character" w:customStyle="1" w:styleId="WW8Num2z0">
    <w:name w:val="WW8Num2z0"/>
    <w:qFormat/>
    <w:rsid w:val="00B5441C"/>
  </w:style>
  <w:style w:type="character" w:customStyle="1" w:styleId="WW8Num2z1">
    <w:name w:val="WW8Num2z1"/>
    <w:qFormat/>
    <w:rsid w:val="00B5441C"/>
  </w:style>
  <w:style w:type="character" w:customStyle="1" w:styleId="WW8Num2z2">
    <w:name w:val="WW8Num2z2"/>
    <w:qFormat/>
    <w:rsid w:val="00B5441C"/>
  </w:style>
  <w:style w:type="character" w:customStyle="1" w:styleId="WW8Num2z3">
    <w:name w:val="WW8Num2z3"/>
    <w:qFormat/>
    <w:rsid w:val="00B5441C"/>
  </w:style>
  <w:style w:type="character" w:customStyle="1" w:styleId="WW8Num2z4">
    <w:name w:val="WW8Num2z4"/>
    <w:qFormat/>
    <w:rsid w:val="00B5441C"/>
  </w:style>
  <w:style w:type="character" w:customStyle="1" w:styleId="WW8Num2z5">
    <w:name w:val="WW8Num2z5"/>
    <w:qFormat/>
    <w:rsid w:val="00B5441C"/>
  </w:style>
  <w:style w:type="character" w:customStyle="1" w:styleId="WW8Num2z6">
    <w:name w:val="WW8Num2z6"/>
    <w:qFormat/>
    <w:rsid w:val="00B5441C"/>
  </w:style>
  <w:style w:type="character" w:customStyle="1" w:styleId="WW8Num2z7">
    <w:name w:val="WW8Num2z7"/>
    <w:qFormat/>
    <w:rsid w:val="00B5441C"/>
  </w:style>
  <w:style w:type="character" w:customStyle="1" w:styleId="WW8Num2z8">
    <w:name w:val="WW8Num2z8"/>
    <w:qFormat/>
    <w:rsid w:val="00B5441C"/>
  </w:style>
  <w:style w:type="character" w:customStyle="1" w:styleId="WW8Num5z0">
    <w:name w:val="WW8Num5z0"/>
    <w:qFormat/>
    <w:rsid w:val="00B5441C"/>
  </w:style>
  <w:style w:type="character" w:customStyle="1" w:styleId="WW8Num5z1">
    <w:name w:val="WW8Num5z1"/>
    <w:qFormat/>
    <w:rsid w:val="00B5441C"/>
  </w:style>
  <w:style w:type="character" w:customStyle="1" w:styleId="WW8Num5z2">
    <w:name w:val="WW8Num5z2"/>
    <w:qFormat/>
    <w:rsid w:val="00B5441C"/>
  </w:style>
  <w:style w:type="character" w:customStyle="1" w:styleId="WW8Num5z3">
    <w:name w:val="WW8Num5z3"/>
    <w:qFormat/>
    <w:rsid w:val="00B5441C"/>
  </w:style>
  <w:style w:type="character" w:customStyle="1" w:styleId="WW8Num5z4">
    <w:name w:val="WW8Num5z4"/>
    <w:qFormat/>
    <w:rsid w:val="00B5441C"/>
  </w:style>
  <w:style w:type="character" w:customStyle="1" w:styleId="WW8Num5z5">
    <w:name w:val="WW8Num5z5"/>
    <w:qFormat/>
    <w:rsid w:val="00B5441C"/>
  </w:style>
  <w:style w:type="character" w:customStyle="1" w:styleId="WW8Num5z6">
    <w:name w:val="WW8Num5z6"/>
    <w:qFormat/>
    <w:rsid w:val="00B5441C"/>
  </w:style>
  <w:style w:type="character" w:customStyle="1" w:styleId="WW8Num5z7">
    <w:name w:val="WW8Num5z7"/>
    <w:qFormat/>
    <w:rsid w:val="00B5441C"/>
  </w:style>
  <w:style w:type="character" w:customStyle="1" w:styleId="WW8Num5z8">
    <w:name w:val="WW8Num5z8"/>
    <w:qFormat/>
    <w:rsid w:val="00B5441C"/>
  </w:style>
  <w:style w:type="character" w:customStyle="1" w:styleId="CiteChar0">
    <w:name w:val="Cite Char"/>
    <w:aliases w:val="cite_tag Char,Char Char Char Char1 Char Char1,Char Char Char Char1 Char,Taglines Char Char, Cha"/>
    <w:basedOn w:val="DefaultParagraphFont"/>
    <w:qFormat/>
    <w:rsid w:val="00B5441C"/>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B5441C"/>
    <w:rPr>
      <w:rFonts w:ascii="Times New Roman" w:eastAsia="Times New Roman" w:hAnsi="Times New Roman" w:cs="Times New Roman"/>
      <w:u w:val="thick"/>
    </w:rPr>
  </w:style>
  <w:style w:type="character" w:customStyle="1" w:styleId="ListLabel19">
    <w:name w:val="ListLabel 19"/>
    <w:qFormat/>
    <w:rsid w:val="00B5441C"/>
    <w:rPr>
      <w:b/>
      <w:i/>
      <w:strike w:val="0"/>
      <w:dstrike w:val="0"/>
      <w:spacing w:val="0"/>
      <w:w w:val="100"/>
      <w:sz w:val="26"/>
    </w:rPr>
  </w:style>
  <w:style w:type="paragraph" w:styleId="Footer">
    <w:name w:val="footer"/>
    <w:basedOn w:val="Normal"/>
    <w:link w:val="FooterChar"/>
    <w:uiPriority w:val="99"/>
    <w:rsid w:val="00B5441C"/>
  </w:style>
  <w:style w:type="character" w:customStyle="1" w:styleId="FooterChar">
    <w:name w:val="Footer Char"/>
    <w:basedOn w:val="DefaultParagraphFont"/>
    <w:link w:val="Footer"/>
    <w:uiPriority w:val="99"/>
    <w:rsid w:val="00B5441C"/>
    <w:rPr>
      <w:rFonts w:ascii="Calibri" w:hAnsi="Calibri"/>
      <w:sz w:val="22"/>
    </w:rPr>
  </w:style>
  <w:style w:type="paragraph" w:customStyle="1" w:styleId="TagCite">
    <w:name w:val="Tag/Cite"/>
    <w:basedOn w:val="Normal"/>
    <w:qFormat/>
    <w:rsid w:val="00B5441C"/>
    <w:rPr>
      <w:rFonts w:eastAsia="Times New Roman" w:cs="Times New Roman"/>
      <w:b/>
    </w:rPr>
  </w:style>
  <w:style w:type="paragraph" w:customStyle="1" w:styleId="NormalText">
    <w:name w:val="Normal Text"/>
    <w:basedOn w:val="Normal"/>
    <w:link w:val="NormalTextChar"/>
    <w:qFormat/>
    <w:rsid w:val="00B5441C"/>
    <w:pPr>
      <w:jc w:val="both"/>
    </w:pPr>
    <w:rPr>
      <w:sz w:val="20"/>
      <w:szCs w:val="26"/>
    </w:rPr>
  </w:style>
  <w:style w:type="paragraph" w:customStyle="1" w:styleId="CardsFont6pt">
    <w:name w:val="Cards + Font: 6 pt"/>
    <w:basedOn w:val="Normal"/>
    <w:link w:val="CardsFont6ptChar1"/>
    <w:qFormat/>
    <w:rsid w:val="00B5441C"/>
    <w:pPr>
      <w:ind w:left="432" w:right="432"/>
      <w:jc w:val="both"/>
    </w:pPr>
    <w:rPr>
      <w:rFonts w:eastAsia="Times New Roman" w:cs="Times New Roman"/>
      <w:sz w:val="12"/>
      <w:szCs w:val="20"/>
    </w:rPr>
  </w:style>
  <w:style w:type="paragraph" w:customStyle="1" w:styleId="Small">
    <w:name w:val="Small"/>
    <w:basedOn w:val="Normal"/>
    <w:uiPriority w:val="99"/>
    <w:qFormat/>
    <w:rsid w:val="00B5441C"/>
    <w:rPr>
      <w:sz w:val="14"/>
    </w:rPr>
  </w:style>
  <w:style w:type="paragraph" w:customStyle="1" w:styleId="NotUnderlined">
    <w:name w:val="Not Underlined"/>
    <w:basedOn w:val="Normal"/>
    <w:uiPriority w:val="99"/>
    <w:qFormat/>
    <w:rsid w:val="00B5441C"/>
  </w:style>
  <w:style w:type="numbering" w:customStyle="1" w:styleId="WW8Num2">
    <w:name w:val="WW8Num2"/>
    <w:qFormat/>
    <w:rsid w:val="00B5441C"/>
  </w:style>
  <w:style w:type="numbering" w:customStyle="1" w:styleId="WW8Num5">
    <w:name w:val="WW8Num5"/>
    <w:qFormat/>
    <w:rsid w:val="00B5441C"/>
  </w:style>
  <w:style w:type="paragraph" w:customStyle="1" w:styleId="citenon-bold">
    <w:name w:val="cite non-bold"/>
    <w:basedOn w:val="Normal"/>
    <w:link w:val="citenon-boldChar"/>
    <w:qFormat/>
    <w:rsid w:val="00B5441C"/>
    <w:rPr>
      <w:rFonts w:ascii="Georgia" w:eastAsia="Calibri" w:hAnsi="Georgia"/>
    </w:rPr>
  </w:style>
  <w:style w:type="character" w:customStyle="1" w:styleId="citenon-boldChar">
    <w:name w:val="cite non-bold Char"/>
    <w:link w:val="citenon-bold"/>
    <w:rsid w:val="00B5441C"/>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B5441C"/>
    <w:rPr>
      <w:rFonts w:ascii="Times" w:eastAsia="MS Mincho" w:hAnsi="Times"/>
      <w:sz w:val="20"/>
      <w:szCs w:val="20"/>
    </w:rPr>
  </w:style>
  <w:style w:type="paragraph" w:customStyle="1" w:styleId="NewDebate">
    <w:name w:val="New Debate"/>
    <w:basedOn w:val="Heading4"/>
    <w:link w:val="NewDebateChar"/>
    <w:uiPriority w:val="4"/>
    <w:qFormat/>
    <w:rsid w:val="00B5441C"/>
    <w:rPr>
      <w:szCs w:val="22"/>
    </w:rPr>
  </w:style>
  <w:style w:type="character" w:customStyle="1" w:styleId="NewDebateChar">
    <w:name w:val="New Debate Char"/>
    <w:basedOn w:val="DefaultParagraphFont"/>
    <w:link w:val="NewDebate"/>
    <w:uiPriority w:val="4"/>
    <w:rsid w:val="00B5441C"/>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B5441C"/>
    <w:rPr>
      <w:rFonts w:eastAsia="Calibri"/>
      <w:sz w:val="10"/>
    </w:rPr>
  </w:style>
  <w:style w:type="character" w:customStyle="1" w:styleId="ReallyfuckingsmallChar">
    <w:name w:val="Really fucking small Char"/>
    <w:basedOn w:val="DefaultParagraphFont"/>
    <w:link w:val="Reallyfuckingsmall"/>
    <w:rsid w:val="00B5441C"/>
    <w:rPr>
      <w:rFonts w:ascii="Calibri" w:eastAsia="Calibri" w:hAnsi="Calibri"/>
      <w:sz w:val="10"/>
    </w:rPr>
  </w:style>
  <w:style w:type="character" w:customStyle="1" w:styleId="NothingChar">
    <w:name w:val="Nothing Char"/>
    <w:link w:val="Nothing"/>
    <w:rsid w:val="00B5441C"/>
    <w:rPr>
      <w:rFonts w:ascii="Times New Roman" w:eastAsia="Times New Roman" w:hAnsi="Times New Roman" w:cs="Times New Roman"/>
      <w:color w:val="00000A"/>
      <w:sz w:val="20"/>
    </w:rPr>
  </w:style>
  <w:style w:type="character" w:customStyle="1" w:styleId="Footnote2Char">
    <w:name w:val="Footnote2 Char"/>
    <w:link w:val="Footnote2"/>
    <w:locked/>
    <w:rsid w:val="00B5441C"/>
  </w:style>
  <w:style w:type="paragraph" w:customStyle="1" w:styleId="Footnote2">
    <w:name w:val="Footnote2"/>
    <w:basedOn w:val="Normal"/>
    <w:next w:val="Normal"/>
    <w:link w:val="Footnote2Char"/>
    <w:autoRedefine/>
    <w:qFormat/>
    <w:rsid w:val="00B5441C"/>
    <w:pPr>
      <w:spacing w:after="120" w:line="480" w:lineRule="auto"/>
    </w:pPr>
    <w:rPr>
      <w:rFonts w:asciiTheme="minorHAnsi" w:hAnsiTheme="minorHAnsi"/>
      <w:sz w:val="24"/>
    </w:rPr>
  </w:style>
  <w:style w:type="character" w:customStyle="1" w:styleId="UnderlineCharChar">
    <w:name w:val="Underline Char Char"/>
    <w:basedOn w:val="DefaultParagraphFont"/>
    <w:rsid w:val="00B5441C"/>
    <w:rPr>
      <w:noProof w:val="0"/>
      <w:u w:val="single"/>
      <w:lang w:val="en-US" w:eastAsia="en-US" w:bidi="ar-SA"/>
    </w:rPr>
  </w:style>
  <w:style w:type="character" w:customStyle="1" w:styleId="UnderlinesCharChar">
    <w:name w:val="Underlines Char Char"/>
    <w:basedOn w:val="DefaultParagraphFont"/>
    <w:rsid w:val="00B5441C"/>
    <w:rPr>
      <w:rFonts w:cs="Arial"/>
      <w:b/>
      <w:bCs/>
      <w:noProof w:val="0"/>
      <w:sz w:val="22"/>
      <w:szCs w:val="26"/>
      <w:u w:val="single"/>
      <w:lang w:val="en-US" w:eastAsia="en-US" w:bidi="ar-SA"/>
    </w:rPr>
  </w:style>
  <w:style w:type="paragraph" w:customStyle="1" w:styleId="Style3">
    <w:name w:val="Style3"/>
    <w:basedOn w:val="Normal"/>
    <w:link w:val="Style3Char"/>
    <w:qFormat/>
    <w:rsid w:val="00B5441C"/>
    <w:rPr>
      <w:rFonts w:ascii="Arial Narrow" w:eastAsia="Times New Roman" w:hAnsi="Arial Narrow" w:cs="Times New Roman"/>
      <w:b/>
      <w:sz w:val="20"/>
    </w:rPr>
  </w:style>
  <w:style w:type="character" w:customStyle="1" w:styleId="Style3Char">
    <w:name w:val="Style3 Char"/>
    <w:basedOn w:val="DefaultParagraphFont"/>
    <w:link w:val="Style3"/>
    <w:rsid w:val="00B5441C"/>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B5441C"/>
    <w:rPr>
      <w:rFonts w:eastAsia="Times New Roman"/>
      <w:sz w:val="20"/>
      <w:u w:val="single"/>
    </w:rPr>
  </w:style>
  <w:style w:type="character" w:customStyle="1" w:styleId="StyleStyle411ptChar">
    <w:name w:val="Style Style4 + 11 pt Char"/>
    <w:link w:val="StyleStyle411pt"/>
    <w:rsid w:val="00B5441C"/>
    <w:rPr>
      <w:rFonts w:ascii="Calibri" w:eastAsia="Times New Roman" w:hAnsi="Calibri"/>
      <w:sz w:val="20"/>
      <w:u w:val="single"/>
    </w:rPr>
  </w:style>
  <w:style w:type="paragraph" w:customStyle="1" w:styleId="StyleStyle411ptBold">
    <w:name w:val="Style Style4 + 11 pt Bold"/>
    <w:basedOn w:val="Normal"/>
    <w:link w:val="StyleStyle411ptBoldChar"/>
    <w:qFormat/>
    <w:rsid w:val="00B5441C"/>
    <w:rPr>
      <w:b/>
      <w:bCs/>
      <w:sz w:val="20"/>
      <w:u w:val="single"/>
    </w:rPr>
  </w:style>
  <w:style w:type="character" w:customStyle="1" w:styleId="StyleStyle411ptBoldChar">
    <w:name w:val="Style Style4 + 11 pt Bold Char"/>
    <w:link w:val="StyleStyle411ptBold"/>
    <w:rsid w:val="00B5441C"/>
    <w:rPr>
      <w:rFonts w:ascii="Calibri" w:hAnsi="Calibri"/>
      <w:b/>
      <w:bCs/>
      <w:sz w:val="20"/>
      <w:u w:val="single"/>
    </w:rPr>
  </w:style>
  <w:style w:type="paragraph" w:customStyle="1" w:styleId="Underlining">
    <w:name w:val="Underlining"/>
    <w:basedOn w:val="Normal"/>
    <w:link w:val="UnderliningChar"/>
    <w:qFormat/>
    <w:rsid w:val="00B5441C"/>
    <w:rPr>
      <w:rFonts w:eastAsia="Times New Roman"/>
      <w:sz w:val="20"/>
      <w:u w:val="single"/>
    </w:rPr>
  </w:style>
  <w:style w:type="character" w:customStyle="1" w:styleId="UnderliningChar">
    <w:name w:val="Underlining Char"/>
    <w:basedOn w:val="DefaultParagraphFont"/>
    <w:link w:val="Underlining"/>
    <w:rsid w:val="00B5441C"/>
    <w:rPr>
      <w:rFonts w:ascii="Calibri" w:eastAsia="Times New Roman" w:hAnsi="Calibri"/>
      <w:sz w:val="20"/>
      <w:u w:val="single"/>
    </w:rPr>
  </w:style>
  <w:style w:type="character" w:customStyle="1" w:styleId="StyleTimesNewRoman12ptBold">
    <w:name w:val="Style Times New Roman 12 pt Bold"/>
    <w:rsid w:val="00B5441C"/>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B5441C"/>
    <w:rPr>
      <w:rFonts w:ascii="Century Gothic" w:hAnsi="Century Gothic"/>
      <w:sz w:val="24"/>
      <w:u w:val="thick"/>
    </w:rPr>
  </w:style>
  <w:style w:type="paragraph" w:customStyle="1" w:styleId="Cardstyle">
    <w:name w:val="Cardstyle"/>
    <w:basedOn w:val="Normal"/>
    <w:next w:val="Normal"/>
    <w:qFormat/>
    <w:rsid w:val="00B5441C"/>
    <w:rPr>
      <w:rFonts w:eastAsia="Times New Roman" w:cs="Times New Roman"/>
      <w:sz w:val="20"/>
    </w:rPr>
  </w:style>
  <w:style w:type="character" w:customStyle="1" w:styleId="Style8pt1">
    <w:name w:val="Style 8 pt1"/>
    <w:basedOn w:val="DefaultParagraphFont"/>
    <w:rsid w:val="00B5441C"/>
    <w:rPr>
      <w:rFonts w:ascii="Georgia" w:hAnsi="Georgia"/>
      <w:sz w:val="16"/>
    </w:rPr>
  </w:style>
  <w:style w:type="character" w:customStyle="1" w:styleId="Style8pt">
    <w:name w:val="Style 8 pt"/>
    <w:basedOn w:val="DefaultParagraphFont"/>
    <w:rsid w:val="00B5441C"/>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B5441C"/>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B5441C"/>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B5441C"/>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B5441C"/>
    <w:rPr>
      <w:rFonts w:eastAsia="Times New Roman" w:cs="Times New Roman"/>
      <w:b/>
      <w:bCs/>
      <w:sz w:val="20"/>
      <w:u w:val="single"/>
    </w:rPr>
  </w:style>
  <w:style w:type="character" w:customStyle="1" w:styleId="StyleUnderlineChar11ptBoldChar">
    <w:name w:val="Style Underline Char + 11 pt Bold Char"/>
    <w:link w:val="StyleUnderlineChar11ptBold"/>
    <w:rsid w:val="00B5441C"/>
    <w:rPr>
      <w:rFonts w:ascii="Calibri" w:eastAsia="Times New Roman" w:hAnsi="Calibri" w:cs="Times New Roman"/>
      <w:b/>
      <w:bCs/>
      <w:sz w:val="20"/>
      <w:u w:val="single"/>
    </w:rPr>
  </w:style>
  <w:style w:type="character" w:customStyle="1" w:styleId="NormalTextChar">
    <w:name w:val="Normal Text Char"/>
    <w:link w:val="NormalText"/>
    <w:rsid w:val="00B5441C"/>
    <w:rPr>
      <w:rFonts w:ascii="Calibri" w:hAnsi="Calibri"/>
      <w:sz w:val="20"/>
      <w:szCs w:val="26"/>
    </w:rPr>
  </w:style>
  <w:style w:type="character" w:customStyle="1" w:styleId="ShrinkChar">
    <w:name w:val="Shrink Char"/>
    <w:link w:val="Shrink"/>
    <w:rsid w:val="00B5441C"/>
    <w:rPr>
      <w:rFonts w:ascii="Garamond" w:hAnsi="Garamond"/>
      <w:sz w:val="12"/>
    </w:rPr>
  </w:style>
  <w:style w:type="paragraph" w:customStyle="1" w:styleId="Shrink">
    <w:name w:val="Shrink"/>
    <w:link w:val="ShrinkChar"/>
    <w:qFormat/>
    <w:rsid w:val="00B5441C"/>
    <w:pPr>
      <w:ind w:left="288" w:right="288"/>
    </w:pPr>
    <w:rPr>
      <w:rFonts w:ascii="Garamond" w:hAnsi="Garamond"/>
      <w:sz w:val="12"/>
    </w:rPr>
  </w:style>
  <w:style w:type="paragraph" w:customStyle="1" w:styleId="cites0">
    <w:name w:val="cites"/>
    <w:link w:val="citesChar0"/>
    <w:autoRedefine/>
    <w:qFormat/>
    <w:rsid w:val="00B5441C"/>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B5441C"/>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B5441C"/>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B5441C"/>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B5441C"/>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B5441C"/>
  </w:style>
  <w:style w:type="character" w:customStyle="1" w:styleId="CardsChar1">
    <w:name w:val="Cards Char1"/>
    <w:rsid w:val="00B5441C"/>
    <w:rPr>
      <w:rFonts w:ascii="Times New Roman" w:hAnsi="Times New Roman" w:cs="Times New Roman"/>
      <w:sz w:val="20"/>
      <w:szCs w:val="20"/>
    </w:rPr>
  </w:style>
  <w:style w:type="character" w:customStyle="1" w:styleId="AuthorYear">
    <w:name w:val="AuthorYear"/>
    <w:uiPriority w:val="1"/>
    <w:qFormat/>
    <w:rsid w:val="00B5441C"/>
    <w:rPr>
      <w:rFonts w:ascii="Georgia" w:hAnsi="Georgia"/>
      <w:b/>
      <w:sz w:val="24"/>
    </w:rPr>
  </w:style>
  <w:style w:type="paragraph" w:customStyle="1" w:styleId="Shrink8">
    <w:name w:val="Shrink8"/>
    <w:basedOn w:val="Normal"/>
    <w:qFormat/>
    <w:rsid w:val="00B5441C"/>
    <w:rPr>
      <w:sz w:val="16"/>
    </w:rPr>
  </w:style>
  <w:style w:type="paragraph" w:customStyle="1" w:styleId="Normal1">
    <w:name w:val="Normal1"/>
    <w:qFormat/>
    <w:rsid w:val="00B5441C"/>
    <w:rPr>
      <w:rFonts w:ascii="Calibri" w:eastAsia="Calibri" w:hAnsi="Calibri" w:cs="Calibri"/>
      <w:color w:val="000000"/>
      <w:sz w:val="22"/>
      <w:szCs w:val="20"/>
      <w:lang w:val="es-US" w:eastAsia="es-US"/>
    </w:rPr>
  </w:style>
  <w:style w:type="character" w:customStyle="1" w:styleId="highlight2">
    <w:name w:val="highlight2"/>
    <w:rsid w:val="00B5441C"/>
    <w:rPr>
      <w:rFonts w:ascii="Arial" w:hAnsi="Arial"/>
      <w:b/>
      <w:sz w:val="19"/>
      <w:u w:val="thick"/>
      <w:bdr w:val="none" w:sz="0" w:space="0" w:color="auto"/>
      <w:shd w:val="clear" w:color="auto" w:fill="auto"/>
    </w:rPr>
  </w:style>
  <w:style w:type="paragraph" w:customStyle="1" w:styleId="Stylecard11pt">
    <w:name w:val="Style card + 11 pt"/>
    <w:basedOn w:val="Normal"/>
    <w:link w:val="Stylecard11ptChar"/>
    <w:qFormat/>
    <w:rsid w:val="00B5441C"/>
    <w:pPr>
      <w:spacing w:after="0" w:line="240" w:lineRule="auto"/>
      <w:ind w:left="288" w:right="288"/>
    </w:pPr>
    <w:rPr>
      <w:rFonts w:ascii="Times New Roman" w:eastAsia="SimSun" w:hAnsi="Times New Roman" w:cs="Times New Roman"/>
      <w:color w:val="00000A"/>
      <w:sz w:val="20"/>
      <w:lang w:eastAsia="zh-CN"/>
    </w:rPr>
  </w:style>
  <w:style w:type="character" w:customStyle="1" w:styleId="Stylecard11ptChar">
    <w:name w:val="Style card + 11 pt Char"/>
    <w:basedOn w:val="DefaultParagraphFont"/>
    <w:link w:val="Stylecard11pt"/>
    <w:rsid w:val="00B5441C"/>
    <w:rPr>
      <w:rFonts w:ascii="Times New Roman" w:eastAsia="SimSun" w:hAnsi="Times New Roman" w:cs="Times New Roman"/>
      <w:color w:val="00000A"/>
      <w:sz w:val="20"/>
      <w:lang w:eastAsia="zh-CN"/>
    </w:rPr>
  </w:style>
  <w:style w:type="paragraph" w:customStyle="1" w:styleId="Stylecard11ptUnderline">
    <w:name w:val="Style card + 11 pt Underline"/>
    <w:basedOn w:val="Normal"/>
    <w:link w:val="Stylecard11ptUnderlineChar"/>
    <w:qFormat/>
    <w:rsid w:val="00B5441C"/>
    <w:pPr>
      <w:spacing w:after="0" w:line="240" w:lineRule="auto"/>
      <w:ind w:left="288" w:right="288"/>
    </w:pPr>
    <w:rPr>
      <w:rFonts w:ascii="Times New Roman" w:eastAsia="SimSun" w:hAnsi="Times New Roman" w:cs="Times New Roman"/>
      <w:color w:val="00000A"/>
      <w:sz w:val="20"/>
      <w:lang w:eastAsia="zh-CN"/>
    </w:rPr>
  </w:style>
  <w:style w:type="character" w:customStyle="1" w:styleId="Stylecard11ptUnderlineChar">
    <w:name w:val="Style card + 11 pt Underline Char"/>
    <w:basedOn w:val="DefaultParagraphFont"/>
    <w:link w:val="Stylecard11ptUnderline"/>
    <w:rsid w:val="00B5441C"/>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B5441C"/>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B5441C"/>
    <w:rPr>
      <w:rFonts w:cs="Arial"/>
      <w:b/>
      <w:bCs/>
      <w:kern w:val="32"/>
      <w:sz w:val="32"/>
      <w:szCs w:val="32"/>
      <w:u w:val="single"/>
      <w:lang w:val="en-US" w:eastAsia="en-US" w:bidi="ar-SA"/>
    </w:rPr>
  </w:style>
  <w:style w:type="character" w:customStyle="1" w:styleId="UNDERLINECharChar0">
    <w:name w:val="UNDERLINE Char Char"/>
    <w:basedOn w:val="DefaultParagraphFont"/>
    <w:rsid w:val="00B5441C"/>
    <w:rPr>
      <w:bCs/>
      <w:kern w:val="28"/>
      <w:szCs w:val="32"/>
      <w:u w:val="single"/>
    </w:rPr>
  </w:style>
  <w:style w:type="character" w:customStyle="1" w:styleId="term">
    <w:name w:val="term"/>
    <w:basedOn w:val="DefaultParagraphFont"/>
    <w:rsid w:val="00B5441C"/>
  </w:style>
  <w:style w:type="character" w:customStyle="1" w:styleId="SmallFontCharCharCharChar">
    <w:name w:val="Small Font Char Char Char Char"/>
    <w:basedOn w:val="DefaultParagraphFont"/>
    <w:rsid w:val="00B5441C"/>
    <w:rPr>
      <w:rFonts w:ascii="Arial" w:hAnsi="Arial"/>
      <w:sz w:val="12"/>
      <w:szCs w:val="24"/>
    </w:rPr>
  </w:style>
  <w:style w:type="character" w:customStyle="1" w:styleId="vitstoryheadline">
    <w:name w:val="vitstoryheadline"/>
    <w:basedOn w:val="DefaultParagraphFont"/>
    <w:rsid w:val="00B5441C"/>
  </w:style>
  <w:style w:type="character" w:customStyle="1" w:styleId="regtext">
    <w:name w:val="regtext"/>
    <w:basedOn w:val="DefaultParagraphFont"/>
    <w:rsid w:val="00B5441C"/>
  </w:style>
  <w:style w:type="character" w:customStyle="1" w:styleId="bps-topic-ident">
    <w:name w:val="bps-topic-ident"/>
    <w:basedOn w:val="DefaultParagraphFont"/>
    <w:rsid w:val="00B5441C"/>
  </w:style>
  <w:style w:type="character" w:customStyle="1" w:styleId="CharChar4">
    <w:name w:val="Char Char4"/>
    <w:basedOn w:val="DefaultParagraphFont"/>
    <w:rsid w:val="00B5441C"/>
    <w:rPr>
      <w:b/>
      <w:bCs/>
      <w:sz w:val="28"/>
      <w:szCs w:val="28"/>
    </w:rPr>
  </w:style>
  <w:style w:type="character" w:customStyle="1" w:styleId="CharChar5">
    <w:name w:val="Char Char5"/>
    <w:basedOn w:val="DefaultParagraphFont"/>
    <w:rsid w:val="00B5441C"/>
    <w:rPr>
      <w:rFonts w:ascii="Arial" w:hAnsi="Arial" w:cs="Arial"/>
      <w:b/>
      <w:bCs/>
      <w:sz w:val="26"/>
      <w:szCs w:val="26"/>
    </w:rPr>
  </w:style>
  <w:style w:type="paragraph" w:customStyle="1" w:styleId="tagcite0">
    <w:name w:val="tagcite"/>
    <w:basedOn w:val="Normal"/>
    <w:qFormat/>
    <w:rsid w:val="00B5441C"/>
    <w:rPr>
      <w:rFonts w:eastAsia="Times New Roman" w:cs="Times New Roman"/>
      <w:b/>
    </w:rPr>
  </w:style>
  <w:style w:type="paragraph" w:customStyle="1" w:styleId="Regular">
    <w:name w:val="Regular"/>
    <w:link w:val="RegularChar"/>
    <w:rsid w:val="00B5441C"/>
    <w:rPr>
      <w:rFonts w:ascii="Garamond" w:eastAsia="Times New Roman" w:hAnsi="Garamond" w:cs="Arial"/>
      <w:bCs/>
      <w:kern w:val="20"/>
      <w:sz w:val="20"/>
      <w:szCs w:val="32"/>
    </w:rPr>
  </w:style>
  <w:style w:type="paragraph" w:customStyle="1" w:styleId="Boldunderline0">
    <w:name w:val="Bold underline"/>
    <w:basedOn w:val="Normal"/>
    <w:rsid w:val="00B5441C"/>
    <w:rPr>
      <w:rFonts w:eastAsia="Times New Roman" w:cs="Arial"/>
      <w:b/>
      <w:bCs/>
      <w:kern w:val="20"/>
      <w:sz w:val="20"/>
      <w:szCs w:val="32"/>
      <w:u w:val="single"/>
    </w:rPr>
  </w:style>
  <w:style w:type="character" w:customStyle="1" w:styleId="BoldunderlineChar0">
    <w:name w:val="Bold underline Char"/>
    <w:basedOn w:val="DefaultParagraphFont"/>
    <w:rsid w:val="00B5441C"/>
    <w:rPr>
      <w:rFonts w:ascii="Garamond" w:hAnsi="Garamond" w:cs="Arial"/>
      <w:b/>
      <w:bCs/>
      <w:kern w:val="20"/>
      <w:szCs w:val="32"/>
      <w:u w:val="single"/>
      <w:lang w:val="en-US" w:eastAsia="en-US" w:bidi="ar-SA"/>
    </w:rPr>
  </w:style>
  <w:style w:type="paragraph" w:customStyle="1" w:styleId="tag1">
    <w:name w:val="tag1"/>
    <w:basedOn w:val="Normal"/>
    <w:qFormat/>
    <w:rsid w:val="00B5441C"/>
    <w:rPr>
      <w:rFonts w:eastAsia="Times New Roman" w:cs="Times New Roman"/>
      <w:b/>
      <w:szCs w:val="20"/>
    </w:rPr>
  </w:style>
  <w:style w:type="character" w:customStyle="1" w:styleId="byline">
    <w:name w:val="byline"/>
    <w:basedOn w:val="DefaultParagraphFont"/>
    <w:rsid w:val="00B5441C"/>
  </w:style>
  <w:style w:type="character" w:customStyle="1" w:styleId="7TimesNewRoman">
    <w:name w:val="7 Times New Roman"/>
    <w:rsid w:val="00B5441C"/>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B5441C"/>
    <w:rPr>
      <w:rFonts w:ascii="Cambria" w:eastAsia="Times New Roman" w:hAnsi="Cambria" w:cs="Times New Roman"/>
      <w:sz w:val="18"/>
      <w:szCs w:val="20"/>
    </w:rPr>
  </w:style>
  <w:style w:type="character" w:customStyle="1" w:styleId="Boxed">
    <w:name w:val="Boxed"/>
    <w:qFormat/>
    <w:rsid w:val="00B5441C"/>
    <w:rPr>
      <w:rFonts w:ascii="Garamond" w:hAnsi="Garamond"/>
      <w:sz w:val="20"/>
      <w:bdr w:val="single" w:sz="6" w:space="0" w:color="auto"/>
    </w:rPr>
  </w:style>
  <w:style w:type="character" w:customStyle="1" w:styleId="CardtextChar0">
    <w:name w:val="Card text Char"/>
    <w:basedOn w:val="DefaultParagraphFont"/>
    <w:link w:val="Cardtext0"/>
    <w:rsid w:val="00B5441C"/>
    <w:rPr>
      <w:rFonts w:ascii="Garamond" w:hAnsi="Garamond"/>
      <w:u w:val="single"/>
    </w:rPr>
  </w:style>
  <w:style w:type="paragraph" w:styleId="Date">
    <w:name w:val="Date"/>
    <w:aliases w:val="date"/>
    <w:basedOn w:val="Normal"/>
    <w:next w:val="Normal"/>
    <w:link w:val="DateChar"/>
    <w:uiPriority w:val="99"/>
    <w:rsid w:val="00B5441C"/>
    <w:rPr>
      <w:rFonts w:eastAsia="Times New Roman" w:cs="Times New Roman"/>
      <w:sz w:val="16"/>
    </w:rPr>
  </w:style>
  <w:style w:type="character" w:customStyle="1" w:styleId="DateChar">
    <w:name w:val="Date Char"/>
    <w:aliases w:val="date Char"/>
    <w:basedOn w:val="DefaultParagraphFont"/>
    <w:link w:val="Date"/>
    <w:uiPriority w:val="99"/>
    <w:rsid w:val="00B5441C"/>
    <w:rPr>
      <w:rFonts w:ascii="Calibri" w:eastAsia="Times New Roman" w:hAnsi="Calibri" w:cs="Times New Roman"/>
      <w:sz w:val="16"/>
    </w:rPr>
  </w:style>
  <w:style w:type="paragraph" w:customStyle="1" w:styleId="DebateCardSmall">
    <w:name w:val="Debate Card Small"/>
    <w:basedOn w:val="Normal"/>
    <w:link w:val="DebateCardSmallChar"/>
    <w:qFormat/>
    <w:rsid w:val="00B5441C"/>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B5441C"/>
    <w:rPr>
      <w:rFonts w:ascii="Calibri" w:eastAsia="Times New Roman" w:hAnsi="Calibri" w:cs="Times New Roman"/>
      <w:sz w:val="16"/>
      <w:szCs w:val="16"/>
      <w:lang w:val="x-none" w:eastAsia="x-none"/>
    </w:rPr>
  </w:style>
  <w:style w:type="character" w:customStyle="1" w:styleId="reduce2">
    <w:name w:val="reduce2"/>
    <w:rsid w:val="00B5441C"/>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B5441C"/>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B5441C"/>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B5441C"/>
  </w:style>
  <w:style w:type="character" w:customStyle="1" w:styleId="Style1CharChar">
    <w:name w:val="Style1 Char Char"/>
    <w:basedOn w:val="DefaultParagraphFont"/>
    <w:rsid w:val="00B5441C"/>
    <w:rPr>
      <w:sz w:val="16"/>
      <w:szCs w:val="16"/>
      <w:lang w:val="en-US" w:eastAsia="en-US" w:bidi="ar-SA"/>
    </w:rPr>
  </w:style>
  <w:style w:type="character" w:customStyle="1" w:styleId="Style2CharChar">
    <w:name w:val="Style2 Char Char"/>
    <w:basedOn w:val="DefaultParagraphFont"/>
    <w:rsid w:val="00B5441C"/>
    <w:rPr>
      <w:u w:val="thick"/>
      <w:lang w:val="en-US" w:eastAsia="en-US" w:bidi="ar-SA"/>
    </w:rPr>
  </w:style>
  <w:style w:type="character" w:customStyle="1" w:styleId="dateline">
    <w:name w:val="dateline"/>
    <w:basedOn w:val="DefaultParagraphFont"/>
    <w:rsid w:val="00B5441C"/>
  </w:style>
  <w:style w:type="character" w:customStyle="1" w:styleId="date-display-single">
    <w:name w:val="date-display-single"/>
    <w:basedOn w:val="DefaultParagraphFont"/>
    <w:rsid w:val="00B5441C"/>
  </w:style>
  <w:style w:type="character" w:customStyle="1" w:styleId="wikigeneratedlinkcontent">
    <w:name w:val="wikigeneratedlinkcontent"/>
    <w:basedOn w:val="DefaultParagraphFont"/>
    <w:rsid w:val="00B5441C"/>
  </w:style>
  <w:style w:type="character" w:customStyle="1" w:styleId="Heading3CharCharChar3">
    <w:name w:val="Heading 3 Char Char Char3"/>
    <w:aliases w:val=" Char Char Char3,Char Char Char3,Heading 3 Char Char Char2, Char Char Char2,Char Char Char2"/>
    <w:basedOn w:val="DefaultParagraphFont"/>
    <w:rsid w:val="00B5441C"/>
    <w:rPr>
      <w:rFonts w:cs="Arial"/>
      <w:bCs/>
      <w:szCs w:val="26"/>
      <w:u w:val="single"/>
      <w:lang w:val="en-US" w:eastAsia="en-US" w:bidi="ar-SA"/>
    </w:rPr>
  </w:style>
  <w:style w:type="character" w:customStyle="1" w:styleId="aqj">
    <w:name w:val="aqj"/>
    <w:rsid w:val="00B5441C"/>
  </w:style>
  <w:style w:type="character" w:customStyle="1" w:styleId="CardTextChar1">
    <w:name w:val="CardText Char"/>
    <w:basedOn w:val="DefaultParagraphFont"/>
    <w:link w:val="CardText1"/>
    <w:locked/>
    <w:rsid w:val="00B5441C"/>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B5441C"/>
    <w:pPr>
      <w:ind w:left="288" w:right="288"/>
    </w:pPr>
    <w:rPr>
      <w:rFonts w:ascii="Times New Roman" w:eastAsia="Times New Roman" w:hAnsi="Times New Roman" w:cs="Times New Roman"/>
      <w:sz w:val="16"/>
    </w:rPr>
  </w:style>
  <w:style w:type="character" w:customStyle="1" w:styleId="ilad">
    <w:name w:val="il_ad"/>
    <w:rsid w:val="00B5441C"/>
  </w:style>
  <w:style w:type="character" w:customStyle="1" w:styleId="CardsUnderlined">
    <w:name w:val="Cards Underlined"/>
    <w:qFormat/>
    <w:rsid w:val="00B5441C"/>
    <w:rPr>
      <w:rFonts w:ascii="Helvetica" w:hAnsi="Helvetica"/>
      <w:sz w:val="22"/>
      <w:szCs w:val="24"/>
      <w:u w:val="thick"/>
    </w:rPr>
  </w:style>
  <w:style w:type="paragraph" w:customStyle="1" w:styleId="BBCite">
    <w:name w:val="BB Cite"/>
    <w:basedOn w:val="Normal"/>
    <w:autoRedefine/>
    <w:rsid w:val="00B5441C"/>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B5441C"/>
  </w:style>
  <w:style w:type="character" w:customStyle="1" w:styleId="StyleStyleUnderline411pt">
    <w:name w:val="Style Style Underline4 + 11 pt"/>
    <w:basedOn w:val="DefaultParagraphFont"/>
    <w:rsid w:val="00B5441C"/>
    <w:rPr>
      <w:sz w:val="20"/>
      <w:u w:val="single"/>
    </w:rPr>
  </w:style>
  <w:style w:type="character" w:customStyle="1" w:styleId="StyleStyleUnderline411ptBold">
    <w:name w:val="Style Style Underline4 + 11 pt Bold"/>
    <w:basedOn w:val="DefaultParagraphFont"/>
    <w:rsid w:val="00B5441C"/>
    <w:rPr>
      <w:b/>
      <w:bCs/>
      <w:sz w:val="20"/>
      <w:u w:val="single"/>
    </w:rPr>
  </w:style>
  <w:style w:type="character" w:customStyle="1" w:styleId="StyleStyleUnderline311pt">
    <w:name w:val="Style Style Underline3 + 11 pt"/>
    <w:basedOn w:val="DefaultParagraphFont"/>
    <w:rsid w:val="00B5441C"/>
    <w:rPr>
      <w:sz w:val="20"/>
      <w:u w:val="single"/>
    </w:rPr>
  </w:style>
  <w:style w:type="character" w:customStyle="1" w:styleId="StyleStyleUnderline311ptBold">
    <w:name w:val="Style Style Underline3 + 11 pt Bold"/>
    <w:basedOn w:val="DefaultParagraphFont"/>
    <w:rsid w:val="00B5441C"/>
    <w:rPr>
      <w:b/>
      <w:bCs/>
      <w:sz w:val="20"/>
      <w:u w:val="single"/>
    </w:rPr>
  </w:style>
  <w:style w:type="character" w:customStyle="1" w:styleId="red-subtitle">
    <w:name w:val="red-subtitle"/>
    <w:basedOn w:val="DefaultParagraphFont"/>
    <w:rsid w:val="00B5441C"/>
  </w:style>
  <w:style w:type="character" w:styleId="PageNumber">
    <w:name w:val="page number"/>
    <w:aliases w:val="card ununderlined"/>
    <w:basedOn w:val="DefaultParagraphFont"/>
    <w:uiPriority w:val="99"/>
    <w:unhideWhenUsed/>
    <w:rsid w:val="00B5441C"/>
  </w:style>
  <w:style w:type="character" w:customStyle="1" w:styleId="ft1">
    <w:name w:val="ft1"/>
    <w:basedOn w:val="DefaultParagraphFont"/>
    <w:rsid w:val="00B5441C"/>
  </w:style>
  <w:style w:type="character" w:customStyle="1" w:styleId="dropcap">
    <w:name w:val="dropcap"/>
    <w:basedOn w:val="DefaultParagraphFont"/>
    <w:rsid w:val="00B5441C"/>
  </w:style>
  <w:style w:type="paragraph" w:customStyle="1" w:styleId="TagText">
    <w:name w:val="TagText"/>
    <w:basedOn w:val="Normal"/>
    <w:uiPriority w:val="99"/>
    <w:qFormat/>
    <w:rsid w:val="00B5441C"/>
    <w:pPr>
      <w:spacing w:before="200"/>
    </w:pPr>
    <w:rPr>
      <w:rFonts w:eastAsia="Calibri"/>
      <w:b/>
      <w:sz w:val="24"/>
    </w:rPr>
  </w:style>
  <w:style w:type="paragraph" w:customStyle="1" w:styleId="BreakTag">
    <w:name w:val="Break Tag"/>
    <w:basedOn w:val="Normal"/>
    <w:autoRedefine/>
    <w:uiPriority w:val="4"/>
    <w:qFormat/>
    <w:rsid w:val="00B5441C"/>
    <w:pPr>
      <w:spacing w:before="240"/>
    </w:pPr>
    <w:rPr>
      <w:rFonts w:ascii="Arial" w:hAnsi="Arial" w:cs="Arial"/>
      <w:b/>
      <w:sz w:val="26"/>
    </w:rPr>
  </w:style>
  <w:style w:type="paragraph" w:customStyle="1" w:styleId="BreakBlock">
    <w:name w:val="Break Block"/>
    <w:basedOn w:val="Normal"/>
    <w:link w:val="BreakBlockChar"/>
    <w:autoRedefine/>
    <w:qFormat/>
    <w:rsid w:val="00B5441C"/>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B5441C"/>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B5441C"/>
  </w:style>
  <w:style w:type="character" w:customStyle="1" w:styleId="Mention1">
    <w:name w:val="Mention1"/>
    <w:basedOn w:val="DefaultParagraphFont"/>
    <w:uiPriority w:val="99"/>
    <w:semiHidden/>
    <w:unhideWhenUsed/>
    <w:rsid w:val="00B5441C"/>
    <w:rPr>
      <w:color w:val="2B579A"/>
      <w:shd w:val="clear" w:color="auto" w:fill="E6E6E6"/>
    </w:rPr>
  </w:style>
  <w:style w:type="character" w:customStyle="1" w:styleId="Styleunderline11pt">
    <w:name w:val="Style underline + 11 pt"/>
    <w:rsid w:val="00B5441C"/>
    <w:rPr>
      <w:rFonts w:ascii="Times New Roman" w:hAnsi="Times New Roman"/>
      <w:sz w:val="20"/>
      <w:u w:val="single"/>
    </w:rPr>
  </w:style>
  <w:style w:type="paragraph" w:customStyle="1" w:styleId="Minimize">
    <w:name w:val="Minimize"/>
    <w:basedOn w:val="Normal"/>
    <w:next w:val="Normal"/>
    <w:link w:val="MinimizeChar"/>
    <w:qFormat/>
    <w:rsid w:val="00B5441C"/>
    <w:pPr>
      <w:widowControl w:val="0"/>
      <w:autoSpaceDE w:val="0"/>
      <w:autoSpaceDN w:val="0"/>
      <w:adjustRightInd w:val="0"/>
      <w:spacing w:after="200" w:line="276" w:lineRule="auto"/>
      <w:ind w:left="288" w:right="288"/>
    </w:pPr>
    <w:rPr>
      <w:rFonts w:ascii="Georgia" w:hAnsi="Georgia"/>
      <w:bCs/>
      <w:color w:val="000000"/>
      <w:sz w:val="12"/>
      <w:szCs w:val="20"/>
    </w:rPr>
  </w:style>
  <w:style w:type="character" w:customStyle="1" w:styleId="MinimizeChar">
    <w:name w:val="Minimize Char"/>
    <w:link w:val="Minimize"/>
    <w:rsid w:val="00B5441C"/>
    <w:rPr>
      <w:rFonts w:ascii="Georgia" w:hAnsi="Georgia"/>
      <w:bCs/>
      <w:color w:val="000000"/>
      <w:sz w:val="12"/>
      <w:szCs w:val="20"/>
    </w:rPr>
  </w:style>
  <w:style w:type="character" w:customStyle="1" w:styleId="hilite1">
    <w:name w:val="hilite1"/>
    <w:basedOn w:val="DefaultParagraphFont"/>
    <w:rsid w:val="00B5441C"/>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B5441C"/>
    <w:rPr>
      <w:rFonts w:eastAsia="Times New Roman"/>
      <w:b/>
      <w:szCs w:val="20"/>
    </w:rPr>
  </w:style>
  <w:style w:type="character" w:customStyle="1" w:styleId="NormaltagChar">
    <w:name w:val="Normal tag Char"/>
    <w:basedOn w:val="DefaultParagraphFont"/>
    <w:link w:val="Normaltag"/>
    <w:uiPriority w:val="99"/>
    <w:locked/>
    <w:rsid w:val="00B5441C"/>
    <w:rPr>
      <w:rFonts w:ascii="Calibri" w:eastAsia="Times New Roman" w:hAnsi="Calibri"/>
      <w:b/>
      <w:sz w:val="22"/>
      <w:szCs w:val="20"/>
    </w:rPr>
  </w:style>
  <w:style w:type="character" w:customStyle="1" w:styleId="CitesChar2">
    <w:name w:val="Cites Char2"/>
    <w:link w:val="Cites"/>
    <w:rsid w:val="00B5441C"/>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B5441C"/>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B5441C"/>
    <w:pPr>
      <w:spacing w:before="120" w:after="120"/>
    </w:pPr>
    <w:rPr>
      <w:rFonts w:eastAsia="Times New Roman"/>
      <w:b/>
      <w:u w:val="single"/>
      <w:lang w:bidi="en-US"/>
    </w:rPr>
  </w:style>
  <w:style w:type="paragraph" w:styleId="TOC9">
    <w:name w:val="toc 9"/>
    <w:basedOn w:val="Normal"/>
    <w:next w:val="Normal"/>
    <w:autoRedefine/>
    <w:rsid w:val="00B5441C"/>
    <w:pPr>
      <w:ind w:left="1600"/>
    </w:pPr>
    <w:rPr>
      <w:rFonts w:eastAsia="Times New Roman"/>
      <w:sz w:val="20"/>
      <w:lang w:bidi="en-US"/>
    </w:rPr>
  </w:style>
  <w:style w:type="paragraph" w:customStyle="1" w:styleId="TxBrp1">
    <w:name w:val="TxBr_p1"/>
    <w:basedOn w:val="Normal"/>
    <w:qFormat/>
    <w:rsid w:val="00B5441C"/>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B5441C"/>
    <w:pPr>
      <w:spacing w:before="100" w:beforeAutospacing="1" w:after="100" w:afterAutospacing="1"/>
    </w:pPr>
    <w:rPr>
      <w:rFonts w:eastAsia="Times New Roman"/>
      <w:lang w:bidi="en-US"/>
    </w:rPr>
  </w:style>
  <w:style w:type="character" w:customStyle="1" w:styleId="standardcontent">
    <w:name w:val="standardcontent"/>
    <w:basedOn w:val="DefaultParagraphFont"/>
    <w:rsid w:val="00B5441C"/>
  </w:style>
  <w:style w:type="paragraph" w:customStyle="1" w:styleId="hat">
    <w:name w:val="hat"/>
    <w:basedOn w:val="Normal"/>
    <w:next w:val="Normal"/>
    <w:link w:val="hatChar"/>
    <w:qFormat/>
    <w:rsid w:val="00B5441C"/>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B5441C"/>
  </w:style>
  <w:style w:type="paragraph" w:customStyle="1" w:styleId="HotRouteChar">
    <w:name w:val="Hot Route! Char"/>
    <w:basedOn w:val="Normal"/>
    <w:qFormat/>
    <w:rsid w:val="00B5441C"/>
    <w:pPr>
      <w:ind w:left="144"/>
    </w:pPr>
    <w:rPr>
      <w:rFonts w:eastAsia="Times New Roman"/>
      <w:sz w:val="20"/>
      <w:lang w:bidi="en-US"/>
    </w:rPr>
  </w:style>
  <w:style w:type="paragraph" w:customStyle="1" w:styleId="Default">
    <w:name w:val="Default"/>
    <w:qFormat/>
    <w:rsid w:val="00B5441C"/>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B5441C"/>
    <w:rPr>
      <w:rFonts w:ascii="Cambria" w:hAnsi="Cambria" w:cs="Times New Roman"/>
      <w:b/>
      <w:bCs/>
      <w:sz w:val="26"/>
      <w:szCs w:val="26"/>
    </w:rPr>
  </w:style>
  <w:style w:type="character" w:customStyle="1" w:styleId="CardCharChar1">
    <w:name w:val="Card Char Char1"/>
    <w:basedOn w:val="DefaultParagraphFont"/>
    <w:rsid w:val="00B5441C"/>
    <w:rPr>
      <w:rFonts w:cs="Times New Roman"/>
      <w:b/>
      <w:bCs/>
      <w:sz w:val="28"/>
      <w:szCs w:val="28"/>
    </w:rPr>
  </w:style>
  <w:style w:type="paragraph" w:customStyle="1" w:styleId="SmallFont">
    <w:name w:val="Small Font"/>
    <w:basedOn w:val="Normal"/>
    <w:link w:val="SmallFontChar"/>
    <w:qFormat/>
    <w:rsid w:val="00B5441C"/>
    <w:pPr>
      <w:spacing w:after="200"/>
      <w:jc w:val="both"/>
    </w:pPr>
    <w:rPr>
      <w:rFonts w:eastAsia="Calibri"/>
      <w:szCs w:val="18"/>
    </w:rPr>
  </w:style>
  <w:style w:type="character" w:customStyle="1" w:styleId="SmallFontChar">
    <w:name w:val="Small Font Char"/>
    <w:basedOn w:val="DefaultParagraphFont"/>
    <w:link w:val="SmallFont"/>
    <w:locked/>
    <w:rsid w:val="00B5441C"/>
    <w:rPr>
      <w:rFonts w:ascii="Calibri" w:eastAsia="Calibri" w:hAnsi="Calibri"/>
      <w:sz w:val="22"/>
      <w:szCs w:val="18"/>
    </w:rPr>
  </w:style>
  <w:style w:type="character" w:customStyle="1" w:styleId="CircleChar1">
    <w:name w:val="Circle Char1"/>
    <w:basedOn w:val="DefaultParagraphFont"/>
    <w:rsid w:val="00B5441C"/>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B5441C"/>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B5441C"/>
    <w:rPr>
      <w:rFonts w:ascii="Calibri" w:eastAsia="Times New Roman" w:hAnsi="Calibri" w:cs="Times New Roman"/>
      <w:b/>
      <w:sz w:val="20"/>
      <w:szCs w:val="20"/>
    </w:rPr>
  </w:style>
  <w:style w:type="character" w:customStyle="1" w:styleId="hit1">
    <w:name w:val="hit1"/>
    <w:basedOn w:val="DefaultParagraphFont"/>
    <w:rsid w:val="00B5441C"/>
    <w:rPr>
      <w:b/>
      <w:bCs/>
      <w:color w:val="CC0033"/>
    </w:rPr>
  </w:style>
  <w:style w:type="character" w:customStyle="1" w:styleId="upper">
    <w:name w:val="upper"/>
    <w:basedOn w:val="DefaultParagraphFont"/>
    <w:rsid w:val="00B5441C"/>
  </w:style>
  <w:style w:type="character" w:customStyle="1" w:styleId="SmallFont7pt">
    <w:name w:val="Small Font (7 pt)"/>
    <w:basedOn w:val="DefaultParagraphFont"/>
    <w:qFormat/>
    <w:rsid w:val="00B5441C"/>
    <w:rPr>
      <w:sz w:val="14"/>
    </w:rPr>
  </w:style>
  <w:style w:type="paragraph" w:customStyle="1" w:styleId="UnderlinedText">
    <w:name w:val="Underlined Text"/>
    <w:basedOn w:val="Normal"/>
    <w:qFormat/>
    <w:rsid w:val="00B5441C"/>
    <w:rPr>
      <w:rFonts w:eastAsia="Times New Roman"/>
      <w:b/>
      <w:szCs w:val="20"/>
    </w:rPr>
  </w:style>
  <w:style w:type="character" w:customStyle="1" w:styleId="SmallText-New">
    <w:name w:val="Small Text - New"/>
    <w:basedOn w:val="DefaultParagraphFont"/>
    <w:rsid w:val="00B5441C"/>
    <w:rPr>
      <w:rFonts w:ascii="Arial Narrow" w:hAnsi="Arial Narrow"/>
      <w:sz w:val="14"/>
    </w:rPr>
  </w:style>
  <w:style w:type="character" w:customStyle="1" w:styleId="Underlined-New">
    <w:name w:val="Underlined - New"/>
    <w:basedOn w:val="DefaultParagraphFont"/>
    <w:rsid w:val="00B5441C"/>
    <w:rPr>
      <w:rFonts w:ascii="Arial Narrow" w:hAnsi="Arial Narrow"/>
      <w:sz w:val="16"/>
      <w:u w:val="single"/>
    </w:rPr>
  </w:style>
  <w:style w:type="paragraph" w:styleId="TOC2">
    <w:name w:val="toc 2"/>
    <w:basedOn w:val="Normal"/>
    <w:next w:val="Normal"/>
    <w:autoRedefine/>
    <w:uiPriority w:val="39"/>
    <w:qFormat/>
    <w:rsid w:val="00B5441C"/>
    <w:pPr>
      <w:ind w:left="200"/>
    </w:pPr>
    <w:rPr>
      <w:rFonts w:eastAsia="Times New Roman"/>
      <w:sz w:val="20"/>
      <w:lang w:bidi="en-US"/>
    </w:rPr>
  </w:style>
  <w:style w:type="paragraph" w:styleId="TOCHeading">
    <w:name w:val="TOC Heading"/>
    <w:basedOn w:val="Heading1"/>
    <w:next w:val="Normal"/>
    <w:uiPriority w:val="39"/>
    <w:qFormat/>
    <w:rsid w:val="00B5441C"/>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B5441C"/>
    <w:rPr>
      <w:rFonts w:ascii="Arial Narrow" w:hAnsi="Arial Narrow"/>
      <w:dstrike w:val="0"/>
      <w:sz w:val="20"/>
      <w:bdr w:val="single" w:sz="2" w:space="0" w:color="auto"/>
      <w:vertAlign w:val="baseline"/>
    </w:rPr>
  </w:style>
  <w:style w:type="character" w:customStyle="1" w:styleId="style65">
    <w:name w:val="style65"/>
    <w:basedOn w:val="DefaultParagraphFont"/>
    <w:rsid w:val="00B5441C"/>
    <w:rPr>
      <w:rFonts w:cs="Times New Roman"/>
    </w:rPr>
  </w:style>
  <w:style w:type="character" w:customStyle="1" w:styleId="qlabel">
    <w:name w:val="q_label"/>
    <w:basedOn w:val="DefaultParagraphFont"/>
    <w:rsid w:val="00B5441C"/>
  </w:style>
  <w:style w:type="character" w:customStyle="1" w:styleId="alabel">
    <w:name w:val="a_label"/>
    <w:basedOn w:val="DefaultParagraphFont"/>
    <w:rsid w:val="00B5441C"/>
  </w:style>
  <w:style w:type="character" w:customStyle="1" w:styleId="BoldandUnderlineCharChar">
    <w:name w:val="Bold and Underline Char Char"/>
    <w:basedOn w:val="DefaultParagraphFont"/>
    <w:rsid w:val="00B5441C"/>
    <w:rPr>
      <w:rFonts w:eastAsia="MS Mincho"/>
      <w:b/>
      <w:u w:val="single"/>
      <w:lang w:val="en-US" w:eastAsia="en-US" w:bidi="ar-SA"/>
    </w:rPr>
  </w:style>
  <w:style w:type="character" w:customStyle="1" w:styleId="CardTextChar2">
    <w:name w:val="Card Text Char"/>
    <w:basedOn w:val="DefaultParagraphFont"/>
    <w:rsid w:val="00B5441C"/>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B5441C"/>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B5441C"/>
    <w:rPr>
      <w:rFonts w:cs="Arial"/>
      <w:bCs/>
      <w:szCs w:val="26"/>
      <w:u w:val="single"/>
      <w:lang w:val="en-US" w:eastAsia="en-US" w:bidi="ar-SA"/>
    </w:rPr>
  </w:style>
  <w:style w:type="paragraph" w:customStyle="1" w:styleId="evidencetextChar">
    <w:name w:val="evidence text Char"/>
    <w:basedOn w:val="Normal"/>
    <w:qFormat/>
    <w:rsid w:val="00B5441C"/>
    <w:pPr>
      <w:ind w:left="1728" w:right="1008"/>
    </w:pPr>
    <w:rPr>
      <w:rFonts w:eastAsia="Times New Roman"/>
      <w:color w:val="000000"/>
      <w:sz w:val="18"/>
    </w:rPr>
  </w:style>
  <w:style w:type="character" w:customStyle="1" w:styleId="underline2">
    <w:name w:val="underline2"/>
    <w:basedOn w:val="DefaultParagraphFont"/>
    <w:rsid w:val="00B5441C"/>
    <w:rPr>
      <w:u w:val="single"/>
    </w:rPr>
  </w:style>
  <w:style w:type="character" w:customStyle="1" w:styleId="UnderlineChar4Char">
    <w:name w:val="Underline Char4 Char"/>
    <w:basedOn w:val="DefaultParagraphFont"/>
    <w:link w:val="UnderlineChar4"/>
    <w:rsid w:val="00B5441C"/>
    <w:rPr>
      <w:u w:val="single"/>
    </w:rPr>
  </w:style>
  <w:style w:type="paragraph" w:customStyle="1" w:styleId="UnderlineChar4">
    <w:name w:val="Underline Char4"/>
    <w:basedOn w:val="Normal"/>
    <w:link w:val="UnderlineChar4Char"/>
    <w:qFormat/>
    <w:rsid w:val="00B5441C"/>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B5441C"/>
    <w:rPr>
      <w:b/>
      <w:u w:val="single"/>
    </w:rPr>
  </w:style>
  <w:style w:type="paragraph" w:customStyle="1" w:styleId="BoldandUnderlineChar3">
    <w:name w:val="Bold and Underline Char3"/>
    <w:basedOn w:val="Normal"/>
    <w:link w:val="BoldandUnderlineChar3Char2"/>
    <w:qFormat/>
    <w:rsid w:val="00B5441C"/>
    <w:rPr>
      <w:rFonts w:asciiTheme="minorHAnsi" w:hAnsiTheme="minorHAnsi"/>
      <w:b/>
      <w:sz w:val="24"/>
      <w:u w:val="single"/>
    </w:rPr>
  </w:style>
  <w:style w:type="character" w:customStyle="1" w:styleId="inside-head">
    <w:name w:val="inside-head"/>
    <w:basedOn w:val="DefaultParagraphFont"/>
    <w:rsid w:val="00B5441C"/>
  </w:style>
  <w:style w:type="character" w:customStyle="1" w:styleId="officialstitle-">
    <w:name w:val="official_s_title-"/>
    <w:basedOn w:val="DefaultParagraphFont"/>
    <w:rsid w:val="00B5441C"/>
  </w:style>
  <w:style w:type="character" w:customStyle="1" w:styleId="officialsbureau">
    <w:name w:val="official_s_bureau"/>
    <w:basedOn w:val="DefaultParagraphFont"/>
    <w:rsid w:val="00B5441C"/>
  </w:style>
  <w:style w:type="paragraph" w:customStyle="1" w:styleId="Stylecard11ptBoldUnderline">
    <w:name w:val="Style card + 11 pt Bold Underline"/>
    <w:basedOn w:val="Normal"/>
    <w:link w:val="Stylecard11ptBoldUnderlineChar"/>
    <w:qFormat/>
    <w:rsid w:val="00B5441C"/>
    <w:pPr>
      <w:spacing w:after="0" w:line="240" w:lineRule="auto"/>
      <w:ind w:left="288" w:right="288"/>
    </w:pPr>
    <w:rPr>
      <w:rFonts w:ascii="Georgia" w:eastAsia="SimSun" w:hAnsi="Georgia"/>
      <w:b/>
      <w:sz w:val="16"/>
      <w:lang w:eastAsia="zh-CN"/>
    </w:rPr>
  </w:style>
  <w:style w:type="character" w:customStyle="1" w:styleId="Stylecard11ptBoldUnderlineChar">
    <w:name w:val="Style card + 11 pt Bold Underline Char"/>
    <w:link w:val="Stylecard11ptBoldUnderline"/>
    <w:rsid w:val="00B5441C"/>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B5441C"/>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B5441C"/>
    <w:pPr>
      <w:spacing w:after="0" w:line="240" w:lineRule="auto"/>
      <w:ind w:left="288" w:right="288"/>
    </w:pPr>
    <w:rPr>
      <w:rFonts w:ascii="Georgia" w:eastAsia="SimSun" w:hAnsi="Georgia"/>
      <w:bCs/>
      <w:sz w:val="16"/>
      <w:lang w:eastAsia="zh-CN"/>
    </w:rPr>
  </w:style>
  <w:style w:type="character" w:customStyle="1" w:styleId="StylecardLatinVerdana-BoldUnderlineChar">
    <w:name w:val="Style card + (Latin) Verdana-Bold Underline Char"/>
    <w:basedOn w:val="DefaultParagraphFont"/>
    <w:link w:val="StylecardLatinVerdana-BoldUnderline"/>
    <w:rsid w:val="00B5441C"/>
    <w:rPr>
      <w:rFonts w:ascii="Georgia" w:eastAsia="SimSun" w:hAnsi="Georgia"/>
      <w:bCs/>
      <w:sz w:val="16"/>
      <w:lang w:eastAsia="zh-CN"/>
    </w:rPr>
  </w:style>
  <w:style w:type="paragraph" w:styleId="HTMLPreformatted">
    <w:name w:val="HTML Preformatted"/>
    <w:basedOn w:val="Normal"/>
    <w:link w:val="HTMLPreformattedChar"/>
    <w:rsid w:val="00B54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B5441C"/>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B5441C"/>
    <w:rPr>
      <w:u w:val="single"/>
    </w:rPr>
  </w:style>
  <w:style w:type="character" w:customStyle="1" w:styleId="StyleUnderlining11ptChar">
    <w:name w:val="Style Underlining + 11 pt Char"/>
    <w:basedOn w:val="DefaultParagraphFont"/>
    <w:link w:val="StyleUnderlining11pt"/>
    <w:rsid w:val="00B5441C"/>
    <w:rPr>
      <w:rFonts w:ascii="Calibri" w:hAnsi="Calibri"/>
      <w:sz w:val="22"/>
      <w:u w:val="single"/>
    </w:rPr>
  </w:style>
  <w:style w:type="paragraph" w:customStyle="1" w:styleId="StyleCardText9pt">
    <w:name w:val="Style Card Text + 9 pt"/>
    <w:basedOn w:val="Normal"/>
    <w:link w:val="StyleCardText9ptChar"/>
    <w:qFormat/>
    <w:rsid w:val="00B5441C"/>
    <w:pPr>
      <w:spacing w:after="200"/>
      <w:contextualSpacing/>
    </w:pPr>
    <w:rPr>
      <w:rFonts w:eastAsia="Calibri"/>
    </w:rPr>
  </w:style>
  <w:style w:type="character" w:customStyle="1" w:styleId="StyleCardText9ptChar">
    <w:name w:val="Style Card Text + 9 pt Char"/>
    <w:basedOn w:val="DefaultParagraphFont"/>
    <w:link w:val="StyleCardText9pt"/>
    <w:rsid w:val="00B5441C"/>
    <w:rPr>
      <w:rFonts w:ascii="Calibri" w:eastAsia="Calibri" w:hAnsi="Calibri"/>
      <w:sz w:val="22"/>
    </w:rPr>
  </w:style>
  <w:style w:type="paragraph" w:styleId="Quote">
    <w:name w:val="Quote"/>
    <w:basedOn w:val="Normal"/>
    <w:next w:val="Normal"/>
    <w:link w:val="QuoteChar"/>
    <w:uiPriority w:val="29"/>
    <w:qFormat/>
    <w:rsid w:val="00B5441C"/>
    <w:pPr>
      <w:widowControl w:val="0"/>
    </w:pPr>
    <w:rPr>
      <w:rFonts w:eastAsia="Times New Roman"/>
      <w:iCs/>
      <w:color w:val="000000"/>
      <w:lang w:bidi="en-US"/>
    </w:rPr>
  </w:style>
  <w:style w:type="character" w:customStyle="1" w:styleId="QuoteChar">
    <w:name w:val="Quote Char"/>
    <w:basedOn w:val="DefaultParagraphFont"/>
    <w:link w:val="Quote"/>
    <w:uiPriority w:val="29"/>
    <w:rsid w:val="00B5441C"/>
    <w:rPr>
      <w:rFonts w:ascii="Calibri" w:eastAsia="Times New Roman" w:hAnsi="Calibri"/>
      <w:iCs/>
      <w:color w:val="000000"/>
      <w:sz w:val="22"/>
      <w:lang w:bidi="en-US"/>
    </w:rPr>
  </w:style>
  <w:style w:type="character" w:customStyle="1" w:styleId="underlineChar">
    <w:name w:val="underline Char"/>
    <w:basedOn w:val="DefaultParagraphFont"/>
    <w:rsid w:val="00B5441C"/>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B5441C"/>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B5441C"/>
    <w:rPr>
      <w:sz w:val="20"/>
      <w:u w:val="single"/>
    </w:rPr>
  </w:style>
  <w:style w:type="paragraph" w:styleId="BodyTextIndent2">
    <w:name w:val="Body Text Indent 2"/>
    <w:basedOn w:val="Normal"/>
    <w:link w:val="BodyTextIndent2Char"/>
    <w:unhideWhenUsed/>
    <w:rsid w:val="00B5441C"/>
    <w:pPr>
      <w:spacing w:after="120" w:line="480" w:lineRule="auto"/>
      <w:ind w:left="360"/>
    </w:pPr>
  </w:style>
  <w:style w:type="character" w:customStyle="1" w:styleId="BodyTextIndent2Char">
    <w:name w:val="Body Text Indent 2 Char"/>
    <w:basedOn w:val="DefaultParagraphFont"/>
    <w:link w:val="BodyTextIndent2"/>
    <w:rsid w:val="00B5441C"/>
    <w:rPr>
      <w:rFonts w:ascii="Calibri" w:hAnsi="Calibri"/>
      <w:sz w:val="22"/>
    </w:rPr>
  </w:style>
  <w:style w:type="paragraph" w:styleId="BodyTextIndent3">
    <w:name w:val="Body Text Indent 3"/>
    <w:basedOn w:val="Normal"/>
    <w:link w:val="BodyTextIndent3Char"/>
    <w:uiPriority w:val="99"/>
    <w:unhideWhenUsed/>
    <w:rsid w:val="00B5441C"/>
    <w:pPr>
      <w:spacing w:after="120"/>
      <w:ind w:left="360"/>
    </w:pPr>
    <w:rPr>
      <w:szCs w:val="16"/>
    </w:rPr>
  </w:style>
  <w:style w:type="character" w:customStyle="1" w:styleId="BodyTextIndent3Char">
    <w:name w:val="Body Text Indent 3 Char"/>
    <w:basedOn w:val="DefaultParagraphFont"/>
    <w:link w:val="BodyTextIndent3"/>
    <w:uiPriority w:val="99"/>
    <w:rsid w:val="00B5441C"/>
    <w:rPr>
      <w:rFonts w:ascii="Calibri" w:hAnsi="Calibri"/>
      <w:sz w:val="22"/>
      <w:szCs w:val="16"/>
    </w:rPr>
  </w:style>
  <w:style w:type="paragraph" w:styleId="BodyText2">
    <w:name w:val="Body Text 2"/>
    <w:basedOn w:val="Normal"/>
    <w:link w:val="BodyText2Char"/>
    <w:unhideWhenUsed/>
    <w:rsid w:val="00B5441C"/>
    <w:pPr>
      <w:spacing w:after="120" w:line="480" w:lineRule="auto"/>
    </w:pPr>
  </w:style>
  <w:style w:type="character" w:customStyle="1" w:styleId="BodyText2Char">
    <w:name w:val="Body Text 2 Char"/>
    <w:basedOn w:val="DefaultParagraphFont"/>
    <w:link w:val="BodyText2"/>
    <w:rsid w:val="00B5441C"/>
    <w:rPr>
      <w:rFonts w:ascii="Calibri" w:hAnsi="Calibri"/>
      <w:sz w:val="22"/>
    </w:rPr>
  </w:style>
  <w:style w:type="paragraph" w:styleId="BodyTextIndent">
    <w:name w:val="Body Text Indent"/>
    <w:basedOn w:val="Normal"/>
    <w:link w:val="BodyTextIndentChar"/>
    <w:uiPriority w:val="99"/>
    <w:unhideWhenUsed/>
    <w:rsid w:val="00B5441C"/>
    <w:pPr>
      <w:spacing w:after="120"/>
      <w:ind w:left="360"/>
    </w:pPr>
  </w:style>
  <w:style w:type="character" w:customStyle="1" w:styleId="BodyTextIndentChar">
    <w:name w:val="Body Text Indent Char"/>
    <w:basedOn w:val="DefaultParagraphFont"/>
    <w:link w:val="BodyTextIndent"/>
    <w:uiPriority w:val="99"/>
    <w:rsid w:val="00B5441C"/>
    <w:rPr>
      <w:rFonts w:ascii="Calibri" w:hAnsi="Calibri"/>
      <w:sz w:val="22"/>
    </w:rPr>
  </w:style>
  <w:style w:type="paragraph" w:styleId="BodyText3">
    <w:name w:val="Body Text 3"/>
    <w:basedOn w:val="Normal"/>
    <w:link w:val="BodyText3Char"/>
    <w:unhideWhenUsed/>
    <w:rsid w:val="00B5441C"/>
    <w:pPr>
      <w:spacing w:after="120"/>
    </w:pPr>
    <w:rPr>
      <w:szCs w:val="16"/>
    </w:rPr>
  </w:style>
  <w:style w:type="character" w:customStyle="1" w:styleId="BodyText3Char">
    <w:name w:val="Body Text 3 Char"/>
    <w:basedOn w:val="DefaultParagraphFont"/>
    <w:link w:val="BodyText3"/>
    <w:rsid w:val="00B5441C"/>
    <w:rPr>
      <w:rFonts w:ascii="Calibri" w:hAnsi="Calibri"/>
      <w:sz w:val="22"/>
      <w:szCs w:val="16"/>
    </w:rPr>
  </w:style>
  <w:style w:type="character" w:customStyle="1" w:styleId="StyleBold">
    <w:name w:val="Style Bold"/>
    <w:basedOn w:val="DefaultParagraphFont"/>
    <w:uiPriority w:val="9"/>
    <w:semiHidden/>
    <w:rsid w:val="00B5441C"/>
    <w:rPr>
      <w:b/>
      <w:bCs/>
    </w:rPr>
  </w:style>
  <w:style w:type="character" w:customStyle="1" w:styleId="body-text">
    <w:name w:val="body-text"/>
    <w:basedOn w:val="DefaultParagraphFont"/>
    <w:rsid w:val="00B5441C"/>
  </w:style>
  <w:style w:type="paragraph" w:customStyle="1" w:styleId="StyleStyle411ptBoldBorderSinglesolidlineAuto0">
    <w:name w:val="Style Style4 + 11 pt Bold Border: : (Single solid line Auto  0...."/>
    <w:basedOn w:val="Normal"/>
    <w:link w:val="StyleStyle411ptBoldBorderSinglesolidlineAuto0Char"/>
    <w:qFormat/>
    <w:rsid w:val="00B5441C"/>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B5441C"/>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B5441C"/>
  </w:style>
  <w:style w:type="paragraph" w:customStyle="1" w:styleId="StyleStyle112pt">
    <w:name w:val="Style Style1 + 12 pt"/>
    <w:basedOn w:val="Normal"/>
    <w:link w:val="StyleStyle112ptChar"/>
    <w:qFormat/>
    <w:rsid w:val="00B5441C"/>
    <w:rPr>
      <w:rFonts w:eastAsia="SimSun"/>
      <w:u w:val="single"/>
      <w:lang w:eastAsia="zh-CN"/>
    </w:rPr>
  </w:style>
  <w:style w:type="character" w:customStyle="1" w:styleId="StyleStyle112ptChar">
    <w:name w:val="Style Style1 + 12 pt Char"/>
    <w:basedOn w:val="DefaultParagraphFont"/>
    <w:link w:val="StyleStyle112pt"/>
    <w:rsid w:val="00B5441C"/>
    <w:rPr>
      <w:rFonts w:ascii="Calibri" w:eastAsia="SimSun" w:hAnsi="Calibri"/>
      <w:sz w:val="22"/>
      <w:u w:val="single"/>
      <w:lang w:eastAsia="zh-CN"/>
    </w:rPr>
  </w:style>
  <w:style w:type="paragraph" w:customStyle="1" w:styleId="MinimizedText">
    <w:name w:val="Minimized Text"/>
    <w:basedOn w:val="Normal"/>
    <w:link w:val="MinimizedTextChar"/>
    <w:qFormat/>
    <w:rsid w:val="00B5441C"/>
    <w:rPr>
      <w:rFonts w:eastAsia="Times New Roman"/>
    </w:rPr>
  </w:style>
  <w:style w:type="character" w:customStyle="1" w:styleId="MinimizedTextChar">
    <w:name w:val="Minimized Text Char"/>
    <w:basedOn w:val="DefaultParagraphFont"/>
    <w:link w:val="MinimizedText"/>
    <w:rsid w:val="00B5441C"/>
    <w:rPr>
      <w:rFonts w:ascii="Calibri" w:eastAsia="Times New Roman" w:hAnsi="Calibri"/>
      <w:sz w:val="22"/>
    </w:rPr>
  </w:style>
  <w:style w:type="character" w:customStyle="1" w:styleId="term1">
    <w:name w:val="term1"/>
    <w:basedOn w:val="DefaultParagraphFont"/>
    <w:rsid w:val="00B5441C"/>
    <w:rPr>
      <w:b/>
      <w:bCs/>
    </w:rPr>
  </w:style>
  <w:style w:type="character" w:customStyle="1" w:styleId="Styleterm111ptUnderline">
    <w:name w:val="Style term1 + 11 pt Underline"/>
    <w:basedOn w:val="term1"/>
    <w:rsid w:val="00B5441C"/>
    <w:rPr>
      <w:b/>
      <w:bCs/>
      <w:sz w:val="20"/>
      <w:u w:val="single"/>
    </w:rPr>
  </w:style>
  <w:style w:type="paragraph" w:customStyle="1" w:styleId="StyleMinimizedTextArialNarrow10pt">
    <w:name w:val="Style Minimized Text + Arial Narrow 10 pt"/>
    <w:basedOn w:val="MinimizedText"/>
    <w:link w:val="StyleMinimizedTextArialNarrow10ptChar"/>
    <w:qFormat/>
    <w:rsid w:val="00B5441C"/>
    <w:rPr>
      <w:sz w:val="20"/>
    </w:rPr>
  </w:style>
  <w:style w:type="character" w:customStyle="1" w:styleId="StyleMinimizedTextArialNarrow10ptChar">
    <w:name w:val="Style Minimized Text + Arial Narrow 10 pt Char"/>
    <w:basedOn w:val="MinimizedTextChar"/>
    <w:link w:val="StyleMinimizedTextArialNarrow10pt"/>
    <w:rsid w:val="00B5441C"/>
    <w:rPr>
      <w:rFonts w:ascii="Calibri" w:eastAsia="Times New Roman" w:hAnsi="Calibri"/>
      <w:sz w:val="20"/>
    </w:rPr>
  </w:style>
  <w:style w:type="character" w:customStyle="1" w:styleId="Styleunderline11ptBold">
    <w:name w:val="Style underline + 11 pt Bold"/>
    <w:basedOn w:val="underline"/>
    <w:rsid w:val="00B5441C"/>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B5441C"/>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B5441C"/>
    <w:rPr>
      <w:rFonts w:ascii="Calibri" w:eastAsia="Times New Roman" w:hAnsi="Calibri"/>
      <w:sz w:val="22"/>
      <w:u w:val="single"/>
      <w:bdr w:val="single" w:sz="4" w:space="0" w:color="auto"/>
    </w:rPr>
  </w:style>
  <w:style w:type="character" w:customStyle="1" w:styleId="Style9pt">
    <w:name w:val="Style 9 pt"/>
    <w:basedOn w:val="DefaultParagraphFont"/>
    <w:rsid w:val="00B5441C"/>
    <w:rPr>
      <w:rFonts w:ascii="Times New Roman" w:hAnsi="Times New Roman"/>
      <w:sz w:val="20"/>
    </w:rPr>
  </w:style>
  <w:style w:type="paragraph" w:customStyle="1" w:styleId="StyleStyle49pt3">
    <w:name w:val="Style Style4 + 9 pt3"/>
    <w:basedOn w:val="Style4"/>
    <w:link w:val="StyleStyle49pt3Char"/>
    <w:qFormat/>
    <w:rsid w:val="00B5441C"/>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B5441C"/>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B5441C"/>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B5441C"/>
    <w:rPr>
      <w:rFonts w:ascii="Calibri" w:eastAsia="Times New Roman" w:hAnsi="Calibri" w:cs="Times New Roman"/>
      <w:b/>
      <w:bCs/>
      <w:u w:val="single"/>
      <w:lang w:val="x-none"/>
    </w:rPr>
  </w:style>
  <w:style w:type="character" w:customStyle="1" w:styleId="authorbio">
    <w:name w:val="authorbio"/>
    <w:basedOn w:val="DefaultParagraphFont"/>
    <w:rsid w:val="00B5441C"/>
  </w:style>
  <w:style w:type="character" w:customStyle="1" w:styleId="a">
    <w:name w:val="a"/>
    <w:basedOn w:val="DefaultParagraphFont"/>
    <w:rsid w:val="00B5441C"/>
  </w:style>
  <w:style w:type="character" w:customStyle="1" w:styleId="StyleUnderline3">
    <w:name w:val="Style Underline3"/>
    <w:basedOn w:val="DefaultParagraphFont"/>
    <w:rsid w:val="00B5441C"/>
    <w:rPr>
      <w:u w:val="single"/>
    </w:rPr>
  </w:style>
  <w:style w:type="paragraph" w:customStyle="1" w:styleId="StyleStyle111ptBorderSinglesolidlineAuto05ptL">
    <w:name w:val="Style Style1 + 11 pt Border: : (Single solid line Auto  0.5 pt L..."/>
    <w:link w:val="StyleStyle111ptBorderSinglesolidlineAuto05ptLChar"/>
    <w:qFormat/>
    <w:rsid w:val="00B5441C"/>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B5441C"/>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B5441C"/>
    <w:rPr>
      <w:u w:val="single"/>
    </w:rPr>
  </w:style>
  <w:style w:type="paragraph" w:customStyle="1" w:styleId="Circled">
    <w:name w:val="Circled"/>
    <w:link w:val="CircledChar"/>
    <w:qFormat/>
    <w:rsid w:val="00B5441C"/>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B5441C"/>
    <w:rPr>
      <w:rFonts w:ascii="Times New Roman" w:eastAsia="MS Mincho" w:hAnsi="Times New Roman" w:cs="Times New Roman"/>
      <w:b/>
      <w:sz w:val="22"/>
      <w:szCs w:val="20"/>
      <w:u w:val="single"/>
      <w:lang w:eastAsia="ja-JP"/>
    </w:rPr>
  </w:style>
  <w:style w:type="character" w:customStyle="1" w:styleId="base">
    <w:name w:val="base"/>
    <w:basedOn w:val="DefaultParagraphFont"/>
    <w:rsid w:val="00B5441C"/>
  </w:style>
  <w:style w:type="character" w:customStyle="1" w:styleId="part-of-speech">
    <w:name w:val="part-of-speech"/>
    <w:basedOn w:val="DefaultParagraphFont"/>
    <w:rsid w:val="00B5441C"/>
  </w:style>
  <w:style w:type="character" w:customStyle="1" w:styleId="sep">
    <w:name w:val="sep"/>
    <w:basedOn w:val="DefaultParagraphFont"/>
    <w:rsid w:val="00B5441C"/>
  </w:style>
  <w:style w:type="character" w:customStyle="1" w:styleId="pron">
    <w:name w:val="pron"/>
    <w:basedOn w:val="DefaultParagraphFont"/>
    <w:rsid w:val="00B5441C"/>
  </w:style>
  <w:style w:type="paragraph" w:customStyle="1" w:styleId="StyleStyle4LatinTimesNewRomanAsianSimSun">
    <w:name w:val="Style Style4 + (Latin) Times New Roman (Asian) SimSun"/>
    <w:basedOn w:val="Normal"/>
    <w:link w:val="StyleStyle4LatinTimesNewRomanAsianSimSunChar"/>
    <w:qFormat/>
    <w:rsid w:val="00B5441C"/>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B5441C"/>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B5441C"/>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B5441C"/>
    <w:rPr>
      <w:rFonts w:ascii="Calibri" w:eastAsia="SimSun" w:hAnsi="Calibri"/>
      <w:b/>
      <w:bCs/>
      <w:sz w:val="22"/>
      <w:u w:val="single"/>
    </w:rPr>
  </w:style>
  <w:style w:type="character" w:customStyle="1" w:styleId="CharChar3">
    <w:name w:val="Char Char3"/>
    <w:basedOn w:val="DefaultParagraphFont"/>
    <w:rsid w:val="00B5441C"/>
    <w:rPr>
      <w:rFonts w:cs="Arial"/>
      <w:b/>
      <w:bCs/>
      <w:iCs/>
      <w:lang w:val="en-US" w:eastAsia="en-US" w:bidi="ar-SA"/>
    </w:rPr>
  </w:style>
  <w:style w:type="character" w:customStyle="1" w:styleId="SubtitleChar1">
    <w:name w:val="Subtitle Char1"/>
    <w:aliases w:val="Underlined card text Char1"/>
    <w:basedOn w:val="DefaultParagraphFont"/>
    <w:rsid w:val="00B5441C"/>
    <w:rPr>
      <w:color w:val="5A5A5A" w:themeColor="text1" w:themeTint="A5"/>
      <w:spacing w:val="15"/>
      <w:sz w:val="22"/>
      <w:szCs w:val="22"/>
    </w:rPr>
  </w:style>
  <w:style w:type="paragraph" w:customStyle="1" w:styleId="StyleStyle411pt1">
    <w:name w:val="Style Style4 + 11 pt1"/>
    <w:basedOn w:val="Style4"/>
    <w:link w:val="StyleStyle411pt1Char"/>
    <w:qFormat/>
    <w:rsid w:val="00B5441C"/>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B5441C"/>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B5441C"/>
    <w:rPr>
      <w:b/>
      <w:u w:val="single"/>
      <w:lang w:val="en-US" w:eastAsia="en-US" w:bidi="ar-SA"/>
    </w:rPr>
  </w:style>
  <w:style w:type="character" w:customStyle="1" w:styleId="StyleUnderlineCharChar111pt">
    <w:name w:val="Style Underline Char Char1 + 11 pt"/>
    <w:basedOn w:val="DefaultParagraphFont"/>
    <w:rsid w:val="00B5441C"/>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B5441C"/>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B5441C"/>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B5441C"/>
    <w:rPr>
      <w:sz w:val="22"/>
      <w:u w:val="single"/>
    </w:rPr>
  </w:style>
  <w:style w:type="paragraph" w:customStyle="1" w:styleId="StyleMinimizedTextArialNarrow9pt">
    <w:name w:val="Style Minimized Text + Arial Narrow 9 pt"/>
    <w:basedOn w:val="Normal"/>
    <w:link w:val="StyleMinimizedTextArialNarrow9ptChar"/>
    <w:qFormat/>
    <w:rsid w:val="00B5441C"/>
    <w:rPr>
      <w:rFonts w:eastAsia="Times New Roman"/>
    </w:rPr>
  </w:style>
  <w:style w:type="character" w:customStyle="1" w:styleId="StyleMinimizedTextArialNarrow9ptChar">
    <w:name w:val="Style Minimized Text + Arial Narrow 9 pt Char"/>
    <w:basedOn w:val="DefaultParagraphFont"/>
    <w:link w:val="StyleMinimizedTextArialNarrow9pt"/>
    <w:rsid w:val="00B5441C"/>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B5441C"/>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B5441C"/>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B5441C"/>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B5441C"/>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B5441C"/>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B5441C"/>
    <w:rPr>
      <w:b w:val="0"/>
      <w:bCs/>
      <w:sz w:val="20"/>
      <w:u w:val="single"/>
      <w:lang w:val="en-US" w:eastAsia="en-US" w:bidi="ar-SA"/>
    </w:rPr>
  </w:style>
  <w:style w:type="character" w:customStyle="1" w:styleId="Styleunderline9pt">
    <w:name w:val="Style underline + 9 pt"/>
    <w:basedOn w:val="underline"/>
    <w:rsid w:val="00B5441C"/>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B5441C"/>
    <w:rPr>
      <w:rFonts w:ascii="Times New Roman" w:hAnsi="Times New Roman"/>
      <w:sz w:val="20"/>
    </w:rPr>
  </w:style>
  <w:style w:type="character" w:customStyle="1" w:styleId="Styleunderline9pt1">
    <w:name w:val="Style underline + 9 pt1"/>
    <w:basedOn w:val="underline"/>
    <w:rsid w:val="00B5441C"/>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B5441C"/>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B5441C"/>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B5441C"/>
    <w:rPr>
      <w:b/>
      <w:bCs/>
      <w:noProof w:val="0"/>
      <w:sz w:val="20"/>
      <w:u w:val="single"/>
      <w:lang w:val="en-US" w:eastAsia="en-US" w:bidi="ar-SA"/>
    </w:rPr>
  </w:style>
  <w:style w:type="character" w:customStyle="1" w:styleId="Hyperlink23">
    <w:name w:val="Hyperlink23"/>
    <w:basedOn w:val="DefaultParagraphFont"/>
    <w:rsid w:val="00B5441C"/>
    <w:rPr>
      <w:color w:val="3300CC"/>
      <w:u w:val="single"/>
    </w:rPr>
  </w:style>
  <w:style w:type="paragraph" w:customStyle="1" w:styleId="cardCharChar">
    <w:name w:val="card Char Char"/>
    <w:basedOn w:val="Normal"/>
    <w:link w:val="cardCharCharChar"/>
    <w:qFormat/>
    <w:rsid w:val="00B5441C"/>
    <w:pPr>
      <w:ind w:left="288" w:right="288"/>
    </w:pPr>
    <w:rPr>
      <w:rFonts w:eastAsia="Times New Roman"/>
      <w:szCs w:val="20"/>
    </w:rPr>
  </w:style>
  <w:style w:type="character" w:customStyle="1" w:styleId="cardCharCharChar">
    <w:name w:val="card Char Char Char"/>
    <w:basedOn w:val="DefaultParagraphFont"/>
    <w:link w:val="cardCharChar"/>
    <w:rsid w:val="00B5441C"/>
    <w:rPr>
      <w:rFonts w:ascii="Calibri" w:eastAsia="Times New Roman" w:hAnsi="Calibri"/>
      <w:sz w:val="22"/>
      <w:szCs w:val="20"/>
    </w:rPr>
  </w:style>
  <w:style w:type="character" w:customStyle="1" w:styleId="StyleunderlineArialNarrow9ptBold">
    <w:name w:val="Style underline + Arial Narrow 9 pt Bold"/>
    <w:basedOn w:val="underline"/>
    <w:rsid w:val="00B5441C"/>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B5441C"/>
  </w:style>
  <w:style w:type="character" w:customStyle="1" w:styleId="StylecardCharCharArialNarrow9ptChar">
    <w:name w:val="Style card Char Char + Arial Narrow 9 pt Char"/>
    <w:basedOn w:val="cardCharCharChar"/>
    <w:link w:val="StylecardCharCharArialNarrow9pt"/>
    <w:rsid w:val="00B5441C"/>
    <w:rPr>
      <w:rFonts w:ascii="Calibri" w:eastAsia="Times New Roman" w:hAnsi="Calibri"/>
      <w:sz w:val="22"/>
      <w:szCs w:val="20"/>
    </w:rPr>
  </w:style>
  <w:style w:type="character" w:customStyle="1" w:styleId="CardTextChar10">
    <w:name w:val="Card Text Char1"/>
    <w:basedOn w:val="DefaultParagraphFont"/>
    <w:rsid w:val="00B5441C"/>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B5441C"/>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B5441C"/>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B5441C"/>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B5441C"/>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B5441C"/>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B5441C"/>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B5441C"/>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B5441C"/>
    <w:rPr>
      <w:rFonts w:eastAsia="Times New Roman"/>
    </w:rPr>
  </w:style>
  <w:style w:type="character" w:customStyle="1" w:styleId="TextsmallChar">
    <w:name w:val="Textsmall Char"/>
    <w:basedOn w:val="DefaultParagraphFont"/>
    <w:link w:val="Textsmall"/>
    <w:rsid w:val="00B5441C"/>
    <w:rPr>
      <w:rFonts w:ascii="Calibri" w:eastAsia="Times New Roman" w:hAnsi="Calibri"/>
      <w:sz w:val="22"/>
    </w:rPr>
  </w:style>
  <w:style w:type="character" w:customStyle="1" w:styleId="CharChar111">
    <w:name w:val="Char Char111"/>
    <w:basedOn w:val="DefaultParagraphFont"/>
    <w:rsid w:val="00B5441C"/>
    <w:rPr>
      <w:rFonts w:cs="Arial"/>
      <w:bCs/>
      <w:szCs w:val="26"/>
      <w:u w:val="single"/>
      <w:lang w:val="en-US" w:eastAsia="en-US" w:bidi="ar-SA"/>
    </w:rPr>
  </w:style>
  <w:style w:type="paragraph" w:customStyle="1" w:styleId="cardtextsmall">
    <w:name w:val="card text small"/>
    <w:basedOn w:val="Normal"/>
    <w:qFormat/>
    <w:rsid w:val="00B5441C"/>
    <w:rPr>
      <w:rFonts w:ascii="Arial Narrow" w:eastAsia="Times New Roman" w:hAnsi="Arial Narrow"/>
    </w:rPr>
  </w:style>
  <w:style w:type="character" w:customStyle="1" w:styleId="AUnterdline">
    <w:name w:val="AUnterdline"/>
    <w:qFormat/>
    <w:rsid w:val="00B5441C"/>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B5441C"/>
    <w:rPr>
      <w:rFonts w:ascii="Times New Roman" w:hAnsi="Times New Roman"/>
      <w:b/>
      <w:bCs/>
      <w:sz w:val="20"/>
      <w:u w:val="single"/>
      <w:bdr w:val="single" w:sz="4" w:space="0" w:color="auto"/>
    </w:rPr>
  </w:style>
  <w:style w:type="character" w:customStyle="1" w:styleId="highlightedsearchterm">
    <w:name w:val="highlightedsearchterm"/>
    <w:rsid w:val="00B5441C"/>
  </w:style>
  <w:style w:type="character" w:customStyle="1" w:styleId="StyleUnderline1">
    <w:name w:val="Style Underline1"/>
    <w:basedOn w:val="DefaultParagraphFont"/>
    <w:rsid w:val="00B5441C"/>
    <w:rPr>
      <w:rFonts w:ascii="Times New Roman" w:hAnsi="Times New Roman"/>
      <w:sz w:val="20"/>
      <w:u w:val="single"/>
    </w:rPr>
  </w:style>
  <w:style w:type="paragraph" w:customStyle="1" w:styleId="StyleStyle49pt10">
    <w:name w:val="Style Style4 + 9 pt10"/>
    <w:basedOn w:val="Style4"/>
    <w:link w:val="StyleStyle49pt10Char"/>
    <w:qFormat/>
    <w:rsid w:val="00B5441C"/>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B5441C"/>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B5441C"/>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B5441C"/>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B5441C"/>
    <w:pPr>
      <w:ind w:left="288"/>
    </w:pPr>
    <w:rPr>
      <w:rFonts w:eastAsia="Times New Roman"/>
      <w:u w:val="single"/>
    </w:rPr>
  </w:style>
  <w:style w:type="character" w:customStyle="1" w:styleId="NormalUnderlineChar">
    <w:name w:val="Normal Underline Char"/>
    <w:link w:val="NormalUnderline"/>
    <w:rsid w:val="00B5441C"/>
    <w:rPr>
      <w:rFonts w:ascii="Calibri" w:eastAsia="Times New Roman" w:hAnsi="Calibri"/>
      <w:sz w:val="22"/>
      <w:u w:val="single"/>
    </w:rPr>
  </w:style>
  <w:style w:type="character" w:customStyle="1" w:styleId="DontRead">
    <w:name w:val="Don't Read"/>
    <w:qFormat/>
    <w:rsid w:val="00B5441C"/>
    <w:rPr>
      <w:rFonts w:ascii="Times New Roman" w:hAnsi="Times New Roman"/>
      <w:sz w:val="16"/>
    </w:rPr>
  </w:style>
  <w:style w:type="paragraph" w:customStyle="1" w:styleId="Underlinestyle">
    <w:name w:val="Underline style"/>
    <w:basedOn w:val="Normal"/>
    <w:qFormat/>
    <w:rsid w:val="00B5441C"/>
    <w:rPr>
      <w:rFonts w:eastAsia="Times New Roman"/>
      <w:u w:val="single"/>
    </w:rPr>
  </w:style>
  <w:style w:type="character" w:customStyle="1" w:styleId="Style11ptUnderline3">
    <w:name w:val="Style 11 pt Underline3"/>
    <w:rsid w:val="00B5441C"/>
    <w:rPr>
      <w:sz w:val="20"/>
      <w:u w:val="single"/>
    </w:rPr>
  </w:style>
  <w:style w:type="character" w:customStyle="1" w:styleId="27">
    <w:name w:val="27"/>
    <w:rsid w:val="00B5441C"/>
    <w:rPr>
      <w:rFonts w:cs="Arial"/>
      <w:bCs/>
      <w:sz w:val="20"/>
      <w:u w:val="single"/>
      <w:lang w:val="en-US" w:eastAsia="en-US" w:bidi="ar-SA"/>
    </w:rPr>
  </w:style>
  <w:style w:type="character" w:customStyle="1" w:styleId="2">
    <w:name w:val="2"/>
    <w:rsid w:val="00B5441C"/>
    <w:rPr>
      <w:rFonts w:cs="Arial"/>
      <w:bCs/>
      <w:sz w:val="20"/>
      <w:u w:val="single"/>
      <w:lang w:val="en-US" w:eastAsia="en-US" w:bidi="ar-SA"/>
    </w:rPr>
  </w:style>
  <w:style w:type="character" w:customStyle="1" w:styleId="Style9ptUnderline11">
    <w:name w:val="Style 9 pt Underline11"/>
    <w:basedOn w:val="DefaultParagraphFont"/>
    <w:rsid w:val="00B5441C"/>
    <w:rPr>
      <w:sz w:val="20"/>
      <w:u w:val="single"/>
    </w:rPr>
  </w:style>
  <w:style w:type="character" w:customStyle="1" w:styleId="Style9ptBoldUnderline5">
    <w:name w:val="Style 9 pt Bold Underline5"/>
    <w:basedOn w:val="DefaultParagraphFont"/>
    <w:rsid w:val="00B5441C"/>
    <w:rPr>
      <w:b/>
      <w:bCs/>
      <w:sz w:val="20"/>
      <w:u w:val="single"/>
    </w:rPr>
  </w:style>
  <w:style w:type="character" w:customStyle="1" w:styleId="CharChar114">
    <w:name w:val="Char Char114"/>
    <w:basedOn w:val="DefaultParagraphFont"/>
    <w:rsid w:val="00B5441C"/>
    <w:rPr>
      <w:rFonts w:cs="Arial"/>
      <w:bCs/>
      <w:szCs w:val="26"/>
      <w:u w:val="single"/>
      <w:lang w:val="en-US" w:eastAsia="en-US" w:bidi="ar-SA"/>
    </w:rPr>
  </w:style>
  <w:style w:type="character" w:customStyle="1" w:styleId="CharChar113">
    <w:name w:val="Char Char113"/>
    <w:basedOn w:val="DefaultParagraphFont"/>
    <w:rsid w:val="00B5441C"/>
    <w:rPr>
      <w:rFonts w:cs="Arial"/>
      <w:bCs/>
      <w:szCs w:val="26"/>
      <w:u w:val="single"/>
      <w:lang w:val="en-US" w:eastAsia="en-US" w:bidi="ar-SA"/>
    </w:rPr>
  </w:style>
  <w:style w:type="character" w:customStyle="1" w:styleId="CharChar112">
    <w:name w:val="Char Char112"/>
    <w:basedOn w:val="DefaultParagraphFont"/>
    <w:rsid w:val="00B5441C"/>
    <w:rPr>
      <w:rFonts w:cs="Arial"/>
      <w:bCs/>
      <w:szCs w:val="26"/>
      <w:u w:val="single"/>
      <w:lang w:val="en-US" w:eastAsia="en-US" w:bidi="ar-SA"/>
    </w:rPr>
  </w:style>
  <w:style w:type="character" w:customStyle="1" w:styleId="ssl0">
    <w:name w:val="ss_l0"/>
    <w:basedOn w:val="DefaultParagraphFont"/>
    <w:rsid w:val="00B5441C"/>
  </w:style>
  <w:style w:type="paragraph" w:customStyle="1" w:styleId="WW-Default1">
    <w:name w:val="WW-Default1"/>
    <w:basedOn w:val="Normal"/>
    <w:qFormat/>
    <w:rsid w:val="00B5441C"/>
    <w:pPr>
      <w:suppressAutoHyphens/>
    </w:pPr>
    <w:rPr>
      <w:rFonts w:eastAsia="Times New Roman"/>
      <w:b/>
      <w:bCs/>
      <w:szCs w:val="20"/>
      <w:lang w:eastAsia="ar-SA"/>
    </w:rPr>
  </w:style>
  <w:style w:type="character" w:customStyle="1" w:styleId="zoomme">
    <w:name w:val="zoomme"/>
    <w:basedOn w:val="DefaultParagraphFont"/>
    <w:rsid w:val="00B5441C"/>
  </w:style>
  <w:style w:type="character" w:customStyle="1" w:styleId="Date1">
    <w:name w:val="Date1"/>
    <w:basedOn w:val="DefaultParagraphFont"/>
    <w:rsid w:val="00B5441C"/>
  </w:style>
  <w:style w:type="character" w:customStyle="1" w:styleId="classauthor">
    <w:name w:val="class=&quot;author&quot;"/>
    <w:basedOn w:val="DefaultParagraphFont"/>
    <w:rsid w:val="00B5441C"/>
  </w:style>
  <w:style w:type="paragraph" w:customStyle="1" w:styleId="CardStyle0">
    <w:name w:val="Card Style"/>
    <w:basedOn w:val="Normal"/>
    <w:link w:val="CardStyleChar"/>
    <w:qFormat/>
    <w:rsid w:val="00B5441C"/>
    <w:rPr>
      <w:rFonts w:eastAsia="Times New Roman"/>
    </w:rPr>
  </w:style>
  <w:style w:type="character" w:customStyle="1" w:styleId="CharCharChar">
    <w:name w:val="Char Char Char"/>
    <w:basedOn w:val="DefaultParagraphFont"/>
    <w:rsid w:val="00B5441C"/>
    <w:rPr>
      <w:rFonts w:cs="Arial"/>
      <w:bCs/>
      <w:szCs w:val="26"/>
      <w:u w:val="single"/>
      <w:lang w:val="en-US" w:eastAsia="en-US" w:bidi="ar-SA"/>
    </w:rPr>
  </w:style>
  <w:style w:type="character" w:customStyle="1" w:styleId="texto1">
    <w:name w:val="texto1"/>
    <w:rsid w:val="00B5441C"/>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B5441C"/>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B5441C"/>
    <w:rPr>
      <w:rFonts w:ascii="Calibri" w:eastAsia="Times New Roman" w:hAnsi="Calibri" w:cs="Arial"/>
      <w:b/>
      <w:szCs w:val="28"/>
    </w:rPr>
  </w:style>
  <w:style w:type="paragraph" w:customStyle="1" w:styleId="Style23">
    <w:name w:val="Style23"/>
    <w:basedOn w:val="Normal"/>
    <w:uiPriority w:val="99"/>
    <w:qFormat/>
    <w:rsid w:val="00B5441C"/>
    <w:pPr>
      <w:widowControl w:val="0"/>
      <w:autoSpaceDE w:val="0"/>
      <w:autoSpaceDN w:val="0"/>
      <w:adjustRightInd w:val="0"/>
      <w:spacing w:line="209" w:lineRule="exact"/>
    </w:pPr>
    <w:rPr>
      <w:rFonts w:eastAsia="SimSun"/>
    </w:rPr>
  </w:style>
  <w:style w:type="character" w:customStyle="1" w:styleId="gray">
    <w:name w:val="gray"/>
    <w:basedOn w:val="DefaultParagraphFont"/>
    <w:rsid w:val="00B5441C"/>
  </w:style>
  <w:style w:type="paragraph" w:customStyle="1" w:styleId="Tagtemplate">
    <w:name w:val="Tagtemplate"/>
    <w:basedOn w:val="Normal"/>
    <w:link w:val="TagtemplateChar"/>
    <w:autoRedefine/>
    <w:qFormat/>
    <w:rsid w:val="00B5441C"/>
    <w:pPr>
      <w:keepNext/>
      <w:keepLines/>
    </w:pPr>
    <w:rPr>
      <w:rFonts w:eastAsia="Calibri"/>
      <w:b/>
    </w:rPr>
  </w:style>
  <w:style w:type="character" w:customStyle="1" w:styleId="TagtemplateChar">
    <w:name w:val="Tagtemplate Char"/>
    <w:basedOn w:val="DefaultParagraphFont"/>
    <w:link w:val="Tagtemplate"/>
    <w:rsid w:val="00B5441C"/>
    <w:rPr>
      <w:rFonts w:ascii="Calibri" w:eastAsia="Calibri" w:hAnsi="Calibri"/>
      <w:b/>
      <w:sz w:val="22"/>
    </w:rPr>
  </w:style>
  <w:style w:type="character" w:customStyle="1" w:styleId="Styleunderline11ptBorderSinglesolidlineAuto05p">
    <w:name w:val="Style underline + 11 pt Border: : (Single solid line Auto  0.5 p..."/>
    <w:rsid w:val="00B5441C"/>
    <w:rPr>
      <w:sz w:val="20"/>
      <w:u w:val="single"/>
      <w:bdr w:val="single" w:sz="4" w:space="0" w:color="auto"/>
    </w:rPr>
  </w:style>
  <w:style w:type="paragraph" w:customStyle="1" w:styleId="Citation-FirstLine">
    <w:name w:val="Citation - First Line"/>
    <w:basedOn w:val="Normal"/>
    <w:next w:val="Normal"/>
    <w:autoRedefine/>
    <w:qFormat/>
    <w:rsid w:val="00B5441C"/>
    <w:pPr>
      <w:spacing w:line="240" w:lineRule="atLeast"/>
      <w:jc w:val="both"/>
    </w:pPr>
    <w:rPr>
      <w:rFonts w:ascii="Book Antiqua" w:eastAsia="Times New Roman" w:hAnsi="Book Antiqua"/>
    </w:rPr>
  </w:style>
  <w:style w:type="character" w:customStyle="1" w:styleId="CardText-Underlined">
    <w:name w:val="Card Text - Underlined"/>
    <w:rsid w:val="00B5441C"/>
    <w:rPr>
      <w:b/>
      <w:sz w:val="20"/>
      <w:u w:val="single"/>
    </w:rPr>
  </w:style>
  <w:style w:type="paragraph" w:customStyle="1" w:styleId="Citation-Complete">
    <w:name w:val="Citation - Complete"/>
    <w:basedOn w:val="Normal"/>
    <w:next w:val="Normal"/>
    <w:link w:val="Citation-CompleteChar"/>
    <w:autoRedefine/>
    <w:qFormat/>
    <w:rsid w:val="00B5441C"/>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B5441C"/>
    <w:rPr>
      <w:rFonts w:ascii="Book Antiqua" w:eastAsia="Times New Roman" w:hAnsi="Book Antiqua"/>
      <w:sz w:val="22"/>
    </w:rPr>
  </w:style>
  <w:style w:type="character" w:customStyle="1" w:styleId="MicroTextChar">
    <w:name w:val="MicroText Char"/>
    <w:link w:val="MicroText"/>
    <w:rsid w:val="00B5441C"/>
    <w:rPr>
      <w:rFonts w:ascii="Arial Narrow" w:hAnsi="Arial Narrow"/>
      <w:sz w:val="12"/>
    </w:rPr>
  </w:style>
  <w:style w:type="character" w:customStyle="1" w:styleId="Style11ptItalic">
    <w:name w:val="Style 11 pt Italic"/>
    <w:basedOn w:val="DefaultParagraphFont"/>
    <w:rsid w:val="00B5441C"/>
    <w:rPr>
      <w:rFonts w:ascii="Times New Roman" w:hAnsi="Times New Roman"/>
      <w:i/>
      <w:iCs/>
      <w:sz w:val="20"/>
    </w:rPr>
  </w:style>
  <w:style w:type="character" w:customStyle="1" w:styleId="BoldandUnderlineChar">
    <w:name w:val="Bold and Underline Char"/>
    <w:basedOn w:val="DefaultParagraphFont"/>
    <w:link w:val="BoldandUnderline"/>
    <w:locked/>
    <w:rsid w:val="00B5441C"/>
    <w:rPr>
      <w:b/>
      <w:u w:val="single"/>
    </w:rPr>
  </w:style>
  <w:style w:type="paragraph" w:customStyle="1" w:styleId="BoldandUnderline">
    <w:name w:val="Bold and Underline"/>
    <w:basedOn w:val="Normal"/>
    <w:link w:val="BoldandUnderlineChar"/>
    <w:qFormat/>
    <w:rsid w:val="00B5441C"/>
    <w:rPr>
      <w:rFonts w:asciiTheme="minorHAnsi" w:hAnsiTheme="minorHAnsi"/>
      <w:b/>
      <w:sz w:val="24"/>
      <w:u w:val="single"/>
    </w:rPr>
  </w:style>
  <w:style w:type="character" w:customStyle="1" w:styleId="hdr">
    <w:name w:val="hdr"/>
    <w:basedOn w:val="DefaultParagraphFont"/>
    <w:rsid w:val="00B5441C"/>
  </w:style>
  <w:style w:type="paragraph" w:customStyle="1" w:styleId="StyleStyle49ptBold3">
    <w:name w:val="Style Style4 + 9 pt Bold3"/>
    <w:basedOn w:val="Style4"/>
    <w:link w:val="StyleStyle49ptBold3Char"/>
    <w:qFormat/>
    <w:rsid w:val="00B5441C"/>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B5441C"/>
    <w:rPr>
      <w:rFonts w:ascii="Calibri" w:eastAsia="Times New Roman" w:hAnsi="Calibri" w:cs="Times New Roman"/>
      <w:b/>
      <w:bCs/>
      <w:u w:val="single"/>
      <w:lang w:val="x-none"/>
    </w:rPr>
  </w:style>
  <w:style w:type="character" w:customStyle="1" w:styleId="Style9ptUnderline6">
    <w:name w:val="Style 9 pt Underline6"/>
    <w:basedOn w:val="DefaultParagraphFont"/>
    <w:rsid w:val="00B5441C"/>
    <w:rPr>
      <w:sz w:val="20"/>
      <w:u w:val="single"/>
    </w:rPr>
  </w:style>
  <w:style w:type="character" w:customStyle="1" w:styleId="ct-with-fmlt">
    <w:name w:val="ct-with-fmlt"/>
    <w:basedOn w:val="DefaultParagraphFont"/>
    <w:rsid w:val="00B5441C"/>
  </w:style>
  <w:style w:type="paragraph" w:customStyle="1" w:styleId="StyleStyle49pt">
    <w:name w:val="Style Style4 + 9 pt"/>
    <w:basedOn w:val="Normal"/>
    <w:link w:val="StyleStyle49ptChar"/>
    <w:qFormat/>
    <w:rsid w:val="00B5441C"/>
    <w:rPr>
      <w:rFonts w:eastAsia="Times New Roman"/>
      <w:u w:val="single"/>
    </w:rPr>
  </w:style>
  <w:style w:type="character" w:customStyle="1" w:styleId="StyleStyle49ptChar">
    <w:name w:val="Style Style4 + 9 pt Char"/>
    <w:basedOn w:val="DefaultParagraphFont"/>
    <w:link w:val="StyleStyle49pt"/>
    <w:rsid w:val="00B5441C"/>
    <w:rPr>
      <w:rFonts w:ascii="Calibri" w:eastAsia="Times New Roman" w:hAnsi="Calibri"/>
      <w:sz w:val="22"/>
      <w:u w:val="single"/>
    </w:rPr>
  </w:style>
  <w:style w:type="paragraph" w:customStyle="1" w:styleId="StyleStyle49ptBold">
    <w:name w:val="Style Style4 + 9 pt Bold"/>
    <w:basedOn w:val="Normal"/>
    <w:link w:val="StyleStyle49ptBoldChar"/>
    <w:qFormat/>
    <w:rsid w:val="00B5441C"/>
    <w:rPr>
      <w:rFonts w:eastAsia="Times New Roman"/>
      <w:b/>
      <w:bCs/>
      <w:u w:val="single"/>
    </w:rPr>
  </w:style>
  <w:style w:type="character" w:customStyle="1" w:styleId="StyleStyle49ptBoldChar">
    <w:name w:val="Style Style4 + 9 pt Bold Char"/>
    <w:basedOn w:val="DefaultParagraphFont"/>
    <w:link w:val="StyleStyle49ptBold"/>
    <w:rsid w:val="00B5441C"/>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B5441C"/>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B5441C"/>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B5441C"/>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B5441C"/>
    <w:rPr>
      <w:rFonts w:ascii="Arial" w:eastAsia="Times New Roman" w:hAnsi="Arial" w:cs="Arial"/>
      <w:b/>
      <w:bCs/>
      <w:sz w:val="22"/>
      <w:u w:val="single"/>
    </w:rPr>
  </w:style>
  <w:style w:type="paragraph" w:customStyle="1" w:styleId="StyleUnderlined11pt">
    <w:name w:val="Style Underlined + 11 pt"/>
    <w:link w:val="StyleUnderlined11ptChar"/>
    <w:qFormat/>
    <w:rsid w:val="00B5441C"/>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B5441C"/>
    <w:rPr>
      <w:rFonts w:ascii="Arial" w:eastAsia="Times New Roman" w:hAnsi="Arial" w:cs="Arial"/>
      <w:sz w:val="22"/>
      <w:u w:val="single"/>
    </w:rPr>
  </w:style>
  <w:style w:type="character" w:customStyle="1" w:styleId="newscontent">
    <w:name w:val="newscontent"/>
    <w:rsid w:val="00B5441C"/>
  </w:style>
  <w:style w:type="character" w:customStyle="1" w:styleId="StyleUnderlinePatternClearYellow">
    <w:name w:val="Style Underline Pattern: Clear (Yellow)"/>
    <w:basedOn w:val="DefaultParagraphFont"/>
    <w:rsid w:val="00B5441C"/>
    <w:rPr>
      <w:u w:val="single"/>
      <w:shd w:val="clear" w:color="auto" w:fill="00FF00"/>
    </w:rPr>
  </w:style>
  <w:style w:type="paragraph" w:customStyle="1" w:styleId="StyleUnderlineChar11pt3">
    <w:name w:val="Style Underline Char + 11 pt3"/>
    <w:link w:val="StyleUnderlineChar11pt3Char"/>
    <w:qFormat/>
    <w:rsid w:val="00B5441C"/>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B5441C"/>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B5441C"/>
    <w:rPr>
      <w:b w:val="0"/>
      <w:bCs/>
      <w:u w:val="single"/>
    </w:rPr>
  </w:style>
  <w:style w:type="paragraph" w:customStyle="1" w:styleId="Cite2">
    <w:name w:val="Cite 2"/>
    <w:basedOn w:val="Normal"/>
    <w:qFormat/>
    <w:rsid w:val="00B5441C"/>
    <w:rPr>
      <w:rFonts w:eastAsia="MS Mincho"/>
      <w:b/>
      <w:u w:val="single"/>
    </w:rPr>
  </w:style>
  <w:style w:type="character" w:customStyle="1" w:styleId="StyleunderlineBold">
    <w:name w:val="Style underline + Bold"/>
    <w:basedOn w:val="underline"/>
    <w:rsid w:val="00B5441C"/>
    <w:rPr>
      <w:rFonts w:ascii="Times New Roman" w:hAnsi="Times New Roman" w:cs="Times New Roman" w:hint="default"/>
      <w:b w:val="0"/>
      <w:bCs/>
      <w:sz w:val="20"/>
      <w:u w:val="single"/>
    </w:rPr>
  </w:style>
  <w:style w:type="paragraph" w:customStyle="1" w:styleId="cards0">
    <w:name w:val="cards"/>
    <w:basedOn w:val="Cites"/>
    <w:qFormat/>
    <w:rsid w:val="00B5441C"/>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B5441C"/>
    <w:rPr>
      <w:sz w:val="20"/>
      <w:u w:val="single"/>
    </w:rPr>
  </w:style>
  <w:style w:type="character" w:customStyle="1" w:styleId="slug-pub-date">
    <w:name w:val="slug-pub-date"/>
    <w:basedOn w:val="DefaultParagraphFont"/>
    <w:rsid w:val="00B5441C"/>
  </w:style>
  <w:style w:type="character" w:customStyle="1" w:styleId="slug-vol">
    <w:name w:val="slug-vol"/>
    <w:basedOn w:val="DefaultParagraphFont"/>
    <w:rsid w:val="00B5441C"/>
  </w:style>
  <w:style w:type="character" w:customStyle="1" w:styleId="slug-issue">
    <w:name w:val="slug-issue"/>
    <w:basedOn w:val="DefaultParagraphFont"/>
    <w:rsid w:val="00B5441C"/>
  </w:style>
  <w:style w:type="character" w:customStyle="1" w:styleId="slug-pages">
    <w:name w:val="slug-pages"/>
    <w:basedOn w:val="DefaultParagraphFont"/>
    <w:rsid w:val="00B5441C"/>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B5441C"/>
    <w:rPr>
      <w:b/>
      <w:bCs/>
      <w:strike w:val="0"/>
      <w:dstrike w:val="0"/>
      <w:sz w:val="24"/>
      <w:u w:val="none"/>
      <w:effect w:val="none"/>
    </w:rPr>
  </w:style>
  <w:style w:type="character" w:customStyle="1" w:styleId="tagchar">
    <w:name w:val="tagchar"/>
    <w:basedOn w:val="DefaultParagraphFont"/>
    <w:rsid w:val="00B5441C"/>
  </w:style>
  <w:style w:type="character" w:customStyle="1" w:styleId="pmterms11">
    <w:name w:val="pmterms11"/>
    <w:basedOn w:val="DefaultParagraphFont"/>
    <w:rsid w:val="00B5441C"/>
    <w:rPr>
      <w:b/>
      <w:bCs/>
      <w:i w:val="0"/>
      <w:iCs w:val="0"/>
      <w:color w:val="000000"/>
    </w:rPr>
  </w:style>
  <w:style w:type="character" w:customStyle="1" w:styleId="StyleUnderlineChar9ptBold">
    <w:name w:val="Style Underline Char + 9 pt Bold"/>
    <w:basedOn w:val="DefaultParagraphFont"/>
    <w:rsid w:val="00B5441C"/>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B5441C"/>
    <w:rPr>
      <w:szCs w:val="24"/>
      <w:u w:val="single"/>
      <w:lang w:val="en-US" w:eastAsia="en-US" w:bidi="ar-SA"/>
    </w:rPr>
  </w:style>
  <w:style w:type="character" w:customStyle="1" w:styleId="BoldandUnderlineChar2Char1">
    <w:name w:val="Bold and Underline Char2 Char1"/>
    <w:basedOn w:val="DefaultParagraphFont"/>
    <w:rsid w:val="00B5441C"/>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B5441C"/>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B5441C"/>
    <w:rPr>
      <w:szCs w:val="24"/>
      <w:u w:val="single"/>
      <w:lang w:val="en-US" w:eastAsia="en-US" w:bidi="ar-SA"/>
    </w:rPr>
  </w:style>
  <w:style w:type="paragraph" w:customStyle="1" w:styleId="Language">
    <w:name w:val="Language"/>
    <w:basedOn w:val="Normal"/>
    <w:link w:val="LanguageChar"/>
    <w:qFormat/>
    <w:rsid w:val="00B5441C"/>
    <w:rPr>
      <w:rFonts w:eastAsia="Times New Roman"/>
      <w:strike/>
      <w:szCs w:val="20"/>
    </w:rPr>
  </w:style>
  <w:style w:type="character" w:customStyle="1" w:styleId="LanguageChar">
    <w:name w:val="Language Char"/>
    <w:basedOn w:val="DefaultParagraphFont"/>
    <w:link w:val="Language"/>
    <w:rsid w:val="00B5441C"/>
    <w:rPr>
      <w:rFonts w:ascii="Calibri" w:eastAsia="Times New Roman" w:hAnsi="Calibri"/>
      <w:strike/>
      <w:sz w:val="22"/>
      <w:szCs w:val="20"/>
    </w:rPr>
  </w:style>
  <w:style w:type="paragraph" w:customStyle="1" w:styleId="UnderlineChar3">
    <w:name w:val="Underline Char3"/>
    <w:basedOn w:val="Normal"/>
    <w:link w:val="UnderlineChar3Char"/>
    <w:qFormat/>
    <w:rsid w:val="00B5441C"/>
    <w:rPr>
      <w:rFonts w:eastAsia="Times New Roman"/>
      <w:u w:val="single"/>
    </w:rPr>
  </w:style>
  <w:style w:type="character" w:customStyle="1" w:styleId="UnderlineChar3Char">
    <w:name w:val="Underline Char3 Char"/>
    <w:basedOn w:val="DefaultParagraphFont"/>
    <w:link w:val="UnderlineChar3"/>
    <w:rsid w:val="00B5441C"/>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B5441C"/>
    <w:rPr>
      <w:rFonts w:eastAsia="Times New Roman"/>
      <w:b/>
      <w:u w:val="single"/>
    </w:rPr>
  </w:style>
  <w:style w:type="character" w:customStyle="1" w:styleId="BoldandUnderlineChar3CharChar">
    <w:name w:val="Bold and Underline Char3 Char Char"/>
    <w:basedOn w:val="DefaultParagraphFont"/>
    <w:link w:val="BoldandUnderlineChar3Char"/>
    <w:rsid w:val="00B5441C"/>
    <w:rPr>
      <w:rFonts w:ascii="Calibri" w:eastAsia="Times New Roman" w:hAnsi="Calibri"/>
      <w:b/>
      <w:sz w:val="22"/>
      <w:u w:val="single"/>
    </w:rPr>
  </w:style>
  <w:style w:type="character" w:customStyle="1" w:styleId="UnderlineChar1">
    <w:name w:val="Underline Char1"/>
    <w:basedOn w:val="DefaultParagraphFont"/>
    <w:rsid w:val="00B5441C"/>
    <w:rPr>
      <w:szCs w:val="24"/>
      <w:u w:val="single"/>
      <w:lang w:val="en-US" w:eastAsia="en-US" w:bidi="ar-SA"/>
    </w:rPr>
  </w:style>
  <w:style w:type="character" w:customStyle="1" w:styleId="BoldandUnderlineChar1Char2Char">
    <w:name w:val="Bold and Underline Char1 Char2 Char"/>
    <w:basedOn w:val="DefaultParagraphFont"/>
    <w:rsid w:val="00B5441C"/>
    <w:rPr>
      <w:b/>
      <w:szCs w:val="24"/>
      <w:u w:val="single"/>
      <w:lang w:val="en-US" w:eastAsia="en-US" w:bidi="ar-SA"/>
    </w:rPr>
  </w:style>
  <w:style w:type="paragraph" w:customStyle="1" w:styleId="HotRoute">
    <w:name w:val="Hot Route"/>
    <w:basedOn w:val="Normal"/>
    <w:link w:val="HotRouteChar0"/>
    <w:qFormat/>
    <w:rsid w:val="00B5441C"/>
    <w:pPr>
      <w:ind w:left="144"/>
    </w:pPr>
    <w:rPr>
      <w:rFonts w:eastAsia="Times New Roman"/>
    </w:rPr>
  </w:style>
  <w:style w:type="character" w:customStyle="1" w:styleId="Style12ptBoldUnderline1">
    <w:name w:val="Style 12 pt Bold Underline1"/>
    <w:basedOn w:val="DefaultParagraphFont"/>
    <w:rsid w:val="00B5441C"/>
    <w:rPr>
      <w:b/>
      <w:bCs/>
      <w:sz w:val="24"/>
      <w:u w:val="single"/>
    </w:rPr>
  </w:style>
  <w:style w:type="character" w:customStyle="1" w:styleId="StyleEmphasisArial12ptBoldNotItalic">
    <w:name w:val="Style Emphasis + Arial 12 pt Bold Not Italic"/>
    <w:basedOn w:val="Emphasis"/>
    <w:rsid w:val="00B5441C"/>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B5441C"/>
    <w:rPr>
      <w:rFonts w:ascii="SimSun" w:eastAsia="SimSun" w:hAnsi="SimSun"/>
      <w:sz w:val="15"/>
      <w:lang w:eastAsia="zh-CN"/>
    </w:rPr>
  </w:style>
  <w:style w:type="paragraph" w:customStyle="1" w:styleId="UnreadText">
    <w:name w:val="Unread Text"/>
    <w:basedOn w:val="Normal"/>
    <w:next w:val="Normal"/>
    <w:link w:val="UnreadTextChar"/>
    <w:autoRedefine/>
    <w:qFormat/>
    <w:rsid w:val="00B5441C"/>
    <w:pPr>
      <w:ind w:left="360"/>
    </w:pPr>
    <w:rPr>
      <w:rFonts w:ascii="SimSun" w:eastAsia="SimSun" w:hAnsi="SimSun"/>
      <w:sz w:val="15"/>
      <w:lang w:eastAsia="zh-CN"/>
    </w:rPr>
  </w:style>
  <w:style w:type="character" w:customStyle="1" w:styleId="smallChar">
    <w:name w:val="small Char"/>
    <w:rsid w:val="00B5441C"/>
    <w:rPr>
      <w:rFonts w:ascii="Calibri" w:eastAsia="Calibri" w:hAnsi="Calibri" w:cs="Calibri"/>
      <w:sz w:val="16"/>
      <w:szCs w:val="20"/>
      <w:lang w:val="x-none" w:eastAsia="x-none"/>
    </w:rPr>
  </w:style>
  <w:style w:type="paragraph" w:customStyle="1" w:styleId="HotRoute0">
    <w:name w:val="Hot Route!"/>
    <w:basedOn w:val="Normal"/>
    <w:qFormat/>
    <w:rsid w:val="00B5441C"/>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B5441C"/>
    <w:rPr>
      <w:rFonts w:ascii="Times New Roman" w:hAnsi="Times New Roman" w:cs="Times New Roman"/>
      <w:sz w:val="16"/>
      <w:szCs w:val="16"/>
    </w:rPr>
  </w:style>
  <w:style w:type="character" w:customStyle="1" w:styleId="BodyText2Char1">
    <w:name w:val="Body Text 2 Char1"/>
    <w:basedOn w:val="DefaultParagraphFont"/>
    <w:semiHidden/>
    <w:rsid w:val="00B5441C"/>
    <w:rPr>
      <w:rFonts w:ascii="Times New Roman" w:hAnsi="Times New Roman" w:cs="Times New Roman"/>
      <w:sz w:val="20"/>
    </w:rPr>
  </w:style>
  <w:style w:type="character" w:customStyle="1" w:styleId="Heading2Char1CharCharCharCharCharC">
    <w:name w:val="Heading 2 Char1 Char Char Char Char Char C"/>
    <w:rsid w:val="00B5441C"/>
    <w:rPr>
      <w:rFonts w:cs="Arial"/>
      <w:b/>
      <w:bCs/>
      <w:iCs/>
      <w:sz w:val="24"/>
      <w:szCs w:val="28"/>
      <w:lang w:val="en-US" w:eastAsia="en-US" w:bidi="ar-SA"/>
    </w:rPr>
  </w:style>
  <w:style w:type="character" w:customStyle="1" w:styleId="underline1">
    <w:name w:val="underline1"/>
    <w:basedOn w:val="DefaultParagraphFont"/>
    <w:rsid w:val="00B5441C"/>
    <w:rPr>
      <w:u w:val="single"/>
    </w:rPr>
  </w:style>
  <w:style w:type="character" w:customStyle="1" w:styleId="author">
    <w:name w:val="author"/>
    <w:basedOn w:val="DefaultParagraphFont"/>
    <w:rsid w:val="00B5441C"/>
    <w:rPr>
      <w:rFonts w:ascii="Times New Roman" w:hAnsi="Times New Roman"/>
      <w:b/>
      <w:sz w:val="24"/>
    </w:rPr>
  </w:style>
  <w:style w:type="character" w:customStyle="1" w:styleId="FontStyle291">
    <w:name w:val="Font Style291"/>
    <w:basedOn w:val="DefaultParagraphFont"/>
    <w:uiPriority w:val="99"/>
    <w:rsid w:val="00B5441C"/>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B5441C"/>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B5441C"/>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B5441C"/>
    <w:rPr>
      <w:rFonts w:ascii="Calibri" w:eastAsia="Times New Roman" w:hAnsi="Calibri"/>
      <w:sz w:val="22"/>
    </w:rPr>
  </w:style>
  <w:style w:type="paragraph" w:customStyle="1" w:styleId="Cards1">
    <w:name w:val="Cards1"/>
    <w:basedOn w:val="Normal"/>
    <w:link w:val="Cards1Char"/>
    <w:qFormat/>
    <w:rsid w:val="00B5441C"/>
    <w:pPr>
      <w:ind w:left="288"/>
    </w:pPr>
    <w:rPr>
      <w:rFonts w:eastAsia="Times New Roman"/>
      <w:u w:val="single"/>
    </w:rPr>
  </w:style>
  <w:style w:type="character" w:customStyle="1" w:styleId="Cards1Char">
    <w:name w:val="Cards1 Char"/>
    <w:basedOn w:val="DefaultParagraphFont"/>
    <w:link w:val="Cards1"/>
    <w:rsid w:val="00B5441C"/>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B5441C"/>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B5441C"/>
    <w:rPr>
      <w:rFonts w:ascii="Arial" w:eastAsia="Calibri" w:hAnsi="Arial" w:cs="Arial"/>
      <w:sz w:val="22"/>
      <w:szCs w:val="22"/>
      <w:u w:val="single"/>
    </w:rPr>
  </w:style>
  <w:style w:type="character" w:customStyle="1" w:styleId="EmphasizeThis">
    <w:name w:val="EmphasizeThis"/>
    <w:rsid w:val="00B5441C"/>
    <w:rPr>
      <w:rFonts w:ascii="Georgia" w:hAnsi="Georgia"/>
      <w:b/>
      <w:iCs/>
      <w:sz w:val="24"/>
      <w:u w:val="thick"/>
    </w:rPr>
  </w:style>
  <w:style w:type="paragraph" w:customStyle="1" w:styleId="Stylecard8pt">
    <w:name w:val="Style card + 8 pt"/>
    <w:basedOn w:val="Normal"/>
    <w:link w:val="Stylecard8ptChar"/>
    <w:qFormat/>
    <w:rsid w:val="00B5441C"/>
    <w:pPr>
      <w:spacing w:after="0" w:line="240" w:lineRule="auto"/>
      <w:ind w:left="288" w:right="288"/>
    </w:pPr>
    <w:rPr>
      <w:rFonts w:ascii="Georgia" w:hAnsi="Georgia"/>
      <w:bCs/>
      <w:color w:val="000000"/>
      <w:sz w:val="16"/>
      <w:lang w:eastAsia="ar-SA"/>
    </w:rPr>
  </w:style>
  <w:style w:type="character" w:customStyle="1" w:styleId="Stylecard8ptChar">
    <w:name w:val="Style card + 8 pt Char"/>
    <w:basedOn w:val="DefaultParagraphFont"/>
    <w:link w:val="Stylecard8pt"/>
    <w:rsid w:val="00B5441C"/>
    <w:rPr>
      <w:rFonts w:ascii="Georgia" w:hAnsi="Georgia"/>
      <w:bCs/>
      <w:color w:val="000000"/>
      <w:sz w:val="16"/>
      <w:lang w:eastAsia="ar-SA"/>
    </w:rPr>
  </w:style>
  <w:style w:type="character" w:customStyle="1" w:styleId="bhl">
    <w:name w:val="bhl"/>
    <w:basedOn w:val="DefaultParagraphFont"/>
    <w:rsid w:val="00B5441C"/>
  </w:style>
  <w:style w:type="paragraph" w:customStyle="1" w:styleId="TagGA11">
    <w:name w:val="Tag GA 11"/>
    <w:basedOn w:val="TOC1"/>
    <w:qFormat/>
    <w:rsid w:val="00B5441C"/>
    <w:pPr>
      <w:spacing w:before="0" w:after="160"/>
    </w:pPr>
    <w:rPr>
      <w:rFonts w:ascii="Georgia" w:eastAsia="Calibri" w:hAnsi="Georgia"/>
      <w:u w:val="none"/>
      <w:lang w:bidi="ar-SA"/>
    </w:rPr>
  </w:style>
  <w:style w:type="paragraph" w:customStyle="1" w:styleId="CiteCard">
    <w:name w:val="Cite/Card"/>
    <w:basedOn w:val="TOC2"/>
    <w:qFormat/>
    <w:rsid w:val="00B5441C"/>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B5441C"/>
    <w:rPr>
      <w:rFonts w:ascii="Georgia" w:eastAsia="Times New Roman" w:hAnsi="Georgia" w:hint="default"/>
      <w:sz w:val="22"/>
      <w:u w:val="single"/>
      <w:lang w:eastAsia="zh-CN"/>
    </w:rPr>
  </w:style>
  <w:style w:type="character" w:customStyle="1" w:styleId="addmd">
    <w:name w:val="addmd"/>
    <w:basedOn w:val="DefaultParagraphFont"/>
    <w:rsid w:val="00B5441C"/>
  </w:style>
  <w:style w:type="character" w:customStyle="1" w:styleId="UnderlinedTextCharChar">
    <w:name w:val="Underlined Text Char Char"/>
    <w:basedOn w:val="DefaultParagraphFont"/>
    <w:rsid w:val="00B5441C"/>
    <w:rPr>
      <w:rFonts w:cs="Arial"/>
      <w:bCs/>
      <w:noProof w:val="0"/>
      <w:szCs w:val="26"/>
      <w:u w:val="single"/>
      <w:lang w:val="en-US" w:eastAsia="en-US" w:bidi="ar-SA"/>
    </w:rPr>
  </w:style>
  <w:style w:type="character" w:customStyle="1" w:styleId="CardText1Char">
    <w:name w:val="Card Text 1 Char"/>
    <w:rsid w:val="00B5441C"/>
    <w:rPr>
      <w:rFonts w:ascii="Georgia" w:hAnsi="Georgia"/>
      <w:color w:val="000000"/>
      <w:sz w:val="22"/>
      <w:szCs w:val="22"/>
      <w:u w:val="single"/>
    </w:rPr>
  </w:style>
  <w:style w:type="character" w:customStyle="1" w:styleId="BoldUnderlining">
    <w:name w:val="Bold Underlining"/>
    <w:rsid w:val="00B5441C"/>
    <w:rPr>
      <w:u w:val="single"/>
    </w:rPr>
  </w:style>
  <w:style w:type="character" w:customStyle="1" w:styleId="Intemphasis">
    <w:name w:val="Intemphasis"/>
    <w:uiPriority w:val="1"/>
    <w:qFormat/>
    <w:rsid w:val="00B5441C"/>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B5441C"/>
    <w:pPr>
      <w:ind w:left="288" w:right="288"/>
    </w:pPr>
    <w:rPr>
      <w:szCs w:val="16"/>
    </w:rPr>
  </w:style>
  <w:style w:type="character" w:customStyle="1" w:styleId="cardtextChar3">
    <w:name w:val="cardtext Char"/>
    <w:basedOn w:val="DefaultParagraphFont"/>
    <w:link w:val="cardtext2"/>
    <w:rsid w:val="00B5441C"/>
    <w:rPr>
      <w:rFonts w:ascii="Calibri" w:hAnsi="Calibri"/>
      <w:sz w:val="22"/>
      <w:szCs w:val="16"/>
    </w:rPr>
  </w:style>
  <w:style w:type="character" w:customStyle="1" w:styleId="BoldUnderlineChar10">
    <w:name w:val="BoldUnderline Char1"/>
    <w:rsid w:val="00B5441C"/>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B5441C"/>
    <w:pPr>
      <w:spacing w:after="200"/>
      <w:contextualSpacing/>
    </w:pPr>
    <w:rPr>
      <w:rFonts w:eastAsia="Calibri"/>
      <w:u w:val="single"/>
    </w:rPr>
  </w:style>
  <w:style w:type="character" w:customStyle="1" w:styleId="UnderlinedCardTextChar">
    <w:name w:val="Underlined Card Text Char"/>
    <w:link w:val="UnderlinedCardText"/>
    <w:rsid w:val="00B5441C"/>
    <w:rPr>
      <w:rFonts w:ascii="Calibri" w:eastAsia="Calibri" w:hAnsi="Calibri"/>
      <w:sz w:val="22"/>
      <w:u w:val="single"/>
    </w:rPr>
  </w:style>
  <w:style w:type="character" w:customStyle="1" w:styleId="Hyperlink6">
    <w:name w:val="Hyperlink6"/>
    <w:basedOn w:val="DefaultParagraphFont"/>
    <w:rsid w:val="00B5441C"/>
    <w:rPr>
      <w:color w:val="3300CC"/>
      <w:u w:val="single"/>
    </w:rPr>
  </w:style>
  <w:style w:type="paragraph" w:customStyle="1" w:styleId="Tag12">
    <w:name w:val="Tag12"/>
    <w:basedOn w:val="Normal"/>
    <w:qFormat/>
    <w:rsid w:val="00B5441C"/>
    <w:pPr>
      <w:contextualSpacing/>
    </w:pPr>
    <w:rPr>
      <w:rFonts w:eastAsia="Cambria"/>
      <w:b/>
    </w:rPr>
  </w:style>
  <w:style w:type="character" w:customStyle="1" w:styleId="citation">
    <w:name w:val="citation"/>
    <w:basedOn w:val="DefaultParagraphFont"/>
    <w:rsid w:val="00B5441C"/>
  </w:style>
  <w:style w:type="paragraph" w:customStyle="1" w:styleId="UnderlineText">
    <w:name w:val="Underline Text"/>
    <w:basedOn w:val="Normal"/>
    <w:link w:val="UnderlineTextChar"/>
    <w:qFormat/>
    <w:rsid w:val="00B5441C"/>
    <w:pPr>
      <w:ind w:left="288"/>
    </w:pPr>
    <w:rPr>
      <w:rFonts w:eastAsia="Times New Roman"/>
      <w:u w:val="single"/>
    </w:rPr>
  </w:style>
  <w:style w:type="character" w:customStyle="1" w:styleId="UnderlineTextChar">
    <w:name w:val="Underline Text Char"/>
    <w:basedOn w:val="DefaultParagraphFont"/>
    <w:link w:val="UnderlineText"/>
    <w:rsid w:val="00B5441C"/>
    <w:rPr>
      <w:rFonts w:ascii="Calibri" w:eastAsia="Times New Roman" w:hAnsi="Calibri"/>
      <w:sz w:val="22"/>
      <w:u w:val="single"/>
    </w:rPr>
  </w:style>
  <w:style w:type="character" w:customStyle="1" w:styleId="il">
    <w:name w:val="il"/>
    <w:basedOn w:val="DefaultParagraphFont"/>
    <w:rsid w:val="00B5441C"/>
  </w:style>
  <w:style w:type="character" w:customStyle="1" w:styleId="commentstext">
    <w:name w:val="comments_text"/>
    <w:uiPriority w:val="99"/>
    <w:rsid w:val="00B5441C"/>
    <w:rPr>
      <w:rFonts w:cs="Times New Roman"/>
    </w:rPr>
  </w:style>
  <w:style w:type="paragraph" w:customStyle="1" w:styleId="Heading42">
    <w:name w:val="Heading 42"/>
    <w:basedOn w:val="Normal"/>
    <w:qFormat/>
    <w:rsid w:val="00B5441C"/>
    <w:rPr>
      <w:rFonts w:eastAsia="Times New Roman"/>
    </w:rPr>
  </w:style>
  <w:style w:type="paragraph" w:customStyle="1" w:styleId="DebateNormal">
    <w:name w:val="DebateNormal"/>
    <w:basedOn w:val="Normal"/>
    <w:link w:val="DebateNormalChar"/>
    <w:qFormat/>
    <w:rsid w:val="00B5441C"/>
    <w:pPr>
      <w:spacing w:line="276" w:lineRule="auto"/>
    </w:pPr>
    <w:rPr>
      <w:rFonts w:eastAsia="Calibri"/>
      <w:szCs w:val="20"/>
    </w:rPr>
  </w:style>
  <w:style w:type="character" w:customStyle="1" w:styleId="DebateNormalChar">
    <w:name w:val="DebateNormal Char"/>
    <w:basedOn w:val="DefaultParagraphFont"/>
    <w:link w:val="DebateNormal"/>
    <w:rsid w:val="00B5441C"/>
    <w:rPr>
      <w:rFonts w:ascii="Calibri" w:eastAsia="Calibri" w:hAnsi="Calibri"/>
      <w:sz w:val="22"/>
      <w:szCs w:val="20"/>
    </w:rPr>
  </w:style>
  <w:style w:type="paragraph" w:customStyle="1" w:styleId="DebateEmphasis">
    <w:name w:val="DebateEmphasis"/>
    <w:basedOn w:val="Normal"/>
    <w:link w:val="DebateEmphasisChar"/>
    <w:qFormat/>
    <w:rsid w:val="00B5441C"/>
    <w:pPr>
      <w:spacing w:line="276" w:lineRule="auto"/>
    </w:pPr>
    <w:rPr>
      <w:rFonts w:eastAsia="Calibri"/>
      <w:b/>
      <w:szCs w:val="20"/>
      <w:u w:val="single"/>
    </w:rPr>
  </w:style>
  <w:style w:type="character" w:customStyle="1" w:styleId="DebateEmphasisChar">
    <w:name w:val="DebateEmphasis Char"/>
    <w:basedOn w:val="DefaultParagraphFont"/>
    <w:link w:val="DebateEmphasis"/>
    <w:rsid w:val="00B5441C"/>
    <w:rPr>
      <w:rFonts w:ascii="Calibri" w:eastAsia="Calibri" w:hAnsi="Calibri"/>
      <w:b/>
      <w:sz w:val="22"/>
      <w:szCs w:val="20"/>
      <w:u w:val="single"/>
    </w:rPr>
  </w:style>
  <w:style w:type="paragraph" w:customStyle="1" w:styleId="NormalCite">
    <w:name w:val="NormalCite"/>
    <w:link w:val="NormalCiteChar"/>
    <w:qFormat/>
    <w:rsid w:val="00B5441C"/>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B5441C"/>
    <w:rPr>
      <w:rFonts w:ascii="Times New Roman" w:eastAsiaTheme="minorHAnsi" w:hAnsi="Times New Roman" w:cs="Times New Roman"/>
      <w:sz w:val="18"/>
      <w:szCs w:val="22"/>
    </w:rPr>
  </w:style>
  <w:style w:type="character" w:customStyle="1" w:styleId="articletext">
    <w:name w:val="articletext"/>
    <w:basedOn w:val="DefaultParagraphFont"/>
    <w:rsid w:val="00B5441C"/>
  </w:style>
  <w:style w:type="character" w:customStyle="1" w:styleId="grey10">
    <w:name w:val="grey10"/>
    <w:basedOn w:val="DefaultParagraphFont"/>
    <w:rsid w:val="00B5441C"/>
  </w:style>
  <w:style w:type="character" w:customStyle="1" w:styleId="navy13bd">
    <w:name w:val="navy13bd"/>
    <w:basedOn w:val="DefaultParagraphFont"/>
    <w:rsid w:val="00B5441C"/>
  </w:style>
  <w:style w:type="character" w:customStyle="1" w:styleId="Style9ptUnderline2">
    <w:name w:val="Style 9 pt Underline2"/>
    <w:basedOn w:val="DefaultParagraphFont"/>
    <w:rsid w:val="00B5441C"/>
    <w:rPr>
      <w:sz w:val="20"/>
      <w:u w:val="single"/>
    </w:rPr>
  </w:style>
  <w:style w:type="character" w:customStyle="1" w:styleId="Style9ptBoldUnderline1">
    <w:name w:val="Style 9 pt Bold Underline1"/>
    <w:basedOn w:val="DefaultParagraphFont"/>
    <w:rsid w:val="00B5441C"/>
    <w:rPr>
      <w:b/>
      <w:bCs/>
      <w:sz w:val="20"/>
      <w:u w:val="single"/>
    </w:rPr>
  </w:style>
  <w:style w:type="character" w:customStyle="1" w:styleId="TagsCharChar">
    <w:name w:val="Tags Char Char"/>
    <w:basedOn w:val="DefaultParagraphFont"/>
    <w:rsid w:val="00B5441C"/>
    <w:rPr>
      <w:rFonts w:eastAsia="SimSun"/>
      <w:b/>
      <w:sz w:val="24"/>
      <w:lang w:val="en-US" w:eastAsia="zh-CN" w:bidi="ar-SA"/>
    </w:rPr>
  </w:style>
  <w:style w:type="paragraph" w:customStyle="1" w:styleId="cardCharCharCharChar">
    <w:name w:val="card Char Char Char Char"/>
    <w:basedOn w:val="Normal"/>
    <w:qFormat/>
    <w:rsid w:val="00B5441C"/>
    <w:pPr>
      <w:widowControl w:val="0"/>
      <w:overflowPunct w:val="0"/>
      <w:autoSpaceDE w:val="0"/>
      <w:autoSpaceDN w:val="0"/>
      <w:adjustRightInd w:val="0"/>
      <w:ind w:left="288" w:right="288"/>
      <w:textAlignment w:val="baseline"/>
    </w:pPr>
    <w:rPr>
      <w:rFonts w:eastAsia="Times New Roman"/>
      <w:szCs w:val="20"/>
    </w:rPr>
  </w:style>
  <w:style w:type="paragraph" w:customStyle="1" w:styleId="CARD">
    <w:name w:val="CARD"/>
    <w:basedOn w:val="Normal"/>
    <w:link w:val="CARDChar"/>
    <w:qFormat/>
    <w:rsid w:val="00B5441C"/>
    <w:rPr>
      <w:rFonts w:eastAsia="Times New Roman"/>
      <w:u w:val="single"/>
    </w:rPr>
  </w:style>
  <w:style w:type="character" w:customStyle="1" w:styleId="CARDChar">
    <w:name w:val="CARD Char"/>
    <w:basedOn w:val="DefaultParagraphFont"/>
    <w:link w:val="CARD"/>
    <w:rsid w:val="00B5441C"/>
    <w:rPr>
      <w:rFonts w:ascii="Calibri" w:eastAsia="Times New Roman" w:hAnsi="Calibri"/>
      <w:sz w:val="22"/>
      <w:u w:val="single"/>
    </w:rPr>
  </w:style>
  <w:style w:type="paragraph" w:customStyle="1" w:styleId="Normal2">
    <w:name w:val="Normal2"/>
    <w:basedOn w:val="Normal"/>
    <w:qFormat/>
    <w:rsid w:val="00B5441C"/>
    <w:rPr>
      <w:rFonts w:eastAsia="Times New Roman"/>
    </w:rPr>
  </w:style>
  <w:style w:type="character" w:customStyle="1" w:styleId="Style11ptThickunderline">
    <w:name w:val="Style 11 pt Thick underline"/>
    <w:rsid w:val="00B5441C"/>
    <w:rPr>
      <w:rFonts w:ascii="Times New Roman" w:hAnsi="Times New Roman"/>
      <w:sz w:val="20"/>
      <w:u w:val="single"/>
    </w:rPr>
  </w:style>
  <w:style w:type="character" w:customStyle="1" w:styleId="Style11ptBoldThickunderline">
    <w:name w:val="Style 11 pt Bold Thick underline"/>
    <w:rsid w:val="00B5441C"/>
    <w:rPr>
      <w:rFonts w:ascii="Times New Roman" w:hAnsi="Times New Roman"/>
      <w:b/>
      <w:bCs/>
      <w:sz w:val="20"/>
      <w:u w:val="single"/>
    </w:rPr>
  </w:style>
  <w:style w:type="paragraph" w:customStyle="1" w:styleId="UnderlineBoldIndent">
    <w:name w:val="Underline + Bold Indent"/>
    <w:basedOn w:val="Normal"/>
    <w:link w:val="UnderlineBoldIndentCharChar"/>
    <w:qFormat/>
    <w:rsid w:val="00B5441C"/>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B5441C"/>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B5441C"/>
    <w:rPr>
      <w:u w:val="single"/>
    </w:rPr>
  </w:style>
  <w:style w:type="character" w:customStyle="1" w:styleId="StyleUnderlineBoldIndent11ptChar">
    <w:name w:val="Style Underline + Bold Indent + 11 pt Char"/>
    <w:link w:val="StyleUnderlineBoldIndent11pt"/>
    <w:rsid w:val="00B5441C"/>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B5441C"/>
    <w:rPr>
      <w:b/>
      <w:bCs/>
      <w:u w:val="single"/>
    </w:rPr>
  </w:style>
  <w:style w:type="character" w:customStyle="1" w:styleId="StyleUnderlineBoldIndent11ptBoldChar">
    <w:name w:val="Style Underline + Bold Indent + 11 pt Bold Char"/>
    <w:link w:val="StyleUnderlineBoldIndent11ptBold"/>
    <w:rsid w:val="00B5441C"/>
    <w:rPr>
      <w:rFonts w:ascii="Calibri" w:eastAsia="Times New Roman" w:hAnsi="Calibri"/>
      <w:b/>
      <w:bCs/>
      <w:sz w:val="22"/>
      <w:szCs w:val="20"/>
      <w:u w:val="single"/>
    </w:rPr>
  </w:style>
  <w:style w:type="paragraph" w:customStyle="1" w:styleId="Normal20pt">
    <w:name w:val="Normal  + 20 pt"/>
    <w:basedOn w:val="Normal"/>
    <w:uiPriority w:val="6"/>
    <w:qFormat/>
    <w:rsid w:val="00B5441C"/>
    <w:rPr>
      <w:bCs/>
      <w:u w:val="single"/>
    </w:rPr>
  </w:style>
  <w:style w:type="paragraph" w:customStyle="1" w:styleId="author-name">
    <w:name w:val="author-name"/>
    <w:basedOn w:val="Normal"/>
    <w:qFormat/>
    <w:rsid w:val="00B5441C"/>
    <w:pPr>
      <w:spacing w:before="100" w:beforeAutospacing="1" w:after="100" w:afterAutospacing="1"/>
    </w:pPr>
    <w:rPr>
      <w:rFonts w:eastAsia="Times New Roman"/>
    </w:rPr>
  </w:style>
  <w:style w:type="paragraph" w:customStyle="1" w:styleId="author-credentials">
    <w:name w:val="author-credentials"/>
    <w:basedOn w:val="Normal"/>
    <w:qFormat/>
    <w:rsid w:val="00B5441C"/>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B5441C"/>
    <w:rPr>
      <w:rFonts w:ascii="Consolas" w:hAnsi="Consolas" w:cs="Consolas"/>
      <w:sz w:val="20"/>
      <w:szCs w:val="20"/>
    </w:rPr>
  </w:style>
  <w:style w:type="character" w:customStyle="1" w:styleId="headline">
    <w:name w:val="headline"/>
    <w:basedOn w:val="DefaultParagraphFont"/>
    <w:rsid w:val="00B5441C"/>
  </w:style>
  <w:style w:type="character" w:customStyle="1" w:styleId="yshortcuts">
    <w:name w:val="yshortcuts"/>
    <w:basedOn w:val="DefaultParagraphFont"/>
    <w:rsid w:val="00B5441C"/>
  </w:style>
  <w:style w:type="character" w:customStyle="1" w:styleId="HotRouteChar0">
    <w:name w:val="Hot Route Char"/>
    <w:link w:val="HotRoute"/>
    <w:rsid w:val="00B5441C"/>
    <w:rPr>
      <w:rFonts w:ascii="Calibri" w:eastAsia="Times New Roman" w:hAnsi="Calibri"/>
      <w:sz w:val="22"/>
    </w:rPr>
  </w:style>
  <w:style w:type="paragraph" w:styleId="PlainText">
    <w:name w:val="Plain Text"/>
    <w:basedOn w:val="Normal"/>
    <w:link w:val="PlainTextChar"/>
    <w:rsid w:val="00B5441C"/>
    <w:rPr>
      <w:rFonts w:ascii="Courier New" w:eastAsia="Times New Roman" w:hAnsi="Courier New" w:cs="Courier New"/>
      <w:szCs w:val="20"/>
    </w:rPr>
  </w:style>
  <w:style w:type="character" w:customStyle="1" w:styleId="PlainTextChar">
    <w:name w:val="Plain Text Char"/>
    <w:basedOn w:val="DefaultParagraphFont"/>
    <w:link w:val="PlainText"/>
    <w:rsid w:val="00B5441C"/>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B5441C"/>
    <w:rPr>
      <w:sz w:val="12"/>
    </w:rPr>
  </w:style>
  <w:style w:type="character" w:customStyle="1" w:styleId="MicrotextChar0">
    <w:name w:val="Microtext Char"/>
    <w:link w:val="Microtext0"/>
    <w:rsid w:val="00B5441C"/>
    <w:rPr>
      <w:rFonts w:ascii="Calibri" w:hAnsi="Calibri"/>
      <w:sz w:val="12"/>
    </w:rPr>
  </w:style>
  <w:style w:type="paragraph" w:customStyle="1" w:styleId="Style6">
    <w:name w:val="Style6"/>
    <w:basedOn w:val="Normal"/>
    <w:link w:val="Style6Char"/>
    <w:autoRedefine/>
    <w:qFormat/>
    <w:rsid w:val="00B5441C"/>
    <w:rPr>
      <w:b/>
    </w:rPr>
  </w:style>
  <w:style w:type="character" w:customStyle="1" w:styleId="Style6Char">
    <w:name w:val="Style6 Char"/>
    <w:basedOn w:val="DefaultParagraphFont"/>
    <w:link w:val="Style6"/>
    <w:rsid w:val="00B5441C"/>
    <w:rPr>
      <w:rFonts w:ascii="Calibri" w:hAnsi="Calibri"/>
      <w:b/>
      <w:sz w:val="22"/>
    </w:rPr>
  </w:style>
  <w:style w:type="paragraph" w:customStyle="1" w:styleId="Style11">
    <w:name w:val="Style11"/>
    <w:basedOn w:val="Normal"/>
    <w:link w:val="Style11Char"/>
    <w:qFormat/>
    <w:rsid w:val="00B5441C"/>
    <w:rPr>
      <w:rFonts w:eastAsia="Times New Roman"/>
      <w:b/>
      <w:szCs w:val="20"/>
      <w:u w:val="thick"/>
    </w:rPr>
  </w:style>
  <w:style w:type="paragraph" w:customStyle="1" w:styleId="Style12">
    <w:name w:val="Style12"/>
    <w:basedOn w:val="Normal"/>
    <w:link w:val="Style12Char"/>
    <w:qFormat/>
    <w:rsid w:val="00B5441C"/>
    <w:rPr>
      <w:rFonts w:eastAsia="Times New Roman"/>
      <w:b/>
      <w:u w:val="thick"/>
    </w:rPr>
  </w:style>
  <w:style w:type="character" w:customStyle="1" w:styleId="Style11Char">
    <w:name w:val="Style11 Char"/>
    <w:basedOn w:val="DefaultParagraphFont"/>
    <w:link w:val="Style11"/>
    <w:rsid w:val="00B5441C"/>
    <w:rPr>
      <w:rFonts w:ascii="Calibri" w:eastAsia="Times New Roman" w:hAnsi="Calibri"/>
      <w:b/>
      <w:sz w:val="22"/>
      <w:szCs w:val="20"/>
      <w:u w:val="thick"/>
    </w:rPr>
  </w:style>
  <w:style w:type="character" w:customStyle="1" w:styleId="Style12Char">
    <w:name w:val="Style12 Char"/>
    <w:basedOn w:val="DefaultParagraphFont"/>
    <w:link w:val="Style12"/>
    <w:rsid w:val="00B5441C"/>
    <w:rPr>
      <w:rFonts w:ascii="Calibri" w:eastAsia="Times New Roman" w:hAnsi="Calibri"/>
      <w:b/>
      <w:sz w:val="22"/>
      <w:u w:val="thick"/>
    </w:rPr>
  </w:style>
  <w:style w:type="character" w:customStyle="1" w:styleId="caps-label">
    <w:name w:val="caps-label"/>
    <w:basedOn w:val="DefaultParagraphFont"/>
    <w:rsid w:val="00B5441C"/>
  </w:style>
  <w:style w:type="character" w:customStyle="1" w:styleId="wikiexternallink">
    <w:name w:val="wikiexternallink"/>
    <w:basedOn w:val="DefaultParagraphFont"/>
    <w:rsid w:val="00B5441C"/>
  </w:style>
  <w:style w:type="character" w:customStyle="1" w:styleId="StyleStyleBoldUnderlineIntenseEmphasisUnderlineapple-style-s">
    <w:name w:val="Style Style Bold UnderlineIntense EmphasisUnderlineapple-style-s..."/>
    <w:basedOn w:val="DefaultParagraphFont"/>
    <w:rsid w:val="00B5441C"/>
    <w:rPr>
      <w:b w:val="0"/>
      <w:bCs w:val="0"/>
      <w:sz w:val="22"/>
      <w:u w:val="single"/>
      <w:bdr w:val="none" w:sz="0" w:space="0" w:color="auto"/>
    </w:rPr>
  </w:style>
  <w:style w:type="paragraph" w:customStyle="1" w:styleId="blocktitle0">
    <w:name w:val="block title"/>
    <w:basedOn w:val="Normal"/>
    <w:link w:val="blocktitleChar0"/>
    <w:autoRedefine/>
    <w:qFormat/>
    <w:rsid w:val="00B5441C"/>
    <w:pPr>
      <w:spacing w:after="240"/>
      <w:jc w:val="center"/>
      <w:outlineLvl w:val="0"/>
    </w:pPr>
    <w:rPr>
      <w:rFonts w:eastAsia="Calibri"/>
      <w:b/>
      <w:caps/>
      <w:sz w:val="28"/>
      <w:szCs w:val="28"/>
      <w:lang w:val="es-ES"/>
    </w:rPr>
  </w:style>
  <w:style w:type="character" w:customStyle="1" w:styleId="UnderlineCard">
    <w:name w:val="Underline Card"/>
    <w:uiPriority w:val="6"/>
    <w:qFormat/>
    <w:rsid w:val="00B5441C"/>
    <w:rPr>
      <w:rFonts w:ascii="Arial" w:hAnsi="Arial"/>
      <w:b w:val="0"/>
      <w:bCs/>
      <w:sz w:val="20"/>
      <w:u w:val="single"/>
    </w:rPr>
  </w:style>
  <w:style w:type="character" w:customStyle="1" w:styleId="story-author">
    <w:name w:val="story-author"/>
    <w:basedOn w:val="DefaultParagraphFont"/>
    <w:rsid w:val="00B5441C"/>
  </w:style>
  <w:style w:type="paragraph" w:customStyle="1" w:styleId="type">
    <w:name w:val="type"/>
    <w:basedOn w:val="Normal"/>
    <w:qFormat/>
    <w:rsid w:val="00B5441C"/>
    <w:pPr>
      <w:spacing w:before="100" w:beforeAutospacing="1" w:after="100" w:afterAutospacing="1"/>
    </w:pPr>
    <w:rPr>
      <w:rFonts w:eastAsia="Times New Roman"/>
    </w:rPr>
  </w:style>
  <w:style w:type="character" w:customStyle="1" w:styleId="institution">
    <w:name w:val="institution"/>
    <w:basedOn w:val="DefaultParagraphFont"/>
    <w:rsid w:val="00B5441C"/>
  </w:style>
  <w:style w:type="character" w:customStyle="1" w:styleId="abodyblack3">
    <w:name w:val="abodyblack3"/>
    <w:basedOn w:val="DefaultParagraphFont"/>
    <w:rsid w:val="00B5441C"/>
  </w:style>
  <w:style w:type="paragraph" w:customStyle="1" w:styleId="UnderlineChar2CharChar">
    <w:name w:val="Underline Char2 Char Char"/>
    <w:basedOn w:val="Normal"/>
    <w:link w:val="UnderlineChar2CharCharChar"/>
    <w:qFormat/>
    <w:rsid w:val="00B5441C"/>
    <w:rPr>
      <w:rFonts w:eastAsia="MS Mincho"/>
      <w:szCs w:val="20"/>
      <w:u w:val="single"/>
    </w:rPr>
  </w:style>
  <w:style w:type="character" w:customStyle="1" w:styleId="UnderlineChar2CharCharChar">
    <w:name w:val="Underline Char2 Char Char Char"/>
    <w:link w:val="UnderlineChar2CharChar"/>
    <w:rsid w:val="00B5441C"/>
    <w:rPr>
      <w:rFonts w:ascii="Calibri" w:eastAsia="MS Mincho" w:hAnsi="Calibri"/>
      <w:sz w:val="22"/>
      <w:szCs w:val="20"/>
      <w:u w:val="single"/>
    </w:rPr>
  </w:style>
  <w:style w:type="character" w:customStyle="1" w:styleId="CharacterStyle1">
    <w:name w:val="Character Style 1"/>
    <w:rsid w:val="00B5441C"/>
    <w:rPr>
      <w:sz w:val="20"/>
      <w:szCs w:val="20"/>
    </w:rPr>
  </w:style>
  <w:style w:type="character" w:customStyle="1" w:styleId="FontStyle177">
    <w:name w:val="Font Style177"/>
    <w:basedOn w:val="DefaultParagraphFont"/>
    <w:uiPriority w:val="99"/>
    <w:rsid w:val="00B5441C"/>
    <w:rPr>
      <w:rFonts w:ascii="Times New Roman" w:hAnsi="Times New Roman" w:cs="Times New Roman"/>
      <w:sz w:val="20"/>
      <w:szCs w:val="20"/>
    </w:rPr>
  </w:style>
  <w:style w:type="character" w:customStyle="1" w:styleId="FontStyle173">
    <w:name w:val="Font Style173"/>
    <w:basedOn w:val="DefaultParagraphFont"/>
    <w:uiPriority w:val="99"/>
    <w:rsid w:val="00B5441C"/>
    <w:rPr>
      <w:rFonts w:ascii="Times New Roman" w:hAnsi="Times New Roman" w:cs="Times New Roman"/>
      <w:sz w:val="14"/>
      <w:szCs w:val="14"/>
    </w:rPr>
  </w:style>
  <w:style w:type="character" w:customStyle="1" w:styleId="FontStyle151">
    <w:name w:val="Font Style151"/>
    <w:basedOn w:val="DefaultParagraphFont"/>
    <w:uiPriority w:val="99"/>
    <w:rsid w:val="00B5441C"/>
    <w:rPr>
      <w:rFonts w:ascii="Arial Narrow" w:hAnsi="Arial Narrow" w:cs="Arial Narrow"/>
      <w:b/>
      <w:bCs/>
      <w:sz w:val="12"/>
      <w:szCs w:val="12"/>
    </w:rPr>
  </w:style>
  <w:style w:type="character" w:customStyle="1" w:styleId="FontStyle156">
    <w:name w:val="Font Style156"/>
    <w:basedOn w:val="DefaultParagraphFont"/>
    <w:uiPriority w:val="99"/>
    <w:rsid w:val="00B5441C"/>
    <w:rPr>
      <w:rFonts w:ascii="Arial Narrow" w:hAnsi="Arial Narrow" w:cs="Arial Narrow"/>
      <w:sz w:val="8"/>
      <w:szCs w:val="8"/>
    </w:rPr>
  </w:style>
  <w:style w:type="character" w:customStyle="1" w:styleId="FontStyle160">
    <w:name w:val="Font Style160"/>
    <w:basedOn w:val="DefaultParagraphFont"/>
    <w:uiPriority w:val="99"/>
    <w:rsid w:val="00B5441C"/>
    <w:rPr>
      <w:rFonts w:ascii="Times New Roman" w:hAnsi="Times New Roman" w:cs="Times New Roman"/>
      <w:b/>
      <w:bCs/>
      <w:sz w:val="20"/>
      <w:szCs w:val="20"/>
    </w:rPr>
  </w:style>
  <w:style w:type="character" w:customStyle="1" w:styleId="FontStyle178">
    <w:name w:val="Font Style178"/>
    <w:basedOn w:val="DefaultParagraphFont"/>
    <w:uiPriority w:val="99"/>
    <w:rsid w:val="00B5441C"/>
    <w:rPr>
      <w:rFonts w:ascii="Times New Roman" w:hAnsi="Times New Roman" w:cs="Times New Roman"/>
      <w:sz w:val="18"/>
      <w:szCs w:val="18"/>
    </w:rPr>
  </w:style>
  <w:style w:type="paragraph" w:customStyle="1" w:styleId="Style14">
    <w:name w:val="Style14"/>
    <w:basedOn w:val="Normal"/>
    <w:uiPriority w:val="99"/>
    <w:qFormat/>
    <w:rsid w:val="00B5441C"/>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B5441C"/>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B5441C"/>
    <w:rPr>
      <w:rFonts w:ascii="Times New Roman" w:hAnsi="Times New Roman" w:cs="Times New Roman"/>
      <w:sz w:val="12"/>
      <w:szCs w:val="12"/>
    </w:rPr>
  </w:style>
  <w:style w:type="paragraph" w:customStyle="1" w:styleId="Style9">
    <w:name w:val="Style9"/>
    <w:basedOn w:val="Normal"/>
    <w:uiPriority w:val="99"/>
    <w:qFormat/>
    <w:rsid w:val="00B5441C"/>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B5441C"/>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B5441C"/>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B5441C"/>
    <w:rPr>
      <w:rFonts w:ascii="Times New Roman" w:hAnsi="Times New Roman" w:cs="Times New Roman"/>
      <w:sz w:val="16"/>
      <w:szCs w:val="16"/>
    </w:rPr>
  </w:style>
  <w:style w:type="character" w:customStyle="1" w:styleId="f">
    <w:name w:val="f"/>
    <w:basedOn w:val="DefaultParagraphFont"/>
    <w:rsid w:val="00B5441C"/>
  </w:style>
  <w:style w:type="character" w:customStyle="1" w:styleId="TagsChar2">
    <w:name w:val="Tags Char2"/>
    <w:rsid w:val="00B5441C"/>
    <w:rPr>
      <w:b/>
      <w:sz w:val="24"/>
    </w:rPr>
  </w:style>
  <w:style w:type="paragraph" w:customStyle="1" w:styleId="CardsFont6ptChar">
    <w:name w:val="Cards + Font: 6 pt Char"/>
    <w:basedOn w:val="Normal"/>
    <w:link w:val="CardsFont6ptCharChar"/>
    <w:qFormat/>
    <w:rsid w:val="00B5441C"/>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B5441C"/>
    <w:rPr>
      <w:rFonts w:ascii="Calibri" w:eastAsia="Times New Roman" w:hAnsi="Calibri"/>
      <w:sz w:val="12"/>
    </w:rPr>
  </w:style>
  <w:style w:type="character" w:customStyle="1" w:styleId="FontStyle172">
    <w:name w:val="Font Style172"/>
    <w:basedOn w:val="DefaultParagraphFont"/>
    <w:uiPriority w:val="99"/>
    <w:rsid w:val="00B5441C"/>
    <w:rPr>
      <w:rFonts w:ascii="Times New Roman" w:hAnsi="Times New Roman" w:cs="Times New Roman"/>
      <w:b/>
      <w:bCs/>
      <w:sz w:val="16"/>
      <w:szCs w:val="16"/>
    </w:rPr>
  </w:style>
  <w:style w:type="paragraph" w:customStyle="1" w:styleId="Style18">
    <w:name w:val="Style18"/>
    <w:basedOn w:val="Normal"/>
    <w:uiPriority w:val="99"/>
    <w:qFormat/>
    <w:rsid w:val="00B5441C"/>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B5441C"/>
    <w:rPr>
      <w:rFonts w:ascii="Times New Roman" w:hAnsi="Times New Roman" w:cs="Times New Roman"/>
      <w:i/>
      <w:iCs/>
      <w:sz w:val="16"/>
      <w:szCs w:val="16"/>
    </w:rPr>
  </w:style>
  <w:style w:type="character" w:customStyle="1" w:styleId="FontStyle162">
    <w:name w:val="Font Style162"/>
    <w:basedOn w:val="DefaultParagraphFont"/>
    <w:uiPriority w:val="99"/>
    <w:rsid w:val="00B5441C"/>
    <w:rPr>
      <w:rFonts w:ascii="Times New Roman" w:hAnsi="Times New Roman" w:cs="Times New Roman"/>
      <w:b/>
      <w:bCs/>
      <w:sz w:val="18"/>
      <w:szCs w:val="18"/>
    </w:rPr>
  </w:style>
  <w:style w:type="character" w:customStyle="1" w:styleId="FontStyle167">
    <w:name w:val="Font Style167"/>
    <w:basedOn w:val="DefaultParagraphFont"/>
    <w:uiPriority w:val="99"/>
    <w:rsid w:val="00B5441C"/>
    <w:rPr>
      <w:rFonts w:ascii="Times New Roman" w:hAnsi="Times New Roman" w:cs="Times New Roman"/>
      <w:sz w:val="10"/>
      <w:szCs w:val="10"/>
    </w:rPr>
  </w:style>
  <w:style w:type="character" w:customStyle="1" w:styleId="FontStyle174">
    <w:name w:val="Font Style174"/>
    <w:basedOn w:val="DefaultParagraphFont"/>
    <w:uiPriority w:val="99"/>
    <w:rsid w:val="00B5441C"/>
    <w:rPr>
      <w:rFonts w:ascii="Arial Narrow" w:hAnsi="Arial Narrow" w:cs="Arial Narrow"/>
      <w:b/>
      <w:bCs/>
      <w:sz w:val="18"/>
      <w:szCs w:val="18"/>
    </w:rPr>
  </w:style>
  <w:style w:type="paragraph" w:customStyle="1" w:styleId="Style47">
    <w:name w:val="Style47"/>
    <w:basedOn w:val="Normal"/>
    <w:uiPriority w:val="99"/>
    <w:qFormat/>
    <w:rsid w:val="00B5441C"/>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B5441C"/>
    <w:rPr>
      <w:rFonts w:ascii="Times New Roman" w:hAnsi="Times New Roman" w:cs="Times New Roman"/>
      <w:sz w:val="12"/>
      <w:szCs w:val="12"/>
    </w:rPr>
  </w:style>
  <w:style w:type="paragraph" w:customStyle="1" w:styleId="Style24">
    <w:name w:val="Style24"/>
    <w:basedOn w:val="Normal"/>
    <w:uiPriority w:val="99"/>
    <w:qFormat/>
    <w:rsid w:val="00B5441C"/>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B5441C"/>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B5441C"/>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B5441C"/>
    <w:rPr>
      <w:rFonts w:ascii="Times New Roman" w:hAnsi="Times New Roman" w:cs="Times New Roman"/>
      <w:b/>
      <w:bCs/>
      <w:sz w:val="18"/>
      <w:szCs w:val="18"/>
    </w:rPr>
  </w:style>
  <w:style w:type="paragraph" w:customStyle="1" w:styleId="Style21">
    <w:name w:val="Style21"/>
    <w:basedOn w:val="Normal"/>
    <w:uiPriority w:val="99"/>
    <w:qFormat/>
    <w:rsid w:val="00B5441C"/>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B5441C"/>
    <w:pPr>
      <w:widowControl w:val="0"/>
      <w:autoSpaceDE w:val="0"/>
      <w:autoSpaceDN w:val="0"/>
      <w:adjustRightInd w:val="0"/>
      <w:spacing w:line="198" w:lineRule="exact"/>
    </w:pPr>
    <w:rPr>
      <w:rFonts w:eastAsia="Times New Roman"/>
    </w:rPr>
  </w:style>
  <w:style w:type="paragraph" w:customStyle="1" w:styleId="Standard">
    <w:name w:val="Standard"/>
    <w:qFormat/>
    <w:rsid w:val="00B5441C"/>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B5441C"/>
    <w:rPr>
      <w:color w:val="000000"/>
      <w:sz w:val="32"/>
      <w:szCs w:val="32"/>
    </w:rPr>
  </w:style>
  <w:style w:type="paragraph" w:customStyle="1" w:styleId="Cardnon-underlined">
    <w:name w:val="Card non-underlined"/>
    <w:basedOn w:val="Normal"/>
    <w:link w:val="Cardnon-underlinedChar"/>
    <w:autoRedefine/>
    <w:uiPriority w:val="99"/>
    <w:qFormat/>
    <w:rsid w:val="00B5441C"/>
    <w:rPr>
      <w:rFonts w:eastAsia="Times New Roman"/>
      <w:szCs w:val="20"/>
    </w:rPr>
  </w:style>
  <w:style w:type="character" w:customStyle="1" w:styleId="Cardnon-underlinedChar">
    <w:name w:val="Card non-underlined Char"/>
    <w:basedOn w:val="DefaultParagraphFont"/>
    <w:link w:val="Cardnon-underlined"/>
    <w:uiPriority w:val="99"/>
    <w:rsid w:val="00B5441C"/>
    <w:rPr>
      <w:rFonts w:ascii="Calibri" w:eastAsia="Times New Roman" w:hAnsi="Calibri"/>
      <w:sz w:val="22"/>
      <w:szCs w:val="20"/>
    </w:rPr>
  </w:style>
  <w:style w:type="character" w:customStyle="1" w:styleId="TitleChar2">
    <w:name w:val="Title Char2"/>
    <w:basedOn w:val="DefaultParagraphFont"/>
    <w:uiPriority w:val="10"/>
    <w:qFormat/>
    <w:locked/>
    <w:rsid w:val="00B5441C"/>
    <w:rPr>
      <w:b/>
      <w:bCs/>
      <w:u w:val="single"/>
    </w:rPr>
  </w:style>
  <w:style w:type="paragraph" w:styleId="TOC3">
    <w:name w:val="toc 3"/>
    <w:basedOn w:val="Normal"/>
    <w:next w:val="Normal"/>
    <w:autoRedefine/>
    <w:qFormat/>
    <w:rsid w:val="00B5441C"/>
    <w:pPr>
      <w:ind w:left="400"/>
    </w:pPr>
    <w:rPr>
      <w:rFonts w:eastAsia="Times New Roman"/>
      <w:szCs w:val="20"/>
    </w:rPr>
  </w:style>
  <w:style w:type="paragraph" w:styleId="TOC4">
    <w:name w:val="toc 4"/>
    <w:basedOn w:val="Normal"/>
    <w:next w:val="Normal"/>
    <w:autoRedefine/>
    <w:rsid w:val="00B5441C"/>
    <w:pPr>
      <w:ind w:left="600"/>
    </w:pPr>
    <w:rPr>
      <w:rFonts w:eastAsia="Times New Roman"/>
      <w:szCs w:val="20"/>
    </w:rPr>
  </w:style>
  <w:style w:type="paragraph" w:styleId="TOC5">
    <w:name w:val="toc 5"/>
    <w:basedOn w:val="Normal"/>
    <w:next w:val="Normal"/>
    <w:autoRedefine/>
    <w:rsid w:val="00B5441C"/>
    <w:pPr>
      <w:ind w:left="800"/>
    </w:pPr>
    <w:rPr>
      <w:rFonts w:eastAsia="Times New Roman"/>
      <w:szCs w:val="20"/>
    </w:rPr>
  </w:style>
  <w:style w:type="paragraph" w:styleId="TOC6">
    <w:name w:val="toc 6"/>
    <w:basedOn w:val="Normal"/>
    <w:next w:val="Normal"/>
    <w:autoRedefine/>
    <w:rsid w:val="00B5441C"/>
    <w:pPr>
      <w:ind w:left="1000"/>
    </w:pPr>
    <w:rPr>
      <w:rFonts w:eastAsia="Times New Roman"/>
      <w:szCs w:val="20"/>
    </w:rPr>
  </w:style>
  <w:style w:type="paragraph" w:styleId="TOC7">
    <w:name w:val="toc 7"/>
    <w:basedOn w:val="Normal"/>
    <w:next w:val="Normal"/>
    <w:autoRedefine/>
    <w:rsid w:val="00B5441C"/>
    <w:pPr>
      <w:ind w:left="1200"/>
    </w:pPr>
    <w:rPr>
      <w:rFonts w:eastAsia="Times New Roman"/>
      <w:szCs w:val="20"/>
    </w:rPr>
  </w:style>
  <w:style w:type="paragraph" w:styleId="TOC8">
    <w:name w:val="toc 8"/>
    <w:basedOn w:val="Normal"/>
    <w:next w:val="Normal"/>
    <w:autoRedefine/>
    <w:rsid w:val="00B5441C"/>
    <w:pPr>
      <w:ind w:left="1400"/>
    </w:pPr>
    <w:rPr>
      <w:rFonts w:eastAsia="Times New Roman"/>
      <w:szCs w:val="20"/>
    </w:rPr>
  </w:style>
  <w:style w:type="character" w:customStyle="1" w:styleId="allocatoragentsleft">
    <w:name w:val="al_locatoragentsleft"/>
    <w:basedOn w:val="DefaultParagraphFont"/>
    <w:rsid w:val="00B5441C"/>
  </w:style>
  <w:style w:type="character" w:styleId="HTMLTypewriter">
    <w:name w:val="HTML Typewriter"/>
    <w:basedOn w:val="DefaultParagraphFont"/>
    <w:unhideWhenUsed/>
    <w:rsid w:val="00B5441C"/>
    <w:rPr>
      <w:rFonts w:ascii="Courier New" w:eastAsia="Times New Roman" w:hAnsi="Courier New" w:cs="Courier New"/>
      <w:sz w:val="20"/>
      <w:szCs w:val="20"/>
    </w:rPr>
  </w:style>
  <w:style w:type="paragraph" w:customStyle="1" w:styleId="Carding">
    <w:name w:val="Carding"/>
    <w:basedOn w:val="Normal"/>
    <w:uiPriority w:val="99"/>
    <w:qFormat/>
    <w:rsid w:val="00B5441C"/>
    <w:rPr>
      <w:rFonts w:eastAsia="Times New Roman"/>
      <w:sz w:val="18"/>
    </w:rPr>
  </w:style>
  <w:style w:type="character" w:customStyle="1" w:styleId="TagsChar1">
    <w:name w:val="Tags Char1"/>
    <w:basedOn w:val="DefaultParagraphFont"/>
    <w:rsid w:val="00B5441C"/>
    <w:rPr>
      <w:rFonts w:ascii="Arial Narrow" w:hAnsi="Arial Narrow"/>
      <w:b/>
      <w:noProof w:val="0"/>
      <w:sz w:val="22"/>
      <w:szCs w:val="60"/>
      <w:lang w:val="en-US" w:eastAsia="en-US" w:bidi="ar-SA"/>
    </w:rPr>
  </w:style>
  <w:style w:type="character" w:customStyle="1" w:styleId="aunderline">
    <w:name w:val="aunderline"/>
    <w:basedOn w:val="DefaultParagraphFont"/>
    <w:qFormat/>
    <w:rsid w:val="00B5441C"/>
    <w:rPr>
      <w:rFonts w:ascii="Times New Roman" w:hAnsi="Times New Roman"/>
      <w:sz w:val="20"/>
      <w:szCs w:val="24"/>
      <w:u w:val="thick"/>
    </w:rPr>
  </w:style>
  <w:style w:type="character" w:customStyle="1" w:styleId="tagChar1">
    <w:name w:val="tag Char1"/>
    <w:aliases w:val="Heading 2 Char1 Char Char Char Char"/>
    <w:basedOn w:val="DefaultParagraphFont"/>
    <w:rsid w:val="00B5441C"/>
    <w:rPr>
      <w:b/>
      <w:noProof w:val="0"/>
      <w:sz w:val="24"/>
      <w:lang w:val="en-US" w:eastAsia="en-US" w:bidi="ar-SA"/>
    </w:rPr>
  </w:style>
  <w:style w:type="character" w:customStyle="1" w:styleId="tagChar2">
    <w:name w:val="tag Char2"/>
    <w:basedOn w:val="DefaultParagraphFont"/>
    <w:qFormat/>
    <w:rsid w:val="00B5441C"/>
    <w:rPr>
      <w:b/>
      <w:noProof w:val="0"/>
      <w:sz w:val="24"/>
      <w:lang w:val="en-US" w:eastAsia="en-US" w:bidi="ar-SA"/>
    </w:rPr>
  </w:style>
  <w:style w:type="character" w:customStyle="1" w:styleId="Taggin-New">
    <w:name w:val="Taggin - New"/>
    <w:basedOn w:val="DefaultParagraphFont"/>
    <w:rsid w:val="00B5441C"/>
    <w:rPr>
      <w:rFonts w:ascii="Arial Narrow" w:hAnsi="Arial Narrow"/>
      <w:b/>
      <w:sz w:val="22"/>
    </w:rPr>
  </w:style>
  <w:style w:type="character" w:customStyle="1" w:styleId="Boxing-New">
    <w:name w:val="Boxing - New"/>
    <w:basedOn w:val="DefaultParagraphFont"/>
    <w:rsid w:val="00B5441C"/>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B5441C"/>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B5441C"/>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B5441C"/>
    <w:rPr>
      <w:rFonts w:ascii="Garamond" w:hAnsi="Garamond"/>
      <w:sz w:val="22"/>
      <w:szCs w:val="24"/>
      <w:u w:val="single"/>
      <w:lang w:val="en-US" w:eastAsia="en-US" w:bidi="ar-SA"/>
    </w:rPr>
  </w:style>
  <w:style w:type="paragraph" w:customStyle="1" w:styleId="Style2">
    <w:name w:val="Style2"/>
    <w:basedOn w:val="Heading4"/>
    <w:qFormat/>
    <w:rsid w:val="00B5441C"/>
    <w:rPr>
      <w:rFonts w:eastAsia="Times New Roman" w:cs="Times New Roman"/>
      <w:iCs/>
      <w:caps/>
      <w:szCs w:val="20"/>
    </w:rPr>
  </w:style>
  <w:style w:type="character" w:customStyle="1" w:styleId="pagetitle">
    <w:name w:val="pagetitle"/>
    <w:basedOn w:val="DefaultParagraphFont"/>
    <w:rsid w:val="00B5441C"/>
  </w:style>
  <w:style w:type="paragraph" w:customStyle="1" w:styleId="text">
    <w:name w:val="text"/>
    <w:basedOn w:val="Normal"/>
    <w:uiPriority w:val="99"/>
    <w:qFormat/>
    <w:rsid w:val="00B5441C"/>
    <w:pPr>
      <w:spacing w:before="100" w:beforeAutospacing="1" w:after="100" w:afterAutospacing="1"/>
    </w:pPr>
    <w:rPr>
      <w:rFonts w:eastAsia="Times New Roman"/>
    </w:rPr>
  </w:style>
  <w:style w:type="character" w:customStyle="1" w:styleId="StyleUnderlineCharChar9ptBold1">
    <w:name w:val="Style Underline Char Char + 9 pt Bold1"/>
    <w:rsid w:val="00B5441C"/>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B5441C"/>
    <w:rPr>
      <w:rFonts w:ascii="Times New Roman" w:hAnsi="Times New Roman"/>
      <w:sz w:val="20"/>
      <w:szCs w:val="24"/>
      <w:u w:val="single"/>
      <w:lang w:val="en-US" w:eastAsia="en-US" w:bidi="ar-SA"/>
    </w:rPr>
  </w:style>
  <w:style w:type="character" w:customStyle="1" w:styleId="Style9ptBoldUnderline">
    <w:name w:val="Style 9 pt Bold Underline"/>
    <w:rsid w:val="00B5441C"/>
    <w:rPr>
      <w:b/>
      <w:bCs/>
      <w:sz w:val="20"/>
      <w:u w:val="single"/>
    </w:rPr>
  </w:style>
  <w:style w:type="paragraph" w:customStyle="1" w:styleId="StyleUnderline9pt0">
    <w:name w:val="Style Underline + 9 pt"/>
    <w:link w:val="StyleUnderline9ptChar"/>
    <w:qFormat/>
    <w:rsid w:val="00B5441C"/>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B5441C"/>
    <w:rPr>
      <w:rFonts w:ascii="Arial" w:eastAsia="Times New Roman" w:hAnsi="Arial" w:cs="Times New Roman"/>
      <w:sz w:val="22"/>
      <w:szCs w:val="20"/>
      <w:u w:val="single"/>
    </w:rPr>
  </w:style>
  <w:style w:type="character" w:customStyle="1" w:styleId="StyleUnderlineChar1Bold">
    <w:name w:val="Style Underline Char1 + Bold"/>
    <w:rsid w:val="00B5441C"/>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B5441C"/>
    <w:pPr>
      <w:widowControl w:val="0"/>
      <w:spacing w:after="0" w:line="240" w:lineRule="auto"/>
      <w:ind w:left="288" w:right="288"/>
    </w:pPr>
    <w:rPr>
      <w:rFonts w:ascii="Times New Roman" w:hAnsi="Times New Roman"/>
      <w:bCs/>
      <w:kern w:val="32"/>
      <w:sz w:val="16"/>
      <w:szCs w:val="20"/>
      <w:lang w:eastAsia="ar-SA"/>
    </w:rPr>
  </w:style>
  <w:style w:type="character" w:customStyle="1" w:styleId="Stylecard9ptChar">
    <w:name w:val="Style card + 9 pt Char"/>
    <w:basedOn w:val="DefaultParagraphFont"/>
    <w:link w:val="Stylecard9pt"/>
    <w:rsid w:val="00B5441C"/>
    <w:rPr>
      <w:rFonts w:ascii="Times New Roman" w:hAnsi="Times New Roman"/>
      <w:bCs/>
      <w:kern w:val="32"/>
      <w:sz w:val="16"/>
      <w:szCs w:val="20"/>
      <w:lang w:eastAsia="ar-SA"/>
    </w:rPr>
  </w:style>
  <w:style w:type="character" w:customStyle="1" w:styleId="TagsCharCharChar">
    <w:name w:val="Tags Char Char Char"/>
    <w:basedOn w:val="DefaultParagraphFont"/>
    <w:rsid w:val="00B5441C"/>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B5441C"/>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B5441C"/>
    <w:rPr>
      <w:rFonts w:ascii="Times" w:hAnsi="Times"/>
      <w:b w:val="0"/>
      <w:bCs/>
      <w:sz w:val="20"/>
      <w:u w:val="single"/>
    </w:rPr>
  </w:style>
  <w:style w:type="character" w:customStyle="1" w:styleId="blubigktbiz">
    <w:name w:val="blubigktbiz"/>
    <w:rsid w:val="00B5441C"/>
  </w:style>
  <w:style w:type="paragraph" w:customStyle="1" w:styleId="StyleevidencetextBorderSinglesolidlineAuto05ptL">
    <w:name w:val="Style evidence text + Border: : (Single solid line Auto  0.5 pt L..."/>
    <w:basedOn w:val="evidencetext"/>
    <w:link w:val="StyleevidencetextBorderSinglesolidlineAuto05ptLChar"/>
    <w:qFormat/>
    <w:rsid w:val="00B5441C"/>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B5441C"/>
    <w:rPr>
      <w:rFonts w:ascii="Calibri" w:hAnsi="Calibri"/>
      <w:color w:val="000000"/>
      <w:sz w:val="22"/>
      <w:lang w:val="x-none" w:eastAsia="x-none"/>
    </w:rPr>
  </w:style>
  <w:style w:type="character" w:customStyle="1" w:styleId="Style4CharChar">
    <w:name w:val="Style4 Char Char"/>
    <w:basedOn w:val="DefaultParagraphFont"/>
    <w:rsid w:val="00B5441C"/>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B5441C"/>
    <w:rPr>
      <w:rFonts w:ascii="Times New Roman" w:hAnsi="Times New Roman" w:cs="Times New Roman"/>
      <w:sz w:val="16"/>
      <w:szCs w:val="16"/>
    </w:rPr>
  </w:style>
  <w:style w:type="character" w:customStyle="1" w:styleId="StyleEmphasisArial12ptBold">
    <w:name w:val="Style Emphasis + Arial 12 pt Bold"/>
    <w:rsid w:val="00B5441C"/>
    <w:rPr>
      <w:rFonts w:ascii="Arial" w:hAnsi="Arial"/>
      <w:b/>
      <w:bCs/>
      <w:i/>
      <w:iCs/>
      <w:sz w:val="24"/>
    </w:rPr>
  </w:style>
  <w:style w:type="character" w:customStyle="1" w:styleId="super">
    <w:name w:val="super"/>
    <w:rsid w:val="00B5441C"/>
  </w:style>
  <w:style w:type="character" w:customStyle="1" w:styleId="text30">
    <w:name w:val="text30"/>
    <w:rsid w:val="00B5441C"/>
  </w:style>
  <w:style w:type="character" w:customStyle="1" w:styleId="uppercase">
    <w:name w:val="uppercase"/>
    <w:rsid w:val="00B5441C"/>
  </w:style>
  <w:style w:type="character" w:customStyle="1" w:styleId="bodytext0">
    <w:name w:val="bodytext"/>
    <w:rsid w:val="00B5441C"/>
  </w:style>
  <w:style w:type="character" w:customStyle="1" w:styleId="entry-title">
    <w:name w:val="entry-title"/>
    <w:rsid w:val="00B5441C"/>
  </w:style>
  <w:style w:type="character" w:customStyle="1" w:styleId="BodyTextIndentChar1">
    <w:name w:val="Body Text Indent Char1"/>
    <w:basedOn w:val="DefaultParagraphFont"/>
    <w:uiPriority w:val="99"/>
    <w:semiHidden/>
    <w:rsid w:val="00B5441C"/>
    <w:rPr>
      <w:rFonts w:ascii="Times New Roman" w:hAnsi="Times New Roman" w:cs="Times New Roman"/>
      <w:sz w:val="20"/>
    </w:rPr>
  </w:style>
  <w:style w:type="character" w:customStyle="1" w:styleId="Style6pt">
    <w:name w:val="Style 6 pt"/>
    <w:basedOn w:val="DefaultParagraphFont"/>
    <w:qFormat/>
    <w:rsid w:val="00B5441C"/>
    <w:rPr>
      <w:sz w:val="12"/>
    </w:rPr>
  </w:style>
  <w:style w:type="character" w:customStyle="1" w:styleId="CiteCharCharCharCharCharChar">
    <w:name w:val="Cite Char Char Char Char Char Char"/>
    <w:basedOn w:val="DefaultParagraphFont"/>
    <w:rsid w:val="00B5441C"/>
    <w:rPr>
      <w:b/>
      <w:noProof w:val="0"/>
      <w:sz w:val="22"/>
      <w:szCs w:val="24"/>
      <w:u w:val="single"/>
      <w:lang w:val="en-US" w:eastAsia="en-US" w:bidi="ar-SA"/>
    </w:rPr>
  </w:style>
  <w:style w:type="character" w:customStyle="1" w:styleId="mainbody1">
    <w:name w:val="mainbody1"/>
    <w:basedOn w:val="DefaultParagraphFont"/>
    <w:rsid w:val="00B5441C"/>
    <w:rPr>
      <w:rFonts w:ascii="Verdana" w:hAnsi="Verdana" w:hint="default"/>
      <w:color w:val="000000"/>
      <w:sz w:val="22"/>
      <w:szCs w:val="22"/>
    </w:rPr>
  </w:style>
  <w:style w:type="character" w:customStyle="1" w:styleId="ssl4">
    <w:name w:val="ss_l4"/>
    <w:basedOn w:val="DefaultParagraphFont"/>
    <w:rsid w:val="00B5441C"/>
  </w:style>
  <w:style w:type="paragraph" w:customStyle="1" w:styleId="StyleNormalWeb11ptUnderline">
    <w:name w:val="Style Normal (Web) + 11 pt Underline"/>
    <w:basedOn w:val="NormalWeb"/>
    <w:link w:val="StyleNormalWeb11ptUnderlineChar"/>
    <w:qFormat/>
    <w:rsid w:val="00B5441C"/>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B5441C"/>
    <w:rPr>
      <w:rFonts w:ascii="Calibri" w:eastAsia="Calibri" w:hAnsi="Calibri" w:cs="Calibri"/>
      <w:sz w:val="22"/>
      <w:szCs w:val="22"/>
      <w:u w:val="single"/>
    </w:rPr>
  </w:style>
  <w:style w:type="character" w:customStyle="1" w:styleId="cit-first-element">
    <w:name w:val="cit-first-element"/>
    <w:basedOn w:val="DefaultParagraphFont"/>
    <w:rsid w:val="00B5441C"/>
  </w:style>
  <w:style w:type="character" w:customStyle="1" w:styleId="title1">
    <w:name w:val="title1"/>
    <w:basedOn w:val="DefaultParagraphFont"/>
    <w:rsid w:val="00B5441C"/>
  </w:style>
  <w:style w:type="character" w:customStyle="1" w:styleId="StyleThickunderline1">
    <w:name w:val="Style Thick underline1"/>
    <w:basedOn w:val="DefaultParagraphFont"/>
    <w:rsid w:val="00B5441C"/>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B5441C"/>
    <w:rPr>
      <w:rFonts w:ascii="Georgia" w:hAnsi="Georgia"/>
    </w:rPr>
  </w:style>
  <w:style w:type="character" w:customStyle="1" w:styleId="FooterChar1">
    <w:name w:val="Footer Char1"/>
    <w:basedOn w:val="DefaultParagraphFont"/>
    <w:uiPriority w:val="99"/>
    <w:semiHidden/>
    <w:rsid w:val="00B5441C"/>
    <w:rPr>
      <w:rFonts w:ascii="Georgia" w:hAnsi="Georgia"/>
    </w:rPr>
  </w:style>
  <w:style w:type="paragraph" w:customStyle="1" w:styleId="Underline20">
    <w:name w:val="Underline2"/>
    <w:basedOn w:val="Normal"/>
    <w:link w:val="Underline2Char"/>
    <w:autoRedefine/>
    <w:uiPriority w:val="4"/>
    <w:qFormat/>
    <w:rsid w:val="00B5441C"/>
    <w:rPr>
      <w:b/>
      <w:u w:val="single"/>
    </w:rPr>
  </w:style>
  <w:style w:type="character" w:customStyle="1" w:styleId="Underline2Char">
    <w:name w:val="Underline2 Char"/>
    <w:basedOn w:val="DefaultParagraphFont"/>
    <w:link w:val="Underline20"/>
    <w:uiPriority w:val="4"/>
    <w:qFormat/>
    <w:rsid w:val="00B5441C"/>
    <w:rPr>
      <w:rFonts w:ascii="Calibri" w:hAnsi="Calibri"/>
      <w:b/>
      <w:sz w:val="22"/>
      <w:u w:val="single"/>
    </w:rPr>
  </w:style>
  <w:style w:type="paragraph" w:customStyle="1" w:styleId="TableParagraph">
    <w:name w:val="Table Paragraph"/>
    <w:basedOn w:val="Normal"/>
    <w:uiPriority w:val="1"/>
    <w:qFormat/>
    <w:rsid w:val="00B5441C"/>
    <w:pPr>
      <w:widowControl w:val="0"/>
    </w:pPr>
  </w:style>
  <w:style w:type="character" w:customStyle="1" w:styleId="UnderlineChar0">
    <w:name w:val="UnderlineChar"/>
    <w:rsid w:val="00B5441C"/>
    <w:rPr>
      <w:sz w:val="24"/>
      <w:u w:val="single"/>
      <w:shd w:val="clear" w:color="auto" w:fill="auto"/>
    </w:rPr>
  </w:style>
  <w:style w:type="character" w:customStyle="1" w:styleId="foreground">
    <w:name w:val="foreground"/>
    <w:basedOn w:val="DefaultParagraphFont"/>
    <w:rsid w:val="00B5441C"/>
  </w:style>
  <w:style w:type="paragraph" w:customStyle="1" w:styleId="StyleCircled11pt">
    <w:name w:val="Style Circled + 11 pt"/>
    <w:basedOn w:val="Normal"/>
    <w:link w:val="StyleCircled11ptChar"/>
    <w:qFormat/>
    <w:rsid w:val="00B5441C"/>
    <w:rPr>
      <w:rFonts w:eastAsia="Times New Roman"/>
      <w:b/>
      <w:bCs/>
      <w:sz w:val="20"/>
      <w:u w:val="single"/>
    </w:rPr>
  </w:style>
  <w:style w:type="character" w:customStyle="1" w:styleId="StyleCircled11ptChar">
    <w:name w:val="Style Circled + 11 pt Char"/>
    <w:link w:val="StyleCircled11pt"/>
    <w:rsid w:val="00B5441C"/>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B5441C"/>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B5441C"/>
    <w:rPr>
      <w:rFonts w:ascii="Times" w:eastAsia="Times New Roman" w:hAnsi="Times"/>
      <w:sz w:val="20"/>
      <w:szCs w:val="28"/>
      <w:u w:val="single"/>
    </w:rPr>
  </w:style>
  <w:style w:type="paragraph" w:customStyle="1" w:styleId="cite20">
    <w:name w:val="cite2"/>
    <w:basedOn w:val="Normal"/>
    <w:uiPriority w:val="99"/>
    <w:qFormat/>
    <w:rsid w:val="00B5441C"/>
    <w:rPr>
      <w:rFonts w:eastAsia="Times New Roman"/>
      <w:color w:val="000000"/>
      <w:sz w:val="20"/>
      <w:szCs w:val="20"/>
    </w:rPr>
  </w:style>
  <w:style w:type="character" w:customStyle="1" w:styleId="postby">
    <w:name w:val="post_by"/>
    <w:basedOn w:val="DefaultParagraphFont"/>
    <w:rsid w:val="00B5441C"/>
  </w:style>
  <w:style w:type="character" w:customStyle="1" w:styleId="Style11ptBorderSinglesolidlineAuto05ptLinewidth">
    <w:name w:val="Style 11 pt Border: : (Single solid line Auto  0.5 pt Line width)"/>
    <w:rsid w:val="00B5441C"/>
    <w:rPr>
      <w:sz w:val="20"/>
      <w:bdr w:val="single" w:sz="4" w:space="0" w:color="auto" w:frame="1"/>
    </w:rPr>
  </w:style>
  <w:style w:type="character" w:customStyle="1" w:styleId="StyleUnderlineChar9ptBorderSinglesolidlineAuto0">
    <w:name w:val="Style Underline Char + 9 pt Border: : (Single solid line Auto  0..."/>
    <w:rsid w:val="00B5441C"/>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B5441C"/>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B5441C"/>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B5441C"/>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B5441C"/>
    <w:rPr>
      <w:sz w:val="20"/>
      <w:szCs w:val="24"/>
      <w:u w:val="single"/>
      <w:bdr w:val="single" w:sz="4" w:space="0" w:color="auto"/>
      <w:lang w:val="en-US" w:eastAsia="en-US" w:bidi="ar-SA"/>
    </w:rPr>
  </w:style>
  <w:style w:type="character" w:customStyle="1" w:styleId="StyleLatinGaramondUnderline">
    <w:name w:val="Style (Latin) Garamond Underline"/>
    <w:rsid w:val="00B5441C"/>
    <w:rPr>
      <w:rFonts w:ascii="Times New Roman" w:hAnsi="Times New Roman"/>
      <w:sz w:val="20"/>
      <w:u w:val="single"/>
    </w:rPr>
  </w:style>
  <w:style w:type="character" w:customStyle="1" w:styleId="StyleLatinGaramond">
    <w:name w:val="Style (Latin) Garamond"/>
    <w:rsid w:val="00B5441C"/>
    <w:rPr>
      <w:rFonts w:ascii="Times New Roman" w:hAnsi="Times New Roman"/>
      <w:sz w:val="20"/>
    </w:rPr>
  </w:style>
  <w:style w:type="character" w:customStyle="1" w:styleId="styletimesnewroman12ptbold0">
    <w:name w:val="styletimesnewroman12ptbold"/>
    <w:basedOn w:val="DefaultParagraphFont"/>
    <w:rsid w:val="00B5441C"/>
  </w:style>
  <w:style w:type="character" w:customStyle="1" w:styleId="mainheading">
    <w:name w:val="mainheading"/>
    <w:basedOn w:val="DefaultParagraphFont"/>
    <w:rsid w:val="00B5441C"/>
  </w:style>
  <w:style w:type="paragraph" w:customStyle="1" w:styleId="BoldandUnderlineChar2CharChar">
    <w:name w:val="Bold and Underline Char2 Char Char"/>
    <w:basedOn w:val="Normal"/>
    <w:link w:val="BoldandUnderlineChar2CharCharChar"/>
    <w:qFormat/>
    <w:rsid w:val="00B5441C"/>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B5441C"/>
    <w:rPr>
      <w:rFonts w:ascii="Calibri" w:eastAsia="Times New Roman" w:hAnsi="Calibri"/>
      <w:b/>
      <w:sz w:val="22"/>
      <w:u w:val="single"/>
    </w:rPr>
  </w:style>
  <w:style w:type="character" w:customStyle="1" w:styleId="StyleUnderlineChar9ptChar">
    <w:name w:val="Style Underline Char + 9 pt Char"/>
    <w:basedOn w:val="UnderlineCharChar"/>
    <w:rsid w:val="00B5441C"/>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B5441C"/>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B5441C"/>
    <w:rPr>
      <w:sz w:val="16"/>
    </w:rPr>
  </w:style>
  <w:style w:type="paragraph" w:customStyle="1" w:styleId="Reduce8pt">
    <w:name w:val="Reduce 8pt"/>
    <w:basedOn w:val="Normal"/>
    <w:link w:val="Reduce8ptCharChar"/>
    <w:qFormat/>
    <w:rsid w:val="00B5441C"/>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B5441C"/>
    <w:rPr>
      <w:rFonts w:ascii="Arial" w:hAnsi="Arial" w:cs="Arial"/>
      <w:sz w:val="22"/>
    </w:rPr>
  </w:style>
  <w:style w:type="character" w:customStyle="1" w:styleId="boldciteChar4">
    <w:name w:val="bold cite Char4"/>
    <w:link w:val="boldcite"/>
    <w:locked/>
    <w:rsid w:val="00B5441C"/>
    <w:rPr>
      <w:rFonts w:eastAsia="Times New Roman" w:cs="Times New Roman"/>
      <w:b/>
      <w:color w:val="000000"/>
      <w:sz w:val="20"/>
      <w:u w:val="thick" w:color="000000"/>
    </w:rPr>
  </w:style>
  <w:style w:type="paragraph" w:customStyle="1" w:styleId="boldcite">
    <w:name w:val="bold cite"/>
    <w:basedOn w:val="Normal"/>
    <w:link w:val="boldciteChar4"/>
    <w:qFormat/>
    <w:rsid w:val="00B5441C"/>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B5441C"/>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B5441C"/>
    <w:rPr>
      <w:rFonts w:eastAsia="Calibri"/>
      <w:b/>
    </w:rPr>
  </w:style>
  <w:style w:type="character" w:customStyle="1" w:styleId="HeadingsBaseChar">
    <w:name w:val="Headings Base Char"/>
    <w:basedOn w:val="DefaultParagraphFont"/>
    <w:link w:val="HeadingsBase"/>
    <w:locked/>
    <w:rsid w:val="00B5441C"/>
    <w:rPr>
      <w:rFonts w:ascii="Times New Roman" w:hAnsi="Times New Roman" w:cs="Times New Roman"/>
      <w:b/>
      <w:sz w:val="32"/>
    </w:rPr>
  </w:style>
  <w:style w:type="paragraph" w:customStyle="1" w:styleId="HeadingsBase">
    <w:name w:val="Headings Base"/>
    <w:basedOn w:val="Normal"/>
    <w:link w:val="HeadingsBaseChar"/>
    <w:qFormat/>
    <w:rsid w:val="00B5441C"/>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B5441C"/>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B5441C"/>
    <w:pPr>
      <w:spacing w:line="480" w:lineRule="auto"/>
      <w:ind w:firstLine="720"/>
    </w:pPr>
    <w:rPr>
      <w:rFonts w:eastAsia="Calibri"/>
    </w:rPr>
  </w:style>
  <w:style w:type="paragraph" w:customStyle="1" w:styleId="SchoolBlockQuote">
    <w:name w:val="School Block Quote"/>
    <w:basedOn w:val="SchoolPaper"/>
    <w:qFormat/>
    <w:rsid w:val="00B5441C"/>
  </w:style>
  <w:style w:type="paragraph" w:customStyle="1" w:styleId="SchoolWorksCited">
    <w:name w:val="School Works Cited"/>
    <w:basedOn w:val="SchoolPaper"/>
    <w:qFormat/>
    <w:rsid w:val="00B5441C"/>
  </w:style>
  <w:style w:type="paragraph" w:customStyle="1" w:styleId="BlockQuote">
    <w:name w:val="Block Quote"/>
    <w:basedOn w:val="Normal"/>
    <w:qFormat/>
    <w:rsid w:val="00B5441C"/>
    <w:pPr>
      <w:ind w:left="720" w:right="720"/>
    </w:pPr>
    <w:rPr>
      <w:rFonts w:eastAsia="Calibri"/>
    </w:rPr>
  </w:style>
  <w:style w:type="paragraph" w:customStyle="1" w:styleId="PaperBody">
    <w:name w:val="Paper Body"/>
    <w:basedOn w:val="Normal"/>
    <w:qFormat/>
    <w:rsid w:val="00B5441C"/>
    <w:pPr>
      <w:spacing w:line="480" w:lineRule="auto"/>
      <w:ind w:firstLine="720"/>
    </w:pPr>
    <w:rPr>
      <w:rFonts w:eastAsia="Calibri"/>
    </w:rPr>
  </w:style>
  <w:style w:type="paragraph" w:customStyle="1" w:styleId="PaperCitation">
    <w:name w:val="Paper Citation"/>
    <w:basedOn w:val="Normal"/>
    <w:qFormat/>
    <w:rsid w:val="00B5441C"/>
    <w:pPr>
      <w:spacing w:line="480" w:lineRule="auto"/>
      <w:ind w:left="720" w:hanging="720"/>
    </w:pPr>
    <w:rPr>
      <w:rFonts w:eastAsia="Calibri"/>
    </w:rPr>
  </w:style>
  <w:style w:type="character" w:customStyle="1" w:styleId="hatChar">
    <w:name w:val="hat Char"/>
    <w:basedOn w:val="DefaultParagraphFont"/>
    <w:link w:val="hat"/>
    <w:locked/>
    <w:rsid w:val="00B5441C"/>
    <w:rPr>
      <w:rFonts w:ascii="Calibri" w:eastAsia="Times New Roman" w:hAnsi="Calibri"/>
      <w:b/>
      <w:bCs/>
      <w:sz w:val="32"/>
      <w:u w:val="single"/>
      <w:lang w:bidi="en-US"/>
    </w:rPr>
  </w:style>
  <w:style w:type="paragraph" w:customStyle="1" w:styleId="WW-Default">
    <w:name w:val="WW-Default"/>
    <w:qFormat/>
    <w:rsid w:val="00B5441C"/>
    <w:pPr>
      <w:suppressAutoHyphens/>
    </w:pPr>
    <w:rPr>
      <w:rFonts w:ascii="Georgia" w:eastAsia="Calibri" w:hAnsi="Georgia" w:cs="Calibri"/>
      <w:sz w:val="22"/>
      <w:szCs w:val="22"/>
      <w:lang w:eastAsia="ar-SA"/>
    </w:rPr>
  </w:style>
  <w:style w:type="paragraph" w:customStyle="1" w:styleId="B-TagCite">
    <w:name w:val="B-TagCite"/>
    <w:qFormat/>
    <w:rsid w:val="00B5441C"/>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B5441C"/>
    <w:rPr>
      <w:rFonts w:ascii="Times New Roman" w:hAnsi="Times New Roman" w:cs="Times New Roman"/>
      <w:b/>
      <w:sz w:val="20"/>
    </w:rPr>
  </w:style>
  <w:style w:type="paragraph" w:customStyle="1" w:styleId="MicroText">
    <w:name w:val="MicroText"/>
    <w:basedOn w:val="Normal"/>
    <w:next w:val="Normal"/>
    <w:link w:val="MicroTextChar"/>
    <w:qFormat/>
    <w:rsid w:val="00B5441C"/>
    <w:rPr>
      <w:rFonts w:ascii="Arial Narrow" w:hAnsi="Arial Narrow"/>
      <w:sz w:val="12"/>
    </w:rPr>
  </w:style>
  <w:style w:type="paragraph" w:customStyle="1" w:styleId="indent">
    <w:name w:val="indent"/>
    <w:basedOn w:val="Normal"/>
    <w:qFormat/>
    <w:rsid w:val="00B5441C"/>
    <w:pPr>
      <w:spacing w:before="100" w:beforeAutospacing="1" w:after="100" w:afterAutospacing="1"/>
    </w:pPr>
    <w:rPr>
      <w:rFonts w:eastAsia="Times New Roman"/>
    </w:rPr>
  </w:style>
  <w:style w:type="paragraph" w:customStyle="1" w:styleId="PageHeaderLine1">
    <w:name w:val="PageHeaderLine1"/>
    <w:basedOn w:val="Normal"/>
    <w:qFormat/>
    <w:rsid w:val="00B5441C"/>
    <w:pPr>
      <w:tabs>
        <w:tab w:val="right" w:pos="10800"/>
      </w:tabs>
    </w:pPr>
    <w:rPr>
      <w:rFonts w:eastAsia="Calibri"/>
      <w:b/>
    </w:rPr>
  </w:style>
  <w:style w:type="paragraph" w:customStyle="1" w:styleId="PageHeaderLine2">
    <w:name w:val="PageHeaderLine2"/>
    <w:basedOn w:val="Normal"/>
    <w:next w:val="Normal"/>
    <w:link w:val="PageHeaderLine2Char"/>
    <w:qFormat/>
    <w:rsid w:val="00B5441C"/>
    <w:pPr>
      <w:tabs>
        <w:tab w:val="right" w:pos="10800"/>
      </w:tabs>
      <w:spacing w:line="480" w:lineRule="auto"/>
    </w:pPr>
    <w:rPr>
      <w:rFonts w:eastAsia="Calibri"/>
      <w:b/>
    </w:rPr>
  </w:style>
  <w:style w:type="character" w:customStyle="1" w:styleId="styleboldunderline">
    <w:name w:val="styleboldunderline"/>
    <w:basedOn w:val="DefaultParagraphFont"/>
    <w:rsid w:val="00B5441C"/>
  </w:style>
  <w:style w:type="character" w:customStyle="1" w:styleId="box">
    <w:name w:val="box"/>
    <w:basedOn w:val="DefaultParagraphFont"/>
    <w:rsid w:val="00B5441C"/>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B5441C"/>
    <w:rPr>
      <w:rFonts w:ascii="Arial Narrow" w:hAnsi="Arial Narrow" w:cs="Arial Narrow" w:hint="default"/>
      <w:sz w:val="18"/>
      <w:szCs w:val="18"/>
    </w:rPr>
  </w:style>
  <w:style w:type="character" w:customStyle="1" w:styleId="FontStyle14">
    <w:name w:val="Font Style14"/>
    <w:basedOn w:val="DefaultParagraphFont"/>
    <w:uiPriority w:val="99"/>
    <w:rsid w:val="00B5441C"/>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B5441C"/>
    <w:rPr>
      <w:rFonts w:ascii="Arial Narrow" w:hAnsi="Arial Narrow" w:cs="Arial Narrow" w:hint="default"/>
      <w:b/>
      <w:bCs/>
      <w:sz w:val="10"/>
      <w:szCs w:val="10"/>
    </w:rPr>
  </w:style>
  <w:style w:type="character" w:customStyle="1" w:styleId="CardTagandCiteChar">
    <w:name w:val="Card Tag and Cite Char"/>
    <w:basedOn w:val="DefaultParagraphFont"/>
    <w:rsid w:val="00B5441C"/>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B5441C"/>
    <w:rPr>
      <w:rFonts w:ascii="Arial Narrow" w:hAnsi="Arial Narrow"/>
      <w:b/>
      <w:color w:val="000000"/>
      <w:sz w:val="22"/>
      <w:szCs w:val="22"/>
      <w:u w:val="single"/>
    </w:rPr>
  </w:style>
  <w:style w:type="character" w:customStyle="1" w:styleId="SmallText0">
    <w:name w:val="SmallText"/>
    <w:rsid w:val="00B5441C"/>
    <w:rPr>
      <w:color w:val="000000"/>
    </w:rPr>
  </w:style>
  <w:style w:type="character" w:customStyle="1" w:styleId="CitesChar1">
    <w:name w:val="Cites Char1"/>
    <w:basedOn w:val="DefaultParagraphFont"/>
    <w:rsid w:val="00B5441C"/>
    <w:rPr>
      <w:b/>
      <w:bCs w:val="0"/>
      <w:szCs w:val="24"/>
      <w:u w:val="single"/>
      <w:lang w:val="en-US" w:eastAsia="en-US" w:bidi="ar-SA"/>
    </w:rPr>
  </w:style>
  <w:style w:type="character" w:customStyle="1" w:styleId="CardUnderlinedChar">
    <w:name w:val="Card Underlined Char"/>
    <w:basedOn w:val="DefaultParagraphFont"/>
    <w:rsid w:val="00B5441C"/>
    <w:rPr>
      <w:rFonts w:ascii="Arial Narrow" w:hAnsi="Arial Narrow" w:hint="default"/>
      <w:sz w:val="22"/>
      <w:szCs w:val="24"/>
      <w:u w:val="single"/>
      <w:lang w:val="en-US" w:eastAsia="en-US" w:bidi="ar-SA"/>
    </w:rPr>
  </w:style>
  <w:style w:type="character" w:customStyle="1" w:styleId="underline3">
    <w:name w:val="underline3"/>
    <w:basedOn w:val="underline2"/>
    <w:rsid w:val="00B5441C"/>
    <w:rPr>
      <w:rFonts w:ascii="Arial" w:hAnsi="Arial"/>
      <w:sz w:val="18"/>
      <w:u w:val="single"/>
      <w:bdr w:val="none" w:sz="0" w:space="0" w:color="auto" w:frame="1"/>
      <w:shd w:val="clear" w:color="auto" w:fill="FFFF00"/>
    </w:rPr>
  </w:style>
  <w:style w:type="character" w:customStyle="1" w:styleId="menu">
    <w:name w:val="menu"/>
    <w:basedOn w:val="DefaultParagraphFont"/>
    <w:rsid w:val="00B5441C"/>
  </w:style>
  <w:style w:type="character" w:customStyle="1" w:styleId="itxtrst">
    <w:name w:val="itxtrst"/>
    <w:rsid w:val="00B5441C"/>
  </w:style>
  <w:style w:type="character" w:customStyle="1" w:styleId="A-Underlining">
    <w:name w:val="A-Underlining"/>
    <w:basedOn w:val="DefaultParagraphFont"/>
    <w:rsid w:val="00B5441C"/>
    <w:rPr>
      <w:rFonts w:ascii="Garamond" w:hAnsi="Garamond" w:hint="default"/>
      <w:color w:val="auto"/>
      <w:sz w:val="24"/>
      <w:u w:val="single"/>
    </w:rPr>
  </w:style>
  <w:style w:type="character" w:customStyle="1" w:styleId="StyleUnderlineBold0">
    <w:name w:val="Style Underline + Bold"/>
    <w:rsid w:val="00B5441C"/>
    <w:rPr>
      <w:b/>
      <w:bCs/>
      <w:u w:val="single"/>
    </w:rPr>
  </w:style>
  <w:style w:type="character" w:customStyle="1" w:styleId="Underline-Highlighted">
    <w:name w:val="Underline-Highlighted"/>
    <w:uiPriority w:val="1"/>
    <w:qFormat/>
    <w:rsid w:val="00B5441C"/>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B5441C"/>
  </w:style>
  <w:style w:type="character" w:customStyle="1" w:styleId="newsmain">
    <w:name w:val="news_main"/>
    <w:basedOn w:val="DefaultParagraphFont"/>
    <w:rsid w:val="00B5441C"/>
  </w:style>
  <w:style w:type="character" w:customStyle="1" w:styleId="AuthorDate0">
    <w:name w:val="Author Date"/>
    <w:rsid w:val="00B5441C"/>
    <w:rPr>
      <w:b/>
      <w:bCs w:val="0"/>
      <w:sz w:val="24"/>
      <w:u w:val="thick"/>
    </w:rPr>
  </w:style>
  <w:style w:type="character" w:customStyle="1" w:styleId="red">
    <w:name w:val="red"/>
    <w:basedOn w:val="DefaultParagraphFont"/>
    <w:rsid w:val="00B5441C"/>
  </w:style>
  <w:style w:type="character" w:customStyle="1" w:styleId="at">
    <w:name w:val="at"/>
    <w:rsid w:val="00B5441C"/>
  </w:style>
  <w:style w:type="character" w:customStyle="1" w:styleId="org">
    <w:name w:val="org"/>
    <w:rsid w:val="00B5441C"/>
  </w:style>
  <w:style w:type="character" w:customStyle="1" w:styleId="pnumber">
    <w:name w:val="pnumber"/>
    <w:rsid w:val="00B5441C"/>
  </w:style>
  <w:style w:type="character" w:customStyle="1" w:styleId="ital">
    <w:name w:val="ital"/>
    <w:rsid w:val="00B5441C"/>
  </w:style>
  <w:style w:type="character" w:customStyle="1" w:styleId="orgdiv">
    <w:name w:val="orgdiv"/>
    <w:rsid w:val="00B5441C"/>
  </w:style>
  <w:style w:type="character" w:customStyle="1" w:styleId="orgname">
    <w:name w:val="orgname"/>
    <w:rsid w:val="00B5441C"/>
  </w:style>
  <w:style w:type="character" w:customStyle="1" w:styleId="city">
    <w:name w:val="city"/>
    <w:rsid w:val="00B5441C"/>
  </w:style>
  <w:style w:type="character" w:customStyle="1" w:styleId="state">
    <w:name w:val="state"/>
    <w:rsid w:val="00B5441C"/>
  </w:style>
  <w:style w:type="character" w:customStyle="1" w:styleId="country">
    <w:name w:val="country"/>
    <w:rsid w:val="00B5441C"/>
  </w:style>
  <w:style w:type="character" w:customStyle="1" w:styleId="articletitle">
    <w:name w:val="articletitle"/>
    <w:rsid w:val="00B5441C"/>
    <w:rPr>
      <w:rFonts w:ascii="Times New Roman" w:hAnsi="Times New Roman" w:cs="Times New Roman" w:hint="default"/>
    </w:rPr>
  </w:style>
  <w:style w:type="character" w:customStyle="1" w:styleId="6pointChar">
    <w:name w:val="6 point Char"/>
    <w:rsid w:val="00B5441C"/>
    <w:rPr>
      <w:rFonts w:ascii="Times New Roman" w:hAnsi="Times New Roman" w:cs="Times New Roman" w:hint="default"/>
      <w:sz w:val="12"/>
      <w:lang w:val="en-US" w:eastAsia="en-US"/>
    </w:rPr>
  </w:style>
  <w:style w:type="character" w:customStyle="1" w:styleId="StyleThickunderline">
    <w:name w:val="Style Thick underline"/>
    <w:qFormat/>
    <w:rsid w:val="00B5441C"/>
    <w:rPr>
      <w:u w:val="thick"/>
    </w:rPr>
  </w:style>
  <w:style w:type="character" w:customStyle="1" w:styleId="Box0">
    <w:name w:val="Box!"/>
    <w:rsid w:val="00B5441C"/>
    <w:rPr>
      <w:rFonts w:ascii="Garamond" w:hAnsi="Garamond" w:hint="default"/>
      <w:sz w:val="24"/>
      <w:u w:val="single"/>
      <w:bdr w:val="single" w:sz="4" w:space="0" w:color="auto" w:frame="1"/>
    </w:rPr>
  </w:style>
  <w:style w:type="character" w:customStyle="1" w:styleId="citechar1">
    <w:name w:val="citechar"/>
    <w:basedOn w:val="DefaultParagraphFont"/>
    <w:rsid w:val="00B5441C"/>
  </w:style>
  <w:style w:type="character" w:customStyle="1" w:styleId="underlinechar2">
    <w:name w:val="underlinechar"/>
    <w:basedOn w:val="DefaultParagraphFont"/>
    <w:rsid w:val="00B5441C"/>
  </w:style>
  <w:style w:type="character" w:customStyle="1" w:styleId="CardUnderlineChar">
    <w:name w:val="Card Underline Char"/>
    <w:rsid w:val="00B5441C"/>
    <w:rPr>
      <w:szCs w:val="24"/>
      <w:u w:val="single"/>
      <w:lang w:val="en-US" w:eastAsia="en-US" w:bidi="ar-SA"/>
    </w:rPr>
  </w:style>
  <w:style w:type="character" w:customStyle="1" w:styleId="tagciteChar">
    <w:name w:val="tag/cite Char"/>
    <w:basedOn w:val="DefaultParagraphFont"/>
    <w:rsid w:val="00B5441C"/>
    <w:rPr>
      <w:b/>
      <w:bCs w:val="0"/>
      <w:sz w:val="24"/>
      <w:lang w:val="en-US" w:eastAsia="en-US" w:bidi="ar-SA"/>
    </w:rPr>
  </w:style>
  <w:style w:type="character" w:customStyle="1" w:styleId="8pointChar">
    <w:name w:val="8 point Char"/>
    <w:basedOn w:val="DefaultParagraphFont"/>
    <w:rsid w:val="00B5441C"/>
    <w:rPr>
      <w:sz w:val="16"/>
      <w:lang w:val="en-US" w:eastAsia="en-US" w:bidi="ar-SA"/>
    </w:rPr>
  </w:style>
  <w:style w:type="character" w:customStyle="1" w:styleId="BoldText12pt">
    <w:name w:val="Bold Text 12 pt"/>
    <w:rsid w:val="00B5441C"/>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B5441C"/>
  </w:style>
  <w:style w:type="table" w:styleId="TableGrid">
    <w:name w:val="Table Grid"/>
    <w:basedOn w:val="TableNormal"/>
    <w:rsid w:val="00B5441C"/>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B5441C"/>
    <w:rPr>
      <w:b/>
      <w:bCs w:val="0"/>
      <w:sz w:val="24"/>
      <w:lang w:val="en-US" w:eastAsia="en-US" w:bidi="ar-SA"/>
    </w:rPr>
  </w:style>
  <w:style w:type="character" w:customStyle="1" w:styleId="Mention11">
    <w:name w:val="Mention11"/>
    <w:basedOn w:val="DefaultParagraphFont"/>
    <w:uiPriority w:val="99"/>
    <w:semiHidden/>
    <w:unhideWhenUsed/>
    <w:rsid w:val="00B5441C"/>
    <w:rPr>
      <w:color w:val="2B579A"/>
      <w:shd w:val="clear" w:color="auto" w:fill="E6E6E6"/>
    </w:rPr>
  </w:style>
  <w:style w:type="character" w:customStyle="1" w:styleId="Emph">
    <w:name w:val="Emph"/>
    <w:basedOn w:val="DefaultParagraphFont"/>
    <w:uiPriority w:val="1"/>
    <w:qFormat/>
    <w:rsid w:val="00B5441C"/>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B5441C"/>
  </w:style>
  <w:style w:type="character" w:customStyle="1" w:styleId="Mention2">
    <w:name w:val="Mention2"/>
    <w:basedOn w:val="DefaultParagraphFont"/>
    <w:uiPriority w:val="99"/>
    <w:semiHidden/>
    <w:unhideWhenUsed/>
    <w:rsid w:val="00B5441C"/>
    <w:rPr>
      <w:color w:val="2B579A"/>
      <w:shd w:val="clear" w:color="auto" w:fill="E6E6E6"/>
    </w:rPr>
  </w:style>
  <w:style w:type="paragraph" w:customStyle="1" w:styleId="FlashTag">
    <w:name w:val="FlashTag"/>
    <w:basedOn w:val="Normal"/>
    <w:link w:val="FlashTagChar"/>
    <w:autoRedefine/>
    <w:uiPriority w:val="4"/>
    <w:qFormat/>
    <w:rsid w:val="00B5441C"/>
    <w:rPr>
      <w:rFonts w:asciiTheme="majorHAnsi" w:hAnsiTheme="majorHAnsi"/>
      <w:b/>
      <w:sz w:val="28"/>
    </w:rPr>
  </w:style>
  <w:style w:type="character" w:customStyle="1" w:styleId="FlashTagChar">
    <w:name w:val="FlashTag Char"/>
    <w:basedOn w:val="DefaultParagraphFont"/>
    <w:link w:val="FlashTag"/>
    <w:uiPriority w:val="4"/>
    <w:rsid w:val="00B5441C"/>
    <w:rPr>
      <w:rFonts w:asciiTheme="majorHAnsi" w:hAnsiTheme="majorHAnsi"/>
      <w:b/>
      <w:sz w:val="28"/>
    </w:rPr>
  </w:style>
  <w:style w:type="paragraph" w:customStyle="1" w:styleId="Warrant">
    <w:name w:val="Warrant"/>
    <w:autoRedefine/>
    <w:uiPriority w:val="4"/>
    <w:qFormat/>
    <w:rsid w:val="00B5441C"/>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B5441C"/>
  </w:style>
  <w:style w:type="character" w:customStyle="1" w:styleId="m-8793234324905335251gmail-style13ptbold">
    <w:name w:val="m_-8793234324905335251gmail-style13ptbold"/>
    <w:basedOn w:val="DefaultParagraphFont"/>
    <w:rsid w:val="00B5441C"/>
  </w:style>
  <w:style w:type="character" w:customStyle="1" w:styleId="EndnoteTextChar">
    <w:name w:val="Endnote Text Char"/>
    <w:basedOn w:val="DefaultParagraphFont"/>
    <w:link w:val="EndnoteText"/>
    <w:locked/>
    <w:rsid w:val="00B5441C"/>
    <w:rPr>
      <w:rFonts w:ascii="Georgia" w:eastAsia="Times New Roman" w:hAnsi="Georgia"/>
      <w:szCs w:val="20"/>
    </w:rPr>
  </w:style>
  <w:style w:type="paragraph" w:styleId="EndnoteText">
    <w:name w:val="endnote text"/>
    <w:basedOn w:val="Normal"/>
    <w:link w:val="EndnoteTextChar"/>
    <w:unhideWhenUsed/>
    <w:rsid w:val="00B5441C"/>
    <w:rPr>
      <w:rFonts w:ascii="Georgia" w:eastAsia="Times New Roman" w:hAnsi="Georgia"/>
      <w:sz w:val="24"/>
      <w:szCs w:val="20"/>
    </w:rPr>
  </w:style>
  <w:style w:type="character" w:customStyle="1" w:styleId="EndnoteTextChar1">
    <w:name w:val="Endnote Text Char1"/>
    <w:basedOn w:val="DefaultParagraphFont"/>
    <w:semiHidden/>
    <w:rsid w:val="00B5441C"/>
    <w:rPr>
      <w:rFonts w:ascii="Calibri" w:hAnsi="Calibri"/>
      <w:sz w:val="20"/>
      <w:szCs w:val="20"/>
    </w:rPr>
  </w:style>
  <w:style w:type="character" w:customStyle="1" w:styleId="DateChar1">
    <w:name w:val="Date Char1"/>
    <w:basedOn w:val="DefaultParagraphFont"/>
    <w:uiPriority w:val="99"/>
    <w:rsid w:val="00B5441C"/>
    <w:rPr>
      <w:rFonts w:ascii="Calibri" w:hAnsi="Calibri"/>
      <w:sz w:val="22"/>
    </w:rPr>
  </w:style>
  <w:style w:type="character" w:customStyle="1" w:styleId="BodyTextFirstIndentChar">
    <w:name w:val="Body Text First Indent Char"/>
    <w:basedOn w:val="BodyTextChar"/>
    <w:link w:val="BodyTextFirstIndent"/>
    <w:locked/>
    <w:rsid w:val="00B5441C"/>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B5441C"/>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B5441C"/>
    <w:rPr>
      <w:rFonts w:ascii="Calibri" w:hAnsi="Calibri"/>
      <w:sz w:val="22"/>
    </w:rPr>
  </w:style>
  <w:style w:type="character" w:customStyle="1" w:styleId="BodyTextIndent2Char1">
    <w:name w:val="Body Text Indent 2 Char1"/>
    <w:basedOn w:val="DefaultParagraphFont"/>
    <w:semiHidden/>
    <w:rsid w:val="00B5441C"/>
    <w:rPr>
      <w:rFonts w:ascii="Calibri" w:hAnsi="Calibri" w:cs="Calibri"/>
    </w:rPr>
  </w:style>
  <w:style w:type="character" w:customStyle="1" w:styleId="PlainTextChar1">
    <w:name w:val="Plain Text Char1"/>
    <w:basedOn w:val="DefaultParagraphFont"/>
    <w:semiHidden/>
    <w:rsid w:val="00B5441C"/>
    <w:rPr>
      <w:rFonts w:ascii="Consolas" w:hAnsi="Consolas" w:cs="Calibri"/>
      <w:sz w:val="21"/>
      <w:szCs w:val="21"/>
    </w:rPr>
  </w:style>
  <w:style w:type="paragraph" w:customStyle="1" w:styleId="msolistparagraphcxspfirst">
    <w:name w:val="msolistparagraphcxspfirst"/>
    <w:basedOn w:val="Normal"/>
    <w:uiPriority w:val="99"/>
    <w:qFormat/>
    <w:rsid w:val="00B5441C"/>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B5441C"/>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B5441C"/>
    <w:rPr>
      <w:rFonts w:ascii="Calibri" w:hAnsi="Calibri" w:cs="Calibri"/>
      <w:i/>
      <w:iCs/>
      <w:color w:val="000000" w:themeColor="text1"/>
    </w:rPr>
  </w:style>
  <w:style w:type="paragraph" w:customStyle="1" w:styleId="Heading2-NotBold">
    <w:name w:val="Heading 2 - Not Bold"/>
    <w:basedOn w:val="Heading2"/>
    <w:autoRedefine/>
    <w:uiPriority w:val="99"/>
    <w:qFormat/>
    <w:rsid w:val="00B5441C"/>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B5441C"/>
    <w:rPr>
      <w:rFonts w:ascii="Calibri" w:eastAsia="Calibri" w:hAnsi="Calibri"/>
      <w:b/>
      <w:sz w:val="22"/>
    </w:rPr>
  </w:style>
  <w:style w:type="paragraph" w:customStyle="1" w:styleId="Heading2-Bold">
    <w:name w:val="Heading 2 - Bold"/>
    <w:basedOn w:val="Normal"/>
    <w:autoRedefine/>
    <w:uiPriority w:val="99"/>
    <w:qFormat/>
    <w:rsid w:val="00B5441C"/>
    <w:rPr>
      <w:rFonts w:eastAsia="Calibri"/>
      <w:b/>
    </w:rPr>
  </w:style>
  <w:style w:type="paragraph" w:customStyle="1" w:styleId="tag">
    <w:name w:val="%tag"/>
    <w:basedOn w:val="Normal"/>
    <w:next w:val="Normal"/>
    <w:uiPriority w:val="99"/>
    <w:qFormat/>
    <w:rsid w:val="00B5441C"/>
    <w:rPr>
      <w:rFonts w:eastAsia="Calibri"/>
      <w:bCs/>
      <w:sz w:val="18"/>
    </w:rPr>
  </w:style>
  <w:style w:type="character" w:customStyle="1" w:styleId="Style2Char">
    <w:name w:val="Style 2 Char"/>
    <w:link w:val="Style20"/>
    <w:uiPriority w:val="99"/>
    <w:locked/>
    <w:rsid w:val="00B5441C"/>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B5441C"/>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B5441C"/>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B5441C"/>
    <w:rPr>
      <w:rFonts w:ascii="Garamond" w:eastAsia="Times New Roman" w:hAnsi="Garamond"/>
      <w:sz w:val="24"/>
      <w:szCs w:val="20"/>
      <w:u w:val="single"/>
      <w:lang w:val="x-none" w:eastAsia="x-none"/>
    </w:rPr>
  </w:style>
  <w:style w:type="character" w:customStyle="1" w:styleId="textsmallChar0">
    <w:name w:val="textsmall Char"/>
    <w:link w:val="textsmall0"/>
    <w:locked/>
    <w:rsid w:val="00B5441C"/>
    <w:rPr>
      <w:rFonts w:ascii="Georgia" w:eastAsia="Times New Roman" w:hAnsi="Georgia"/>
      <w:sz w:val="18"/>
      <w:szCs w:val="20"/>
      <w:lang w:val="x-none" w:eastAsia="x-none"/>
    </w:rPr>
  </w:style>
  <w:style w:type="paragraph" w:customStyle="1" w:styleId="textsmall0">
    <w:name w:val="textsmall"/>
    <w:basedOn w:val="Normal"/>
    <w:link w:val="textsmallChar0"/>
    <w:qFormat/>
    <w:rsid w:val="00B5441C"/>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B5441C"/>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B5441C"/>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B5441C"/>
    <w:rPr>
      <w:rFonts w:ascii="Arial" w:eastAsia="Times New Roman" w:hAnsi="Arial" w:cs="Arial"/>
      <w:sz w:val="12"/>
    </w:rPr>
  </w:style>
  <w:style w:type="paragraph" w:customStyle="1" w:styleId="Micro">
    <w:name w:val="Micro"/>
    <w:basedOn w:val="Normal"/>
    <w:next w:val="Normal"/>
    <w:link w:val="MicroChar"/>
    <w:qFormat/>
    <w:rsid w:val="00B5441C"/>
    <w:rPr>
      <w:rFonts w:ascii="Arial" w:eastAsia="Times New Roman" w:hAnsi="Arial" w:cs="Arial"/>
      <w:sz w:val="12"/>
    </w:rPr>
  </w:style>
  <w:style w:type="character" w:customStyle="1" w:styleId="CardNotUnderlinedChar1">
    <w:name w:val="Card Not Underlined Char1"/>
    <w:link w:val="CardNotUnderlined"/>
    <w:locked/>
    <w:rsid w:val="00B5441C"/>
    <w:rPr>
      <w:rFonts w:ascii="Cambria" w:eastAsia="Times New Roman" w:hAnsi="Cambria" w:cs="Times New Roman"/>
      <w:sz w:val="18"/>
      <w:szCs w:val="20"/>
    </w:rPr>
  </w:style>
  <w:style w:type="paragraph" w:customStyle="1" w:styleId="h-lead">
    <w:name w:val="h-lead"/>
    <w:basedOn w:val="Normal"/>
    <w:uiPriority w:val="99"/>
    <w:qFormat/>
    <w:rsid w:val="00B5441C"/>
    <w:pPr>
      <w:spacing w:before="100" w:beforeAutospacing="1" w:after="100" w:afterAutospacing="1"/>
    </w:pPr>
    <w:rPr>
      <w:rFonts w:eastAsia="Times New Roman"/>
      <w:sz w:val="24"/>
    </w:rPr>
  </w:style>
  <w:style w:type="paragraph" w:customStyle="1" w:styleId="intro">
    <w:name w:val="intro"/>
    <w:basedOn w:val="Normal"/>
    <w:uiPriority w:val="99"/>
    <w:qFormat/>
    <w:rsid w:val="00B5441C"/>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B5441C"/>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B5441C"/>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B5441C"/>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B5441C"/>
    <w:rPr>
      <w:rFonts w:eastAsia="Calibri"/>
    </w:rPr>
  </w:style>
  <w:style w:type="paragraph" w:customStyle="1" w:styleId="F3-TagAuthor">
    <w:name w:val="F3 - Tag/Author"/>
    <w:basedOn w:val="Normal"/>
    <w:uiPriority w:val="99"/>
    <w:qFormat/>
    <w:rsid w:val="00B5441C"/>
    <w:rPr>
      <w:rFonts w:eastAsia="Times New Roman"/>
      <w:b/>
    </w:rPr>
  </w:style>
  <w:style w:type="paragraph" w:customStyle="1" w:styleId="F5-UnderlineNormal">
    <w:name w:val="F5 - Underline Normal"/>
    <w:basedOn w:val="Normal"/>
    <w:uiPriority w:val="99"/>
    <w:qFormat/>
    <w:rsid w:val="00B5441C"/>
    <w:rPr>
      <w:rFonts w:eastAsia="Calibri"/>
      <w:u w:val="single"/>
    </w:rPr>
  </w:style>
  <w:style w:type="paragraph" w:customStyle="1" w:styleId="Brief-PrimarySource">
    <w:name w:val="Brief - Primary Source"/>
    <w:basedOn w:val="Normal"/>
    <w:uiPriority w:val="99"/>
    <w:qFormat/>
    <w:rsid w:val="00B5441C"/>
    <w:rPr>
      <w:rFonts w:eastAsia="Times New Roman"/>
      <w:b/>
      <w:sz w:val="24"/>
      <w:u w:val="single"/>
    </w:rPr>
  </w:style>
  <w:style w:type="paragraph" w:customStyle="1" w:styleId="Brief-Underline">
    <w:name w:val="Brief - Underline"/>
    <w:basedOn w:val="Normal"/>
    <w:uiPriority w:val="99"/>
    <w:qFormat/>
    <w:rsid w:val="00B5441C"/>
    <w:rPr>
      <w:rFonts w:eastAsia="Times New Roman"/>
      <w:u w:val="single"/>
    </w:rPr>
  </w:style>
  <w:style w:type="paragraph" w:customStyle="1" w:styleId="Brief">
    <w:name w:val="Brief"/>
    <w:basedOn w:val="Brief-PrimarySource"/>
    <w:uiPriority w:val="99"/>
    <w:qFormat/>
    <w:rsid w:val="00B5441C"/>
    <w:rPr>
      <w:b w:val="0"/>
    </w:rPr>
  </w:style>
  <w:style w:type="paragraph" w:customStyle="1" w:styleId="CM2">
    <w:name w:val="CM2"/>
    <w:basedOn w:val="Normal"/>
    <w:next w:val="Normal"/>
    <w:uiPriority w:val="99"/>
    <w:qFormat/>
    <w:rsid w:val="00B5441C"/>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B5441C"/>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B5441C"/>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B5441C"/>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B5441C"/>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B5441C"/>
    <w:pPr>
      <w:widowControl w:val="0"/>
      <w:spacing w:line="276" w:lineRule="atLeast"/>
    </w:pPr>
    <w:rPr>
      <w:color w:val="auto"/>
    </w:rPr>
  </w:style>
  <w:style w:type="paragraph" w:customStyle="1" w:styleId="CM34">
    <w:name w:val="CM34"/>
    <w:basedOn w:val="Default"/>
    <w:next w:val="Default"/>
    <w:uiPriority w:val="99"/>
    <w:qFormat/>
    <w:rsid w:val="00B5441C"/>
    <w:pPr>
      <w:widowControl w:val="0"/>
    </w:pPr>
    <w:rPr>
      <w:color w:val="auto"/>
    </w:rPr>
  </w:style>
  <w:style w:type="paragraph" w:customStyle="1" w:styleId="CM56">
    <w:name w:val="CM56"/>
    <w:basedOn w:val="Default"/>
    <w:next w:val="Default"/>
    <w:uiPriority w:val="99"/>
    <w:qFormat/>
    <w:rsid w:val="00B5441C"/>
    <w:pPr>
      <w:widowControl w:val="0"/>
    </w:pPr>
    <w:rPr>
      <w:rFonts w:eastAsia="Calibri"/>
      <w:color w:val="auto"/>
    </w:rPr>
  </w:style>
  <w:style w:type="paragraph" w:customStyle="1" w:styleId="CM58">
    <w:name w:val="CM58"/>
    <w:basedOn w:val="Default"/>
    <w:next w:val="Default"/>
    <w:uiPriority w:val="99"/>
    <w:qFormat/>
    <w:rsid w:val="00B5441C"/>
    <w:pPr>
      <w:widowControl w:val="0"/>
    </w:pPr>
    <w:rPr>
      <w:rFonts w:eastAsia="Calibri"/>
      <w:color w:val="auto"/>
    </w:rPr>
  </w:style>
  <w:style w:type="paragraph" w:customStyle="1" w:styleId="CM57">
    <w:name w:val="CM57"/>
    <w:basedOn w:val="Default"/>
    <w:next w:val="Default"/>
    <w:uiPriority w:val="99"/>
    <w:qFormat/>
    <w:rsid w:val="00B5441C"/>
    <w:pPr>
      <w:widowControl w:val="0"/>
    </w:pPr>
    <w:rPr>
      <w:rFonts w:eastAsia="Calibri"/>
      <w:color w:val="auto"/>
    </w:rPr>
  </w:style>
  <w:style w:type="paragraph" w:customStyle="1" w:styleId="CM1">
    <w:name w:val="CM1"/>
    <w:basedOn w:val="Default"/>
    <w:next w:val="Default"/>
    <w:uiPriority w:val="99"/>
    <w:qFormat/>
    <w:rsid w:val="00B5441C"/>
    <w:pPr>
      <w:widowControl w:val="0"/>
    </w:pPr>
    <w:rPr>
      <w:rFonts w:eastAsia="Calibri"/>
      <w:color w:val="auto"/>
    </w:rPr>
  </w:style>
  <w:style w:type="paragraph" w:customStyle="1" w:styleId="CM49">
    <w:name w:val="CM49"/>
    <w:basedOn w:val="Default"/>
    <w:next w:val="Default"/>
    <w:uiPriority w:val="99"/>
    <w:qFormat/>
    <w:rsid w:val="00B5441C"/>
    <w:pPr>
      <w:widowControl w:val="0"/>
    </w:pPr>
    <w:rPr>
      <w:rFonts w:eastAsia="Calibri"/>
      <w:color w:val="auto"/>
    </w:rPr>
  </w:style>
  <w:style w:type="paragraph" w:customStyle="1" w:styleId="CM41">
    <w:name w:val="CM41"/>
    <w:basedOn w:val="Default"/>
    <w:next w:val="Default"/>
    <w:uiPriority w:val="99"/>
    <w:qFormat/>
    <w:rsid w:val="00B5441C"/>
    <w:pPr>
      <w:widowControl w:val="0"/>
    </w:pPr>
    <w:rPr>
      <w:rFonts w:eastAsia="Calibri"/>
      <w:color w:val="auto"/>
    </w:rPr>
  </w:style>
  <w:style w:type="paragraph" w:customStyle="1" w:styleId="3rdOrderPara">
    <w:name w:val="3rd Order Para"/>
    <w:basedOn w:val="Default"/>
    <w:next w:val="Default"/>
    <w:qFormat/>
    <w:rsid w:val="00B5441C"/>
    <w:pPr>
      <w:widowControl w:val="0"/>
    </w:pPr>
    <w:rPr>
      <w:rFonts w:eastAsia="Calibri"/>
      <w:color w:val="auto"/>
    </w:rPr>
  </w:style>
  <w:style w:type="paragraph" w:customStyle="1" w:styleId="2ndOrderPara">
    <w:name w:val="2nd Order Para"/>
    <w:basedOn w:val="Default"/>
    <w:next w:val="Default"/>
    <w:qFormat/>
    <w:rsid w:val="00B5441C"/>
    <w:pPr>
      <w:widowControl w:val="0"/>
    </w:pPr>
    <w:rPr>
      <w:rFonts w:eastAsia="Calibri"/>
      <w:color w:val="auto"/>
    </w:rPr>
  </w:style>
  <w:style w:type="paragraph" w:customStyle="1" w:styleId="Normal-SIGN2">
    <w:name w:val="Normal-SIGN2"/>
    <w:basedOn w:val="Default"/>
    <w:next w:val="Default"/>
    <w:qFormat/>
    <w:rsid w:val="00B5441C"/>
    <w:pPr>
      <w:widowControl w:val="0"/>
    </w:pPr>
    <w:rPr>
      <w:rFonts w:eastAsia="Calibri"/>
      <w:color w:val="auto"/>
    </w:rPr>
  </w:style>
  <w:style w:type="paragraph" w:customStyle="1" w:styleId="Normal-SIGN1">
    <w:name w:val="Normal-SIGN1"/>
    <w:basedOn w:val="Default"/>
    <w:next w:val="Default"/>
    <w:uiPriority w:val="99"/>
    <w:qFormat/>
    <w:rsid w:val="00B5441C"/>
    <w:pPr>
      <w:widowControl w:val="0"/>
    </w:pPr>
    <w:rPr>
      <w:rFonts w:eastAsia="Calibri"/>
      <w:color w:val="auto"/>
    </w:rPr>
  </w:style>
  <w:style w:type="paragraph" w:customStyle="1" w:styleId="CM3">
    <w:name w:val="CM3"/>
    <w:basedOn w:val="Default"/>
    <w:next w:val="Default"/>
    <w:uiPriority w:val="99"/>
    <w:qFormat/>
    <w:rsid w:val="00B5441C"/>
    <w:pPr>
      <w:widowControl w:val="0"/>
      <w:spacing w:line="553" w:lineRule="atLeast"/>
    </w:pPr>
    <w:rPr>
      <w:rFonts w:eastAsia="Calibri"/>
      <w:color w:val="auto"/>
    </w:rPr>
  </w:style>
  <w:style w:type="paragraph" w:customStyle="1" w:styleId="CM33">
    <w:name w:val="CM33"/>
    <w:basedOn w:val="Default"/>
    <w:next w:val="Default"/>
    <w:uiPriority w:val="99"/>
    <w:qFormat/>
    <w:rsid w:val="00B5441C"/>
    <w:pPr>
      <w:widowControl w:val="0"/>
    </w:pPr>
    <w:rPr>
      <w:rFonts w:eastAsia="Calibri"/>
      <w:color w:val="auto"/>
    </w:rPr>
  </w:style>
  <w:style w:type="paragraph" w:customStyle="1" w:styleId="CM37">
    <w:name w:val="CM37"/>
    <w:basedOn w:val="Default"/>
    <w:next w:val="Default"/>
    <w:uiPriority w:val="99"/>
    <w:qFormat/>
    <w:rsid w:val="00B5441C"/>
    <w:pPr>
      <w:widowControl w:val="0"/>
    </w:pPr>
    <w:rPr>
      <w:rFonts w:eastAsia="Calibri"/>
      <w:color w:val="auto"/>
    </w:rPr>
  </w:style>
  <w:style w:type="paragraph" w:customStyle="1" w:styleId="CM7">
    <w:name w:val="CM7"/>
    <w:basedOn w:val="Default"/>
    <w:next w:val="Default"/>
    <w:uiPriority w:val="99"/>
    <w:qFormat/>
    <w:rsid w:val="00B5441C"/>
    <w:pPr>
      <w:widowControl w:val="0"/>
      <w:spacing w:line="553" w:lineRule="atLeast"/>
    </w:pPr>
    <w:rPr>
      <w:rFonts w:eastAsia="Calibri"/>
      <w:color w:val="auto"/>
    </w:rPr>
  </w:style>
  <w:style w:type="paragraph" w:customStyle="1" w:styleId="Brief-SecondarySource">
    <w:name w:val="Brief - Secondary Source"/>
    <w:basedOn w:val="Normal"/>
    <w:qFormat/>
    <w:rsid w:val="00B5441C"/>
    <w:rPr>
      <w:rFonts w:eastAsia="Times New Roman"/>
      <w:sz w:val="14"/>
      <w:szCs w:val="20"/>
    </w:rPr>
  </w:style>
  <w:style w:type="paragraph" w:customStyle="1" w:styleId="Brief-Card">
    <w:name w:val="Brief - Card"/>
    <w:basedOn w:val="Normal"/>
    <w:uiPriority w:val="99"/>
    <w:qFormat/>
    <w:rsid w:val="00B5441C"/>
    <w:rPr>
      <w:rFonts w:eastAsia="Times New Roman"/>
    </w:rPr>
  </w:style>
  <w:style w:type="paragraph" w:customStyle="1" w:styleId="Pa2">
    <w:name w:val="Pa2"/>
    <w:basedOn w:val="Default"/>
    <w:next w:val="Default"/>
    <w:uiPriority w:val="99"/>
    <w:qFormat/>
    <w:rsid w:val="00B5441C"/>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B5441C"/>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B5441C"/>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B5441C"/>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B5441C"/>
    <w:pPr>
      <w:widowControl w:val="0"/>
    </w:pPr>
    <w:rPr>
      <w:rFonts w:ascii="Arial Black" w:hAnsi="Arial Black"/>
      <w:color w:val="auto"/>
    </w:rPr>
  </w:style>
  <w:style w:type="paragraph" w:customStyle="1" w:styleId="Cover1">
    <w:name w:val="Cover 1"/>
    <w:basedOn w:val="Normal"/>
    <w:next w:val="Normal"/>
    <w:uiPriority w:val="99"/>
    <w:qFormat/>
    <w:rsid w:val="00B5441C"/>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B5441C"/>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B5441C"/>
    <w:pPr>
      <w:widowControl w:val="0"/>
    </w:pPr>
    <w:rPr>
      <w:color w:val="auto"/>
    </w:rPr>
  </w:style>
  <w:style w:type="paragraph" w:customStyle="1" w:styleId="Pa11">
    <w:name w:val="Pa11"/>
    <w:basedOn w:val="Normal"/>
    <w:next w:val="Normal"/>
    <w:uiPriority w:val="99"/>
    <w:qFormat/>
    <w:rsid w:val="00B5441C"/>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B5441C"/>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B5441C"/>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B5441C"/>
    <w:pPr>
      <w:widowControl w:val="0"/>
    </w:pPr>
    <w:rPr>
      <w:rFonts w:eastAsia="Calibri"/>
      <w:color w:val="auto"/>
    </w:rPr>
  </w:style>
  <w:style w:type="paragraph" w:customStyle="1" w:styleId="CM5">
    <w:name w:val="CM5"/>
    <w:basedOn w:val="Default"/>
    <w:next w:val="Default"/>
    <w:qFormat/>
    <w:rsid w:val="00B5441C"/>
    <w:pPr>
      <w:widowControl w:val="0"/>
      <w:spacing w:line="553" w:lineRule="atLeast"/>
    </w:pPr>
    <w:rPr>
      <w:rFonts w:eastAsia="Calibri"/>
      <w:color w:val="auto"/>
    </w:rPr>
  </w:style>
  <w:style w:type="paragraph" w:customStyle="1" w:styleId="CM28">
    <w:name w:val="CM28"/>
    <w:basedOn w:val="Default"/>
    <w:next w:val="Default"/>
    <w:uiPriority w:val="99"/>
    <w:qFormat/>
    <w:rsid w:val="00B5441C"/>
    <w:pPr>
      <w:widowControl w:val="0"/>
    </w:pPr>
    <w:rPr>
      <w:rFonts w:eastAsia="Calibri"/>
      <w:color w:val="auto"/>
    </w:rPr>
  </w:style>
  <w:style w:type="paragraph" w:customStyle="1" w:styleId="CM8">
    <w:name w:val="CM8"/>
    <w:basedOn w:val="Default"/>
    <w:next w:val="Default"/>
    <w:uiPriority w:val="99"/>
    <w:qFormat/>
    <w:rsid w:val="00B5441C"/>
    <w:pPr>
      <w:widowControl w:val="0"/>
    </w:pPr>
    <w:rPr>
      <w:rFonts w:eastAsia="Calibri"/>
      <w:color w:val="auto"/>
    </w:rPr>
  </w:style>
  <w:style w:type="paragraph" w:customStyle="1" w:styleId="CM6">
    <w:name w:val="CM6"/>
    <w:basedOn w:val="Default"/>
    <w:next w:val="Default"/>
    <w:uiPriority w:val="99"/>
    <w:qFormat/>
    <w:rsid w:val="00B5441C"/>
    <w:pPr>
      <w:widowControl w:val="0"/>
      <w:spacing w:line="553" w:lineRule="atLeast"/>
    </w:pPr>
    <w:rPr>
      <w:rFonts w:eastAsia="Calibri"/>
      <w:color w:val="auto"/>
    </w:rPr>
  </w:style>
  <w:style w:type="paragraph" w:customStyle="1" w:styleId="CM22">
    <w:name w:val="CM22"/>
    <w:basedOn w:val="Default"/>
    <w:next w:val="Default"/>
    <w:uiPriority w:val="99"/>
    <w:qFormat/>
    <w:rsid w:val="00B5441C"/>
    <w:pPr>
      <w:widowControl w:val="0"/>
    </w:pPr>
    <w:rPr>
      <w:rFonts w:eastAsia="Calibri"/>
      <w:color w:val="auto"/>
    </w:rPr>
  </w:style>
  <w:style w:type="paragraph" w:customStyle="1" w:styleId="DoubleUnderlined">
    <w:name w:val="Double Underlined"/>
    <w:basedOn w:val="Heading2"/>
    <w:autoRedefine/>
    <w:uiPriority w:val="99"/>
    <w:qFormat/>
    <w:rsid w:val="00B5441C"/>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B5441C"/>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B5441C"/>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B5441C"/>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B5441C"/>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B5441C"/>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B5441C"/>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B5441C"/>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B5441C"/>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B5441C"/>
  </w:style>
  <w:style w:type="paragraph" w:customStyle="1" w:styleId="StyleUnderliningTimesNewRomanBoldNounderlineKernat16">
    <w:name w:val="Style Underlining + Times New Roman Bold No underline Kern at 16..."/>
    <w:basedOn w:val="Normal"/>
    <w:uiPriority w:val="99"/>
    <w:qFormat/>
    <w:rsid w:val="00B5441C"/>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B5441C"/>
    <w:rPr>
      <w:rFonts w:eastAsia="Times New Roman"/>
      <w:b/>
      <w:bCs/>
      <w:kern w:val="32"/>
      <w:sz w:val="32"/>
      <w:szCs w:val="32"/>
    </w:rPr>
  </w:style>
  <w:style w:type="paragraph" w:customStyle="1" w:styleId="StyleBoldUnderliningKernat16pt">
    <w:name w:val="Style Bold Underlining + Kern at 16 pt"/>
    <w:uiPriority w:val="99"/>
    <w:qFormat/>
    <w:rsid w:val="00B5441C"/>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B5441C"/>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B5441C"/>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B5441C"/>
    <w:pPr>
      <w:ind w:left="400"/>
    </w:pPr>
    <w:rPr>
      <w:rFonts w:eastAsia="Times New Roman"/>
      <w:szCs w:val="20"/>
    </w:rPr>
  </w:style>
  <w:style w:type="paragraph" w:customStyle="1" w:styleId="Paste">
    <w:name w:val="Paste"/>
    <w:basedOn w:val="Normal"/>
    <w:qFormat/>
    <w:rsid w:val="00B5441C"/>
    <w:pPr>
      <w:spacing w:after="0" w:line="240" w:lineRule="auto"/>
    </w:pPr>
    <w:rPr>
      <w:rFonts w:ascii="Arial Narrow" w:eastAsia="Times New Roman" w:hAnsi="Arial Narrow"/>
      <w:bCs/>
      <w:sz w:val="16"/>
      <w:szCs w:val="20"/>
      <w:lang w:val="x-none" w:eastAsia="x-none"/>
    </w:rPr>
  </w:style>
  <w:style w:type="character" w:customStyle="1" w:styleId="UnderlineStyleChar">
    <w:name w:val="Underline Style Char"/>
    <w:link w:val="UnderlineStyle0"/>
    <w:locked/>
    <w:rsid w:val="00B5441C"/>
    <w:rPr>
      <w:rFonts w:ascii="Georgia" w:eastAsia="Times New Roman" w:hAnsi="Georgia"/>
      <w:b/>
      <w:u w:val="single"/>
    </w:rPr>
  </w:style>
  <w:style w:type="paragraph" w:customStyle="1" w:styleId="UnderlineStyle0">
    <w:name w:val="Underline Style"/>
    <w:basedOn w:val="Normal"/>
    <w:link w:val="UnderlineStyleChar"/>
    <w:qFormat/>
    <w:rsid w:val="00B5441C"/>
    <w:rPr>
      <w:rFonts w:ascii="Georgia" w:eastAsia="Times New Roman" w:hAnsi="Georgia"/>
      <w:b/>
      <w:sz w:val="24"/>
      <w:u w:val="single"/>
    </w:rPr>
  </w:style>
  <w:style w:type="paragraph" w:customStyle="1" w:styleId="Normalization">
    <w:name w:val="Normalization"/>
    <w:basedOn w:val="Normal"/>
    <w:uiPriority w:val="99"/>
    <w:qFormat/>
    <w:rsid w:val="00B5441C"/>
    <w:rPr>
      <w:rFonts w:eastAsia="Times New Roman"/>
      <w:sz w:val="18"/>
    </w:rPr>
  </w:style>
  <w:style w:type="paragraph" w:customStyle="1" w:styleId="BreifTitle">
    <w:name w:val="Breif Title"/>
    <w:basedOn w:val="Normal"/>
    <w:autoRedefine/>
    <w:uiPriority w:val="99"/>
    <w:qFormat/>
    <w:rsid w:val="00B5441C"/>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B5441C"/>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B5441C"/>
    <w:pPr>
      <w:spacing w:before="0" w:after="0"/>
      <w:jc w:val="center"/>
      <w:outlineLvl w:val="0"/>
    </w:pPr>
    <w:rPr>
      <w:sz w:val="32"/>
      <w:szCs w:val="32"/>
      <w:lang w:bidi="ar-SA"/>
    </w:rPr>
  </w:style>
  <w:style w:type="paragraph" w:customStyle="1" w:styleId="Tagandcite">
    <w:name w:val="Tag and cite"/>
    <w:basedOn w:val="Normal"/>
    <w:autoRedefine/>
    <w:uiPriority w:val="99"/>
    <w:qFormat/>
    <w:rsid w:val="00B5441C"/>
    <w:rPr>
      <w:rFonts w:eastAsia="Times New Roman"/>
      <w:color w:val="333333"/>
    </w:rPr>
  </w:style>
  <w:style w:type="paragraph" w:customStyle="1" w:styleId="StyleTagandCiteFranklinGothicDemi">
    <w:name w:val="Style Tag and Cite + Franklin Gothic Demi"/>
    <w:basedOn w:val="Normal"/>
    <w:autoRedefine/>
    <w:uiPriority w:val="99"/>
    <w:qFormat/>
    <w:rsid w:val="00B5441C"/>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B5441C"/>
    <w:rPr>
      <w:bCs/>
    </w:rPr>
  </w:style>
  <w:style w:type="paragraph" w:customStyle="1" w:styleId="tagCharCharCharCharCharCharChar">
    <w:name w:val="tag Char Char Char Char Char Char Char"/>
    <w:basedOn w:val="Normal"/>
    <w:uiPriority w:val="99"/>
    <w:qFormat/>
    <w:rsid w:val="00B5441C"/>
    <w:rPr>
      <w:rFonts w:eastAsia="Times New Roman"/>
      <w:b/>
      <w:sz w:val="24"/>
      <w:szCs w:val="20"/>
    </w:rPr>
  </w:style>
  <w:style w:type="paragraph" w:customStyle="1" w:styleId="title-bold-medium">
    <w:name w:val="title-bold-medium"/>
    <w:basedOn w:val="Normal"/>
    <w:uiPriority w:val="99"/>
    <w:qFormat/>
    <w:rsid w:val="00B5441C"/>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B5441C"/>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B5441C"/>
    <w:rPr>
      <w:rFonts w:ascii="Arial Narrow" w:eastAsia="Times New Roman" w:hAnsi="Arial Narrow"/>
      <w:b/>
      <w:sz w:val="24"/>
    </w:rPr>
  </w:style>
  <w:style w:type="paragraph" w:customStyle="1" w:styleId="BLOCKTITLE1">
    <w:name w:val="BLOCK TITLE"/>
    <w:basedOn w:val="Heading1"/>
    <w:uiPriority w:val="99"/>
    <w:qFormat/>
    <w:rsid w:val="00B5441C"/>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B5441C"/>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B5441C"/>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B5441C"/>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B5441C"/>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B5441C"/>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B5441C"/>
    <w:pPr>
      <w:spacing w:before="100" w:beforeAutospacing="1" w:after="100" w:afterAutospacing="1"/>
    </w:pPr>
    <w:rPr>
      <w:rFonts w:eastAsia="Times New Roman"/>
    </w:rPr>
  </w:style>
  <w:style w:type="paragraph" w:customStyle="1" w:styleId="ToRead">
    <w:name w:val="To Read"/>
    <w:basedOn w:val="Normal"/>
    <w:uiPriority w:val="99"/>
    <w:qFormat/>
    <w:rsid w:val="00B5441C"/>
    <w:pPr>
      <w:ind w:left="720"/>
    </w:pPr>
    <w:rPr>
      <w:rFonts w:ascii="Verdana" w:eastAsia="Times New Roman" w:hAnsi="Verdana"/>
      <w:b/>
      <w:u w:val="single"/>
    </w:rPr>
  </w:style>
  <w:style w:type="paragraph" w:customStyle="1" w:styleId="Style1">
    <w:name w:val="Style 1"/>
    <w:basedOn w:val="Normal"/>
    <w:uiPriority w:val="99"/>
    <w:qFormat/>
    <w:rsid w:val="00B5441C"/>
    <w:pPr>
      <w:widowControl w:val="0"/>
      <w:ind w:firstLine="216"/>
    </w:pPr>
    <w:rPr>
      <w:rFonts w:eastAsia="Times New Roman"/>
      <w:noProof/>
      <w:color w:val="000000"/>
      <w:szCs w:val="20"/>
    </w:rPr>
  </w:style>
  <w:style w:type="paragraph" w:customStyle="1" w:styleId="Style41">
    <w:name w:val="Style 4"/>
    <w:basedOn w:val="Normal"/>
    <w:uiPriority w:val="99"/>
    <w:qFormat/>
    <w:rsid w:val="00B5441C"/>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B5441C"/>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B5441C"/>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B5441C"/>
    <w:pPr>
      <w:ind w:left="1660"/>
    </w:pPr>
  </w:style>
  <w:style w:type="paragraph" w:customStyle="1" w:styleId="PageNumber1">
    <w:name w:val="Page Number1"/>
    <w:basedOn w:val="Normal"/>
    <w:next w:val="Normal"/>
    <w:uiPriority w:val="99"/>
    <w:qFormat/>
    <w:rsid w:val="00B5441C"/>
    <w:rPr>
      <w:rFonts w:eastAsia="Times New Roman"/>
    </w:rPr>
  </w:style>
  <w:style w:type="paragraph" w:customStyle="1" w:styleId="Card1">
    <w:name w:val="Card1"/>
    <w:uiPriority w:val="99"/>
    <w:qFormat/>
    <w:rsid w:val="00B5441C"/>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B5441C"/>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B5441C"/>
    <w:pPr>
      <w:ind w:left="288" w:right="288"/>
    </w:pPr>
    <w:rPr>
      <w:rFonts w:eastAsia="Times New Roman"/>
    </w:rPr>
  </w:style>
  <w:style w:type="paragraph" w:customStyle="1" w:styleId="CaseListNormal">
    <w:name w:val="Case List Normal"/>
    <w:basedOn w:val="Normal"/>
    <w:uiPriority w:val="99"/>
    <w:qFormat/>
    <w:rsid w:val="00B5441C"/>
    <w:rPr>
      <w:rFonts w:ascii="Times" w:eastAsia="Times New Roman" w:hAnsi="Times"/>
      <w:szCs w:val="26"/>
    </w:rPr>
  </w:style>
  <w:style w:type="paragraph" w:customStyle="1" w:styleId="Body">
    <w:name w:val="Body"/>
    <w:basedOn w:val="Normal"/>
    <w:uiPriority w:val="99"/>
    <w:qFormat/>
    <w:rsid w:val="00B5441C"/>
    <w:pPr>
      <w:outlineLvl w:val="3"/>
    </w:pPr>
    <w:rPr>
      <w:rFonts w:eastAsia="Times New Roman"/>
      <w:szCs w:val="20"/>
    </w:rPr>
  </w:style>
  <w:style w:type="paragraph" w:customStyle="1" w:styleId="3text">
    <w:name w:val="3text"/>
    <w:basedOn w:val="Normal"/>
    <w:uiPriority w:val="99"/>
    <w:qFormat/>
    <w:rsid w:val="00B5441C"/>
    <w:pPr>
      <w:spacing w:before="100" w:beforeAutospacing="1" w:after="100" w:afterAutospacing="1"/>
    </w:pPr>
    <w:rPr>
      <w:rFonts w:eastAsia="Times New Roman"/>
      <w:sz w:val="24"/>
    </w:rPr>
  </w:style>
  <w:style w:type="paragraph" w:customStyle="1" w:styleId="TimesNewRoman12">
    <w:name w:val="TimesNewRoman12"/>
    <w:uiPriority w:val="99"/>
    <w:qFormat/>
    <w:rsid w:val="00B5441C"/>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B5441C"/>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B5441C"/>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B5441C"/>
    <w:rPr>
      <w:rFonts w:eastAsia="Times New Roman"/>
      <w:color w:val="000000"/>
      <w:sz w:val="18"/>
    </w:rPr>
  </w:style>
  <w:style w:type="paragraph" w:customStyle="1" w:styleId="text1">
    <w:name w:val="text1"/>
    <w:basedOn w:val="Normal"/>
    <w:autoRedefine/>
    <w:uiPriority w:val="99"/>
    <w:qFormat/>
    <w:rsid w:val="00B5441C"/>
    <w:rPr>
      <w:rFonts w:eastAsia="Times New Roman"/>
      <w:szCs w:val="20"/>
    </w:rPr>
  </w:style>
  <w:style w:type="paragraph" w:customStyle="1" w:styleId="RepeatBlockHeading">
    <w:name w:val="Repeat Block Heading"/>
    <w:basedOn w:val="Normal"/>
    <w:autoRedefine/>
    <w:uiPriority w:val="99"/>
    <w:qFormat/>
    <w:rsid w:val="00B5441C"/>
    <w:pPr>
      <w:jc w:val="center"/>
    </w:pPr>
    <w:rPr>
      <w:rFonts w:eastAsia="Times New Roman"/>
      <w:b/>
      <w:smallCaps/>
      <w:color w:val="000000"/>
      <w:sz w:val="24"/>
      <w:u w:val="thick"/>
    </w:rPr>
  </w:style>
  <w:style w:type="paragraph" w:customStyle="1" w:styleId="story-headline">
    <w:name w:val="story-headline"/>
    <w:basedOn w:val="Normal"/>
    <w:uiPriority w:val="99"/>
    <w:qFormat/>
    <w:rsid w:val="00B5441C"/>
    <w:pPr>
      <w:spacing w:before="72" w:after="72"/>
    </w:pPr>
    <w:rPr>
      <w:rFonts w:ascii="Arial" w:eastAsia="Times New Roman" w:hAnsi="Arial"/>
      <w:b/>
      <w:bCs/>
      <w:sz w:val="26"/>
      <w:szCs w:val="26"/>
    </w:rPr>
  </w:style>
  <w:style w:type="paragraph" w:customStyle="1" w:styleId="story-body">
    <w:name w:val="story-body"/>
    <w:basedOn w:val="Normal"/>
    <w:uiPriority w:val="99"/>
    <w:qFormat/>
    <w:rsid w:val="00B5441C"/>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B5441C"/>
    <w:rPr>
      <w:rFonts w:ascii="Arial" w:eastAsia="Times New Roman" w:hAnsi="Arial"/>
      <w:b/>
      <w:bCs/>
    </w:rPr>
  </w:style>
  <w:style w:type="paragraph" w:customStyle="1" w:styleId="TextofCards">
    <w:name w:val="Text of Cards"/>
    <w:basedOn w:val="Normal"/>
    <w:uiPriority w:val="99"/>
    <w:qFormat/>
    <w:rsid w:val="00B5441C"/>
    <w:rPr>
      <w:rFonts w:eastAsia="Times New Roman"/>
      <w:color w:val="000000"/>
      <w:spacing w:val="6"/>
      <w:szCs w:val="23"/>
    </w:rPr>
  </w:style>
  <w:style w:type="paragraph" w:customStyle="1" w:styleId="Corpotesto">
    <w:name w:val="Corpo testo"/>
    <w:basedOn w:val="Normal"/>
    <w:uiPriority w:val="99"/>
    <w:qFormat/>
    <w:rsid w:val="00B5441C"/>
    <w:pPr>
      <w:widowControl w:val="0"/>
      <w:adjustRightInd w:val="0"/>
      <w:spacing w:after="283"/>
    </w:pPr>
    <w:rPr>
      <w:rFonts w:ascii="Times" w:eastAsia="Times New Roman" w:hAnsi="Times"/>
    </w:rPr>
  </w:style>
  <w:style w:type="paragraph" w:customStyle="1" w:styleId="tagCharChar1Char">
    <w:name w:val="tag Char Char1 Char"/>
    <w:uiPriority w:val="99"/>
    <w:qFormat/>
    <w:rsid w:val="00B5441C"/>
    <w:rPr>
      <w:rFonts w:eastAsia="Times New Roman" w:cs="Calibri"/>
      <w:b/>
      <w:bCs/>
    </w:rPr>
  </w:style>
  <w:style w:type="paragraph" w:customStyle="1" w:styleId="inside-copy">
    <w:name w:val="inside-copy"/>
    <w:basedOn w:val="Normal"/>
    <w:uiPriority w:val="99"/>
    <w:qFormat/>
    <w:rsid w:val="00B5441C"/>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B5441C"/>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B5441C"/>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B5441C"/>
    <w:rPr>
      <w:rFonts w:ascii="Arial" w:hAnsi="Arial"/>
      <w:b w:val="0"/>
      <w:caps w:val="0"/>
      <w:sz w:val="20"/>
    </w:rPr>
  </w:style>
  <w:style w:type="paragraph" w:customStyle="1" w:styleId="ProjectTitleLine">
    <w:name w:val="Project Title Line"/>
    <w:basedOn w:val="Normal"/>
    <w:next w:val="Normal"/>
    <w:autoRedefine/>
    <w:uiPriority w:val="99"/>
    <w:qFormat/>
    <w:rsid w:val="00B5441C"/>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B5441C"/>
    <w:rPr>
      <w:rFonts w:ascii="Arial Narrow" w:eastAsia="Times New Roman" w:hAnsi="Arial Narrow"/>
      <w:strike/>
    </w:rPr>
  </w:style>
  <w:style w:type="paragraph" w:customStyle="1" w:styleId="NormalVerdana">
    <w:name w:val="Normal + Verdana"/>
    <w:aliases w:val="10 pt,White,Normal + Arial"/>
    <w:basedOn w:val="Normal"/>
    <w:uiPriority w:val="99"/>
    <w:qFormat/>
    <w:rsid w:val="00B5441C"/>
    <w:rPr>
      <w:rFonts w:ascii="Arial" w:eastAsia="Times New Roman" w:hAnsi="Arial"/>
      <w:szCs w:val="20"/>
      <w:u w:val="single"/>
    </w:rPr>
  </w:style>
  <w:style w:type="paragraph" w:customStyle="1" w:styleId="Normal10pt">
    <w:name w:val="Normal + 10 pt"/>
    <w:basedOn w:val="Normal"/>
    <w:uiPriority w:val="99"/>
    <w:qFormat/>
    <w:rsid w:val="00B5441C"/>
    <w:rPr>
      <w:rFonts w:eastAsia="Times New Roman"/>
      <w:szCs w:val="20"/>
    </w:rPr>
  </w:style>
  <w:style w:type="paragraph" w:customStyle="1" w:styleId="cardChar1Char">
    <w:name w:val="card Char1 Char"/>
    <w:basedOn w:val="Normal"/>
    <w:uiPriority w:val="99"/>
    <w:qFormat/>
    <w:rsid w:val="00B5441C"/>
    <w:pPr>
      <w:ind w:left="288" w:right="288"/>
    </w:pPr>
    <w:rPr>
      <w:rFonts w:eastAsia="Times New Roman"/>
      <w:szCs w:val="20"/>
    </w:rPr>
  </w:style>
  <w:style w:type="paragraph" w:customStyle="1" w:styleId="CM12">
    <w:name w:val="CM12"/>
    <w:basedOn w:val="Default"/>
    <w:next w:val="Default"/>
    <w:uiPriority w:val="99"/>
    <w:qFormat/>
    <w:rsid w:val="00B5441C"/>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B5441C"/>
    <w:pPr>
      <w:widowControl w:val="0"/>
      <w:spacing w:after="480"/>
    </w:pPr>
    <w:rPr>
      <w:rFonts w:ascii="Granjon LT Std" w:hAnsi="Granjon LT Std"/>
      <w:color w:val="auto"/>
    </w:rPr>
  </w:style>
  <w:style w:type="paragraph" w:customStyle="1" w:styleId="CM10">
    <w:name w:val="CM10"/>
    <w:basedOn w:val="Default"/>
    <w:next w:val="Default"/>
    <w:uiPriority w:val="99"/>
    <w:qFormat/>
    <w:rsid w:val="00B5441C"/>
    <w:pPr>
      <w:widowControl w:val="0"/>
      <w:spacing w:line="320" w:lineRule="atLeast"/>
    </w:pPr>
    <w:rPr>
      <w:rFonts w:ascii="Granjon LT Std" w:hAnsi="Granjon LT Std"/>
      <w:color w:val="auto"/>
    </w:rPr>
  </w:style>
  <w:style w:type="paragraph" w:customStyle="1" w:styleId="bold">
    <w:name w:val="bold"/>
    <w:basedOn w:val="Normal"/>
    <w:uiPriority w:val="99"/>
    <w:qFormat/>
    <w:rsid w:val="00B5441C"/>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B5441C"/>
    <w:rPr>
      <w:rFonts w:ascii="Arial Narrow" w:eastAsia="Times New Roman" w:hAnsi="Arial Narrow"/>
      <w:strike/>
      <w:szCs w:val="20"/>
    </w:rPr>
  </w:style>
  <w:style w:type="paragraph" w:customStyle="1" w:styleId="textbodyblack">
    <w:name w:val="textbodyblack"/>
    <w:basedOn w:val="Normal"/>
    <w:uiPriority w:val="99"/>
    <w:qFormat/>
    <w:rsid w:val="00B5441C"/>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B5441C"/>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B544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B544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B5441C"/>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B5441C"/>
    <w:rPr>
      <w:rFonts w:ascii="Georgia" w:eastAsia="Times New Roman" w:hAnsi="Georgia"/>
      <w:b/>
      <w:bCs/>
      <w:szCs w:val="16"/>
      <w:u w:val="single"/>
    </w:rPr>
  </w:style>
  <w:style w:type="paragraph" w:customStyle="1" w:styleId="CiteCorrected">
    <w:name w:val="Cite Corrected"/>
    <w:basedOn w:val="Normal"/>
    <w:link w:val="CiteCorrectedChar"/>
    <w:qFormat/>
    <w:rsid w:val="00B5441C"/>
    <w:rPr>
      <w:rFonts w:ascii="Georgia" w:eastAsia="Times New Roman" w:hAnsi="Georgia"/>
      <w:b/>
      <w:bCs/>
      <w:sz w:val="24"/>
      <w:szCs w:val="16"/>
      <w:u w:val="single"/>
    </w:rPr>
  </w:style>
  <w:style w:type="paragraph" w:customStyle="1" w:styleId="CardText20">
    <w:name w:val="Card Text 2"/>
    <w:basedOn w:val="CardText10"/>
    <w:link w:val="CardText2Char"/>
    <w:qFormat/>
    <w:rsid w:val="00B5441C"/>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B5441C"/>
    <w:pPr>
      <w:ind w:left="288"/>
    </w:pPr>
    <w:rPr>
      <w:rFonts w:eastAsia="SimSun"/>
      <w:szCs w:val="20"/>
      <w:lang w:eastAsia="zh-CN"/>
    </w:rPr>
  </w:style>
  <w:style w:type="paragraph" w:customStyle="1" w:styleId="BriefTitle2">
    <w:name w:val="Brief Title 2"/>
    <w:basedOn w:val="BriefTitle"/>
    <w:uiPriority w:val="99"/>
    <w:qFormat/>
    <w:rsid w:val="00B5441C"/>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B5441C"/>
    <w:rPr>
      <w:u w:val="single"/>
    </w:rPr>
  </w:style>
  <w:style w:type="paragraph" w:customStyle="1" w:styleId="StyleCardText11ptUnderline">
    <w:name w:val="Style Card Text + 11 pt Underline"/>
    <w:link w:val="StyleCardText11ptUnderlineChar"/>
    <w:qFormat/>
    <w:rsid w:val="00B5441C"/>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B5441C"/>
    <w:rPr>
      <w:rFonts w:ascii="Georgia" w:hAnsi="Georgia"/>
      <w:sz w:val="16"/>
    </w:rPr>
  </w:style>
  <w:style w:type="paragraph" w:customStyle="1" w:styleId="StyleMinimizedText11pt">
    <w:name w:val="Style Minimized Text + 11 pt"/>
    <w:basedOn w:val="Normal"/>
    <w:link w:val="StyleMinimizedText11ptChar"/>
    <w:qFormat/>
    <w:rsid w:val="00B5441C"/>
    <w:rPr>
      <w:rFonts w:ascii="Georgia" w:hAnsi="Georgia"/>
      <w:sz w:val="16"/>
    </w:rPr>
  </w:style>
  <w:style w:type="character" w:customStyle="1" w:styleId="StyleMinimizedText11pt1Char">
    <w:name w:val="Style Minimized Text + 11 pt1 Char"/>
    <w:basedOn w:val="DefaultParagraphFont"/>
    <w:link w:val="StyleMinimizedText11pt1"/>
    <w:locked/>
    <w:rsid w:val="00B5441C"/>
    <w:rPr>
      <w:rFonts w:ascii="Georgia" w:hAnsi="Georgia"/>
      <w:sz w:val="16"/>
    </w:rPr>
  </w:style>
  <w:style w:type="paragraph" w:customStyle="1" w:styleId="StyleMinimizedText11pt1">
    <w:name w:val="Style Minimized Text + 11 pt1"/>
    <w:basedOn w:val="Normal"/>
    <w:link w:val="StyleMinimizedText11pt1Char"/>
    <w:qFormat/>
    <w:rsid w:val="00B5441C"/>
    <w:rPr>
      <w:rFonts w:ascii="Georgia" w:hAnsi="Georgia"/>
      <w:sz w:val="16"/>
    </w:rPr>
  </w:style>
  <w:style w:type="character" w:customStyle="1" w:styleId="Debate-CardSmalltextF2Char">
    <w:name w:val="Debate- Card Small text F2 Char"/>
    <w:link w:val="Debate-CardSmalltextF2"/>
    <w:locked/>
    <w:rsid w:val="00B5441C"/>
    <w:rPr>
      <w:rFonts w:ascii="Arial Narrow" w:hAnsi="Arial Narrow"/>
      <w:sz w:val="16"/>
    </w:rPr>
  </w:style>
  <w:style w:type="paragraph" w:customStyle="1" w:styleId="Debate-CardSmalltextF2">
    <w:name w:val="Debate- Card Small text F2"/>
    <w:basedOn w:val="Normal"/>
    <w:next w:val="Normal"/>
    <w:link w:val="Debate-CardSmalltextF2Char"/>
    <w:qFormat/>
    <w:rsid w:val="00B5441C"/>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B5441C"/>
    <w:rPr>
      <w:rFonts w:ascii="Arial Narrow" w:hAnsi="Arial Narrow"/>
      <w:b/>
      <w:sz w:val="18"/>
      <w:u w:val="single"/>
    </w:rPr>
  </w:style>
  <w:style w:type="paragraph" w:customStyle="1" w:styleId="Debate-EmphasizedText-F5">
    <w:name w:val="Debate- Emphasized Text- F5"/>
    <w:basedOn w:val="Normal"/>
    <w:link w:val="Debate-EmphasizedText-F5Char"/>
    <w:qFormat/>
    <w:rsid w:val="00B5441C"/>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B5441C"/>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B5441C"/>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B5441C"/>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B5441C"/>
    <w:rPr>
      <w:rFonts w:ascii="Times New Roman" w:eastAsia="Times New Roman" w:hAnsi="Times New Roman" w:cs="Calibri"/>
      <w:sz w:val="16"/>
    </w:rPr>
  </w:style>
  <w:style w:type="character" w:customStyle="1" w:styleId="CardStyleChar">
    <w:name w:val="Card Style Char"/>
    <w:link w:val="CardStyle0"/>
    <w:locked/>
    <w:rsid w:val="00B5441C"/>
    <w:rPr>
      <w:rFonts w:ascii="Calibri" w:eastAsia="Times New Roman" w:hAnsi="Calibri"/>
      <w:sz w:val="22"/>
    </w:rPr>
  </w:style>
  <w:style w:type="paragraph" w:customStyle="1" w:styleId="emactive">
    <w:name w:val="emactive"/>
    <w:basedOn w:val="Normal"/>
    <w:uiPriority w:val="99"/>
    <w:qFormat/>
    <w:rsid w:val="00B5441C"/>
    <w:pPr>
      <w:spacing w:before="100" w:beforeAutospacing="1" w:after="100" w:afterAutospacing="1"/>
    </w:pPr>
    <w:rPr>
      <w:rFonts w:eastAsia="Times New Roman"/>
      <w:sz w:val="24"/>
    </w:rPr>
  </w:style>
  <w:style w:type="paragraph" w:customStyle="1" w:styleId="emready">
    <w:name w:val="emready"/>
    <w:basedOn w:val="Normal"/>
    <w:uiPriority w:val="99"/>
    <w:qFormat/>
    <w:rsid w:val="00B5441C"/>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B5441C"/>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B5441C"/>
    <w:rPr>
      <w:rFonts w:ascii="Georgia" w:eastAsia="Times New Roman" w:hAnsi="Georgia" w:cs="Times New Roman"/>
      <w:b/>
      <w:sz w:val="24"/>
      <w:u w:val="single"/>
    </w:rPr>
  </w:style>
  <w:style w:type="character" w:customStyle="1" w:styleId="CardHighlightChar">
    <w:name w:val="Card Highlight Char"/>
    <w:link w:val="CardHighlight"/>
    <w:locked/>
    <w:rsid w:val="00B5441C"/>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B5441C"/>
    <w:pPr>
      <w:shd w:val="clear" w:color="auto" w:fill="66FFFF"/>
    </w:pPr>
    <w:rPr>
      <w:rFonts w:eastAsia="Calibri" w:cs="Calibri"/>
      <w:sz w:val="24"/>
      <w:u w:val="single"/>
    </w:rPr>
  </w:style>
  <w:style w:type="character" w:customStyle="1" w:styleId="BlockHeaderHiddenChar">
    <w:name w:val="Block Header Hidden Char"/>
    <w:link w:val="BlockHeaderHidden"/>
    <w:locked/>
    <w:rsid w:val="00B5441C"/>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B5441C"/>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B5441C"/>
    <w:pPr>
      <w:spacing w:before="100" w:beforeAutospacing="1" w:after="100" w:afterAutospacing="1"/>
    </w:pPr>
    <w:rPr>
      <w:rFonts w:eastAsia="Times New Roman"/>
      <w:sz w:val="24"/>
    </w:rPr>
  </w:style>
  <w:style w:type="paragraph" w:customStyle="1" w:styleId="norma">
    <w:name w:val="norma"/>
    <w:basedOn w:val="Heading3"/>
    <w:uiPriority w:val="99"/>
    <w:qFormat/>
    <w:rsid w:val="00B5441C"/>
    <w:rPr>
      <w:rFonts w:eastAsia="MS Gothic" w:cs="Arial"/>
      <w:bCs w:val="0"/>
      <w:sz w:val="24"/>
      <w:szCs w:val="24"/>
    </w:rPr>
  </w:style>
  <w:style w:type="paragraph" w:customStyle="1" w:styleId="nromal">
    <w:name w:val="nromal"/>
    <w:basedOn w:val="Normal"/>
    <w:uiPriority w:val="99"/>
    <w:qFormat/>
    <w:rsid w:val="00B5441C"/>
    <w:pPr>
      <w:keepNext/>
      <w:keepLines/>
      <w:spacing w:before="200"/>
      <w:outlineLvl w:val="3"/>
    </w:pPr>
    <w:rPr>
      <w:rFonts w:eastAsia="Times New Roman" w:cs="Cambria"/>
      <w:b/>
      <w:iCs/>
    </w:rPr>
  </w:style>
  <w:style w:type="paragraph" w:customStyle="1" w:styleId="natural">
    <w:name w:val="natural"/>
    <w:basedOn w:val="Normal"/>
    <w:uiPriority w:val="99"/>
    <w:qFormat/>
    <w:rsid w:val="00B5441C"/>
    <w:pPr>
      <w:keepNext/>
      <w:keepLines/>
      <w:spacing w:before="200"/>
      <w:outlineLvl w:val="3"/>
    </w:pPr>
    <w:rPr>
      <w:rFonts w:eastAsia="Times New Roman"/>
      <w:b/>
      <w:iCs/>
    </w:rPr>
  </w:style>
  <w:style w:type="paragraph" w:customStyle="1" w:styleId="nroaml">
    <w:name w:val="nroaml"/>
    <w:basedOn w:val="Normal"/>
    <w:uiPriority w:val="99"/>
    <w:qFormat/>
    <w:rsid w:val="00B5441C"/>
    <w:pPr>
      <w:keepNext/>
      <w:keepLines/>
      <w:spacing w:before="200"/>
      <w:outlineLvl w:val="3"/>
    </w:pPr>
    <w:rPr>
      <w:rFonts w:eastAsia="Times New Roman"/>
      <w:b/>
      <w:iCs/>
    </w:rPr>
  </w:style>
  <w:style w:type="paragraph" w:customStyle="1" w:styleId="noraml">
    <w:name w:val="noraml"/>
    <w:basedOn w:val="Normal"/>
    <w:uiPriority w:val="99"/>
    <w:qFormat/>
    <w:rsid w:val="00B5441C"/>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B5441C"/>
    <w:rPr>
      <w:rFonts w:ascii="Georgia" w:eastAsia="Calibri" w:hAnsi="Georgia"/>
      <w:sz w:val="16"/>
      <w:szCs w:val="16"/>
    </w:rPr>
  </w:style>
  <w:style w:type="paragraph" w:customStyle="1" w:styleId="SmallSizeParagraph">
    <w:name w:val="Small Size Paragraph"/>
    <w:basedOn w:val="Normal"/>
    <w:link w:val="SmallSizeParagraphChar"/>
    <w:qFormat/>
    <w:rsid w:val="00B5441C"/>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B5441C"/>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B5441C"/>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B5441C"/>
    <w:rPr>
      <w:rFonts w:ascii="Arial" w:eastAsia="Calibri" w:hAnsi="Arial" w:cs="Arial"/>
      <w:kern w:val="2"/>
      <w:sz w:val="14"/>
      <w:szCs w:val="14"/>
      <w:lang w:eastAsia="zh-TW"/>
    </w:rPr>
  </w:style>
  <w:style w:type="paragraph" w:customStyle="1" w:styleId="CardT1">
    <w:name w:val="CardT1"/>
    <w:basedOn w:val="Normal"/>
    <w:link w:val="CardT1Char"/>
    <w:qFormat/>
    <w:rsid w:val="00B5441C"/>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B5441C"/>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B5441C"/>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B5441C"/>
    <w:pPr>
      <w:spacing w:before="100" w:beforeAutospacing="1" w:after="100" w:afterAutospacing="1"/>
    </w:pPr>
    <w:rPr>
      <w:rFonts w:eastAsia="Times New Roman"/>
      <w:sz w:val="24"/>
    </w:rPr>
  </w:style>
  <w:style w:type="paragraph" w:customStyle="1" w:styleId="CiteReal">
    <w:name w:val="Cite Real"/>
    <w:basedOn w:val="Normal"/>
    <w:next w:val="Normal"/>
    <w:qFormat/>
    <w:rsid w:val="00B5441C"/>
    <w:rPr>
      <w:rFonts w:ascii="Arial" w:eastAsia="MS Mincho" w:hAnsi="Arial"/>
      <w:b/>
      <w:sz w:val="24"/>
      <w:u w:val="single"/>
    </w:rPr>
  </w:style>
  <w:style w:type="paragraph" w:customStyle="1" w:styleId="2909F619802848F09E01365C32F34654">
    <w:name w:val="2909F619802848F09E01365C32F34654"/>
    <w:uiPriority w:val="99"/>
    <w:qFormat/>
    <w:rsid w:val="00B5441C"/>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B5441C"/>
    <w:rPr>
      <w:rFonts w:ascii="Georgia" w:eastAsia="Calibri" w:hAnsi="Georgia"/>
      <w:u w:val="single"/>
      <w:lang w:val="x-none" w:eastAsia="zh-CN"/>
    </w:rPr>
  </w:style>
  <w:style w:type="paragraph" w:customStyle="1" w:styleId="UnderlineS">
    <w:name w:val="Underline S"/>
    <w:basedOn w:val="Normal"/>
    <w:link w:val="UnderlineSChar"/>
    <w:qFormat/>
    <w:rsid w:val="00B5441C"/>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B5441C"/>
    <w:rPr>
      <w:rFonts w:ascii="Georgia" w:eastAsia="SimSun" w:hAnsi="Georgia"/>
      <w:sz w:val="12"/>
    </w:rPr>
  </w:style>
  <w:style w:type="paragraph" w:customStyle="1" w:styleId="Ununderlined">
    <w:name w:val="Ununderlined"/>
    <w:basedOn w:val="Normal"/>
    <w:link w:val="UnunderlinedChar"/>
    <w:qFormat/>
    <w:rsid w:val="00B5441C"/>
    <w:rPr>
      <w:rFonts w:ascii="Georgia" w:eastAsia="SimSun" w:hAnsi="Georgia"/>
      <w:sz w:val="12"/>
    </w:rPr>
  </w:style>
  <w:style w:type="character" w:customStyle="1" w:styleId="HighlightingChar">
    <w:name w:val="Highlighting Char"/>
    <w:link w:val="Highlighting"/>
    <w:locked/>
    <w:rsid w:val="00B5441C"/>
    <w:rPr>
      <w:rFonts w:ascii="Georgia" w:eastAsia="SimSun" w:hAnsi="Georgia"/>
      <w:u w:val="thick"/>
    </w:rPr>
  </w:style>
  <w:style w:type="paragraph" w:customStyle="1" w:styleId="Highlighting">
    <w:name w:val="Highlighting"/>
    <w:basedOn w:val="Normal"/>
    <w:link w:val="HighlightingChar"/>
    <w:autoRedefine/>
    <w:qFormat/>
    <w:rsid w:val="00B5441C"/>
    <w:rPr>
      <w:rFonts w:ascii="Georgia" w:eastAsia="SimSun" w:hAnsi="Georgia"/>
      <w:sz w:val="24"/>
      <w:u w:val="thick"/>
    </w:rPr>
  </w:style>
  <w:style w:type="character" w:customStyle="1" w:styleId="CITEChar">
    <w:name w:val="CITE Char"/>
    <w:link w:val="CITE"/>
    <w:locked/>
    <w:rsid w:val="00B5441C"/>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B5441C"/>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B5441C"/>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B5441C"/>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B5441C"/>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B5441C"/>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B5441C"/>
    <w:rPr>
      <w:b/>
      <w:sz w:val="28"/>
    </w:rPr>
  </w:style>
  <w:style w:type="character" w:customStyle="1" w:styleId="SourcenameChar">
    <w:name w:val="Source name Char"/>
    <w:link w:val="Sourcename"/>
    <w:locked/>
    <w:rsid w:val="00B5441C"/>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B5441C"/>
    <w:rPr>
      <w:b/>
      <w:bCs/>
      <w:sz w:val="20"/>
    </w:rPr>
  </w:style>
  <w:style w:type="character" w:customStyle="1" w:styleId="underlinedcardChar">
    <w:name w:val="underlined card Char"/>
    <w:link w:val="underlinedcard0"/>
    <w:locked/>
    <w:rsid w:val="00B5441C"/>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B5441C"/>
    <w:rPr>
      <w:sz w:val="24"/>
      <w:u w:val="single"/>
    </w:rPr>
  </w:style>
  <w:style w:type="paragraph" w:customStyle="1" w:styleId="FullText">
    <w:name w:val="Full Text"/>
    <w:basedOn w:val="Normal"/>
    <w:uiPriority w:val="99"/>
    <w:qFormat/>
    <w:rsid w:val="00B5441C"/>
    <w:rPr>
      <w:rFonts w:eastAsia="Times New Roman"/>
      <w:sz w:val="16"/>
    </w:rPr>
  </w:style>
  <w:style w:type="character" w:customStyle="1" w:styleId="TextUnderlineChar">
    <w:name w:val="Text Underline Char"/>
    <w:link w:val="TextUnderline"/>
    <w:locked/>
    <w:rsid w:val="00B5441C"/>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B5441C"/>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B5441C"/>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B5441C"/>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B5441C"/>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B5441C"/>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B5441C"/>
    <w:pPr>
      <w:spacing w:before="240"/>
      <w:outlineLvl w:val="2"/>
    </w:pPr>
    <w:rPr>
      <w:rFonts w:eastAsia="Times New Roman"/>
      <w:b/>
    </w:rPr>
  </w:style>
  <w:style w:type="character" w:customStyle="1" w:styleId="CiteCardChar">
    <w:name w:val="Cite_Card Char"/>
    <w:link w:val="CiteCard0"/>
    <w:locked/>
    <w:rsid w:val="00B5441C"/>
    <w:rPr>
      <w:rFonts w:ascii="Times New Roman" w:eastAsia="Times New Roman" w:hAnsi="Times New Roman" w:cs="Arial"/>
      <w:bCs/>
      <w:sz w:val="20"/>
      <w:szCs w:val="20"/>
    </w:rPr>
  </w:style>
  <w:style w:type="paragraph" w:customStyle="1" w:styleId="CiteCard0">
    <w:name w:val="Cite_Card"/>
    <w:link w:val="CiteCardChar"/>
    <w:qFormat/>
    <w:rsid w:val="00B5441C"/>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B5441C"/>
    <w:pPr>
      <w:widowControl w:val="0"/>
    </w:pPr>
    <w:rPr>
      <w:rFonts w:eastAsia="MS Mincho"/>
      <w:color w:val="auto"/>
    </w:rPr>
  </w:style>
  <w:style w:type="character" w:customStyle="1" w:styleId="StyleStyle49pt6Char">
    <w:name w:val="Style Style4 + 9 pt6 Char"/>
    <w:basedOn w:val="Style4Char"/>
    <w:link w:val="StyleStyle49pt6"/>
    <w:locked/>
    <w:rsid w:val="00B5441C"/>
    <w:rPr>
      <w:rFonts w:ascii="Georgia" w:eastAsia="Times New Roman" w:hAnsi="Georgia"/>
      <w:u w:val="single"/>
      <w:lang w:val="x-none"/>
    </w:rPr>
  </w:style>
  <w:style w:type="paragraph" w:customStyle="1" w:styleId="StyleStyle49pt6">
    <w:name w:val="Style Style4 + 9 pt6"/>
    <w:basedOn w:val="Style4"/>
    <w:link w:val="StyleStyle49pt6Char"/>
    <w:qFormat/>
    <w:rsid w:val="00B5441C"/>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B5441C"/>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B5441C"/>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B5441C"/>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B5441C"/>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B5441C"/>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B5441C"/>
    <w:rPr>
      <w:rFonts w:ascii="Georgia" w:hAnsi="Georgia" w:cs="Calibri"/>
      <w:b/>
      <w:bCs/>
      <w:sz w:val="24"/>
      <w:u w:val="single"/>
    </w:rPr>
  </w:style>
  <w:style w:type="character" w:customStyle="1" w:styleId="DebatenoramlChar">
    <w:name w:val="Debatenoraml Char"/>
    <w:link w:val="Debatenoraml"/>
    <w:locked/>
    <w:rsid w:val="00B5441C"/>
    <w:rPr>
      <w:rFonts w:ascii="Times New Roman" w:hAnsi="Times New Roman" w:cs="Times New Roman"/>
    </w:rPr>
  </w:style>
  <w:style w:type="paragraph" w:customStyle="1" w:styleId="Debatenoraml">
    <w:name w:val="Debatenoraml"/>
    <w:basedOn w:val="NoSpacing"/>
    <w:link w:val="DebatenoramlChar"/>
    <w:qFormat/>
    <w:rsid w:val="00B5441C"/>
    <w:pPr>
      <w:spacing w:line="240" w:lineRule="auto"/>
    </w:pPr>
    <w:rPr>
      <w:rFonts w:ascii="Times New Roman" w:hAnsi="Times New Roman" w:cs="Times New Roman"/>
    </w:rPr>
  </w:style>
  <w:style w:type="paragraph" w:customStyle="1" w:styleId="SynergyTag">
    <w:name w:val="SynergyTag"/>
    <w:basedOn w:val="Normal"/>
    <w:uiPriority w:val="99"/>
    <w:qFormat/>
    <w:rsid w:val="00B5441C"/>
    <w:rPr>
      <w:rFonts w:eastAsia="Calibri"/>
      <w:b/>
    </w:rPr>
  </w:style>
  <w:style w:type="character" w:customStyle="1" w:styleId="QualsChar">
    <w:name w:val="Quals Char"/>
    <w:link w:val="Quals"/>
    <w:locked/>
    <w:rsid w:val="00B5441C"/>
    <w:rPr>
      <w:rFonts w:ascii="Georgia" w:eastAsia="Calibri" w:hAnsi="Georgia"/>
      <w:sz w:val="18"/>
    </w:rPr>
  </w:style>
  <w:style w:type="paragraph" w:customStyle="1" w:styleId="Quals">
    <w:name w:val="Quals"/>
    <w:basedOn w:val="Normal"/>
    <w:link w:val="QualsChar"/>
    <w:qFormat/>
    <w:rsid w:val="00B5441C"/>
    <w:rPr>
      <w:rFonts w:ascii="Georgia" w:eastAsia="Calibri" w:hAnsi="Georgia"/>
      <w:sz w:val="18"/>
    </w:rPr>
  </w:style>
  <w:style w:type="paragraph" w:customStyle="1" w:styleId="times">
    <w:name w:val="times"/>
    <w:basedOn w:val="Normal"/>
    <w:qFormat/>
    <w:rsid w:val="00B5441C"/>
    <w:pPr>
      <w:spacing w:before="100" w:beforeAutospacing="1" w:after="100" w:afterAutospacing="1"/>
    </w:pPr>
    <w:rPr>
      <w:rFonts w:eastAsia="Times New Roman"/>
      <w:sz w:val="24"/>
    </w:rPr>
  </w:style>
  <w:style w:type="paragraph" w:customStyle="1" w:styleId="BodyA">
    <w:name w:val="Body A"/>
    <w:uiPriority w:val="99"/>
    <w:qFormat/>
    <w:rsid w:val="00B5441C"/>
    <w:rPr>
      <w:rFonts w:ascii="Helvetica" w:eastAsia="ヒラギノ角ゴ Pro W3" w:hAnsi="Helvetica" w:cs="Times New Roman"/>
      <w:color w:val="000000"/>
      <w:szCs w:val="20"/>
    </w:rPr>
  </w:style>
  <w:style w:type="character" w:customStyle="1" w:styleId="StarredChar">
    <w:name w:val="Starred Char"/>
    <w:link w:val="Starred"/>
    <w:locked/>
    <w:rsid w:val="00B5441C"/>
    <w:rPr>
      <w:rFonts w:ascii="Georgia" w:eastAsia="Times New Roman" w:hAnsi="Georgia"/>
      <w:b/>
      <w:caps/>
      <w:szCs w:val="28"/>
      <w:u w:val="single"/>
    </w:rPr>
  </w:style>
  <w:style w:type="paragraph" w:customStyle="1" w:styleId="Starred">
    <w:name w:val="Starred"/>
    <w:basedOn w:val="Normal"/>
    <w:link w:val="StarredChar"/>
    <w:qFormat/>
    <w:rsid w:val="00B5441C"/>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B5441C"/>
    <w:rPr>
      <w:rFonts w:ascii="Georgia" w:eastAsia="Times New Roman" w:hAnsi="Georgia"/>
      <w:b/>
      <w:caps/>
      <w:szCs w:val="28"/>
      <w:u w:val="single"/>
    </w:rPr>
  </w:style>
  <w:style w:type="paragraph" w:customStyle="1" w:styleId="NotStarred">
    <w:name w:val="NotStarred"/>
    <w:basedOn w:val="Normal"/>
    <w:link w:val="NotStarredChar"/>
    <w:qFormat/>
    <w:rsid w:val="00B5441C"/>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B5441C"/>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B5441C"/>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B5441C"/>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B5441C"/>
    <w:rPr>
      <w:rFonts w:ascii="Georgia" w:eastAsia="Calibri" w:hAnsi="Georgia"/>
      <w:b/>
    </w:rPr>
  </w:style>
  <w:style w:type="paragraph" w:customStyle="1" w:styleId="H4Tag">
    <w:name w:val="H4 (Tag)"/>
    <w:basedOn w:val="Normal"/>
    <w:link w:val="H4TagChar1"/>
    <w:qFormat/>
    <w:rsid w:val="00B5441C"/>
    <w:rPr>
      <w:rFonts w:ascii="Georgia" w:eastAsia="Calibri" w:hAnsi="Georgia"/>
      <w:b/>
      <w:sz w:val="24"/>
    </w:rPr>
  </w:style>
  <w:style w:type="paragraph" w:customStyle="1" w:styleId="CM25">
    <w:name w:val="CM25"/>
    <w:basedOn w:val="Default"/>
    <w:next w:val="Default"/>
    <w:qFormat/>
    <w:rsid w:val="00B5441C"/>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B5441C"/>
    <w:rPr>
      <w:rFonts w:ascii="Georgia" w:hAnsi="Georgia"/>
      <w:b/>
    </w:rPr>
  </w:style>
  <w:style w:type="paragraph" w:customStyle="1" w:styleId="Debate-CardTagandCite-F6">
    <w:name w:val="Debate- Card Tag and Cite- F6"/>
    <w:basedOn w:val="Normal"/>
    <w:link w:val="Debate-CardTagandCite-F6Char"/>
    <w:qFormat/>
    <w:rsid w:val="00B5441C"/>
    <w:pPr>
      <w:contextualSpacing/>
    </w:pPr>
    <w:rPr>
      <w:rFonts w:ascii="Georgia" w:hAnsi="Georgia"/>
      <w:b/>
      <w:sz w:val="24"/>
    </w:rPr>
  </w:style>
  <w:style w:type="paragraph" w:customStyle="1" w:styleId="Cardtext0">
    <w:name w:val="Card text"/>
    <w:link w:val="CardtextChar0"/>
    <w:qFormat/>
    <w:rsid w:val="00B5441C"/>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B5441C"/>
    <w:rPr>
      <w:rFonts w:ascii="Georgia" w:eastAsia="Times New Roman" w:hAnsi="Georgia"/>
      <w:b/>
      <w:szCs w:val="28"/>
      <w:u w:val="single"/>
    </w:rPr>
  </w:style>
  <w:style w:type="paragraph" w:customStyle="1" w:styleId="NewHeading2">
    <w:name w:val="NewHeading2"/>
    <w:basedOn w:val="Normal"/>
    <w:link w:val="NewHeading2Char"/>
    <w:qFormat/>
    <w:rsid w:val="00B5441C"/>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B5441C"/>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B5441C"/>
    <w:rPr>
      <w:rFonts w:eastAsia="Calibri"/>
    </w:rPr>
  </w:style>
  <w:style w:type="paragraph" w:customStyle="1" w:styleId="Card6pt">
    <w:name w:val="Card 6pt"/>
    <w:basedOn w:val="Normal"/>
    <w:uiPriority w:val="99"/>
    <w:qFormat/>
    <w:rsid w:val="00B5441C"/>
    <w:pPr>
      <w:spacing w:after="0" w:line="240" w:lineRule="auto"/>
      <w:ind w:left="288" w:right="288"/>
    </w:pPr>
    <w:rPr>
      <w:rFonts w:ascii="Georgia" w:eastAsia="Calibri" w:hAnsi="Georgia"/>
      <w:bCs/>
      <w:color w:val="000000"/>
      <w:sz w:val="12"/>
      <w:szCs w:val="20"/>
    </w:rPr>
  </w:style>
  <w:style w:type="character" w:customStyle="1" w:styleId="FullCiteChar">
    <w:name w:val="Full Cite Char"/>
    <w:link w:val="FullCite"/>
    <w:locked/>
    <w:rsid w:val="00B5441C"/>
    <w:rPr>
      <w:rFonts w:ascii="Garamond" w:eastAsia="Calibri" w:hAnsi="Garamond"/>
    </w:rPr>
  </w:style>
  <w:style w:type="paragraph" w:customStyle="1" w:styleId="FullCite">
    <w:name w:val="Full Cite"/>
    <w:basedOn w:val="Normal"/>
    <w:next w:val="Normal"/>
    <w:link w:val="FullCiteChar"/>
    <w:qFormat/>
    <w:rsid w:val="00B5441C"/>
    <w:rPr>
      <w:rFonts w:ascii="Garamond" w:eastAsia="Calibri" w:hAnsi="Garamond"/>
      <w:sz w:val="24"/>
    </w:rPr>
  </w:style>
  <w:style w:type="character" w:customStyle="1" w:styleId="StyleCardStyleBlackUnderlineChar">
    <w:name w:val="Style Card Style + Black Underline Char"/>
    <w:link w:val="StyleCardStyleBlackUnderline"/>
    <w:locked/>
    <w:rsid w:val="00B5441C"/>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B5441C"/>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B5441C"/>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B5441C"/>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B5441C"/>
    <w:pPr>
      <w:spacing w:after="0" w:line="240" w:lineRule="auto"/>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B5441C"/>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B5441C"/>
    <w:pPr>
      <w:spacing w:after="0" w:line="240" w:lineRule="auto"/>
      <w:ind w:left="288" w:right="288"/>
    </w:pPr>
    <w:rPr>
      <w:rFonts w:ascii="Georgia" w:eastAsia="SimSun" w:hAnsi="Georgia"/>
      <w:b/>
      <w:bCs/>
      <w:sz w:val="24"/>
      <w:u w:val="single"/>
      <w:lang w:eastAsia="zh-CN"/>
    </w:rPr>
  </w:style>
  <w:style w:type="paragraph" w:customStyle="1" w:styleId="CM27">
    <w:name w:val="CM27"/>
    <w:basedOn w:val="Default"/>
    <w:next w:val="Default"/>
    <w:qFormat/>
    <w:rsid w:val="00B5441C"/>
    <w:pPr>
      <w:spacing w:after="200" w:line="276" w:lineRule="auto"/>
    </w:pPr>
    <w:rPr>
      <w:rFonts w:eastAsia="Calibri"/>
      <w:color w:val="auto"/>
      <w:sz w:val="22"/>
    </w:rPr>
  </w:style>
  <w:style w:type="paragraph" w:customStyle="1" w:styleId="font-null">
    <w:name w:val="font-null"/>
    <w:basedOn w:val="Normal"/>
    <w:uiPriority w:val="99"/>
    <w:qFormat/>
    <w:rsid w:val="00B5441C"/>
    <w:pPr>
      <w:spacing w:before="100" w:beforeAutospacing="1" w:after="100" w:afterAutospacing="1"/>
    </w:pPr>
    <w:rPr>
      <w:rFonts w:eastAsia="Times New Roman"/>
      <w:sz w:val="24"/>
    </w:rPr>
  </w:style>
  <w:style w:type="paragraph" w:customStyle="1" w:styleId="rteindent1">
    <w:name w:val="rteindent1"/>
    <w:basedOn w:val="Normal"/>
    <w:uiPriority w:val="99"/>
    <w:qFormat/>
    <w:rsid w:val="00B5441C"/>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B5441C"/>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B5441C"/>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B5441C"/>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B5441C"/>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B5441C"/>
    <w:pPr>
      <w:spacing w:before="100" w:beforeAutospacing="1" w:after="100" w:afterAutospacing="1"/>
    </w:pPr>
    <w:rPr>
      <w:rFonts w:eastAsia="Times New Roman"/>
      <w:sz w:val="24"/>
    </w:rPr>
  </w:style>
  <w:style w:type="paragraph" w:customStyle="1" w:styleId="class">
    <w:name w:val="class"/>
    <w:basedOn w:val="Normal"/>
    <w:uiPriority w:val="99"/>
    <w:qFormat/>
    <w:rsid w:val="00B5441C"/>
    <w:pPr>
      <w:spacing w:before="100" w:beforeAutospacing="1" w:after="100" w:afterAutospacing="1"/>
    </w:pPr>
    <w:rPr>
      <w:rFonts w:eastAsia="Times New Roman"/>
      <w:sz w:val="24"/>
    </w:rPr>
  </w:style>
  <w:style w:type="character" w:customStyle="1" w:styleId="blocktitleChar0">
    <w:name w:val="block title Char"/>
    <w:link w:val="blocktitle0"/>
    <w:locked/>
    <w:rsid w:val="00B5441C"/>
    <w:rPr>
      <w:rFonts w:ascii="Calibri" w:eastAsia="Calibri" w:hAnsi="Calibri"/>
      <w:b/>
      <w:caps/>
      <w:sz w:val="28"/>
      <w:szCs w:val="28"/>
      <w:lang w:val="es-ES"/>
    </w:rPr>
  </w:style>
  <w:style w:type="paragraph" w:customStyle="1" w:styleId="Pa6">
    <w:name w:val="Pa6"/>
    <w:basedOn w:val="Normal"/>
    <w:next w:val="Normal"/>
    <w:uiPriority w:val="99"/>
    <w:qFormat/>
    <w:rsid w:val="00B5441C"/>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B5441C"/>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B5441C"/>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B5441C"/>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B5441C"/>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B5441C"/>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B5441C"/>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B5441C"/>
    <w:pPr>
      <w:spacing w:after="160" w:line="259" w:lineRule="auto"/>
    </w:pPr>
    <w:rPr>
      <w:rFonts w:ascii="Georgia" w:eastAsia="SimSun" w:hAnsi="Georgia"/>
      <w:b/>
      <w:bCs/>
      <w:lang w:val="en-US"/>
    </w:rPr>
  </w:style>
  <w:style w:type="paragraph" w:customStyle="1" w:styleId="summary">
    <w:name w:val="summary"/>
    <w:basedOn w:val="Normal"/>
    <w:uiPriority w:val="99"/>
    <w:qFormat/>
    <w:rsid w:val="00B5441C"/>
    <w:pPr>
      <w:spacing w:before="100" w:beforeAutospacing="1" w:after="100" w:afterAutospacing="1"/>
    </w:pPr>
    <w:rPr>
      <w:rFonts w:eastAsia="Times New Roman"/>
      <w:sz w:val="24"/>
    </w:rPr>
  </w:style>
  <w:style w:type="paragraph" w:customStyle="1" w:styleId="Caption2">
    <w:name w:val="Caption2"/>
    <w:basedOn w:val="Normal"/>
    <w:uiPriority w:val="99"/>
    <w:qFormat/>
    <w:rsid w:val="00B5441C"/>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B5441C"/>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B5441C"/>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B5441C"/>
    <w:pPr>
      <w:jc w:val="center"/>
    </w:pPr>
    <w:rPr>
      <w:rFonts w:ascii="Book Antiqua" w:eastAsia="Times New Roman" w:hAnsi="Book Antiqua"/>
      <w:b/>
      <w:sz w:val="28"/>
    </w:rPr>
  </w:style>
  <w:style w:type="paragraph" w:customStyle="1" w:styleId="Little">
    <w:name w:val="Little"/>
    <w:basedOn w:val="Normal"/>
    <w:next w:val="Normal"/>
    <w:link w:val="LittleChar"/>
    <w:qFormat/>
    <w:rsid w:val="00B5441C"/>
    <w:pPr>
      <w:ind w:left="288"/>
    </w:pPr>
    <w:rPr>
      <w:rFonts w:eastAsia="Times New Roman"/>
      <w:sz w:val="16"/>
    </w:rPr>
  </w:style>
  <w:style w:type="paragraph" w:customStyle="1" w:styleId="AAAcard">
    <w:name w:val="AAAcard"/>
    <w:basedOn w:val="Normal"/>
    <w:uiPriority w:val="99"/>
    <w:qFormat/>
    <w:rsid w:val="00B5441C"/>
    <w:pPr>
      <w:ind w:left="288" w:right="288"/>
    </w:pPr>
    <w:rPr>
      <w:rFonts w:eastAsia="Times New Roman"/>
    </w:rPr>
  </w:style>
  <w:style w:type="paragraph" w:customStyle="1" w:styleId="Caption3">
    <w:name w:val="Caption3"/>
    <w:basedOn w:val="Normal"/>
    <w:uiPriority w:val="99"/>
    <w:qFormat/>
    <w:rsid w:val="00B5441C"/>
    <w:pPr>
      <w:spacing w:before="100" w:beforeAutospacing="1" w:after="100" w:afterAutospacing="1"/>
    </w:pPr>
    <w:rPr>
      <w:rFonts w:eastAsia="Times New Roman"/>
      <w:sz w:val="24"/>
    </w:rPr>
  </w:style>
  <w:style w:type="paragraph" w:customStyle="1" w:styleId="body-12-5">
    <w:name w:val="body-12-5"/>
    <w:basedOn w:val="Normal"/>
    <w:uiPriority w:val="99"/>
    <w:qFormat/>
    <w:rsid w:val="00B5441C"/>
    <w:pPr>
      <w:spacing w:before="100" w:beforeAutospacing="1" w:after="100" w:afterAutospacing="1"/>
    </w:pPr>
    <w:rPr>
      <w:rFonts w:eastAsia="Times New Roman"/>
      <w:sz w:val="24"/>
    </w:rPr>
  </w:style>
  <w:style w:type="paragraph" w:customStyle="1" w:styleId="infuse">
    <w:name w:val="infuse"/>
    <w:basedOn w:val="Normal"/>
    <w:uiPriority w:val="99"/>
    <w:qFormat/>
    <w:rsid w:val="00B5441C"/>
    <w:pPr>
      <w:spacing w:before="100" w:beforeAutospacing="1" w:after="100" w:afterAutospacing="1"/>
    </w:pPr>
    <w:rPr>
      <w:rFonts w:eastAsia="Times New Roman"/>
      <w:sz w:val="24"/>
    </w:rPr>
  </w:style>
  <w:style w:type="paragraph" w:customStyle="1" w:styleId="fontreg">
    <w:name w:val="font_reg"/>
    <w:basedOn w:val="Normal"/>
    <w:uiPriority w:val="99"/>
    <w:qFormat/>
    <w:rsid w:val="00B5441C"/>
    <w:pPr>
      <w:spacing w:before="100" w:beforeAutospacing="1" w:after="100" w:afterAutospacing="1"/>
    </w:pPr>
    <w:rPr>
      <w:rFonts w:eastAsia="Times New Roman"/>
      <w:sz w:val="24"/>
    </w:rPr>
  </w:style>
  <w:style w:type="paragraph" w:customStyle="1" w:styleId="CITEF3">
    <w:name w:val="CITE F3"/>
    <w:uiPriority w:val="99"/>
    <w:qFormat/>
    <w:rsid w:val="00B5441C"/>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B5441C"/>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B5441C"/>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B5441C"/>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B5441C"/>
    <w:pPr>
      <w:spacing w:after="200"/>
    </w:pPr>
    <w:rPr>
      <w:rFonts w:ascii="Calibri" w:eastAsia="Calibri" w:hAnsi="Calibri" w:cs="Times New Roman"/>
      <w:sz w:val="20"/>
      <w:szCs w:val="20"/>
      <w:u w:val="single"/>
    </w:rPr>
  </w:style>
  <w:style w:type="paragraph" w:customStyle="1" w:styleId="hotroute1">
    <w:name w:val="hot route!"/>
    <w:basedOn w:val="Normal"/>
    <w:qFormat/>
    <w:rsid w:val="00B5441C"/>
    <w:pPr>
      <w:ind w:left="144"/>
    </w:pPr>
    <w:rPr>
      <w:rFonts w:ascii="Cambria" w:eastAsia="Calibri" w:hAnsi="Cambria"/>
      <w:sz w:val="24"/>
    </w:rPr>
  </w:style>
  <w:style w:type="paragraph" w:customStyle="1" w:styleId="FreeFormA">
    <w:name w:val="Free Form A"/>
    <w:autoRedefine/>
    <w:uiPriority w:val="99"/>
    <w:qFormat/>
    <w:rsid w:val="00B5441C"/>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B5441C"/>
    <w:pPr>
      <w:spacing w:before="100" w:beforeAutospacing="1" w:after="100" w:afterAutospacing="1"/>
    </w:pPr>
    <w:rPr>
      <w:rFonts w:eastAsia="Times New Roman"/>
      <w:sz w:val="24"/>
    </w:rPr>
  </w:style>
  <w:style w:type="paragraph" w:customStyle="1" w:styleId="subheader">
    <w:name w:val="subheader"/>
    <w:basedOn w:val="Normal"/>
    <w:uiPriority w:val="99"/>
    <w:qFormat/>
    <w:rsid w:val="00B5441C"/>
    <w:pPr>
      <w:spacing w:before="100" w:beforeAutospacing="1" w:after="100" w:afterAutospacing="1"/>
    </w:pPr>
    <w:rPr>
      <w:rFonts w:eastAsia="Times New Roman"/>
      <w:sz w:val="24"/>
    </w:rPr>
  </w:style>
  <w:style w:type="paragraph" w:customStyle="1" w:styleId="firstletter">
    <w:name w:val="firstletter"/>
    <w:basedOn w:val="Normal"/>
    <w:uiPriority w:val="99"/>
    <w:qFormat/>
    <w:rsid w:val="00B5441C"/>
    <w:pPr>
      <w:spacing w:before="100" w:beforeAutospacing="1" w:after="100" w:afterAutospacing="1"/>
    </w:pPr>
    <w:rPr>
      <w:rFonts w:eastAsia="Times New Roman"/>
      <w:sz w:val="24"/>
    </w:rPr>
  </w:style>
  <w:style w:type="paragraph" w:customStyle="1" w:styleId="more">
    <w:name w:val="more"/>
    <w:basedOn w:val="Normal"/>
    <w:uiPriority w:val="99"/>
    <w:qFormat/>
    <w:rsid w:val="00B5441C"/>
    <w:pPr>
      <w:spacing w:before="100" w:beforeAutospacing="1" w:after="100" w:afterAutospacing="1"/>
    </w:pPr>
    <w:rPr>
      <w:rFonts w:eastAsia="Times New Roman"/>
      <w:sz w:val="24"/>
    </w:rPr>
  </w:style>
  <w:style w:type="paragraph" w:customStyle="1" w:styleId="story">
    <w:name w:val="story"/>
    <w:basedOn w:val="Normal"/>
    <w:uiPriority w:val="99"/>
    <w:qFormat/>
    <w:rsid w:val="00B5441C"/>
    <w:pPr>
      <w:spacing w:before="100" w:beforeAutospacing="1" w:after="100" w:afterAutospacing="1"/>
    </w:pPr>
    <w:rPr>
      <w:rFonts w:eastAsia="Times New Roman"/>
      <w:sz w:val="24"/>
    </w:rPr>
  </w:style>
  <w:style w:type="paragraph" w:customStyle="1" w:styleId="H1numbered">
    <w:name w:val="H1 numbered"/>
    <w:basedOn w:val="Normal"/>
    <w:uiPriority w:val="99"/>
    <w:qFormat/>
    <w:rsid w:val="00B5441C"/>
    <w:pPr>
      <w:pageBreakBefore/>
      <w:widowControl w:val="0"/>
      <w:numPr>
        <w:numId w:val="13"/>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B5441C"/>
    <w:pPr>
      <w:widowControl w:val="0"/>
      <w:numPr>
        <w:ilvl w:val="1"/>
        <w:numId w:val="13"/>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B5441C"/>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B5441C"/>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B5441C"/>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B5441C"/>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B5441C"/>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B5441C"/>
    <w:pPr>
      <w:widowControl w:val="0"/>
      <w:spacing w:after="63"/>
    </w:pPr>
    <w:rPr>
      <w:rFonts w:ascii="Arial" w:hAnsi="Arial"/>
      <w:color w:val="auto"/>
    </w:rPr>
  </w:style>
  <w:style w:type="paragraph" w:customStyle="1" w:styleId="CM35">
    <w:name w:val="CM35"/>
    <w:basedOn w:val="Default"/>
    <w:next w:val="Default"/>
    <w:uiPriority w:val="99"/>
    <w:qFormat/>
    <w:rsid w:val="00B5441C"/>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B5441C"/>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B5441C"/>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B5441C"/>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B5441C"/>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B5441C"/>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B5441C"/>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B5441C"/>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B5441C"/>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B5441C"/>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B5441C"/>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B5441C"/>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B5441C"/>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B5441C"/>
    <w:rPr>
      <w:rFonts w:ascii="Georgia" w:hAnsi="Georgia"/>
      <w:sz w:val="24"/>
      <w:lang w:val="x-none" w:eastAsia="x-none"/>
    </w:rPr>
  </w:style>
  <w:style w:type="character" w:customStyle="1" w:styleId="NormalFontChar">
    <w:name w:val="Normal Font Char"/>
    <w:link w:val="NormalFont"/>
    <w:locked/>
    <w:rsid w:val="00B5441C"/>
    <w:rPr>
      <w:rFonts w:ascii="Times New Roman" w:eastAsia="Times New Roman" w:hAnsi="Times New Roman" w:cs="Times New Roman"/>
      <w:sz w:val="20"/>
      <w:szCs w:val="20"/>
    </w:rPr>
  </w:style>
  <w:style w:type="paragraph" w:customStyle="1" w:styleId="NormalFont">
    <w:name w:val="Normal Font"/>
    <w:link w:val="NormalFontChar"/>
    <w:qFormat/>
    <w:rsid w:val="00B5441C"/>
    <w:rPr>
      <w:rFonts w:ascii="Times New Roman" w:eastAsia="Times New Roman" w:hAnsi="Times New Roman" w:cs="Times New Roman"/>
      <w:sz w:val="20"/>
      <w:szCs w:val="20"/>
    </w:rPr>
  </w:style>
  <w:style w:type="paragraph" w:customStyle="1" w:styleId="StyleSmall11pt">
    <w:name w:val="Style Small + 11 pt"/>
    <w:uiPriority w:val="99"/>
    <w:qFormat/>
    <w:rsid w:val="00B5441C"/>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B5441C"/>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B5441C"/>
    <w:rPr>
      <w:u w:val="single"/>
      <w:lang w:val="x-none" w:eastAsia="x-none"/>
    </w:rPr>
  </w:style>
  <w:style w:type="character" w:customStyle="1" w:styleId="StyleNormalFont11ptBoldUnderlineChar">
    <w:name w:val="Style Normal Font + 11 pt Bold Underline Char"/>
    <w:link w:val="StyleNormalFont11ptBoldUnderline"/>
    <w:locked/>
    <w:rsid w:val="00B5441C"/>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B5441C"/>
    <w:rPr>
      <w:b/>
      <w:bCs/>
      <w:u w:val="single"/>
      <w:lang w:val="x-none" w:eastAsia="x-none"/>
    </w:rPr>
  </w:style>
  <w:style w:type="paragraph" w:customStyle="1" w:styleId="Smallfont0">
    <w:name w:val="Smallfont"/>
    <w:basedOn w:val="Normal"/>
    <w:uiPriority w:val="99"/>
    <w:qFormat/>
    <w:rsid w:val="00B5441C"/>
    <w:rPr>
      <w:rFonts w:eastAsia="Times New Roman"/>
      <w:sz w:val="15"/>
    </w:rPr>
  </w:style>
  <w:style w:type="paragraph" w:customStyle="1" w:styleId="formatvorlage2">
    <w:name w:val="formatvorlage2"/>
    <w:basedOn w:val="Normal"/>
    <w:uiPriority w:val="99"/>
    <w:qFormat/>
    <w:rsid w:val="00B5441C"/>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B5441C"/>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B5441C"/>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B5441C"/>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B5441C"/>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B5441C"/>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B5441C"/>
    <w:pPr>
      <w:ind w:left="144"/>
    </w:pPr>
    <w:rPr>
      <w:rFonts w:ascii="Georgia" w:eastAsia="Times New Roman" w:hAnsi="Georgia"/>
      <w:sz w:val="24"/>
      <w:lang w:val="x-none" w:eastAsia="x-none"/>
    </w:rPr>
  </w:style>
  <w:style w:type="paragraph" w:customStyle="1" w:styleId="deck">
    <w:name w:val="deck"/>
    <w:basedOn w:val="Normal"/>
    <w:uiPriority w:val="99"/>
    <w:qFormat/>
    <w:rsid w:val="00B5441C"/>
    <w:pPr>
      <w:spacing w:before="100" w:beforeAutospacing="1" w:after="100" w:afterAutospacing="1"/>
    </w:pPr>
    <w:rPr>
      <w:rFonts w:eastAsia="Times New Roman"/>
      <w:sz w:val="24"/>
    </w:rPr>
  </w:style>
  <w:style w:type="paragraph" w:customStyle="1" w:styleId="i1">
    <w:name w:val="i1"/>
    <w:basedOn w:val="Normal"/>
    <w:uiPriority w:val="99"/>
    <w:qFormat/>
    <w:rsid w:val="00B5441C"/>
    <w:pPr>
      <w:spacing w:before="100" w:beforeAutospacing="1" w:after="100" w:afterAutospacing="1"/>
    </w:pPr>
    <w:rPr>
      <w:rFonts w:eastAsia="Times New Roman"/>
      <w:sz w:val="24"/>
    </w:rPr>
  </w:style>
  <w:style w:type="paragraph" w:customStyle="1" w:styleId="question">
    <w:name w:val="question"/>
    <w:basedOn w:val="Normal"/>
    <w:uiPriority w:val="99"/>
    <w:qFormat/>
    <w:rsid w:val="00B5441C"/>
    <w:pPr>
      <w:spacing w:before="100" w:beforeAutospacing="1" w:after="100" w:afterAutospacing="1"/>
    </w:pPr>
    <w:rPr>
      <w:rFonts w:eastAsia="Times New Roman"/>
      <w:sz w:val="24"/>
    </w:rPr>
  </w:style>
  <w:style w:type="paragraph" w:customStyle="1" w:styleId="bodycopy">
    <w:name w:val="bodycopy"/>
    <w:basedOn w:val="Normal"/>
    <w:uiPriority w:val="99"/>
    <w:qFormat/>
    <w:rsid w:val="00B5441C"/>
    <w:pPr>
      <w:spacing w:before="100" w:beforeAutospacing="1" w:after="100" w:afterAutospacing="1"/>
    </w:pPr>
    <w:rPr>
      <w:rFonts w:eastAsia="Times New Roman"/>
      <w:sz w:val="24"/>
    </w:rPr>
  </w:style>
  <w:style w:type="paragraph" w:customStyle="1" w:styleId="Fifth">
    <w:name w:val="Fifth"/>
    <w:basedOn w:val="Normal"/>
    <w:link w:val="FifthChar"/>
    <w:qFormat/>
    <w:rsid w:val="00B5441C"/>
    <w:rPr>
      <w:rFonts w:ascii="Arial" w:eastAsia="Calibri" w:hAnsi="Arial"/>
    </w:rPr>
  </w:style>
  <w:style w:type="paragraph" w:customStyle="1" w:styleId="NoteLevel22">
    <w:name w:val="Note Level 22"/>
    <w:basedOn w:val="Normal"/>
    <w:next w:val="Normal"/>
    <w:uiPriority w:val="99"/>
    <w:qFormat/>
    <w:rsid w:val="00B5441C"/>
    <w:pPr>
      <w:keepNext/>
      <w:spacing w:after="0" w:line="240" w:lineRule="auto"/>
      <w:ind w:left="288" w:right="288"/>
    </w:pPr>
    <w:rPr>
      <w:rFonts w:ascii="Georgia" w:eastAsia="MS Gothic" w:hAnsi="Georgia"/>
      <w:bCs/>
      <w:sz w:val="16"/>
      <w:szCs w:val="20"/>
    </w:rPr>
  </w:style>
  <w:style w:type="paragraph" w:customStyle="1" w:styleId="wp-caption-text">
    <w:name w:val="wp-caption-text"/>
    <w:basedOn w:val="Normal"/>
    <w:qFormat/>
    <w:rsid w:val="00B5441C"/>
    <w:pPr>
      <w:spacing w:before="100" w:beforeAutospacing="1" w:after="100" w:afterAutospacing="1"/>
    </w:pPr>
    <w:rPr>
      <w:rFonts w:eastAsia="Times New Roman"/>
      <w:sz w:val="24"/>
    </w:rPr>
  </w:style>
  <w:style w:type="paragraph" w:customStyle="1" w:styleId="svarticle">
    <w:name w:val="svarticle"/>
    <w:basedOn w:val="Normal"/>
    <w:uiPriority w:val="99"/>
    <w:qFormat/>
    <w:rsid w:val="00B5441C"/>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B5441C"/>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B5441C"/>
    <w:pPr>
      <w:spacing w:before="100" w:beforeAutospacing="1" w:after="100" w:afterAutospacing="1"/>
    </w:pPr>
  </w:style>
  <w:style w:type="paragraph" w:customStyle="1" w:styleId="description">
    <w:name w:val="description"/>
    <w:basedOn w:val="Normal"/>
    <w:uiPriority w:val="99"/>
    <w:qFormat/>
    <w:rsid w:val="00B5441C"/>
    <w:pPr>
      <w:spacing w:before="100" w:beforeAutospacing="1" w:after="100" w:afterAutospacing="1"/>
    </w:pPr>
  </w:style>
  <w:style w:type="paragraph" w:customStyle="1" w:styleId="graf">
    <w:name w:val="graf"/>
    <w:basedOn w:val="Normal"/>
    <w:uiPriority w:val="99"/>
    <w:qFormat/>
    <w:rsid w:val="00B5441C"/>
    <w:pPr>
      <w:spacing w:before="100" w:beforeAutospacing="1" w:after="100" w:afterAutospacing="1"/>
    </w:pPr>
  </w:style>
  <w:style w:type="paragraph" w:customStyle="1" w:styleId="column">
    <w:name w:val="column"/>
    <w:basedOn w:val="Normal"/>
    <w:uiPriority w:val="99"/>
    <w:qFormat/>
    <w:rsid w:val="00B5441C"/>
    <w:pPr>
      <w:spacing w:before="100" w:beforeAutospacing="1" w:after="100" w:afterAutospacing="1"/>
    </w:pPr>
  </w:style>
  <w:style w:type="paragraph" w:customStyle="1" w:styleId="recirc-container">
    <w:name w:val="recirc-container"/>
    <w:basedOn w:val="Normal"/>
    <w:uiPriority w:val="99"/>
    <w:qFormat/>
    <w:rsid w:val="00B5441C"/>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B5441C"/>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B5441C"/>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B5441C"/>
    <w:rPr>
      <w:rFonts w:ascii="Georgia" w:hAnsi="Georgia" w:hint="default"/>
      <w:i/>
      <w:iCs/>
      <w:color w:val="808080"/>
    </w:rPr>
  </w:style>
  <w:style w:type="character" w:customStyle="1" w:styleId="cardchar0">
    <w:name w:val="cardchar0"/>
    <w:basedOn w:val="DefaultParagraphFont"/>
    <w:rsid w:val="00B5441C"/>
  </w:style>
  <w:style w:type="character" w:customStyle="1" w:styleId="UnderlineNon-bold">
    <w:name w:val="Underline Non - bold"/>
    <w:rsid w:val="00B5441C"/>
    <w:rPr>
      <w:rFonts w:ascii="Times New Roman" w:hAnsi="Times New Roman" w:cs="Times New Roman" w:hint="default"/>
      <w:iCs/>
      <w:sz w:val="22"/>
      <w:u w:val="single"/>
    </w:rPr>
  </w:style>
  <w:style w:type="character" w:customStyle="1" w:styleId="Heading5Char2">
    <w:name w:val="Heading 5 Char2"/>
    <w:rsid w:val="00B5441C"/>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B5441C"/>
    <w:rPr>
      <w:rFonts w:ascii="Arial" w:hAnsi="Arial" w:cs="Arial"/>
      <w:vanish/>
      <w:sz w:val="16"/>
      <w:szCs w:val="16"/>
    </w:rPr>
  </w:style>
  <w:style w:type="paragraph" w:styleId="z-TopofForm">
    <w:name w:val="HTML Top of Form"/>
    <w:basedOn w:val="Normal"/>
    <w:next w:val="Normal"/>
    <w:link w:val="z-TopofFormChar"/>
    <w:hidden/>
    <w:uiPriority w:val="99"/>
    <w:unhideWhenUsed/>
    <w:rsid w:val="00B5441C"/>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B5441C"/>
    <w:rPr>
      <w:rFonts w:ascii="Arial" w:hAnsi="Arial" w:cs="Arial"/>
      <w:vanish/>
      <w:sz w:val="16"/>
      <w:szCs w:val="16"/>
    </w:rPr>
  </w:style>
  <w:style w:type="character" w:customStyle="1" w:styleId="z-BottomofFormChar">
    <w:name w:val="z-Bottom of Form Char"/>
    <w:basedOn w:val="DefaultParagraphFont"/>
    <w:link w:val="z-BottomofForm"/>
    <w:uiPriority w:val="99"/>
    <w:rsid w:val="00B5441C"/>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B5441C"/>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B5441C"/>
    <w:rPr>
      <w:rFonts w:ascii="Arial" w:hAnsi="Arial" w:cs="Arial"/>
      <w:vanish/>
      <w:sz w:val="16"/>
      <w:szCs w:val="16"/>
    </w:rPr>
  </w:style>
  <w:style w:type="character" w:customStyle="1" w:styleId="authordate1">
    <w:name w:val="authordate"/>
    <w:rsid w:val="00B5441C"/>
  </w:style>
  <w:style w:type="character" w:customStyle="1" w:styleId="underline0">
    <w:name w:val="%underline"/>
    <w:qFormat/>
    <w:rsid w:val="00B5441C"/>
    <w:rPr>
      <w:rFonts w:ascii="Times New Roman" w:hAnsi="Times New Roman" w:cs="Times New Roman" w:hint="default"/>
      <w:strike w:val="0"/>
      <w:dstrike w:val="0"/>
      <w:sz w:val="16"/>
      <w:u w:val="none"/>
      <w:effect w:val="none"/>
    </w:rPr>
  </w:style>
  <w:style w:type="character" w:customStyle="1" w:styleId="AUNDERLINE0">
    <w:name w:val="AUNDERLINE"/>
    <w:qFormat/>
    <w:rsid w:val="00B5441C"/>
    <w:rPr>
      <w:rFonts w:ascii="Times New Roman" w:hAnsi="Times New Roman" w:cs="Times New Roman" w:hint="default"/>
      <w:sz w:val="20"/>
      <w:u w:val="single"/>
    </w:rPr>
  </w:style>
  <w:style w:type="character" w:customStyle="1" w:styleId="UnderlinedCharChar">
    <w:name w:val="Underlined Char Char"/>
    <w:rsid w:val="00B5441C"/>
    <w:rPr>
      <w:rFonts w:ascii="Garamond" w:hAnsi="Garamond" w:hint="default"/>
      <w:szCs w:val="28"/>
      <w:u w:val="single"/>
      <w:lang w:val="en-US" w:eastAsia="en-US" w:bidi="ar-SA"/>
    </w:rPr>
  </w:style>
  <w:style w:type="character" w:customStyle="1" w:styleId="slug-doi">
    <w:name w:val="slug-doi"/>
    <w:basedOn w:val="DefaultParagraphFont"/>
    <w:rsid w:val="00B5441C"/>
  </w:style>
  <w:style w:type="character" w:customStyle="1" w:styleId="af">
    <w:name w:val="af"/>
    <w:basedOn w:val="DefaultParagraphFont"/>
    <w:rsid w:val="00B5441C"/>
  </w:style>
  <w:style w:type="character" w:customStyle="1" w:styleId="ab">
    <w:name w:val="ab"/>
    <w:basedOn w:val="DefaultParagraphFont"/>
    <w:rsid w:val="00B5441C"/>
  </w:style>
  <w:style w:type="character" w:customStyle="1" w:styleId="em">
    <w:name w:val="em"/>
    <w:basedOn w:val="DefaultParagraphFont"/>
    <w:rsid w:val="00B5441C"/>
  </w:style>
  <w:style w:type="character" w:customStyle="1" w:styleId="au">
    <w:name w:val="au"/>
    <w:basedOn w:val="DefaultParagraphFont"/>
    <w:rsid w:val="00B5441C"/>
  </w:style>
  <w:style w:type="character" w:customStyle="1" w:styleId="ti">
    <w:name w:val="ti"/>
    <w:basedOn w:val="DefaultParagraphFont"/>
    <w:rsid w:val="00B5441C"/>
  </w:style>
  <w:style w:type="character" w:customStyle="1" w:styleId="subheadblue">
    <w:name w:val="subhead_blue"/>
    <w:basedOn w:val="DefaultParagraphFont"/>
    <w:rsid w:val="00B5441C"/>
  </w:style>
  <w:style w:type="character" w:customStyle="1" w:styleId="affiliation">
    <w:name w:val="affiliation"/>
    <w:basedOn w:val="DefaultParagraphFont"/>
    <w:rsid w:val="00B5441C"/>
  </w:style>
  <w:style w:type="character" w:customStyle="1" w:styleId="slug-doi-wrapper">
    <w:name w:val="slug-doi-wrapper"/>
    <w:basedOn w:val="DefaultParagraphFont"/>
    <w:rsid w:val="00B5441C"/>
  </w:style>
  <w:style w:type="character" w:customStyle="1" w:styleId="slug-metadata-noteahead-of-print">
    <w:name w:val="slug-metadata-note ahead-of-print"/>
    <w:basedOn w:val="DefaultParagraphFont"/>
    <w:rsid w:val="00B5441C"/>
  </w:style>
  <w:style w:type="character" w:customStyle="1" w:styleId="slug-ahead-of-print-date">
    <w:name w:val="slug-ahead-of-print-date"/>
    <w:basedOn w:val="DefaultParagraphFont"/>
    <w:rsid w:val="00B5441C"/>
  </w:style>
  <w:style w:type="character" w:customStyle="1" w:styleId="medium-bold">
    <w:name w:val="medium-bold"/>
    <w:basedOn w:val="DefaultParagraphFont"/>
    <w:rsid w:val="00B5441C"/>
  </w:style>
  <w:style w:type="character" w:customStyle="1" w:styleId="updated-short-citation">
    <w:name w:val="updated-short-citation"/>
    <w:basedOn w:val="DefaultParagraphFont"/>
    <w:rsid w:val="00B5441C"/>
  </w:style>
  <w:style w:type="character" w:customStyle="1" w:styleId="goohl0">
    <w:name w:val="goohl0"/>
    <w:basedOn w:val="DefaultParagraphFont"/>
    <w:rsid w:val="00B5441C"/>
  </w:style>
  <w:style w:type="character" w:customStyle="1" w:styleId="CharChar6">
    <w:name w:val="Char Char6"/>
    <w:rsid w:val="00B5441C"/>
    <w:rPr>
      <w:rFonts w:ascii="Arial" w:hAnsi="Arial" w:cs="Arial" w:hint="default"/>
      <w:bCs/>
      <w:sz w:val="16"/>
      <w:szCs w:val="26"/>
      <w:lang w:val="en-US" w:eastAsia="en-US" w:bidi="ar-SA"/>
    </w:rPr>
  </w:style>
  <w:style w:type="character" w:customStyle="1" w:styleId="TagCharChar1">
    <w:name w:val="Tag Char Char1"/>
    <w:rsid w:val="00B5441C"/>
    <w:rPr>
      <w:b/>
      <w:bCs w:val="0"/>
      <w:sz w:val="24"/>
      <w:szCs w:val="24"/>
      <w:lang w:val="en-US" w:eastAsia="en-US" w:bidi="ar-SA"/>
    </w:rPr>
  </w:style>
  <w:style w:type="character" w:customStyle="1" w:styleId="12TimesNewRoman">
    <w:name w:val="12 Times New Roman"/>
    <w:rsid w:val="00B5441C"/>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B5441C"/>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B5441C"/>
    <w:rPr>
      <w:rFonts w:ascii="Times New Roman" w:hAnsi="Times New Roman" w:cs="Times New Roman" w:hint="default"/>
      <w:strike w:val="0"/>
      <w:dstrike w:val="0"/>
      <w:sz w:val="14"/>
      <w:u w:val="none"/>
      <w:effect w:val="none"/>
    </w:rPr>
  </w:style>
  <w:style w:type="character" w:customStyle="1" w:styleId="F8-UnderlineBold">
    <w:name w:val="F8 - Underline/Bold"/>
    <w:rsid w:val="00B5441C"/>
    <w:rPr>
      <w:rFonts w:ascii="Times New Roman" w:hAnsi="Times New Roman" w:cs="Times New Roman" w:hint="default"/>
      <w:b/>
      <w:bCs w:val="0"/>
      <w:sz w:val="20"/>
      <w:u w:val="single"/>
    </w:rPr>
  </w:style>
  <w:style w:type="character" w:customStyle="1" w:styleId="F7-SmallFont">
    <w:name w:val="F7 - Small Font"/>
    <w:rsid w:val="00B5441C"/>
    <w:rPr>
      <w:rFonts w:ascii="Times New Roman" w:hAnsi="Times New Roman" w:cs="Times New Roman" w:hint="default"/>
      <w:sz w:val="14"/>
    </w:rPr>
  </w:style>
  <w:style w:type="character" w:customStyle="1" w:styleId="Brief-Bold">
    <w:name w:val="Brief - Bold"/>
    <w:rsid w:val="00B5441C"/>
    <w:rPr>
      <w:rFonts w:ascii="Times New Roman" w:hAnsi="Times New Roman" w:cs="Times New Roman" w:hint="default"/>
      <w:b/>
      <w:bCs w:val="0"/>
    </w:rPr>
  </w:style>
  <w:style w:type="character" w:customStyle="1" w:styleId="Card-Underline">
    <w:name w:val="Card - Underline"/>
    <w:rsid w:val="00B5441C"/>
    <w:rPr>
      <w:rFonts w:ascii="Times New Roman" w:hAnsi="Times New Roman" w:cs="Times New Roman" w:hint="default"/>
      <w:u w:val="single"/>
    </w:rPr>
  </w:style>
  <w:style w:type="character" w:customStyle="1" w:styleId="beriefunderline">
    <w:name w:val="berief = underline"/>
    <w:rsid w:val="00B5441C"/>
    <w:rPr>
      <w:rFonts w:ascii="Times New Roman" w:eastAsia="Times New Roman" w:hAnsi="Times New Roman" w:cs="Times New Roman" w:hint="default"/>
      <w:sz w:val="20"/>
      <w:u w:val="single"/>
    </w:rPr>
  </w:style>
  <w:style w:type="character" w:customStyle="1" w:styleId="BoldText10pt">
    <w:name w:val="Bold Text 10 pt"/>
    <w:rsid w:val="00B5441C"/>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B5441C"/>
  </w:style>
  <w:style w:type="character" w:customStyle="1" w:styleId="SC4208902">
    <w:name w:val="SC.4.208902"/>
    <w:rsid w:val="00B5441C"/>
    <w:rPr>
      <w:rFonts w:ascii="Century" w:hAnsi="Century" w:cs="Century" w:hint="default"/>
      <w:color w:val="000000"/>
      <w:sz w:val="22"/>
      <w:szCs w:val="22"/>
    </w:rPr>
  </w:style>
  <w:style w:type="character" w:customStyle="1" w:styleId="SC4208915">
    <w:name w:val="SC.4.208915"/>
    <w:rsid w:val="00B5441C"/>
    <w:rPr>
      <w:rFonts w:ascii="Century" w:hAnsi="Century" w:cs="Century" w:hint="default"/>
      <w:color w:val="000000"/>
      <w:sz w:val="13"/>
      <w:szCs w:val="13"/>
    </w:rPr>
  </w:style>
  <w:style w:type="character" w:customStyle="1" w:styleId="SC273764">
    <w:name w:val="SC.2.73764"/>
    <w:rsid w:val="00B5441C"/>
    <w:rPr>
      <w:rFonts w:ascii="Century" w:hAnsi="Century" w:cs="Century" w:hint="default"/>
      <w:color w:val="000000"/>
      <w:sz w:val="72"/>
      <w:szCs w:val="72"/>
    </w:rPr>
  </w:style>
  <w:style w:type="character" w:customStyle="1" w:styleId="SC273779">
    <w:name w:val="SC.2.73779"/>
    <w:rsid w:val="00B5441C"/>
    <w:rPr>
      <w:rFonts w:ascii="Century" w:hAnsi="Century" w:cs="Century" w:hint="default"/>
      <w:color w:val="000000"/>
      <w:sz w:val="40"/>
      <w:szCs w:val="40"/>
    </w:rPr>
  </w:style>
  <w:style w:type="character" w:customStyle="1" w:styleId="SC273763">
    <w:name w:val="SC.2.73763"/>
    <w:rsid w:val="00B5441C"/>
    <w:rPr>
      <w:rFonts w:ascii="Century" w:hAnsi="Century" w:cs="Century" w:hint="default"/>
      <w:b/>
      <w:bCs/>
      <w:color w:val="000000"/>
    </w:rPr>
  </w:style>
  <w:style w:type="character" w:customStyle="1" w:styleId="SC4208910">
    <w:name w:val="SC.4.208910"/>
    <w:rsid w:val="00B5441C"/>
    <w:rPr>
      <w:rFonts w:ascii="Century" w:hAnsi="Century" w:cs="Century" w:hint="default"/>
      <w:color w:val="000000"/>
      <w:sz w:val="28"/>
      <w:szCs w:val="28"/>
    </w:rPr>
  </w:style>
  <w:style w:type="character" w:customStyle="1" w:styleId="SC4208911">
    <w:name w:val="SC.4.208911"/>
    <w:rsid w:val="00B5441C"/>
    <w:rPr>
      <w:rFonts w:ascii="Century" w:hAnsi="Century" w:cs="Century" w:hint="default"/>
      <w:color w:val="000000"/>
    </w:rPr>
  </w:style>
  <w:style w:type="character" w:customStyle="1" w:styleId="articlesubtitle">
    <w:name w:val="article_sub_title"/>
    <w:basedOn w:val="DefaultParagraphFont"/>
    <w:rsid w:val="00B5441C"/>
  </w:style>
  <w:style w:type="character" w:customStyle="1" w:styleId="newsdate2">
    <w:name w:val="news_date2"/>
    <w:basedOn w:val="DefaultParagraphFont"/>
    <w:rsid w:val="00B5441C"/>
  </w:style>
  <w:style w:type="character" w:customStyle="1" w:styleId="readarticleheader">
    <w:name w:val="readarticleheader"/>
    <w:basedOn w:val="DefaultParagraphFont"/>
    <w:rsid w:val="00B5441C"/>
  </w:style>
  <w:style w:type="character" w:customStyle="1" w:styleId="UnderlineChar20">
    <w:name w:val="Underline Char2"/>
    <w:rsid w:val="00B5441C"/>
    <w:rPr>
      <w:rFonts w:ascii="Trebuchet MS" w:hAnsi="Trebuchet MS" w:hint="default"/>
      <w:u w:val="thick"/>
      <w:lang w:val="en-US" w:eastAsia="zh-CN" w:bidi="ar-SA"/>
    </w:rPr>
  </w:style>
  <w:style w:type="character" w:customStyle="1" w:styleId="BoldUnderliningChar">
    <w:name w:val="Bold Underlining Char"/>
    <w:rsid w:val="00B5441C"/>
    <w:rPr>
      <w:rFonts w:ascii="Arial Narrow" w:eastAsia="Times New Roman" w:hAnsi="Arial Narrow" w:hint="default"/>
      <w:b/>
      <w:bCs w:val="0"/>
      <w:szCs w:val="24"/>
      <w:u w:val="single"/>
      <w:lang w:val="en-GB" w:eastAsia="en-US" w:bidi="ar-SA"/>
    </w:rPr>
  </w:style>
  <w:style w:type="character" w:customStyle="1" w:styleId="medium-normal1">
    <w:name w:val="medium-normal1"/>
    <w:rsid w:val="00B5441C"/>
    <w:rPr>
      <w:rFonts w:ascii="Arial" w:hAnsi="Arial" w:cs="Arial" w:hint="default"/>
      <w:b w:val="0"/>
      <w:bCs w:val="0"/>
      <w:i w:val="0"/>
      <w:iCs w:val="0"/>
      <w:sz w:val="20"/>
      <w:szCs w:val="20"/>
    </w:rPr>
  </w:style>
  <w:style w:type="character" w:customStyle="1" w:styleId="UnderlinedCardChar0">
    <w:name w:val="Underlined Card Char"/>
    <w:rsid w:val="00B5441C"/>
    <w:rPr>
      <w:rFonts w:ascii="Palatino Linotype" w:hAnsi="Palatino Linotype" w:hint="default"/>
      <w:u w:val="single"/>
      <w:lang w:val="en-US" w:eastAsia="en-US" w:bidi="ar-SA"/>
    </w:rPr>
  </w:style>
  <w:style w:type="character" w:customStyle="1" w:styleId="char">
    <w:name w:val="char"/>
    <w:basedOn w:val="DefaultParagraphFont"/>
    <w:rsid w:val="00B5441C"/>
  </w:style>
  <w:style w:type="character" w:customStyle="1" w:styleId="UnderlineCharCharCharCharCharChar">
    <w:name w:val="Underline Char Char Char Char Char Char"/>
    <w:rsid w:val="00B5441C"/>
    <w:rPr>
      <w:rFonts w:ascii="Arial Narrow" w:hAnsi="Arial Narrow" w:hint="default"/>
      <w:szCs w:val="24"/>
      <w:u w:val="single"/>
      <w:lang w:val="en-US" w:eastAsia="en-US" w:bidi="ar-SA"/>
    </w:rPr>
  </w:style>
  <w:style w:type="character" w:customStyle="1" w:styleId="klink">
    <w:name w:val="klink"/>
    <w:basedOn w:val="DefaultParagraphFont"/>
    <w:rsid w:val="00B5441C"/>
  </w:style>
  <w:style w:type="character" w:customStyle="1" w:styleId="date10">
    <w:name w:val="date1"/>
    <w:basedOn w:val="DefaultParagraphFont"/>
    <w:rsid w:val="00B5441C"/>
  </w:style>
  <w:style w:type="character" w:customStyle="1" w:styleId="bolding1">
    <w:name w:val="bolding1"/>
    <w:rsid w:val="00B5441C"/>
    <w:rPr>
      <w:b/>
      <w:bCs/>
    </w:rPr>
  </w:style>
  <w:style w:type="character" w:customStyle="1" w:styleId="bookoptions1">
    <w:name w:val="book_options1"/>
    <w:rsid w:val="00B5441C"/>
    <w:rPr>
      <w:b/>
      <w:bCs/>
      <w:color w:val="333366"/>
    </w:rPr>
  </w:style>
  <w:style w:type="character" w:customStyle="1" w:styleId="descriptionblock">
    <w:name w:val="description block"/>
    <w:basedOn w:val="DefaultParagraphFont"/>
    <w:rsid w:val="00B5441C"/>
  </w:style>
  <w:style w:type="character" w:customStyle="1" w:styleId="detailsboxblock">
    <w:name w:val="detailsbox block"/>
    <w:basedOn w:val="DefaultParagraphFont"/>
    <w:rsid w:val="00B5441C"/>
  </w:style>
  <w:style w:type="character" w:customStyle="1" w:styleId="Char3">
    <w:name w:val="Char3"/>
    <w:rsid w:val="00B5441C"/>
    <w:rPr>
      <w:rFonts w:ascii="Arial" w:hAnsi="Arial" w:cs="Arial" w:hint="default"/>
      <w:bCs/>
      <w:u w:val="thick"/>
      <w:lang w:val="en-US" w:eastAsia="en-US" w:bidi="ar-SA"/>
    </w:rPr>
  </w:style>
  <w:style w:type="character" w:customStyle="1" w:styleId="texto11">
    <w:name w:val="texto11"/>
    <w:rsid w:val="00B5441C"/>
    <w:rPr>
      <w:rFonts w:ascii="Arial" w:hAnsi="Arial" w:cs="Arial" w:hint="default"/>
      <w:b w:val="0"/>
      <w:bCs w:val="0"/>
      <w:i w:val="0"/>
      <w:iCs w:val="0"/>
      <w:caps w:val="0"/>
      <w:color w:val="000000"/>
      <w:sz w:val="26"/>
      <w:szCs w:val="26"/>
    </w:rPr>
  </w:style>
  <w:style w:type="character" w:customStyle="1" w:styleId="CardTagChar">
    <w:name w:val="Card Tag Char"/>
    <w:rsid w:val="00B5441C"/>
    <w:rPr>
      <w:rFonts w:ascii="Arial Narrow" w:hAnsi="Arial Narrow" w:hint="default"/>
      <w:b/>
      <w:bCs w:val="0"/>
      <w:sz w:val="24"/>
      <w:szCs w:val="24"/>
      <w:lang w:val="en-US" w:eastAsia="en-US" w:bidi="ar-SA"/>
    </w:rPr>
  </w:style>
  <w:style w:type="character" w:customStyle="1" w:styleId="DebateCiteCharCharChar">
    <w:name w:val="Debate Cite Char Char Char"/>
    <w:rsid w:val="00B5441C"/>
    <w:rPr>
      <w:b/>
      <w:bCs w:val="0"/>
      <w:sz w:val="32"/>
      <w:szCs w:val="32"/>
      <w:lang w:val="en-US" w:eastAsia="en-US" w:bidi="ar-SA"/>
    </w:rPr>
  </w:style>
  <w:style w:type="character" w:customStyle="1" w:styleId="TagandCiteChar">
    <w:name w:val="Tag and Cite Char"/>
    <w:rsid w:val="00B5441C"/>
    <w:rPr>
      <w:color w:val="333333"/>
      <w:sz w:val="22"/>
      <w:szCs w:val="22"/>
      <w:lang w:val="en-US" w:eastAsia="en-US" w:bidi="ar-SA"/>
    </w:rPr>
  </w:style>
  <w:style w:type="character" w:customStyle="1" w:styleId="Style10ptBold">
    <w:name w:val="Style 10 pt Bold"/>
    <w:rsid w:val="00B5441C"/>
    <w:rPr>
      <w:b/>
      <w:bCs/>
      <w:sz w:val="20"/>
    </w:rPr>
  </w:style>
  <w:style w:type="character" w:customStyle="1" w:styleId="text9">
    <w:name w:val="text9"/>
    <w:basedOn w:val="DefaultParagraphFont"/>
    <w:rsid w:val="00B5441C"/>
  </w:style>
  <w:style w:type="character" w:customStyle="1" w:styleId="text21">
    <w:name w:val="text21"/>
    <w:basedOn w:val="DefaultParagraphFont"/>
    <w:rsid w:val="00B5441C"/>
  </w:style>
  <w:style w:type="character" w:customStyle="1" w:styleId="text19">
    <w:name w:val="text19"/>
    <w:basedOn w:val="DefaultParagraphFont"/>
    <w:rsid w:val="00B5441C"/>
  </w:style>
  <w:style w:type="character" w:customStyle="1" w:styleId="term2">
    <w:name w:val="term2"/>
    <w:rsid w:val="00B5441C"/>
    <w:rPr>
      <w:b/>
      <w:bCs/>
    </w:rPr>
  </w:style>
  <w:style w:type="character" w:customStyle="1" w:styleId="pmterms12">
    <w:name w:val="pmterms12"/>
    <w:rsid w:val="00B5441C"/>
    <w:rPr>
      <w:b/>
      <w:bCs/>
      <w:i w:val="0"/>
      <w:iCs w:val="0"/>
      <w:color w:val="000000"/>
    </w:rPr>
  </w:style>
  <w:style w:type="character" w:customStyle="1" w:styleId="ToReadChar">
    <w:name w:val="To Read Char"/>
    <w:rsid w:val="00B5441C"/>
    <w:rPr>
      <w:rFonts w:ascii="Verdana" w:hAnsi="Verdana" w:hint="default"/>
      <w:b/>
      <w:bCs w:val="0"/>
      <w:szCs w:val="24"/>
      <w:u w:val="single"/>
      <w:lang w:val="en-US" w:eastAsia="en-US" w:bidi="ar-SA"/>
    </w:rPr>
  </w:style>
  <w:style w:type="character" w:customStyle="1" w:styleId="ToReadCharChar">
    <w:name w:val="To Read Char Char"/>
    <w:rsid w:val="00B5441C"/>
    <w:rPr>
      <w:rFonts w:ascii="Verdana" w:hAnsi="Verdana" w:hint="default"/>
      <w:b/>
      <w:bCs w:val="0"/>
      <w:szCs w:val="24"/>
      <w:u w:val="single"/>
      <w:lang w:val="en-US" w:eastAsia="en-US" w:bidi="ar-SA"/>
    </w:rPr>
  </w:style>
  <w:style w:type="character" w:customStyle="1" w:styleId="bio">
    <w:name w:val="bio"/>
    <w:basedOn w:val="DefaultParagraphFont"/>
    <w:rsid w:val="00B5441C"/>
  </w:style>
  <w:style w:type="character" w:customStyle="1" w:styleId="storytextstyle">
    <w:name w:val="storytextstyle"/>
    <w:basedOn w:val="DefaultParagraphFont"/>
    <w:rsid w:val="00B5441C"/>
  </w:style>
  <w:style w:type="character" w:customStyle="1" w:styleId="cardunderlinedCharChar">
    <w:name w:val="card underlined Char Char"/>
    <w:rsid w:val="00B5441C"/>
    <w:rPr>
      <w:rFonts w:ascii="Arial" w:hAnsi="Arial" w:cs="Arial" w:hint="default"/>
      <w:sz w:val="22"/>
      <w:szCs w:val="24"/>
      <w:u w:val="single"/>
      <w:lang w:val="en-US" w:eastAsia="en-US" w:bidi="ar-SA"/>
    </w:rPr>
  </w:style>
  <w:style w:type="character" w:customStyle="1" w:styleId="Style2Char0">
    <w:name w:val="Style2 Char"/>
    <w:rsid w:val="00B5441C"/>
    <w:rPr>
      <w:rFonts w:ascii="Book Antiqua" w:hAnsi="Book Antiqua" w:hint="default"/>
      <w:u w:val="thick"/>
      <w:lang w:val="en-US" w:eastAsia="en-US" w:bidi="ar-SA"/>
    </w:rPr>
  </w:style>
  <w:style w:type="character" w:customStyle="1" w:styleId="Style2Char1">
    <w:name w:val="Style2 Char1"/>
    <w:rsid w:val="00B5441C"/>
    <w:rPr>
      <w:rFonts w:ascii="Book Antiqua" w:hAnsi="Book Antiqua" w:hint="default"/>
      <w:szCs w:val="24"/>
      <w:u w:val="thick"/>
      <w:lang w:val="en-US" w:eastAsia="en-US" w:bidi="ar-SA"/>
    </w:rPr>
  </w:style>
  <w:style w:type="character" w:customStyle="1" w:styleId="articlehead21">
    <w:name w:val="articlehead21"/>
    <w:rsid w:val="00B5441C"/>
    <w:rPr>
      <w:rFonts w:ascii="Arial" w:hAnsi="Arial" w:cs="Arial" w:hint="default"/>
      <w:b/>
      <w:bCs/>
      <w:color w:val="660000"/>
      <w:sz w:val="20"/>
      <w:szCs w:val="20"/>
    </w:rPr>
  </w:style>
  <w:style w:type="character" w:customStyle="1" w:styleId="TagCiteChar1">
    <w:name w:val="Tag/Cite Char1"/>
    <w:rsid w:val="00B5441C"/>
    <w:rPr>
      <w:b/>
      <w:bCs w:val="0"/>
      <w:lang w:val="en-US" w:eastAsia="en-US" w:bidi="ar-SA"/>
    </w:rPr>
  </w:style>
  <w:style w:type="character" w:customStyle="1" w:styleId="goohl2">
    <w:name w:val="goohl2"/>
    <w:basedOn w:val="DefaultParagraphFont"/>
    <w:rsid w:val="00B5441C"/>
  </w:style>
  <w:style w:type="character" w:customStyle="1" w:styleId="CardCharChar0">
    <w:name w:val="Card Char Char"/>
    <w:rsid w:val="00B5441C"/>
    <w:rPr>
      <w:lang w:val="en-US" w:eastAsia="en-US" w:bidi="ar-SA"/>
    </w:rPr>
  </w:style>
  <w:style w:type="character" w:customStyle="1" w:styleId="BriefTitle1Char">
    <w:name w:val="Brief Title 1 Char"/>
    <w:rsid w:val="00B5441C"/>
    <w:rPr>
      <w:b/>
      <w:bCs w:val="0"/>
      <w:u w:val="single"/>
      <w:lang w:val="en-US" w:eastAsia="en-US" w:bidi="ar-SA"/>
    </w:rPr>
  </w:style>
  <w:style w:type="character" w:customStyle="1" w:styleId="TagCiteCharChar">
    <w:name w:val="Tag/Cite Char Char"/>
    <w:rsid w:val="00B5441C"/>
    <w:rPr>
      <w:b/>
      <w:bCs w:val="0"/>
      <w:lang w:val="en-US" w:eastAsia="en-US" w:bidi="ar-SA"/>
    </w:rPr>
  </w:style>
  <w:style w:type="character" w:customStyle="1" w:styleId="btx">
    <w:name w:val="btx"/>
    <w:basedOn w:val="DefaultParagraphFont"/>
    <w:rsid w:val="00B5441C"/>
  </w:style>
  <w:style w:type="character" w:customStyle="1" w:styleId="CardChar1">
    <w:name w:val="Card Char1"/>
    <w:rsid w:val="00B5441C"/>
    <w:rPr>
      <w:lang w:val="en-US" w:eastAsia="en-US" w:bidi="ar-SA"/>
    </w:rPr>
  </w:style>
  <w:style w:type="character" w:customStyle="1" w:styleId="prodgeneral1">
    <w:name w:val="prodgeneral1"/>
    <w:rsid w:val="00B5441C"/>
    <w:rPr>
      <w:rFonts w:ascii="Verdana" w:hAnsi="Verdana" w:hint="default"/>
      <w:b w:val="0"/>
      <w:bCs w:val="0"/>
      <w:caps w:val="0"/>
      <w:color w:val="000000"/>
      <w:spacing w:val="0"/>
      <w:sz w:val="16"/>
      <w:szCs w:val="16"/>
    </w:rPr>
  </w:style>
  <w:style w:type="character" w:customStyle="1" w:styleId="summary1">
    <w:name w:val="summary1"/>
    <w:rsid w:val="00B5441C"/>
    <w:rPr>
      <w:rFonts w:ascii="Arial" w:hAnsi="Arial" w:cs="Arial" w:hint="default"/>
      <w:sz w:val="18"/>
      <w:szCs w:val="18"/>
    </w:rPr>
  </w:style>
  <w:style w:type="character" w:customStyle="1" w:styleId="text3">
    <w:name w:val="text3"/>
    <w:basedOn w:val="DefaultParagraphFont"/>
    <w:rsid w:val="00B5441C"/>
  </w:style>
  <w:style w:type="character" w:customStyle="1" w:styleId="cardtextsmallChar">
    <w:name w:val="card text small Char"/>
    <w:rsid w:val="00B5441C"/>
    <w:rPr>
      <w:rFonts w:ascii="Arial Narrow" w:hAnsi="Arial Narrow" w:hint="default"/>
      <w:sz w:val="16"/>
      <w:szCs w:val="24"/>
      <w:lang w:val="en-US" w:eastAsia="en-US" w:bidi="ar-SA"/>
    </w:rPr>
  </w:style>
  <w:style w:type="character" w:customStyle="1" w:styleId="countrytitle1">
    <w:name w:val="countrytitle1"/>
    <w:rsid w:val="00B5441C"/>
    <w:rPr>
      <w:rFonts w:ascii="Verdana" w:hAnsi="Verdana" w:hint="default"/>
      <w:b/>
      <w:bCs/>
      <w:color w:val="293643"/>
      <w:sz w:val="24"/>
      <w:szCs w:val="24"/>
    </w:rPr>
  </w:style>
  <w:style w:type="character" w:customStyle="1" w:styleId="storyheader1">
    <w:name w:val="storyheader1"/>
    <w:rsid w:val="00B5441C"/>
    <w:rPr>
      <w:rFonts w:ascii="Verdana" w:hAnsi="Verdana" w:hint="default"/>
      <w:b/>
      <w:bCs/>
      <w:color w:val="000000"/>
      <w:sz w:val="21"/>
      <w:szCs w:val="21"/>
    </w:rPr>
  </w:style>
  <w:style w:type="character" w:customStyle="1" w:styleId="cardunderlinedChar0">
    <w:name w:val="card underlined Char"/>
    <w:rsid w:val="00B5441C"/>
    <w:rPr>
      <w:rFonts w:ascii="Arial" w:hAnsi="Arial" w:cs="Arial" w:hint="default"/>
      <w:sz w:val="22"/>
      <w:szCs w:val="24"/>
      <w:u w:val="single"/>
      <w:lang w:val="en-US" w:eastAsia="en-US" w:bidi="ar-SA"/>
    </w:rPr>
  </w:style>
  <w:style w:type="character" w:customStyle="1" w:styleId="article1">
    <w:name w:val="article1"/>
    <w:rsid w:val="00B5441C"/>
    <w:rPr>
      <w:rFonts w:ascii="Verdana" w:hAnsi="Verdana" w:hint="default"/>
      <w:color w:val="333333"/>
      <w:sz w:val="16"/>
      <w:szCs w:val="16"/>
    </w:rPr>
  </w:style>
  <w:style w:type="character" w:customStyle="1" w:styleId="story-posted-date1">
    <w:name w:val="story-posted-date1"/>
    <w:rsid w:val="00B5441C"/>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B5441C"/>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B5441C"/>
  </w:style>
  <w:style w:type="character" w:customStyle="1" w:styleId="textmedium">
    <w:name w:val="textmedium"/>
    <w:basedOn w:val="DefaultParagraphFont"/>
    <w:rsid w:val="00B5441C"/>
  </w:style>
  <w:style w:type="character" w:customStyle="1" w:styleId="citation1">
    <w:name w:val="citation1"/>
    <w:rsid w:val="00B5441C"/>
    <w:rPr>
      <w:rFonts w:ascii="Verdana" w:hAnsi="Verdana" w:hint="default"/>
      <w:sz w:val="17"/>
      <w:szCs w:val="17"/>
    </w:rPr>
  </w:style>
  <w:style w:type="character" w:customStyle="1" w:styleId="hithighlite">
    <w:name w:val="hithighlite"/>
    <w:basedOn w:val="DefaultParagraphFont"/>
    <w:rsid w:val="00B5441C"/>
  </w:style>
  <w:style w:type="character" w:customStyle="1" w:styleId="articlecontent">
    <w:name w:val="articlecontent"/>
    <w:basedOn w:val="DefaultParagraphFont"/>
    <w:rsid w:val="00B5441C"/>
  </w:style>
  <w:style w:type="character" w:customStyle="1" w:styleId="fource1">
    <w:name w:val="fource1"/>
    <w:rsid w:val="00B5441C"/>
    <w:rPr>
      <w:sz w:val="34"/>
      <w:szCs w:val="34"/>
    </w:rPr>
  </w:style>
  <w:style w:type="character" w:customStyle="1" w:styleId="LanguageStrikeChar">
    <w:name w:val="Language Strike Char"/>
    <w:rsid w:val="00B5441C"/>
    <w:rPr>
      <w:rFonts w:ascii="Arial Narrow" w:hAnsi="Arial Narrow" w:hint="default"/>
      <w:strike/>
      <w:szCs w:val="24"/>
      <w:lang w:val="en-US" w:eastAsia="en-US" w:bidi="ar-SA"/>
    </w:rPr>
  </w:style>
  <w:style w:type="character" w:customStyle="1" w:styleId="normal11">
    <w:name w:val="normal1"/>
    <w:basedOn w:val="DefaultParagraphFont"/>
    <w:rsid w:val="00B5441C"/>
  </w:style>
  <w:style w:type="character" w:customStyle="1" w:styleId="ds">
    <w:name w:val="ds"/>
    <w:basedOn w:val="DefaultParagraphFont"/>
    <w:rsid w:val="00B5441C"/>
  </w:style>
  <w:style w:type="character" w:customStyle="1" w:styleId="UnderliningChar1">
    <w:name w:val="Underlining Char1"/>
    <w:rsid w:val="00B5441C"/>
    <w:rPr>
      <w:rFonts w:ascii="Arial Narrow" w:hAnsi="Arial Narrow" w:hint="default"/>
      <w:szCs w:val="24"/>
      <w:u w:val="single"/>
      <w:lang w:val="en-US" w:eastAsia="en-US" w:bidi="ar-SA"/>
    </w:rPr>
  </w:style>
  <w:style w:type="character" w:customStyle="1" w:styleId="UnderliningChar2">
    <w:name w:val="Underlining Char2"/>
    <w:rsid w:val="00B5441C"/>
    <w:rPr>
      <w:rFonts w:ascii="Arial Narrow" w:hAnsi="Arial Narrow" w:hint="default"/>
      <w:szCs w:val="24"/>
      <w:u w:val="single"/>
      <w:lang w:val="en-US" w:eastAsia="en-US" w:bidi="ar-SA"/>
    </w:rPr>
  </w:style>
  <w:style w:type="character" w:customStyle="1" w:styleId="MicroTextChar1">
    <w:name w:val="MicroText Char1"/>
    <w:rsid w:val="00B5441C"/>
    <w:rPr>
      <w:rFonts w:ascii="Arial Narrow" w:hAnsi="Arial Narrow" w:hint="default"/>
      <w:sz w:val="12"/>
      <w:szCs w:val="24"/>
      <w:lang w:val="en-US" w:eastAsia="en-US" w:bidi="ar-SA"/>
    </w:rPr>
  </w:style>
  <w:style w:type="character" w:customStyle="1" w:styleId="DefaultPara">
    <w:name w:val="Default Para"/>
    <w:rsid w:val="00B5441C"/>
    <w:rPr>
      <w:sz w:val="20"/>
    </w:rPr>
  </w:style>
  <w:style w:type="character" w:customStyle="1" w:styleId="SYSHYPERTEXT">
    <w:name w:val="SYS_HYPERTEXT"/>
    <w:rsid w:val="00B5441C"/>
    <w:rPr>
      <w:color w:val="0000FF"/>
      <w:u w:val="single"/>
    </w:rPr>
  </w:style>
  <w:style w:type="character" w:customStyle="1" w:styleId="Hyperlink1">
    <w:name w:val="Hyperlink1"/>
    <w:rsid w:val="00B5441C"/>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B5441C"/>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B5441C"/>
    <w:rPr>
      <w:rFonts w:ascii="Arial Narrow" w:hAnsi="Arial Narrow" w:hint="default"/>
      <w:noProof w:val="0"/>
      <w:szCs w:val="24"/>
      <w:u w:val="single"/>
      <w:lang w:val="en-US" w:eastAsia="en-US" w:bidi="ar-SA"/>
    </w:rPr>
  </w:style>
  <w:style w:type="character" w:customStyle="1" w:styleId="BlockHeading1Char">
    <w:name w:val="Block Heading 1 Char"/>
    <w:rsid w:val="00B5441C"/>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B5441C"/>
    <w:rPr>
      <w:b/>
      <w:bCs w:val="0"/>
      <w:sz w:val="24"/>
      <w:szCs w:val="24"/>
      <w:u w:val="single"/>
      <w:lang w:val="en-US" w:eastAsia="en-US" w:bidi="ar-SA"/>
    </w:rPr>
  </w:style>
  <w:style w:type="character" w:customStyle="1" w:styleId="StyleTagTimesNewRomanChar">
    <w:name w:val="Style Tag + Times New Roman Char"/>
    <w:rsid w:val="00B5441C"/>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B5441C"/>
    <w:rPr>
      <w:rFonts w:ascii="Arial Narrow" w:hAnsi="Arial Narrow" w:cs="Arial" w:hint="default"/>
      <w:b/>
      <w:bCs/>
      <w:iCs/>
      <w:sz w:val="24"/>
      <w:szCs w:val="28"/>
      <w:lang w:val="en-US" w:eastAsia="en-US" w:bidi="ar-SA"/>
    </w:rPr>
  </w:style>
  <w:style w:type="character" w:customStyle="1" w:styleId="UnderliningCharChar">
    <w:name w:val="Underlining Char Char"/>
    <w:rsid w:val="00B5441C"/>
    <w:rPr>
      <w:rFonts w:ascii="Arial Narrow" w:hAnsi="Arial Narrow" w:hint="default"/>
      <w:szCs w:val="24"/>
      <w:u w:val="single"/>
      <w:lang w:val="en-US" w:eastAsia="en-US" w:bidi="ar-SA"/>
    </w:rPr>
  </w:style>
  <w:style w:type="character" w:customStyle="1" w:styleId="StyleArialNarrow12ptBold">
    <w:name w:val="Style Arial Narrow 12 pt Bold"/>
    <w:rsid w:val="00B5441C"/>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B5441C"/>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B5441C"/>
    <w:rPr>
      <w:noProof w:val="0"/>
      <w:u w:val="single"/>
      <w:lang w:val="en-US" w:eastAsia="en-US" w:bidi="ar-SA"/>
    </w:rPr>
  </w:style>
  <w:style w:type="character" w:customStyle="1" w:styleId="UnderlinedCharChar1">
    <w:name w:val="Underlined Char Char1"/>
    <w:rsid w:val="00B5441C"/>
    <w:rPr>
      <w:rFonts w:ascii="Bell MT" w:eastAsia="Times New Roman" w:hAnsi="Bell MT" w:hint="default"/>
      <w:bCs/>
      <w:iCs/>
      <w:sz w:val="22"/>
      <w:u w:val="single"/>
    </w:rPr>
  </w:style>
  <w:style w:type="character" w:customStyle="1" w:styleId="Heading2CharChar2">
    <w:name w:val="Heading 2 Char Char2"/>
    <w:rsid w:val="00B5441C"/>
    <w:rPr>
      <w:rFonts w:ascii="Arial" w:hAnsi="Arial" w:cs="Arial" w:hint="default"/>
      <w:b/>
      <w:bCs/>
      <w:iCs/>
      <w:sz w:val="22"/>
      <w:szCs w:val="28"/>
      <w:lang w:val="en-US" w:eastAsia="en-US" w:bidi="ar-SA"/>
    </w:rPr>
  </w:style>
  <w:style w:type="character" w:customStyle="1" w:styleId="doctitle">
    <w:name w:val="doctitle"/>
    <w:rsid w:val="00B5441C"/>
  </w:style>
  <w:style w:type="character" w:customStyle="1" w:styleId="cardtext-underlined0">
    <w:name w:val="card text- underlined"/>
    <w:rsid w:val="00B5441C"/>
    <w:rPr>
      <w:rFonts w:ascii="Garamond" w:hAnsi="Garamond" w:hint="default"/>
      <w:u w:val="single"/>
    </w:rPr>
  </w:style>
  <w:style w:type="character" w:customStyle="1" w:styleId="BodyText1">
    <w:name w:val="Body Text1"/>
    <w:basedOn w:val="DefaultParagraphFont"/>
    <w:rsid w:val="00B5441C"/>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B5441C"/>
  </w:style>
  <w:style w:type="character" w:customStyle="1" w:styleId="BriefTitleChar">
    <w:name w:val="Brief Title Char"/>
    <w:basedOn w:val="DefaultParagraphFont"/>
    <w:rsid w:val="00B5441C"/>
    <w:rPr>
      <w:b/>
      <w:bCs w:val="0"/>
      <w:sz w:val="24"/>
      <w:szCs w:val="24"/>
      <w:u w:val="single"/>
      <w:lang w:val="en-US" w:eastAsia="en-US" w:bidi="ar-SA"/>
    </w:rPr>
  </w:style>
  <w:style w:type="character" w:customStyle="1" w:styleId="BriefTitle2Char">
    <w:name w:val="Brief Title 2 Char"/>
    <w:basedOn w:val="BriefTitleChar"/>
    <w:rsid w:val="00B5441C"/>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B5441C"/>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B5441C"/>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B5441C"/>
    <w:rPr>
      <w:rFonts w:ascii="AGaramond" w:hAnsi="AGaramond" w:cs="AGaramond" w:hint="default"/>
      <w:color w:val="211D1E"/>
      <w:sz w:val="14"/>
      <w:szCs w:val="14"/>
    </w:rPr>
  </w:style>
  <w:style w:type="character" w:customStyle="1" w:styleId="CharacterStyle2">
    <w:name w:val="Character Style 2"/>
    <w:uiPriority w:val="99"/>
    <w:rsid w:val="00B5441C"/>
    <w:rPr>
      <w:sz w:val="20"/>
      <w:szCs w:val="20"/>
    </w:rPr>
  </w:style>
  <w:style w:type="character" w:customStyle="1" w:styleId="cross-head">
    <w:name w:val="cross-head"/>
    <w:rsid w:val="00B5441C"/>
  </w:style>
  <w:style w:type="character" w:customStyle="1" w:styleId="Subtitle1">
    <w:name w:val="Subtitle1"/>
    <w:rsid w:val="00B5441C"/>
  </w:style>
  <w:style w:type="character" w:customStyle="1" w:styleId="metaorigin">
    <w:name w:val="meta_origin"/>
    <w:rsid w:val="00B5441C"/>
  </w:style>
  <w:style w:type="character" w:customStyle="1" w:styleId="mandelbrotrefrag">
    <w:name w:val="mandelbrot_refrag"/>
    <w:rsid w:val="00B5441C"/>
  </w:style>
  <w:style w:type="character" w:customStyle="1" w:styleId="eminfo">
    <w:name w:val="eminfo"/>
    <w:rsid w:val="00B5441C"/>
  </w:style>
  <w:style w:type="character" w:customStyle="1" w:styleId="emhighlight">
    <w:name w:val="emhighlight"/>
    <w:rsid w:val="00B5441C"/>
  </w:style>
  <w:style w:type="character" w:customStyle="1" w:styleId="name">
    <w:name w:val="name"/>
    <w:rsid w:val="00B5441C"/>
  </w:style>
  <w:style w:type="character" w:customStyle="1" w:styleId="tkrname">
    <w:name w:val="tkrname"/>
    <w:rsid w:val="00B5441C"/>
  </w:style>
  <w:style w:type="character" w:customStyle="1" w:styleId="tkrchange">
    <w:name w:val="tkrchange"/>
    <w:rsid w:val="00B5441C"/>
  </w:style>
  <w:style w:type="character" w:customStyle="1" w:styleId="source-org">
    <w:name w:val="source-org"/>
    <w:rsid w:val="00B5441C"/>
  </w:style>
  <w:style w:type="character" w:customStyle="1" w:styleId="updated">
    <w:name w:val="updated"/>
    <w:rsid w:val="00B5441C"/>
  </w:style>
  <w:style w:type="character" w:customStyle="1" w:styleId="last">
    <w:name w:val="last"/>
    <w:rsid w:val="00B5441C"/>
  </w:style>
  <w:style w:type="character" w:customStyle="1" w:styleId="Style11ptBoldUnderline1">
    <w:name w:val="Style 11 pt Bold Underline1"/>
    <w:rsid w:val="00B5441C"/>
    <w:rPr>
      <w:b/>
      <w:bCs/>
      <w:sz w:val="20"/>
      <w:u w:val="single"/>
    </w:rPr>
  </w:style>
  <w:style w:type="character" w:customStyle="1" w:styleId="StyleStyleunderlineBold11pt">
    <w:name w:val="Style Style underline + Bold + 11 pt"/>
    <w:rsid w:val="00B5441C"/>
    <w:rPr>
      <w:bCs/>
      <w:sz w:val="20"/>
      <w:u w:val="single"/>
    </w:rPr>
  </w:style>
  <w:style w:type="character" w:customStyle="1" w:styleId="StyleunderlineAsianTimesNewRomanBold">
    <w:name w:val="Style underline + (Asian) Times New Roman Bold"/>
    <w:rsid w:val="00B5441C"/>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B5441C"/>
    <w:rPr>
      <w:b/>
      <w:bCs/>
      <w:sz w:val="20"/>
      <w:u w:val="single"/>
      <w:bdr w:val="single" w:sz="4" w:space="0" w:color="auto" w:frame="1"/>
    </w:rPr>
  </w:style>
  <w:style w:type="character" w:customStyle="1" w:styleId="A5">
    <w:name w:val="A5"/>
    <w:uiPriority w:val="99"/>
    <w:rsid w:val="00B5441C"/>
    <w:rPr>
      <w:rFonts w:ascii="Times New Roman" w:hAnsi="Times New Roman" w:cs="Times New Roman" w:hint="default"/>
      <w:color w:val="000000"/>
      <w:sz w:val="13"/>
      <w:szCs w:val="13"/>
    </w:rPr>
  </w:style>
  <w:style w:type="character" w:customStyle="1" w:styleId="quotepeekbase">
    <w:name w:val="quotepeekbase"/>
    <w:rsid w:val="00B5441C"/>
  </w:style>
  <w:style w:type="character" w:customStyle="1" w:styleId="cardChar10">
    <w:name w:val="card Char1"/>
    <w:rsid w:val="00B5441C"/>
    <w:rPr>
      <w:rFonts w:ascii="Calibri" w:eastAsia="Calibri" w:hAnsi="Calibri" w:cs="Calibri" w:hint="default"/>
      <w:sz w:val="24"/>
      <w:szCs w:val="22"/>
      <w:lang w:val="x-none" w:eastAsia="x-none"/>
    </w:rPr>
  </w:style>
  <w:style w:type="character" w:customStyle="1" w:styleId="NormalCard">
    <w:name w:val="Normal Card"/>
    <w:uiPriority w:val="1"/>
    <w:qFormat/>
    <w:rsid w:val="00B5441C"/>
    <w:rPr>
      <w:rFonts w:ascii="Times New Roman" w:hAnsi="Times New Roman" w:cs="Times New Roman" w:hint="default"/>
      <w:sz w:val="24"/>
    </w:rPr>
  </w:style>
  <w:style w:type="character" w:customStyle="1" w:styleId="HighlightedUnderline0">
    <w:name w:val="Highlighted Underline"/>
    <w:uiPriority w:val="1"/>
    <w:qFormat/>
    <w:rsid w:val="00B5441C"/>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B5441C"/>
    <w:rPr>
      <w:rFonts w:ascii="Times New Roman" w:hAnsi="Times New Roman" w:cs="Times New Roman" w:hint="default"/>
      <w:sz w:val="16"/>
      <w:szCs w:val="16"/>
    </w:rPr>
  </w:style>
  <w:style w:type="character" w:customStyle="1" w:styleId="timebox">
    <w:name w:val="timebox"/>
    <w:rsid w:val="00B5441C"/>
  </w:style>
  <w:style w:type="character" w:customStyle="1" w:styleId="Heading2Subtext">
    <w:name w:val="Heading 2 Subtext"/>
    <w:rsid w:val="00B5441C"/>
    <w:rPr>
      <w:rFonts w:ascii="Times New Roman" w:hAnsi="Times New Roman" w:cs="Times New Roman" w:hint="default"/>
      <w:sz w:val="16"/>
    </w:rPr>
  </w:style>
  <w:style w:type="character" w:customStyle="1" w:styleId="-SmallText-">
    <w:name w:val="-Small Text-"/>
    <w:rsid w:val="00B5441C"/>
    <w:rPr>
      <w:rFonts w:ascii="Garamond" w:hAnsi="Garamond" w:hint="default"/>
      <w:sz w:val="16"/>
    </w:rPr>
  </w:style>
  <w:style w:type="character" w:customStyle="1" w:styleId="label">
    <w:name w:val="label"/>
    <w:rsid w:val="00B5441C"/>
  </w:style>
  <w:style w:type="character" w:customStyle="1" w:styleId="BoldUnderlineCharChar">
    <w:name w:val="BoldUnderline Char Char"/>
    <w:rsid w:val="00B5441C"/>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B5441C"/>
  </w:style>
  <w:style w:type="character" w:customStyle="1" w:styleId="FontStyle477">
    <w:name w:val="Font Style477"/>
    <w:basedOn w:val="DefaultParagraphFont"/>
    <w:uiPriority w:val="99"/>
    <w:rsid w:val="00B5441C"/>
    <w:rPr>
      <w:rFonts w:ascii="Times New Roman" w:hAnsi="Times New Roman" w:cs="Times New Roman" w:hint="default"/>
      <w:sz w:val="18"/>
      <w:szCs w:val="18"/>
    </w:rPr>
  </w:style>
  <w:style w:type="character" w:customStyle="1" w:styleId="FontStyle505">
    <w:name w:val="Font Style505"/>
    <w:basedOn w:val="DefaultParagraphFont"/>
    <w:uiPriority w:val="99"/>
    <w:rsid w:val="00B5441C"/>
    <w:rPr>
      <w:rFonts w:ascii="Times New Roman" w:hAnsi="Times New Roman" w:cs="Times New Roman" w:hint="default"/>
      <w:sz w:val="18"/>
      <w:szCs w:val="18"/>
    </w:rPr>
  </w:style>
  <w:style w:type="character" w:customStyle="1" w:styleId="FontStyle514">
    <w:name w:val="Font Style514"/>
    <w:basedOn w:val="DefaultParagraphFont"/>
    <w:uiPriority w:val="99"/>
    <w:rsid w:val="00B5441C"/>
    <w:rPr>
      <w:rFonts w:ascii="Times New Roman" w:hAnsi="Times New Roman" w:cs="Times New Roman" w:hint="default"/>
      <w:sz w:val="14"/>
      <w:szCs w:val="14"/>
    </w:rPr>
  </w:style>
  <w:style w:type="character" w:customStyle="1" w:styleId="FontStyle500">
    <w:name w:val="Font Style500"/>
    <w:basedOn w:val="DefaultParagraphFont"/>
    <w:uiPriority w:val="99"/>
    <w:rsid w:val="00B5441C"/>
    <w:rPr>
      <w:rFonts w:ascii="Times New Roman" w:hAnsi="Times New Roman" w:cs="Times New Roman" w:hint="default"/>
      <w:b/>
      <w:bCs/>
      <w:sz w:val="16"/>
      <w:szCs w:val="16"/>
    </w:rPr>
  </w:style>
  <w:style w:type="character" w:customStyle="1" w:styleId="CardCite1">
    <w:name w:val="CardCite1"/>
    <w:qFormat/>
    <w:rsid w:val="00B5441C"/>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B5441C"/>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B5441C"/>
    <w:rPr>
      <w:rFonts w:ascii="Times New Roman" w:hAnsi="Times New Roman" w:cs="Times New Roman" w:hint="default"/>
      <w:b/>
      <w:bCs/>
      <w:sz w:val="22"/>
      <w:szCs w:val="22"/>
    </w:rPr>
  </w:style>
  <w:style w:type="character" w:customStyle="1" w:styleId="CharacterStyle3">
    <w:name w:val="Character Style 3"/>
    <w:uiPriority w:val="99"/>
    <w:rsid w:val="00B5441C"/>
    <w:rPr>
      <w:rFonts w:ascii="Bookman Old Style" w:hAnsi="Bookman Old Style" w:cs="Bookman Old Style" w:hint="default"/>
      <w:spacing w:val="-5"/>
      <w:sz w:val="18"/>
      <w:szCs w:val="18"/>
    </w:rPr>
  </w:style>
  <w:style w:type="character" w:customStyle="1" w:styleId="UnderlineStyleChar7">
    <w:name w:val="Underline Style Char7"/>
    <w:rsid w:val="00B5441C"/>
    <w:rPr>
      <w:rFonts w:ascii="Garamond" w:hAnsi="Garamond" w:hint="default"/>
      <w:sz w:val="22"/>
      <w:szCs w:val="24"/>
      <w:u w:val="single"/>
      <w:lang w:val="en-US" w:eastAsia="en-US" w:bidi="ar-SA"/>
    </w:rPr>
  </w:style>
  <w:style w:type="character" w:customStyle="1" w:styleId="StyleArial6ptBold">
    <w:name w:val="Style Arial 6 pt Bold"/>
    <w:rsid w:val="00B5441C"/>
    <w:rPr>
      <w:rFonts w:ascii="Arial" w:hAnsi="Arial" w:cs="Arial" w:hint="default"/>
      <w:bCs/>
      <w:sz w:val="12"/>
    </w:rPr>
  </w:style>
  <w:style w:type="character" w:customStyle="1" w:styleId="Heading2Char5">
    <w:name w:val="Heading 2 Char5"/>
    <w:rsid w:val="00B5441C"/>
    <w:rPr>
      <w:rFonts w:ascii="Garamond" w:hAnsi="Garamond" w:cs="Arial" w:hint="default"/>
      <w:b/>
      <w:bCs/>
      <w:iCs/>
      <w:sz w:val="24"/>
      <w:szCs w:val="28"/>
      <w:lang w:val="en-US" w:eastAsia="en-US" w:bidi="ar-SA"/>
    </w:rPr>
  </w:style>
  <w:style w:type="character" w:customStyle="1" w:styleId="TagGreg">
    <w:name w:val="TagGreg"/>
    <w:uiPriority w:val="1"/>
    <w:qFormat/>
    <w:rsid w:val="00B5441C"/>
    <w:rPr>
      <w:b/>
      <w:bCs w:val="0"/>
      <w:sz w:val="24"/>
    </w:rPr>
  </w:style>
  <w:style w:type="character" w:customStyle="1" w:styleId="StyleDebateUnderline10pt">
    <w:name w:val="Style Debate Underline + 10 pt"/>
    <w:rsid w:val="00B5441C"/>
    <w:rPr>
      <w:rFonts w:ascii="Times New Roman" w:hAnsi="Times New Roman" w:cs="Times New Roman" w:hint="default"/>
      <w:sz w:val="20"/>
      <w:szCs w:val="20"/>
      <w:u w:val="single"/>
    </w:rPr>
  </w:style>
  <w:style w:type="character" w:customStyle="1" w:styleId="underlinedCharChar0">
    <w:name w:val="underlined Char Char"/>
    <w:locked/>
    <w:rsid w:val="00B5441C"/>
    <w:rPr>
      <w:u w:val="single"/>
    </w:rPr>
  </w:style>
  <w:style w:type="character" w:customStyle="1" w:styleId="SourceBold">
    <w:name w:val="Source Bold"/>
    <w:rsid w:val="00B5441C"/>
    <w:rPr>
      <w:rFonts w:ascii="Arial Narrow" w:hAnsi="Arial Narrow" w:hint="default"/>
      <w:b/>
      <w:bCs w:val="0"/>
      <w:strike w:val="0"/>
      <w:dstrike w:val="0"/>
      <w:sz w:val="24"/>
      <w:u w:val="none"/>
      <w:effect w:val="none"/>
    </w:rPr>
  </w:style>
  <w:style w:type="character" w:customStyle="1" w:styleId="2xBoldUnderline">
    <w:name w:val="2x_Bold_Underline"/>
    <w:rsid w:val="00B5441C"/>
    <w:rPr>
      <w:b/>
      <w:bCs/>
      <w:sz w:val="24"/>
      <w:u w:val="thick"/>
    </w:rPr>
  </w:style>
  <w:style w:type="character" w:customStyle="1" w:styleId="Dottedunderline">
    <w:name w:val="Dotted underline"/>
    <w:rsid w:val="00B5441C"/>
    <w:rPr>
      <w:u w:val="dotted"/>
    </w:rPr>
  </w:style>
  <w:style w:type="character" w:customStyle="1" w:styleId="readChar">
    <w:name w:val="read Char"/>
    <w:rsid w:val="00B5441C"/>
    <w:rPr>
      <w:szCs w:val="22"/>
      <w:u w:val="single"/>
      <w:lang w:val="en-US" w:eastAsia="en-US" w:bidi="ar-SA"/>
    </w:rPr>
  </w:style>
  <w:style w:type="character" w:customStyle="1" w:styleId="underlining0">
    <w:name w:val="underlining"/>
    <w:rsid w:val="00B5441C"/>
    <w:rPr>
      <w:u w:val="single"/>
    </w:rPr>
  </w:style>
  <w:style w:type="character" w:customStyle="1" w:styleId="btitle">
    <w:name w:val="btitle"/>
    <w:rsid w:val="00B5441C"/>
  </w:style>
  <w:style w:type="character" w:customStyle="1" w:styleId="green">
    <w:name w:val="green"/>
    <w:rsid w:val="00B5441C"/>
  </w:style>
  <w:style w:type="character" w:customStyle="1" w:styleId="BodyText20">
    <w:name w:val="Body Text2"/>
    <w:rsid w:val="00B5441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B5441C"/>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B5441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B5441C"/>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B5441C"/>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B5441C"/>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B5441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B5441C"/>
    <w:rPr>
      <w:rFonts w:ascii="Sylfaen" w:hAnsi="Sylfaen" w:cs="Sylfaen" w:hint="default"/>
      <w:i/>
      <w:iCs/>
      <w:strike w:val="0"/>
      <w:dstrike w:val="0"/>
      <w:sz w:val="19"/>
      <w:szCs w:val="19"/>
      <w:u w:val="none"/>
      <w:effect w:val="none"/>
      <w:shd w:val="clear" w:color="auto" w:fill="FFFFFF"/>
    </w:rPr>
  </w:style>
  <w:style w:type="character" w:customStyle="1" w:styleId="1">
    <w:name w:val="1"/>
    <w:rsid w:val="00B5441C"/>
    <w:rPr>
      <w:rFonts w:ascii="Arial" w:hAnsi="Arial" w:cs="Arial" w:hint="default"/>
      <w:bCs/>
      <w:sz w:val="20"/>
      <w:u w:val="single"/>
      <w:lang w:val="en-US" w:eastAsia="en-US" w:bidi="ar-SA"/>
    </w:rPr>
  </w:style>
  <w:style w:type="character" w:customStyle="1" w:styleId="CharChar31">
    <w:name w:val="Char Char31"/>
    <w:rsid w:val="00B5441C"/>
    <w:rPr>
      <w:rFonts w:ascii="Arial" w:hAnsi="Arial" w:cs="Arial" w:hint="default"/>
      <w:b/>
      <w:bCs/>
      <w:iCs/>
      <w:lang w:val="en-US" w:eastAsia="en-US" w:bidi="ar-SA"/>
    </w:rPr>
  </w:style>
  <w:style w:type="character" w:customStyle="1" w:styleId="Subtitle2">
    <w:name w:val="Subtitle2"/>
    <w:rsid w:val="00B5441C"/>
  </w:style>
  <w:style w:type="character" w:customStyle="1" w:styleId="drop">
    <w:name w:val="drop"/>
    <w:rsid w:val="00B5441C"/>
  </w:style>
  <w:style w:type="character" w:customStyle="1" w:styleId="bioline">
    <w:name w:val="bioline"/>
    <w:rsid w:val="00B5441C"/>
  </w:style>
  <w:style w:type="character" w:customStyle="1" w:styleId="articletitle0">
    <w:name w:val="article_title"/>
    <w:rsid w:val="00B5441C"/>
  </w:style>
  <w:style w:type="character" w:customStyle="1" w:styleId="A4">
    <w:name w:val="A4"/>
    <w:uiPriority w:val="99"/>
    <w:rsid w:val="00B5441C"/>
    <w:rPr>
      <w:color w:val="000000"/>
    </w:rPr>
  </w:style>
  <w:style w:type="character" w:customStyle="1" w:styleId="s2">
    <w:name w:val="s2"/>
    <w:rsid w:val="00B5441C"/>
  </w:style>
  <w:style w:type="character" w:customStyle="1" w:styleId="s4">
    <w:name w:val="s4"/>
    <w:rsid w:val="00B5441C"/>
  </w:style>
  <w:style w:type="character" w:customStyle="1" w:styleId="s5">
    <w:name w:val="s5"/>
    <w:rsid w:val="00B5441C"/>
  </w:style>
  <w:style w:type="character" w:customStyle="1" w:styleId="cap">
    <w:name w:val="cap"/>
    <w:rsid w:val="00B5441C"/>
  </w:style>
  <w:style w:type="character" w:customStyle="1" w:styleId="rightsnotice">
    <w:name w:val="rightsnotice"/>
    <w:rsid w:val="00B5441C"/>
  </w:style>
  <w:style w:type="character" w:customStyle="1" w:styleId="Caption1">
    <w:name w:val="Caption1"/>
    <w:rsid w:val="00B5441C"/>
  </w:style>
  <w:style w:type="character" w:customStyle="1" w:styleId="credit">
    <w:name w:val="credit"/>
    <w:rsid w:val="00B5441C"/>
  </w:style>
  <w:style w:type="character" w:customStyle="1" w:styleId="scaps">
    <w:name w:val="scaps"/>
    <w:rsid w:val="00B5441C"/>
  </w:style>
  <w:style w:type="character" w:customStyle="1" w:styleId="current-article">
    <w:name w:val="current-article"/>
    <w:rsid w:val="00B5441C"/>
  </w:style>
  <w:style w:type="character" w:customStyle="1" w:styleId="related-current-indicator">
    <w:name w:val="related-current-indicator"/>
    <w:rsid w:val="00B5441C"/>
  </w:style>
  <w:style w:type="character" w:customStyle="1" w:styleId="bylclear">
    <w:name w:val="bylclear"/>
    <w:rsid w:val="00B5441C"/>
  </w:style>
  <w:style w:type="character" w:customStyle="1" w:styleId="timestamp">
    <w:name w:val="timestamp"/>
    <w:rsid w:val="00B5441C"/>
  </w:style>
  <w:style w:type="character" w:customStyle="1" w:styleId="comments">
    <w:name w:val="comments"/>
    <w:rsid w:val="00B5441C"/>
  </w:style>
  <w:style w:type="character" w:customStyle="1" w:styleId="essaytext">
    <w:name w:val="essaytext"/>
    <w:rsid w:val="00B5441C"/>
  </w:style>
  <w:style w:type="character" w:customStyle="1" w:styleId="username">
    <w:name w:val="username"/>
    <w:rsid w:val="00B5441C"/>
  </w:style>
  <w:style w:type="character" w:customStyle="1" w:styleId="toplinks">
    <w:name w:val="toplinks"/>
    <w:rsid w:val="00B5441C"/>
  </w:style>
  <w:style w:type="character" w:customStyle="1" w:styleId="A3">
    <w:name w:val="A3"/>
    <w:uiPriority w:val="99"/>
    <w:rsid w:val="00B5441C"/>
    <w:rPr>
      <w:rFonts w:ascii="Perpetua" w:hAnsi="Perpetua" w:cs="Perpetua" w:hint="default"/>
      <w:color w:val="000000"/>
      <w:sz w:val="15"/>
      <w:szCs w:val="15"/>
    </w:rPr>
  </w:style>
  <w:style w:type="character" w:customStyle="1" w:styleId="see">
    <w:name w:val="see"/>
    <w:rsid w:val="00B5441C"/>
  </w:style>
  <w:style w:type="character" w:customStyle="1" w:styleId="first-letter">
    <w:name w:val="first-letter"/>
    <w:rsid w:val="00B5441C"/>
  </w:style>
  <w:style w:type="character" w:customStyle="1" w:styleId="focusparagraph">
    <w:name w:val="focusparagraph"/>
    <w:rsid w:val="00B5441C"/>
  </w:style>
  <w:style w:type="character" w:customStyle="1" w:styleId="lightblue">
    <w:name w:val="lightblue"/>
    <w:rsid w:val="00B5441C"/>
  </w:style>
  <w:style w:type="character" w:customStyle="1" w:styleId="StyleUnderlineCharChar9pt">
    <w:name w:val="Style Underline Char Char + 9 pt"/>
    <w:rsid w:val="00B5441C"/>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B5441C"/>
  </w:style>
  <w:style w:type="character" w:customStyle="1" w:styleId="Title10">
    <w:name w:val="Title1"/>
    <w:rsid w:val="00B5441C"/>
  </w:style>
  <w:style w:type="character" w:customStyle="1" w:styleId="BoldandUnderlineCharCharCharChar">
    <w:name w:val="Bold and Underline Char Char Char Char"/>
    <w:rsid w:val="00B5441C"/>
    <w:rPr>
      <w:b/>
      <w:bCs w:val="0"/>
      <w:noProof w:val="0"/>
      <w:u w:val="single"/>
      <w:lang w:val="en-US" w:eastAsia="en-US" w:bidi="ar-SA"/>
    </w:rPr>
  </w:style>
  <w:style w:type="character" w:customStyle="1" w:styleId="FontStyle29">
    <w:name w:val="Font Style29"/>
    <w:uiPriority w:val="99"/>
    <w:rsid w:val="00B5441C"/>
    <w:rPr>
      <w:rFonts w:ascii="Arial" w:hAnsi="Arial" w:cs="Arial" w:hint="default"/>
      <w:sz w:val="14"/>
      <w:szCs w:val="14"/>
    </w:rPr>
  </w:style>
  <w:style w:type="character" w:customStyle="1" w:styleId="titles">
    <w:name w:val="titles"/>
    <w:rsid w:val="00B5441C"/>
  </w:style>
  <w:style w:type="character" w:customStyle="1" w:styleId="articletext0">
    <w:name w:val="article_text"/>
    <w:rsid w:val="00B5441C"/>
  </w:style>
  <w:style w:type="character" w:customStyle="1" w:styleId="contentauthor">
    <w:name w:val="contentauthor"/>
    <w:rsid w:val="00B5441C"/>
  </w:style>
  <w:style w:type="character" w:customStyle="1" w:styleId="subarticleheader">
    <w:name w:val="subarticleheader"/>
    <w:rsid w:val="00B5441C"/>
  </w:style>
  <w:style w:type="character" w:customStyle="1" w:styleId="spelle">
    <w:name w:val="spelle"/>
    <w:rsid w:val="00B5441C"/>
  </w:style>
  <w:style w:type="character" w:customStyle="1" w:styleId="grame">
    <w:name w:val="grame"/>
    <w:rsid w:val="00B5441C"/>
  </w:style>
  <w:style w:type="character" w:customStyle="1" w:styleId="newstitle1">
    <w:name w:val="newstitle1"/>
    <w:rsid w:val="00B5441C"/>
  </w:style>
  <w:style w:type="character" w:customStyle="1" w:styleId="copy">
    <w:name w:val="copy"/>
    <w:rsid w:val="00B5441C"/>
  </w:style>
  <w:style w:type="character" w:customStyle="1" w:styleId="topheadline">
    <w:name w:val="topheadline"/>
    <w:rsid w:val="00B5441C"/>
  </w:style>
  <w:style w:type="character" w:customStyle="1" w:styleId="Stylereduce27pt">
    <w:name w:val="Style reduce2 + 7 pt"/>
    <w:rsid w:val="00B5441C"/>
    <w:rPr>
      <w:rFonts w:ascii="Times New Roman" w:hAnsi="Times New Roman" w:cs="Arial" w:hint="default"/>
      <w:color w:val="000000"/>
      <w:sz w:val="14"/>
      <w:szCs w:val="22"/>
    </w:rPr>
  </w:style>
  <w:style w:type="character" w:customStyle="1" w:styleId="srtitle">
    <w:name w:val="srtitle"/>
    <w:rsid w:val="00B5441C"/>
  </w:style>
  <w:style w:type="character" w:customStyle="1" w:styleId="st1">
    <w:name w:val="st1"/>
    <w:rsid w:val="00B5441C"/>
  </w:style>
  <w:style w:type="character" w:customStyle="1" w:styleId="StyleStyleGaramond">
    <w:name w:val="Style Style Garamond +"/>
    <w:rsid w:val="00B5441C"/>
    <w:rPr>
      <w:rFonts w:ascii="Garamond" w:hAnsi="Garamond" w:cs="Times New Roman" w:hint="default"/>
      <w:sz w:val="20"/>
    </w:rPr>
  </w:style>
  <w:style w:type="character" w:customStyle="1" w:styleId="quotechar0">
    <w:name w:val="quotechar"/>
    <w:rsid w:val="00B5441C"/>
  </w:style>
  <w:style w:type="character" w:customStyle="1" w:styleId="boldunderline1">
    <w:name w:val="boldunderline"/>
    <w:rsid w:val="00B5441C"/>
  </w:style>
  <w:style w:type="character" w:customStyle="1" w:styleId="A8">
    <w:name w:val="A8"/>
    <w:rsid w:val="00B5441C"/>
    <w:rPr>
      <w:rFonts w:ascii="Scala" w:hAnsi="Scala" w:cs="Scala" w:hint="default"/>
      <w:color w:val="000000"/>
      <w:sz w:val="15"/>
      <w:szCs w:val="15"/>
    </w:rPr>
  </w:style>
  <w:style w:type="character" w:customStyle="1" w:styleId="A0">
    <w:name w:val="A0"/>
    <w:uiPriority w:val="99"/>
    <w:rsid w:val="00B5441C"/>
    <w:rPr>
      <w:rFonts w:ascii="Scala" w:hAnsi="Scala" w:cs="Scala" w:hint="default"/>
      <w:color w:val="000000"/>
      <w:sz w:val="16"/>
      <w:szCs w:val="16"/>
    </w:rPr>
  </w:style>
  <w:style w:type="character" w:customStyle="1" w:styleId="Date11">
    <w:name w:val="Date11"/>
    <w:rsid w:val="00B5441C"/>
  </w:style>
  <w:style w:type="character" w:customStyle="1" w:styleId="Boxout">
    <w:name w:val="Box out"/>
    <w:uiPriority w:val="1"/>
    <w:qFormat/>
    <w:rsid w:val="00B5441C"/>
    <w:rPr>
      <w:rFonts w:ascii="Tahoma" w:hAnsi="Tahoma" w:cs="Tahoma" w:hint="default"/>
      <w:b/>
      <w:bCs w:val="0"/>
      <w:sz w:val="20"/>
      <w:u w:val="single"/>
      <w:bdr w:val="none" w:sz="0" w:space="0" w:color="auto" w:frame="1"/>
      <w:shd w:val="clear" w:color="auto" w:fill="A9E8F5"/>
    </w:rPr>
  </w:style>
  <w:style w:type="character" w:customStyle="1" w:styleId="metad">
    <w:name w:val="metad"/>
    <w:rsid w:val="00B5441C"/>
  </w:style>
  <w:style w:type="character" w:customStyle="1" w:styleId="sifr-alternate">
    <w:name w:val="sifr-alternate"/>
    <w:rsid w:val="00B5441C"/>
  </w:style>
  <w:style w:type="character" w:customStyle="1" w:styleId="justify1">
    <w:name w:val="justify1"/>
    <w:rsid w:val="00B5441C"/>
  </w:style>
  <w:style w:type="character" w:customStyle="1" w:styleId="artbody1">
    <w:name w:val="art_body1"/>
    <w:rsid w:val="00B5441C"/>
    <w:rPr>
      <w:rFonts w:ascii="Arial" w:hAnsi="Arial" w:cs="Arial" w:hint="default"/>
    </w:rPr>
  </w:style>
  <w:style w:type="character" w:customStyle="1" w:styleId="A1">
    <w:name w:val="A1"/>
    <w:uiPriority w:val="99"/>
    <w:rsid w:val="00B5441C"/>
    <w:rPr>
      <w:rFonts w:ascii="Book Antiqua" w:hAnsi="Book Antiqua" w:cs="Book Antiqua" w:hint="default"/>
      <w:color w:val="221E1F"/>
      <w:sz w:val="22"/>
      <w:szCs w:val="22"/>
    </w:rPr>
  </w:style>
  <w:style w:type="character" w:customStyle="1" w:styleId="reality">
    <w:name w:val="reality"/>
    <w:rsid w:val="00B5441C"/>
  </w:style>
  <w:style w:type="character" w:customStyle="1" w:styleId="text2">
    <w:name w:val="text2"/>
    <w:rsid w:val="00B5441C"/>
  </w:style>
  <w:style w:type="character" w:customStyle="1" w:styleId="StyleUnderlineChar2CharChar11pt">
    <w:name w:val="Style Underline Char2 Char Char + 11 pt"/>
    <w:rsid w:val="00B5441C"/>
    <w:rPr>
      <w:rFonts w:ascii="Times New Roman" w:hAnsi="Times New Roman" w:cs="Times New Roman" w:hint="default"/>
      <w:sz w:val="20"/>
      <w:u w:val="single"/>
    </w:rPr>
  </w:style>
  <w:style w:type="character" w:customStyle="1" w:styleId="StyleStyleBoldUnderline11pt">
    <w:name w:val="Style Style Bold Underline + 11 pt"/>
    <w:rsid w:val="00B5441C"/>
    <w:rPr>
      <w:b/>
      <w:bCs/>
      <w:sz w:val="20"/>
      <w:u w:val="single"/>
    </w:rPr>
  </w:style>
  <w:style w:type="character" w:customStyle="1" w:styleId="articlehead2">
    <w:name w:val="articlehead2"/>
    <w:rsid w:val="00B5441C"/>
  </w:style>
  <w:style w:type="character" w:customStyle="1" w:styleId="pronset">
    <w:name w:val="pronset"/>
    <w:rsid w:val="00B5441C"/>
  </w:style>
  <w:style w:type="character" w:customStyle="1" w:styleId="prondelim">
    <w:name w:val="prondelim"/>
    <w:rsid w:val="00B5441C"/>
  </w:style>
  <w:style w:type="character" w:customStyle="1" w:styleId="prontoggle">
    <w:name w:val="pron_toggle"/>
    <w:rsid w:val="00B5441C"/>
  </w:style>
  <w:style w:type="character" w:customStyle="1" w:styleId="boldface">
    <w:name w:val="boldface"/>
    <w:rsid w:val="00B5441C"/>
  </w:style>
  <w:style w:type="character" w:customStyle="1" w:styleId="secondary-bf">
    <w:name w:val="secondary-bf"/>
    <w:rsid w:val="00B5441C"/>
  </w:style>
  <w:style w:type="table" w:styleId="ColorfulGrid-Accent1">
    <w:name w:val="Colorful Grid Accent 1"/>
    <w:basedOn w:val="TableNormal"/>
    <w:link w:val="ColorfulGrid-Accent1Char"/>
    <w:uiPriority w:val="29"/>
    <w:unhideWhenUsed/>
    <w:rsid w:val="00B5441C"/>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B5441C"/>
    <w:rPr>
      <w:rFonts w:ascii="Times New Roman" w:hAnsi="Times New Roman" w:cs="Times New Roman" w:hint="default"/>
      <w:iCs/>
      <w:color w:val="000000"/>
      <w:sz w:val="16"/>
    </w:rPr>
  </w:style>
  <w:style w:type="character" w:customStyle="1" w:styleId="Boxout0">
    <w:name w:val="Boxout"/>
    <w:uiPriority w:val="1"/>
    <w:qFormat/>
    <w:rsid w:val="00B5441C"/>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B5441C"/>
  </w:style>
  <w:style w:type="character" w:customStyle="1" w:styleId="detailtitle">
    <w:name w:val="detailtitle"/>
    <w:rsid w:val="00B5441C"/>
  </w:style>
  <w:style w:type="character" w:customStyle="1" w:styleId="storydate">
    <w:name w:val="storydate"/>
    <w:rsid w:val="00B5441C"/>
  </w:style>
  <w:style w:type="character" w:customStyle="1" w:styleId="preloadwrap">
    <w:name w:val="preloadwrap"/>
    <w:rsid w:val="00B5441C"/>
  </w:style>
  <w:style w:type="character" w:customStyle="1" w:styleId="creditwrap">
    <w:name w:val="creditwrap"/>
    <w:rsid w:val="00B5441C"/>
  </w:style>
  <w:style w:type="character" w:customStyle="1" w:styleId="DefaultChar1">
    <w:name w:val="Default Char1"/>
    <w:rsid w:val="00B5441C"/>
    <w:rPr>
      <w:noProof w:val="0"/>
      <w:color w:val="000000"/>
      <w:lang w:val="en-US" w:eastAsia="en-US" w:bidi="ar-SA"/>
    </w:rPr>
  </w:style>
  <w:style w:type="character" w:customStyle="1" w:styleId="textunderlineChar0">
    <w:name w:val="text underline Char"/>
    <w:link w:val="textunderline0"/>
    <w:rsid w:val="00B5441C"/>
    <w:rPr>
      <w:u w:val="thick"/>
    </w:rPr>
  </w:style>
  <w:style w:type="character" w:customStyle="1" w:styleId="BoldChar">
    <w:name w:val="Bold Char"/>
    <w:rsid w:val="00B5441C"/>
    <w:rPr>
      <w:rFonts w:ascii="Times New Roman" w:eastAsia="Times New Roman" w:hAnsi="Times New Roman" w:cs="Times New Roman" w:hint="default"/>
      <w:b/>
      <w:bCs w:val="0"/>
      <w:szCs w:val="24"/>
    </w:rPr>
  </w:style>
  <w:style w:type="character" w:customStyle="1" w:styleId="pmterms31">
    <w:name w:val="pmterms31"/>
    <w:rsid w:val="00B5441C"/>
    <w:rPr>
      <w:b/>
      <w:bCs/>
      <w:i w:val="0"/>
      <w:iCs w:val="0"/>
      <w:color w:val="000000"/>
    </w:rPr>
  </w:style>
  <w:style w:type="character" w:customStyle="1" w:styleId="ft01">
    <w:name w:val="ft01"/>
    <w:rsid w:val="00B5441C"/>
    <w:rPr>
      <w:rFonts w:ascii="Times" w:hAnsi="Times" w:cs="Times" w:hint="default"/>
      <w:color w:val="000000"/>
      <w:sz w:val="14"/>
      <w:szCs w:val="14"/>
    </w:rPr>
  </w:style>
  <w:style w:type="character" w:customStyle="1" w:styleId="ft11">
    <w:name w:val="ft11"/>
    <w:rsid w:val="00B5441C"/>
    <w:rPr>
      <w:rFonts w:ascii="Times" w:hAnsi="Times" w:cs="Times" w:hint="default"/>
      <w:color w:val="000000"/>
      <w:sz w:val="17"/>
      <w:szCs w:val="17"/>
    </w:rPr>
  </w:style>
  <w:style w:type="character" w:customStyle="1" w:styleId="ft21">
    <w:name w:val="ft21"/>
    <w:rsid w:val="00B5441C"/>
    <w:rPr>
      <w:rFonts w:ascii="Times" w:hAnsi="Times" w:cs="Times" w:hint="default"/>
      <w:color w:val="000000"/>
      <w:sz w:val="15"/>
      <w:szCs w:val="15"/>
    </w:rPr>
  </w:style>
  <w:style w:type="character" w:customStyle="1" w:styleId="ft31">
    <w:name w:val="ft31"/>
    <w:rsid w:val="00B5441C"/>
    <w:rPr>
      <w:rFonts w:ascii="Times" w:hAnsi="Times" w:cs="Times" w:hint="default"/>
      <w:color w:val="000000"/>
      <w:sz w:val="15"/>
      <w:szCs w:val="15"/>
    </w:rPr>
  </w:style>
  <w:style w:type="character" w:customStyle="1" w:styleId="dquo">
    <w:name w:val="dquo"/>
    <w:rsid w:val="00B5441C"/>
  </w:style>
  <w:style w:type="character" w:customStyle="1" w:styleId="caps2">
    <w:name w:val="caps2"/>
    <w:rsid w:val="00B5441C"/>
  </w:style>
  <w:style w:type="character" w:customStyle="1" w:styleId="CardsFont12ptCharCharCharChar">
    <w:name w:val="Cards + Font: 12 pt Char Char Char Char"/>
    <w:rsid w:val="00B5441C"/>
    <w:rPr>
      <w:sz w:val="24"/>
      <w:szCs w:val="24"/>
      <w:u w:val="thick"/>
      <w:lang w:val="en-US" w:eastAsia="en-US" w:bidi="ar-SA"/>
    </w:rPr>
  </w:style>
  <w:style w:type="character" w:customStyle="1" w:styleId="ccs">
    <w:name w:val="c cs"/>
    <w:rsid w:val="00B5441C"/>
  </w:style>
  <w:style w:type="character" w:customStyle="1" w:styleId="UnderlinedEvChar">
    <w:name w:val="Underlined Ev Char"/>
    <w:rsid w:val="00B5441C"/>
    <w:rPr>
      <w:rFonts w:ascii="Times New Roman" w:eastAsia="Times New Roman" w:hAnsi="Times New Roman" w:cs="Times New Roman" w:hint="default"/>
      <w:szCs w:val="24"/>
      <w:u w:val="single"/>
    </w:rPr>
  </w:style>
  <w:style w:type="character" w:customStyle="1" w:styleId="dropshadow">
    <w:name w:val="dropshadow"/>
    <w:rsid w:val="00B5441C"/>
  </w:style>
  <w:style w:type="character" w:customStyle="1" w:styleId="d05ws">
    <w:name w:val="d05ws"/>
    <w:rsid w:val="00B5441C"/>
  </w:style>
  <w:style w:type="character" w:customStyle="1" w:styleId="rzibod">
    <w:name w:val="rzibod"/>
    <w:rsid w:val="00B5441C"/>
  </w:style>
  <w:style w:type="character" w:customStyle="1" w:styleId="StyleBold1">
    <w:name w:val="Style Bold1"/>
    <w:rsid w:val="00B5441C"/>
    <w:rPr>
      <w:rFonts w:ascii="Georgia" w:hAnsi="Georgia" w:hint="default"/>
      <w:b/>
      <w:bCs/>
      <w:sz w:val="22"/>
    </w:rPr>
  </w:style>
  <w:style w:type="character" w:customStyle="1" w:styleId="headertext">
    <w:name w:val="headertext"/>
    <w:rsid w:val="00B5441C"/>
  </w:style>
  <w:style w:type="character" w:customStyle="1" w:styleId="endnote-reference">
    <w:name w:val="endnote-reference"/>
    <w:rsid w:val="00B5441C"/>
  </w:style>
  <w:style w:type="character" w:customStyle="1" w:styleId="officialsname">
    <w:name w:val="official_s_name"/>
    <w:rsid w:val="00B5441C"/>
  </w:style>
  <w:style w:type="character" w:customStyle="1" w:styleId="audience">
    <w:name w:val="audience"/>
    <w:rsid w:val="00B5441C"/>
  </w:style>
  <w:style w:type="character" w:customStyle="1" w:styleId="A7">
    <w:name w:val="A7"/>
    <w:uiPriority w:val="99"/>
    <w:rsid w:val="00B5441C"/>
    <w:rPr>
      <w:rFonts w:ascii="Myriad Pro" w:hAnsi="Myriad Pro" w:cs="Myriad Pro" w:hint="default"/>
      <w:color w:val="0066B1"/>
      <w:sz w:val="22"/>
      <w:szCs w:val="22"/>
    </w:rPr>
  </w:style>
  <w:style w:type="character" w:customStyle="1" w:styleId="normalchar">
    <w:name w:val="normal__char"/>
    <w:rsid w:val="00B5441C"/>
  </w:style>
  <w:style w:type="character" w:customStyle="1" w:styleId="hyperlink002cheading0020100200028block0020title0029char">
    <w:name w:val="hyperlink_002cheading_00201_0020_0028block_0020title_0029__char"/>
    <w:rsid w:val="00B5441C"/>
  </w:style>
  <w:style w:type="character" w:customStyle="1" w:styleId="underline002cstyle0020bold0020underlinechar">
    <w:name w:val="underline_002cstyle_0020bold_0020underline__char"/>
    <w:rsid w:val="00B5441C"/>
  </w:style>
  <w:style w:type="character" w:customStyle="1" w:styleId="copyboldblack">
    <w:name w:val="copyboldblack"/>
    <w:rsid w:val="00B5441C"/>
  </w:style>
  <w:style w:type="character" w:customStyle="1" w:styleId="copybold">
    <w:name w:val="copybold"/>
    <w:rsid w:val="00B5441C"/>
  </w:style>
  <w:style w:type="character" w:customStyle="1" w:styleId="author-date0">
    <w:name w:val="author-date"/>
    <w:rsid w:val="00B5441C"/>
  </w:style>
  <w:style w:type="character" w:customStyle="1" w:styleId="hidden">
    <w:name w:val="hidden"/>
    <w:rsid w:val="00B5441C"/>
  </w:style>
  <w:style w:type="character" w:customStyle="1" w:styleId="articlebegin">
    <w:name w:val="articlebegin"/>
    <w:rsid w:val="00B5441C"/>
  </w:style>
  <w:style w:type="character" w:customStyle="1" w:styleId="mediaoverlay">
    <w:name w:val="mediaoverlay"/>
    <w:rsid w:val="00B5441C"/>
  </w:style>
  <w:style w:type="character" w:customStyle="1" w:styleId="blogcaption">
    <w:name w:val="blog_caption"/>
    <w:rsid w:val="00B5441C"/>
  </w:style>
  <w:style w:type="character" w:customStyle="1" w:styleId="commnet-abuzz">
    <w:name w:val="commnet-abuzz"/>
    <w:rsid w:val="00B5441C"/>
  </w:style>
  <w:style w:type="character" w:customStyle="1" w:styleId="fbconnectbuttontext">
    <w:name w:val="fbconnectbutton_text"/>
    <w:rsid w:val="00B5441C"/>
  </w:style>
  <w:style w:type="character" w:customStyle="1" w:styleId="fbsharecountinner">
    <w:name w:val="fb_share_count_inner"/>
    <w:rsid w:val="00B5441C"/>
  </w:style>
  <w:style w:type="character" w:customStyle="1" w:styleId="stbuttontext">
    <w:name w:val="stbuttontext"/>
    <w:rsid w:val="00B5441C"/>
  </w:style>
  <w:style w:type="character" w:customStyle="1" w:styleId="source">
    <w:name w:val="source"/>
    <w:rsid w:val="00B5441C"/>
  </w:style>
  <w:style w:type="character" w:customStyle="1" w:styleId="pubdate">
    <w:name w:val="pubdate"/>
    <w:rsid w:val="00B5441C"/>
  </w:style>
  <w:style w:type="character" w:customStyle="1" w:styleId="grey">
    <w:name w:val="grey"/>
    <w:rsid w:val="00B5441C"/>
  </w:style>
  <w:style w:type="character" w:customStyle="1" w:styleId="postdate">
    <w:name w:val="post_date"/>
    <w:rsid w:val="00B5441C"/>
  </w:style>
  <w:style w:type="character" w:customStyle="1" w:styleId="bdx">
    <w:name w:val="bdx"/>
    <w:rsid w:val="00B5441C"/>
  </w:style>
  <w:style w:type="character" w:customStyle="1" w:styleId="bdl">
    <w:name w:val="bdl"/>
    <w:rsid w:val="00B5441C"/>
  </w:style>
  <w:style w:type="character" w:customStyle="1" w:styleId="breadcrumbitemcurrent">
    <w:name w:val="breadcrumbitemcurrent"/>
    <w:rsid w:val="00B5441C"/>
  </w:style>
  <w:style w:type="character" w:customStyle="1" w:styleId="bbl">
    <w:name w:val="bbl"/>
    <w:rsid w:val="00B5441C"/>
  </w:style>
  <w:style w:type="character" w:customStyle="1" w:styleId="Date2">
    <w:name w:val="Date2"/>
    <w:rsid w:val="00B5441C"/>
  </w:style>
  <w:style w:type="character" w:customStyle="1" w:styleId="company">
    <w:name w:val="company"/>
    <w:rsid w:val="00B5441C"/>
  </w:style>
  <w:style w:type="character" w:customStyle="1" w:styleId="itxtnewhookspan">
    <w:name w:val="itxtnewhookspan"/>
    <w:rsid w:val="00B5441C"/>
  </w:style>
  <w:style w:type="character" w:customStyle="1" w:styleId="gstxthlt">
    <w:name w:val="gstxt_hlt"/>
    <w:rsid w:val="00B5441C"/>
  </w:style>
  <w:style w:type="character" w:customStyle="1" w:styleId="SubtleEmphasis1">
    <w:name w:val="Subtle Emphasis1"/>
    <w:uiPriority w:val="19"/>
    <w:qFormat/>
    <w:rsid w:val="00B5441C"/>
    <w:rPr>
      <w:rFonts w:ascii="Times New Roman" w:hAnsi="Times New Roman" w:cs="Times New Roman" w:hint="default"/>
      <w:b/>
      <w:bCs w:val="0"/>
      <w:iCs/>
      <w:color w:val="auto"/>
      <w:sz w:val="22"/>
    </w:rPr>
  </w:style>
  <w:style w:type="character" w:customStyle="1" w:styleId="StyleBoldRed">
    <w:name w:val="Style Bold Red"/>
    <w:rsid w:val="00B5441C"/>
    <w:rPr>
      <w:b/>
      <w:bCs/>
      <w:color w:val="auto"/>
    </w:rPr>
  </w:style>
  <w:style w:type="character" w:customStyle="1" w:styleId="StyleTimesNewRoman8pt">
    <w:name w:val="Style Times New Roman 8 pt"/>
    <w:rsid w:val="00B5441C"/>
    <w:rPr>
      <w:rFonts w:ascii="Georgia" w:hAnsi="Georgia" w:hint="default"/>
      <w:sz w:val="16"/>
    </w:rPr>
  </w:style>
  <w:style w:type="character" w:customStyle="1" w:styleId="StyleStyle7pt8pt">
    <w:name w:val="Style Style 7 pt + 8 pt"/>
    <w:rsid w:val="00B5441C"/>
    <w:rPr>
      <w:sz w:val="16"/>
    </w:rPr>
  </w:style>
  <w:style w:type="character" w:customStyle="1" w:styleId="StyleStyleThickunderlineBold1">
    <w:name w:val="Style Style Thick underline + Bold1"/>
    <w:rsid w:val="00B5441C"/>
    <w:rPr>
      <w:b/>
      <w:bCs/>
      <w:u w:val="thick"/>
    </w:rPr>
  </w:style>
  <w:style w:type="character" w:customStyle="1" w:styleId="StyleUnderline2">
    <w:name w:val="Style Underline2"/>
    <w:rsid w:val="00B5441C"/>
    <w:rPr>
      <w:u w:val="single"/>
    </w:rPr>
  </w:style>
  <w:style w:type="character" w:customStyle="1" w:styleId="ShrinkText">
    <w:name w:val="Shrink Text"/>
    <w:rsid w:val="00B5441C"/>
    <w:rPr>
      <w:sz w:val="16"/>
    </w:rPr>
  </w:style>
  <w:style w:type="character" w:customStyle="1" w:styleId="smallcaps">
    <w:name w:val="smallcaps"/>
    <w:rsid w:val="00B5441C"/>
  </w:style>
  <w:style w:type="character" w:customStyle="1" w:styleId="goldbldtext">
    <w:name w:val="goldbldtext"/>
    <w:rsid w:val="00B5441C"/>
  </w:style>
  <w:style w:type="character" w:customStyle="1" w:styleId="cardshighlight0">
    <w:name w:val="cardshighlight"/>
    <w:rsid w:val="00B5441C"/>
  </w:style>
  <w:style w:type="character" w:customStyle="1" w:styleId="cardsfont12pt1">
    <w:name w:val="cardsfont12pt"/>
    <w:rsid w:val="00B5441C"/>
  </w:style>
  <w:style w:type="character" w:customStyle="1" w:styleId="ft6">
    <w:name w:val="ft6"/>
    <w:rsid w:val="00B5441C"/>
  </w:style>
  <w:style w:type="character" w:customStyle="1" w:styleId="kicker">
    <w:name w:val="kicker"/>
    <w:rsid w:val="00B5441C"/>
  </w:style>
  <w:style w:type="character" w:customStyle="1" w:styleId="backcontent">
    <w:name w:val="backcontent"/>
    <w:rsid w:val="00B5441C"/>
  </w:style>
  <w:style w:type="character" w:customStyle="1" w:styleId="daystmp">
    <w:name w:val="daystmp"/>
    <w:rsid w:val="00B5441C"/>
  </w:style>
  <w:style w:type="character" w:customStyle="1" w:styleId="cardsfont12ptchar">
    <w:name w:val="cardsfont12ptchar"/>
    <w:rsid w:val="00B5441C"/>
  </w:style>
  <w:style w:type="character" w:customStyle="1" w:styleId="gal">
    <w:name w:val="gal"/>
    <w:rsid w:val="00B5441C"/>
  </w:style>
  <w:style w:type="character" w:customStyle="1" w:styleId="submitted">
    <w:name w:val="submitted"/>
    <w:rsid w:val="00B5441C"/>
  </w:style>
  <w:style w:type="character" w:customStyle="1" w:styleId="imagedateline">
    <w:name w:val="image_dateline"/>
    <w:rsid w:val="00B5441C"/>
  </w:style>
  <w:style w:type="character" w:customStyle="1" w:styleId="authordatecharchar">
    <w:name w:val="authordatecharchar"/>
    <w:rsid w:val="00B5441C"/>
  </w:style>
  <w:style w:type="character" w:customStyle="1" w:styleId="style1char0">
    <w:name w:val="style1char"/>
    <w:rsid w:val="00B5441C"/>
  </w:style>
  <w:style w:type="character" w:customStyle="1" w:styleId="tagcharchar0">
    <w:name w:val="tagcharchar"/>
    <w:rsid w:val="00B5441C"/>
  </w:style>
  <w:style w:type="character" w:customStyle="1" w:styleId="underlinedcharchar2">
    <w:name w:val="underlinedcharchar"/>
    <w:rsid w:val="00B5441C"/>
  </w:style>
  <w:style w:type="character" w:customStyle="1" w:styleId="BoxedChar">
    <w:name w:val="Boxed Char"/>
    <w:rsid w:val="00B5441C"/>
    <w:rPr>
      <w:rFonts w:ascii="Arial Narrow" w:hAnsi="Arial Narrow" w:hint="default"/>
      <w:b/>
      <w:bCs w:val="0"/>
      <w:sz w:val="18"/>
      <w:bdr w:val="single" w:sz="6" w:space="0" w:color="auto" w:frame="1"/>
    </w:rPr>
  </w:style>
  <w:style w:type="character" w:customStyle="1" w:styleId="Style11ptUnderline2">
    <w:name w:val="Style 11 pt Underline2"/>
    <w:rsid w:val="00B5441C"/>
    <w:rPr>
      <w:sz w:val="20"/>
      <w:u w:val="single"/>
    </w:rPr>
  </w:style>
  <w:style w:type="character" w:customStyle="1" w:styleId="Style11ptBoldUnderline2">
    <w:name w:val="Style 11 pt Bold Underline2"/>
    <w:rsid w:val="00B5441C"/>
    <w:rPr>
      <w:b/>
      <w:bCs/>
      <w:sz w:val="20"/>
      <w:u w:val="single"/>
    </w:rPr>
  </w:style>
  <w:style w:type="character" w:customStyle="1" w:styleId="nw">
    <w:name w:val="nw"/>
    <w:rsid w:val="00B5441C"/>
  </w:style>
  <w:style w:type="character" w:customStyle="1" w:styleId="Styleunderline11ptBoldBorderSinglesolidlineAuto">
    <w:name w:val="Style underline + 11 pt Bold Border: : (Single solid line Auto ..."/>
    <w:rsid w:val="00B5441C"/>
    <w:rPr>
      <w:b/>
      <w:bCs/>
      <w:sz w:val="20"/>
      <w:u w:val="single"/>
      <w:bdr w:val="single" w:sz="4" w:space="0" w:color="auto" w:frame="1"/>
    </w:rPr>
  </w:style>
  <w:style w:type="character" w:customStyle="1" w:styleId="cardCharCharChar1">
    <w:name w:val="card Char Char Char1"/>
    <w:rsid w:val="00B5441C"/>
    <w:rPr>
      <w:lang w:val="en-US" w:eastAsia="en-US" w:bidi="ar-SA"/>
    </w:rPr>
  </w:style>
  <w:style w:type="character" w:customStyle="1" w:styleId="authors1">
    <w:name w:val="authors1"/>
    <w:rsid w:val="00B5441C"/>
    <w:rPr>
      <w:rFonts w:ascii="Verdana" w:hAnsi="Verdana" w:hint="default"/>
      <w:b/>
      <w:bCs/>
      <w:color w:val="006699"/>
      <w:sz w:val="20"/>
      <w:szCs w:val="20"/>
    </w:rPr>
  </w:style>
  <w:style w:type="character" w:customStyle="1" w:styleId="headlinesectionlarge">
    <w:name w:val="headline_section_large"/>
    <w:rsid w:val="00B5441C"/>
  </w:style>
  <w:style w:type="character" w:customStyle="1" w:styleId="Styleunderline11ptBlack">
    <w:name w:val="Style underline + 11 pt Black"/>
    <w:rsid w:val="00B5441C"/>
    <w:rPr>
      <w:color w:val="000000"/>
      <w:sz w:val="20"/>
      <w:u w:val="single"/>
    </w:rPr>
  </w:style>
  <w:style w:type="character" w:customStyle="1" w:styleId="Styleunderline11ptBoldBlack">
    <w:name w:val="Style underline + 11 pt Bold Black"/>
    <w:rsid w:val="00B5441C"/>
    <w:rPr>
      <w:b/>
      <w:bCs/>
      <w:color w:val="000000"/>
      <w:sz w:val="20"/>
      <w:u w:val="single"/>
    </w:rPr>
  </w:style>
  <w:style w:type="character" w:customStyle="1" w:styleId="Style11ptBoldBlackUnderline">
    <w:name w:val="Style 11 pt Bold Black Underline"/>
    <w:rsid w:val="00B5441C"/>
    <w:rPr>
      <w:b/>
      <w:bCs/>
      <w:color w:val="000000"/>
      <w:sz w:val="20"/>
      <w:u w:val="single"/>
    </w:rPr>
  </w:style>
  <w:style w:type="character" w:customStyle="1" w:styleId="Style11ptBoldBlackUnderlineBorderSinglesolidline">
    <w:name w:val="Style 11 pt Bold Black Underline Border: : (Single solid line ..."/>
    <w:rsid w:val="00B5441C"/>
    <w:rPr>
      <w:b/>
      <w:bCs/>
      <w:color w:val="000000"/>
      <w:sz w:val="20"/>
      <w:u w:val="single"/>
      <w:bdr w:val="single" w:sz="4" w:space="0" w:color="auto" w:frame="1"/>
    </w:rPr>
  </w:style>
  <w:style w:type="character" w:customStyle="1" w:styleId="StyleLatinMeridien-Italic11ptItalicUnderline">
    <w:name w:val="Style (Latin) Meridien-Italic 11 pt Italic Underline"/>
    <w:rsid w:val="00B5441C"/>
    <w:rPr>
      <w:rFonts w:ascii="Meridien-Italic" w:hAnsi="Meridien-Italic" w:hint="default"/>
      <w:i/>
      <w:iCs/>
      <w:sz w:val="20"/>
      <w:u w:val="single"/>
    </w:rPr>
  </w:style>
  <w:style w:type="character" w:customStyle="1" w:styleId="Citation-AuthorDate">
    <w:name w:val="Citation - Author/Date"/>
    <w:rsid w:val="00B5441C"/>
    <w:rPr>
      <w:b/>
      <w:bCs w:val="0"/>
      <w:smallCaps/>
      <w:sz w:val="24"/>
      <w:u w:val="single"/>
    </w:rPr>
  </w:style>
  <w:style w:type="character" w:customStyle="1" w:styleId="underlinestylechar0">
    <w:name w:val="underlinestylechar"/>
    <w:rsid w:val="00B5441C"/>
  </w:style>
  <w:style w:type="character" w:customStyle="1" w:styleId="highlight">
    <w:name w:val="highlight"/>
    <w:rsid w:val="00B5441C"/>
  </w:style>
  <w:style w:type="character" w:customStyle="1" w:styleId="DottedUnderline0">
    <w:name w:val="Dotted Underline"/>
    <w:rsid w:val="00B5441C"/>
    <w:rPr>
      <w:rFonts w:ascii="Times New Roman" w:hAnsi="Times New Roman" w:cs="Times New Roman" w:hint="default"/>
      <w:sz w:val="20"/>
      <w:u w:val="dottedHeavy"/>
    </w:rPr>
  </w:style>
  <w:style w:type="character" w:customStyle="1" w:styleId="titleauthoretc">
    <w:name w:val="titleauthoretc"/>
    <w:rsid w:val="00B5441C"/>
  </w:style>
  <w:style w:type="character" w:customStyle="1" w:styleId="labeltext">
    <w:name w:val="labeltext"/>
    <w:rsid w:val="00B5441C"/>
  </w:style>
  <w:style w:type="character" w:customStyle="1" w:styleId="viewlink">
    <w:name w:val="viewlink"/>
    <w:rsid w:val="00B5441C"/>
  </w:style>
  <w:style w:type="character" w:customStyle="1" w:styleId="share">
    <w:name w:val="share"/>
    <w:rsid w:val="00B5441C"/>
  </w:style>
  <w:style w:type="character" w:customStyle="1" w:styleId="inlinkchart">
    <w:name w:val="inlink_chart"/>
    <w:rsid w:val="00B5441C"/>
  </w:style>
  <w:style w:type="character" w:customStyle="1" w:styleId="underLight">
    <w:name w:val="underLight"/>
    <w:uiPriority w:val="1"/>
    <w:qFormat/>
    <w:rsid w:val="00B5441C"/>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B5441C"/>
  </w:style>
  <w:style w:type="character" w:customStyle="1" w:styleId="author-rss">
    <w:name w:val="author-rss"/>
    <w:rsid w:val="00B5441C"/>
  </w:style>
  <w:style w:type="character" w:customStyle="1" w:styleId="fbsharecountwrapper">
    <w:name w:val="fb_share_count_wrapper"/>
    <w:rsid w:val="00B5441C"/>
  </w:style>
  <w:style w:type="character" w:customStyle="1" w:styleId="fbbuttontext">
    <w:name w:val="fb_button_text"/>
    <w:rsid w:val="00B5441C"/>
  </w:style>
  <w:style w:type="character" w:customStyle="1" w:styleId="hw">
    <w:name w:val="hw"/>
    <w:rsid w:val="00B5441C"/>
  </w:style>
  <w:style w:type="character" w:customStyle="1" w:styleId="linktotop">
    <w:name w:val="linktotop"/>
    <w:rsid w:val="00B5441C"/>
  </w:style>
  <w:style w:type="character" w:customStyle="1" w:styleId="maintextbldleft">
    <w:name w:val="maintextbldleft"/>
    <w:rsid w:val="00B5441C"/>
  </w:style>
  <w:style w:type="character" w:customStyle="1" w:styleId="maintextleft">
    <w:name w:val="maintextleft"/>
    <w:rsid w:val="00B5441C"/>
  </w:style>
  <w:style w:type="character" w:customStyle="1" w:styleId="descriptionstyle1block">
    <w:name w:val="description style1 block"/>
    <w:rsid w:val="00B5441C"/>
  </w:style>
  <w:style w:type="character" w:customStyle="1" w:styleId="gutter-right-1">
    <w:name w:val="gutter-right-1"/>
    <w:basedOn w:val="DefaultParagraphFont"/>
    <w:rsid w:val="00B5441C"/>
  </w:style>
  <w:style w:type="character" w:customStyle="1" w:styleId="ssl3">
    <w:name w:val="ss_l3"/>
    <w:rsid w:val="00B5441C"/>
  </w:style>
  <w:style w:type="character" w:customStyle="1" w:styleId="FontStyle39">
    <w:name w:val="Font Style39"/>
    <w:uiPriority w:val="99"/>
    <w:rsid w:val="00B5441C"/>
    <w:rPr>
      <w:rFonts w:ascii="Constantia" w:hAnsi="Constantia" w:cs="Constantia" w:hint="default"/>
      <w:b/>
      <w:bCs/>
      <w:sz w:val="18"/>
      <w:szCs w:val="18"/>
    </w:rPr>
  </w:style>
  <w:style w:type="character" w:customStyle="1" w:styleId="6">
    <w:name w:val="6"/>
    <w:rsid w:val="00B5441C"/>
    <w:rPr>
      <w:rFonts w:ascii="Arial" w:hAnsi="Arial" w:cs="Arial" w:hint="default"/>
      <w:bCs/>
      <w:sz w:val="20"/>
      <w:u w:val="single"/>
      <w:lang w:val="en-US" w:eastAsia="en-US" w:bidi="ar-SA"/>
    </w:rPr>
  </w:style>
  <w:style w:type="character" w:customStyle="1" w:styleId="Header11">
    <w:name w:val="Header11"/>
    <w:rsid w:val="00B5441C"/>
  </w:style>
  <w:style w:type="character" w:customStyle="1" w:styleId="posa">
    <w:name w:val="pos(a)"/>
    <w:basedOn w:val="DefaultParagraphFont"/>
    <w:rsid w:val="00B5441C"/>
  </w:style>
  <w:style w:type="character" w:customStyle="1" w:styleId="u-hiddeninnarrowenv">
    <w:name w:val="u-hiddeninnarrowenv"/>
    <w:basedOn w:val="DefaultParagraphFont"/>
    <w:rsid w:val="00B5441C"/>
  </w:style>
  <w:style w:type="character" w:customStyle="1" w:styleId="followbutton-bird">
    <w:name w:val="followbutton-bird"/>
    <w:basedOn w:val="DefaultParagraphFont"/>
    <w:rsid w:val="00B5441C"/>
  </w:style>
  <w:style w:type="character" w:customStyle="1" w:styleId="tweetauthor-name">
    <w:name w:val="tweetauthor-name"/>
    <w:basedOn w:val="DefaultParagraphFont"/>
    <w:rsid w:val="00B5441C"/>
  </w:style>
  <w:style w:type="character" w:customStyle="1" w:styleId="tweetauthor-verifiedbadge">
    <w:name w:val="tweetauthor-verifiedbadge"/>
    <w:basedOn w:val="DefaultParagraphFont"/>
    <w:rsid w:val="00B5441C"/>
  </w:style>
  <w:style w:type="character" w:customStyle="1" w:styleId="tweetauthor-screenname">
    <w:name w:val="tweetauthor-screenname"/>
    <w:basedOn w:val="DefaultParagraphFont"/>
    <w:rsid w:val="00B5441C"/>
  </w:style>
  <w:style w:type="character" w:customStyle="1" w:styleId="u-hiddenvisually">
    <w:name w:val="u-hiddenvisually"/>
    <w:basedOn w:val="DefaultParagraphFont"/>
    <w:rsid w:val="00B5441C"/>
  </w:style>
  <w:style w:type="character" w:customStyle="1" w:styleId="tweetaction-stat">
    <w:name w:val="tweetaction-stat"/>
    <w:basedOn w:val="DefaultParagraphFont"/>
    <w:rsid w:val="00B5441C"/>
  </w:style>
  <w:style w:type="character" w:customStyle="1" w:styleId="related">
    <w:name w:val="related"/>
    <w:basedOn w:val="DefaultParagraphFont"/>
    <w:rsid w:val="00B5441C"/>
  </w:style>
  <w:style w:type="character" w:customStyle="1" w:styleId="related-content">
    <w:name w:val="related-content"/>
    <w:basedOn w:val="DefaultParagraphFont"/>
    <w:rsid w:val="00B5441C"/>
  </w:style>
  <w:style w:type="character" w:customStyle="1" w:styleId="name-of-author">
    <w:name w:val="name-of-author"/>
    <w:basedOn w:val="DefaultParagraphFont"/>
    <w:rsid w:val="00B5441C"/>
  </w:style>
  <w:style w:type="character" w:customStyle="1" w:styleId="first-name">
    <w:name w:val="first-name"/>
    <w:basedOn w:val="DefaultParagraphFont"/>
    <w:rsid w:val="00B5441C"/>
  </w:style>
  <w:style w:type="character" w:customStyle="1" w:styleId="last-name">
    <w:name w:val="last-name"/>
    <w:basedOn w:val="DefaultParagraphFont"/>
    <w:rsid w:val="00B5441C"/>
  </w:style>
  <w:style w:type="character" w:customStyle="1" w:styleId="caption10">
    <w:name w:val="caption1"/>
    <w:basedOn w:val="DefaultParagraphFont"/>
    <w:rsid w:val="00B5441C"/>
  </w:style>
  <w:style w:type="character" w:customStyle="1" w:styleId="recirc-text">
    <w:name w:val="&quot;recirc-text”"/>
    <w:basedOn w:val="DefaultParagraphFont"/>
    <w:rsid w:val="00B5441C"/>
  </w:style>
  <w:style w:type="character" w:customStyle="1" w:styleId="video-icon">
    <w:name w:val="video-icon"/>
    <w:basedOn w:val="DefaultParagraphFont"/>
    <w:rsid w:val="00B5441C"/>
  </w:style>
  <w:style w:type="character" w:customStyle="1" w:styleId="powa-shot-play-btn-text">
    <w:name w:val="powa-shot-play-btn-text"/>
    <w:basedOn w:val="DefaultParagraphFont"/>
    <w:rsid w:val="00B5441C"/>
  </w:style>
  <w:style w:type="character" w:customStyle="1" w:styleId="powa-shot-click">
    <w:name w:val="powa-shot-click"/>
    <w:basedOn w:val="DefaultParagraphFont"/>
    <w:rsid w:val="00B5441C"/>
  </w:style>
  <w:style w:type="character" w:customStyle="1" w:styleId="wpv-blurb">
    <w:name w:val="wpv-blurb"/>
    <w:basedOn w:val="DefaultParagraphFont"/>
    <w:rsid w:val="00B5441C"/>
  </w:style>
  <w:style w:type="character" w:customStyle="1" w:styleId="pb-caption">
    <w:name w:val="pb-caption"/>
    <w:basedOn w:val="DefaultParagraphFont"/>
    <w:rsid w:val="00B5441C"/>
  </w:style>
  <w:style w:type="character" w:customStyle="1" w:styleId="Heading5Char1">
    <w:name w:val="Heading 5 Char1"/>
    <w:aliases w:val="Text Char1"/>
    <w:basedOn w:val="DefaultParagraphFont"/>
    <w:semiHidden/>
    <w:rsid w:val="00B5441C"/>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B5441C"/>
    <w:rPr>
      <w:vertAlign w:val="baseline"/>
    </w:rPr>
  </w:style>
  <w:style w:type="character" w:customStyle="1" w:styleId="Heading7Char1">
    <w:name w:val="Heading 7 Char1"/>
    <w:basedOn w:val="DefaultParagraphFont"/>
    <w:semiHidden/>
    <w:rsid w:val="00B5441C"/>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B5441C"/>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B5441C"/>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B5441C"/>
    <w:rPr>
      <w:rFonts w:ascii="Calibri" w:hAnsi="Calibri" w:cs="Calibri"/>
    </w:rPr>
  </w:style>
  <w:style w:type="numbering" w:customStyle="1" w:styleId="NoList2">
    <w:name w:val="No List2"/>
    <w:next w:val="NoList"/>
    <w:uiPriority w:val="99"/>
    <w:semiHidden/>
    <w:unhideWhenUsed/>
    <w:rsid w:val="00B5441C"/>
  </w:style>
  <w:style w:type="numbering" w:customStyle="1" w:styleId="NoList3">
    <w:name w:val="No List3"/>
    <w:next w:val="NoList"/>
    <w:uiPriority w:val="99"/>
    <w:semiHidden/>
    <w:unhideWhenUsed/>
    <w:rsid w:val="00B5441C"/>
  </w:style>
  <w:style w:type="numbering" w:customStyle="1" w:styleId="NoList4">
    <w:name w:val="No List4"/>
    <w:next w:val="NoList"/>
    <w:uiPriority w:val="99"/>
    <w:semiHidden/>
    <w:unhideWhenUsed/>
    <w:rsid w:val="00B5441C"/>
  </w:style>
  <w:style w:type="numbering" w:customStyle="1" w:styleId="NoList5">
    <w:name w:val="No List5"/>
    <w:next w:val="NoList"/>
    <w:semiHidden/>
    <w:unhideWhenUsed/>
    <w:rsid w:val="00B5441C"/>
  </w:style>
  <w:style w:type="paragraph" w:styleId="BlockText">
    <w:name w:val="Block Text"/>
    <w:basedOn w:val="Normal"/>
    <w:rsid w:val="00B5441C"/>
    <w:pPr>
      <w:ind w:left="229" w:right="229"/>
    </w:pPr>
    <w:rPr>
      <w:rFonts w:ascii="Verdana" w:eastAsia="Times New Roman" w:hAnsi="Verdana"/>
      <w:sz w:val="16"/>
      <w:szCs w:val="20"/>
    </w:rPr>
  </w:style>
  <w:style w:type="paragraph" w:styleId="NormalIndent">
    <w:name w:val="Normal Indent"/>
    <w:basedOn w:val="Normal"/>
    <w:rsid w:val="00B5441C"/>
    <w:pPr>
      <w:ind w:left="720"/>
    </w:pPr>
    <w:rPr>
      <w:rFonts w:eastAsia="Times New Roman"/>
      <w:szCs w:val="20"/>
    </w:rPr>
  </w:style>
  <w:style w:type="paragraph" w:styleId="EnvelopeReturn">
    <w:name w:val="envelope return"/>
    <w:basedOn w:val="Normal"/>
    <w:rsid w:val="00B5441C"/>
    <w:rPr>
      <w:rFonts w:ascii="Arial" w:eastAsia="Times New Roman" w:hAnsi="Arial"/>
      <w:sz w:val="24"/>
      <w:szCs w:val="20"/>
    </w:rPr>
  </w:style>
  <w:style w:type="paragraph" w:styleId="EnvelopeAddress">
    <w:name w:val="envelope address"/>
    <w:basedOn w:val="Normal"/>
    <w:rsid w:val="00B5441C"/>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B5441C"/>
  </w:style>
  <w:style w:type="numbering" w:customStyle="1" w:styleId="NoList7">
    <w:name w:val="No List7"/>
    <w:next w:val="NoList"/>
    <w:semiHidden/>
    <w:unhideWhenUsed/>
    <w:rsid w:val="00B5441C"/>
  </w:style>
  <w:style w:type="paragraph" w:styleId="ListBullet">
    <w:name w:val="List Bullet"/>
    <w:basedOn w:val="Normal"/>
    <w:link w:val="ListBulletChar"/>
    <w:uiPriority w:val="99"/>
    <w:unhideWhenUsed/>
    <w:rsid w:val="00B5441C"/>
    <w:pPr>
      <w:tabs>
        <w:tab w:val="num" w:pos="360"/>
      </w:tabs>
      <w:ind w:left="360" w:hanging="360"/>
      <w:contextualSpacing/>
    </w:pPr>
    <w:rPr>
      <w:rFonts w:eastAsia="Calibri"/>
    </w:rPr>
  </w:style>
  <w:style w:type="table" w:styleId="MediumGrid1">
    <w:name w:val="Medium Grid 1"/>
    <w:basedOn w:val="TableNormal"/>
    <w:uiPriority w:val="67"/>
    <w:rsid w:val="00B5441C"/>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B5441C"/>
  </w:style>
  <w:style w:type="numbering" w:customStyle="1" w:styleId="NoList111">
    <w:name w:val="No List111"/>
    <w:next w:val="NoList"/>
    <w:uiPriority w:val="99"/>
    <w:semiHidden/>
    <w:unhideWhenUsed/>
    <w:rsid w:val="00B5441C"/>
  </w:style>
  <w:style w:type="numbering" w:customStyle="1" w:styleId="NoList1111">
    <w:name w:val="No List1111"/>
    <w:next w:val="NoList"/>
    <w:uiPriority w:val="99"/>
    <w:semiHidden/>
    <w:unhideWhenUsed/>
    <w:rsid w:val="00B5441C"/>
  </w:style>
  <w:style w:type="numbering" w:customStyle="1" w:styleId="NoList11111">
    <w:name w:val="No List11111"/>
    <w:next w:val="NoList"/>
    <w:uiPriority w:val="99"/>
    <w:semiHidden/>
    <w:unhideWhenUsed/>
    <w:rsid w:val="00B5441C"/>
  </w:style>
  <w:style w:type="numbering" w:customStyle="1" w:styleId="NoList111111">
    <w:name w:val="No List111111"/>
    <w:next w:val="NoList"/>
    <w:uiPriority w:val="99"/>
    <w:semiHidden/>
    <w:unhideWhenUsed/>
    <w:rsid w:val="00B5441C"/>
  </w:style>
  <w:style w:type="numbering" w:customStyle="1" w:styleId="NoList1111111">
    <w:name w:val="No List1111111"/>
    <w:next w:val="NoList"/>
    <w:uiPriority w:val="99"/>
    <w:semiHidden/>
    <w:unhideWhenUsed/>
    <w:rsid w:val="00B5441C"/>
  </w:style>
  <w:style w:type="numbering" w:customStyle="1" w:styleId="NoList11111111">
    <w:name w:val="No List11111111"/>
    <w:next w:val="NoList"/>
    <w:uiPriority w:val="99"/>
    <w:semiHidden/>
    <w:unhideWhenUsed/>
    <w:rsid w:val="00B5441C"/>
  </w:style>
  <w:style w:type="numbering" w:customStyle="1" w:styleId="NoList111111111">
    <w:name w:val="No List111111111"/>
    <w:next w:val="NoList"/>
    <w:uiPriority w:val="99"/>
    <w:semiHidden/>
    <w:unhideWhenUsed/>
    <w:rsid w:val="00B5441C"/>
  </w:style>
  <w:style w:type="numbering" w:customStyle="1" w:styleId="NoList1111111111">
    <w:name w:val="No List1111111111"/>
    <w:next w:val="NoList"/>
    <w:uiPriority w:val="99"/>
    <w:semiHidden/>
    <w:unhideWhenUsed/>
    <w:rsid w:val="00B5441C"/>
  </w:style>
  <w:style w:type="numbering" w:customStyle="1" w:styleId="NoList11111111111">
    <w:name w:val="No List11111111111"/>
    <w:next w:val="NoList"/>
    <w:uiPriority w:val="99"/>
    <w:semiHidden/>
    <w:unhideWhenUsed/>
    <w:rsid w:val="00B5441C"/>
  </w:style>
  <w:style w:type="numbering" w:customStyle="1" w:styleId="NoList111111111111">
    <w:name w:val="No List111111111111"/>
    <w:next w:val="NoList"/>
    <w:uiPriority w:val="99"/>
    <w:semiHidden/>
    <w:unhideWhenUsed/>
    <w:rsid w:val="00B5441C"/>
  </w:style>
  <w:style w:type="numbering" w:customStyle="1" w:styleId="NoList1111111111111">
    <w:name w:val="No List1111111111111"/>
    <w:next w:val="NoList"/>
    <w:uiPriority w:val="99"/>
    <w:semiHidden/>
    <w:unhideWhenUsed/>
    <w:rsid w:val="00B5441C"/>
  </w:style>
  <w:style w:type="numbering" w:customStyle="1" w:styleId="NoList11111111111111">
    <w:name w:val="No List11111111111111"/>
    <w:next w:val="NoList"/>
    <w:uiPriority w:val="99"/>
    <w:semiHidden/>
    <w:unhideWhenUsed/>
    <w:rsid w:val="00B5441C"/>
  </w:style>
  <w:style w:type="numbering" w:customStyle="1" w:styleId="NoList111111111111111">
    <w:name w:val="No List111111111111111"/>
    <w:next w:val="NoList"/>
    <w:uiPriority w:val="99"/>
    <w:semiHidden/>
    <w:unhideWhenUsed/>
    <w:rsid w:val="00B5441C"/>
  </w:style>
  <w:style w:type="numbering" w:customStyle="1" w:styleId="NoList1111111111111111">
    <w:name w:val="No List1111111111111111"/>
    <w:next w:val="NoList"/>
    <w:uiPriority w:val="99"/>
    <w:semiHidden/>
    <w:unhideWhenUsed/>
    <w:rsid w:val="00B5441C"/>
  </w:style>
  <w:style w:type="numbering" w:customStyle="1" w:styleId="NoList11111111111111111">
    <w:name w:val="No List11111111111111111"/>
    <w:next w:val="NoList"/>
    <w:uiPriority w:val="99"/>
    <w:semiHidden/>
    <w:unhideWhenUsed/>
    <w:rsid w:val="00B5441C"/>
  </w:style>
  <w:style w:type="character" w:customStyle="1" w:styleId="FontStyle220">
    <w:name w:val="Font Style220"/>
    <w:basedOn w:val="DefaultParagraphFont"/>
    <w:uiPriority w:val="99"/>
    <w:rsid w:val="00B5441C"/>
    <w:rPr>
      <w:rFonts w:ascii="Candara" w:hAnsi="Candara" w:cs="Candara" w:hint="default"/>
      <w:i/>
      <w:iCs/>
      <w:sz w:val="18"/>
      <w:szCs w:val="18"/>
    </w:rPr>
  </w:style>
  <w:style w:type="character" w:customStyle="1" w:styleId="FontStyle290">
    <w:name w:val="Font Style290"/>
    <w:basedOn w:val="DefaultParagraphFont"/>
    <w:uiPriority w:val="99"/>
    <w:rsid w:val="00B5441C"/>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B5441C"/>
    <w:rPr>
      <w:rFonts w:ascii="Arial" w:hAnsi="Arial" w:cs="Arial"/>
      <w:b/>
      <w:bCs/>
      <w:sz w:val="16"/>
      <w:szCs w:val="16"/>
    </w:rPr>
  </w:style>
  <w:style w:type="paragraph" w:customStyle="1" w:styleId="articlebodynormaltext">
    <w:name w:val="articlebody_normaltext"/>
    <w:basedOn w:val="Normal"/>
    <w:rsid w:val="00B5441C"/>
    <w:pPr>
      <w:spacing w:before="100" w:beforeAutospacing="1" w:after="100" w:afterAutospacing="1"/>
    </w:pPr>
    <w:rPr>
      <w:rFonts w:ascii="Georgia" w:hAnsi="Georgia"/>
    </w:rPr>
  </w:style>
  <w:style w:type="character" w:customStyle="1" w:styleId="Bodytext21">
    <w:name w:val="Body text (2)_"/>
    <w:basedOn w:val="DefaultParagraphFont"/>
    <w:link w:val="Bodytext22"/>
    <w:rsid w:val="00B5441C"/>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B5441C"/>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B5441C"/>
    <w:rPr>
      <w:color w:val="000000"/>
      <w:sz w:val="28"/>
      <w:szCs w:val="28"/>
    </w:rPr>
  </w:style>
  <w:style w:type="character" w:customStyle="1" w:styleId="Style9ptItalicUnderline">
    <w:name w:val="Style 9 pt Italic Underline"/>
    <w:rsid w:val="00B5441C"/>
    <w:rPr>
      <w:i/>
      <w:iCs/>
      <w:sz w:val="20"/>
      <w:u w:val="single"/>
    </w:rPr>
  </w:style>
  <w:style w:type="paragraph" w:customStyle="1" w:styleId="StyleHeading4TagsmalltextBigcardbodyNormalTagNotBold">
    <w:name w:val="Style Heading 4Tagsmall textBig cardbodyNormal Tag + Not Bold"/>
    <w:basedOn w:val="Heading4"/>
    <w:rsid w:val="00B5441C"/>
    <w:rPr>
      <w:bCs w:val="0"/>
      <w:sz w:val="22"/>
      <w:szCs w:val="22"/>
    </w:rPr>
  </w:style>
  <w:style w:type="character" w:customStyle="1" w:styleId="StyleBox12ptBold">
    <w:name w:val="Style Box + 12 pt Bold"/>
    <w:basedOn w:val="DefaultParagraphFont"/>
    <w:rsid w:val="00B5441C"/>
    <w:rPr>
      <w:rFonts w:ascii="Georgia" w:hAnsi="Georgia"/>
      <w:b/>
      <w:bCs/>
      <w:sz w:val="22"/>
      <w:u w:val="single"/>
      <w:bdr w:val="none" w:sz="0" w:space="0" w:color="auto"/>
    </w:rPr>
  </w:style>
  <w:style w:type="character" w:customStyle="1" w:styleId="StyleBox12pt">
    <w:name w:val="Style Box + 12 pt"/>
    <w:basedOn w:val="DefaultParagraphFont"/>
    <w:rsid w:val="00B5441C"/>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B5441C"/>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B5441C"/>
    <w:rPr>
      <w:bCs w:val="0"/>
      <w:szCs w:val="22"/>
    </w:rPr>
  </w:style>
  <w:style w:type="character" w:customStyle="1" w:styleId="StyleGaramondText1">
    <w:name w:val="Style Garamond Text 1"/>
    <w:basedOn w:val="DefaultParagraphFont"/>
    <w:rsid w:val="00B5441C"/>
    <w:rPr>
      <w:rFonts w:ascii="Georgia" w:hAnsi="Georgia"/>
      <w:color w:val="0D0D0D" w:themeColor="text1" w:themeTint="F2"/>
      <w:sz w:val="22"/>
    </w:rPr>
  </w:style>
  <w:style w:type="character" w:customStyle="1" w:styleId="StyleGaramondText1Underline">
    <w:name w:val="Style Garamond Text 1 Underline"/>
    <w:basedOn w:val="DefaultParagraphFont"/>
    <w:rsid w:val="00B5441C"/>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B5441C"/>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B5441C"/>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B5441C"/>
    <w:rPr>
      <w:b w:val="0"/>
      <w:bCs w:val="0"/>
      <w:sz w:val="14"/>
      <w:u w:val="none"/>
    </w:rPr>
  </w:style>
  <w:style w:type="character" w:customStyle="1" w:styleId="Style7ptBold">
    <w:name w:val="Style 7 pt Bold"/>
    <w:basedOn w:val="DefaultParagraphFont"/>
    <w:rsid w:val="00B5441C"/>
    <w:rPr>
      <w:b w:val="0"/>
      <w:bCs/>
      <w:sz w:val="14"/>
    </w:rPr>
  </w:style>
  <w:style w:type="paragraph" w:customStyle="1" w:styleId="Stylecardtext8pt">
    <w:name w:val="Style card text + 8 pt"/>
    <w:basedOn w:val="Normal"/>
    <w:rsid w:val="00B5441C"/>
    <w:pPr>
      <w:ind w:right="288"/>
    </w:pPr>
    <w:rPr>
      <w:sz w:val="16"/>
    </w:rPr>
  </w:style>
  <w:style w:type="paragraph" w:customStyle="1" w:styleId="Stylecardtext5pt">
    <w:name w:val="Style card text + 5 pt"/>
    <w:basedOn w:val="Normal"/>
    <w:rsid w:val="00B5441C"/>
    <w:pPr>
      <w:ind w:right="288"/>
    </w:pPr>
    <w:rPr>
      <w:sz w:val="10"/>
    </w:rPr>
  </w:style>
  <w:style w:type="character" w:customStyle="1" w:styleId="StyleStyleBoldUnderlineUnderlineIntenseEmphasis1apple-style-">
    <w:name w:val="Style Style Bold UnderlineUnderlineIntense Emphasis1apple-style-..."/>
    <w:basedOn w:val="DefaultParagraphFont"/>
    <w:rsid w:val="00B5441C"/>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B5441C"/>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B5441C"/>
    <w:rPr>
      <w:rFonts w:ascii="Georgia" w:hAnsi="Georgia"/>
      <w:u w:val="single"/>
    </w:rPr>
  </w:style>
  <w:style w:type="paragraph" w:customStyle="1" w:styleId="StyleCardsGeorgia12ptBoldThickunderlineBorderSin">
    <w:name w:val="Style Cards + Georgia 12 pt Bold Thick underline Border: : (Sin..."/>
    <w:basedOn w:val="Normal"/>
    <w:rsid w:val="00B5441C"/>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B5441C"/>
    <w:rPr>
      <w:rFonts w:ascii="Georgia" w:hAnsi="Georgia"/>
      <w:sz w:val="24"/>
      <w:u w:val="single"/>
    </w:rPr>
  </w:style>
  <w:style w:type="paragraph" w:customStyle="1" w:styleId="StyleCardsGeorgia">
    <w:name w:val="Style Cards + Georgia"/>
    <w:basedOn w:val="Normal"/>
    <w:rsid w:val="00B5441C"/>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B5441C"/>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B5441C"/>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B5441C"/>
    <w:rPr>
      <w:rFonts w:eastAsia="Times New Roman"/>
      <w:i/>
      <w:iCs/>
    </w:rPr>
  </w:style>
  <w:style w:type="character" w:customStyle="1" w:styleId="HTMLAddressChar">
    <w:name w:val="HTML Address Char"/>
    <w:basedOn w:val="DefaultParagraphFont"/>
    <w:link w:val="HTMLAddress"/>
    <w:uiPriority w:val="99"/>
    <w:rsid w:val="00B5441C"/>
    <w:rPr>
      <w:rFonts w:ascii="Calibri" w:eastAsia="Times New Roman" w:hAnsi="Calibri"/>
      <w:i/>
      <w:iCs/>
      <w:sz w:val="22"/>
    </w:rPr>
  </w:style>
  <w:style w:type="paragraph" w:styleId="Index1">
    <w:name w:val="index 1"/>
    <w:basedOn w:val="Normal"/>
    <w:next w:val="Normal"/>
    <w:autoRedefine/>
    <w:unhideWhenUsed/>
    <w:rsid w:val="00B5441C"/>
    <w:pPr>
      <w:ind w:left="220" w:hanging="220"/>
    </w:pPr>
  </w:style>
  <w:style w:type="character" w:customStyle="1" w:styleId="CardsFont6ptChar1">
    <w:name w:val="Cards + Font: 6 pt Char1"/>
    <w:link w:val="CardsFont6pt"/>
    <w:locked/>
    <w:rsid w:val="00B5441C"/>
    <w:rPr>
      <w:rFonts w:ascii="Calibri" w:eastAsia="Times New Roman" w:hAnsi="Calibri" w:cs="Times New Roman"/>
      <w:sz w:val="12"/>
      <w:szCs w:val="20"/>
    </w:rPr>
  </w:style>
  <w:style w:type="paragraph" w:customStyle="1" w:styleId="Quote2">
    <w:name w:val="Quote2"/>
    <w:basedOn w:val="Default"/>
    <w:next w:val="Default"/>
    <w:rsid w:val="00B5441C"/>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B5441C"/>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B5441C"/>
    <w:pPr>
      <w:keepNext/>
      <w:keepLines/>
      <w:spacing w:before="200"/>
      <w:outlineLvl w:val="3"/>
    </w:pPr>
    <w:rPr>
      <w:rFonts w:eastAsia="Times New Roman"/>
      <w:b/>
      <w:bCs/>
      <w:iCs/>
      <w:sz w:val="26"/>
    </w:rPr>
  </w:style>
  <w:style w:type="paragraph" w:customStyle="1" w:styleId="post-subtitle">
    <w:name w:val="post-subtitle"/>
    <w:basedOn w:val="Normal"/>
    <w:rsid w:val="00B5441C"/>
    <w:pPr>
      <w:spacing w:before="100" w:beforeAutospacing="1" w:after="100" w:afterAutospacing="1"/>
    </w:pPr>
    <w:rPr>
      <w:rFonts w:eastAsia="Times New Roman"/>
    </w:rPr>
  </w:style>
  <w:style w:type="paragraph" w:customStyle="1" w:styleId="Pa0">
    <w:name w:val="Pa0"/>
    <w:basedOn w:val="Default"/>
    <w:next w:val="Default"/>
    <w:uiPriority w:val="99"/>
    <w:rsid w:val="00B5441C"/>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B5441C"/>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B5441C"/>
    <w:pPr>
      <w:spacing w:before="100" w:beforeAutospacing="1" w:after="100" w:afterAutospacing="1"/>
    </w:pPr>
    <w:rPr>
      <w:rFonts w:eastAsia="Times New Roman"/>
    </w:rPr>
  </w:style>
  <w:style w:type="paragraph" w:customStyle="1" w:styleId="tagline1">
    <w:name w:val="tagline"/>
    <w:basedOn w:val="Normal"/>
    <w:rsid w:val="00B5441C"/>
    <w:pPr>
      <w:spacing w:before="100" w:beforeAutospacing="1" w:after="100" w:afterAutospacing="1"/>
    </w:pPr>
    <w:rPr>
      <w:rFonts w:eastAsia="Times New Roman"/>
    </w:rPr>
  </w:style>
  <w:style w:type="paragraph" w:customStyle="1" w:styleId="Block1">
    <w:name w:val="Block1"/>
    <w:basedOn w:val="Normal"/>
    <w:next w:val="Normal"/>
    <w:uiPriority w:val="3"/>
    <w:qFormat/>
    <w:rsid w:val="00B5441C"/>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B5441C"/>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B5441C"/>
    <w:rPr>
      <w:sz w:val="10"/>
    </w:rPr>
  </w:style>
  <w:style w:type="paragraph" w:customStyle="1" w:styleId="ReallySamllText">
    <w:name w:val="ReallySamllText"/>
    <w:basedOn w:val="Normal"/>
    <w:link w:val="ReallySamllTextChar"/>
    <w:autoRedefine/>
    <w:rsid w:val="00B5441C"/>
    <w:rPr>
      <w:rFonts w:asciiTheme="minorHAnsi" w:hAnsiTheme="minorHAnsi"/>
      <w:sz w:val="10"/>
    </w:rPr>
  </w:style>
  <w:style w:type="paragraph" w:customStyle="1" w:styleId="CardCites">
    <w:name w:val="Card Cites"/>
    <w:basedOn w:val="Normal"/>
    <w:next w:val="Normal"/>
    <w:qFormat/>
    <w:rsid w:val="00B5441C"/>
    <w:rPr>
      <w:rFonts w:eastAsia="Times New Roman"/>
      <w:b/>
      <w:sz w:val="20"/>
    </w:rPr>
  </w:style>
  <w:style w:type="paragraph" w:customStyle="1" w:styleId="NormalWeb3">
    <w:name w:val="Normal (Web)3"/>
    <w:basedOn w:val="Normal"/>
    <w:rsid w:val="00B5441C"/>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B5441C"/>
    <w:pPr>
      <w:ind w:left="400"/>
    </w:pPr>
    <w:rPr>
      <w:rFonts w:eastAsia="Times New Roman"/>
    </w:rPr>
  </w:style>
  <w:style w:type="paragraph" w:customStyle="1" w:styleId="TagCiteChar2">
    <w:name w:val="Tag / Cite Char"/>
    <w:basedOn w:val="Normal"/>
    <w:rsid w:val="00B5441C"/>
    <w:rPr>
      <w:rFonts w:eastAsia="Times New Roman"/>
      <w:b/>
      <w:color w:val="000000"/>
    </w:rPr>
  </w:style>
  <w:style w:type="paragraph" w:customStyle="1" w:styleId="PageNumber2">
    <w:name w:val="Page Number2"/>
    <w:basedOn w:val="Normal"/>
    <w:next w:val="Normal"/>
    <w:rsid w:val="00B5441C"/>
    <w:rPr>
      <w:rFonts w:eastAsia="Times New Roman"/>
      <w:sz w:val="20"/>
    </w:rPr>
  </w:style>
  <w:style w:type="paragraph" w:customStyle="1" w:styleId="HeaderFooter">
    <w:name w:val="Header &amp; Footer"/>
    <w:rsid w:val="00B5441C"/>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B5441C"/>
    <w:rPr>
      <w:rFonts w:ascii="Arial Narrow" w:eastAsia="Times New Roman" w:hAnsi="Arial Narrow"/>
      <w:color w:val="000000"/>
      <w:sz w:val="16"/>
    </w:rPr>
  </w:style>
  <w:style w:type="paragraph" w:customStyle="1" w:styleId="CardTextUnderlined">
    <w:name w:val="Card Text Underlined"/>
    <w:basedOn w:val="Normal"/>
    <w:rsid w:val="00B5441C"/>
    <w:rPr>
      <w:rFonts w:ascii="Arial Narrow" w:eastAsia="Times New Roman" w:hAnsi="Arial Narrow"/>
      <w:u w:val="single"/>
    </w:rPr>
  </w:style>
  <w:style w:type="paragraph" w:customStyle="1" w:styleId="HeaderDebate">
    <w:name w:val="Header Debate"/>
    <w:basedOn w:val="Normal"/>
    <w:rsid w:val="00B5441C"/>
    <w:pPr>
      <w:jc w:val="center"/>
      <w:outlineLvl w:val="0"/>
    </w:pPr>
    <w:rPr>
      <w:rFonts w:eastAsia="Times New Roman"/>
      <w:b/>
      <w:sz w:val="48"/>
      <w:u w:val="words"/>
    </w:rPr>
  </w:style>
  <w:style w:type="paragraph" w:customStyle="1" w:styleId="NormalWeb1">
    <w:name w:val="Normal (Web)1"/>
    <w:basedOn w:val="Normal"/>
    <w:rsid w:val="00B5441C"/>
    <w:pPr>
      <w:spacing w:before="100" w:beforeAutospacing="1" w:after="100" w:afterAutospacing="1"/>
    </w:pPr>
    <w:rPr>
      <w:rFonts w:eastAsia="Times New Roman"/>
      <w:sz w:val="20"/>
      <w:szCs w:val="20"/>
    </w:rPr>
  </w:style>
  <w:style w:type="paragraph" w:customStyle="1" w:styleId="CardTagCharChar">
    <w:name w:val="Card Tag Char Char"/>
    <w:basedOn w:val="Normal"/>
    <w:rsid w:val="00B5441C"/>
    <w:rPr>
      <w:rFonts w:eastAsia="Times New Roman"/>
      <w:b/>
    </w:rPr>
  </w:style>
  <w:style w:type="paragraph" w:customStyle="1" w:styleId="fixed">
    <w:name w:val="fixed"/>
    <w:basedOn w:val="Normal"/>
    <w:rsid w:val="00B5441C"/>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B5441C"/>
    <w:pPr>
      <w:spacing w:before="100" w:beforeAutospacing="1" w:after="100" w:afterAutospacing="1"/>
    </w:pPr>
    <w:rPr>
      <w:rFonts w:eastAsia="Times New Roman"/>
    </w:rPr>
  </w:style>
  <w:style w:type="paragraph" w:customStyle="1" w:styleId="ExecutiveSummarytext">
    <w:name w:val="Executive Summary text"/>
    <w:basedOn w:val="Normal"/>
    <w:next w:val="Normal"/>
    <w:rsid w:val="00B5441C"/>
    <w:pPr>
      <w:autoSpaceDE w:val="0"/>
      <w:autoSpaceDN w:val="0"/>
      <w:adjustRightInd w:val="0"/>
    </w:pPr>
    <w:rPr>
      <w:rFonts w:ascii="Arial" w:eastAsia="Times New Roman" w:hAnsi="Arial"/>
    </w:rPr>
  </w:style>
  <w:style w:type="character" w:customStyle="1" w:styleId="NormalUnderlineChar1">
    <w:name w:val="Normal Underline Char1"/>
    <w:locked/>
    <w:rsid w:val="00B5441C"/>
    <w:rPr>
      <w:u w:val="single"/>
    </w:rPr>
  </w:style>
  <w:style w:type="character" w:customStyle="1" w:styleId="CardUpSize-LightChar">
    <w:name w:val="CardUpSize - Light Char"/>
    <w:link w:val="CardUpSize-Light"/>
    <w:locked/>
    <w:rsid w:val="00B5441C"/>
    <w:rPr>
      <w:rFonts w:ascii="Times New Roman" w:eastAsia="Times New Roman" w:hAnsi="Times New Roman"/>
      <w:szCs w:val="32"/>
      <w:u w:val="single"/>
    </w:rPr>
  </w:style>
  <w:style w:type="paragraph" w:customStyle="1" w:styleId="CardUpSize-Light">
    <w:name w:val="CardUpSize - Light"/>
    <w:basedOn w:val="Normal"/>
    <w:link w:val="CardUpSize-LightChar"/>
    <w:rsid w:val="00B5441C"/>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B5441C"/>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B5441C"/>
    <w:pPr>
      <w:jc w:val="both"/>
    </w:pPr>
    <w:rPr>
      <w:rFonts w:ascii="Times New Roman" w:eastAsia="Times New Roman" w:hAnsi="Times New Roman"/>
      <w:b/>
      <w:sz w:val="24"/>
      <w:szCs w:val="32"/>
      <w:u w:val="single"/>
    </w:rPr>
  </w:style>
  <w:style w:type="paragraph" w:customStyle="1" w:styleId="SmallCite">
    <w:name w:val="Small Cite"/>
    <w:basedOn w:val="Normal"/>
    <w:rsid w:val="00B5441C"/>
    <w:rPr>
      <w:rFonts w:ascii="Verdana" w:eastAsia="Times New Roman" w:hAnsi="Verdana"/>
      <w:sz w:val="16"/>
    </w:rPr>
  </w:style>
  <w:style w:type="paragraph" w:customStyle="1" w:styleId="clearformatting">
    <w:name w:val="clear formatting"/>
    <w:basedOn w:val="Heading2"/>
    <w:rsid w:val="00B5441C"/>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B5441C"/>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B5441C"/>
    <w:pPr>
      <w:spacing w:after="240" w:line="360" w:lineRule="atLeast"/>
    </w:pPr>
    <w:rPr>
      <w:rFonts w:eastAsia="Times New Roman"/>
      <w:b/>
      <w:bCs/>
      <w:sz w:val="16"/>
      <w:szCs w:val="16"/>
    </w:rPr>
  </w:style>
  <w:style w:type="paragraph" w:customStyle="1" w:styleId="PlaceholderText1">
    <w:name w:val="Placeholder Text1"/>
    <w:basedOn w:val="Normal"/>
    <w:rsid w:val="00B5441C"/>
    <w:pPr>
      <w:keepNext/>
      <w:numPr>
        <w:numId w:val="14"/>
      </w:numPr>
      <w:outlineLvl w:val="0"/>
    </w:pPr>
    <w:rPr>
      <w:rFonts w:eastAsia="MS Gothic"/>
    </w:rPr>
  </w:style>
  <w:style w:type="character" w:customStyle="1" w:styleId="ImportantTextChar">
    <w:name w:val="Important Text Char"/>
    <w:link w:val="ImportantText"/>
    <w:locked/>
    <w:rsid w:val="00B5441C"/>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B5441C"/>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B5441C"/>
    <w:rPr>
      <w:rFonts w:ascii="HNKAOE+Arial" w:hAnsi="HNKAOE+Arial"/>
    </w:rPr>
  </w:style>
  <w:style w:type="paragraph" w:customStyle="1" w:styleId="StyleBodyText11ptBlackUnderline">
    <w:name w:val="Style Body Text + 11 pt Black Underline"/>
    <w:basedOn w:val="BodyText"/>
    <w:link w:val="StyleBodyText11ptBlackUnderlineChar"/>
    <w:rsid w:val="00B5441C"/>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B5441C"/>
    <w:rPr>
      <w:rFonts w:ascii="HNKAOE+Arial" w:hAnsi="HNKAOE+Arial"/>
    </w:rPr>
  </w:style>
  <w:style w:type="paragraph" w:customStyle="1" w:styleId="StyleBodyText11ptBoldBlack">
    <w:name w:val="Style Body Text + 11 pt Bold Black"/>
    <w:basedOn w:val="BodyText"/>
    <w:link w:val="StyleBodyText11ptBoldBlackChar"/>
    <w:rsid w:val="00B5441C"/>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B5441C"/>
    <w:rPr>
      <w:rFonts w:ascii="Times New Roman" w:eastAsia="Malgun Gothic" w:hAnsi="Times New Roman"/>
      <w:bCs/>
    </w:rPr>
  </w:style>
  <w:style w:type="paragraph" w:customStyle="1" w:styleId="StyletinyBold">
    <w:name w:val="Style tiny + Bold"/>
    <w:basedOn w:val="tiny"/>
    <w:link w:val="StyletinyBoldChar"/>
    <w:rsid w:val="00B5441C"/>
    <w:rPr>
      <w:rFonts w:cstheme="minorBidi"/>
      <w:bCs/>
      <w:sz w:val="24"/>
    </w:rPr>
  </w:style>
  <w:style w:type="character" w:customStyle="1" w:styleId="Heading5SizeDownChar">
    <w:name w:val="Heading 5 Size Down Char"/>
    <w:link w:val="Heading5SizeDown"/>
    <w:locked/>
    <w:rsid w:val="00B5441C"/>
    <w:rPr>
      <w:rFonts w:ascii="Times New Roman" w:eastAsia="Times New Roman" w:hAnsi="Times New Roman"/>
      <w:szCs w:val="16"/>
    </w:rPr>
  </w:style>
  <w:style w:type="paragraph" w:customStyle="1" w:styleId="Heading5SizeDown">
    <w:name w:val="Heading 5 Size Down"/>
    <w:basedOn w:val="Normal"/>
    <w:link w:val="Heading5SizeDownChar"/>
    <w:autoRedefine/>
    <w:rsid w:val="00B5441C"/>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B5441C"/>
    <w:rPr>
      <w:rFonts w:ascii="Times New Roman" w:eastAsia="Times New Roman" w:hAnsi="Times New Roman" w:cs="Arial"/>
      <w:b/>
      <w:szCs w:val="44"/>
    </w:rPr>
  </w:style>
  <w:style w:type="paragraph" w:customStyle="1" w:styleId="Normal2Bold">
    <w:name w:val="Normal2 + Bold"/>
    <w:basedOn w:val="Normal"/>
    <w:link w:val="Normal2BoldChar"/>
    <w:rsid w:val="00B5441C"/>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B5441C"/>
    <w:rPr>
      <w:rFonts w:ascii="Times New Roman" w:eastAsia="Times New Roman" w:hAnsi="Times New Roman"/>
      <w:lang w:eastAsia="ar-SA"/>
    </w:rPr>
  </w:style>
  <w:style w:type="paragraph" w:customStyle="1" w:styleId="ListContents">
    <w:name w:val="List Contents"/>
    <w:basedOn w:val="Normal"/>
    <w:link w:val="ListContentsChar"/>
    <w:rsid w:val="00B5441C"/>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B5441C"/>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B5441C"/>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B5441C"/>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B5441C"/>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B5441C"/>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B5441C"/>
    <w:rPr>
      <w:rFonts w:ascii="Arial" w:eastAsia="Times New Roman" w:hAnsi="Arial"/>
      <w:sz w:val="12"/>
    </w:rPr>
  </w:style>
  <w:style w:type="paragraph" w:customStyle="1" w:styleId="Unimportant">
    <w:name w:val="Unimportant"/>
    <w:basedOn w:val="Normal"/>
    <w:link w:val="UnimportantCharChar"/>
    <w:rsid w:val="00B5441C"/>
    <w:pPr>
      <w:jc w:val="both"/>
    </w:pPr>
    <w:rPr>
      <w:rFonts w:ascii="Arial" w:eastAsia="Times New Roman" w:hAnsi="Arial"/>
      <w:sz w:val="12"/>
    </w:rPr>
  </w:style>
  <w:style w:type="character" w:customStyle="1" w:styleId="TagCiteChar3">
    <w:name w:val="Tag &amp; Cite Char"/>
    <w:link w:val="TagCite2"/>
    <w:locked/>
    <w:rsid w:val="00B5441C"/>
    <w:rPr>
      <w:rFonts w:ascii="Arial" w:eastAsia="Times New Roman" w:hAnsi="Arial"/>
      <w:b/>
    </w:rPr>
  </w:style>
  <w:style w:type="paragraph" w:customStyle="1" w:styleId="TagCite2">
    <w:name w:val="Tag &amp; Cite"/>
    <w:basedOn w:val="Normal"/>
    <w:link w:val="TagCiteChar3"/>
    <w:rsid w:val="00B5441C"/>
    <w:pPr>
      <w:jc w:val="both"/>
    </w:pPr>
    <w:rPr>
      <w:rFonts w:ascii="Arial" w:eastAsia="Times New Roman" w:hAnsi="Arial"/>
      <w:b/>
      <w:sz w:val="24"/>
    </w:rPr>
  </w:style>
  <w:style w:type="character" w:customStyle="1" w:styleId="HighlightedTextChar">
    <w:name w:val="Highlighted Text Char"/>
    <w:link w:val="HighlightedText"/>
    <w:locked/>
    <w:rsid w:val="00B5441C"/>
    <w:rPr>
      <w:rFonts w:ascii="Arial" w:eastAsia="Times New Roman" w:hAnsi="Arial"/>
      <w:b/>
      <w:u w:val="thick"/>
    </w:rPr>
  </w:style>
  <w:style w:type="paragraph" w:customStyle="1" w:styleId="HighlightedText">
    <w:name w:val="Highlighted Text"/>
    <w:basedOn w:val="Normal"/>
    <w:link w:val="HighlightedTextChar"/>
    <w:rsid w:val="00B5441C"/>
    <w:pPr>
      <w:jc w:val="both"/>
    </w:pPr>
    <w:rPr>
      <w:rFonts w:ascii="Arial" w:eastAsia="Times New Roman" w:hAnsi="Arial"/>
      <w:b/>
      <w:sz w:val="24"/>
      <w:u w:val="thick"/>
    </w:rPr>
  </w:style>
  <w:style w:type="paragraph" w:customStyle="1" w:styleId="StyleHeading1Justified">
    <w:name w:val="Style Heading 1 + Justified"/>
    <w:basedOn w:val="Normal"/>
    <w:next w:val="Normal"/>
    <w:rsid w:val="00B5441C"/>
    <w:rPr>
      <w:rFonts w:ascii="Arial" w:eastAsia="Times New Roman" w:hAnsi="Arial"/>
      <w:sz w:val="20"/>
      <w:szCs w:val="20"/>
    </w:rPr>
  </w:style>
  <w:style w:type="paragraph" w:customStyle="1" w:styleId="textunderline0">
    <w:name w:val="text underline"/>
    <w:basedOn w:val="Normal"/>
    <w:link w:val="textunderlineChar0"/>
    <w:autoRedefine/>
    <w:rsid w:val="00B5441C"/>
    <w:rPr>
      <w:rFonts w:asciiTheme="minorHAnsi" w:hAnsiTheme="minorHAnsi"/>
      <w:sz w:val="24"/>
      <w:u w:val="thick"/>
    </w:rPr>
  </w:style>
  <w:style w:type="character" w:customStyle="1" w:styleId="DebateTagChar">
    <w:name w:val="Debate Tag Char"/>
    <w:link w:val="DebateTag"/>
    <w:locked/>
    <w:rsid w:val="00B5441C"/>
    <w:rPr>
      <w:rFonts w:ascii="Garamond" w:hAnsi="Garamond"/>
      <w:b/>
    </w:rPr>
  </w:style>
  <w:style w:type="paragraph" w:customStyle="1" w:styleId="DebateTag">
    <w:name w:val="Debate Tag"/>
    <w:basedOn w:val="Normal"/>
    <w:link w:val="DebateTagChar"/>
    <w:autoRedefine/>
    <w:rsid w:val="00B5441C"/>
    <w:pPr>
      <w:tabs>
        <w:tab w:val="left" w:pos="270"/>
      </w:tabs>
    </w:pPr>
    <w:rPr>
      <w:rFonts w:ascii="Garamond" w:hAnsi="Garamond"/>
      <w:b/>
      <w:sz w:val="24"/>
    </w:rPr>
  </w:style>
  <w:style w:type="paragraph" w:customStyle="1" w:styleId="DebateCite">
    <w:name w:val="Debate Cite"/>
    <w:basedOn w:val="Normal"/>
    <w:autoRedefine/>
    <w:rsid w:val="00B5441C"/>
    <w:pPr>
      <w:tabs>
        <w:tab w:val="left" w:pos="270"/>
      </w:tabs>
    </w:pPr>
    <w:rPr>
      <w:rFonts w:eastAsia="Times New Roman"/>
      <w:sz w:val="20"/>
    </w:rPr>
  </w:style>
  <w:style w:type="paragraph" w:customStyle="1" w:styleId="BlockTitle10">
    <w:name w:val="Block Title #1"/>
    <w:basedOn w:val="Heading1"/>
    <w:rsid w:val="00B5441C"/>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B5441C"/>
    <w:pPr>
      <w:widowControl w:val="0"/>
      <w:suppressAutoHyphens/>
    </w:pPr>
    <w:rPr>
      <w:rFonts w:ascii="Courier New" w:eastAsia="Courier New" w:hAnsi="Courier New"/>
      <w:sz w:val="20"/>
      <w:szCs w:val="20"/>
    </w:rPr>
  </w:style>
  <w:style w:type="paragraph" w:customStyle="1" w:styleId="MaggieTag">
    <w:name w:val="MaggieTag"/>
    <w:basedOn w:val="Heading2"/>
    <w:rsid w:val="00B5441C"/>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B5441C"/>
    <w:rPr>
      <w:rFonts w:ascii="Times New Roman" w:eastAsia="Times New Roman" w:hAnsi="Times New Roman"/>
    </w:rPr>
  </w:style>
  <w:style w:type="paragraph" w:customStyle="1" w:styleId="Heading4Cite">
    <w:name w:val="Heading 4 Cite"/>
    <w:basedOn w:val="Normal"/>
    <w:link w:val="Heading4CiteChar"/>
    <w:autoRedefine/>
    <w:rsid w:val="00B5441C"/>
    <w:rPr>
      <w:rFonts w:ascii="Times New Roman" w:eastAsia="Times New Roman" w:hAnsi="Times New Roman"/>
      <w:sz w:val="24"/>
    </w:rPr>
  </w:style>
  <w:style w:type="paragraph" w:customStyle="1" w:styleId="4">
    <w:name w:val="4"/>
    <w:basedOn w:val="Normal"/>
    <w:rsid w:val="00B5441C"/>
    <w:rPr>
      <w:rFonts w:eastAsia="Times New Roman"/>
      <w:sz w:val="20"/>
    </w:rPr>
  </w:style>
  <w:style w:type="character" w:customStyle="1" w:styleId="UnunderlinedTextChar">
    <w:name w:val="Ununderlined Text Char"/>
    <w:link w:val="UnunderlinedText"/>
    <w:locked/>
    <w:rsid w:val="00B5441C"/>
    <w:rPr>
      <w:rFonts w:eastAsia="Times New Roman"/>
      <w:bCs/>
      <w:sz w:val="12"/>
    </w:rPr>
  </w:style>
  <w:style w:type="paragraph" w:customStyle="1" w:styleId="UnunderlinedText">
    <w:name w:val="Ununderlined Text"/>
    <w:basedOn w:val="Normal"/>
    <w:link w:val="UnunderlinedTextChar"/>
    <w:autoRedefine/>
    <w:rsid w:val="00B5441C"/>
    <w:pPr>
      <w:spacing w:after="200" w:line="276" w:lineRule="auto"/>
    </w:pPr>
    <w:rPr>
      <w:rFonts w:asciiTheme="minorHAnsi" w:eastAsia="Times New Roman" w:hAnsiTheme="minorHAnsi"/>
      <w:bCs/>
      <w:sz w:val="12"/>
    </w:rPr>
  </w:style>
  <w:style w:type="paragraph" w:customStyle="1" w:styleId="card0">
    <w:name w:val="%card"/>
    <w:basedOn w:val="Normal"/>
    <w:autoRedefine/>
    <w:rsid w:val="00B5441C"/>
    <w:pPr>
      <w:spacing w:after="200" w:line="276" w:lineRule="auto"/>
      <w:ind w:left="288" w:right="288"/>
    </w:pPr>
    <w:rPr>
      <w:rFonts w:eastAsia="Times New Roman"/>
      <w:bCs/>
    </w:rPr>
  </w:style>
  <w:style w:type="paragraph" w:customStyle="1" w:styleId="BlockTitle4">
    <w:name w:val="%Block Title"/>
    <w:basedOn w:val="Heading1"/>
    <w:rsid w:val="00B5441C"/>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B5441C"/>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B544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B5441C"/>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B5441C"/>
    <w:rPr>
      <w:rFonts w:ascii="Century Gothic" w:eastAsia="Cambria" w:hAnsi="Century Gothic"/>
      <w:u w:val="thick"/>
    </w:rPr>
  </w:style>
  <w:style w:type="paragraph" w:customStyle="1" w:styleId="Card-Underline0">
    <w:name w:val="Card-Underline"/>
    <w:basedOn w:val="Normal"/>
    <w:link w:val="Card-UnderlineChar"/>
    <w:qFormat/>
    <w:rsid w:val="00B5441C"/>
    <w:rPr>
      <w:rFonts w:ascii="Century Gothic" w:eastAsia="Cambria" w:hAnsi="Century Gothic"/>
      <w:sz w:val="24"/>
      <w:u w:val="thick"/>
    </w:rPr>
  </w:style>
  <w:style w:type="paragraph" w:customStyle="1" w:styleId="PageNumber3">
    <w:name w:val="Page Number3"/>
    <w:basedOn w:val="Normal"/>
    <w:next w:val="Normal"/>
    <w:rsid w:val="00B5441C"/>
    <w:rPr>
      <w:rFonts w:eastAsia="Times New Roman"/>
      <w:sz w:val="20"/>
    </w:rPr>
  </w:style>
  <w:style w:type="paragraph" w:customStyle="1" w:styleId="PageNumber4">
    <w:name w:val="Page Number4"/>
    <w:basedOn w:val="Normal"/>
    <w:next w:val="Normal"/>
    <w:rsid w:val="00B5441C"/>
    <w:rPr>
      <w:rFonts w:eastAsia="Times New Roman"/>
      <w:sz w:val="20"/>
    </w:rPr>
  </w:style>
  <w:style w:type="paragraph" w:customStyle="1" w:styleId="PageNumber5">
    <w:name w:val="Page Number5"/>
    <w:basedOn w:val="Normal"/>
    <w:next w:val="Normal"/>
    <w:rsid w:val="00B5441C"/>
    <w:rPr>
      <w:rFonts w:eastAsia="Times New Roman"/>
      <w:sz w:val="20"/>
    </w:rPr>
  </w:style>
  <w:style w:type="paragraph" w:customStyle="1" w:styleId="smalltext1">
    <w:name w:val="small text1"/>
    <w:basedOn w:val="Normal"/>
    <w:next w:val="Normal"/>
    <w:uiPriority w:val="4"/>
    <w:qFormat/>
    <w:rsid w:val="00B5441C"/>
    <w:pPr>
      <w:keepNext/>
      <w:keepLines/>
      <w:spacing w:before="200"/>
      <w:outlineLvl w:val="3"/>
    </w:pPr>
    <w:rPr>
      <w:rFonts w:eastAsia="Times New Roman"/>
      <w:b/>
      <w:bCs/>
      <w:iCs/>
      <w:sz w:val="26"/>
    </w:rPr>
  </w:style>
  <w:style w:type="character" w:customStyle="1" w:styleId="CircleChar">
    <w:name w:val="Circle Char"/>
    <w:link w:val="Circle"/>
    <w:locked/>
    <w:rsid w:val="00B5441C"/>
    <w:rPr>
      <w:rFonts w:ascii="Times New Roman" w:eastAsia="Times New Roman" w:hAnsi="Times New Roman"/>
      <w:b/>
      <w:u w:val="words"/>
    </w:rPr>
  </w:style>
  <w:style w:type="paragraph" w:customStyle="1" w:styleId="Circle">
    <w:name w:val="Circle"/>
    <w:basedOn w:val="Normal"/>
    <w:link w:val="CircleChar"/>
    <w:rsid w:val="00B5441C"/>
    <w:rPr>
      <w:rFonts w:ascii="Times New Roman" w:eastAsia="Times New Roman" w:hAnsi="Times New Roman"/>
      <w:b/>
      <w:sz w:val="24"/>
      <w:u w:val="words"/>
    </w:rPr>
  </w:style>
  <w:style w:type="paragraph" w:customStyle="1" w:styleId="PageNumber6">
    <w:name w:val="Page Number6"/>
    <w:basedOn w:val="Normal"/>
    <w:next w:val="Normal"/>
    <w:rsid w:val="00B5441C"/>
    <w:rPr>
      <w:rFonts w:eastAsia="Times New Roman"/>
      <w:sz w:val="20"/>
    </w:rPr>
  </w:style>
  <w:style w:type="paragraph" w:customStyle="1" w:styleId="user">
    <w:name w:val="user"/>
    <w:basedOn w:val="Normal"/>
    <w:rsid w:val="00B5441C"/>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B5441C"/>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B5441C"/>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B5441C"/>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B5441C"/>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B5441C"/>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B5441C"/>
    <w:rPr>
      <w:rFonts w:eastAsia="Times New Roman"/>
      <w:sz w:val="20"/>
    </w:rPr>
  </w:style>
  <w:style w:type="paragraph" w:customStyle="1" w:styleId="DebateTag0">
    <w:name w:val="DebateTag"/>
    <w:basedOn w:val="Normal"/>
    <w:qFormat/>
    <w:rsid w:val="00B5441C"/>
    <w:rPr>
      <w:b/>
    </w:rPr>
  </w:style>
  <w:style w:type="paragraph" w:customStyle="1" w:styleId="date-comments">
    <w:name w:val="date-comments"/>
    <w:basedOn w:val="Normal"/>
    <w:uiPriority w:val="99"/>
    <w:rsid w:val="00B5441C"/>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B5441C"/>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B5441C"/>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B5441C"/>
    <w:rPr>
      <w:rFonts w:ascii="Garamond" w:eastAsia="Calibri" w:hAnsi="Garamond" w:hint="default"/>
      <w:sz w:val="16"/>
      <w:szCs w:val="22"/>
    </w:rPr>
  </w:style>
  <w:style w:type="character" w:customStyle="1" w:styleId="message-item">
    <w:name w:val="message-item"/>
    <w:rsid w:val="00B5441C"/>
  </w:style>
  <w:style w:type="character" w:customStyle="1" w:styleId="lightheader">
    <w:name w:val="lightheader"/>
    <w:rsid w:val="00B5441C"/>
  </w:style>
  <w:style w:type="character" w:customStyle="1" w:styleId="datestamp">
    <w:name w:val="datestamp"/>
    <w:rsid w:val="00B5441C"/>
  </w:style>
  <w:style w:type="character" w:customStyle="1" w:styleId="i">
    <w:name w:val="i"/>
    <w:uiPriority w:val="99"/>
    <w:rsid w:val="00B5441C"/>
  </w:style>
  <w:style w:type="character" w:customStyle="1" w:styleId="forenames">
    <w:name w:val="forenames"/>
    <w:rsid w:val="00B5441C"/>
  </w:style>
  <w:style w:type="character" w:customStyle="1" w:styleId="surname">
    <w:name w:val="surname"/>
    <w:rsid w:val="00B5441C"/>
  </w:style>
  <w:style w:type="character" w:customStyle="1" w:styleId="medium-font">
    <w:name w:val="medium-font"/>
    <w:rsid w:val="00B5441C"/>
  </w:style>
  <w:style w:type="character" w:customStyle="1" w:styleId="title-link-wrapper">
    <w:name w:val="title-link-wrapper"/>
    <w:rsid w:val="00B5441C"/>
  </w:style>
  <w:style w:type="character" w:customStyle="1" w:styleId="refpreview">
    <w:name w:val="refpreview"/>
    <w:rsid w:val="00B5441C"/>
  </w:style>
  <w:style w:type="character" w:customStyle="1" w:styleId="loose1">
    <w:name w:val="loose1"/>
    <w:rsid w:val="00B5441C"/>
  </w:style>
  <w:style w:type="character" w:customStyle="1" w:styleId="email">
    <w:name w:val="email"/>
    <w:rsid w:val="00B5441C"/>
  </w:style>
  <w:style w:type="character" w:customStyle="1" w:styleId="gsa">
    <w:name w:val="gs_a"/>
    <w:rsid w:val="00B5441C"/>
  </w:style>
  <w:style w:type="character" w:customStyle="1" w:styleId="goohl1">
    <w:name w:val="goohl1"/>
    <w:rsid w:val="00B5441C"/>
  </w:style>
  <w:style w:type="character" w:customStyle="1" w:styleId="mainarttitle">
    <w:name w:val="mainarttitle"/>
    <w:rsid w:val="00B5441C"/>
  </w:style>
  <w:style w:type="character" w:customStyle="1" w:styleId="mainartauthor">
    <w:name w:val="mainartauthor"/>
    <w:rsid w:val="00B5441C"/>
  </w:style>
  <w:style w:type="character" w:customStyle="1" w:styleId="mainartdate">
    <w:name w:val="mainartdate"/>
    <w:rsid w:val="00B5441C"/>
  </w:style>
  <w:style w:type="character" w:customStyle="1" w:styleId="gsggs">
    <w:name w:val="gs_ggs"/>
    <w:rsid w:val="00B5441C"/>
  </w:style>
  <w:style w:type="character" w:customStyle="1" w:styleId="ahead">
    <w:name w:val="a_head"/>
    <w:rsid w:val="00B5441C"/>
  </w:style>
  <w:style w:type="character" w:customStyle="1" w:styleId="articleauthor">
    <w:name w:val="articleauthor"/>
    <w:rsid w:val="00B5441C"/>
  </w:style>
  <w:style w:type="character" w:customStyle="1" w:styleId="footnote">
    <w:name w:val="footnote"/>
    <w:rsid w:val="00B5441C"/>
  </w:style>
  <w:style w:type="character" w:customStyle="1" w:styleId="docbody">
    <w:name w:val="docbody"/>
    <w:rsid w:val="00B5441C"/>
  </w:style>
  <w:style w:type="character" w:customStyle="1" w:styleId="superscript">
    <w:name w:val="superscript"/>
    <w:rsid w:val="00B5441C"/>
  </w:style>
  <w:style w:type="character" w:customStyle="1" w:styleId="citeChar2">
    <w:name w:val="cite Char"/>
    <w:locked/>
    <w:rsid w:val="00B5441C"/>
    <w:rPr>
      <w:b/>
      <w:bCs w:val="0"/>
      <w:u w:val="single"/>
    </w:rPr>
  </w:style>
  <w:style w:type="character" w:customStyle="1" w:styleId="StyleUnderlineChar">
    <w:name w:val="Style Underline Char"/>
    <w:locked/>
    <w:rsid w:val="00B5441C"/>
    <w:rPr>
      <w:u w:val="single"/>
    </w:rPr>
  </w:style>
  <w:style w:type="character" w:customStyle="1" w:styleId="CitesCharChar">
    <w:name w:val="Cites Char Char"/>
    <w:locked/>
    <w:rsid w:val="00B5441C"/>
    <w:rPr>
      <w:b/>
      <w:bCs/>
    </w:rPr>
  </w:style>
  <w:style w:type="character" w:customStyle="1" w:styleId="bwxsm">
    <w:name w:val="b w xsm"/>
    <w:rsid w:val="00B5441C"/>
  </w:style>
  <w:style w:type="character" w:customStyle="1" w:styleId="fstd">
    <w:name w:val="f std"/>
    <w:rsid w:val="00B5441C"/>
  </w:style>
  <w:style w:type="character" w:customStyle="1" w:styleId="gl">
    <w:name w:val="gl"/>
    <w:rsid w:val="00B5441C"/>
  </w:style>
  <w:style w:type="character" w:customStyle="1" w:styleId="heading2char2charchar1">
    <w:name w:val="heading2char2charchar1"/>
    <w:rsid w:val="00B5441C"/>
  </w:style>
  <w:style w:type="character" w:customStyle="1" w:styleId="charchar60">
    <w:name w:val="charchar6"/>
    <w:rsid w:val="00B5441C"/>
  </w:style>
  <w:style w:type="character" w:customStyle="1" w:styleId="bio1">
    <w:name w:val="bio1"/>
    <w:rsid w:val="00B5441C"/>
    <w:rPr>
      <w:rFonts w:ascii="Arial" w:hAnsi="Arial" w:cs="Arial" w:hint="default"/>
      <w:i/>
      <w:iCs/>
      <w:color w:val="000000"/>
      <w:sz w:val="20"/>
      <w:szCs w:val="20"/>
    </w:rPr>
  </w:style>
  <w:style w:type="character" w:customStyle="1" w:styleId="cardCharCharCharCharCharChar">
    <w:name w:val="card Char Char Char Char Char Char"/>
    <w:rsid w:val="00B5441C"/>
    <w:rPr>
      <w:sz w:val="24"/>
      <w:szCs w:val="24"/>
      <w:lang w:val="en-US" w:eastAsia="en-US" w:bidi="ar-SA"/>
    </w:rPr>
  </w:style>
  <w:style w:type="character" w:customStyle="1" w:styleId="Style24ptBoldUnderlineCenteredCharChar">
    <w:name w:val="Style 24 pt Bold Underline Centered Char Char"/>
    <w:rsid w:val="00B5441C"/>
    <w:rPr>
      <w:b/>
      <w:bCs/>
      <w:sz w:val="48"/>
      <w:szCs w:val="24"/>
      <w:u w:val="single"/>
      <w:lang w:val="en-US" w:eastAsia="en-US" w:bidi="ar-SA"/>
    </w:rPr>
  </w:style>
  <w:style w:type="character" w:customStyle="1" w:styleId="TagCiteCharChar0">
    <w:name w:val="Tag / Cite Char Char"/>
    <w:rsid w:val="00B5441C"/>
    <w:rPr>
      <w:b/>
      <w:bCs w:val="0"/>
      <w:color w:val="000000"/>
      <w:sz w:val="24"/>
      <w:szCs w:val="24"/>
      <w:lang w:val="en-US" w:eastAsia="en-US" w:bidi="ar-SA"/>
    </w:rPr>
  </w:style>
  <w:style w:type="character" w:customStyle="1" w:styleId="CardTextUnderlinedCharChar">
    <w:name w:val="Card Text Underlined Char Char"/>
    <w:rsid w:val="00B5441C"/>
    <w:rPr>
      <w:rFonts w:ascii="Arial Narrow" w:hAnsi="Arial Narrow" w:hint="default"/>
      <w:szCs w:val="24"/>
      <w:u w:val="single"/>
      <w:lang w:val="en-US" w:eastAsia="en-US" w:bidi="ar-SA"/>
    </w:rPr>
  </w:style>
  <w:style w:type="character" w:customStyle="1" w:styleId="CardTagCharCharChar">
    <w:name w:val="Card Tag Char Char Char"/>
    <w:rsid w:val="00B5441C"/>
    <w:rPr>
      <w:b/>
      <w:bCs w:val="0"/>
      <w:sz w:val="24"/>
      <w:szCs w:val="24"/>
      <w:lang w:val="en-US" w:eastAsia="en-US" w:bidi="ar-SA"/>
    </w:rPr>
  </w:style>
  <w:style w:type="character" w:customStyle="1" w:styleId="mainbody">
    <w:name w:val="mainbody"/>
    <w:rsid w:val="00B5441C"/>
  </w:style>
  <w:style w:type="character" w:customStyle="1" w:styleId="UnderlineStyleChar2">
    <w:name w:val="Underline Style Char2"/>
    <w:rsid w:val="00B5441C"/>
    <w:rPr>
      <w:rFonts w:ascii="Garamond" w:hAnsi="Garamond" w:hint="default"/>
      <w:sz w:val="22"/>
      <w:szCs w:val="24"/>
      <w:u w:val="single"/>
      <w:lang w:val="en-US" w:eastAsia="en-US" w:bidi="ar-SA"/>
    </w:rPr>
  </w:style>
  <w:style w:type="character" w:customStyle="1" w:styleId="Style1Char2">
    <w:name w:val="Style1 Char2"/>
    <w:rsid w:val="00B5441C"/>
    <w:rPr>
      <w:szCs w:val="24"/>
    </w:rPr>
  </w:style>
  <w:style w:type="character" w:customStyle="1" w:styleId="t13">
    <w:name w:val="t13"/>
    <w:rsid w:val="00B5441C"/>
  </w:style>
  <w:style w:type="character" w:customStyle="1" w:styleId="lead">
    <w:name w:val="lead"/>
    <w:rsid w:val="00B5441C"/>
  </w:style>
  <w:style w:type="paragraph" w:customStyle="1" w:styleId="CardDownx1">
    <w:name w:val="CardDown x1"/>
    <w:basedOn w:val="Normal"/>
    <w:link w:val="CardDownx1Char"/>
    <w:rsid w:val="00B5441C"/>
  </w:style>
  <w:style w:type="character" w:customStyle="1" w:styleId="CardDownx1Char">
    <w:name w:val="CardDown x1 Char"/>
    <w:link w:val="CardDownx1"/>
    <w:locked/>
    <w:rsid w:val="00B5441C"/>
    <w:rPr>
      <w:rFonts w:ascii="Calibri" w:hAnsi="Calibri"/>
      <w:sz w:val="22"/>
    </w:rPr>
  </w:style>
  <w:style w:type="character" w:customStyle="1" w:styleId="CharChar17">
    <w:name w:val="Char Char17"/>
    <w:locked/>
    <w:rsid w:val="00B5441C"/>
    <w:rPr>
      <w:rFonts w:ascii="Arial" w:hAnsi="Arial" w:cs="Arial" w:hint="default"/>
      <w:b/>
      <w:bCs/>
      <w:sz w:val="26"/>
      <w:szCs w:val="26"/>
    </w:rPr>
  </w:style>
  <w:style w:type="character" w:customStyle="1" w:styleId="address">
    <w:name w:val="address"/>
    <w:rsid w:val="00B5441C"/>
  </w:style>
  <w:style w:type="character" w:customStyle="1" w:styleId="ilspan">
    <w:name w:val="il_span"/>
    <w:rsid w:val="00B5441C"/>
  </w:style>
  <w:style w:type="character" w:customStyle="1" w:styleId="articletitle1">
    <w:name w:val="articletitle1"/>
    <w:rsid w:val="00B5441C"/>
    <w:rPr>
      <w:rFonts w:ascii="Times New Roman" w:hAnsi="Times New Roman" w:cs="Times New Roman" w:hint="default"/>
      <w:b/>
      <w:bCs/>
      <w:sz w:val="36"/>
      <w:szCs w:val="36"/>
    </w:rPr>
  </w:style>
  <w:style w:type="character" w:customStyle="1" w:styleId="leftidx1">
    <w:name w:val="leftidx1"/>
    <w:rsid w:val="00B5441C"/>
    <w:rPr>
      <w:rFonts w:ascii="Verdana" w:hAnsi="Verdana" w:hint="default"/>
      <w:sz w:val="22"/>
      <w:szCs w:val="22"/>
    </w:rPr>
  </w:style>
  <w:style w:type="character" w:customStyle="1" w:styleId="blue1">
    <w:name w:val="blue1"/>
    <w:rsid w:val="00B5441C"/>
    <w:rPr>
      <w:color w:val="0000FF"/>
    </w:rPr>
  </w:style>
  <w:style w:type="character" w:customStyle="1" w:styleId="author-link1">
    <w:name w:val="author-link1"/>
    <w:rsid w:val="00B5441C"/>
    <w:rPr>
      <w:b w:val="0"/>
      <w:bCs w:val="0"/>
    </w:rPr>
  </w:style>
  <w:style w:type="character" w:customStyle="1" w:styleId="black1">
    <w:name w:val="black1"/>
    <w:rsid w:val="00B5441C"/>
    <w:rPr>
      <w:color w:val="000000"/>
    </w:rPr>
  </w:style>
  <w:style w:type="character" w:customStyle="1" w:styleId="StyleunderlinedCharBold">
    <w:name w:val="Style underlined Char + Bold"/>
    <w:rsid w:val="00B5441C"/>
    <w:rPr>
      <w:rFonts w:ascii="Times New Roman" w:hAnsi="Times New Roman" w:cs="Times New Roman" w:hint="default"/>
      <w:b/>
      <w:bCs/>
      <w:sz w:val="21"/>
      <w:szCs w:val="24"/>
      <w:u w:val="single"/>
    </w:rPr>
  </w:style>
  <w:style w:type="character" w:customStyle="1" w:styleId="ThickUnderlineCharChar">
    <w:name w:val="Thick Underline Char Char"/>
    <w:rsid w:val="00B5441C"/>
    <w:rPr>
      <w:rFonts w:ascii="Calibri" w:eastAsia="Calibri" w:hAnsi="Calibri" w:hint="default"/>
    </w:rPr>
  </w:style>
  <w:style w:type="character" w:customStyle="1" w:styleId="CardUnderline">
    <w:name w:val="Card Underline"/>
    <w:rsid w:val="00B5441C"/>
    <w:rPr>
      <w:rFonts w:ascii="Times New Roman" w:hAnsi="Times New Roman" w:cs="Times New Roman" w:hint="default"/>
      <w:sz w:val="20"/>
      <w:u w:val="single"/>
    </w:rPr>
  </w:style>
  <w:style w:type="character" w:customStyle="1" w:styleId="lingoregion">
    <w:name w:val="lingo_region"/>
    <w:rsid w:val="00B5441C"/>
  </w:style>
  <w:style w:type="character" w:customStyle="1" w:styleId="cite0">
    <w:name w:val="%cite"/>
    <w:rsid w:val="00B5441C"/>
    <w:rPr>
      <w:rFonts w:ascii="Times New Roman" w:hAnsi="Times New Roman" w:cs="Times New Roman" w:hint="default"/>
      <w:b/>
      <w:bCs w:val="0"/>
      <w:sz w:val="24"/>
    </w:rPr>
  </w:style>
  <w:style w:type="character" w:customStyle="1" w:styleId="Emphasis21">
    <w:name w:val="%Emphasis2"/>
    <w:rsid w:val="00B5441C"/>
    <w:rPr>
      <w:rFonts w:ascii="Cooper Black" w:hAnsi="Cooper Black" w:hint="default"/>
      <w:iCs/>
      <w:u w:val="single"/>
    </w:rPr>
  </w:style>
  <w:style w:type="character" w:customStyle="1" w:styleId="bodycontentlink">
    <w:name w:val="bodycontentlink"/>
    <w:rsid w:val="00B5441C"/>
  </w:style>
  <w:style w:type="character" w:customStyle="1" w:styleId="AAAcite">
    <w:name w:val="AAAcite"/>
    <w:rsid w:val="00B5441C"/>
    <w:rPr>
      <w:rFonts w:ascii="Times New Roman" w:hAnsi="Times New Roman" w:cs="Times New Roman" w:hint="default"/>
      <w:b/>
      <w:bCs w:val="0"/>
      <w:sz w:val="24"/>
    </w:rPr>
  </w:style>
  <w:style w:type="character" w:customStyle="1" w:styleId="tmplheaderlink">
    <w:name w:val="tmplheaderlink"/>
    <w:rsid w:val="00B5441C"/>
    <w:rPr>
      <w:rFonts w:ascii="Times New Roman" w:hAnsi="Times New Roman" w:cs="Times New Roman" w:hint="default"/>
    </w:rPr>
  </w:style>
  <w:style w:type="character" w:customStyle="1" w:styleId="UnderlinedEvidenceCharChar">
    <w:name w:val="Underlined Evidence Char Char"/>
    <w:rsid w:val="00B5441C"/>
    <w:rPr>
      <w:rFonts w:ascii="Verdana" w:hAnsi="Verdana" w:hint="default"/>
      <w:sz w:val="21"/>
      <w:szCs w:val="21"/>
      <w:u w:val="thick"/>
      <w:lang w:val="en-US" w:eastAsia="en-US" w:bidi="ar-SA"/>
    </w:rPr>
  </w:style>
  <w:style w:type="character" w:customStyle="1" w:styleId="role">
    <w:name w:val="role"/>
    <w:rsid w:val="00B5441C"/>
  </w:style>
  <w:style w:type="character" w:customStyle="1" w:styleId="pagination">
    <w:name w:val="pagination"/>
    <w:rsid w:val="00B5441C"/>
  </w:style>
  <w:style w:type="character" w:customStyle="1" w:styleId="doi">
    <w:name w:val="doi"/>
    <w:rsid w:val="00B5441C"/>
  </w:style>
  <w:style w:type="character" w:customStyle="1" w:styleId="bodycontents">
    <w:name w:val="bodycontents"/>
    <w:rsid w:val="00B5441C"/>
  </w:style>
  <w:style w:type="character" w:customStyle="1" w:styleId="comma">
    <w:name w:val="comma"/>
    <w:rsid w:val="00B5441C"/>
  </w:style>
  <w:style w:type="character" w:customStyle="1" w:styleId="pad5right">
    <w:name w:val="pad5right"/>
    <w:rsid w:val="00B5441C"/>
  </w:style>
  <w:style w:type="character" w:customStyle="1" w:styleId="entry-date">
    <w:name w:val="entry-date"/>
    <w:rsid w:val="00B5441C"/>
  </w:style>
  <w:style w:type="character" w:customStyle="1" w:styleId="desc">
    <w:name w:val="desc"/>
    <w:rsid w:val="00B5441C"/>
  </w:style>
  <w:style w:type="character" w:customStyle="1" w:styleId="divider">
    <w:name w:val="divider"/>
    <w:rsid w:val="00B5441C"/>
  </w:style>
  <w:style w:type="character" w:customStyle="1" w:styleId="blogdate">
    <w:name w:val="blogdate"/>
    <w:rsid w:val="00B5441C"/>
  </w:style>
  <w:style w:type="character" w:customStyle="1" w:styleId="ticker">
    <w:name w:val="ticker"/>
    <w:rsid w:val="00B5441C"/>
  </w:style>
  <w:style w:type="character" w:customStyle="1" w:styleId="posted">
    <w:name w:val="posted"/>
    <w:rsid w:val="00B5441C"/>
  </w:style>
  <w:style w:type="character" w:customStyle="1" w:styleId="time">
    <w:name w:val="time"/>
    <w:rsid w:val="00B5441C"/>
  </w:style>
  <w:style w:type="character" w:customStyle="1" w:styleId="dot">
    <w:name w:val="dot"/>
    <w:rsid w:val="00B5441C"/>
  </w:style>
  <w:style w:type="character" w:customStyle="1" w:styleId="hn-date">
    <w:name w:val="hn-date"/>
    <w:rsid w:val="00B5441C"/>
  </w:style>
  <w:style w:type="character" w:customStyle="1" w:styleId="location">
    <w:name w:val="location"/>
    <w:rsid w:val="00B5441C"/>
  </w:style>
  <w:style w:type="character" w:customStyle="1" w:styleId="arial11">
    <w:name w:val="arial_11"/>
    <w:rsid w:val="00B5441C"/>
  </w:style>
  <w:style w:type="character" w:customStyle="1" w:styleId="dropcap-letter">
    <w:name w:val="dropcap-letter"/>
    <w:rsid w:val="00B5441C"/>
  </w:style>
  <w:style w:type="character" w:customStyle="1" w:styleId="offscreen">
    <w:name w:val="offscreen"/>
    <w:rsid w:val="00B5441C"/>
  </w:style>
  <w:style w:type="character" w:customStyle="1" w:styleId="linked-in">
    <w:name w:val="linked-in"/>
    <w:rsid w:val="00B5441C"/>
  </w:style>
  <w:style w:type="character" w:customStyle="1" w:styleId="in-widget">
    <w:name w:val="in-widget"/>
    <w:rsid w:val="00B5441C"/>
  </w:style>
  <w:style w:type="character" w:customStyle="1" w:styleId="in-right">
    <w:name w:val="in-right"/>
    <w:rsid w:val="00B5441C"/>
  </w:style>
  <w:style w:type="character" w:customStyle="1" w:styleId="tickerwrap">
    <w:name w:val="ticker_wrap"/>
    <w:rsid w:val="00B5441C"/>
  </w:style>
  <w:style w:type="character" w:customStyle="1" w:styleId="divs">
    <w:name w:val="divs"/>
    <w:rsid w:val="00B5441C"/>
  </w:style>
  <w:style w:type="character" w:customStyle="1" w:styleId="in-top">
    <w:name w:val="in-top"/>
    <w:rsid w:val="00B5441C"/>
  </w:style>
  <w:style w:type="character" w:customStyle="1" w:styleId="article-date">
    <w:name w:val="article-date"/>
    <w:rsid w:val="00B5441C"/>
  </w:style>
  <w:style w:type="character" w:customStyle="1" w:styleId="bodysubtoc">
    <w:name w:val="bodysubtoc"/>
    <w:rsid w:val="00B5441C"/>
  </w:style>
  <w:style w:type="character" w:customStyle="1" w:styleId="lefttitlesmaller">
    <w:name w:val="lefttitlesmaller"/>
    <w:rsid w:val="00B5441C"/>
  </w:style>
  <w:style w:type="character" w:customStyle="1" w:styleId="mb">
    <w:name w:val="mb"/>
    <w:rsid w:val="00B5441C"/>
  </w:style>
  <w:style w:type="character" w:customStyle="1" w:styleId="field-content">
    <w:name w:val="field-content"/>
    <w:rsid w:val="00B5441C"/>
  </w:style>
  <w:style w:type="character" w:customStyle="1" w:styleId="submitted-date">
    <w:name w:val="submitted-date"/>
    <w:rsid w:val="00B5441C"/>
  </w:style>
  <w:style w:type="character" w:customStyle="1" w:styleId="submitted-time">
    <w:name w:val="submitted-time"/>
    <w:rsid w:val="00B5441C"/>
  </w:style>
  <w:style w:type="character" w:customStyle="1" w:styleId="A2">
    <w:name w:val="A2"/>
    <w:uiPriority w:val="99"/>
    <w:rsid w:val="00B5441C"/>
    <w:rPr>
      <w:rFonts w:ascii="Sabon LT Std" w:hAnsi="Sabon LT Std" w:cs="Sabon LT Std" w:hint="default"/>
      <w:color w:val="000000"/>
      <w:sz w:val="15"/>
      <w:szCs w:val="15"/>
    </w:rPr>
  </w:style>
  <w:style w:type="character" w:customStyle="1" w:styleId="searchword">
    <w:name w:val="searchword"/>
    <w:rsid w:val="00B5441C"/>
  </w:style>
  <w:style w:type="character" w:customStyle="1" w:styleId="meta-prep">
    <w:name w:val="meta-prep"/>
    <w:rsid w:val="00B5441C"/>
  </w:style>
  <w:style w:type="numbering" w:customStyle="1" w:styleId="1ai1">
    <w:name w:val="1 / a / i1"/>
    <w:rsid w:val="00B5441C"/>
    <w:pPr>
      <w:numPr>
        <w:numId w:val="14"/>
      </w:numPr>
    </w:pPr>
  </w:style>
  <w:style w:type="numbering" w:styleId="1ai">
    <w:name w:val="Outline List 1"/>
    <w:basedOn w:val="NoList"/>
    <w:unhideWhenUsed/>
    <w:rsid w:val="00B5441C"/>
    <w:pPr>
      <w:numPr>
        <w:numId w:val="15"/>
      </w:numPr>
    </w:pPr>
  </w:style>
  <w:style w:type="character" w:customStyle="1" w:styleId="FontStyle310">
    <w:name w:val="Font Style310"/>
    <w:uiPriority w:val="99"/>
    <w:rsid w:val="00B5441C"/>
    <w:rPr>
      <w:rFonts w:ascii="Times New Roman" w:hAnsi="Times New Roman" w:cs="Times New Roman"/>
      <w:b/>
      <w:bCs/>
      <w:i/>
      <w:iCs/>
      <w:spacing w:val="-10"/>
      <w:sz w:val="18"/>
      <w:szCs w:val="18"/>
    </w:rPr>
  </w:style>
  <w:style w:type="character" w:customStyle="1" w:styleId="FontStyle329">
    <w:name w:val="Font Style329"/>
    <w:uiPriority w:val="99"/>
    <w:rsid w:val="00B5441C"/>
    <w:rPr>
      <w:rFonts w:ascii="Times New Roman" w:hAnsi="Times New Roman" w:cs="Times New Roman"/>
      <w:b/>
      <w:bCs/>
      <w:spacing w:val="-10"/>
      <w:sz w:val="18"/>
      <w:szCs w:val="18"/>
    </w:rPr>
  </w:style>
  <w:style w:type="character" w:customStyle="1" w:styleId="FontStyle370">
    <w:name w:val="Font Style370"/>
    <w:uiPriority w:val="99"/>
    <w:rsid w:val="00B5441C"/>
    <w:rPr>
      <w:rFonts w:ascii="Cambria" w:hAnsi="Cambria" w:cs="Cambria"/>
      <w:b/>
      <w:bCs/>
      <w:spacing w:val="-10"/>
      <w:sz w:val="18"/>
      <w:szCs w:val="18"/>
    </w:rPr>
  </w:style>
  <w:style w:type="character" w:customStyle="1" w:styleId="FontStyle302">
    <w:name w:val="Font Style302"/>
    <w:uiPriority w:val="99"/>
    <w:rsid w:val="00B5441C"/>
    <w:rPr>
      <w:rFonts w:ascii="Times New Roman" w:hAnsi="Times New Roman" w:cs="Times New Roman"/>
      <w:b/>
      <w:bCs/>
      <w:sz w:val="22"/>
      <w:szCs w:val="22"/>
    </w:rPr>
  </w:style>
  <w:style w:type="character" w:customStyle="1" w:styleId="FontStyle347">
    <w:name w:val="Font Style347"/>
    <w:uiPriority w:val="99"/>
    <w:rsid w:val="00B5441C"/>
    <w:rPr>
      <w:rFonts w:ascii="Times New Roman" w:hAnsi="Times New Roman" w:cs="Times New Roman"/>
      <w:b/>
      <w:bCs/>
      <w:spacing w:val="-10"/>
      <w:sz w:val="20"/>
      <w:szCs w:val="20"/>
    </w:rPr>
  </w:style>
  <w:style w:type="paragraph" w:customStyle="1" w:styleId="Style27">
    <w:name w:val="Style27"/>
    <w:basedOn w:val="Normal"/>
    <w:uiPriority w:val="99"/>
    <w:rsid w:val="00B5441C"/>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B5441C"/>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B5441C"/>
    <w:rPr>
      <w:rFonts w:ascii="Times New Roman" w:hAnsi="Times New Roman" w:cs="Times New Roman"/>
      <w:spacing w:val="-10"/>
      <w:sz w:val="18"/>
      <w:szCs w:val="18"/>
    </w:rPr>
  </w:style>
  <w:style w:type="character" w:customStyle="1" w:styleId="FontStyle312">
    <w:name w:val="Font Style312"/>
    <w:uiPriority w:val="99"/>
    <w:rsid w:val="00B5441C"/>
    <w:rPr>
      <w:rFonts w:ascii="Times New Roman" w:hAnsi="Times New Roman" w:cs="Times New Roman"/>
      <w:b/>
      <w:bCs/>
      <w:spacing w:val="-10"/>
      <w:sz w:val="16"/>
      <w:szCs w:val="16"/>
    </w:rPr>
  </w:style>
  <w:style w:type="character" w:customStyle="1" w:styleId="FontStyle346">
    <w:name w:val="Font Style346"/>
    <w:uiPriority w:val="99"/>
    <w:rsid w:val="00B5441C"/>
    <w:rPr>
      <w:rFonts w:ascii="Times New Roman" w:hAnsi="Times New Roman" w:cs="Times New Roman"/>
      <w:b/>
      <w:bCs/>
      <w:spacing w:val="-10"/>
      <w:sz w:val="18"/>
      <w:szCs w:val="18"/>
    </w:rPr>
  </w:style>
  <w:style w:type="character" w:customStyle="1" w:styleId="FontStyle330">
    <w:name w:val="Font Style330"/>
    <w:uiPriority w:val="99"/>
    <w:rsid w:val="00B5441C"/>
    <w:rPr>
      <w:rFonts w:ascii="Times New Roman" w:hAnsi="Times New Roman" w:cs="Times New Roman"/>
      <w:b/>
      <w:bCs/>
      <w:sz w:val="16"/>
      <w:szCs w:val="16"/>
    </w:rPr>
  </w:style>
  <w:style w:type="character" w:customStyle="1" w:styleId="FontStyle372">
    <w:name w:val="Font Style372"/>
    <w:uiPriority w:val="99"/>
    <w:rsid w:val="00B5441C"/>
    <w:rPr>
      <w:rFonts w:ascii="Times New Roman" w:hAnsi="Times New Roman" w:cs="Times New Roman"/>
      <w:b/>
      <w:bCs/>
      <w:sz w:val="16"/>
      <w:szCs w:val="16"/>
    </w:rPr>
  </w:style>
  <w:style w:type="paragraph" w:customStyle="1" w:styleId="Style59">
    <w:name w:val="Style59"/>
    <w:basedOn w:val="Normal"/>
    <w:uiPriority w:val="99"/>
    <w:rsid w:val="00B5441C"/>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B5441C"/>
    <w:rPr>
      <w:rFonts w:ascii="Times New Roman" w:hAnsi="Times New Roman" w:cs="Times New Roman"/>
      <w:b/>
      <w:bCs/>
      <w:i/>
      <w:iCs/>
      <w:sz w:val="16"/>
      <w:szCs w:val="16"/>
    </w:rPr>
  </w:style>
  <w:style w:type="paragraph" w:customStyle="1" w:styleId="Style200">
    <w:name w:val="Style20"/>
    <w:basedOn w:val="Normal"/>
    <w:uiPriority w:val="99"/>
    <w:rsid w:val="00B5441C"/>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B5441C"/>
    <w:rPr>
      <w:rFonts w:ascii="Times New Roman" w:hAnsi="Times New Roman" w:cs="Times New Roman"/>
      <w:smallCaps/>
      <w:sz w:val="14"/>
      <w:szCs w:val="14"/>
    </w:rPr>
  </w:style>
  <w:style w:type="paragraph" w:customStyle="1" w:styleId="Style89">
    <w:name w:val="Style89"/>
    <w:basedOn w:val="Normal"/>
    <w:uiPriority w:val="99"/>
    <w:rsid w:val="00B5441C"/>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B5441C"/>
    <w:rPr>
      <w:rFonts w:ascii="Times New Roman" w:hAnsi="Times New Roman" w:cs="Times New Roman"/>
      <w:b/>
      <w:bCs/>
      <w:spacing w:val="-10"/>
      <w:sz w:val="22"/>
      <w:szCs w:val="22"/>
    </w:rPr>
  </w:style>
  <w:style w:type="character" w:customStyle="1" w:styleId="FontStyle320">
    <w:name w:val="Font Style320"/>
    <w:uiPriority w:val="99"/>
    <w:rsid w:val="00B5441C"/>
    <w:rPr>
      <w:rFonts w:ascii="Times New Roman" w:hAnsi="Times New Roman" w:cs="Times New Roman"/>
      <w:b/>
      <w:bCs/>
      <w:spacing w:val="-10"/>
      <w:sz w:val="22"/>
      <w:szCs w:val="22"/>
    </w:rPr>
  </w:style>
  <w:style w:type="character" w:customStyle="1" w:styleId="FontStyle352">
    <w:name w:val="Font Style352"/>
    <w:uiPriority w:val="99"/>
    <w:rsid w:val="00B5441C"/>
    <w:rPr>
      <w:rFonts w:ascii="Times New Roman" w:hAnsi="Times New Roman" w:cs="Times New Roman"/>
      <w:b/>
      <w:bCs/>
      <w:sz w:val="16"/>
      <w:szCs w:val="16"/>
    </w:rPr>
  </w:style>
  <w:style w:type="character" w:customStyle="1" w:styleId="FontStyle356">
    <w:name w:val="Font Style356"/>
    <w:uiPriority w:val="99"/>
    <w:rsid w:val="00B5441C"/>
    <w:rPr>
      <w:rFonts w:ascii="Times New Roman" w:hAnsi="Times New Roman" w:cs="Times New Roman"/>
      <w:b/>
      <w:bCs/>
      <w:spacing w:val="-10"/>
      <w:sz w:val="22"/>
      <w:szCs w:val="22"/>
    </w:rPr>
  </w:style>
  <w:style w:type="character" w:customStyle="1" w:styleId="FontStyle298">
    <w:name w:val="Font Style298"/>
    <w:uiPriority w:val="99"/>
    <w:rsid w:val="00B5441C"/>
    <w:rPr>
      <w:rFonts w:ascii="Times New Roman" w:hAnsi="Times New Roman" w:cs="Times New Roman"/>
      <w:sz w:val="18"/>
      <w:szCs w:val="18"/>
    </w:rPr>
  </w:style>
  <w:style w:type="character" w:customStyle="1" w:styleId="FontStyle311">
    <w:name w:val="Font Style311"/>
    <w:uiPriority w:val="99"/>
    <w:rsid w:val="00B5441C"/>
    <w:rPr>
      <w:rFonts w:ascii="Times New Roman" w:hAnsi="Times New Roman" w:cs="Times New Roman"/>
      <w:b/>
      <w:bCs/>
      <w:spacing w:val="-10"/>
      <w:sz w:val="18"/>
      <w:szCs w:val="18"/>
    </w:rPr>
  </w:style>
  <w:style w:type="character" w:customStyle="1" w:styleId="FontStyle332">
    <w:name w:val="Font Style332"/>
    <w:uiPriority w:val="99"/>
    <w:rsid w:val="00B5441C"/>
    <w:rPr>
      <w:rFonts w:ascii="Times New Roman" w:hAnsi="Times New Roman" w:cs="Times New Roman"/>
      <w:b/>
      <w:bCs/>
      <w:i/>
      <w:iCs/>
      <w:spacing w:val="-10"/>
      <w:sz w:val="20"/>
      <w:szCs w:val="20"/>
    </w:rPr>
  </w:style>
  <w:style w:type="character" w:customStyle="1" w:styleId="FontStyle371">
    <w:name w:val="Font Style371"/>
    <w:uiPriority w:val="99"/>
    <w:rsid w:val="00B5441C"/>
    <w:rPr>
      <w:rFonts w:ascii="Times New Roman" w:hAnsi="Times New Roman" w:cs="Times New Roman"/>
      <w:sz w:val="16"/>
      <w:szCs w:val="16"/>
    </w:rPr>
  </w:style>
  <w:style w:type="character" w:customStyle="1" w:styleId="FontStyle350">
    <w:name w:val="Font Style350"/>
    <w:uiPriority w:val="99"/>
    <w:rsid w:val="00B5441C"/>
    <w:rPr>
      <w:rFonts w:ascii="Times New Roman" w:hAnsi="Times New Roman" w:cs="Times New Roman"/>
      <w:b/>
      <w:bCs/>
      <w:i/>
      <w:iCs/>
      <w:sz w:val="20"/>
      <w:szCs w:val="20"/>
    </w:rPr>
  </w:style>
  <w:style w:type="paragraph" w:customStyle="1" w:styleId="Style8">
    <w:name w:val="Style8"/>
    <w:basedOn w:val="Normal"/>
    <w:uiPriority w:val="99"/>
    <w:rsid w:val="00B5441C"/>
    <w:pPr>
      <w:widowControl w:val="0"/>
      <w:autoSpaceDE w:val="0"/>
      <w:autoSpaceDN w:val="0"/>
      <w:adjustRightInd w:val="0"/>
    </w:pPr>
    <w:rPr>
      <w:rFonts w:eastAsia="Times New Roman"/>
      <w:sz w:val="24"/>
    </w:rPr>
  </w:style>
  <w:style w:type="paragraph" w:customStyle="1" w:styleId="Style5">
    <w:name w:val="Style5"/>
    <w:basedOn w:val="Normal"/>
    <w:uiPriority w:val="99"/>
    <w:rsid w:val="00B5441C"/>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B5441C"/>
    <w:pPr>
      <w:widowControl w:val="0"/>
      <w:autoSpaceDE w:val="0"/>
      <w:autoSpaceDN w:val="0"/>
      <w:adjustRightInd w:val="0"/>
    </w:pPr>
    <w:rPr>
      <w:rFonts w:eastAsia="Times New Roman"/>
      <w:sz w:val="24"/>
    </w:rPr>
  </w:style>
  <w:style w:type="character" w:customStyle="1" w:styleId="FontStyle351">
    <w:name w:val="Font Style351"/>
    <w:uiPriority w:val="99"/>
    <w:rsid w:val="00B5441C"/>
    <w:rPr>
      <w:rFonts w:ascii="Times New Roman" w:hAnsi="Times New Roman" w:cs="Times New Roman"/>
      <w:b/>
      <w:bCs/>
      <w:sz w:val="22"/>
      <w:szCs w:val="22"/>
    </w:rPr>
  </w:style>
  <w:style w:type="paragraph" w:customStyle="1" w:styleId="Style10">
    <w:name w:val="Style10"/>
    <w:basedOn w:val="Normal"/>
    <w:uiPriority w:val="99"/>
    <w:rsid w:val="00B5441C"/>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B5441C"/>
    <w:pPr>
      <w:widowControl w:val="0"/>
      <w:autoSpaceDE w:val="0"/>
      <w:autoSpaceDN w:val="0"/>
      <w:adjustRightInd w:val="0"/>
      <w:jc w:val="both"/>
    </w:pPr>
    <w:rPr>
      <w:rFonts w:eastAsia="Times New Roman"/>
      <w:sz w:val="24"/>
    </w:rPr>
  </w:style>
  <w:style w:type="character" w:customStyle="1" w:styleId="FontStyle369">
    <w:name w:val="Font Style369"/>
    <w:uiPriority w:val="99"/>
    <w:rsid w:val="00B5441C"/>
    <w:rPr>
      <w:rFonts w:ascii="Times New Roman" w:hAnsi="Times New Roman" w:cs="Times New Roman"/>
      <w:b/>
      <w:bCs/>
      <w:spacing w:val="-10"/>
      <w:sz w:val="20"/>
      <w:szCs w:val="20"/>
    </w:rPr>
  </w:style>
  <w:style w:type="character" w:customStyle="1" w:styleId="FontStyle357">
    <w:name w:val="Font Style357"/>
    <w:uiPriority w:val="99"/>
    <w:rsid w:val="00B5441C"/>
    <w:rPr>
      <w:rFonts w:ascii="Times New Roman" w:hAnsi="Times New Roman" w:cs="Times New Roman"/>
      <w:b/>
      <w:bCs/>
      <w:spacing w:val="-10"/>
      <w:sz w:val="22"/>
      <w:szCs w:val="22"/>
    </w:rPr>
  </w:style>
  <w:style w:type="paragraph" w:customStyle="1" w:styleId="Style67">
    <w:name w:val="Style67"/>
    <w:basedOn w:val="Normal"/>
    <w:uiPriority w:val="99"/>
    <w:rsid w:val="00B5441C"/>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B5441C"/>
    <w:rPr>
      <w:rFonts w:ascii="Times New Roman" w:hAnsi="Times New Roman" w:cs="Times New Roman"/>
      <w:sz w:val="20"/>
      <w:szCs w:val="20"/>
    </w:rPr>
  </w:style>
  <w:style w:type="character" w:customStyle="1" w:styleId="FontStyle374">
    <w:name w:val="Font Style374"/>
    <w:uiPriority w:val="99"/>
    <w:rsid w:val="00B5441C"/>
    <w:rPr>
      <w:rFonts w:ascii="Times New Roman" w:hAnsi="Times New Roman" w:cs="Times New Roman"/>
      <w:b/>
      <w:bCs/>
      <w:spacing w:val="-10"/>
      <w:sz w:val="22"/>
      <w:szCs w:val="22"/>
    </w:rPr>
  </w:style>
  <w:style w:type="paragraph" w:customStyle="1" w:styleId="Style30">
    <w:name w:val="Style30"/>
    <w:basedOn w:val="Normal"/>
    <w:uiPriority w:val="99"/>
    <w:rsid w:val="00B5441C"/>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B5441C"/>
    <w:rPr>
      <w:rFonts w:ascii="Times New Roman" w:hAnsi="Times New Roman" w:cs="Times New Roman"/>
      <w:smallCaps/>
      <w:sz w:val="16"/>
      <w:szCs w:val="16"/>
    </w:rPr>
  </w:style>
  <w:style w:type="paragraph" w:customStyle="1" w:styleId="Style93">
    <w:name w:val="Style93"/>
    <w:basedOn w:val="Normal"/>
    <w:uiPriority w:val="99"/>
    <w:rsid w:val="00B5441C"/>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B5441C"/>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B5441C"/>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B5441C"/>
    <w:rPr>
      <w:u w:val="single"/>
    </w:rPr>
  </w:style>
  <w:style w:type="character" w:customStyle="1" w:styleId="SmalltextCharCharCharChar0">
    <w:name w:val="Small text Char Char Char Char"/>
    <w:rsid w:val="00B5441C"/>
    <w:rPr>
      <w:sz w:val="16"/>
      <w:szCs w:val="24"/>
      <w:lang w:val="en-US" w:eastAsia="en-US" w:bidi="ar-SA"/>
    </w:rPr>
  </w:style>
  <w:style w:type="paragraph" w:customStyle="1" w:styleId="boldcitation">
    <w:name w:val="bold citation"/>
    <w:basedOn w:val="Normal"/>
    <w:rsid w:val="00B5441C"/>
    <w:rPr>
      <w:rFonts w:ascii="Arial" w:eastAsia="Times New Roman" w:hAnsi="Arial"/>
      <w:b/>
      <w:sz w:val="28"/>
      <w:u w:val="thick"/>
    </w:rPr>
  </w:style>
  <w:style w:type="character" w:customStyle="1" w:styleId="underlinecardChar">
    <w:name w:val="underline card Char"/>
    <w:rsid w:val="00B5441C"/>
    <w:rPr>
      <w:rFonts w:ascii="Arial" w:hAnsi="Arial"/>
      <w:noProof w:val="0"/>
      <w:sz w:val="18"/>
      <w:szCs w:val="24"/>
      <w:u w:val="single"/>
      <w:lang w:val="en-US" w:eastAsia="en-US" w:bidi="ar-SA"/>
    </w:rPr>
  </w:style>
  <w:style w:type="character" w:customStyle="1" w:styleId="CardsCharCharChar">
    <w:name w:val="Cards Char Char Char"/>
    <w:rsid w:val="00B5441C"/>
    <w:rPr>
      <w:szCs w:val="24"/>
      <w:lang w:val="en-US" w:eastAsia="en-US" w:bidi="ar-SA"/>
    </w:rPr>
  </w:style>
  <w:style w:type="character" w:customStyle="1" w:styleId="HiddenBlockHeaderChar">
    <w:name w:val="Hidden Block Header Char"/>
    <w:link w:val="HiddenBlockHeader"/>
    <w:rsid w:val="00B5441C"/>
    <w:rPr>
      <w:rFonts w:ascii="Times New Roman" w:eastAsia="Times New Roman" w:hAnsi="Times New Roman" w:cs="Courier New"/>
      <w:b/>
      <w:bCs/>
      <w:sz w:val="28"/>
      <w:szCs w:val="22"/>
    </w:rPr>
  </w:style>
  <w:style w:type="paragraph" w:customStyle="1" w:styleId="NothingCharChar">
    <w:name w:val="Nothing Char Char"/>
    <w:link w:val="NothingCharCharChar"/>
    <w:rsid w:val="00B5441C"/>
    <w:pPr>
      <w:jc w:val="both"/>
    </w:pPr>
    <w:rPr>
      <w:rFonts w:ascii="Times New Roman" w:eastAsia="MS Mincho" w:hAnsi="Times New Roman" w:cs="Times New Roman"/>
    </w:rPr>
  </w:style>
  <w:style w:type="character" w:customStyle="1" w:styleId="NothingCharCharChar">
    <w:name w:val="Nothing Char Char Char"/>
    <w:link w:val="NothingCharChar"/>
    <w:rsid w:val="00B5441C"/>
    <w:rPr>
      <w:rFonts w:ascii="Times New Roman" w:eastAsia="MS Mincho" w:hAnsi="Times New Roman" w:cs="Times New Roman"/>
    </w:rPr>
  </w:style>
  <w:style w:type="character" w:customStyle="1" w:styleId="CardsCharChar">
    <w:name w:val="Cards Char Char"/>
    <w:rsid w:val="00B5441C"/>
    <w:rPr>
      <w:szCs w:val="24"/>
      <w:lang w:val="en-US" w:eastAsia="en-US" w:bidi="ar-SA"/>
    </w:rPr>
  </w:style>
  <w:style w:type="character" w:customStyle="1" w:styleId="CardsCharCharCharChar">
    <w:name w:val="Cards Char Char Char Char"/>
    <w:rsid w:val="00B5441C"/>
    <w:rPr>
      <w:szCs w:val="24"/>
      <w:lang w:val="en-US" w:eastAsia="en-US" w:bidi="ar-SA"/>
    </w:rPr>
  </w:style>
  <w:style w:type="character" w:customStyle="1" w:styleId="BlockHeadingsCharChar">
    <w:name w:val="Block Headings Char Char"/>
    <w:rsid w:val="00B5441C"/>
    <w:rPr>
      <w:b/>
      <w:sz w:val="36"/>
      <w:szCs w:val="24"/>
      <w:u w:val="single"/>
      <w:lang w:val="en-US" w:eastAsia="en-US" w:bidi="ar-SA"/>
    </w:rPr>
  </w:style>
  <w:style w:type="character" w:customStyle="1" w:styleId="NothingChar1">
    <w:name w:val="Nothing Char1"/>
    <w:rsid w:val="00B5441C"/>
    <w:rPr>
      <w:szCs w:val="24"/>
      <w:lang w:val="en-US" w:eastAsia="en-US" w:bidi="ar-SA"/>
    </w:rPr>
  </w:style>
  <w:style w:type="paragraph" w:customStyle="1" w:styleId="bloctitles">
    <w:name w:val="bloc titles"/>
    <w:basedOn w:val="Heading1"/>
    <w:next w:val="Normal"/>
    <w:link w:val="bloctitlesChar"/>
    <w:autoRedefine/>
    <w:rsid w:val="00B5441C"/>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B5441C"/>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B5441C"/>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B5441C"/>
  </w:style>
  <w:style w:type="character" w:customStyle="1" w:styleId="RegularChar">
    <w:name w:val="Regular Char"/>
    <w:link w:val="Regular"/>
    <w:rsid w:val="00B5441C"/>
    <w:rPr>
      <w:rFonts w:ascii="Garamond" w:eastAsia="Times New Roman" w:hAnsi="Garamond" w:cs="Arial"/>
      <w:bCs/>
      <w:kern w:val="20"/>
      <w:sz w:val="20"/>
      <w:szCs w:val="32"/>
    </w:rPr>
  </w:style>
  <w:style w:type="character" w:customStyle="1" w:styleId="StyleTimesNewRoman">
    <w:name w:val="Style Times New Roman"/>
    <w:rsid w:val="00B5441C"/>
    <w:rPr>
      <w:rFonts w:ascii="Garamond" w:hAnsi="Garamond"/>
    </w:rPr>
  </w:style>
  <w:style w:type="paragraph" w:customStyle="1" w:styleId="INDENTEDPARAGRAPH">
    <w:name w:val="INDENTED PARAGRAPH"/>
    <w:rsid w:val="00B5441C"/>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B5441C"/>
    <w:rPr>
      <w:rFonts w:cs="Arial"/>
      <w:bCs/>
      <w:caps/>
      <w:color w:val="FFFFFF"/>
      <w:sz w:val="2"/>
      <w:szCs w:val="2"/>
      <w:lang w:val="en-US" w:eastAsia="en-US" w:bidi="ar-SA"/>
    </w:rPr>
  </w:style>
  <w:style w:type="paragraph" w:customStyle="1" w:styleId="Numbering">
    <w:name w:val="Numbering"/>
    <w:basedOn w:val="Normal"/>
    <w:next w:val="Normal"/>
    <w:rsid w:val="00B5441C"/>
    <w:pPr>
      <w:widowControl w:val="0"/>
      <w:numPr>
        <w:numId w:val="20"/>
      </w:numPr>
      <w:suppressAutoHyphens/>
      <w:spacing w:after="200"/>
    </w:pPr>
    <w:rPr>
      <w:rFonts w:eastAsia="Times New Roman"/>
      <w:b/>
      <w:sz w:val="24"/>
      <w:szCs w:val="18"/>
    </w:rPr>
  </w:style>
  <w:style w:type="paragraph" w:customStyle="1" w:styleId="Un-IndexedHeading">
    <w:name w:val="Un-Indexed Heading"/>
    <w:basedOn w:val="Heading1"/>
    <w:next w:val="Normal"/>
    <w:rsid w:val="00B5441C"/>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B5441C"/>
    <w:pPr>
      <w:widowControl w:val="0"/>
      <w:numPr>
        <w:numId w:val="23"/>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B5441C"/>
    <w:pPr>
      <w:numPr>
        <w:numId w:val="18"/>
      </w:numPr>
    </w:pPr>
  </w:style>
  <w:style w:type="paragraph" w:customStyle="1" w:styleId="Lettering">
    <w:name w:val="Lettering"/>
    <w:basedOn w:val="Numbering"/>
    <w:next w:val="Normal"/>
    <w:rsid w:val="00B5441C"/>
    <w:pPr>
      <w:numPr>
        <w:numId w:val="16"/>
      </w:numPr>
    </w:pPr>
    <w:rPr>
      <w:szCs w:val="22"/>
    </w:rPr>
  </w:style>
  <w:style w:type="paragraph" w:customStyle="1" w:styleId="FileName">
    <w:name w:val="File Name"/>
    <w:basedOn w:val="Normal"/>
    <w:next w:val="Normal"/>
    <w:rsid w:val="00B5441C"/>
    <w:pPr>
      <w:widowControl w:val="0"/>
      <w:numPr>
        <w:numId w:val="17"/>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B5441C"/>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B5441C"/>
    <w:pPr>
      <w:numPr>
        <w:numId w:val="19"/>
      </w:numPr>
      <w:tabs>
        <w:tab w:val="num" w:pos="360"/>
      </w:tabs>
      <w:ind w:left="360"/>
    </w:pPr>
  </w:style>
  <w:style w:type="paragraph" w:customStyle="1" w:styleId="CardContinued1">
    <w:name w:val="Card Continued 1"/>
    <w:basedOn w:val="Normal"/>
    <w:next w:val="Normal"/>
    <w:rsid w:val="00B5441C"/>
    <w:pPr>
      <w:widowControl w:val="0"/>
      <w:numPr>
        <w:numId w:val="22"/>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B5441C"/>
    <w:pPr>
      <w:numPr>
        <w:numId w:val="0"/>
      </w:numPr>
      <w:spacing w:before="0" w:after="120"/>
      <w:jc w:val="left"/>
    </w:pPr>
  </w:style>
  <w:style w:type="paragraph" w:customStyle="1" w:styleId="Clearformatting0">
    <w:name w:val="Clear formatting"/>
    <w:basedOn w:val="Normal"/>
    <w:rsid w:val="00B5441C"/>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B5441C"/>
  </w:style>
  <w:style w:type="paragraph" w:customStyle="1" w:styleId="SmallCardText">
    <w:name w:val="Small Card Text"/>
    <w:rsid w:val="00B5441C"/>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B5441C"/>
    <w:rPr>
      <w:sz w:val="16"/>
      <w:szCs w:val="16"/>
      <w:lang w:val="en-US" w:eastAsia="en-US" w:bidi="ar-SA"/>
    </w:rPr>
  </w:style>
  <w:style w:type="paragraph" w:customStyle="1" w:styleId="TAGFONT">
    <w:name w:val="TAG FONT"/>
    <w:basedOn w:val="Normal"/>
    <w:autoRedefine/>
    <w:rsid w:val="00B5441C"/>
    <w:rPr>
      <w:rFonts w:eastAsia="Times New Roman"/>
      <w:sz w:val="24"/>
    </w:rPr>
  </w:style>
  <w:style w:type="character" w:customStyle="1" w:styleId="mainarttxt">
    <w:name w:val="mainarttxt"/>
    <w:basedOn w:val="DefaultParagraphFont"/>
    <w:rsid w:val="00B5441C"/>
  </w:style>
  <w:style w:type="paragraph" w:customStyle="1" w:styleId="TagChar1CharCharCharChar">
    <w:name w:val="Tag Char1 Char Char Char Char"/>
    <w:basedOn w:val="Normal"/>
    <w:rsid w:val="00B5441C"/>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B5441C"/>
    <w:rPr>
      <w:sz w:val="20"/>
    </w:rPr>
  </w:style>
  <w:style w:type="character" w:customStyle="1" w:styleId="highlightChar">
    <w:name w:val="highlight Char"/>
    <w:rsid w:val="00B5441C"/>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B5441C"/>
    <w:rPr>
      <w:rFonts w:eastAsia="Batang" w:cs="Arial"/>
      <w:b/>
      <w:bCs/>
      <w:iCs/>
      <w:sz w:val="24"/>
      <w:szCs w:val="28"/>
      <w:lang w:val="en-US" w:eastAsia="en-US" w:bidi="ar-SA"/>
    </w:rPr>
  </w:style>
  <w:style w:type="paragraph" w:customStyle="1" w:styleId="formfldssel">
    <w:name w:val="formfldssel"/>
    <w:basedOn w:val="Normal"/>
    <w:rsid w:val="00B5441C"/>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B5441C"/>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B5441C"/>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B5441C"/>
  </w:style>
  <w:style w:type="character" w:customStyle="1" w:styleId="StyleCardTextUnderline3Char">
    <w:name w:val="Style Card Text + Underline3 Char"/>
    <w:rsid w:val="00B5441C"/>
    <w:rPr>
      <w:rFonts w:eastAsia="SimSun"/>
      <w:szCs w:val="24"/>
      <w:u w:val="thick"/>
      <w:lang w:val="en-US" w:eastAsia="zh-CN" w:bidi="ar-SA"/>
    </w:rPr>
  </w:style>
  <w:style w:type="character" w:customStyle="1" w:styleId="BoldandUnderlineChar1Char2CharChar">
    <w:name w:val="Bold and Underline Char1 Char2 Char Char"/>
    <w:rsid w:val="00B5441C"/>
    <w:rPr>
      <w:b/>
      <w:noProof w:val="0"/>
      <w:szCs w:val="24"/>
      <w:u w:val="single"/>
      <w:lang w:val="en-US" w:eastAsia="en-US" w:bidi="ar-SA"/>
    </w:rPr>
  </w:style>
  <w:style w:type="character" w:customStyle="1" w:styleId="UnderlineChar1Char1">
    <w:name w:val="Underline Char1 Char1"/>
    <w:rsid w:val="00B5441C"/>
    <w:rPr>
      <w:noProof w:val="0"/>
      <w:szCs w:val="24"/>
      <w:u w:val="single"/>
      <w:lang w:val="en-US" w:eastAsia="en-US" w:bidi="ar-SA"/>
    </w:rPr>
  </w:style>
  <w:style w:type="paragraph" w:customStyle="1" w:styleId="Underlinestyle1">
    <w:name w:val="Underlinestyle"/>
    <w:basedOn w:val="Normal"/>
    <w:rsid w:val="00B5441C"/>
    <w:pPr>
      <w:tabs>
        <w:tab w:val="left" w:pos="720"/>
      </w:tabs>
      <w:ind w:left="720"/>
    </w:pPr>
    <w:rPr>
      <w:rFonts w:eastAsia="Times New Roman"/>
      <w:szCs w:val="20"/>
      <w:u w:val="single"/>
    </w:rPr>
  </w:style>
  <w:style w:type="character" w:customStyle="1" w:styleId="featurecontentgray1">
    <w:name w:val="featurecontentgray1"/>
    <w:rsid w:val="00B5441C"/>
    <w:rPr>
      <w:rFonts w:ascii="Arial" w:hAnsi="Arial" w:cs="Arial" w:hint="default"/>
      <w:color w:val="666666"/>
    </w:rPr>
  </w:style>
  <w:style w:type="character" w:customStyle="1" w:styleId="CardCharCharChar0">
    <w:name w:val="Card Char Char Char"/>
    <w:rsid w:val="00B5441C"/>
    <w:rPr>
      <w:rFonts w:ascii="Book Antiqua" w:hAnsi="Book Antiqua"/>
      <w:szCs w:val="24"/>
      <w:lang w:val="en-US" w:eastAsia="en-US" w:bidi="ar-SA"/>
    </w:rPr>
  </w:style>
  <w:style w:type="character" w:customStyle="1" w:styleId="big1">
    <w:name w:val="big1"/>
    <w:rsid w:val="00B5441C"/>
    <w:rPr>
      <w:sz w:val="28"/>
      <w:szCs w:val="28"/>
    </w:rPr>
  </w:style>
  <w:style w:type="character" w:customStyle="1" w:styleId="prodgeneral">
    <w:name w:val="prodgeneral"/>
    <w:basedOn w:val="DefaultParagraphFont"/>
    <w:rsid w:val="00B5441C"/>
  </w:style>
  <w:style w:type="character" w:customStyle="1" w:styleId="StyleUnderlineChar0">
    <w:name w:val="Style Underline + Char"/>
    <w:rsid w:val="00B5441C"/>
    <w:rPr>
      <w:rFonts w:eastAsia="SimSun" w:cs="Arial"/>
      <w:b/>
      <w:bCs/>
      <w:iCs/>
      <w:caps/>
      <w:sz w:val="24"/>
      <w:szCs w:val="24"/>
      <w:u w:val="single"/>
      <w:lang w:val="en-US" w:eastAsia="en-US" w:bidi="ar-SA"/>
    </w:rPr>
  </w:style>
  <w:style w:type="character" w:customStyle="1" w:styleId="StyleciteChar">
    <w:name w:val="Style cite + Char"/>
    <w:basedOn w:val="citeChar2"/>
    <w:rsid w:val="00B5441C"/>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B5441C"/>
    <w:rPr>
      <w:rFonts w:eastAsia="Times New Roman"/>
      <w:b/>
      <w:sz w:val="24"/>
    </w:rPr>
  </w:style>
  <w:style w:type="paragraph" w:customStyle="1" w:styleId="RepeatHeader">
    <w:name w:val="Repeat Header"/>
    <w:basedOn w:val="HeaderDebate"/>
    <w:rsid w:val="00B5441C"/>
    <w:pPr>
      <w:outlineLvl w:val="1"/>
    </w:pPr>
    <w:rPr>
      <w:szCs w:val="48"/>
    </w:rPr>
  </w:style>
  <w:style w:type="character" w:customStyle="1" w:styleId="sectiontitle">
    <w:name w:val="sectiontitle"/>
    <w:basedOn w:val="DefaultParagraphFont"/>
    <w:rsid w:val="00B5441C"/>
  </w:style>
  <w:style w:type="character" w:customStyle="1" w:styleId="sectionsubtitle">
    <w:name w:val="sectionsubtitle"/>
    <w:basedOn w:val="DefaultParagraphFont"/>
    <w:rsid w:val="00B5441C"/>
  </w:style>
  <w:style w:type="character" w:customStyle="1" w:styleId="copyright">
    <w:name w:val="copyright"/>
    <w:basedOn w:val="DefaultParagraphFont"/>
    <w:rsid w:val="00B5441C"/>
  </w:style>
  <w:style w:type="character" w:customStyle="1" w:styleId="EvidenceTag">
    <w:name w:val="Evidence Tag"/>
    <w:rsid w:val="00B5441C"/>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B5441C"/>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B5441C"/>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B5441C"/>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B5441C"/>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B5441C"/>
    <w:rPr>
      <w:rFonts w:eastAsia="Times New Roman"/>
      <w:sz w:val="16"/>
    </w:rPr>
  </w:style>
  <w:style w:type="paragraph" w:customStyle="1" w:styleId="citationunderline">
    <w:name w:val="citation/underline"/>
    <w:autoRedefine/>
    <w:rsid w:val="00B5441C"/>
    <w:rPr>
      <w:rFonts w:ascii="Times New Roman" w:eastAsia="Times New Roman" w:hAnsi="Times New Roman" w:cs="Times New Roman"/>
      <w:b/>
      <w:u w:val="single"/>
    </w:rPr>
  </w:style>
  <w:style w:type="character" w:customStyle="1" w:styleId="smcaps">
    <w:name w:val="smcaps"/>
    <w:basedOn w:val="DefaultParagraphFont"/>
    <w:rsid w:val="00B5441C"/>
  </w:style>
  <w:style w:type="character" w:customStyle="1" w:styleId="inside-head1">
    <w:name w:val="inside-head1"/>
    <w:rsid w:val="00B5441C"/>
    <w:rPr>
      <w:rFonts w:ascii="Arial" w:hAnsi="Arial" w:cs="Arial" w:hint="default"/>
      <w:b/>
      <w:bCs/>
      <w:color w:val="000000"/>
      <w:spacing w:val="-15"/>
      <w:sz w:val="45"/>
      <w:szCs w:val="45"/>
    </w:rPr>
  </w:style>
  <w:style w:type="character" w:customStyle="1" w:styleId="datestamp1">
    <w:name w:val="datestamp1"/>
    <w:rsid w:val="00B5441C"/>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B5441C"/>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B5441C"/>
  </w:style>
  <w:style w:type="paragraph" w:customStyle="1" w:styleId="links1">
    <w:name w:val="links1"/>
    <w:basedOn w:val="Normal"/>
    <w:rsid w:val="00B5441C"/>
    <w:pPr>
      <w:spacing w:before="100" w:beforeAutospacing="1" w:after="100" w:afterAutospacing="1"/>
    </w:pPr>
    <w:rPr>
      <w:rFonts w:eastAsia="Times New Roman"/>
      <w:color w:val="FFFFFF"/>
      <w:sz w:val="16"/>
      <w:szCs w:val="16"/>
    </w:rPr>
  </w:style>
  <w:style w:type="paragraph" w:customStyle="1" w:styleId="endtext">
    <w:name w:val="endtext"/>
    <w:basedOn w:val="Normal"/>
    <w:rsid w:val="00B5441C"/>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B5441C"/>
    <w:rPr>
      <w:rFonts w:ascii="Verdana" w:hAnsi="Verdana" w:hint="default"/>
      <w:b/>
      <w:bCs/>
      <w:sz w:val="32"/>
      <w:szCs w:val="32"/>
    </w:rPr>
  </w:style>
  <w:style w:type="character" w:customStyle="1" w:styleId="storydeck31">
    <w:name w:val="storydeck31"/>
    <w:rsid w:val="00B5441C"/>
    <w:rPr>
      <w:rFonts w:ascii="Verdana" w:hAnsi="Verdana" w:hint="default"/>
      <w:i w:val="0"/>
      <w:iCs w:val="0"/>
      <w:sz w:val="21"/>
      <w:szCs w:val="21"/>
    </w:rPr>
  </w:style>
  <w:style w:type="character" w:customStyle="1" w:styleId="subtitle10">
    <w:name w:val="subtitle1"/>
    <w:rsid w:val="00B5441C"/>
    <w:rPr>
      <w:rFonts w:ascii="Verdana" w:hAnsi="Verdana" w:hint="default"/>
      <w:b w:val="0"/>
      <w:bCs w:val="0"/>
      <w:vanish w:val="0"/>
      <w:webHidden w:val="0"/>
      <w:color w:val="484848"/>
      <w:sz w:val="14"/>
      <w:szCs w:val="14"/>
      <w:specVanish w:val="0"/>
    </w:rPr>
  </w:style>
  <w:style w:type="paragraph" w:customStyle="1" w:styleId="g">
    <w:name w:val="g"/>
    <w:basedOn w:val="Normal"/>
    <w:rsid w:val="00B5441C"/>
    <w:pPr>
      <w:spacing w:before="240" w:after="240"/>
    </w:pPr>
    <w:rPr>
      <w:rFonts w:eastAsia="Times New Roman"/>
      <w:sz w:val="24"/>
    </w:rPr>
  </w:style>
  <w:style w:type="character" w:customStyle="1" w:styleId="clsbiolink">
    <w:name w:val="clsbiolink"/>
    <w:basedOn w:val="DefaultParagraphFont"/>
    <w:rsid w:val="00B5441C"/>
  </w:style>
  <w:style w:type="character" w:customStyle="1" w:styleId="clssmaller">
    <w:name w:val="clssmaller"/>
    <w:basedOn w:val="DefaultParagraphFont"/>
    <w:rsid w:val="00B5441C"/>
  </w:style>
  <w:style w:type="character" w:customStyle="1" w:styleId="sm1">
    <w:name w:val="sm1"/>
    <w:rsid w:val="00B5441C"/>
    <w:rPr>
      <w:rFonts w:ascii="Verdana" w:hAnsi="Verdana" w:hint="default"/>
      <w:i w:val="0"/>
      <w:iCs w:val="0"/>
      <w:smallCaps w:val="0"/>
      <w:color w:val="000000"/>
      <w:sz w:val="17"/>
      <w:szCs w:val="17"/>
    </w:rPr>
  </w:style>
  <w:style w:type="character" w:customStyle="1" w:styleId="noindentChar">
    <w:name w:val="noindent Char"/>
    <w:rsid w:val="00B5441C"/>
    <w:rPr>
      <w:rFonts w:ascii="Arial" w:hAnsi="Arial" w:cs="Arial"/>
      <w:sz w:val="24"/>
      <w:szCs w:val="24"/>
      <w:lang w:val="en-US" w:eastAsia="en-US" w:bidi="ar-SA"/>
    </w:rPr>
  </w:style>
  <w:style w:type="character" w:customStyle="1" w:styleId="SmallChar1">
    <w:name w:val="Small Char1"/>
    <w:rsid w:val="00B5441C"/>
    <w:rPr>
      <w:sz w:val="16"/>
      <w:szCs w:val="24"/>
      <w:lang w:val="en-US" w:eastAsia="en-US" w:bidi="ar-SA"/>
    </w:rPr>
  </w:style>
  <w:style w:type="character" w:customStyle="1" w:styleId="fullcite0">
    <w:name w:val="fullcite"/>
    <w:basedOn w:val="DefaultParagraphFont"/>
    <w:rsid w:val="00B5441C"/>
  </w:style>
  <w:style w:type="character" w:customStyle="1" w:styleId="Style9ptThickunderline">
    <w:name w:val="Style 9 pt Thick underline"/>
    <w:rsid w:val="00B5441C"/>
    <w:rPr>
      <w:sz w:val="24"/>
      <w:u w:val="thick"/>
    </w:rPr>
  </w:style>
  <w:style w:type="paragraph" w:customStyle="1" w:styleId="Repeatheader0">
    <w:name w:val="Repeat header"/>
    <w:basedOn w:val="Normal"/>
    <w:autoRedefine/>
    <w:rsid w:val="00B5441C"/>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B5441C"/>
    <w:rPr>
      <w:rFonts w:ascii="Times New Roman" w:hAnsi="Times New Roman" w:cs="Calibri"/>
      <w:sz w:val="16"/>
    </w:rPr>
  </w:style>
  <w:style w:type="character" w:customStyle="1" w:styleId="CardNotUnderlinedChar">
    <w:name w:val="Card Not Underlined Char"/>
    <w:rsid w:val="00B5441C"/>
    <w:rPr>
      <w:sz w:val="16"/>
      <w:lang w:val="en-US" w:eastAsia="en-US" w:bidi="ar-SA"/>
    </w:rPr>
  </w:style>
  <w:style w:type="paragraph" w:customStyle="1" w:styleId="CardNotUnderlined3">
    <w:name w:val="Card Not Underlined 3"/>
    <w:basedOn w:val="CardNotUnderlined"/>
    <w:rsid w:val="00B5441C"/>
    <w:rPr>
      <w:rFonts w:ascii="Times New Roman" w:hAnsi="Times New Roman" w:cs="Calibri"/>
    </w:rPr>
  </w:style>
  <w:style w:type="paragraph" w:customStyle="1" w:styleId="CardNotUnderlinedFinal">
    <w:name w:val="Card Not Underlined Final"/>
    <w:basedOn w:val="CardNotUnderlined3"/>
    <w:rsid w:val="00B5441C"/>
    <w:rPr>
      <w:sz w:val="20"/>
    </w:rPr>
  </w:style>
  <w:style w:type="character" w:customStyle="1" w:styleId="tagChar3">
    <w:name w:val="tag Char3"/>
    <w:rsid w:val="00B5441C"/>
    <w:rPr>
      <w:b/>
      <w:sz w:val="24"/>
      <w:szCs w:val="24"/>
      <w:lang w:val="en-US" w:eastAsia="en-US" w:bidi="ar-SA"/>
    </w:rPr>
  </w:style>
  <w:style w:type="character" w:customStyle="1" w:styleId="link-mailto">
    <w:name w:val="link-mailto"/>
    <w:basedOn w:val="DefaultParagraphFont"/>
    <w:rsid w:val="00B5441C"/>
  </w:style>
  <w:style w:type="character" w:customStyle="1" w:styleId="StyleUnderlineUnderlineChar">
    <w:name w:val="Style Underline + Underline Char"/>
    <w:rsid w:val="00B5441C"/>
    <w:rPr>
      <w:rFonts w:ascii="Trebuchet MS" w:hAnsi="Trebuchet MS"/>
      <w:szCs w:val="18"/>
      <w:u w:val="single"/>
      <w:lang w:val="en-US" w:eastAsia="en-US" w:bidi="ar-SA"/>
    </w:rPr>
  </w:style>
  <w:style w:type="paragraph" w:customStyle="1" w:styleId="formfld">
    <w:name w:val="formfld"/>
    <w:basedOn w:val="Normal"/>
    <w:rsid w:val="00B5441C"/>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B5441C"/>
    <w:pPr>
      <w:keepLines w:val="0"/>
      <w:pageBreakBefore w:val="0"/>
      <w:numPr>
        <w:numId w:val="21"/>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B5441C"/>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B5441C"/>
    <w:rPr>
      <w:rFonts w:ascii="Times New Roman" w:eastAsia="Times New Roman" w:hAnsi="Times New Roman" w:cs="Times New Roman"/>
      <w:sz w:val="20"/>
      <w:u w:val="thick"/>
    </w:rPr>
  </w:style>
  <w:style w:type="paragraph" w:customStyle="1" w:styleId="SmallCards">
    <w:name w:val="Small Cards"/>
    <w:basedOn w:val="Cards"/>
    <w:link w:val="SmallCardsChar"/>
    <w:rsid w:val="00B5441C"/>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B5441C"/>
    <w:rPr>
      <w:rFonts w:ascii="Times New Roman" w:eastAsia="Times New Roman" w:hAnsi="Times New Roman" w:cs="Times New Roman"/>
      <w:sz w:val="14"/>
    </w:rPr>
  </w:style>
  <w:style w:type="paragraph" w:customStyle="1" w:styleId="ReadingCites">
    <w:name w:val="Reading Cites"/>
    <w:basedOn w:val="Normal"/>
    <w:link w:val="ReadingCitesChar"/>
    <w:rsid w:val="00B5441C"/>
    <w:rPr>
      <w:rFonts w:eastAsia="Times New Roman"/>
      <w:b/>
      <w:sz w:val="20"/>
      <w:szCs w:val="20"/>
    </w:rPr>
  </w:style>
  <w:style w:type="character" w:customStyle="1" w:styleId="ReadingCitesChar">
    <w:name w:val="Reading Cites Char"/>
    <w:link w:val="ReadingCites"/>
    <w:rsid w:val="00B5441C"/>
    <w:rPr>
      <w:rFonts w:ascii="Calibri" w:eastAsia="Times New Roman" w:hAnsi="Calibri"/>
      <w:b/>
      <w:sz w:val="20"/>
      <w:szCs w:val="20"/>
    </w:rPr>
  </w:style>
  <w:style w:type="paragraph" w:customStyle="1" w:styleId="ContentsHeading">
    <w:name w:val="Contents Heading"/>
    <w:basedOn w:val="Heading1"/>
    <w:next w:val="Normal"/>
    <w:rsid w:val="00B5441C"/>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B5441C"/>
    <w:pPr>
      <w:spacing w:before="100" w:beforeAutospacing="1" w:after="100" w:afterAutospacing="1"/>
    </w:pPr>
    <w:rPr>
      <w:rFonts w:eastAsia="Times New Roman"/>
      <w:sz w:val="20"/>
    </w:rPr>
  </w:style>
  <w:style w:type="character" w:customStyle="1" w:styleId="CharacterStyle8">
    <w:name w:val="Character Style 8"/>
    <w:rsid w:val="00B5441C"/>
    <w:rPr>
      <w:sz w:val="22"/>
      <w:szCs w:val="22"/>
    </w:rPr>
  </w:style>
  <w:style w:type="paragraph" w:customStyle="1" w:styleId="Style110">
    <w:name w:val="Style 11"/>
    <w:rsid w:val="00B5441C"/>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B5441C"/>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B5441C"/>
    <w:rPr>
      <w:b/>
      <w:sz w:val="24"/>
    </w:rPr>
  </w:style>
  <w:style w:type="character" w:customStyle="1" w:styleId="CardText1CharChar">
    <w:name w:val="Card Text 1 Char Char"/>
    <w:rsid w:val="00B5441C"/>
    <w:rPr>
      <w:rFonts w:ascii="Arial Narrow" w:hAnsi="Arial Narrow"/>
      <w:color w:val="000000"/>
      <w:sz w:val="22"/>
      <w:szCs w:val="22"/>
      <w:u w:val="single"/>
      <w:lang w:val="en-US" w:eastAsia="en-US" w:bidi="ar-SA"/>
    </w:rPr>
  </w:style>
  <w:style w:type="character" w:customStyle="1" w:styleId="CardText1Char1">
    <w:name w:val="Card Text 1 Char1"/>
    <w:rsid w:val="00B5441C"/>
    <w:rPr>
      <w:rFonts w:ascii="Arial Narrow" w:hAnsi="Arial Narrow"/>
      <w:color w:val="000000"/>
      <w:sz w:val="22"/>
      <w:szCs w:val="22"/>
      <w:u w:val="single"/>
      <w:lang w:val="en-US" w:eastAsia="en-US" w:bidi="ar-SA"/>
    </w:rPr>
  </w:style>
  <w:style w:type="paragraph" w:customStyle="1" w:styleId="Style70">
    <w:name w:val="Style 7"/>
    <w:rsid w:val="00B5441C"/>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B5441C"/>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B5441C"/>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B5441C"/>
  </w:style>
  <w:style w:type="paragraph" w:customStyle="1" w:styleId="Header1">
    <w:name w:val="Header1"/>
    <w:aliases w:val="Header Char Char,Header Char Char Char Char Char Char Char Cha,Char Char Char Cha"/>
    <w:basedOn w:val="Heading1"/>
    <w:next w:val="Heading1"/>
    <w:qFormat/>
    <w:rsid w:val="00B5441C"/>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B5441C"/>
    <w:rPr>
      <w:b/>
      <w:bCs/>
      <w:color w:val="695B54"/>
    </w:rPr>
  </w:style>
  <w:style w:type="paragraph" w:customStyle="1" w:styleId="Heading11">
    <w:name w:val="Heading 11"/>
    <w:basedOn w:val="Normal"/>
    <w:next w:val="Normal"/>
    <w:rsid w:val="00B5441C"/>
    <w:pPr>
      <w:keepNext/>
      <w:widowControl w:val="0"/>
      <w:suppressAutoHyphens/>
      <w:jc w:val="center"/>
    </w:pPr>
    <w:rPr>
      <w:rFonts w:eastAsia="Tahoma"/>
      <w:b/>
      <w:sz w:val="48"/>
      <w:szCs w:val="32"/>
      <w:u w:val="single"/>
    </w:rPr>
  </w:style>
  <w:style w:type="paragraph" w:customStyle="1" w:styleId="TextHeading">
    <w:name w:val="Text Heading"/>
    <w:basedOn w:val="Heading3"/>
    <w:rsid w:val="00B5441C"/>
    <w:pPr>
      <w:keepLines w:val="0"/>
      <w:pageBreakBefore w:val="0"/>
      <w:spacing w:before="0"/>
      <w:jc w:val="left"/>
    </w:pPr>
    <w:rPr>
      <w:rFonts w:eastAsia="Times New Roman" w:cs="Arial"/>
      <w:bCs w:val="0"/>
      <w:sz w:val="22"/>
      <w:szCs w:val="26"/>
    </w:rPr>
  </w:style>
  <w:style w:type="character" w:customStyle="1" w:styleId="TextHeadingChar">
    <w:name w:val="Text Heading Char"/>
    <w:rsid w:val="00B5441C"/>
    <w:rPr>
      <w:rFonts w:cs="Arial"/>
      <w:b/>
      <w:bCs/>
      <w:sz w:val="22"/>
      <w:szCs w:val="26"/>
      <w:u w:val="single"/>
      <w:lang w:val="en-US" w:eastAsia="en-US" w:bidi="ar-SA"/>
    </w:rPr>
  </w:style>
  <w:style w:type="character" w:customStyle="1" w:styleId="FootnoteCharacters">
    <w:name w:val="Footnote Characters"/>
    <w:rsid w:val="00B5441C"/>
    <w:rPr>
      <w:vertAlign w:val="superscript"/>
    </w:rPr>
  </w:style>
  <w:style w:type="paragraph" w:customStyle="1" w:styleId="StyleHeading1BlockTitleHeading1Char1ALEXHeadingBrief-He2">
    <w:name w:val="Style Heading 1Block TitleHeading 1 Char1ALEXHeadingBrief - He...2"/>
    <w:basedOn w:val="Heading1"/>
    <w:autoRedefine/>
    <w:rsid w:val="00B5441C"/>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B5441C"/>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B5441C"/>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B5441C"/>
    <w:rPr>
      <w:rFonts w:ascii="Arial" w:eastAsia="Times New Roman" w:hAnsi="Arial"/>
      <w:smallCaps/>
    </w:rPr>
  </w:style>
  <w:style w:type="paragraph" w:customStyle="1" w:styleId="DebateBody">
    <w:name w:val="Debate Body"/>
    <w:basedOn w:val="Normal"/>
    <w:qFormat/>
    <w:rsid w:val="00B5441C"/>
    <w:rPr>
      <w:rFonts w:ascii="Cambria" w:eastAsia="Cambria" w:hAnsi="Cambria"/>
      <w:b/>
      <w:caps/>
      <w:sz w:val="24"/>
    </w:rPr>
  </w:style>
  <w:style w:type="paragraph" w:customStyle="1" w:styleId="StyleDebateBodyBefore12pt">
    <w:name w:val="Style Debate Body + Before:  12 pt"/>
    <w:basedOn w:val="Normal"/>
    <w:next w:val="Normal"/>
    <w:rsid w:val="00B5441C"/>
    <w:pPr>
      <w:spacing w:before="240"/>
    </w:pPr>
    <w:rPr>
      <w:rFonts w:eastAsia="Times New Roman"/>
      <w:bCs/>
      <w:sz w:val="20"/>
      <w:szCs w:val="20"/>
    </w:rPr>
  </w:style>
  <w:style w:type="paragraph" w:customStyle="1" w:styleId="StyleDebateBodyBefore12pt1">
    <w:name w:val="Style Debate Body + Before:  12 pt1"/>
    <w:basedOn w:val="Normal"/>
    <w:rsid w:val="00B5441C"/>
    <w:pPr>
      <w:spacing w:before="240"/>
    </w:pPr>
    <w:rPr>
      <w:rFonts w:eastAsia="Times New Roman"/>
      <w:bCs/>
      <w:sz w:val="20"/>
      <w:szCs w:val="20"/>
    </w:rPr>
  </w:style>
  <w:style w:type="character" w:customStyle="1" w:styleId="10ptnotbold">
    <w:name w:val="10ptnotbold"/>
    <w:rsid w:val="00B5441C"/>
    <w:rPr>
      <w:sz w:val="20"/>
    </w:rPr>
  </w:style>
  <w:style w:type="paragraph" w:customStyle="1" w:styleId="PageNumber11">
    <w:name w:val="Page Number11"/>
    <w:basedOn w:val="Normal"/>
    <w:next w:val="Normal"/>
    <w:rsid w:val="00B5441C"/>
    <w:rPr>
      <w:rFonts w:eastAsia="Times New Roman"/>
      <w:sz w:val="20"/>
    </w:rPr>
  </w:style>
  <w:style w:type="character" w:customStyle="1" w:styleId="Heading2CharCharCharCharCharCharCharCharCharCharCharCharCharChar1">
    <w:name w:val="Heading 2 Char Char Char Char Char Char Char Char Char Char Char Char Char Char1"/>
    <w:rsid w:val="00B5441C"/>
    <w:rPr>
      <w:rFonts w:eastAsia="SimSun" w:cs="Arial"/>
      <w:b/>
      <w:bCs/>
      <w:iCs/>
      <w:sz w:val="24"/>
      <w:szCs w:val="28"/>
      <w:lang w:val="en-US" w:eastAsia="zh-CN" w:bidi="ar-SA"/>
    </w:rPr>
  </w:style>
  <w:style w:type="character" w:customStyle="1" w:styleId="Char31">
    <w:name w:val="Char31"/>
    <w:rsid w:val="00B5441C"/>
    <w:rPr>
      <w:rFonts w:cs="Arial"/>
      <w:bCs/>
      <w:u w:val="thick"/>
      <w:lang w:val="en-US" w:eastAsia="en-US" w:bidi="ar-SA"/>
    </w:rPr>
  </w:style>
  <w:style w:type="paragraph" w:customStyle="1" w:styleId="StyleHeading1Centered">
    <w:name w:val="Style Heading 1 + Centered"/>
    <w:basedOn w:val="Heading1"/>
    <w:rsid w:val="00B5441C"/>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B5441C"/>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B5441C"/>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B5441C"/>
    <w:pPr>
      <w:spacing w:before="120"/>
    </w:pPr>
    <w:rPr>
      <w:rFonts w:eastAsia="Times New Roman"/>
      <w:sz w:val="20"/>
    </w:rPr>
  </w:style>
  <w:style w:type="character" w:customStyle="1" w:styleId="underliningChar0">
    <w:name w:val="underlining Char"/>
    <w:rsid w:val="00B5441C"/>
    <w:rPr>
      <w:b/>
      <w:szCs w:val="24"/>
      <w:u w:val="single"/>
      <w:lang w:val="en-US" w:eastAsia="en-US" w:bidi="ar-SA"/>
    </w:rPr>
  </w:style>
  <w:style w:type="character" w:customStyle="1" w:styleId="notreadChar">
    <w:name w:val="not read Char"/>
    <w:rsid w:val="00B5441C"/>
    <w:rPr>
      <w:sz w:val="18"/>
      <w:szCs w:val="24"/>
      <w:lang w:val="en-US" w:eastAsia="en-US" w:bidi="ar-SA"/>
    </w:rPr>
  </w:style>
  <w:style w:type="paragraph" w:customStyle="1" w:styleId="StyleStrong10ptNotBold">
    <w:name w:val="Style Strong + 10 pt Not Bold"/>
    <w:basedOn w:val="Normal"/>
    <w:autoRedefine/>
    <w:rsid w:val="00B5441C"/>
    <w:pPr>
      <w:ind w:left="720" w:hanging="360"/>
    </w:pPr>
    <w:rPr>
      <w:rFonts w:eastAsia="Times New Roman"/>
      <w:sz w:val="26"/>
      <w:szCs w:val="26"/>
    </w:rPr>
  </w:style>
  <w:style w:type="character" w:customStyle="1" w:styleId="prbodytext1">
    <w:name w:val="pr_bodytext1"/>
    <w:rsid w:val="00B5441C"/>
    <w:rPr>
      <w:rFonts w:ascii="Arial" w:hAnsi="Arial" w:cs="Arial" w:hint="default"/>
      <w:sz w:val="20"/>
      <w:szCs w:val="20"/>
    </w:rPr>
  </w:style>
  <w:style w:type="character" w:customStyle="1" w:styleId="smallCharChar">
    <w:name w:val="small Char Char"/>
    <w:rsid w:val="00B5441C"/>
    <w:rPr>
      <w:rFonts w:ascii="Times New Roman" w:eastAsia="Times New Roman" w:hAnsi="Times New Roman" w:cs="Times New Roman"/>
      <w:sz w:val="12"/>
      <w:szCs w:val="16"/>
    </w:rPr>
  </w:style>
  <w:style w:type="character" w:customStyle="1" w:styleId="Undlerine">
    <w:name w:val="Undlerine"/>
    <w:qFormat/>
    <w:rsid w:val="00B5441C"/>
    <w:rPr>
      <w:rFonts w:ascii="Times New Roman" w:hAnsi="Times New Roman"/>
      <w:w w:val="110"/>
      <w:sz w:val="20"/>
      <w:szCs w:val="20"/>
      <w:u w:val="single"/>
      <w:bdr w:val="none" w:sz="0" w:space="0" w:color="auto"/>
      <w:lang w:bidi="he-IL"/>
    </w:rPr>
  </w:style>
  <w:style w:type="character" w:customStyle="1" w:styleId="Aunderline1">
    <w:name w:val="Aunderline"/>
    <w:qFormat/>
    <w:rsid w:val="00B5441C"/>
    <w:rPr>
      <w:rFonts w:ascii="Times New Roman" w:hAnsi="Times New Roman"/>
      <w:sz w:val="20"/>
      <w:u w:val="single"/>
    </w:rPr>
  </w:style>
  <w:style w:type="paragraph" w:customStyle="1" w:styleId="NormalUnderline0">
    <w:name w:val="Normal + Underline"/>
    <w:basedOn w:val="Normal"/>
    <w:link w:val="NormalUnderlineChar0"/>
    <w:rsid w:val="00B5441C"/>
    <w:pPr>
      <w:ind w:left="720"/>
    </w:pPr>
    <w:rPr>
      <w:rFonts w:eastAsia="Times New Roman"/>
      <w:b/>
      <w:sz w:val="20"/>
      <w:u w:val="single"/>
      <w:lang w:val="x-none" w:eastAsia="x-none"/>
    </w:rPr>
  </w:style>
  <w:style w:type="character" w:customStyle="1" w:styleId="NormalUnderlineChar0">
    <w:name w:val="Normal + Underline Char"/>
    <w:link w:val="NormalUnderline0"/>
    <w:rsid w:val="00B5441C"/>
    <w:rPr>
      <w:rFonts w:ascii="Calibri" w:eastAsia="Times New Roman" w:hAnsi="Calibri"/>
      <w:b/>
      <w:sz w:val="20"/>
      <w:u w:val="single"/>
      <w:lang w:val="x-none" w:eastAsia="x-none"/>
    </w:rPr>
  </w:style>
  <w:style w:type="character" w:customStyle="1" w:styleId="Boxes">
    <w:name w:val="Boxes"/>
    <w:qFormat/>
    <w:rsid w:val="00B5441C"/>
    <w:rPr>
      <w:rFonts w:ascii="Times New Roman" w:hAnsi="Times New Roman"/>
      <w:sz w:val="20"/>
      <w:u w:val="single"/>
      <w:bdr w:val="single" w:sz="4" w:space="0" w:color="auto"/>
    </w:rPr>
  </w:style>
  <w:style w:type="character" w:customStyle="1" w:styleId="tim">
    <w:name w:val="tim"/>
    <w:qFormat/>
    <w:rsid w:val="00B5441C"/>
    <w:rPr>
      <w:rFonts w:ascii="Times New Roman" w:hAnsi="Times New Roman"/>
      <w:sz w:val="20"/>
      <w:u w:val="single"/>
    </w:rPr>
  </w:style>
  <w:style w:type="character" w:customStyle="1" w:styleId="hl">
    <w:name w:val="hl"/>
    <w:basedOn w:val="DefaultParagraphFont"/>
    <w:rsid w:val="00B5441C"/>
  </w:style>
  <w:style w:type="character" w:customStyle="1" w:styleId="clock1">
    <w:name w:val="clock1"/>
    <w:rsid w:val="00B5441C"/>
    <w:rPr>
      <w:color w:val="B51B1B"/>
    </w:rPr>
  </w:style>
  <w:style w:type="character" w:customStyle="1" w:styleId="smallChar10">
    <w:name w:val="small Char1"/>
    <w:rsid w:val="00B5441C"/>
    <w:rPr>
      <w:sz w:val="12"/>
      <w:szCs w:val="16"/>
      <w:lang w:val="en-US" w:eastAsia="en-US" w:bidi="ar-SA"/>
    </w:rPr>
  </w:style>
  <w:style w:type="character" w:customStyle="1" w:styleId="SmallCardsCharChar">
    <w:name w:val="Small Cards Char Char"/>
    <w:rsid w:val="00B5441C"/>
    <w:rPr>
      <w:sz w:val="14"/>
      <w:szCs w:val="24"/>
      <w:lang w:val="en-US" w:eastAsia="en-US" w:bidi="ar-SA"/>
    </w:rPr>
  </w:style>
  <w:style w:type="paragraph" w:customStyle="1" w:styleId="NormalCards">
    <w:name w:val="Normal Cards"/>
    <w:basedOn w:val="Normal"/>
    <w:rsid w:val="00B5441C"/>
    <w:pPr>
      <w:ind w:left="288"/>
    </w:pPr>
    <w:rPr>
      <w:rFonts w:eastAsia="Times New Roman"/>
      <w:sz w:val="20"/>
    </w:rPr>
  </w:style>
  <w:style w:type="character" w:customStyle="1" w:styleId="iniciales">
    <w:name w:val="iniciales"/>
    <w:basedOn w:val="DefaultParagraphFont"/>
    <w:rsid w:val="00B5441C"/>
  </w:style>
  <w:style w:type="character" w:customStyle="1" w:styleId="Style10ptBoldUnderline">
    <w:name w:val="Style 10 pt Bold Underline"/>
    <w:rsid w:val="00B5441C"/>
    <w:rPr>
      <w:b/>
      <w:bCs/>
      <w:sz w:val="20"/>
      <w:u w:val="single"/>
    </w:rPr>
  </w:style>
  <w:style w:type="paragraph" w:customStyle="1" w:styleId="outdent">
    <w:name w:val="outdent"/>
    <w:basedOn w:val="Normal"/>
    <w:rsid w:val="00B5441C"/>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B5441C"/>
    <w:pPr>
      <w:spacing w:before="100" w:beforeAutospacing="1" w:after="100" w:afterAutospacing="1"/>
    </w:pPr>
    <w:rPr>
      <w:rFonts w:eastAsia="Times New Roman"/>
      <w:sz w:val="24"/>
    </w:rPr>
  </w:style>
  <w:style w:type="paragraph" w:customStyle="1" w:styleId="separator">
    <w:name w:val="separator"/>
    <w:basedOn w:val="Normal"/>
    <w:rsid w:val="00B5441C"/>
    <w:pPr>
      <w:spacing w:before="100" w:beforeAutospacing="1" w:after="100" w:afterAutospacing="1"/>
    </w:pPr>
    <w:rPr>
      <w:rFonts w:eastAsia="Times New Roman"/>
      <w:sz w:val="24"/>
    </w:rPr>
  </w:style>
  <w:style w:type="paragraph" w:customStyle="1" w:styleId="bulletfollow">
    <w:name w:val="bulletfollow"/>
    <w:basedOn w:val="Normal"/>
    <w:rsid w:val="00B5441C"/>
    <w:pPr>
      <w:spacing w:before="100" w:beforeAutospacing="1" w:after="100" w:afterAutospacing="1"/>
    </w:pPr>
    <w:rPr>
      <w:rFonts w:eastAsia="Times New Roman"/>
      <w:sz w:val="24"/>
    </w:rPr>
  </w:style>
  <w:style w:type="paragraph" w:customStyle="1" w:styleId="bulleted">
    <w:name w:val="bulleted"/>
    <w:basedOn w:val="Normal"/>
    <w:rsid w:val="00B5441C"/>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B5441C"/>
    <w:rPr>
      <w:rFonts w:ascii="Times New Roman" w:eastAsia="Times New Roman" w:hAnsi="Times New Roman" w:cs="Times New Roman"/>
      <w:strike/>
      <w:sz w:val="20"/>
      <w:szCs w:val="20"/>
    </w:rPr>
  </w:style>
  <w:style w:type="character" w:customStyle="1" w:styleId="StrikethroughChar">
    <w:name w:val="Strikethrough Char"/>
    <w:link w:val="Strikethrough0"/>
    <w:rsid w:val="00B5441C"/>
    <w:rPr>
      <w:rFonts w:ascii="Times New Roman" w:eastAsia="Times New Roman" w:hAnsi="Times New Roman" w:cs="Times New Roman"/>
      <w:strike/>
      <w:sz w:val="20"/>
      <w:szCs w:val="20"/>
    </w:rPr>
  </w:style>
  <w:style w:type="character" w:customStyle="1" w:styleId="UnderlineCardsCharChar">
    <w:name w:val="Underline Cards Char Char"/>
    <w:rsid w:val="00B5441C"/>
    <w:rPr>
      <w:rFonts w:eastAsia="SimSun"/>
      <w:szCs w:val="24"/>
      <w:u w:val="thick"/>
      <w:lang w:val="en-US" w:eastAsia="en-US" w:bidi="ar-SA"/>
    </w:rPr>
  </w:style>
  <w:style w:type="character" w:customStyle="1" w:styleId="head">
    <w:name w:val="head"/>
    <w:basedOn w:val="DefaultParagraphFont"/>
    <w:rsid w:val="00B5441C"/>
  </w:style>
  <w:style w:type="paragraph" w:customStyle="1" w:styleId="authorgroup">
    <w:name w:val="authorgroup"/>
    <w:basedOn w:val="Normal"/>
    <w:rsid w:val="00B5441C"/>
    <w:pPr>
      <w:spacing w:before="100" w:beforeAutospacing="1" w:after="100" w:afterAutospacing="1"/>
    </w:pPr>
    <w:rPr>
      <w:rFonts w:eastAsia="Calibri"/>
      <w:sz w:val="24"/>
    </w:rPr>
  </w:style>
  <w:style w:type="paragraph" w:customStyle="1" w:styleId="affiliation1">
    <w:name w:val="affiliation1"/>
    <w:basedOn w:val="Normal"/>
    <w:rsid w:val="00B5441C"/>
    <w:pPr>
      <w:spacing w:before="100" w:beforeAutospacing="1" w:after="100" w:afterAutospacing="1"/>
    </w:pPr>
    <w:rPr>
      <w:rFonts w:eastAsia="Calibri"/>
      <w:sz w:val="24"/>
    </w:rPr>
  </w:style>
  <w:style w:type="paragraph" w:customStyle="1" w:styleId="norm">
    <w:name w:val="norm"/>
    <w:basedOn w:val="Normal"/>
    <w:rsid w:val="00B5441C"/>
    <w:pPr>
      <w:spacing w:before="100" w:beforeAutospacing="1" w:after="100" w:afterAutospacing="1"/>
    </w:pPr>
    <w:rPr>
      <w:rFonts w:eastAsia="Calibri"/>
      <w:sz w:val="24"/>
    </w:rPr>
  </w:style>
  <w:style w:type="character" w:customStyle="1" w:styleId="smallcapitals">
    <w:name w:val="smallcapitals"/>
    <w:basedOn w:val="DefaultParagraphFont"/>
    <w:rsid w:val="00B5441C"/>
  </w:style>
  <w:style w:type="character" w:customStyle="1" w:styleId="number0">
    <w:name w:val="number"/>
    <w:basedOn w:val="DefaultParagraphFont"/>
    <w:rsid w:val="00B5441C"/>
  </w:style>
  <w:style w:type="character" w:customStyle="1" w:styleId="swauthor">
    <w:name w:val="sw_author"/>
    <w:rsid w:val="00B5441C"/>
  </w:style>
  <w:style w:type="character" w:customStyle="1" w:styleId="articlebody1">
    <w:name w:val="articlebody1"/>
    <w:rsid w:val="00B5441C"/>
  </w:style>
  <w:style w:type="character" w:customStyle="1" w:styleId="small1">
    <w:name w:val="small1"/>
    <w:rsid w:val="00B5441C"/>
  </w:style>
  <w:style w:type="paragraph" w:customStyle="1" w:styleId="AuthorDate2">
    <w:name w:val="Author/Date"/>
    <w:basedOn w:val="Normal"/>
    <w:link w:val="AuthorDateChar1"/>
    <w:rsid w:val="00B5441C"/>
    <w:rPr>
      <w:rFonts w:eastAsia="Times New Roman"/>
      <w:b/>
      <w:sz w:val="24"/>
      <w:u w:val="single"/>
    </w:rPr>
  </w:style>
  <w:style w:type="character" w:customStyle="1" w:styleId="AuthorDateChar1">
    <w:name w:val="Author/Date Char1"/>
    <w:link w:val="AuthorDate2"/>
    <w:rsid w:val="00B5441C"/>
    <w:rPr>
      <w:rFonts w:ascii="Calibri" w:eastAsia="Times New Roman" w:hAnsi="Calibri"/>
      <w:b/>
      <w:u w:val="single"/>
    </w:rPr>
  </w:style>
  <w:style w:type="character" w:customStyle="1" w:styleId="Shortcite">
    <w:name w:val="Shortcite"/>
    <w:basedOn w:val="DefaultParagraphFont"/>
    <w:rsid w:val="00B5441C"/>
    <w:rPr>
      <w:rFonts w:ascii="Times New Roman" w:hAnsi="Times New Roman"/>
      <w:b/>
      <w:bCs/>
      <w:sz w:val="20"/>
    </w:rPr>
  </w:style>
  <w:style w:type="character" w:customStyle="1" w:styleId="Longcite">
    <w:name w:val="Longcite"/>
    <w:basedOn w:val="DefaultParagraphFont"/>
    <w:rsid w:val="00B5441C"/>
    <w:rPr>
      <w:sz w:val="16"/>
    </w:rPr>
  </w:style>
  <w:style w:type="paragraph" w:customStyle="1" w:styleId="analytic0">
    <w:name w:val="analytic"/>
    <w:basedOn w:val="Normal"/>
    <w:link w:val="analyticChar0"/>
    <w:uiPriority w:val="4"/>
    <w:qFormat/>
    <w:rsid w:val="00B5441C"/>
    <w:pPr>
      <w:spacing w:before="120"/>
    </w:pPr>
    <w:rPr>
      <w:rFonts w:ascii="Arial" w:hAnsi="Arial"/>
      <w:b/>
      <w:sz w:val="20"/>
    </w:rPr>
  </w:style>
  <w:style w:type="character" w:customStyle="1" w:styleId="analyticChar0">
    <w:name w:val="analytic Char"/>
    <w:basedOn w:val="DefaultParagraphFont"/>
    <w:link w:val="analytic0"/>
    <w:uiPriority w:val="4"/>
    <w:rsid w:val="00B5441C"/>
    <w:rPr>
      <w:rFonts w:ascii="Arial" w:hAnsi="Arial"/>
      <w:b/>
      <w:sz w:val="20"/>
    </w:rPr>
  </w:style>
  <w:style w:type="character" w:customStyle="1" w:styleId="Normal30">
    <w:name w:val="Normal3"/>
    <w:basedOn w:val="DefaultParagraphFont"/>
    <w:rsid w:val="00B5441C"/>
  </w:style>
  <w:style w:type="paragraph" w:customStyle="1" w:styleId="PageNumber8">
    <w:name w:val="Page Number8"/>
    <w:basedOn w:val="Normal"/>
    <w:next w:val="Normal"/>
    <w:rsid w:val="00B5441C"/>
    <w:pPr>
      <w:spacing w:after="0" w:line="240" w:lineRule="auto"/>
    </w:pPr>
    <w:rPr>
      <w:rFonts w:ascii="Times New Roman" w:eastAsia="Times New Roman" w:hAnsi="Times New Roman"/>
      <w:sz w:val="20"/>
    </w:rPr>
  </w:style>
  <w:style w:type="paragraph" w:customStyle="1" w:styleId="Header2">
    <w:name w:val="Header2"/>
    <w:basedOn w:val="Heading1"/>
    <w:next w:val="Heading1"/>
    <w:rsid w:val="00B5441C"/>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B5441C"/>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B5441C"/>
    <w:rPr>
      <w:rFonts w:cs="New Baskerville"/>
      <w:color w:val="000000"/>
    </w:rPr>
  </w:style>
  <w:style w:type="character" w:customStyle="1" w:styleId="postauthor">
    <w:name w:val="postauthor"/>
    <w:basedOn w:val="DefaultParagraphFont"/>
    <w:rsid w:val="00B5441C"/>
  </w:style>
  <w:style w:type="paragraph" w:customStyle="1" w:styleId="notes-source-hasnotes">
    <w:name w:val="notes-source-hasnotes"/>
    <w:basedOn w:val="Normal"/>
    <w:rsid w:val="00B5441C"/>
    <w:pPr>
      <w:spacing w:before="100" w:beforeAutospacing="1" w:after="100" w:afterAutospacing="1"/>
    </w:pPr>
    <w:rPr>
      <w:rFonts w:ascii="Times" w:hAnsi="Times"/>
      <w:sz w:val="20"/>
      <w:szCs w:val="20"/>
    </w:rPr>
  </w:style>
  <w:style w:type="character" w:customStyle="1" w:styleId="span">
    <w:name w:val="span"/>
    <w:basedOn w:val="DefaultParagraphFont"/>
    <w:rsid w:val="00B5441C"/>
  </w:style>
  <w:style w:type="character" w:customStyle="1" w:styleId="maintitle">
    <w:name w:val="maintitle"/>
    <w:basedOn w:val="DefaultParagraphFont"/>
    <w:rsid w:val="00B5441C"/>
  </w:style>
  <w:style w:type="character" w:customStyle="1" w:styleId="thirdparty-logo">
    <w:name w:val="thirdparty-logo"/>
    <w:basedOn w:val="DefaultParagraphFont"/>
    <w:rsid w:val="00B5441C"/>
  </w:style>
  <w:style w:type="paragraph" w:customStyle="1" w:styleId="articlemeta">
    <w:name w:val="articlemeta"/>
    <w:basedOn w:val="Normal"/>
    <w:rsid w:val="00B5441C"/>
    <w:pPr>
      <w:spacing w:before="100" w:beforeAutospacing="1" w:after="100" w:afterAutospacing="1"/>
    </w:pPr>
    <w:rPr>
      <w:rFonts w:ascii="Times" w:hAnsi="Times"/>
      <w:sz w:val="20"/>
      <w:szCs w:val="20"/>
    </w:rPr>
  </w:style>
  <w:style w:type="character" w:customStyle="1" w:styleId="vcard">
    <w:name w:val="vcard"/>
    <w:basedOn w:val="DefaultParagraphFont"/>
    <w:rsid w:val="00B5441C"/>
  </w:style>
  <w:style w:type="character" w:customStyle="1" w:styleId="print-footnote">
    <w:name w:val="print-footnote"/>
    <w:basedOn w:val="DefaultParagraphFont"/>
    <w:rsid w:val="00B5441C"/>
  </w:style>
  <w:style w:type="character" w:customStyle="1" w:styleId="datestring">
    <w:name w:val="datestring"/>
    <w:basedOn w:val="DefaultParagraphFont"/>
    <w:rsid w:val="00B5441C"/>
  </w:style>
  <w:style w:type="paragraph" w:customStyle="1" w:styleId="left">
    <w:name w:val="left"/>
    <w:basedOn w:val="Normal"/>
    <w:rsid w:val="00B5441C"/>
    <w:pPr>
      <w:spacing w:before="100" w:beforeAutospacing="1" w:after="100" w:afterAutospacing="1"/>
    </w:pPr>
    <w:rPr>
      <w:rFonts w:ascii="Times" w:hAnsi="Times"/>
      <w:sz w:val="20"/>
      <w:szCs w:val="20"/>
    </w:rPr>
  </w:style>
  <w:style w:type="paragraph" w:customStyle="1" w:styleId="right">
    <w:name w:val="right"/>
    <w:basedOn w:val="Normal"/>
    <w:rsid w:val="00B5441C"/>
    <w:pPr>
      <w:spacing w:before="100" w:beforeAutospacing="1" w:after="100" w:afterAutospacing="1"/>
    </w:pPr>
    <w:rPr>
      <w:rFonts w:ascii="Times" w:hAnsi="Times"/>
      <w:sz w:val="20"/>
      <w:szCs w:val="20"/>
    </w:rPr>
  </w:style>
  <w:style w:type="character" w:customStyle="1" w:styleId="gptad">
    <w:name w:val="gptad"/>
    <w:basedOn w:val="DefaultParagraphFont"/>
    <w:rsid w:val="00B5441C"/>
  </w:style>
  <w:style w:type="paragraph" w:customStyle="1" w:styleId="creditpostedmodified">
    <w:name w:val="credit_posted_modified"/>
    <w:basedOn w:val="Normal"/>
    <w:rsid w:val="00B5441C"/>
    <w:pPr>
      <w:spacing w:before="100" w:beforeAutospacing="1" w:after="100" w:afterAutospacing="1"/>
    </w:pPr>
    <w:rPr>
      <w:rFonts w:ascii="Times" w:hAnsi="Times"/>
      <w:sz w:val="20"/>
      <w:szCs w:val="20"/>
    </w:rPr>
  </w:style>
  <w:style w:type="character" w:customStyle="1" w:styleId="creditline">
    <w:name w:val="creditline"/>
    <w:basedOn w:val="DefaultParagraphFont"/>
    <w:rsid w:val="00B5441C"/>
  </w:style>
  <w:style w:type="character" w:customStyle="1" w:styleId="grd">
    <w:name w:val="grd"/>
    <w:basedOn w:val="DefaultParagraphFont"/>
    <w:rsid w:val="00B5441C"/>
  </w:style>
  <w:style w:type="paragraph" w:customStyle="1" w:styleId="hs-text-container">
    <w:name w:val="hs-text-container"/>
    <w:basedOn w:val="Normal"/>
    <w:rsid w:val="00B5441C"/>
    <w:pPr>
      <w:spacing w:before="100" w:beforeAutospacing="1" w:after="100" w:afterAutospacing="1"/>
    </w:pPr>
    <w:rPr>
      <w:rFonts w:ascii="Times" w:hAnsi="Times"/>
      <w:sz w:val="20"/>
      <w:szCs w:val="20"/>
    </w:rPr>
  </w:style>
  <w:style w:type="character" w:customStyle="1" w:styleId="created">
    <w:name w:val="created"/>
    <w:basedOn w:val="DefaultParagraphFont"/>
    <w:rsid w:val="00B5441C"/>
  </w:style>
  <w:style w:type="character" w:customStyle="1" w:styleId="changed">
    <w:name w:val="changed"/>
    <w:basedOn w:val="DefaultParagraphFont"/>
    <w:rsid w:val="00B5441C"/>
  </w:style>
  <w:style w:type="character" w:customStyle="1" w:styleId="article-author-name">
    <w:name w:val="article-author-name"/>
    <w:basedOn w:val="DefaultParagraphFont"/>
    <w:rsid w:val="00B5441C"/>
  </w:style>
  <w:style w:type="character" w:customStyle="1" w:styleId="bioexcerpt">
    <w:name w:val="bio_excerpt"/>
    <w:basedOn w:val="DefaultParagraphFont"/>
    <w:rsid w:val="00B5441C"/>
  </w:style>
  <w:style w:type="character" w:customStyle="1" w:styleId="commentcount">
    <w:name w:val="comment_count"/>
    <w:basedOn w:val="DefaultParagraphFont"/>
    <w:rsid w:val="00B5441C"/>
  </w:style>
  <w:style w:type="character" w:customStyle="1" w:styleId="searchtermshighlighted">
    <w:name w:val="searchtermshighlighted"/>
    <w:basedOn w:val="DefaultParagraphFont"/>
    <w:rsid w:val="00B5441C"/>
  </w:style>
  <w:style w:type="character" w:customStyle="1" w:styleId="contributornametrigger">
    <w:name w:val="contributornametrigger"/>
    <w:basedOn w:val="DefaultParagraphFont"/>
    <w:rsid w:val="00B5441C"/>
  </w:style>
  <w:style w:type="character" w:customStyle="1" w:styleId="bylinepipe">
    <w:name w:val="bylinepipe"/>
    <w:basedOn w:val="DefaultParagraphFont"/>
    <w:rsid w:val="00B5441C"/>
  </w:style>
  <w:style w:type="character" w:customStyle="1" w:styleId="lucenesearchresulturlb">
    <w:name w:val="lucene_search_result_url_b"/>
    <w:basedOn w:val="DefaultParagraphFont"/>
    <w:rsid w:val="00B5441C"/>
  </w:style>
  <w:style w:type="character" w:customStyle="1" w:styleId="faculty-title">
    <w:name w:val="faculty-title"/>
    <w:basedOn w:val="DefaultParagraphFont"/>
    <w:rsid w:val="00B5441C"/>
  </w:style>
  <w:style w:type="character" w:customStyle="1" w:styleId="count">
    <w:name w:val="count"/>
    <w:basedOn w:val="DefaultParagraphFont"/>
    <w:rsid w:val="00B5441C"/>
  </w:style>
  <w:style w:type="character" w:customStyle="1" w:styleId="volume">
    <w:name w:val="volume"/>
    <w:basedOn w:val="DefaultParagraphFont"/>
    <w:rsid w:val="00B5441C"/>
  </w:style>
  <w:style w:type="character" w:customStyle="1" w:styleId="issue">
    <w:name w:val="issue"/>
    <w:basedOn w:val="DefaultParagraphFont"/>
    <w:rsid w:val="00B5441C"/>
  </w:style>
  <w:style w:type="character" w:customStyle="1" w:styleId="pages">
    <w:name w:val="pages"/>
    <w:basedOn w:val="DefaultParagraphFont"/>
    <w:rsid w:val="00B5441C"/>
  </w:style>
  <w:style w:type="character" w:customStyle="1" w:styleId="person">
    <w:name w:val="person"/>
    <w:basedOn w:val="DefaultParagraphFont"/>
    <w:rsid w:val="00B5441C"/>
  </w:style>
  <w:style w:type="character" w:customStyle="1" w:styleId="corresponding">
    <w:name w:val="corresponding"/>
    <w:basedOn w:val="DefaultParagraphFont"/>
    <w:rsid w:val="00B5441C"/>
  </w:style>
  <w:style w:type="paragraph" w:customStyle="1" w:styleId="entry-meta">
    <w:name w:val="entry-meta"/>
    <w:basedOn w:val="Normal"/>
    <w:rsid w:val="00B5441C"/>
    <w:pPr>
      <w:spacing w:before="100" w:beforeAutospacing="1" w:after="100" w:afterAutospacing="1"/>
    </w:pPr>
    <w:rPr>
      <w:rFonts w:ascii="Times" w:hAnsi="Times"/>
      <w:sz w:val="20"/>
      <w:szCs w:val="20"/>
    </w:rPr>
  </w:style>
  <w:style w:type="character" w:customStyle="1" w:styleId="post-time">
    <w:name w:val="post-time"/>
    <w:basedOn w:val="DefaultParagraphFont"/>
    <w:rsid w:val="00B5441C"/>
  </w:style>
  <w:style w:type="character" w:customStyle="1" w:styleId="post-category">
    <w:name w:val="post-category"/>
    <w:basedOn w:val="DefaultParagraphFont"/>
    <w:rsid w:val="00B5441C"/>
  </w:style>
  <w:style w:type="character" w:customStyle="1" w:styleId="post-author">
    <w:name w:val="post-author"/>
    <w:basedOn w:val="DefaultParagraphFont"/>
    <w:rsid w:val="00B5441C"/>
  </w:style>
  <w:style w:type="character" w:customStyle="1" w:styleId="A10">
    <w:name w:val="A10"/>
    <w:uiPriority w:val="99"/>
    <w:rsid w:val="00B5441C"/>
    <w:rPr>
      <w:rFonts w:cs="Trebuchet MS"/>
      <w:color w:val="000000"/>
      <w:sz w:val="11"/>
      <w:szCs w:val="11"/>
    </w:rPr>
  </w:style>
  <w:style w:type="paragraph" w:customStyle="1" w:styleId="Pa10">
    <w:name w:val="Pa10"/>
    <w:basedOn w:val="Default"/>
    <w:next w:val="Default"/>
    <w:uiPriority w:val="99"/>
    <w:rsid w:val="00B5441C"/>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B5441C"/>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B5441C"/>
  </w:style>
  <w:style w:type="paragraph" w:customStyle="1" w:styleId="aff">
    <w:name w:val="aff"/>
    <w:basedOn w:val="Normal"/>
    <w:rsid w:val="00B5441C"/>
    <w:pPr>
      <w:spacing w:before="100" w:beforeAutospacing="1" w:after="100" w:afterAutospacing="1"/>
    </w:pPr>
    <w:rPr>
      <w:rFonts w:ascii="Times" w:hAnsi="Times"/>
      <w:sz w:val="20"/>
      <w:szCs w:val="20"/>
    </w:rPr>
  </w:style>
  <w:style w:type="character" w:customStyle="1" w:styleId="entry-author">
    <w:name w:val="entry-author"/>
    <w:basedOn w:val="DefaultParagraphFont"/>
    <w:rsid w:val="00B5441C"/>
  </w:style>
  <w:style w:type="character" w:customStyle="1" w:styleId="entry-author-name">
    <w:name w:val="entry-author-name"/>
    <w:basedOn w:val="DefaultParagraphFont"/>
    <w:rsid w:val="00B5441C"/>
  </w:style>
  <w:style w:type="character" w:customStyle="1" w:styleId="contrib-degrees">
    <w:name w:val="contrib-degrees"/>
    <w:basedOn w:val="DefaultParagraphFont"/>
    <w:rsid w:val="00B5441C"/>
  </w:style>
  <w:style w:type="character" w:customStyle="1" w:styleId="contrib-on-behalf-of">
    <w:name w:val="contrib-on-behalf-of"/>
    <w:basedOn w:val="DefaultParagraphFont"/>
    <w:rsid w:val="00B5441C"/>
  </w:style>
  <w:style w:type="character" w:customStyle="1" w:styleId="pubtime">
    <w:name w:val="pubtime"/>
    <w:basedOn w:val="DefaultParagraphFont"/>
    <w:rsid w:val="00B5441C"/>
  </w:style>
  <w:style w:type="character" w:customStyle="1" w:styleId="fbcommentscount">
    <w:name w:val="fb_comments_count"/>
    <w:basedOn w:val="DefaultParagraphFont"/>
    <w:rsid w:val="00B5441C"/>
  </w:style>
  <w:style w:type="character" w:customStyle="1" w:styleId="stsharethiscustom">
    <w:name w:val="st_sharethis_custom"/>
    <w:basedOn w:val="DefaultParagraphFont"/>
    <w:rsid w:val="00B5441C"/>
  </w:style>
  <w:style w:type="paragraph" w:customStyle="1" w:styleId="permalinkable">
    <w:name w:val="permalinkable"/>
    <w:basedOn w:val="Normal"/>
    <w:rsid w:val="00B5441C"/>
    <w:pPr>
      <w:spacing w:before="100" w:beforeAutospacing="1" w:after="100" w:afterAutospacing="1"/>
    </w:pPr>
    <w:rPr>
      <w:rFonts w:ascii="Times" w:hAnsi="Times"/>
      <w:sz w:val="20"/>
      <w:szCs w:val="20"/>
    </w:rPr>
  </w:style>
  <w:style w:type="character" w:customStyle="1" w:styleId="post-date">
    <w:name w:val="post-date"/>
    <w:basedOn w:val="DefaultParagraphFont"/>
    <w:rsid w:val="00B5441C"/>
  </w:style>
  <w:style w:type="character" w:customStyle="1" w:styleId="link-external">
    <w:name w:val="link-external"/>
    <w:basedOn w:val="DefaultParagraphFont"/>
    <w:rsid w:val="00B5441C"/>
  </w:style>
  <w:style w:type="character" w:customStyle="1" w:styleId="articleauthor0">
    <w:name w:val="article_author"/>
    <w:basedOn w:val="DefaultParagraphFont"/>
    <w:rsid w:val="00B5441C"/>
  </w:style>
  <w:style w:type="character" w:customStyle="1" w:styleId="articleissue">
    <w:name w:val="article_issue"/>
    <w:basedOn w:val="DefaultParagraphFont"/>
    <w:rsid w:val="00B5441C"/>
  </w:style>
  <w:style w:type="character" w:customStyle="1" w:styleId="a-size-large">
    <w:name w:val="a-size-large"/>
    <w:basedOn w:val="DefaultParagraphFont"/>
    <w:rsid w:val="00B5441C"/>
  </w:style>
  <w:style w:type="character" w:customStyle="1" w:styleId="a-size-medium">
    <w:name w:val="a-size-medium"/>
    <w:basedOn w:val="DefaultParagraphFont"/>
    <w:rsid w:val="00B5441C"/>
  </w:style>
  <w:style w:type="character" w:customStyle="1" w:styleId="contribution">
    <w:name w:val="contribution"/>
    <w:basedOn w:val="DefaultParagraphFont"/>
    <w:rsid w:val="00B5441C"/>
  </w:style>
  <w:style w:type="character" w:customStyle="1" w:styleId="a-color-secondary">
    <w:name w:val="a-color-secondary"/>
    <w:basedOn w:val="DefaultParagraphFont"/>
    <w:rsid w:val="00B5441C"/>
  </w:style>
  <w:style w:type="paragraph" w:customStyle="1" w:styleId="sbyline">
    <w:name w:val="sbyline"/>
    <w:basedOn w:val="Normal"/>
    <w:rsid w:val="00B5441C"/>
    <w:pPr>
      <w:spacing w:before="100" w:beforeAutospacing="1" w:after="100" w:afterAutospacing="1"/>
    </w:pPr>
    <w:rPr>
      <w:rFonts w:ascii="Times" w:hAnsi="Times"/>
      <w:sz w:val="20"/>
      <w:szCs w:val="20"/>
    </w:rPr>
  </w:style>
  <w:style w:type="character" w:customStyle="1" w:styleId="ui-author">
    <w:name w:val="ui-author"/>
    <w:basedOn w:val="DefaultParagraphFont"/>
    <w:rsid w:val="00B5441C"/>
  </w:style>
  <w:style w:type="character" w:customStyle="1" w:styleId="ui-staffline">
    <w:name w:val="ui-staffline"/>
    <w:basedOn w:val="DefaultParagraphFont"/>
    <w:rsid w:val="00B5441C"/>
  </w:style>
  <w:style w:type="paragraph" w:customStyle="1" w:styleId="promotion-tag-p">
    <w:name w:val="promotion-tag-p"/>
    <w:basedOn w:val="Normal"/>
    <w:rsid w:val="00B5441C"/>
    <w:pPr>
      <w:spacing w:before="100" w:beforeAutospacing="1" w:after="100" w:afterAutospacing="1"/>
    </w:pPr>
    <w:rPr>
      <w:rFonts w:ascii="Times" w:hAnsi="Times"/>
      <w:sz w:val="20"/>
      <w:szCs w:val="20"/>
    </w:rPr>
  </w:style>
  <w:style w:type="paragraph" w:customStyle="1" w:styleId="heading">
    <w:name w:val="heading"/>
    <w:basedOn w:val="Normal"/>
    <w:rsid w:val="00B5441C"/>
    <w:pPr>
      <w:spacing w:before="100" w:beforeAutospacing="1" w:after="100" w:afterAutospacing="1"/>
    </w:pPr>
    <w:rPr>
      <w:rFonts w:ascii="Times" w:hAnsi="Times"/>
      <w:sz w:val="20"/>
      <w:szCs w:val="20"/>
    </w:rPr>
  </w:style>
  <w:style w:type="character" w:customStyle="1" w:styleId="value">
    <w:name w:val="value"/>
    <w:basedOn w:val="DefaultParagraphFont"/>
    <w:rsid w:val="00B5441C"/>
  </w:style>
  <w:style w:type="character" w:customStyle="1" w:styleId="specialissuelabel">
    <w:name w:val="specialissuelabel"/>
    <w:basedOn w:val="DefaultParagraphFont"/>
    <w:rsid w:val="00B5441C"/>
  </w:style>
  <w:style w:type="character" w:customStyle="1" w:styleId="referencediv">
    <w:name w:val="referencediv"/>
    <w:basedOn w:val="DefaultParagraphFont"/>
    <w:rsid w:val="00B5441C"/>
  </w:style>
  <w:style w:type="character" w:customStyle="1" w:styleId="wp-smiley">
    <w:name w:val="wp-smiley"/>
    <w:basedOn w:val="DefaultParagraphFont"/>
    <w:rsid w:val="00B5441C"/>
  </w:style>
  <w:style w:type="character" w:customStyle="1" w:styleId="artjournal">
    <w:name w:val="art_journal"/>
    <w:basedOn w:val="DefaultParagraphFont"/>
    <w:rsid w:val="00B5441C"/>
  </w:style>
  <w:style w:type="character" w:customStyle="1" w:styleId="artdatevolumeissuepart">
    <w:name w:val="art_datevolumeissuepart"/>
    <w:basedOn w:val="DefaultParagraphFont"/>
    <w:rsid w:val="00B5441C"/>
  </w:style>
  <w:style w:type="character" w:customStyle="1" w:styleId="artpages">
    <w:name w:val="art_pages"/>
    <w:basedOn w:val="DefaultParagraphFont"/>
    <w:rsid w:val="00B5441C"/>
  </w:style>
  <w:style w:type="character" w:customStyle="1" w:styleId="singlehighlightclass">
    <w:name w:val="single_highlight_class"/>
    <w:basedOn w:val="DefaultParagraphFont"/>
    <w:rsid w:val="00B5441C"/>
  </w:style>
  <w:style w:type="character" w:customStyle="1" w:styleId="degree">
    <w:name w:val="degree"/>
    <w:basedOn w:val="DefaultParagraphFont"/>
    <w:rsid w:val="00B5441C"/>
  </w:style>
  <w:style w:type="character" w:customStyle="1" w:styleId="major">
    <w:name w:val="major"/>
    <w:basedOn w:val="DefaultParagraphFont"/>
    <w:rsid w:val="00B5441C"/>
  </w:style>
  <w:style w:type="character" w:customStyle="1" w:styleId="authors">
    <w:name w:val="authors"/>
    <w:basedOn w:val="DefaultParagraphFont"/>
    <w:rsid w:val="00B5441C"/>
  </w:style>
  <w:style w:type="character" w:customStyle="1" w:styleId="views">
    <w:name w:val="views"/>
    <w:basedOn w:val="DefaultParagraphFont"/>
    <w:rsid w:val="00B5441C"/>
  </w:style>
  <w:style w:type="character" w:customStyle="1" w:styleId="stmainservices">
    <w:name w:val="stmainservices"/>
    <w:basedOn w:val="DefaultParagraphFont"/>
    <w:rsid w:val="00B5441C"/>
  </w:style>
  <w:style w:type="character" w:customStyle="1" w:styleId="stbubblehcount">
    <w:name w:val="stbubble_hcount"/>
    <w:basedOn w:val="DefaultParagraphFont"/>
    <w:rsid w:val="00B5441C"/>
  </w:style>
  <w:style w:type="paragraph" w:customStyle="1" w:styleId="Document">
    <w:name w:val="_Document"/>
    <w:basedOn w:val="Default"/>
    <w:next w:val="Default"/>
    <w:uiPriority w:val="99"/>
    <w:rsid w:val="00B5441C"/>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B5441C"/>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B5441C"/>
    <w:pPr>
      <w:widowControl w:val="0"/>
    </w:pPr>
    <w:rPr>
      <w:rFonts w:ascii="New Baskerville" w:eastAsiaTheme="minorEastAsia" w:hAnsi="New Baskerville"/>
      <w:color w:val="auto"/>
    </w:rPr>
  </w:style>
  <w:style w:type="paragraph" w:customStyle="1" w:styleId="collapsed-hide">
    <w:name w:val="collapsed-hide"/>
    <w:basedOn w:val="Normal"/>
    <w:rsid w:val="00B5441C"/>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B5441C"/>
    <w:pPr>
      <w:widowControl w:val="0"/>
      <w:spacing w:line="211" w:lineRule="atLeast"/>
    </w:pPr>
    <w:rPr>
      <w:rFonts w:ascii="Mokka" w:eastAsiaTheme="minorEastAsia" w:hAnsi="Mokka"/>
      <w:color w:val="auto"/>
    </w:rPr>
  </w:style>
  <w:style w:type="paragraph" w:customStyle="1" w:styleId="odd">
    <w:name w:val="odd"/>
    <w:basedOn w:val="Normal"/>
    <w:rsid w:val="00B5441C"/>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B5441C"/>
  </w:style>
  <w:style w:type="character" w:customStyle="1" w:styleId="tolocaltime">
    <w:name w:val="tolocaltime"/>
    <w:basedOn w:val="DefaultParagraphFont"/>
    <w:rsid w:val="00B5441C"/>
  </w:style>
  <w:style w:type="character" w:customStyle="1" w:styleId="pb-byline">
    <w:name w:val="pb-byline"/>
    <w:basedOn w:val="DefaultParagraphFont"/>
    <w:rsid w:val="00B5441C"/>
  </w:style>
  <w:style w:type="character" w:customStyle="1" w:styleId="pb-timestamp">
    <w:name w:val="pb-timestamp"/>
    <w:basedOn w:val="DefaultParagraphFont"/>
    <w:rsid w:val="00B5441C"/>
  </w:style>
  <w:style w:type="character" w:customStyle="1" w:styleId="posted-on">
    <w:name w:val="posted-on"/>
    <w:basedOn w:val="DefaultParagraphFont"/>
    <w:rsid w:val="00B5441C"/>
  </w:style>
  <w:style w:type="character" w:customStyle="1" w:styleId="even">
    <w:name w:val="even"/>
    <w:basedOn w:val="DefaultParagraphFont"/>
    <w:rsid w:val="00B5441C"/>
  </w:style>
  <w:style w:type="paragraph" w:customStyle="1" w:styleId="volissue">
    <w:name w:val="volissue"/>
    <w:basedOn w:val="Normal"/>
    <w:rsid w:val="00B5441C"/>
    <w:pPr>
      <w:spacing w:before="100" w:beforeAutospacing="1" w:after="100" w:afterAutospacing="1"/>
    </w:pPr>
    <w:rPr>
      <w:rFonts w:ascii="Times" w:hAnsi="Times"/>
      <w:sz w:val="20"/>
      <w:szCs w:val="20"/>
    </w:rPr>
  </w:style>
  <w:style w:type="character" w:customStyle="1" w:styleId="cat-date-line4">
    <w:name w:val="cat-date-line4"/>
    <w:basedOn w:val="DefaultParagraphFont"/>
    <w:rsid w:val="00B5441C"/>
  </w:style>
  <w:style w:type="character" w:customStyle="1" w:styleId="articledate">
    <w:name w:val="articledate"/>
    <w:basedOn w:val="DefaultParagraphFont"/>
    <w:rsid w:val="00B5441C"/>
  </w:style>
  <w:style w:type="character" w:customStyle="1" w:styleId="post-byline">
    <w:name w:val="post-byline"/>
    <w:basedOn w:val="DefaultParagraphFont"/>
    <w:rsid w:val="00B5441C"/>
  </w:style>
  <w:style w:type="character" w:customStyle="1" w:styleId="metadate">
    <w:name w:val="meta_date"/>
    <w:basedOn w:val="DefaultParagraphFont"/>
    <w:rsid w:val="00B5441C"/>
  </w:style>
  <w:style w:type="character" w:customStyle="1" w:styleId="fa">
    <w:name w:val="fa"/>
    <w:basedOn w:val="DefaultParagraphFont"/>
    <w:rsid w:val="00B5441C"/>
  </w:style>
  <w:style w:type="character" w:customStyle="1" w:styleId="longname">
    <w:name w:val="longname"/>
    <w:basedOn w:val="DefaultParagraphFont"/>
    <w:rsid w:val="00B5441C"/>
  </w:style>
  <w:style w:type="character" w:customStyle="1" w:styleId="echocontainer">
    <w:name w:val="echo_container"/>
    <w:basedOn w:val="DefaultParagraphFont"/>
    <w:rsid w:val="00B5441C"/>
  </w:style>
  <w:style w:type="character" w:customStyle="1" w:styleId="comment-display">
    <w:name w:val="comment-display"/>
    <w:basedOn w:val="DefaultParagraphFont"/>
    <w:rsid w:val="00B5441C"/>
  </w:style>
  <w:style w:type="paragraph" w:customStyle="1" w:styleId="comment-count-label">
    <w:name w:val="comment-count-label"/>
    <w:basedOn w:val="Normal"/>
    <w:rsid w:val="00B5441C"/>
    <w:pPr>
      <w:spacing w:before="100" w:beforeAutospacing="1" w:after="100" w:afterAutospacing="1"/>
    </w:pPr>
    <w:rPr>
      <w:rFonts w:ascii="Times" w:hAnsi="Times"/>
      <w:sz w:val="20"/>
      <w:szCs w:val="20"/>
    </w:rPr>
  </w:style>
  <w:style w:type="character" w:customStyle="1" w:styleId="echo-counter">
    <w:name w:val="echo-counter"/>
    <w:basedOn w:val="DefaultParagraphFont"/>
    <w:rsid w:val="00B5441C"/>
  </w:style>
  <w:style w:type="character" w:customStyle="1" w:styleId="discussion-policy">
    <w:name w:val="discussion-policy"/>
    <w:basedOn w:val="DefaultParagraphFont"/>
    <w:rsid w:val="00B5441C"/>
  </w:style>
  <w:style w:type="character" w:customStyle="1" w:styleId="echo-apps-conversations-streamcaption">
    <w:name w:val="echo-apps-conversations-streamcaption"/>
    <w:basedOn w:val="DefaultParagraphFont"/>
    <w:rsid w:val="00B5441C"/>
  </w:style>
  <w:style w:type="character" w:customStyle="1" w:styleId="echo-streamserver-controls-stream-item-text">
    <w:name w:val="echo-streamserver-controls-stream-item-text"/>
    <w:basedOn w:val="DefaultParagraphFont"/>
    <w:rsid w:val="00B5441C"/>
  </w:style>
  <w:style w:type="character" w:customStyle="1" w:styleId="echo-streamserver-controls-facepile-more">
    <w:name w:val="echo-streamserver-controls-facepile-more"/>
    <w:basedOn w:val="DefaultParagraphFont"/>
    <w:rsid w:val="00B5441C"/>
  </w:style>
  <w:style w:type="character" w:customStyle="1" w:styleId="echo-primaryfont">
    <w:name w:val="echo-primaryfont"/>
    <w:basedOn w:val="DefaultParagraphFont"/>
    <w:rsid w:val="00B5441C"/>
  </w:style>
  <w:style w:type="character" w:customStyle="1" w:styleId="section">
    <w:name w:val="section"/>
    <w:basedOn w:val="DefaultParagraphFont"/>
    <w:rsid w:val="00B5441C"/>
  </w:style>
  <w:style w:type="character" w:customStyle="1" w:styleId="wpsr-txt-headline">
    <w:name w:val="wpsr-txt-headline"/>
    <w:basedOn w:val="DefaultParagraphFont"/>
    <w:rsid w:val="00B5441C"/>
  </w:style>
  <w:style w:type="character" w:customStyle="1" w:styleId="asset-metabar-author">
    <w:name w:val="asset-metabar-author"/>
    <w:basedOn w:val="DefaultParagraphFont"/>
    <w:rsid w:val="00B5441C"/>
  </w:style>
  <w:style w:type="character" w:customStyle="1" w:styleId="eza-dateline">
    <w:name w:val="eza-dateline"/>
    <w:basedOn w:val="DefaultParagraphFont"/>
    <w:rsid w:val="00B5441C"/>
  </w:style>
  <w:style w:type="character" w:customStyle="1" w:styleId="eza-authors">
    <w:name w:val="eza-authors"/>
    <w:basedOn w:val="DefaultParagraphFont"/>
    <w:rsid w:val="00B5441C"/>
  </w:style>
  <w:style w:type="character" w:customStyle="1" w:styleId="csmstaff">
    <w:name w:val="csm_staff"/>
    <w:basedOn w:val="DefaultParagraphFont"/>
    <w:rsid w:val="00B5441C"/>
  </w:style>
  <w:style w:type="paragraph" w:customStyle="1" w:styleId="mol-para-with-font">
    <w:name w:val="mol-para-with-font"/>
    <w:basedOn w:val="Normal"/>
    <w:rsid w:val="00B5441C"/>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B5441C"/>
  </w:style>
  <w:style w:type="character" w:customStyle="1" w:styleId="byline-text">
    <w:name w:val="byline-text"/>
    <w:basedOn w:val="DefaultParagraphFont"/>
    <w:rsid w:val="00B5441C"/>
  </w:style>
  <w:style w:type="character" w:customStyle="1" w:styleId="itemauthor">
    <w:name w:val="itemauthor"/>
    <w:basedOn w:val="DefaultParagraphFont"/>
    <w:rsid w:val="00B5441C"/>
  </w:style>
  <w:style w:type="character" w:customStyle="1" w:styleId="itemdatecreated">
    <w:name w:val="itemdatecreated"/>
    <w:basedOn w:val="DefaultParagraphFont"/>
    <w:rsid w:val="00B5441C"/>
  </w:style>
  <w:style w:type="character" w:customStyle="1" w:styleId="slug-metadata-note">
    <w:name w:val="slug-metadata-note"/>
    <w:basedOn w:val="DefaultParagraphFont"/>
    <w:rsid w:val="00B5441C"/>
  </w:style>
  <w:style w:type="character" w:customStyle="1" w:styleId="drop-capped">
    <w:name w:val="drop-capped"/>
    <w:basedOn w:val="DefaultParagraphFont"/>
    <w:rsid w:val="00B5441C"/>
  </w:style>
  <w:style w:type="character" w:customStyle="1" w:styleId="published">
    <w:name w:val="published"/>
    <w:basedOn w:val="DefaultParagraphFont"/>
    <w:rsid w:val="00B5441C"/>
  </w:style>
  <w:style w:type="paragraph" w:customStyle="1" w:styleId="articleopinion-standfirst">
    <w:name w:val="articleopinion-standfirst"/>
    <w:basedOn w:val="Normal"/>
    <w:rsid w:val="00B5441C"/>
    <w:pPr>
      <w:spacing w:before="100" w:beforeAutospacing="1" w:after="100" w:afterAutospacing="1"/>
    </w:pPr>
    <w:rPr>
      <w:rFonts w:ascii="Times" w:hAnsi="Times"/>
      <w:sz w:val="20"/>
      <w:szCs w:val="20"/>
    </w:rPr>
  </w:style>
  <w:style w:type="paragraph" w:customStyle="1" w:styleId="snippet">
    <w:name w:val="snippet"/>
    <w:basedOn w:val="Normal"/>
    <w:rsid w:val="00B5441C"/>
    <w:pPr>
      <w:spacing w:before="100" w:beforeAutospacing="1" w:after="100" w:afterAutospacing="1"/>
    </w:pPr>
    <w:rPr>
      <w:rFonts w:ascii="Times" w:hAnsi="Times"/>
      <w:sz w:val="20"/>
      <w:szCs w:val="20"/>
    </w:rPr>
  </w:style>
  <w:style w:type="character" w:customStyle="1" w:styleId="thetitle">
    <w:name w:val="the_title"/>
    <w:basedOn w:val="DefaultParagraphFont"/>
    <w:rsid w:val="00B5441C"/>
  </w:style>
  <w:style w:type="character" w:customStyle="1" w:styleId="view-count">
    <w:name w:val="view-count"/>
    <w:basedOn w:val="DefaultParagraphFont"/>
    <w:rsid w:val="00B5441C"/>
  </w:style>
  <w:style w:type="character" w:customStyle="1" w:styleId="rupee">
    <w:name w:val="rupee"/>
    <w:basedOn w:val="DefaultParagraphFont"/>
    <w:rsid w:val="00B5441C"/>
  </w:style>
  <w:style w:type="character" w:customStyle="1" w:styleId="grey1">
    <w:name w:val="grey1"/>
    <w:basedOn w:val="DefaultParagraphFont"/>
    <w:rsid w:val="00B5441C"/>
  </w:style>
  <w:style w:type="paragraph" w:customStyle="1" w:styleId="Pa13">
    <w:name w:val="Pa13"/>
    <w:basedOn w:val="Default"/>
    <w:next w:val="Default"/>
    <w:uiPriority w:val="99"/>
    <w:rsid w:val="00B5441C"/>
    <w:pPr>
      <w:widowControl w:val="0"/>
      <w:spacing w:line="201" w:lineRule="atLeast"/>
    </w:pPr>
    <w:rPr>
      <w:rFonts w:eastAsiaTheme="minorEastAsia"/>
      <w:color w:val="auto"/>
    </w:rPr>
  </w:style>
  <w:style w:type="paragraph" w:customStyle="1" w:styleId="Pa14">
    <w:name w:val="Pa14"/>
    <w:basedOn w:val="Default"/>
    <w:next w:val="Default"/>
    <w:uiPriority w:val="99"/>
    <w:rsid w:val="00B5441C"/>
    <w:pPr>
      <w:widowControl w:val="0"/>
      <w:spacing w:line="241" w:lineRule="atLeast"/>
    </w:pPr>
    <w:rPr>
      <w:rFonts w:eastAsiaTheme="minorEastAsia"/>
      <w:color w:val="auto"/>
    </w:rPr>
  </w:style>
  <w:style w:type="paragraph" w:customStyle="1" w:styleId="Pa9">
    <w:name w:val="Pa9"/>
    <w:basedOn w:val="Default"/>
    <w:next w:val="Default"/>
    <w:uiPriority w:val="99"/>
    <w:rsid w:val="00B5441C"/>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B5441C"/>
  </w:style>
  <w:style w:type="character" w:customStyle="1" w:styleId="reporttitle">
    <w:name w:val="report_title"/>
    <w:basedOn w:val="DefaultParagraphFont"/>
    <w:rsid w:val="00B5441C"/>
  </w:style>
  <w:style w:type="character" w:customStyle="1" w:styleId="documenttype-longreleases">
    <w:name w:val="document_type_-_long_releases"/>
    <w:basedOn w:val="DefaultParagraphFont"/>
    <w:rsid w:val="00B5441C"/>
  </w:style>
  <w:style w:type="character" w:customStyle="1" w:styleId="alt-date">
    <w:name w:val="alt-date"/>
    <w:basedOn w:val="DefaultParagraphFont"/>
    <w:rsid w:val="00B5441C"/>
  </w:style>
  <w:style w:type="character" w:customStyle="1" w:styleId="entry-byline">
    <w:name w:val="entry-byline"/>
    <w:basedOn w:val="DefaultParagraphFont"/>
    <w:rsid w:val="00B5441C"/>
  </w:style>
  <w:style w:type="character" w:customStyle="1" w:styleId="taglinecontrib">
    <w:name w:val="tagline_contrib"/>
    <w:basedOn w:val="DefaultParagraphFont"/>
    <w:rsid w:val="00B5441C"/>
  </w:style>
  <w:style w:type="character" w:customStyle="1" w:styleId="articledate0">
    <w:name w:val="article_date"/>
    <w:basedOn w:val="DefaultParagraphFont"/>
    <w:rsid w:val="00B5441C"/>
  </w:style>
  <w:style w:type="paragraph" w:customStyle="1" w:styleId="hg-daily">
    <w:name w:val="hg-daily"/>
    <w:basedOn w:val="Normal"/>
    <w:rsid w:val="00B5441C"/>
    <w:pPr>
      <w:spacing w:before="100" w:beforeAutospacing="1" w:after="100" w:afterAutospacing="1"/>
    </w:pPr>
    <w:rPr>
      <w:rFonts w:ascii="Times" w:hAnsi="Times"/>
      <w:sz w:val="20"/>
      <w:szCs w:val="20"/>
    </w:rPr>
  </w:style>
  <w:style w:type="character" w:customStyle="1" w:styleId="cit">
    <w:name w:val="cit"/>
    <w:basedOn w:val="DefaultParagraphFont"/>
    <w:rsid w:val="00B5441C"/>
  </w:style>
  <w:style w:type="paragraph" w:customStyle="1" w:styleId="buttonheading">
    <w:name w:val="buttonheading"/>
    <w:basedOn w:val="Normal"/>
    <w:rsid w:val="00B5441C"/>
    <w:pPr>
      <w:spacing w:before="100" w:beforeAutospacing="1" w:after="100" w:afterAutospacing="1"/>
    </w:pPr>
    <w:rPr>
      <w:rFonts w:ascii="Times" w:hAnsi="Times"/>
      <w:sz w:val="20"/>
      <w:szCs w:val="20"/>
    </w:rPr>
  </w:style>
  <w:style w:type="character" w:customStyle="1" w:styleId="createdate">
    <w:name w:val="createdate"/>
    <w:basedOn w:val="DefaultParagraphFont"/>
    <w:rsid w:val="00B5441C"/>
  </w:style>
  <w:style w:type="character" w:customStyle="1" w:styleId="text-label">
    <w:name w:val="text-label"/>
    <w:basedOn w:val="DefaultParagraphFont"/>
    <w:rsid w:val="00B5441C"/>
  </w:style>
  <w:style w:type="paragraph" w:customStyle="1" w:styleId="TOC3Char">
    <w:name w:val="TOC 3 Char"/>
    <w:basedOn w:val="Normal"/>
    <w:next w:val="Normal"/>
    <w:rsid w:val="00B5441C"/>
    <w:rPr>
      <w:rFonts w:eastAsia="Times New Roman"/>
      <w:sz w:val="24"/>
      <w:szCs w:val="20"/>
    </w:rPr>
  </w:style>
  <w:style w:type="paragraph" w:customStyle="1" w:styleId="TOC1Char">
    <w:name w:val="TOC 1 Char"/>
    <w:basedOn w:val="Normal"/>
    <w:next w:val="Normal"/>
    <w:rsid w:val="00B5441C"/>
    <w:rPr>
      <w:rFonts w:eastAsia="Times New Roman"/>
      <w:b/>
      <w:sz w:val="24"/>
      <w:szCs w:val="20"/>
    </w:rPr>
  </w:style>
  <w:style w:type="character" w:customStyle="1" w:styleId="StyleCardtextChar10pt">
    <w:name w:val="Style Card text Char + 10 pt"/>
    <w:rsid w:val="00B5441C"/>
    <w:rPr>
      <w:rFonts w:ascii="Georgia" w:eastAsia="Calibri" w:hAnsi="Georgia"/>
      <w:sz w:val="20"/>
      <w:u w:val="single"/>
      <w:lang w:bidi="ar-SA"/>
    </w:rPr>
  </w:style>
  <w:style w:type="paragraph" w:customStyle="1" w:styleId="ColorfulList-Accent11">
    <w:name w:val="Colorful List - Accent 11"/>
    <w:basedOn w:val="Normal"/>
    <w:uiPriority w:val="34"/>
    <w:qFormat/>
    <w:rsid w:val="00B5441C"/>
    <w:pPr>
      <w:ind w:left="720"/>
      <w:contextualSpacing/>
      <w:jc w:val="both"/>
    </w:pPr>
    <w:rPr>
      <w:rFonts w:eastAsia="Times New Roman"/>
      <w:sz w:val="20"/>
      <w:szCs w:val="20"/>
    </w:rPr>
  </w:style>
  <w:style w:type="paragraph" w:customStyle="1" w:styleId="NoteLevel11">
    <w:name w:val="Note Level 11"/>
    <w:basedOn w:val="Normal"/>
    <w:uiPriority w:val="99"/>
    <w:rsid w:val="00B5441C"/>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B5441C"/>
    <w:pPr>
      <w:keepNext/>
      <w:tabs>
        <w:tab w:val="num" w:pos="1440"/>
      </w:tabs>
      <w:ind w:left="1800" w:hanging="360"/>
      <w:outlineLvl w:val="2"/>
    </w:pPr>
    <w:rPr>
      <w:rFonts w:eastAsia="MS Gothic"/>
    </w:rPr>
  </w:style>
  <w:style w:type="paragraph" w:customStyle="1" w:styleId="NoteLevel41">
    <w:name w:val="Note Level 41"/>
    <w:basedOn w:val="Normal"/>
    <w:rsid w:val="00B5441C"/>
    <w:pPr>
      <w:keepNext/>
      <w:tabs>
        <w:tab w:val="num" w:pos="2160"/>
      </w:tabs>
      <w:ind w:left="2520" w:hanging="360"/>
      <w:outlineLvl w:val="3"/>
    </w:pPr>
    <w:rPr>
      <w:rFonts w:eastAsia="MS Gothic"/>
    </w:rPr>
  </w:style>
  <w:style w:type="paragraph" w:customStyle="1" w:styleId="NoteLevel51">
    <w:name w:val="Note Level 51"/>
    <w:basedOn w:val="Normal"/>
    <w:rsid w:val="00B5441C"/>
    <w:pPr>
      <w:keepNext/>
      <w:tabs>
        <w:tab w:val="num" w:pos="2880"/>
      </w:tabs>
      <w:ind w:left="3240" w:hanging="360"/>
      <w:outlineLvl w:val="4"/>
    </w:pPr>
    <w:rPr>
      <w:rFonts w:eastAsia="MS Gothic"/>
    </w:rPr>
  </w:style>
  <w:style w:type="paragraph" w:customStyle="1" w:styleId="NoteLevel61">
    <w:name w:val="Note Level 61"/>
    <w:basedOn w:val="Normal"/>
    <w:rsid w:val="00B5441C"/>
    <w:pPr>
      <w:keepNext/>
      <w:tabs>
        <w:tab w:val="num" w:pos="3600"/>
      </w:tabs>
      <w:ind w:left="3960" w:hanging="360"/>
      <w:outlineLvl w:val="5"/>
    </w:pPr>
    <w:rPr>
      <w:rFonts w:eastAsia="MS Gothic"/>
    </w:rPr>
  </w:style>
  <w:style w:type="paragraph" w:customStyle="1" w:styleId="NoteLevel71">
    <w:name w:val="Note Level 71"/>
    <w:basedOn w:val="Normal"/>
    <w:rsid w:val="00B5441C"/>
    <w:pPr>
      <w:keepNext/>
      <w:tabs>
        <w:tab w:val="num" w:pos="4320"/>
      </w:tabs>
      <w:ind w:left="4680" w:hanging="360"/>
      <w:outlineLvl w:val="6"/>
    </w:pPr>
    <w:rPr>
      <w:rFonts w:eastAsia="MS Gothic"/>
    </w:rPr>
  </w:style>
  <w:style w:type="paragraph" w:customStyle="1" w:styleId="NoteLevel81">
    <w:name w:val="Note Level 81"/>
    <w:basedOn w:val="Normal"/>
    <w:rsid w:val="00B5441C"/>
    <w:pPr>
      <w:keepNext/>
      <w:tabs>
        <w:tab w:val="num" w:pos="5040"/>
      </w:tabs>
      <w:ind w:left="5400" w:hanging="360"/>
      <w:outlineLvl w:val="7"/>
    </w:pPr>
    <w:rPr>
      <w:rFonts w:eastAsia="MS Gothic"/>
    </w:rPr>
  </w:style>
  <w:style w:type="paragraph" w:customStyle="1" w:styleId="NoteLevel91">
    <w:name w:val="Note Level 91"/>
    <w:basedOn w:val="Normal"/>
    <w:rsid w:val="00B5441C"/>
    <w:pPr>
      <w:keepNext/>
      <w:tabs>
        <w:tab w:val="num" w:pos="5760"/>
      </w:tabs>
      <w:ind w:left="6120" w:hanging="360"/>
      <w:outlineLvl w:val="8"/>
    </w:pPr>
    <w:rPr>
      <w:rFonts w:eastAsia="MS Gothic"/>
    </w:rPr>
  </w:style>
  <w:style w:type="paragraph" w:styleId="Index2">
    <w:name w:val="index 2"/>
    <w:basedOn w:val="Normal"/>
    <w:next w:val="Normal"/>
    <w:autoRedefine/>
    <w:rsid w:val="00B5441C"/>
    <w:pPr>
      <w:spacing w:after="200" w:line="276" w:lineRule="auto"/>
      <w:ind w:left="400" w:hanging="200"/>
    </w:pPr>
    <w:rPr>
      <w:rFonts w:eastAsia="Times New Roman"/>
      <w:bCs/>
    </w:rPr>
  </w:style>
  <w:style w:type="paragraph" w:styleId="Index3">
    <w:name w:val="index 3"/>
    <w:basedOn w:val="Normal"/>
    <w:next w:val="Normal"/>
    <w:autoRedefine/>
    <w:rsid w:val="00B5441C"/>
    <w:pPr>
      <w:spacing w:after="200" w:line="276" w:lineRule="auto"/>
      <w:ind w:left="600" w:hanging="200"/>
    </w:pPr>
    <w:rPr>
      <w:rFonts w:eastAsia="Times New Roman"/>
      <w:bCs/>
    </w:rPr>
  </w:style>
  <w:style w:type="paragraph" w:styleId="Index4">
    <w:name w:val="index 4"/>
    <w:basedOn w:val="Normal"/>
    <w:next w:val="Normal"/>
    <w:autoRedefine/>
    <w:rsid w:val="00B5441C"/>
    <w:pPr>
      <w:spacing w:after="200" w:line="276" w:lineRule="auto"/>
      <w:ind w:left="800" w:hanging="200"/>
    </w:pPr>
    <w:rPr>
      <w:rFonts w:eastAsia="Times New Roman"/>
      <w:bCs/>
    </w:rPr>
  </w:style>
  <w:style w:type="paragraph" w:styleId="Index5">
    <w:name w:val="index 5"/>
    <w:basedOn w:val="Normal"/>
    <w:next w:val="Normal"/>
    <w:autoRedefine/>
    <w:rsid w:val="00B5441C"/>
    <w:pPr>
      <w:spacing w:after="200" w:line="276" w:lineRule="auto"/>
      <w:ind w:left="1000" w:hanging="200"/>
    </w:pPr>
    <w:rPr>
      <w:rFonts w:eastAsia="Times New Roman"/>
      <w:bCs/>
    </w:rPr>
  </w:style>
  <w:style w:type="paragraph" w:styleId="Index6">
    <w:name w:val="index 6"/>
    <w:basedOn w:val="Normal"/>
    <w:next w:val="Normal"/>
    <w:autoRedefine/>
    <w:rsid w:val="00B5441C"/>
    <w:pPr>
      <w:spacing w:after="200" w:line="276" w:lineRule="auto"/>
      <w:ind w:left="1200" w:hanging="200"/>
    </w:pPr>
    <w:rPr>
      <w:rFonts w:eastAsia="Times New Roman"/>
      <w:bCs/>
    </w:rPr>
  </w:style>
  <w:style w:type="paragraph" w:styleId="Index7">
    <w:name w:val="index 7"/>
    <w:basedOn w:val="Normal"/>
    <w:next w:val="Normal"/>
    <w:autoRedefine/>
    <w:rsid w:val="00B5441C"/>
    <w:pPr>
      <w:spacing w:after="200" w:line="276" w:lineRule="auto"/>
      <w:ind w:left="1400" w:hanging="200"/>
    </w:pPr>
    <w:rPr>
      <w:rFonts w:eastAsia="Times New Roman"/>
      <w:bCs/>
    </w:rPr>
  </w:style>
  <w:style w:type="paragraph" w:styleId="Index8">
    <w:name w:val="index 8"/>
    <w:basedOn w:val="Normal"/>
    <w:next w:val="Normal"/>
    <w:autoRedefine/>
    <w:rsid w:val="00B5441C"/>
    <w:pPr>
      <w:spacing w:after="200" w:line="276" w:lineRule="auto"/>
      <w:ind w:left="1600" w:hanging="200"/>
    </w:pPr>
    <w:rPr>
      <w:rFonts w:eastAsia="Times New Roman"/>
      <w:bCs/>
    </w:rPr>
  </w:style>
  <w:style w:type="paragraph" w:styleId="Index9">
    <w:name w:val="index 9"/>
    <w:basedOn w:val="Normal"/>
    <w:next w:val="Normal"/>
    <w:autoRedefine/>
    <w:rsid w:val="00B5441C"/>
    <w:pPr>
      <w:spacing w:after="200" w:line="276" w:lineRule="auto"/>
      <w:ind w:left="1800" w:hanging="200"/>
    </w:pPr>
    <w:rPr>
      <w:rFonts w:eastAsia="Times New Roman"/>
      <w:bCs/>
    </w:rPr>
  </w:style>
  <w:style w:type="paragraph" w:styleId="IndexHeading">
    <w:name w:val="index heading"/>
    <w:basedOn w:val="Normal"/>
    <w:next w:val="Index1"/>
    <w:rsid w:val="00B5441C"/>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B5441C"/>
    <w:pPr>
      <w:jc w:val="both"/>
    </w:pPr>
    <w:rPr>
      <w:rFonts w:eastAsia="Times New Roman"/>
      <w:i/>
      <w:iCs/>
      <w:color w:val="000000"/>
      <w:sz w:val="20"/>
    </w:rPr>
  </w:style>
  <w:style w:type="character" w:customStyle="1" w:styleId="MediumGrid11">
    <w:name w:val="Medium Grid 11"/>
    <w:uiPriority w:val="99"/>
    <w:rsid w:val="00B5441C"/>
    <w:rPr>
      <w:color w:val="808080"/>
    </w:rPr>
  </w:style>
  <w:style w:type="numbering" w:customStyle="1" w:styleId="NoList8">
    <w:name w:val="No List8"/>
    <w:next w:val="NoList"/>
    <w:semiHidden/>
    <w:unhideWhenUsed/>
    <w:rsid w:val="00B5441C"/>
  </w:style>
  <w:style w:type="numbering" w:customStyle="1" w:styleId="NoList9">
    <w:name w:val="No List9"/>
    <w:next w:val="NoList"/>
    <w:semiHidden/>
    <w:unhideWhenUsed/>
    <w:rsid w:val="00B5441C"/>
  </w:style>
  <w:style w:type="numbering" w:customStyle="1" w:styleId="NoList10">
    <w:name w:val="No List10"/>
    <w:next w:val="NoList"/>
    <w:semiHidden/>
    <w:unhideWhenUsed/>
    <w:rsid w:val="00B5441C"/>
  </w:style>
  <w:style w:type="numbering" w:customStyle="1" w:styleId="NoList12">
    <w:name w:val="No List12"/>
    <w:next w:val="NoList"/>
    <w:semiHidden/>
    <w:unhideWhenUsed/>
    <w:rsid w:val="00B5441C"/>
  </w:style>
  <w:style w:type="numbering" w:customStyle="1" w:styleId="NoList13">
    <w:name w:val="No List13"/>
    <w:next w:val="NoList"/>
    <w:semiHidden/>
    <w:unhideWhenUsed/>
    <w:rsid w:val="00B5441C"/>
  </w:style>
  <w:style w:type="numbering" w:customStyle="1" w:styleId="NoList14">
    <w:name w:val="No List14"/>
    <w:next w:val="NoList"/>
    <w:semiHidden/>
    <w:unhideWhenUsed/>
    <w:rsid w:val="00B5441C"/>
  </w:style>
  <w:style w:type="numbering" w:customStyle="1" w:styleId="NoList15">
    <w:name w:val="No List15"/>
    <w:next w:val="NoList"/>
    <w:uiPriority w:val="99"/>
    <w:semiHidden/>
    <w:unhideWhenUsed/>
    <w:rsid w:val="00B5441C"/>
  </w:style>
  <w:style w:type="numbering" w:customStyle="1" w:styleId="NoList16">
    <w:name w:val="No List16"/>
    <w:next w:val="NoList"/>
    <w:uiPriority w:val="99"/>
    <w:semiHidden/>
    <w:unhideWhenUsed/>
    <w:rsid w:val="00B5441C"/>
  </w:style>
  <w:style w:type="numbering" w:customStyle="1" w:styleId="NoList17">
    <w:name w:val="No List17"/>
    <w:next w:val="NoList"/>
    <w:semiHidden/>
    <w:unhideWhenUsed/>
    <w:rsid w:val="00B5441C"/>
  </w:style>
  <w:style w:type="numbering" w:customStyle="1" w:styleId="NoList18">
    <w:name w:val="No List18"/>
    <w:next w:val="NoList"/>
    <w:uiPriority w:val="99"/>
    <w:semiHidden/>
    <w:unhideWhenUsed/>
    <w:rsid w:val="00B5441C"/>
  </w:style>
  <w:style w:type="numbering" w:customStyle="1" w:styleId="NoList19">
    <w:name w:val="No List19"/>
    <w:next w:val="NoList"/>
    <w:uiPriority w:val="99"/>
    <w:semiHidden/>
    <w:unhideWhenUsed/>
    <w:rsid w:val="00B5441C"/>
  </w:style>
  <w:style w:type="numbering" w:customStyle="1" w:styleId="NoList20">
    <w:name w:val="No List20"/>
    <w:next w:val="NoList"/>
    <w:semiHidden/>
    <w:unhideWhenUsed/>
    <w:rsid w:val="00B5441C"/>
  </w:style>
  <w:style w:type="numbering" w:customStyle="1" w:styleId="NoList21">
    <w:name w:val="No List21"/>
    <w:next w:val="NoList"/>
    <w:semiHidden/>
    <w:unhideWhenUsed/>
    <w:rsid w:val="00B5441C"/>
  </w:style>
  <w:style w:type="paragraph" w:customStyle="1" w:styleId="PlaceholderText2">
    <w:name w:val="Placeholder Text2"/>
    <w:basedOn w:val="Normal"/>
    <w:uiPriority w:val="99"/>
    <w:rsid w:val="00B5441C"/>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B5441C"/>
    <w:pPr>
      <w:keepNext/>
      <w:tabs>
        <w:tab w:val="num" w:pos="1440"/>
      </w:tabs>
      <w:ind w:left="1800" w:hanging="360"/>
      <w:outlineLvl w:val="2"/>
    </w:pPr>
    <w:rPr>
      <w:rFonts w:eastAsia="MS Gothic"/>
      <w:sz w:val="24"/>
    </w:rPr>
  </w:style>
  <w:style w:type="paragraph" w:customStyle="1" w:styleId="LightList1">
    <w:name w:val="Light List1"/>
    <w:basedOn w:val="Normal"/>
    <w:rsid w:val="00B5441C"/>
    <w:pPr>
      <w:keepNext/>
      <w:tabs>
        <w:tab w:val="num" w:pos="2160"/>
      </w:tabs>
      <w:ind w:left="2520" w:hanging="360"/>
      <w:outlineLvl w:val="3"/>
    </w:pPr>
    <w:rPr>
      <w:rFonts w:eastAsia="MS Gothic"/>
      <w:sz w:val="24"/>
    </w:rPr>
  </w:style>
  <w:style w:type="paragraph" w:customStyle="1" w:styleId="LightGrid1">
    <w:name w:val="Light Grid1"/>
    <w:basedOn w:val="Normal"/>
    <w:rsid w:val="00B5441C"/>
    <w:pPr>
      <w:keepNext/>
      <w:tabs>
        <w:tab w:val="num" w:pos="2880"/>
      </w:tabs>
      <w:ind w:left="3240" w:hanging="360"/>
      <w:outlineLvl w:val="4"/>
    </w:pPr>
    <w:rPr>
      <w:rFonts w:eastAsia="MS Gothic"/>
      <w:sz w:val="24"/>
    </w:rPr>
  </w:style>
  <w:style w:type="paragraph" w:customStyle="1" w:styleId="MediumShading11">
    <w:name w:val="Medium Shading 11"/>
    <w:basedOn w:val="Normal"/>
    <w:rsid w:val="00B5441C"/>
    <w:pPr>
      <w:keepNext/>
      <w:tabs>
        <w:tab w:val="num" w:pos="3600"/>
      </w:tabs>
      <w:ind w:left="3960" w:hanging="360"/>
      <w:outlineLvl w:val="5"/>
    </w:pPr>
    <w:rPr>
      <w:rFonts w:eastAsia="MS Gothic"/>
      <w:sz w:val="24"/>
    </w:rPr>
  </w:style>
  <w:style w:type="paragraph" w:customStyle="1" w:styleId="MediumShading21">
    <w:name w:val="Medium Shading 21"/>
    <w:basedOn w:val="Normal"/>
    <w:rsid w:val="00B5441C"/>
    <w:pPr>
      <w:keepNext/>
      <w:tabs>
        <w:tab w:val="num" w:pos="4320"/>
      </w:tabs>
      <w:ind w:left="4680" w:hanging="360"/>
      <w:outlineLvl w:val="6"/>
    </w:pPr>
    <w:rPr>
      <w:rFonts w:eastAsia="MS Gothic"/>
      <w:sz w:val="24"/>
    </w:rPr>
  </w:style>
  <w:style w:type="paragraph" w:customStyle="1" w:styleId="MediumList11">
    <w:name w:val="Medium List 11"/>
    <w:basedOn w:val="Normal"/>
    <w:rsid w:val="00B5441C"/>
    <w:pPr>
      <w:keepNext/>
      <w:tabs>
        <w:tab w:val="num" w:pos="5040"/>
      </w:tabs>
      <w:ind w:left="5400" w:hanging="360"/>
      <w:outlineLvl w:val="7"/>
    </w:pPr>
    <w:rPr>
      <w:rFonts w:eastAsia="MS Gothic"/>
      <w:sz w:val="24"/>
    </w:rPr>
  </w:style>
  <w:style w:type="paragraph" w:customStyle="1" w:styleId="MediumList21">
    <w:name w:val="Medium List 21"/>
    <w:basedOn w:val="Normal"/>
    <w:rsid w:val="00B5441C"/>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B5441C"/>
    <w:rPr>
      <w:sz w:val="17"/>
      <w:szCs w:val="24"/>
      <w:lang w:val="en-US" w:eastAsia="en-US" w:bidi="ar-SA"/>
    </w:rPr>
  </w:style>
  <w:style w:type="paragraph" w:customStyle="1" w:styleId="TagsFutura">
    <w:name w:val="TagsFutura"/>
    <w:basedOn w:val="Normal"/>
    <w:next w:val="Cites"/>
    <w:rsid w:val="00B5441C"/>
    <w:rPr>
      <w:rFonts w:ascii="Futura" w:eastAsia="Times" w:hAnsi="Futura"/>
      <w:b/>
      <w:caps/>
      <w:sz w:val="18"/>
      <w:szCs w:val="20"/>
    </w:rPr>
  </w:style>
  <w:style w:type="character" w:customStyle="1" w:styleId="italics">
    <w:name w:val="italics"/>
    <w:basedOn w:val="DefaultParagraphFont"/>
    <w:rsid w:val="00B5441C"/>
  </w:style>
  <w:style w:type="character" w:customStyle="1" w:styleId="m-3583723223135346788gmail-style13ptbold">
    <w:name w:val="m_-3583723223135346788gmail-style13ptbold"/>
    <w:basedOn w:val="DefaultParagraphFont"/>
    <w:rsid w:val="00B5441C"/>
  </w:style>
  <w:style w:type="character" w:customStyle="1" w:styleId="m-3583723223135346788gmail-styleunderline">
    <w:name w:val="m_-3583723223135346788gmail-styleunderline"/>
    <w:basedOn w:val="DefaultParagraphFont"/>
    <w:rsid w:val="00B5441C"/>
  </w:style>
  <w:style w:type="paragraph" w:customStyle="1" w:styleId="speakable">
    <w:name w:val="speakable"/>
    <w:basedOn w:val="Normal"/>
    <w:uiPriority w:val="99"/>
    <w:qFormat/>
    <w:rsid w:val="00B5441C"/>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B5441C"/>
    <w:rPr>
      <w:b/>
      <w:u w:val="single"/>
    </w:rPr>
  </w:style>
  <w:style w:type="character" w:customStyle="1" w:styleId="UnresolvedMention3">
    <w:name w:val="Unresolved Mention3"/>
    <w:basedOn w:val="DefaultParagraphFont"/>
    <w:uiPriority w:val="99"/>
    <w:semiHidden/>
    <w:unhideWhenUsed/>
    <w:rsid w:val="00B5441C"/>
    <w:rPr>
      <w:color w:val="808080"/>
      <w:shd w:val="clear" w:color="auto" w:fill="E6E6E6"/>
    </w:rPr>
  </w:style>
  <w:style w:type="paragraph" w:customStyle="1" w:styleId="useless">
    <w:name w:val="useless"/>
    <w:basedOn w:val="Normal"/>
    <w:uiPriority w:val="99"/>
    <w:qFormat/>
    <w:rsid w:val="00B5441C"/>
    <w:rPr>
      <w:rFonts w:eastAsia="Times New Roman"/>
      <w:sz w:val="12"/>
    </w:rPr>
  </w:style>
  <w:style w:type="character" w:customStyle="1" w:styleId="tagCharCharCharChar">
    <w:name w:val="tag Char Char Char Char"/>
    <w:rsid w:val="00B5441C"/>
    <w:rPr>
      <w:b/>
      <w:sz w:val="24"/>
      <w:szCs w:val="24"/>
      <w:lang w:val="en-US" w:eastAsia="en-US" w:bidi="ar-SA"/>
    </w:rPr>
  </w:style>
  <w:style w:type="character" w:customStyle="1" w:styleId="DebateUnderlined">
    <w:name w:val="Debate Underlined"/>
    <w:rsid w:val="00B5441C"/>
    <w:rPr>
      <w:rFonts w:ascii="Helvetica" w:hAnsi="Helvetica"/>
      <w:sz w:val="20"/>
      <w:u w:val="single"/>
    </w:rPr>
  </w:style>
  <w:style w:type="character" w:styleId="PlaceholderText">
    <w:name w:val="Placeholder Text"/>
    <w:basedOn w:val="DefaultParagraphFont"/>
    <w:uiPriority w:val="99"/>
    <w:rsid w:val="00B5441C"/>
    <w:rPr>
      <w:color w:val="808080"/>
    </w:rPr>
  </w:style>
  <w:style w:type="character" w:customStyle="1" w:styleId="byl">
    <w:name w:val="byl"/>
    <w:rsid w:val="00B5441C"/>
  </w:style>
  <w:style w:type="paragraph" w:customStyle="1" w:styleId="css-xhhu0i">
    <w:name w:val="css-xhhu0i"/>
    <w:basedOn w:val="Normal"/>
    <w:rsid w:val="00B5441C"/>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B5441C"/>
  </w:style>
  <w:style w:type="character" w:customStyle="1" w:styleId="m-8878800405382358272gmail-styleunderline">
    <w:name w:val="m_-8878800405382358272gmail-styleunderline"/>
    <w:basedOn w:val="DefaultParagraphFont"/>
    <w:rsid w:val="00B5441C"/>
  </w:style>
  <w:style w:type="character" w:customStyle="1" w:styleId="m-5498913268213319940gmail-styleunderline">
    <w:name w:val="m_-5498913268213319940gmail-styleunderline"/>
    <w:basedOn w:val="DefaultParagraphFont"/>
    <w:rsid w:val="00B5441C"/>
  </w:style>
  <w:style w:type="character" w:customStyle="1" w:styleId="overlay">
    <w:name w:val="overlay"/>
    <w:basedOn w:val="DefaultParagraphFont"/>
    <w:rsid w:val="00B5441C"/>
  </w:style>
  <w:style w:type="character" w:customStyle="1" w:styleId="TagCharCharCharChar0">
    <w:name w:val="Tag Char Char Char Char"/>
    <w:basedOn w:val="DefaultParagraphFont"/>
    <w:rsid w:val="00B5441C"/>
    <w:rPr>
      <w:rFonts w:ascii="Calibri" w:hAnsi="Calibri" w:cs="Calibri"/>
      <w:b/>
      <w:sz w:val="24"/>
    </w:rPr>
  </w:style>
  <w:style w:type="paragraph" w:customStyle="1" w:styleId="g-body">
    <w:name w:val="g-body"/>
    <w:basedOn w:val="Normal"/>
    <w:uiPriority w:val="99"/>
    <w:qFormat/>
    <w:rsid w:val="00B5441C"/>
    <w:pPr>
      <w:spacing w:before="100" w:beforeAutospacing="1" w:after="100" w:afterAutospacing="1"/>
    </w:pPr>
    <w:rPr>
      <w:rFonts w:eastAsia="Times New Roman"/>
      <w:sz w:val="24"/>
    </w:rPr>
  </w:style>
  <w:style w:type="paragraph" w:customStyle="1" w:styleId="g-pstyle0">
    <w:name w:val="g-pstyle0"/>
    <w:basedOn w:val="Normal"/>
    <w:uiPriority w:val="99"/>
    <w:qFormat/>
    <w:rsid w:val="00B5441C"/>
    <w:pPr>
      <w:spacing w:before="100" w:beforeAutospacing="1" w:after="100" w:afterAutospacing="1"/>
    </w:pPr>
    <w:rPr>
      <w:rFonts w:eastAsia="Times New Roman"/>
      <w:sz w:val="24"/>
    </w:rPr>
  </w:style>
  <w:style w:type="paragraph" w:customStyle="1" w:styleId="g-pstyle1">
    <w:name w:val="g-pstyle1"/>
    <w:basedOn w:val="Normal"/>
    <w:uiPriority w:val="99"/>
    <w:qFormat/>
    <w:rsid w:val="00B5441C"/>
    <w:pPr>
      <w:spacing w:before="100" w:beforeAutospacing="1" w:after="100" w:afterAutospacing="1"/>
    </w:pPr>
    <w:rPr>
      <w:rFonts w:eastAsia="Times New Roman"/>
      <w:sz w:val="24"/>
    </w:rPr>
  </w:style>
  <w:style w:type="paragraph" w:customStyle="1" w:styleId="g-asset-hed">
    <w:name w:val="g-asset-hed"/>
    <w:basedOn w:val="Normal"/>
    <w:uiPriority w:val="99"/>
    <w:qFormat/>
    <w:rsid w:val="00B5441C"/>
    <w:pPr>
      <w:spacing w:before="100" w:beforeAutospacing="1" w:after="100" w:afterAutospacing="1"/>
    </w:pPr>
    <w:rPr>
      <w:rFonts w:eastAsia="Times New Roman"/>
      <w:sz w:val="24"/>
    </w:rPr>
  </w:style>
  <w:style w:type="paragraph" w:customStyle="1" w:styleId="js-tweet-text">
    <w:name w:val="js-tweet-text"/>
    <w:basedOn w:val="Normal"/>
    <w:uiPriority w:val="99"/>
    <w:qFormat/>
    <w:rsid w:val="00B5441C"/>
    <w:pPr>
      <w:spacing w:before="100" w:beforeAutospacing="1" w:after="100" w:afterAutospacing="1"/>
    </w:pPr>
    <w:rPr>
      <w:rFonts w:ascii="Arial" w:hAnsi="Arial"/>
      <w:sz w:val="24"/>
    </w:rPr>
  </w:style>
  <w:style w:type="paragraph" w:customStyle="1" w:styleId="speech">
    <w:name w:val="speech"/>
    <w:basedOn w:val="Normal"/>
    <w:uiPriority w:val="99"/>
    <w:qFormat/>
    <w:rsid w:val="00B5441C"/>
    <w:pPr>
      <w:spacing w:before="100" w:beforeAutospacing="1" w:after="100" w:afterAutospacing="1"/>
    </w:pPr>
    <w:rPr>
      <w:sz w:val="24"/>
    </w:rPr>
  </w:style>
  <w:style w:type="character" w:customStyle="1" w:styleId="adtext">
    <w:name w:val="adtext"/>
    <w:basedOn w:val="DefaultParagraphFont"/>
    <w:rsid w:val="00B5441C"/>
  </w:style>
  <w:style w:type="character" w:customStyle="1" w:styleId="UL-Bold">
    <w:name w:val="UL-Bold"/>
    <w:basedOn w:val="DefaultParagraphFont"/>
    <w:rsid w:val="00B5441C"/>
    <w:rPr>
      <w:u w:val="thick"/>
    </w:rPr>
  </w:style>
  <w:style w:type="character" w:customStyle="1" w:styleId="UL-None">
    <w:name w:val="UL-None"/>
    <w:basedOn w:val="DefaultParagraphFont"/>
    <w:rsid w:val="00B5441C"/>
    <w:rPr>
      <w:strike w:val="0"/>
      <w:dstrike w:val="0"/>
      <w:u w:val="none"/>
      <w:effect w:val="none"/>
    </w:rPr>
  </w:style>
  <w:style w:type="character" w:customStyle="1" w:styleId="qu730rj69h">
    <w:name w:val="qu730rj69h"/>
    <w:basedOn w:val="DefaultParagraphFont"/>
    <w:rsid w:val="00B5441C"/>
  </w:style>
  <w:style w:type="paragraph" w:customStyle="1" w:styleId="optext">
    <w:name w:val="optext"/>
    <w:basedOn w:val="Normal"/>
    <w:uiPriority w:val="99"/>
    <w:qFormat/>
    <w:rsid w:val="00B5441C"/>
    <w:pPr>
      <w:spacing w:before="100" w:beforeAutospacing="1" w:after="100" w:afterAutospacing="1"/>
    </w:pPr>
    <w:rPr>
      <w:sz w:val="24"/>
    </w:rPr>
  </w:style>
  <w:style w:type="character" w:customStyle="1" w:styleId="lmy74qr12z">
    <w:name w:val="lmy74qr12z"/>
    <w:basedOn w:val="DefaultParagraphFont"/>
    <w:rsid w:val="00B5441C"/>
  </w:style>
  <w:style w:type="character" w:customStyle="1" w:styleId="icr880">
    <w:name w:val="icr880"/>
    <w:basedOn w:val="DefaultParagraphFont"/>
    <w:rsid w:val="00B5441C"/>
  </w:style>
  <w:style w:type="character" w:customStyle="1" w:styleId="hx23q54">
    <w:name w:val="hx23q54"/>
    <w:basedOn w:val="DefaultParagraphFont"/>
    <w:rsid w:val="00B5441C"/>
  </w:style>
  <w:style w:type="character" w:customStyle="1" w:styleId="m-5348258726587825636gmail-style13ptbold">
    <w:name w:val="m_-5348258726587825636gmail-style13ptbold"/>
    <w:basedOn w:val="DefaultParagraphFont"/>
    <w:rsid w:val="00B5441C"/>
  </w:style>
  <w:style w:type="character" w:customStyle="1" w:styleId="m-5348258726587825636gmail-styleunderline">
    <w:name w:val="m_-5348258726587825636gmail-styleunderline"/>
    <w:basedOn w:val="DefaultParagraphFont"/>
    <w:rsid w:val="00B5441C"/>
  </w:style>
  <w:style w:type="character" w:customStyle="1" w:styleId="m4385445901877740177gmail-styleunderline">
    <w:name w:val="m_4385445901877740177gmail-styleunderline"/>
    <w:basedOn w:val="DefaultParagraphFont"/>
    <w:rsid w:val="00B5441C"/>
  </w:style>
  <w:style w:type="character" w:customStyle="1" w:styleId="DDIUnderline">
    <w:name w:val="DDI Underline"/>
    <w:qFormat/>
    <w:rsid w:val="00B5441C"/>
    <w:rPr>
      <w:rFonts w:ascii="Times New Roman" w:hAnsi="Times New Roman"/>
      <w:sz w:val="24"/>
      <w:u w:val="single"/>
    </w:rPr>
  </w:style>
  <w:style w:type="paragraph" w:customStyle="1" w:styleId="ALLCAPS">
    <w:name w:val="ALL CAPS"/>
    <w:basedOn w:val="Normal"/>
    <w:link w:val="ALLCAPSChar"/>
    <w:qFormat/>
    <w:rsid w:val="00B5441C"/>
    <w:rPr>
      <w:rFonts w:eastAsia="Times New Roman"/>
      <w:b/>
      <w:caps/>
    </w:rPr>
  </w:style>
  <w:style w:type="character" w:customStyle="1" w:styleId="ALLCAPSChar">
    <w:name w:val="ALL CAPS Char"/>
    <w:basedOn w:val="DefaultParagraphFont"/>
    <w:link w:val="ALLCAPS"/>
    <w:rsid w:val="00B5441C"/>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B5441C"/>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B5441C"/>
    <w:rPr>
      <w:rFonts w:ascii="Calibri" w:eastAsia="Times New Roman" w:hAnsi="Calibri"/>
      <w:b/>
    </w:rPr>
  </w:style>
  <w:style w:type="character" w:customStyle="1" w:styleId="Cites-AuthorDate">
    <w:name w:val="Cites-Author/Date"/>
    <w:rsid w:val="00B5441C"/>
    <w:rPr>
      <w:rFonts w:ascii="Helvetica" w:hAnsi="Helvetica"/>
      <w:b/>
      <w:sz w:val="22"/>
      <w:szCs w:val="24"/>
      <w:u w:val="thick"/>
    </w:rPr>
  </w:style>
  <w:style w:type="paragraph" w:customStyle="1" w:styleId="CiteTag">
    <w:name w:val="Cite/Tag"/>
    <w:basedOn w:val="Normal"/>
    <w:uiPriority w:val="99"/>
    <w:qFormat/>
    <w:rsid w:val="00B5441C"/>
    <w:rPr>
      <w:rFonts w:eastAsia="Cambria"/>
      <w:b/>
    </w:rPr>
  </w:style>
  <w:style w:type="character" w:customStyle="1" w:styleId="m489902567989944824gmail-style13ptbold">
    <w:name w:val="m_489902567989944824gmail-style13ptbold"/>
    <w:basedOn w:val="DefaultParagraphFont"/>
    <w:rsid w:val="00B5441C"/>
  </w:style>
  <w:style w:type="character" w:customStyle="1" w:styleId="m489902567989944824gmail-styleunderline">
    <w:name w:val="m_489902567989944824gmail-styleunderline"/>
    <w:basedOn w:val="DefaultParagraphFont"/>
    <w:rsid w:val="00B5441C"/>
  </w:style>
  <w:style w:type="character" w:customStyle="1" w:styleId="UnderlineCharChar3">
    <w:name w:val="Underline Char Char3"/>
    <w:rsid w:val="00B5441C"/>
    <w:rPr>
      <w:szCs w:val="24"/>
      <w:u w:val="single"/>
      <w:lang w:val="en-US" w:eastAsia="en-US" w:bidi="ar-SA"/>
    </w:rPr>
  </w:style>
  <w:style w:type="character" w:customStyle="1" w:styleId="tl8wme">
    <w:name w:val="tl8wme"/>
    <w:basedOn w:val="DefaultParagraphFont"/>
    <w:rsid w:val="00B5441C"/>
  </w:style>
  <w:style w:type="character" w:customStyle="1" w:styleId="Mention3">
    <w:name w:val="Mention3"/>
    <w:basedOn w:val="DefaultParagraphFont"/>
    <w:uiPriority w:val="99"/>
    <w:semiHidden/>
    <w:unhideWhenUsed/>
    <w:rsid w:val="00B5441C"/>
    <w:rPr>
      <w:color w:val="2B579A"/>
      <w:shd w:val="clear" w:color="auto" w:fill="E6E6E6"/>
    </w:rPr>
  </w:style>
  <w:style w:type="character" w:customStyle="1" w:styleId="m-5251091010484660064gmail-style13ptbold">
    <w:name w:val="m_-5251091010484660064gmail-style13ptbold"/>
    <w:basedOn w:val="DefaultParagraphFont"/>
    <w:rsid w:val="00B5441C"/>
  </w:style>
  <w:style w:type="character" w:customStyle="1" w:styleId="m-5251091010484660064gmail-styleunderline">
    <w:name w:val="m_-5251091010484660064gmail-styleunderline"/>
    <w:basedOn w:val="DefaultParagraphFont"/>
    <w:rsid w:val="00B5441C"/>
  </w:style>
  <w:style w:type="character" w:customStyle="1" w:styleId="tablecaption">
    <w:name w:val="tablecaption"/>
    <w:basedOn w:val="DefaultParagraphFont"/>
    <w:rsid w:val="00B5441C"/>
  </w:style>
  <w:style w:type="character" w:customStyle="1" w:styleId="StyleLatinHelvetica105ptBlack">
    <w:name w:val="Style (Latin) Helvetica 10.5 pt Black"/>
    <w:basedOn w:val="DefaultParagraphFont"/>
    <w:rsid w:val="00B5441C"/>
    <w:rPr>
      <w:rFonts w:ascii="Times New Roman" w:hAnsi="Times New Roman"/>
      <w:color w:val="000000"/>
      <w:sz w:val="21"/>
    </w:rPr>
  </w:style>
  <w:style w:type="character" w:customStyle="1" w:styleId="Quotation">
    <w:name w:val="Quotation"/>
    <w:qFormat/>
    <w:rsid w:val="00B5441C"/>
    <w:rPr>
      <w:rFonts w:ascii="Arial" w:hAnsi="Arial"/>
      <w:b/>
      <w:i/>
      <w:iCs/>
      <w:sz w:val="24"/>
      <w:u w:val="single"/>
    </w:rPr>
  </w:style>
  <w:style w:type="paragraph" w:customStyle="1" w:styleId="DateTime">
    <w:name w:val="DateTime"/>
    <w:basedOn w:val="Normal"/>
    <w:link w:val="DateTimeChar"/>
    <w:autoRedefine/>
    <w:uiPriority w:val="4"/>
    <w:qFormat/>
    <w:rsid w:val="00B5441C"/>
  </w:style>
  <w:style w:type="character" w:customStyle="1" w:styleId="DateTimeChar">
    <w:name w:val="DateTime Char"/>
    <w:basedOn w:val="DefaultParagraphFont"/>
    <w:link w:val="DateTime"/>
    <w:uiPriority w:val="4"/>
    <w:rsid w:val="00B5441C"/>
    <w:rPr>
      <w:rFonts w:ascii="Calibri" w:hAnsi="Calibri"/>
      <w:sz w:val="22"/>
    </w:rPr>
  </w:style>
  <w:style w:type="paragraph" w:customStyle="1" w:styleId="Lecture">
    <w:name w:val="Lecture"/>
    <w:next w:val="BodyText"/>
    <w:link w:val="LectureChar"/>
    <w:autoRedefine/>
    <w:uiPriority w:val="4"/>
    <w:qFormat/>
    <w:rsid w:val="00B5441C"/>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B5441C"/>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B5441C"/>
  </w:style>
  <w:style w:type="character" w:customStyle="1" w:styleId="m-413333960618644972gmail-styleunderline">
    <w:name w:val="m_-413333960618644972gmail-styleunderline"/>
    <w:basedOn w:val="DefaultParagraphFont"/>
    <w:rsid w:val="00B5441C"/>
  </w:style>
  <w:style w:type="character" w:customStyle="1" w:styleId="m8314098763611656848gmail-stylestylebold12pt">
    <w:name w:val="m_8314098763611656848gmail-stylestylebold12pt"/>
    <w:basedOn w:val="DefaultParagraphFont"/>
    <w:rsid w:val="00B5441C"/>
  </w:style>
  <w:style w:type="character" w:customStyle="1" w:styleId="m8314098763611656848gmail-styleboldunderline">
    <w:name w:val="m_8314098763611656848gmail-styleboldunderline"/>
    <w:basedOn w:val="DefaultParagraphFont"/>
    <w:rsid w:val="00B5441C"/>
  </w:style>
  <w:style w:type="paragraph" w:customStyle="1" w:styleId="Spacer">
    <w:name w:val="Spacer"/>
    <w:basedOn w:val="Heading1"/>
    <w:link w:val="SpacerChar"/>
    <w:autoRedefine/>
    <w:uiPriority w:val="4"/>
    <w:qFormat/>
    <w:rsid w:val="00B5441C"/>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B5441C"/>
    <w:rPr>
      <w:rFonts w:ascii="Georgia" w:eastAsiaTheme="majorEastAsia" w:hAnsi="Georgia" w:cstheme="majorBidi"/>
      <w:b/>
      <w:bCs/>
      <w:szCs w:val="32"/>
    </w:rPr>
  </w:style>
  <w:style w:type="paragraph" w:customStyle="1" w:styleId="msonormal0">
    <w:name w:val="msonormal"/>
    <w:basedOn w:val="Normal"/>
    <w:rsid w:val="00B5441C"/>
    <w:pPr>
      <w:spacing w:before="100" w:beforeAutospacing="1" w:after="100" w:afterAutospacing="1"/>
    </w:pPr>
    <w:rPr>
      <w:rFonts w:eastAsia="Times New Roman"/>
      <w:sz w:val="24"/>
    </w:rPr>
  </w:style>
  <w:style w:type="paragraph" w:customStyle="1" w:styleId="TxBr41p1">
    <w:name w:val="TxBr_41p1"/>
    <w:basedOn w:val="Normal"/>
    <w:qFormat/>
    <w:rsid w:val="00B5441C"/>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B5441C"/>
    <w:rPr>
      <w:rFonts w:ascii="Georgia" w:eastAsia="Times New Roman" w:hAnsi="Georgia" w:cs="Arial" w:hint="default"/>
      <w:b/>
      <w:bCs/>
      <w:kern w:val="32"/>
      <w:sz w:val="28"/>
      <w:szCs w:val="32"/>
    </w:rPr>
  </w:style>
  <w:style w:type="character" w:customStyle="1" w:styleId="CiteReal0">
    <w:name w:val="CiteReal"/>
    <w:uiPriority w:val="1"/>
    <w:qFormat/>
    <w:rsid w:val="00B5441C"/>
    <w:rPr>
      <w:rFonts w:ascii="Arial" w:hAnsi="Arial"/>
      <w:b/>
      <w:sz w:val="24"/>
      <w:u w:val="single"/>
    </w:rPr>
  </w:style>
  <w:style w:type="character" w:customStyle="1" w:styleId="dropcap1">
    <w:name w:val="dropcap1"/>
    <w:rsid w:val="00B5441C"/>
  </w:style>
  <w:style w:type="paragraph" w:customStyle="1" w:styleId="Style42">
    <w:name w:val="Style42"/>
    <w:basedOn w:val="Normal"/>
    <w:uiPriority w:val="99"/>
    <w:rsid w:val="00B5441C"/>
    <w:pPr>
      <w:spacing w:line="202" w:lineRule="exact"/>
      <w:jc w:val="both"/>
    </w:pPr>
    <w:rPr>
      <w:rFonts w:ascii="Palatino Linotype" w:hAnsi="Palatino Linotype" w:cs="Palatino Linotype"/>
    </w:rPr>
  </w:style>
  <w:style w:type="character" w:customStyle="1" w:styleId="FontStyle72">
    <w:name w:val="Font Style72"/>
    <w:uiPriority w:val="99"/>
    <w:rsid w:val="00B5441C"/>
    <w:rPr>
      <w:rFonts w:ascii="Cambria" w:hAnsi="Cambria" w:cs="Cambria" w:hint="default"/>
      <w:sz w:val="16"/>
      <w:szCs w:val="16"/>
    </w:rPr>
  </w:style>
  <w:style w:type="character" w:customStyle="1" w:styleId="FontStyle73">
    <w:name w:val="Font Style73"/>
    <w:uiPriority w:val="99"/>
    <w:rsid w:val="00B5441C"/>
    <w:rPr>
      <w:rFonts w:ascii="Cambria" w:hAnsi="Cambria" w:cs="Cambria" w:hint="default"/>
      <w:i/>
      <w:iCs/>
      <w:sz w:val="16"/>
      <w:szCs w:val="16"/>
    </w:rPr>
  </w:style>
  <w:style w:type="character" w:customStyle="1" w:styleId="UnderlinestyleChar20">
    <w:name w:val="Underline style Char2"/>
    <w:rsid w:val="00B5441C"/>
    <w:rPr>
      <w:sz w:val="22"/>
      <w:szCs w:val="24"/>
      <w:u w:val="single"/>
      <w:lang w:val="en-US" w:eastAsia="en-US" w:bidi="ar-SA"/>
    </w:rPr>
  </w:style>
  <w:style w:type="character" w:customStyle="1" w:styleId="FontStyle49">
    <w:name w:val="Font Style49"/>
    <w:uiPriority w:val="99"/>
    <w:rsid w:val="00B5441C"/>
    <w:rPr>
      <w:rFonts w:ascii="Cambria" w:hAnsi="Cambria" w:cs="Cambria"/>
      <w:sz w:val="20"/>
      <w:szCs w:val="20"/>
    </w:rPr>
  </w:style>
  <w:style w:type="character" w:customStyle="1" w:styleId="FontStyle50">
    <w:name w:val="Font Style50"/>
    <w:uiPriority w:val="99"/>
    <w:rsid w:val="00B5441C"/>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B5441C"/>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B5441C"/>
    <w:rPr>
      <w:rFonts w:ascii="Cambria" w:eastAsia="Cambria" w:hAnsi="Cambria" w:cs="Cambria"/>
      <w:spacing w:val="-3"/>
      <w:sz w:val="22"/>
      <w:szCs w:val="20"/>
    </w:rPr>
  </w:style>
  <w:style w:type="character" w:customStyle="1" w:styleId="kn">
    <w:name w:val="kn"/>
    <w:basedOn w:val="DefaultParagraphFont"/>
    <w:rsid w:val="00B5441C"/>
  </w:style>
  <w:style w:type="character" w:customStyle="1" w:styleId="StyleStyleUnderlineUnderlineStyleBoldUnderlineIntenseEmphas">
    <w:name w:val="Style Style UnderlineUnderlineStyle Bold UnderlineIntense Emphas..."/>
    <w:basedOn w:val="DefaultParagraphFont"/>
    <w:rsid w:val="00B5441C"/>
    <w:rPr>
      <w:b/>
      <w:bCs/>
      <w:sz w:val="26"/>
      <w:u w:val="single"/>
    </w:rPr>
  </w:style>
  <w:style w:type="character" w:customStyle="1" w:styleId="articoloinside">
    <w:name w:val="articolo_inside"/>
    <w:rsid w:val="00B5441C"/>
  </w:style>
  <w:style w:type="paragraph" w:customStyle="1" w:styleId="pagetools">
    <w:name w:val="pagetools"/>
    <w:basedOn w:val="Normal"/>
    <w:rsid w:val="00B5441C"/>
    <w:pPr>
      <w:spacing w:before="100" w:beforeAutospacing="1" w:after="100" w:afterAutospacing="1"/>
    </w:pPr>
    <w:rPr>
      <w:rFonts w:ascii="Cambria" w:eastAsia="Cambria" w:hAnsi="Cambria"/>
      <w:sz w:val="24"/>
    </w:rPr>
  </w:style>
  <w:style w:type="character" w:customStyle="1" w:styleId="job">
    <w:name w:val="job"/>
    <w:basedOn w:val="DefaultParagraphFont"/>
    <w:rsid w:val="00B5441C"/>
  </w:style>
  <w:style w:type="character" w:customStyle="1" w:styleId="publisher">
    <w:name w:val="publisher"/>
    <w:basedOn w:val="DefaultParagraphFont"/>
    <w:rsid w:val="00B5441C"/>
  </w:style>
  <w:style w:type="character" w:customStyle="1" w:styleId="pubyear">
    <w:name w:val="pubyear"/>
    <w:basedOn w:val="DefaultParagraphFont"/>
    <w:rsid w:val="00B5441C"/>
  </w:style>
  <w:style w:type="character" w:customStyle="1" w:styleId="pubcity">
    <w:name w:val="pubcity"/>
    <w:basedOn w:val="DefaultParagraphFont"/>
    <w:rsid w:val="00B5441C"/>
  </w:style>
  <w:style w:type="paragraph" w:customStyle="1" w:styleId="C-Text">
    <w:name w:val="C-Text"/>
    <w:basedOn w:val="Normal"/>
    <w:rsid w:val="00B5441C"/>
    <w:pPr>
      <w:tabs>
        <w:tab w:val="num" w:pos="720"/>
      </w:tabs>
      <w:ind w:left="720" w:hanging="360"/>
    </w:pPr>
    <w:rPr>
      <w:rFonts w:ascii="Book Antiqua" w:hAnsi="Book Antiqua"/>
      <w:sz w:val="24"/>
    </w:rPr>
  </w:style>
  <w:style w:type="character" w:customStyle="1" w:styleId="ecdate">
    <w:name w:val="ec_date"/>
    <w:basedOn w:val="DefaultParagraphFont"/>
    <w:rsid w:val="00B5441C"/>
    <w:rPr>
      <w:rFonts w:ascii="Symbol" w:hAnsi="Symbol" w:hint="default"/>
      <w:sz w:val="20"/>
      <w:szCs w:val="20"/>
      <w:shd w:val="clear" w:color="auto" w:fill="FFFFFF"/>
    </w:rPr>
  </w:style>
  <w:style w:type="paragraph" w:customStyle="1" w:styleId="ecmsonormal">
    <w:name w:val="ec_msonormal"/>
    <w:basedOn w:val="Normal"/>
    <w:rsid w:val="00B5441C"/>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B5441C"/>
  </w:style>
  <w:style w:type="character" w:customStyle="1" w:styleId="articleheadline">
    <w:name w:val="articleheadline"/>
    <w:basedOn w:val="DefaultParagraphFont"/>
    <w:rsid w:val="00B5441C"/>
  </w:style>
  <w:style w:type="paragraph" w:customStyle="1" w:styleId="u-intro">
    <w:name w:val="u-intro"/>
    <w:basedOn w:val="Normal"/>
    <w:rsid w:val="00B5441C"/>
    <w:pPr>
      <w:spacing w:before="100" w:beforeAutospacing="1" w:after="100" w:afterAutospacing="1"/>
    </w:pPr>
    <w:rPr>
      <w:rFonts w:ascii="Georgia" w:hAnsi="Georgia"/>
      <w:sz w:val="24"/>
    </w:rPr>
  </w:style>
  <w:style w:type="character" w:customStyle="1" w:styleId="u-byline">
    <w:name w:val="u-byline"/>
    <w:basedOn w:val="DefaultParagraphFont"/>
    <w:rsid w:val="00B5441C"/>
  </w:style>
  <w:style w:type="character" w:customStyle="1" w:styleId="articlebya">
    <w:name w:val="articleby_a"/>
    <w:basedOn w:val="DefaultParagraphFont"/>
    <w:rsid w:val="00B5441C"/>
  </w:style>
  <w:style w:type="character" w:customStyle="1" w:styleId="popupwinby">
    <w:name w:val="popupwinby"/>
    <w:basedOn w:val="DefaultParagraphFont"/>
    <w:rsid w:val="00B5441C"/>
  </w:style>
  <w:style w:type="character" w:customStyle="1" w:styleId="storyheader">
    <w:name w:val="storyheader"/>
    <w:basedOn w:val="DefaultParagraphFont"/>
    <w:rsid w:val="00B5441C"/>
  </w:style>
  <w:style w:type="character" w:customStyle="1" w:styleId="marron">
    <w:name w:val="marron"/>
    <w:basedOn w:val="DefaultParagraphFont"/>
    <w:rsid w:val="00B5441C"/>
  </w:style>
  <w:style w:type="paragraph" w:customStyle="1" w:styleId="StyleNormalWeb10pt">
    <w:name w:val="Style Normal (Web) + 10 pt"/>
    <w:basedOn w:val="NormalWeb"/>
    <w:next w:val="Normal"/>
    <w:rsid w:val="00B5441C"/>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B5441C"/>
    <w:rPr>
      <w:szCs w:val="24"/>
      <w:lang w:val="en-US" w:eastAsia="en-US" w:bidi="ar-SA"/>
    </w:rPr>
  </w:style>
  <w:style w:type="paragraph" w:customStyle="1" w:styleId="TagCiteShells">
    <w:name w:val="Tag/Cite/Shells"/>
    <w:basedOn w:val="Normal"/>
    <w:rsid w:val="00B5441C"/>
    <w:rPr>
      <w:rFonts w:ascii="Georgia" w:hAnsi="Georgia"/>
      <w:b/>
    </w:rPr>
  </w:style>
  <w:style w:type="paragraph" w:customStyle="1" w:styleId="DefinitionTerm">
    <w:name w:val="Definition Term"/>
    <w:basedOn w:val="Normal"/>
    <w:next w:val="Normal"/>
    <w:rsid w:val="00B5441C"/>
    <w:rPr>
      <w:rFonts w:ascii="Georgia" w:hAnsi="Georgia"/>
      <w:snapToGrid w:val="0"/>
      <w:sz w:val="24"/>
    </w:rPr>
  </w:style>
  <w:style w:type="character" w:customStyle="1" w:styleId="Style3CharChar">
    <w:name w:val="Style3 Char Char"/>
    <w:basedOn w:val="DefaultParagraphFont"/>
    <w:rsid w:val="00B5441C"/>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B5441C"/>
    <w:pPr>
      <w:spacing w:after="60"/>
    </w:pPr>
    <w:rPr>
      <w:rFonts w:ascii="Georgia" w:eastAsia="Segoe UI" w:hAnsi="Georgia" w:cs="Cambria"/>
      <w:caps/>
      <w:sz w:val="20"/>
      <w:lang w:eastAsia="zh-CN"/>
    </w:rPr>
  </w:style>
  <w:style w:type="character" w:customStyle="1" w:styleId="NormalChar0">
    <w:name w:val="Normal Char"/>
    <w:basedOn w:val="DefaultParagraphFont"/>
    <w:rsid w:val="00B5441C"/>
    <w:rPr>
      <w:lang w:eastAsia="en-US"/>
    </w:rPr>
  </w:style>
  <w:style w:type="character" w:customStyle="1" w:styleId="BoldUnderlineChar2">
    <w:name w:val="Bold + Underline Char"/>
    <w:basedOn w:val="DefaultParagraphFont"/>
    <w:rsid w:val="00B5441C"/>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B5441C"/>
  </w:style>
  <w:style w:type="character" w:customStyle="1" w:styleId="CharacterStyle7">
    <w:name w:val="Character Style 7"/>
    <w:rsid w:val="00B5441C"/>
    <w:rPr>
      <w:rFonts w:ascii="Trebuchet MS" w:hAnsi="Trebuchet MS" w:cs="Trebuchet MS"/>
      <w:sz w:val="20"/>
      <w:szCs w:val="20"/>
      <w:u w:val="single"/>
    </w:rPr>
  </w:style>
  <w:style w:type="character" w:customStyle="1" w:styleId="StyleStyle4Char">
    <w:name w:val="Style Style4 + Char"/>
    <w:basedOn w:val="DefaultParagraphFont"/>
    <w:rsid w:val="00B5441C"/>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B5441C"/>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B5441C"/>
    <w:rPr>
      <w:rFonts w:ascii="Symbol" w:hAnsi="Symbol"/>
      <w:sz w:val="21"/>
      <w:szCs w:val="21"/>
      <w:u w:val="thick"/>
    </w:rPr>
  </w:style>
  <w:style w:type="paragraph" w:customStyle="1" w:styleId="Cite8">
    <w:name w:val="Cite8"/>
    <w:basedOn w:val="Normal"/>
    <w:autoRedefine/>
    <w:qFormat/>
    <w:rsid w:val="00B5441C"/>
    <w:rPr>
      <w:rFonts w:ascii="Trebuchet MS" w:eastAsia="Verdana" w:hAnsi="Trebuchet MS" w:cs="Cambria"/>
      <w:sz w:val="16"/>
    </w:rPr>
  </w:style>
  <w:style w:type="paragraph" w:customStyle="1" w:styleId="8font">
    <w:name w:val="8font"/>
    <w:basedOn w:val="Normal"/>
    <w:next w:val="Normal"/>
    <w:autoRedefine/>
    <w:qFormat/>
    <w:rsid w:val="00B5441C"/>
    <w:rPr>
      <w:rFonts w:ascii="Georgia" w:eastAsia="Cambria Math" w:hAnsi="Georgia" w:cs="Cambria"/>
      <w:sz w:val="16"/>
      <w:szCs w:val="16"/>
    </w:rPr>
  </w:style>
  <w:style w:type="paragraph" w:customStyle="1" w:styleId="BoldUnderlineChar20">
    <w:name w:val="BoldUnderline Char2"/>
    <w:link w:val="BoldUnderlineChar2Char"/>
    <w:rsid w:val="00B5441C"/>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B5441C"/>
    <w:rPr>
      <w:rFonts w:ascii="Times New Roman" w:eastAsia="Times New Roman" w:hAnsi="Times New Roman" w:cs="Times New Roman"/>
      <w:b/>
      <w:sz w:val="20"/>
      <w:u w:val="single"/>
    </w:rPr>
  </w:style>
  <w:style w:type="character" w:customStyle="1" w:styleId="UnderlineCharChar4">
    <w:name w:val="Underline Char Char4"/>
    <w:rsid w:val="00B5441C"/>
    <w:rPr>
      <w:szCs w:val="24"/>
      <w:u w:val="single"/>
      <w:lang w:val="en-US" w:eastAsia="en-US" w:bidi="ar-SA"/>
    </w:rPr>
  </w:style>
  <w:style w:type="character" w:customStyle="1" w:styleId="BoldUnderlineCharChar3">
    <w:name w:val="BoldUnderline Char Char3"/>
    <w:rsid w:val="00B5441C"/>
    <w:rPr>
      <w:b/>
      <w:szCs w:val="24"/>
      <w:u w:val="single"/>
      <w:lang w:val="en-US" w:eastAsia="en-US" w:bidi="ar-SA"/>
    </w:rPr>
  </w:style>
  <w:style w:type="character" w:customStyle="1" w:styleId="BoldUnderlineCharChar2">
    <w:name w:val="BoldUnderline Char Char2"/>
    <w:rsid w:val="00B5441C"/>
    <w:rPr>
      <w:b/>
      <w:szCs w:val="24"/>
      <w:u w:val="single"/>
      <w:lang w:val="en-US" w:eastAsia="en-US" w:bidi="ar-SA"/>
    </w:rPr>
  </w:style>
  <w:style w:type="paragraph" w:customStyle="1" w:styleId="UnderlineCard0">
    <w:name w:val="UnderlineCard"/>
    <w:basedOn w:val="Heading3"/>
    <w:link w:val="UnderlineCardChar0"/>
    <w:qFormat/>
    <w:rsid w:val="00B5441C"/>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B5441C"/>
    <w:rPr>
      <w:rFonts w:ascii="Georgia" w:eastAsia="Calibri" w:hAnsi="Georgia" w:cs="Times New Roman"/>
      <w:sz w:val="20"/>
      <w:szCs w:val="20"/>
      <w:u w:val="single"/>
      <w:lang w:val="x-none" w:eastAsia="x-none"/>
    </w:rPr>
  </w:style>
  <w:style w:type="character" w:customStyle="1" w:styleId="5Notunderlined">
    <w:name w:val="5 Not underlined"/>
    <w:rsid w:val="00B5441C"/>
    <w:rPr>
      <w:rFonts w:ascii="Times New Roman" w:hAnsi="Times New Roman"/>
      <w:sz w:val="16"/>
    </w:rPr>
  </w:style>
  <w:style w:type="character" w:customStyle="1" w:styleId="volume-issue">
    <w:name w:val="volume-issue"/>
    <w:rsid w:val="00B5441C"/>
    <w:rPr>
      <w:rFonts w:cs="Times New Roman"/>
    </w:rPr>
  </w:style>
  <w:style w:type="character" w:customStyle="1" w:styleId="storytext">
    <w:name w:val="storytext"/>
    <w:basedOn w:val="DefaultParagraphFont"/>
    <w:rsid w:val="00B5441C"/>
  </w:style>
  <w:style w:type="character" w:customStyle="1" w:styleId="boldness1">
    <w:name w:val="boldness1"/>
    <w:rsid w:val="00B5441C"/>
  </w:style>
  <w:style w:type="paragraph" w:customStyle="1" w:styleId="Cardd">
    <w:name w:val="Cardd"/>
    <w:basedOn w:val="Normal"/>
    <w:uiPriority w:val="4"/>
    <w:qFormat/>
    <w:rsid w:val="00B5441C"/>
    <w:pPr>
      <w:ind w:left="288" w:right="288"/>
    </w:pPr>
    <w:rPr>
      <w:rFonts w:ascii="Georgia" w:hAnsi="Georgia"/>
    </w:rPr>
  </w:style>
  <w:style w:type="paragraph" w:customStyle="1" w:styleId="document0">
    <w:name w:val="document"/>
    <w:basedOn w:val="Normal"/>
    <w:rsid w:val="00B5441C"/>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B5441C"/>
  </w:style>
  <w:style w:type="character" w:customStyle="1" w:styleId="aa">
    <w:name w:val="_"/>
    <w:basedOn w:val="DefaultParagraphFont"/>
    <w:rsid w:val="00B5441C"/>
  </w:style>
  <w:style w:type="paragraph" w:customStyle="1" w:styleId="Shrink6">
    <w:name w:val="Shrink 6"/>
    <w:basedOn w:val="Normal"/>
    <w:qFormat/>
    <w:rsid w:val="00B5441C"/>
    <w:rPr>
      <w:rFonts w:ascii="Georgia" w:eastAsia="Calibri" w:hAnsi="Georgia"/>
      <w:sz w:val="12"/>
    </w:rPr>
  </w:style>
  <w:style w:type="character" w:customStyle="1" w:styleId="messagecontent">
    <w:name w:val="message_content"/>
    <w:rsid w:val="00B5441C"/>
  </w:style>
  <w:style w:type="paragraph" w:customStyle="1" w:styleId="BriefTitleWorks">
    <w:name w:val="Brief Title Works"/>
    <w:basedOn w:val="Heading1"/>
    <w:link w:val="BriefTitleWorksChar"/>
    <w:rsid w:val="00B5441C"/>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B5441C"/>
    <w:rPr>
      <w:rFonts w:ascii="Georgia" w:eastAsia="Times New Roman" w:hAnsi="Georgia" w:cs="Arial"/>
      <w:b/>
      <w:bCs/>
      <w:kern w:val="32"/>
      <w:szCs w:val="32"/>
      <w:u w:val="single"/>
    </w:rPr>
  </w:style>
  <w:style w:type="character" w:customStyle="1" w:styleId="twelptblackblack1">
    <w:name w:val="twelptblackblack1"/>
    <w:basedOn w:val="DefaultParagraphFont"/>
    <w:rsid w:val="00B5441C"/>
    <w:rPr>
      <w:rFonts w:ascii="Verdana" w:hAnsi="Verdana" w:hint="default"/>
      <w:color w:val="000000"/>
      <w:sz w:val="16"/>
      <w:szCs w:val="16"/>
    </w:rPr>
  </w:style>
  <w:style w:type="character" w:customStyle="1" w:styleId="Heading3CharCharCharChar1">
    <w:name w:val="Heading 3 Char Char Char Char1"/>
    <w:rsid w:val="00B5441C"/>
    <w:rPr>
      <w:rFonts w:cs="Arial"/>
      <w:bCs/>
      <w:szCs w:val="26"/>
      <w:u w:val="single"/>
      <w:lang w:val="en-US" w:eastAsia="en-US" w:bidi="ar-SA"/>
    </w:rPr>
  </w:style>
  <w:style w:type="paragraph" w:customStyle="1" w:styleId="conintrotext">
    <w:name w:val="conintrotext"/>
    <w:basedOn w:val="Normal"/>
    <w:uiPriority w:val="99"/>
    <w:rsid w:val="00B5441C"/>
    <w:pPr>
      <w:spacing w:before="100" w:beforeAutospacing="1" w:after="100" w:afterAutospacing="1"/>
    </w:pPr>
    <w:rPr>
      <w:rFonts w:ascii="Georgia" w:eastAsia="Times New Roman" w:hAnsi="Georgia"/>
      <w:sz w:val="24"/>
    </w:rPr>
  </w:style>
  <w:style w:type="character" w:customStyle="1" w:styleId="comment-body">
    <w:name w:val="comment-body"/>
    <w:rsid w:val="00B5441C"/>
  </w:style>
  <w:style w:type="character" w:customStyle="1" w:styleId="UnderlineCharCharChar1">
    <w:name w:val="Underline Char Char Char1"/>
    <w:rsid w:val="00B5441C"/>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B5441C"/>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B5441C"/>
    <w:rPr>
      <w:rFonts w:asciiTheme="minorHAnsi" w:eastAsia="MS Mincho" w:hAnsiTheme="minorHAnsi"/>
      <w:b/>
      <w:sz w:val="24"/>
      <w:u w:val="single"/>
    </w:rPr>
  </w:style>
  <w:style w:type="character" w:customStyle="1" w:styleId="mw-headline">
    <w:name w:val="mw-headline"/>
    <w:rsid w:val="00B5441C"/>
  </w:style>
  <w:style w:type="character" w:customStyle="1" w:styleId="flagicon">
    <w:name w:val="flagicon"/>
    <w:rsid w:val="00B5441C"/>
  </w:style>
  <w:style w:type="paragraph" w:customStyle="1" w:styleId="assert">
    <w:name w:val="assert"/>
    <w:basedOn w:val="Normal"/>
    <w:uiPriority w:val="99"/>
    <w:rsid w:val="00B5441C"/>
    <w:pPr>
      <w:spacing w:before="100" w:beforeAutospacing="1" w:after="100" w:afterAutospacing="1"/>
    </w:pPr>
    <w:rPr>
      <w:rFonts w:ascii="Georgia" w:eastAsia="Times New Roman" w:hAnsi="Georgia"/>
      <w:sz w:val="24"/>
    </w:rPr>
  </w:style>
  <w:style w:type="character" w:customStyle="1" w:styleId="apturelink">
    <w:name w:val="apturelink"/>
    <w:rsid w:val="00B5441C"/>
  </w:style>
  <w:style w:type="character" w:customStyle="1" w:styleId="apturelinkicon">
    <w:name w:val="apturelinkicon"/>
    <w:rsid w:val="00B5441C"/>
  </w:style>
  <w:style w:type="paragraph" w:customStyle="1" w:styleId="Default1">
    <w:name w:val="Default1"/>
    <w:basedOn w:val="Default"/>
    <w:next w:val="Default"/>
    <w:uiPriority w:val="99"/>
    <w:rsid w:val="00B5441C"/>
    <w:rPr>
      <w:color w:val="auto"/>
    </w:rPr>
  </w:style>
  <w:style w:type="paragraph" w:customStyle="1" w:styleId="center">
    <w:name w:val="center"/>
    <w:basedOn w:val="Normal"/>
    <w:uiPriority w:val="99"/>
    <w:rsid w:val="00B5441C"/>
    <w:pPr>
      <w:spacing w:before="100" w:beforeAutospacing="1" w:after="100" w:afterAutospacing="1"/>
    </w:pPr>
    <w:rPr>
      <w:rFonts w:ascii="Georgia" w:eastAsia="Times New Roman" w:hAnsi="Georgia"/>
      <w:sz w:val="24"/>
    </w:rPr>
  </w:style>
  <w:style w:type="character" w:customStyle="1" w:styleId="LittleChar">
    <w:name w:val="Little Char"/>
    <w:link w:val="Little"/>
    <w:rsid w:val="00B5441C"/>
    <w:rPr>
      <w:rFonts w:ascii="Calibri" w:eastAsia="Times New Roman" w:hAnsi="Calibri"/>
      <w:sz w:val="16"/>
    </w:rPr>
  </w:style>
  <w:style w:type="character" w:customStyle="1" w:styleId="UnderlineChar1Char">
    <w:name w:val="Underline Char1 Char"/>
    <w:rsid w:val="00B5441C"/>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B5441C"/>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B5441C"/>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B5441C"/>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B5441C"/>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B5441C"/>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B5441C"/>
    <w:rPr>
      <w:rFonts w:asciiTheme="minorHAnsi" w:eastAsia="MS Mincho" w:hAnsiTheme="minorHAnsi"/>
      <w:b/>
      <w:sz w:val="24"/>
      <w:u w:val="single"/>
    </w:rPr>
  </w:style>
  <w:style w:type="paragraph" w:customStyle="1" w:styleId="CardBody">
    <w:name w:val="Card Body"/>
    <w:basedOn w:val="Normal"/>
    <w:link w:val="CardBodyChar"/>
    <w:rsid w:val="00B5441C"/>
    <w:rPr>
      <w:rFonts w:ascii="Georgia" w:eastAsia="Times New Roman" w:hAnsi="Georgia"/>
      <w:sz w:val="16"/>
    </w:rPr>
  </w:style>
  <w:style w:type="character" w:customStyle="1" w:styleId="CardBodyChar">
    <w:name w:val="Card Body Char"/>
    <w:link w:val="CardBody"/>
    <w:rsid w:val="00B5441C"/>
    <w:rPr>
      <w:rFonts w:ascii="Georgia" w:eastAsia="Times New Roman" w:hAnsi="Georgia"/>
      <w:sz w:val="16"/>
    </w:rPr>
  </w:style>
  <w:style w:type="character" w:customStyle="1" w:styleId="ptitleinside">
    <w:name w:val="p_title_inside"/>
    <w:rsid w:val="00B5441C"/>
  </w:style>
  <w:style w:type="paragraph" w:customStyle="1" w:styleId="StyleBoldandUnderlineChar11ptBorderSinglesolidline">
    <w:name w:val="Style Bold and Underline Char + 11 pt Border: : (Single solid line..."/>
    <w:link w:val="StyleBoldandUnderlineChar11ptBorderSinglesolidlineChar"/>
    <w:rsid w:val="00B5441C"/>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B5441C"/>
    <w:rPr>
      <w:rFonts w:eastAsia="Times New Roman"/>
      <w:b/>
      <w:bCs/>
      <w:sz w:val="22"/>
      <w:szCs w:val="20"/>
      <w:u w:val="single"/>
      <w:bdr w:val="single" w:sz="4" w:space="0" w:color="auto"/>
    </w:rPr>
  </w:style>
  <w:style w:type="paragraph" w:customStyle="1" w:styleId="Indentation">
    <w:name w:val="Indentation"/>
    <w:basedOn w:val="Normal"/>
    <w:uiPriority w:val="99"/>
    <w:rsid w:val="00B5441C"/>
    <w:pPr>
      <w:ind w:left="288" w:right="288"/>
    </w:pPr>
    <w:rPr>
      <w:rFonts w:ascii="Georgia" w:hAnsi="Georgia"/>
    </w:rPr>
  </w:style>
  <w:style w:type="character" w:customStyle="1" w:styleId="StyleUnderlineCharChar9ptBold">
    <w:name w:val="Style Underline Char Char + 9 pt Bold"/>
    <w:rsid w:val="00B5441C"/>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B5441C"/>
    <w:rPr>
      <w:rFonts w:ascii="Georgia" w:eastAsia="Times New Roman" w:hAnsi="Georgia"/>
      <w:u w:val="single"/>
    </w:rPr>
  </w:style>
  <w:style w:type="character" w:customStyle="1" w:styleId="StyleStyle4ArialNarrow9ptChar">
    <w:name w:val="Style Style4 + Arial Narrow 9 pt Char"/>
    <w:link w:val="StyleStyle4ArialNarrow9pt"/>
    <w:rsid w:val="00B5441C"/>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B5441C"/>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B5441C"/>
    <w:rPr>
      <w:rFonts w:ascii="Georgia" w:eastAsia="Times New Roman" w:hAnsi="Georgia"/>
      <w:b/>
      <w:bCs/>
      <w:sz w:val="22"/>
      <w:u w:val="single"/>
    </w:rPr>
  </w:style>
  <w:style w:type="character" w:customStyle="1" w:styleId="StyleBoldandUnderlineCharChar29pt">
    <w:name w:val="Style Bold and Underline Char Char2 + 9 pt"/>
    <w:rsid w:val="00B5441C"/>
    <w:rPr>
      <w:rFonts w:ascii="Times New Roman" w:hAnsi="Times New Roman"/>
      <w:b/>
      <w:bCs/>
      <w:noProof w:val="0"/>
      <w:sz w:val="20"/>
      <w:u w:val="single"/>
    </w:rPr>
  </w:style>
  <w:style w:type="character" w:customStyle="1" w:styleId="StyleUnderlineCharChar19pt">
    <w:name w:val="Style Underline Char Char1 + 9 pt"/>
    <w:rsid w:val="00B5441C"/>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B5441C"/>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B5441C"/>
    <w:rPr>
      <w:rFonts w:ascii="Georgia" w:eastAsia="Times New Roman" w:hAnsi="Georgia"/>
      <w:b/>
      <w:smallCaps/>
      <w:sz w:val="24"/>
      <w:szCs w:val="24"/>
      <w:u w:val="single"/>
    </w:rPr>
  </w:style>
  <w:style w:type="character" w:customStyle="1" w:styleId="CardTextCharChar">
    <w:name w:val="Card Text Char Char"/>
    <w:rsid w:val="00B5441C"/>
    <w:rPr>
      <w:rFonts w:ascii="Times New Roman" w:eastAsia="Times New Roman" w:hAnsi="Times New Roman" w:cs="Times New Roman"/>
      <w:sz w:val="20"/>
      <w:szCs w:val="20"/>
    </w:rPr>
  </w:style>
  <w:style w:type="character" w:customStyle="1" w:styleId="Underline-Highlighted-WFU">
    <w:name w:val="Underline-Highlighted-WFU"/>
    <w:uiPriority w:val="1"/>
    <w:qFormat/>
    <w:rsid w:val="00B5441C"/>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B5441C"/>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B5441C"/>
    <w:rPr>
      <w:rFonts w:ascii="Times New Roman" w:hAnsi="Times New Roman"/>
      <w:sz w:val="24"/>
      <w:u w:val="single"/>
      <w:bdr w:val="none" w:sz="0" w:space="0" w:color="auto"/>
      <w:shd w:val="clear" w:color="auto" w:fill="auto"/>
    </w:rPr>
  </w:style>
  <w:style w:type="character" w:customStyle="1" w:styleId="FifthChar">
    <w:name w:val="Fifth Char"/>
    <w:link w:val="Fifth"/>
    <w:rsid w:val="00B5441C"/>
    <w:rPr>
      <w:rFonts w:ascii="Arial" w:eastAsia="Calibri" w:hAnsi="Arial"/>
      <w:sz w:val="22"/>
    </w:rPr>
  </w:style>
  <w:style w:type="paragraph" w:customStyle="1" w:styleId="Third">
    <w:name w:val="Third"/>
    <w:basedOn w:val="Normal"/>
    <w:link w:val="ThirdChar"/>
    <w:rsid w:val="00B5441C"/>
    <w:rPr>
      <w:rFonts w:ascii="Georgia" w:eastAsia="Times New Roman" w:hAnsi="Georgia"/>
      <w:b/>
      <w:u w:val="single"/>
      <w:lang w:val="x-none" w:eastAsia="x-none"/>
    </w:rPr>
  </w:style>
  <w:style w:type="character" w:customStyle="1" w:styleId="ThirdChar">
    <w:name w:val="Third Char"/>
    <w:link w:val="Third"/>
    <w:rsid w:val="00B5441C"/>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B5441C"/>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B5441C"/>
  </w:style>
  <w:style w:type="paragraph" w:customStyle="1" w:styleId="DebateUnderlineBoldChar">
    <w:name w:val="Debate Underline Bold Char"/>
    <w:basedOn w:val="Normal"/>
    <w:link w:val="DebateUnderlineBoldCharChar"/>
    <w:rsid w:val="00B5441C"/>
    <w:pPr>
      <w:jc w:val="both"/>
    </w:pPr>
    <w:rPr>
      <w:rFonts w:ascii="Georgia" w:eastAsia="Times New Roman" w:hAnsi="Georgia"/>
      <w:b/>
      <w:u w:val="thick"/>
    </w:rPr>
  </w:style>
  <w:style w:type="character" w:customStyle="1" w:styleId="DebateUnderlineBoldCharChar">
    <w:name w:val="Debate Underline Bold Char Char"/>
    <w:link w:val="DebateUnderlineBoldChar"/>
    <w:rsid w:val="00B5441C"/>
    <w:rPr>
      <w:rFonts w:ascii="Georgia" w:eastAsia="Times New Roman" w:hAnsi="Georgia"/>
      <w:b/>
      <w:sz w:val="22"/>
      <w:u w:val="thick"/>
    </w:rPr>
  </w:style>
  <w:style w:type="character" w:customStyle="1" w:styleId="bloctitlesChar">
    <w:name w:val="bloc titles Char"/>
    <w:link w:val="bloctitles"/>
    <w:rsid w:val="00B5441C"/>
    <w:rPr>
      <w:rFonts w:ascii="Calibri" w:eastAsia="Malgun Gothic" w:hAnsi="Calibri" w:cs="Arial"/>
      <w:b/>
      <w:kern w:val="32"/>
      <w:sz w:val="32"/>
      <w:szCs w:val="32"/>
      <w:u w:val="single"/>
    </w:rPr>
  </w:style>
  <w:style w:type="paragraph" w:customStyle="1" w:styleId="CiteSmallText">
    <w:name w:val="Cite Small Text"/>
    <w:basedOn w:val="Normal"/>
    <w:uiPriority w:val="99"/>
    <w:rsid w:val="00B5441C"/>
    <w:pPr>
      <w:widowControl w:val="0"/>
      <w:spacing w:after="200"/>
    </w:pPr>
    <w:rPr>
      <w:rFonts w:ascii="Helvetica Neue" w:hAnsi="Helvetica Neue"/>
      <w:b/>
      <w:sz w:val="18"/>
    </w:rPr>
  </w:style>
  <w:style w:type="character" w:customStyle="1" w:styleId="3TagCite">
    <w:name w:val="3 Tag/Cite"/>
    <w:rsid w:val="00B5441C"/>
    <w:rPr>
      <w:rFonts w:ascii="Times New Roman" w:hAnsi="Times New Roman"/>
      <w:b/>
    </w:rPr>
  </w:style>
  <w:style w:type="character" w:customStyle="1" w:styleId="4Qualifications">
    <w:name w:val="4 Qualifications"/>
    <w:rsid w:val="00B5441C"/>
    <w:rPr>
      <w:rFonts w:ascii="Times New Roman" w:hAnsi="Times New Roman"/>
      <w:sz w:val="19"/>
    </w:rPr>
  </w:style>
  <w:style w:type="character" w:customStyle="1" w:styleId="6Underlined">
    <w:name w:val="6 Underlined"/>
    <w:rsid w:val="00B5441C"/>
    <w:rPr>
      <w:rFonts w:ascii="Times New Roman" w:hAnsi="Times New Roman"/>
      <w:b/>
      <w:sz w:val="21"/>
      <w:u w:val="single"/>
    </w:rPr>
  </w:style>
  <w:style w:type="paragraph" w:customStyle="1" w:styleId="Cards1CharChar">
    <w:name w:val="Cards1 Char Char"/>
    <w:basedOn w:val="Normal"/>
    <w:link w:val="Cards1CharCharChar"/>
    <w:rsid w:val="00B5441C"/>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B5441C"/>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B5441C"/>
    <w:rPr>
      <w:rFonts w:asciiTheme="minorHAnsi" w:hAnsiTheme="minorHAnsi"/>
      <w:sz w:val="24"/>
      <w:u w:val="single"/>
    </w:rPr>
  </w:style>
  <w:style w:type="character" w:customStyle="1" w:styleId="CitesCharCharChar">
    <w:name w:val="Cites Char Char Char"/>
    <w:rsid w:val="00B5441C"/>
    <w:rPr>
      <w:rFonts w:ascii="Times New Roman" w:eastAsia="Times New Roman" w:hAnsi="Times New Roman" w:cs="Times New Roman"/>
      <w:sz w:val="20"/>
      <w:szCs w:val="24"/>
    </w:rPr>
  </w:style>
  <w:style w:type="character" w:customStyle="1" w:styleId="nohighlighting">
    <w:name w:val="no highlighting"/>
    <w:rsid w:val="00B5441C"/>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B5441C"/>
    <w:rPr>
      <w:rFonts w:ascii="Cambria" w:hAnsi="Cambria" w:hint="default"/>
      <w:sz w:val="21"/>
      <w:u w:val="single"/>
    </w:rPr>
  </w:style>
  <w:style w:type="paragraph" w:customStyle="1" w:styleId="Swag">
    <w:name w:val="Swag"/>
    <w:basedOn w:val="Normal"/>
    <w:link w:val="SwagChar"/>
    <w:qFormat/>
    <w:rsid w:val="00B5441C"/>
    <w:rPr>
      <w:rFonts w:ascii="Georgia" w:hAnsi="Georgia"/>
      <w:color w:val="0000FF"/>
      <w:sz w:val="12"/>
      <w:u w:val="single"/>
    </w:rPr>
  </w:style>
  <w:style w:type="character" w:customStyle="1" w:styleId="SwagChar">
    <w:name w:val="Swag Char"/>
    <w:link w:val="Swag"/>
    <w:rsid w:val="00B5441C"/>
    <w:rPr>
      <w:rFonts w:ascii="Georgia" w:hAnsi="Georgia"/>
      <w:color w:val="0000FF"/>
      <w:sz w:val="12"/>
      <w:u w:val="single"/>
    </w:rPr>
  </w:style>
  <w:style w:type="paragraph" w:customStyle="1" w:styleId="StyleUnderlineTimesNewRoman1">
    <w:name w:val="Style Underline + Times New Roman1"/>
    <w:link w:val="StyleUnderlineTimesNewRoman1Char"/>
    <w:rsid w:val="00B5441C"/>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B5441C"/>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B5441C"/>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B5441C"/>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B5441C"/>
    <w:rPr>
      <w:rFonts w:eastAsia="MS Mincho"/>
    </w:rPr>
  </w:style>
  <w:style w:type="character" w:customStyle="1" w:styleId="StyleStyleCardTextLeft-075Right0Char">
    <w:name w:val="Style Style Card Text + Left:  -0.75&quot; + Right:  0&quot; Char"/>
    <w:link w:val="StyleStyleCardTextLeft-075Right0"/>
    <w:rsid w:val="00B5441C"/>
    <w:rPr>
      <w:rFonts w:ascii="Calibri" w:eastAsia="MS Mincho" w:hAnsi="Calibri"/>
      <w:sz w:val="22"/>
    </w:rPr>
  </w:style>
  <w:style w:type="character" w:customStyle="1" w:styleId="CharChar61">
    <w:name w:val="Char Char61"/>
    <w:rsid w:val="00B5441C"/>
    <w:rPr>
      <w:rFonts w:cs="Arial"/>
      <w:bCs/>
      <w:sz w:val="16"/>
      <w:szCs w:val="26"/>
      <w:lang w:val="en-US" w:eastAsia="en-US" w:bidi="ar-SA"/>
    </w:rPr>
  </w:style>
  <w:style w:type="character" w:customStyle="1" w:styleId="ListBulletChar">
    <w:name w:val="List Bullet Char"/>
    <w:link w:val="ListBullet"/>
    <w:uiPriority w:val="99"/>
    <w:rsid w:val="00B5441C"/>
    <w:rPr>
      <w:rFonts w:ascii="Calibri" w:eastAsia="Calibri" w:hAnsi="Calibri"/>
      <w:sz w:val="22"/>
    </w:rPr>
  </w:style>
  <w:style w:type="paragraph" w:customStyle="1" w:styleId="subhead10">
    <w:name w:val="subhead1"/>
    <w:basedOn w:val="Normal"/>
    <w:uiPriority w:val="99"/>
    <w:rsid w:val="00B5441C"/>
    <w:pPr>
      <w:spacing w:before="100" w:beforeAutospacing="1" w:after="100" w:afterAutospacing="1"/>
    </w:pPr>
    <w:rPr>
      <w:rFonts w:ascii="Georgia" w:eastAsia="Times New Roman" w:hAnsi="Georgia"/>
      <w:sz w:val="24"/>
    </w:rPr>
  </w:style>
  <w:style w:type="character" w:customStyle="1" w:styleId="styledate0">
    <w:name w:val="styledate"/>
    <w:rsid w:val="00B5441C"/>
  </w:style>
  <w:style w:type="character" w:customStyle="1" w:styleId="BoldandUnderlineChar1">
    <w:name w:val="Bold and Underline Char1"/>
    <w:rsid w:val="00B5441C"/>
    <w:rPr>
      <w:b/>
      <w:szCs w:val="24"/>
      <w:u w:val="single"/>
      <w:lang w:val="en-US" w:eastAsia="en-US" w:bidi="ar-SA"/>
    </w:rPr>
  </w:style>
  <w:style w:type="character" w:customStyle="1" w:styleId="BoldandUnderlineChar1Char2">
    <w:name w:val="Bold and Underline Char1 Char2"/>
    <w:rsid w:val="00B5441C"/>
    <w:rPr>
      <w:b/>
      <w:szCs w:val="24"/>
      <w:u w:val="single"/>
      <w:lang w:val="en-US" w:eastAsia="en-US" w:bidi="ar-SA"/>
    </w:rPr>
  </w:style>
  <w:style w:type="character" w:customStyle="1" w:styleId="BoldandUnderlineCharChar1">
    <w:name w:val="Bold and Underline Char Char1"/>
    <w:rsid w:val="00B5441C"/>
    <w:rPr>
      <w:b/>
      <w:szCs w:val="24"/>
      <w:u w:val="single"/>
      <w:lang w:val="en-US" w:eastAsia="en-US" w:bidi="ar-SA"/>
    </w:rPr>
  </w:style>
  <w:style w:type="character" w:customStyle="1" w:styleId="BoldandUnderlineChar6">
    <w:name w:val="Bold and Underline Char6"/>
    <w:rsid w:val="00B5441C"/>
    <w:rPr>
      <w:b/>
      <w:szCs w:val="24"/>
      <w:u w:val="single"/>
      <w:lang w:val="en-US" w:eastAsia="en-US" w:bidi="ar-SA"/>
    </w:rPr>
  </w:style>
  <w:style w:type="paragraph" w:customStyle="1" w:styleId="abstract">
    <w:name w:val="abstract"/>
    <w:basedOn w:val="Normal"/>
    <w:uiPriority w:val="99"/>
    <w:rsid w:val="00B5441C"/>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B5441C"/>
    <w:rPr>
      <w:rFonts w:ascii="Georgia" w:eastAsia="Times New Roman" w:hAnsi="Georgia"/>
      <w:b/>
      <w:bCs/>
      <w:u w:val="single"/>
    </w:rPr>
  </w:style>
  <w:style w:type="character" w:customStyle="1" w:styleId="StyleUnderlineChar11ptBold2Char">
    <w:name w:val="Style Underline Char + 11 pt Bold2 Char"/>
    <w:link w:val="StyleUnderlineChar11ptBold2"/>
    <w:rsid w:val="00B5441C"/>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B5441C"/>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B5441C"/>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B5441C"/>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B5441C"/>
    <w:rPr>
      <w:rFonts w:ascii="Georgia" w:eastAsia="Times New Roman" w:hAnsi="Georgia"/>
      <w:sz w:val="22"/>
      <w:u w:val="single"/>
    </w:rPr>
  </w:style>
  <w:style w:type="character" w:customStyle="1" w:styleId="style13">
    <w:name w:val="style1"/>
    <w:rsid w:val="00B5441C"/>
  </w:style>
  <w:style w:type="character" w:customStyle="1" w:styleId="pmtermsel">
    <w:name w:val="pmtermsel"/>
    <w:rsid w:val="00B5441C"/>
  </w:style>
  <w:style w:type="character" w:customStyle="1" w:styleId="showipapr">
    <w:name w:val="show_ipapr"/>
    <w:rsid w:val="00B5441C"/>
  </w:style>
  <w:style w:type="character" w:customStyle="1" w:styleId="dnindex">
    <w:name w:val="dnindex"/>
    <w:rsid w:val="00B5441C"/>
  </w:style>
  <w:style w:type="character" w:customStyle="1" w:styleId="23">
    <w:name w:val="23"/>
    <w:rsid w:val="00B5441C"/>
    <w:rPr>
      <w:rFonts w:ascii="Times New Roman" w:hAnsi="Times New Roman" w:cs="Arial"/>
      <w:bCs/>
      <w:sz w:val="20"/>
      <w:u w:val="single"/>
      <w:lang w:val="en-US" w:eastAsia="en-US" w:bidi="ar-SA"/>
    </w:rPr>
  </w:style>
  <w:style w:type="character" w:customStyle="1" w:styleId="33">
    <w:name w:val="33"/>
    <w:rsid w:val="00B5441C"/>
    <w:rPr>
      <w:rFonts w:ascii="Times New Roman" w:hAnsi="Times New Roman" w:cs="Arial"/>
      <w:b/>
      <w:bCs/>
      <w:sz w:val="20"/>
      <w:u w:val="single"/>
      <w:lang w:val="en-US" w:eastAsia="en-US" w:bidi="ar-SA"/>
    </w:rPr>
  </w:style>
  <w:style w:type="character" w:customStyle="1" w:styleId="55">
    <w:name w:val="55"/>
    <w:rsid w:val="00B5441C"/>
    <w:rPr>
      <w:rFonts w:cs="Arial"/>
      <w:bCs/>
      <w:sz w:val="20"/>
      <w:u w:val="single"/>
      <w:lang w:val="en-US" w:eastAsia="en-US" w:bidi="ar-SA"/>
    </w:rPr>
  </w:style>
  <w:style w:type="character" w:customStyle="1" w:styleId="authoraffil">
    <w:name w:val="authoraffil"/>
    <w:rsid w:val="00B5441C"/>
  </w:style>
  <w:style w:type="character" w:customStyle="1" w:styleId="CharChar8">
    <w:name w:val="Char Char8"/>
    <w:rsid w:val="00B5441C"/>
    <w:rPr>
      <w:rFonts w:ascii="Georgia" w:eastAsia="Times New Roman" w:hAnsi="Georgia"/>
      <w:b/>
      <w:bCs/>
      <w:sz w:val="30"/>
      <w:szCs w:val="28"/>
      <w:u w:val="single"/>
    </w:rPr>
  </w:style>
  <w:style w:type="character" w:customStyle="1" w:styleId="FontStyle13">
    <w:name w:val="Font Style13"/>
    <w:uiPriority w:val="99"/>
    <w:rsid w:val="00B5441C"/>
    <w:rPr>
      <w:rFonts w:ascii="Constantia" w:hAnsi="Constantia" w:cs="Constantia"/>
      <w:sz w:val="18"/>
      <w:szCs w:val="18"/>
    </w:rPr>
  </w:style>
  <w:style w:type="character" w:customStyle="1" w:styleId="TagsCharCharCharChar">
    <w:name w:val="Tags Char Char Char Char"/>
    <w:rsid w:val="00B5441C"/>
    <w:rPr>
      <w:rFonts w:ascii="Times New Roman" w:eastAsia="Times New Roman" w:hAnsi="Times New Roman" w:cs="Times New Roman"/>
      <w:b/>
      <w:sz w:val="24"/>
      <w:szCs w:val="24"/>
    </w:rPr>
  </w:style>
  <w:style w:type="character" w:customStyle="1" w:styleId="Citation1Char">
    <w:name w:val="Citation1 Char"/>
    <w:link w:val="Citation10"/>
    <w:locked/>
    <w:rsid w:val="00B5441C"/>
    <w:rPr>
      <w:rFonts w:ascii="Georgia" w:hAnsi="Georgia"/>
      <w:b/>
      <w:u w:val="single"/>
    </w:rPr>
  </w:style>
  <w:style w:type="paragraph" w:customStyle="1" w:styleId="Citation10">
    <w:name w:val="Citation1"/>
    <w:basedOn w:val="Normal"/>
    <w:link w:val="Citation1Char"/>
    <w:qFormat/>
    <w:rsid w:val="00B5441C"/>
    <w:rPr>
      <w:rFonts w:ascii="Georgia" w:hAnsi="Georgia"/>
      <w:b/>
      <w:sz w:val="24"/>
      <w:u w:val="single"/>
    </w:rPr>
  </w:style>
  <w:style w:type="character" w:customStyle="1" w:styleId="TaglineChar">
    <w:name w:val="Tagline Char"/>
    <w:link w:val="Tagline2"/>
    <w:locked/>
    <w:rsid w:val="00B5441C"/>
    <w:rPr>
      <w:rFonts w:ascii="Georgia" w:hAnsi="Georgia"/>
      <w:b/>
    </w:rPr>
  </w:style>
  <w:style w:type="paragraph" w:customStyle="1" w:styleId="Tagline2">
    <w:name w:val="Tagline"/>
    <w:basedOn w:val="Normal"/>
    <w:link w:val="TaglineChar"/>
    <w:qFormat/>
    <w:rsid w:val="00B5441C"/>
    <w:rPr>
      <w:rFonts w:ascii="Georgia" w:hAnsi="Georgia"/>
      <w:b/>
      <w:sz w:val="24"/>
    </w:rPr>
  </w:style>
  <w:style w:type="paragraph" w:customStyle="1" w:styleId="StyleLeft021">
    <w:name w:val="Style Left:  0.2&quot;1"/>
    <w:basedOn w:val="Normal"/>
    <w:uiPriority w:val="99"/>
    <w:rsid w:val="00B5441C"/>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B5441C"/>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B5441C"/>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B5441C"/>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B5441C"/>
    <w:rPr>
      <w:rFonts w:ascii="Georgia" w:eastAsia="Times New Roman" w:hAnsi="Georgia"/>
      <w:sz w:val="22"/>
      <w:u w:val="single"/>
      <w:bdr w:val="single" w:sz="4" w:space="0" w:color="auto"/>
    </w:rPr>
  </w:style>
  <w:style w:type="character" w:customStyle="1" w:styleId="boldcitationChar">
    <w:name w:val="bold citation Char"/>
    <w:rsid w:val="00B5441C"/>
    <w:rPr>
      <w:rFonts w:ascii="Arial" w:hAnsi="Arial"/>
      <w:b/>
      <w:sz w:val="28"/>
      <w:szCs w:val="24"/>
      <w:u w:val="thick"/>
      <w:lang w:val="en-US" w:eastAsia="en-US" w:bidi="ar-SA"/>
    </w:rPr>
  </w:style>
  <w:style w:type="paragraph" w:customStyle="1" w:styleId="BlockTitle20">
    <w:name w:val="Block Title #2"/>
    <w:basedOn w:val="Normal"/>
    <w:uiPriority w:val="99"/>
    <w:rsid w:val="00B5441C"/>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B5441C"/>
    <w:rPr>
      <w:rFonts w:ascii="Georgia" w:hAnsi="Georgia"/>
      <w:b/>
    </w:rPr>
  </w:style>
  <w:style w:type="character" w:customStyle="1" w:styleId="BoldunderlineChar3">
    <w:name w:val="Bold/underline Char"/>
    <w:rsid w:val="00B5441C"/>
    <w:rPr>
      <w:rFonts w:eastAsia="SimSun"/>
      <w:b/>
      <w:noProof w:val="0"/>
      <w:sz w:val="24"/>
      <w:szCs w:val="24"/>
      <w:u w:val="single"/>
      <w:lang w:val="en-US" w:eastAsia="zh-CN" w:bidi="ar-SA"/>
    </w:rPr>
  </w:style>
  <w:style w:type="character" w:customStyle="1" w:styleId="underlinetextchar0">
    <w:name w:val="underlinetextchar"/>
    <w:rsid w:val="00B5441C"/>
  </w:style>
  <w:style w:type="character" w:customStyle="1" w:styleId="boldciteChar1">
    <w:name w:val="bold cite Char1"/>
    <w:rsid w:val="00B5441C"/>
    <w:rPr>
      <w:b/>
      <w:sz w:val="28"/>
      <w:u w:val="thick" w:color="000000"/>
    </w:rPr>
  </w:style>
  <w:style w:type="character" w:customStyle="1" w:styleId="tagCharCharChar1">
    <w:name w:val="tag Char Char Char1"/>
    <w:rsid w:val="00B5441C"/>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B5441C"/>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B5441C"/>
    <w:rPr>
      <w:rFonts w:ascii="Times New Roman" w:hAnsi="Times New Roman" w:cs="Times New Roman"/>
      <w:sz w:val="18"/>
      <w:szCs w:val="18"/>
    </w:rPr>
  </w:style>
  <w:style w:type="character" w:customStyle="1" w:styleId="bylines">
    <w:name w:val="bylines"/>
    <w:basedOn w:val="DefaultParagraphFont"/>
    <w:rsid w:val="00B5441C"/>
  </w:style>
  <w:style w:type="character" w:customStyle="1" w:styleId="StyleStyleBoldUnderlineUnderlineIntenseEmphasis1apple-style-2">
    <w:name w:val="Style Style Bold UnderlineUnderlineIntense Emphasis1apple-style-...2"/>
    <w:basedOn w:val="DefaultParagraphFont"/>
    <w:rsid w:val="00B5441C"/>
    <w:rPr>
      <w:b w:val="0"/>
      <w:bCs/>
      <w:sz w:val="22"/>
      <w:u w:val="single"/>
    </w:rPr>
  </w:style>
  <w:style w:type="character" w:customStyle="1" w:styleId="FontStyle57">
    <w:name w:val="Font Style57"/>
    <w:rsid w:val="00B5441C"/>
    <w:rPr>
      <w:rFonts w:ascii="Georgia" w:hAnsi="Georgia" w:cs="Georgia"/>
      <w:b/>
      <w:bCs/>
      <w:sz w:val="14"/>
      <w:szCs w:val="14"/>
    </w:rPr>
  </w:style>
  <w:style w:type="character" w:customStyle="1" w:styleId="FontStyle89">
    <w:name w:val="Font Style89"/>
    <w:rsid w:val="00B5441C"/>
    <w:rPr>
      <w:rFonts w:ascii="Times New Roman" w:hAnsi="Times New Roman" w:cs="Times New Roman"/>
      <w:b/>
      <w:bCs/>
      <w:smallCaps/>
      <w:spacing w:val="40"/>
      <w:sz w:val="16"/>
      <w:szCs w:val="16"/>
    </w:rPr>
  </w:style>
  <w:style w:type="character" w:customStyle="1" w:styleId="style3Char0">
    <w:name w:val="style 3 Char"/>
    <w:rsid w:val="00B5441C"/>
    <w:rPr>
      <w:sz w:val="18"/>
      <w:szCs w:val="24"/>
      <w:lang w:val="en-US" w:eastAsia="en-US" w:bidi="ar-SA"/>
    </w:rPr>
  </w:style>
  <w:style w:type="paragraph" w:customStyle="1" w:styleId="003Cite">
    <w:name w:val="003Cite"/>
    <w:basedOn w:val="Normal"/>
    <w:qFormat/>
    <w:rsid w:val="00B5441C"/>
    <w:rPr>
      <w:rFonts w:eastAsia="Calibri"/>
      <w:sz w:val="16"/>
      <w:szCs w:val="16"/>
    </w:rPr>
  </w:style>
  <w:style w:type="paragraph" w:customStyle="1" w:styleId="NormalBold">
    <w:name w:val="Normal + Bold"/>
    <w:aliases w:val="Double Underline"/>
    <w:basedOn w:val="Normal"/>
    <w:link w:val="NormalBoldChar"/>
    <w:rsid w:val="00B5441C"/>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B5441C"/>
    <w:rPr>
      <w:rFonts w:ascii="Georgia" w:hAnsi="Georgia"/>
      <w:b/>
      <w:color w:val="000000"/>
      <w:sz w:val="22"/>
      <w:u w:val="single"/>
    </w:rPr>
  </w:style>
  <w:style w:type="character" w:customStyle="1" w:styleId="BlockHeadingsChar1">
    <w:name w:val="Block Headings Char1"/>
    <w:rsid w:val="00B5441C"/>
    <w:rPr>
      <w:b/>
      <w:caps/>
    </w:rPr>
  </w:style>
  <w:style w:type="character" w:customStyle="1" w:styleId="FontStyle170">
    <w:name w:val="Font Style170"/>
    <w:uiPriority w:val="99"/>
    <w:rsid w:val="00B5441C"/>
    <w:rPr>
      <w:rFonts w:ascii="Bookman Old Style" w:hAnsi="Bookman Old Style" w:cs="Bookman Old Style"/>
      <w:sz w:val="16"/>
      <w:szCs w:val="16"/>
    </w:rPr>
  </w:style>
  <w:style w:type="character" w:customStyle="1" w:styleId="FontStyle17">
    <w:name w:val="Font Style17"/>
    <w:uiPriority w:val="99"/>
    <w:rsid w:val="00B5441C"/>
    <w:rPr>
      <w:rFonts w:ascii="Book Antiqua" w:hAnsi="Book Antiqua" w:cs="Book Antiqua"/>
      <w:i/>
      <w:iCs/>
      <w:spacing w:val="10"/>
      <w:sz w:val="22"/>
      <w:szCs w:val="22"/>
    </w:rPr>
  </w:style>
  <w:style w:type="paragraph" w:customStyle="1" w:styleId="cardbody0">
    <w:name w:val="cardbody"/>
    <w:basedOn w:val="Normal"/>
    <w:rsid w:val="00B5441C"/>
    <w:pPr>
      <w:spacing w:before="100" w:beforeAutospacing="1" w:after="100" w:afterAutospacing="1"/>
    </w:pPr>
  </w:style>
  <w:style w:type="paragraph" w:customStyle="1" w:styleId="vd">
    <w:name w:val="vd"/>
    <w:basedOn w:val="Normal"/>
    <w:rsid w:val="00B5441C"/>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ytimes.com/1989/07/21/us/president-calls-for-mars-mission-and-a-moon-base.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bcnews.com/id/3950099/ns/technology_and_science-space/t/bush-sets-new-course-moon-beyond/"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debate.uvm.edu/Library/DebateTheoryLibrary/Roskoski&amp;Peabody-LangCritiqu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helby.senate.gov/public/index.cfm/mobile/newsreleases?ID=25F3AD2E-802A-23AD-4960-F512B9E205D2" TargetMode="External"/><Relationship Id="rId5" Type="http://schemas.openxmlformats.org/officeDocument/2006/relationships/numbering" Target="numbering.xml"/><Relationship Id="rId15" Type="http://schemas.openxmlformats.org/officeDocument/2006/relationships/hyperlink" Target="http://www.tandfonline.com/doi/pdf/10.1080/00455091.2016.1278150?needAccess=true" TargetMode="External"/><Relationship Id="rId10" Type="http://schemas.openxmlformats.org/officeDocument/2006/relationships/hyperlink" Target="http://smile.amazon.com/Beyond-Ideology-Politics-Principles-Partisanship/dp/0226470768/ref=smi_www_rco2_go_smi_g2243582042?_encoding=UTF8&amp;*Version*=1&amp;*entries*=0&amp;ie=UTF8" TargetMode="External"/><Relationship Id="rId4" Type="http://schemas.openxmlformats.org/officeDocument/2006/relationships/customXml" Target="../customXml/item4.xml"/><Relationship Id="rId9" Type="http://schemas.openxmlformats.org/officeDocument/2006/relationships/hyperlink" Target="https://www.linkedin.com/pulse/asteroid-mining-necessary-answer-mineral-scarcity-de-crombrugghe" TargetMode="External"/><Relationship Id="rId14" Type="http://schemas.openxmlformats.org/officeDocument/2006/relationships/hyperlink" Target="http://www.davidloy.org/downloads/Loy%20Are%20Humans%20Speci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Pages>
  <Words>18139</Words>
  <Characters>103395</Characters>
  <Application>Microsoft Office Word</Application>
  <DocSecurity>0</DocSecurity>
  <Lines>861</Lines>
  <Paragraphs>242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121292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44</cp:revision>
  <dcterms:created xsi:type="dcterms:W3CDTF">2022-04-23T20:08:00Z</dcterms:created>
  <dcterms:modified xsi:type="dcterms:W3CDTF">2022-04-24T04:08:00Z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