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7E5C35" w14:textId="570F5AFA" w:rsidR="00E42E4C" w:rsidRDefault="009B0B1E" w:rsidP="009B0B1E">
      <w:pPr>
        <w:pStyle w:val="Heading2"/>
      </w:pPr>
      <w:r>
        <w:t>Off</w:t>
      </w:r>
    </w:p>
    <w:p w14:paraId="5BF12EC2" w14:textId="20B04E96" w:rsidR="00195020" w:rsidRDefault="00195020" w:rsidP="009B0B1E">
      <w:pPr>
        <w:pStyle w:val="Heading3"/>
      </w:pPr>
      <w:r>
        <w:t>1NC – T</w:t>
      </w:r>
    </w:p>
    <w:p w14:paraId="26C39308" w14:textId="1343C9B5" w:rsidR="00195020" w:rsidRDefault="00195020" w:rsidP="00195020">
      <w:pPr>
        <w:pStyle w:val="Heading4"/>
        <w:rPr>
          <w:rFonts w:eastAsia="Times New Roman"/>
        </w:rPr>
      </w:pPr>
      <w:r w:rsidRPr="0036217A">
        <w:rPr>
          <w:rFonts w:cs="Times New Roman"/>
        </w:rPr>
        <w:t xml:space="preserve">Interpretation and violation – </w:t>
      </w:r>
      <w:r>
        <w:rPr>
          <w:rFonts w:eastAsia="Times New Roman"/>
        </w:rPr>
        <w:t>the</w:t>
      </w:r>
      <w:r w:rsidRPr="00F767F1">
        <w:rPr>
          <w:rFonts w:eastAsia="Times New Roman"/>
        </w:rPr>
        <w:t xml:space="preserve"> </w:t>
      </w:r>
      <w:r w:rsidR="006179BC">
        <w:rPr>
          <w:rFonts w:eastAsia="Times New Roman"/>
        </w:rPr>
        <w:t>aff</w:t>
      </w:r>
      <w:r w:rsidRPr="00F767F1">
        <w:rPr>
          <w:rFonts w:eastAsia="Times New Roman"/>
        </w:rPr>
        <w:t xml:space="preserve"> must </w:t>
      </w:r>
      <w:r>
        <w:rPr>
          <w:rFonts w:eastAsia="Times New Roman"/>
        </w:rPr>
        <w:t xml:space="preserve">only </w:t>
      </w:r>
      <w:r w:rsidRPr="00F767F1">
        <w:rPr>
          <w:rFonts w:eastAsia="Times New Roman"/>
        </w:rPr>
        <w:t>defend t</w:t>
      </w:r>
      <w:r>
        <w:rPr>
          <w:rFonts w:eastAsia="Times New Roman"/>
        </w:rPr>
        <w:t xml:space="preserve">hat the appropriation of outer space by private entities is unjust through the hypothetical implementation of a topical plan </w:t>
      </w:r>
    </w:p>
    <w:p w14:paraId="37EC58C6" w14:textId="77777777" w:rsidR="00195020" w:rsidRDefault="00195020" w:rsidP="00195020">
      <w:pPr>
        <w:pStyle w:val="Heading4"/>
        <w:rPr>
          <w:rFonts w:eastAsia="Times New Roman"/>
        </w:rPr>
      </w:pPr>
    </w:p>
    <w:p w14:paraId="0116669F" w14:textId="77777777" w:rsidR="00195020" w:rsidRPr="00D3306E" w:rsidRDefault="00195020" w:rsidP="00195020">
      <w:pPr>
        <w:pStyle w:val="Heading4"/>
        <w:rPr>
          <w:rFonts w:cs="Calibri"/>
        </w:rPr>
      </w:pPr>
      <w:r w:rsidRPr="00D3306E">
        <w:rPr>
          <w:rFonts w:cs="Calibri"/>
        </w:rPr>
        <w:t>“Resolved” denotes a formal resolution.</w:t>
      </w:r>
    </w:p>
    <w:p w14:paraId="536B8833" w14:textId="77777777" w:rsidR="00195020" w:rsidRPr="00D3306E" w:rsidRDefault="00195020" w:rsidP="00195020">
      <w:pPr>
        <w:rPr>
          <w:rFonts w:cs="Calibri"/>
        </w:rPr>
      </w:pPr>
      <w:r w:rsidRPr="00D3306E">
        <w:rPr>
          <w:rFonts w:cs="Calibri"/>
          <w:b/>
          <w:bCs/>
          <w:sz w:val="26"/>
          <w:szCs w:val="26"/>
        </w:rPr>
        <w:t>AWS ’13</w:t>
      </w:r>
      <w:r w:rsidRPr="00D3306E">
        <w:rPr>
          <w:rFonts w:cs="Calibri"/>
        </w:rPr>
        <w:t xml:space="preserve"> [Army Writing Style; August 24th; Online resource dedicated to all major writing requirements in the Army; Army Writing Style, "Punctuation — The Colon and Semicolon," </w:t>
      </w:r>
      <w:hyperlink r:id="rId9" w:history="1">
        <w:r w:rsidRPr="00D3306E">
          <w:rPr>
            <w:rStyle w:val="Hyperlink"/>
            <w:rFonts w:cs="Calibri"/>
          </w:rPr>
          <w:t>https://armywritingstyle.com/punctuation-the-colon-and-semicolon/</w:t>
        </w:r>
      </w:hyperlink>
      <w:r w:rsidRPr="00D3306E">
        <w:rPr>
          <w:rFonts w:cs="Calibri"/>
        </w:rPr>
        <w:t>]</w:t>
      </w:r>
    </w:p>
    <w:p w14:paraId="5F54ED56" w14:textId="77777777" w:rsidR="00195020" w:rsidRPr="00D3306E" w:rsidRDefault="00195020" w:rsidP="00195020">
      <w:pPr>
        <w:rPr>
          <w:rFonts w:cs="Calibri"/>
          <w:sz w:val="16"/>
        </w:rPr>
      </w:pPr>
      <w:r w:rsidRPr="00D3306E">
        <w:rPr>
          <w:rStyle w:val="StyleUnderline"/>
          <w:rFonts w:cs="Calibri"/>
          <w:highlight w:val="green"/>
        </w:rPr>
        <w:t xml:space="preserve">The </w:t>
      </w:r>
      <w:r w:rsidRPr="00D3306E">
        <w:rPr>
          <w:rStyle w:val="Emphasis"/>
          <w:rFonts w:cs="Calibri"/>
          <w:highlight w:val="green"/>
        </w:rPr>
        <w:t>colon</w:t>
      </w:r>
      <w:r w:rsidRPr="00D3306E">
        <w:rPr>
          <w:rStyle w:val="StyleUnderline"/>
          <w:rFonts w:cs="Calibri"/>
          <w:highlight w:val="green"/>
        </w:rPr>
        <w:t xml:space="preserve"> introduces</w:t>
      </w:r>
      <w:r w:rsidRPr="00D3306E">
        <w:rPr>
          <w:rFonts w:cs="Calibri"/>
          <w:sz w:val="16"/>
        </w:rPr>
        <w:t xml:space="preserve"> the following: </w:t>
      </w:r>
    </w:p>
    <w:p w14:paraId="5821D541" w14:textId="77777777" w:rsidR="00195020" w:rsidRPr="00D3306E" w:rsidRDefault="00195020" w:rsidP="00195020">
      <w:pPr>
        <w:rPr>
          <w:rFonts w:cs="Calibri"/>
          <w:sz w:val="16"/>
          <w:szCs w:val="16"/>
        </w:rPr>
      </w:pPr>
      <w:r w:rsidRPr="00D3306E">
        <w:rPr>
          <w:rFonts w:cs="Calibri"/>
          <w:sz w:val="16"/>
          <w:szCs w:val="16"/>
        </w:rPr>
        <w:t xml:space="preserve">a.  A list, but only after "as follows," "the following," or a noun for which the list is an appositive: Each scout will carry the following: (colon) meals for three days, a survival knife, and his sleeping bag. The company had four new officers: (colon) Bill Smith, Frank Tucker, Peter Fillmore, and Oliver Lewis. </w:t>
      </w:r>
    </w:p>
    <w:p w14:paraId="24FF16BA" w14:textId="77777777" w:rsidR="00195020" w:rsidRPr="00D3306E" w:rsidRDefault="00195020" w:rsidP="00195020">
      <w:pPr>
        <w:rPr>
          <w:rFonts w:cs="Calibri"/>
          <w:sz w:val="16"/>
          <w:szCs w:val="16"/>
        </w:rPr>
      </w:pPr>
      <w:r w:rsidRPr="00D3306E">
        <w:rPr>
          <w:rFonts w:cs="Calibri"/>
          <w:sz w:val="16"/>
          <w:szCs w:val="16"/>
        </w:rPr>
        <w:t xml:space="preserve">b.  A long quotation (one or more paragraphs): In </w:t>
      </w:r>
      <w:proofErr w:type="gramStart"/>
      <w:r w:rsidRPr="00D3306E">
        <w:rPr>
          <w:rFonts w:cs="Calibri"/>
          <w:sz w:val="16"/>
          <w:szCs w:val="16"/>
        </w:rPr>
        <w:t>The</w:t>
      </w:r>
      <w:proofErr w:type="gramEnd"/>
      <w:r w:rsidRPr="00D3306E">
        <w:rPr>
          <w:rFonts w:cs="Calibri"/>
          <w:sz w:val="16"/>
          <w:szCs w:val="16"/>
        </w:rPr>
        <w:t xml:space="preserve"> Killer Angels Michael </w:t>
      </w:r>
      <w:proofErr w:type="spellStart"/>
      <w:r w:rsidRPr="00D3306E">
        <w:rPr>
          <w:rFonts w:cs="Calibri"/>
          <w:sz w:val="16"/>
          <w:szCs w:val="16"/>
        </w:rPr>
        <w:t>Shaara</w:t>
      </w:r>
      <w:proofErr w:type="spellEnd"/>
      <w:r w:rsidRPr="00D3306E">
        <w:rPr>
          <w:rFonts w:cs="Calibri"/>
          <w:sz w:val="16"/>
          <w:szCs w:val="16"/>
        </w:rPr>
        <w:t xml:space="preserve"> wrote: (colon) You may find it a different story from the one you learned in school. There have been many versions of that battle [Gettysburg] and that war [the Civil War]. (The quote continues for two more paragraphs.) </w:t>
      </w:r>
    </w:p>
    <w:p w14:paraId="69179790" w14:textId="77777777" w:rsidR="00195020" w:rsidRPr="00D3306E" w:rsidRDefault="00195020" w:rsidP="00195020">
      <w:pPr>
        <w:rPr>
          <w:rFonts w:cs="Calibri"/>
          <w:sz w:val="16"/>
          <w:szCs w:val="16"/>
        </w:rPr>
      </w:pPr>
      <w:r w:rsidRPr="00D3306E">
        <w:rPr>
          <w:rFonts w:cs="Calibri"/>
          <w:sz w:val="16"/>
          <w:szCs w:val="16"/>
        </w:rPr>
        <w:t xml:space="preserve">c.  A formal quotation or question: The President declared: (colon) "The only thing we have to fear is fear itself."  The question is: (colon) what can we do about it? </w:t>
      </w:r>
    </w:p>
    <w:p w14:paraId="491E5FC8" w14:textId="77777777" w:rsidR="00195020" w:rsidRPr="00D3306E" w:rsidRDefault="00195020" w:rsidP="00195020">
      <w:pPr>
        <w:rPr>
          <w:rFonts w:cs="Calibri"/>
          <w:sz w:val="16"/>
          <w:szCs w:val="16"/>
        </w:rPr>
      </w:pPr>
      <w:r w:rsidRPr="00D3306E">
        <w:rPr>
          <w:rFonts w:cs="Calibri"/>
          <w:sz w:val="16"/>
          <w:szCs w:val="16"/>
        </w:rPr>
        <w:t>d.  A second independent clause which explains the first: Potter's motive is clear: (colon) he wants the assignment.</w:t>
      </w:r>
    </w:p>
    <w:p w14:paraId="2D4D47C9" w14:textId="77777777" w:rsidR="00195020" w:rsidRPr="00D3306E" w:rsidRDefault="00195020" w:rsidP="00195020">
      <w:pPr>
        <w:rPr>
          <w:rFonts w:cs="Calibri"/>
          <w:sz w:val="16"/>
        </w:rPr>
      </w:pPr>
      <w:r w:rsidRPr="00D3306E">
        <w:rPr>
          <w:rFonts w:cs="Calibri"/>
          <w:sz w:val="16"/>
        </w:rPr>
        <w:t xml:space="preserve">e.  After the introduction of a business letter: Dear Sirs: (colon) Dear Madam: (colon) f.  The details following an announcement </w:t>
      </w:r>
      <w:proofErr w:type="gramStart"/>
      <w:r w:rsidRPr="00D3306E">
        <w:rPr>
          <w:rFonts w:cs="Calibri"/>
          <w:sz w:val="16"/>
        </w:rPr>
        <w:t>For</w:t>
      </w:r>
      <w:proofErr w:type="gramEnd"/>
      <w:r w:rsidRPr="00D3306E">
        <w:rPr>
          <w:rFonts w:cs="Calibri"/>
          <w:sz w:val="16"/>
        </w:rPr>
        <w:t xml:space="preserve"> sale: (colon) large lakeside cabin with dock </w:t>
      </w:r>
    </w:p>
    <w:p w14:paraId="08C7B27B" w14:textId="77777777" w:rsidR="00195020" w:rsidRPr="00CC1302" w:rsidRDefault="00195020" w:rsidP="00195020">
      <w:pPr>
        <w:rPr>
          <w:rFonts w:cs="Calibri"/>
        </w:rPr>
      </w:pPr>
      <w:r w:rsidRPr="00D3306E">
        <w:rPr>
          <w:rFonts w:cs="Calibri"/>
          <w:sz w:val="16"/>
        </w:rPr>
        <w:t xml:space="preserve">g.  </w:t>
      </w:r>
      <w:r w:rsidRPr="00D3306E">
        <w:rPr>
          <w:rStyle w:val="StyleUnderline"/>
          <w:rFonts w:cs="Calibri"/>
          <w:highlight w:val="green"/>
        </w:rPr>
        <w:t xml:space="preserve">A </w:t>
      </w:r>
      <w:r w:rsidRPr="00D3306E">
        <w:rPr>
          <w:rStyle w:val="Emphasis"/>
          <w:rFonts w:cs="Calibri"/>
          <w:highlight w:val="green"/>
        </w:rPr>
        <w:t xml:space="preserve">formal </w:t>
      </w:r>
      <w:r w:rsidRPr="00CC1302">
        <w:rPr>
          <w:rStyle w:val="Emphasis"/>
          <w:rFonts w:cs="Calibri"/>
          <w:highlight w:val="green"/>
        </w:rPr>
        <w:t>resolution</w:t>
      </w:r>
      <w:r w:rsidRPr="00CC1302">
        <w:rPr>
          <w:rStyle w:val="StyleUnderline"/>
          <w:rFonts w:cs="Calibri"/>
          <w:highlight w:val="green"/>
        </w:rPr>
        <w:t>, after the word "</w:t>
      </w:r>
      <w:r w:rsidRPr="00CC1302">
        <w:rPr>
          <w:rStyle w:val="Emphasis"/>
          <w:rFonts w:cs="Calibri"/>
          <w:highlight w:val="green"/>
        </w:rPr>
        <w:t>resolved</w:t>
      </w:r>
      <w:r w:rsidRPr="00CC1302">
        <w:rPr>
          <w:rStyle w:val="StyleUnderline"/>
          <w:rFonts w:cs="Calibri"/>
          <w:highlight w:val="green"/>
        </w:rPr>
        <w:t>:"</w:t>
      </w:r>
      <w:r w:rsidRPr="00CC1302">
        <w:rPr>
          <w:rFonts w:cs="Calibri"/>
          <w:sz w:val="16"/>
          <w:u w:val="single"/>
        </w:rPr>
        <w:t xml:space="preserve">.  </w:t>
      </w:r>
      <w:r w:rsidRPr="00CC1302">
        <w:rPr>
          <w:rStyle w:val="StyleUnderline"/>
          <w:rFonts w:cs="Calibri"/>
        </w:rPr>
        <w:t>Resolved</w:t>
      </w:r>
      <w:r w:rsidRPr="00CC1302">
        <w:rPr>
          <w:rFonts w:cs="Calibri"/>
          <w:sz w:val="16"/>
        </w:rPr>
        <w:t xml:space="preserve">: (colon) That </w:t>
      </w:r>
      <w:r w:rsidRPr="00CC1302">
        <w:rPr>
          <w:rStyle w:val="StyleUnderline"/>
          <w:rFonts w:cs="Calibri"/>
        </w:rPr>
        <w:t>this council petition the mayor.</w:t>
      </w:r>
    </w:p>
    <w:p w14:paraId="5D4877B1" w14:textId="77777777" w:rsidR="00CC1302" w:rsidRPr="00CC1302" w:rsidRDefault="00CC1302" w:rsidP="00CC1302">
      <w:pPr>
        <w:pStyle w:val="Heading4"/>
        <w:rPr>
          <w:rStyle w:val="StyleUnderline"/>
          <w:rFonts w:cs="Calibri"/>
          <w:sz w:val="26"/>
          <w:u w:val="none"/>
        </w:rPr>
      </w:pPr>
      <w:r w:rsidRPr="00CC1302">
        <w:rPr>
          <w:rStyle w:val="StyleUnderline"/>
          <w:rFonts w:cs="Calibri"/>
          <w:sz w:val="26"/>
          <w:u w:val="none"/>
        </w:rPr>
        <w:t xml:space="preserve">Resolved means the aff must use the law – they can’t defend the resolution as a descriptive statement </w:t>
      </w:r>
    </w:p>
    <w:p w14:paraId="4024B9A3" w14:textId="77777777" w:rsidR="00CC1302" w:rsidRPr="00CC1302" w:rsidRDefault="00CC1302" w:rsidP="00CC1302">
      <w:pPr>
        <w:rPr>
          <w:rFonts w:cs="Calibri"/>
        </w:rPr>
      </w:pPr>
      <w:r w:rsidRPr="00CC1302">
        <w:rPr>
          <w:rStyle w:val="Style13ptBold"/>
          <w:rFonts w:cs="Calibri"/>
        </w:rPr>
        <w:t>Find Law No Date</w:t>
      </w:r>
      <w:r w:rsidRPr="00CC1302">
        <w:rPr>
          <w:rStyle w:val="StyleUnderline"/>
          <w:rFonts w:cs="Calibri"/>
          <w:u w:val="none"/>
        </w:rPr>
        <w:t>, “Resolve</w:t>
      </w:r>
      <w:proofErr w:type="gramStart"/>
      <w:r w:rsidRPr="00CC1302">
        <w:rPr>
          <w:rStyle w:val="StyleUnderline"/>
          <w:rFonts w:cs="Calibri"/>
          <w:u w:val="none"/>
        </w:rPr>
        <w:t>, ”</w:t>
      </w:r>
      <w:proofErr w:type="gramEnd"/>
      <w:r w:rsidRPr="00CC1302">
        <w:rPr>
          <w:rStyle w:val="StyleUnderline"/>
          <w:rFonts w:cs="Calibri"/>
          <w:u w:val="none"/>
        </w:rPr>
        <w:t>https://dictionary.findlaw.com/definition/resolve.html#:~:text=1%20%3A%20to%20deal%20with%20successfully,resolved%20itself%20into%20a%20committee%5D</w:t>
      </w:r>
    </w:p>
    <w:p w14:paraId="2576E553" w14:textId="18D8DA59" w:rsidR="00CC1302" w:rsidRPr="00CC1302" w:rsidRDefault="00CC1302" w:rsidP="00CC1302">
      <w:pPr>
        <w:rPr>
          <w:rFonts w:cs="Calibri"/>
          <w:b/>
          <w:bCs/>
          <w:u w:val="single"/>
        </w:rPr>
      </w:pPr>
      <w:proofErr w:type="spellStart"/>
      <w:r w:rsidRPr="00CC1302">
        <w:rPr>
          <w:rStyle w:val="StyleUnderline"/>
          <w:rFonts w:cs="Calibri"/>
          <w:b/>
          <w:bCs/>
        </w:rPr>
        <w:t>re·solved</w:t>
      </w:r>
      <w:proofErr w:type="spellEnd"/>
      <w:r w:rsidRPr="00CC1302">
        <w:rPr>
          <w:rStyle w:val="StyleUnderline"/>
          <w:rFonts w:cs="Calibri"/>
          <w:b/>
          <w:bCs/>
        </w:rPr>
        <w:t xml:space="preserve"> </w:t>
      </w:r>
      <w:proofErr w:type="spellStart"/>
      <w:r w:rsidRPr="00CC1302">
        <w:rPr>
          <w:rFonts w:cs="Calibri"/>
          <w:sz w:val="16"/>
        </w:rPr>
        <w:t>re·solv·ing</w:t>
      </w:r>
      <w:proofErr w:type="spellEnd"/>
      <w:r w:rsidRPr="00CC1302">
        <w:rPr>
          <w:rFonts w:cs="Calibri"/>
          <w:sz w:val="16"/>
        </w:rPr>
        <w:t xml:space="preserve"> </w:t>
      </w:r>
      <w:proofErr w:type="spellStart"/>
      <w:r w:rsidRPr="00CC1302">
        <w:rPr>
          <w:rFonts w:cs="Calibri"/>
          <w:sz w:val="16"/>
        </w:rPr>
        <w:t>vt</w:t>
      </w:r>
      <w:proofErr w:type="spellEnd"/>
      <w:r w:rsidRPr="00CC1302">
        <w:rPr>
          <w:rFonts w:cs="Calibri"/>
          <w:sz w:val="16"/>
        </w:rPr>
        <w:t xml:space="preserve"> 1 : to deal with successfully : clear up [ a dispute] 2 a : to declare or decide by formal resolution and vote b : to change by resolution or formal vote [the house resolved itself into a committee] vi : to form a resolution n 1 : something that is resolved 2 :</w:t>
      </w:r>
      <w:r w:rsidRPr="00CC1302">
        <w:rPr>
          <w:rStyle w:val="StyleUnderline"/>
          <w:rFonts w:cs="Calibri"/>
          <w:b/>
          <w:bCs/>
        </w:rPr>
        <w:t xml:space="preserve"> </w:t>
      </w:r>
      <w:r w:rsidRPr="00CC1302">
        <w:rPr>
          <w:rStyle w:val="StyleUnderline"/>
          <w:rFonts w:cs="Calibri"/>
          <w:b/>
          <w:bCs/>
          <w:highlight w:val="green"/>
        </w:rPr>
        <w:t xml:space="preserve">a legal or official determination </w:t>
      </w:r>
      <w:r w:rsidRPr="00CC1302">
        <w:rPr>
          <w:rFonts w:cs="Calibri"/>
          <w:sz w:val="16"/>
        </w:rPr>
        <w:t>;</w:t>
      </w:r>
      <w:proofErr w:type="spellStart"/>
      <w:r w:rsidRPr="00CC1302">
        <w:rPr>
          <w:rStyle w:val="StyleUnderline"/>
          <w:rFonts w:cs="Calibri"/>
          <w:b/>
          <w:bCs/>
          <w:highlight w:val="green"/>
        </w:rPr>
        <w:t>esp</w:t>
      </w:r>
      <w:proofErr w:type="spellEnd"/>
      <w:r w:rsidRPr="00CC1302">
        <w:rPr>
          <w:rStyle w:val="StyleUnderline"/>
          <w:rFonts w:cs="Calibri"/>
          <w:b/>
          <w:bCs/>
          <w:highlight w:val="green"/>
        </w:rPr>
        <w:t xml:space="preserve"> : a legislative declaration</w:t>
      </w:r>
    </w:p>
    <w:p w14:paraId="7016BE98" w14:textId="76B5547B" w:rsidR="00195020" w:rsidRPr="00CC1302" w:rsidRDefault="00195020" w:rsidP="00195020">
      <w:pPr>
        <w:pStyle w:val="Heading4"/>
        <w:rPr>
          <w:rFonts w:cs="Calibri"/>
        </w:rPr>
      </w:pPr>
      <w:r w:rsidRPr="00CC1302">
        <w:rPr>
          <w:rFonts w:cs="Calibri"/>
        </w:rPr>
        <w:t xml:space="preserve">Appropriation means use or permanent occupation </w:t>
      </w:r>
    </w:p>
    <w:p w14:paraId="339AC9FA" w14:textId="77777777" w:rsidR="00195020" w:rsidRPr="00D3306E" w:rsidRDefault="00195020" w:rsidP="00195020">
      <w:pPr>
        <w:rPr>
          <w:rFonts w:cs="Calibri"/>
        </w:rPr>
      </w:pPr>
      <w:r w:rsidRPr="00CC1302">
        <w:rPr>
          <w:rStyle w:val="Style13ptBold"/>
          <w:rFonts w:cs="Calibri"/>
        </w:rPr>
        <w:t>Babcock 19</w:t>
      </w:r>
      <w:r w:rsidRPr="00CC1302">
        <w:rPr>
          <w:rFonts w:cs="Calibri"/>
        </w:rPr>
        <w:t xml:space="preserve"> Professor</w:t>
      </w:r>
      <w:r w:rsidRPr="00D3306E">
        <w:rPr>
          <w:rFonts w:cs="Calibri"/>
        </w:rPr>
        <w:t xml:space="preserve"> of Law, Georgetown University Law </w:t>
      </w:r>
      <w:proofErr w:type="spellStart"/>
      <w:r w:rsidRPr="00D3306E">
        <w:rPr>
          <w:rFonts w:cs="Calibri"/>
        </w:rPr>
        <w:t>Cente</w:t>
      </w:r>
      <w:proofErr w:type="spellEnd"/>
      <w:r w:rsidRPr="00D3306E">
        <w:rPr>
          <w:rFonts w:cs="Calibri"/>
        </w:rPr>
        <w:t>. Babcock, Hope M. "The Public Trust Doctrine, Outer Space, and the Global Commons: Time to Call Home ET." Syracuse L. Rev. 69 (2019): 191.</w:t>
      </w:r>
    </w:p>
    <w:p w14:paraId="54433FEE" w14:textId="77777777" w:rsidR="00195020" w:rsidRDefault="00195020" w:rsidP="00195020">
      <w:r w:rsidRPr="00D3306E">
        <w:rPr>
          <w:rStyle w:val="Emphasis"/>
          <w:rFonts w:cs="Calibri"/>
          <w:highlight w:val="cyan"/>
        </w:rPr>
        <w:t>Article II</w:t>
      </w:r>
      <w:r w:rsidRPr="00D3306E">
        <w:rPr>
          <w:rStyle w:val="Emphasis"/>
          <w:rFonts w:cs="Calibri"/>
        </w:rPr>
        <w:t xml:space="preserve"> </w:t>
      </w:r>
      <w:r w:rsidRPr="00D3306E">
        <w:rPr>
          <w:rFonts w:cs="Calibri"/>
        </w:rPr>
        <w:t xml:space="preserve">is one of those succeeding provisions that curtails “the freedom of use outlined in Article [I] by declaring that </w:t>
      </w:r>
      <w:r w:rsidRPr="00D3306E">
        <w:rPr>
          <w:rStyle w:val="StyleUnderline"/>
          <w:rFonts w:cs="Calibri"/>
          <w:highlight w:val="cyan"/>
        </w:rPr>
        <w:t>outer space</w:t>
      </w:r>
      <w:r w:rsidRPr="00D3306E">
        <w:rPr>
          <w:rFonts w:cs="Calibri"/>
        </w:rPr>
        <w:t>, including the [m]</w:t>
      </w:r>
      <w:proofErr w:type="spellStart"/>
      <w:r w:rsidRPr="00D3306E">
        <w:rPr>
          <w:rFonts w:cs="Calibri"/>
        </w:rPr>
        <w:t>oon</w:t>
      </w:r>
      <w:proofErr w:type="spellEnd"/>
      <w:r w:rsidRPr="00D3306E">
        <w:rPr>
          <w:rFonts w:cs="Calibri"/>
        </w:rPr>
        <w:t xml:space="preserve"> and other celestial bodies, </w:t>
      </w:r>
      <w:r w:rsidRPr="00D3306E">
        <w:rPr>
          <w:rStyle w:val="StyleUnderline"/>
          <w:rFonts w:cs="Calibri"/>
          <w:highlight w:val="cyan"/>
        </w:rPr>
        <w:t xml:space="preserve">is not subject to </w:t>
      </w:r>
      <w:r w:rsidRPr="00D3306E">
        <w:rPr>
          <w:rStyle w:val="Emphasis"/>
          <w:rFonts w:cs="Calibri"/>
          <w:highlight w:val="cyan"/>
        </w:rPr>
        <w:t>national appropriation</w:t>
      </w:r>
      <w:r w:rsidRPr="00D3306E">
        <w:rPr>
          <w:rFonts w:cs="Calibri"/>
        </w:rPr>
        <w:t>.”147 It flatly prohibits national appropriation</w:t>
      </w:r>
      <w:r w:rsidRPr="0036217A">
        <w:t xml:space="preserve"> of any celestial body in outer space “</w:t>
      </w:r>
      <w:r w:rsidRPr="00422085">
        <w:rPr>
          <w:rStyle w:val="StyleUnderline"/>
          <w:highlight w:val="cyan"/>
        </w:rPr>
        <w:t>by means of use or occupation</w:t>
      </w:r>
      <w:r w:rsidRPr="0036217A">
        <w:rPr>
          <w:rStyle w:val="StyleUnderline"/>
        </w:rPr>
        <w:t>, or by any other means</w:t>
      </w:r>
      <w:r w:rsidRPr="0036217A">
        <w:t>.”148 However, “</w:t>
      </w:r>
      <w:r w:rsidRPr="0036217A">
        <w:rPr>
          <w:rStyle w:val="StyleUnderline"/>
        </w:rPr>
        <w:t>many types of ‘</w:t>
      </w:r>
      <w:r w:rsidRPr="00422085">
        <w:rPr>
          <w:rStyle w:val="StyleUnderline"/>
          <w:highlight w:val="cyan"/>
        </w:rPr>
        <w:t>use’ or ‘exploitation’</w:t>
      </w:r>
      <w:r w:rsidRPr="0036217A">
        <w:t xml:space="preserve">. . </w:t>
      </w:r>
      <w:r w:rsidRPr="0036217A">
        <w:rPr>
          <w:rStyle w:val="StyleUnderline"/>
        </w:rPr>
        <w:t xml:space="preserve">. </w:t>
      </w:r>
      <w:r w:rsidRPr="00422085">
        <w:rPr>
          <w:rStyle w:val="Emphasis"/>
          <w:highlight w:val="cyan"/>
        </w:rPr>
        <w:t>are inconceivable without appropriation</w:t>
      </w:r>
      <w:r w:rsidRPr="0036217A">
        <w:rPr>
          <w:rStyle w:val="StyleUnderline"/>
        </w:rPr>
        <w:t xml:space="preserve"> of </w:t>
      </w:r>
      <w:r w:rsidRPr="003D24BC">
        <w:rPr>
          <w:rStyle w:val="StyleUnderline"/>
        </w:rPr>
        <w:t xml:space="preserve">some degree at least of any materials taken,” </w:t>
      </w:r>
      <w:r w:rsidRPr="003D24BC">
        <w:rPr>
          <w:rStyle w:val="Emphasis"/>
        </w:rPr>
        <w:t>like ore or water</w:t>
      </w:r>
      <w:r w:rsidRPr="003D24BC">
        <w:t xml:space="preserve">.149 If this view of Article II’s prohibitory language is correct, then “it is not at all farfetched to say that </w:t>
      </w:r>
      <w:r w:rsidRPr="003D24BC">
        <w:rPr>
          <w:rStyle w:val="StyleUnderline"/>
        </w:rPr>
        <w:t>the OST actually installs a blanket prohibition on many beneficial forms of developmen</w:t>
      </w:r>
      <w:r w:rsidRPr="003D24BC">
        <w:t xml:space="preserve">t.”150 However, the OST </w:t>
      </w:r>
      <w:r w:rsidRPr="003D24BC">
        <w:rPr>
          <w:rStyle w:val="Emphasis"/>
        </w:rPr>
        <w:t>only</w:t>
      </w:r>
      <w:r w:rsidRPr="003D24BC">
        <w:t xml:space="preserve"> prohibits </w:t>
      </w:r>
      <w:r w:rsidRPr="003D24BC">
        <w:rPr>
          <w:rStyle w:val="Emphasis"/>
        </w:rPr>
        <w:t>an appropriation that constitutes</w:t>
      </w:r>
      <w:r w:rsidRPr="003D24BC">
        <w:t xml:space="preserve"> </w:t>
      </w:r>
      <w:r w:rsidRPr="003D24BC">
        <w:rPr>
          <w:rStyle w:val="StyleUnderline"/>
        </w:rPr>
        <w:t>a “long-term use</w:t>
      </w:r>
      <w:r w:rsidRPr="003D24BC">
        <w:t xml:space="preserve"> </w:t>
      </w:r>
      <w:r w:rsidRPr="003D24BC">
        <w:rPr>
          <w:rStyle w:val="Emphasis"/>
        </w:rPr>
        <w:t>and</w:t>
      </w:r>
      <w:r w:rsidRPr="00422085">
        <w:rPr>
          <w:rStyle w:val="Emphasis"/>
          <w:highlight w:val="cyan"/>
        </w:rPr>
        <w:t xml:space="preserve"> permanent occupation, to the exclusion of all others</w:t>
      </w:r>
      <w:r w:rsidRPr="0036217A">
        <w:t>.”151</w:t>
      </w:r>
    </w:p>
    <w:p w14:paraId="32F86B92" w14:textId="77777777" w:rsidR="00195020" w:rsidRPr="00CF2964" w:rsidRDefault="00195020" w:rsidP="00195020">
      <w:pPr>
        <w:pStyle w:val="Heading4"/>
      </w:pPr>
      <w:r w:rsidRPr="00CF2964">
        <w:t xml:space="preserve">Aff teams must defend </w:t>
      </w:r>
      <w:r w:rsidRPr="00CF2964">
        <w:rPr>
          <w:u w:val="single"/>
        </w:rPr>
        <w:t>legal action</w:t>
      </w:r>
      <w:r w:rsidRPr="00CF2964">
        <w:t xml:space="preserve"> by a </w:t>
      </w:r>
      <w:r w:rsidRPr="00CF2964">
        <w:rPr>
          <w:u w:val="single"/>
        </w:rPr>
        <w:t>government</w:t>
      </w:r>
    </w:p>
    <w:p w14:paraId="7F439F45" w14:textId="77777777" w:rsidR="00195020" w:rsidRPr="00CF2964" w:rsidRDefault="00195020" w:rsidP="00195020">
      <w:r w:rsidRPr="00CF2964">
        <w:t xml:space="preserve">John </w:t>
      </w:r>
      <w:r w:rsidRPr="00CF2964">
        <w:rPr>
          <w:rStyle w:val="Style13ptBold"/>
        </w:rPr>
        <w:t>Bouvier 56</w:t>
      </w:r>
      <w:r w:rsidRPr="00CF2964">
        <w:t xml:space="preserve"> [The Free Dictionary, “Unjust”] [DS] [https://legal-dictionary.thefreedictionary.com/Unjust#:~:text=UNJUST.,test%20of%20right%20and%20wrong.]</w:t>
      </w:r>
    </w:p>
    <w:p w14:paraId="60421519" w14:textId="77777777" w:rsidR="00195020" w:rsidRDefault="00195020" w:rsidP="00195020">
      <w:r w:rsidRPr="00422085">
        <w:rPr>
          <w:rStyle w:val="StyleUnderline"/>
          <w:highlight w:val="cyan"/>
        </w:rPr>
        <w:t>Unjust</w:t>
      </w:r>
      <w:r w:rsidRPr="00CF2964">
        <w:t xml:space="preserve"> Also found in: Dictionary, Thesaurus, Wikipedia. Related to Unjust: Unjust enrichment UNJUST. That which is done </w:t>
      </w:r>
      <w:r w:rsidRPr="00422085">
        <w:rPr>
          <w:rStyle w:val="StyleUnderline"/>
          <w:highlight w:val="cyan"/>
        </w:rPr>
        <w:t>against</w:t>
      </w:r>
      <w:r w:rsidRPr="00CF2964">
        <w:t xml:space="preserve"> the </w:t>
      </w:r>
      <w:r w:rsidRPr="00422085">
        <w:rPr>
          <w:rStyle w:val="StyleUnderline"/>
          <w:highlight w:val="cyan"/>
        </w:rPr>
        <w:t>perfect rights</w:t>
      </w:r>
      <w:r w:rsidRPr="00CF2964">
        <w:t xml:space="preserve"> of another; that which is against the </w:t>
      </w:r>
      <w:r w:rsidRPr="00422085">
        <w:rPr>
          <w:rStyle w:val="StyleUnderline"/>
          <w:highlight w:val="cyan"/>
        </w:rPr>
        <w:t>established law</w:t>
      </w:r>
      <w:r w:rsidRPr="00CF2964">
        <w:t xml:space="preserve">; that which is </w:t>
      </w:r>
      <w:r w:rsidRPr="00422085">
        <w:rPr>
          <w:rStyle w:val="StyleUnderline"/>
          <w:highlight w:val="cyan"/>
        </w:rPr>
        <w:t>opposed to a law</w:t>
      </w:r>
      <w:r w:rsidRPr="00CF2964">
        <w:t xml:space="preserve"> which is the test </w:t>
      </w:r>
      <w:r w:rsidRPr="00422085">
        <w:rPr>
          <w:rStyle w:val="StyleUnderline"/>
          <w:highlight w:val="cyan"/>
        </w:rPr>
        <w:t>of right and wrong</w:t>
      </w:r>
      <w:r w:rsidRPr="00CF2964">
        <w:t>.</w:t>
      </w:r>
    </w:p>
    <w:p w14:paraId="623043CF" w14:textId="2587AD05" w:rsidR="00195020" w:rsidRDefault="00195020" w:rsidP="00195020">
      <w:pPr>
        <w:pStyle w:val="Heading4"/>
      </w:pPr>
      <w:r>
        <w:t xml:space="preserve">Extra topicality independently links to our offense – it allows the affirmative to add on random unpredictable planks to generate extra advantages and solve net benefits, which ruins neg preparation, especially when the majority of their offense and framing comes from the extra-topical part. </w:t>
      </w:r>
      <w:r w:rsidR="00CC1302">
        <w:t xml:space="preserve">The aff says they defend a rejection of capitalism, which goes beyond </w:t>
      </w:r>
      <w:r w:rsidR="004F3918">
        <w:t>appropriation.</w:t>
      </w:r>
    </w:p>
    <w:p w14:paraId="70A65355" w14:textId="77777777" w:rsidR="00195020" w:rsidRDefault="00195020" w:rsidP="00195020">
      <w:pPr>
        <w:rPr>
          <w:rFonts w:ascii="Times" w:eastAsia="Times New Roman" w:hAnsi="Times"/>
          <w:sz w:val="20"/>
          <w:szCs w:val="20"/>
        </w:rPr>
      </w:pPr>
    </w:p>
    <w:p w14:paraId="6B8F7C89" w14:textId="6DD3B220" w:rsidR="006F7365" w:rsidRDefault="006F7365" w:rsidP="006F7365">
      <w:pPr>
        <w:pStyle w:val="Heading4"/>
      </w:pPr>
      <w:r>
        <w:t>TVA</w:t>
      </w:r>
      <w:r>
        <w:t xml:space="preserve"> –</w:t>
      </w:r>
      <w:r w:rsidRPr="00BB34AB">
        <w:t xml:space="preserve"> </w:t>
      </w:r>
      <w:r w:rsidR="00AC27F3">
        <w:t xml:space="preserve">just </w:t>
      </w:r>
      <w:r>
        <w:t xml:space="preserve">ban space appropriation </w:t>
      </w:r>
      <w:r w:rsidR="000D5D3E">
        <w:t>by rejecting</w:t>
      </w:r>
      <w:r w:rsidR="00535B60">
        <w:t xml:space="preserve"> its foundation in capitalism</w:t>
      </w:r>
      <w:r>
        <w:t xml:space="preserve"> – use sufficiency when evaluating the TVA because all deficits are neg ground. SSD solves their offense since they can read their aff on the neg.</w:t>
      </w:r>
    </w:p>
    <w:p w14:paraId="5376CD9E" w14:textId="77777777" w:rsidR="006F7365" w:rsidRPr="006F7365" w:rsidRDefault="006F7365" w:rsidP="006F7365"/>
    <w:p w14:paraId="6F3C180C" w14:textId="39871D23" w:rsidR="00195020" w:rsidRDefault="00195020" w:rsidP="00195020">
      <w:pPr>
        <w:pStyle w:val="Heading4"/>
      </w:pPr>
      <w:r>
        <w:t xml:space="preserve">There are </w:t>
      </w:r>
      <w:r w:rsidR="002134AE">
        <w:t>three</w:t>
      </w:r>
      <w:r>
        <w:t xml:space="preserve"> impacts –</w:t>
      </w:r>
    </w:p>
    <w:p w14:paraId="6F7378F2" w14:textId="1661C3D7" w:rsidR="00195020" w:rsidRDefault="00195020" w:rsidP="00195020">
      <w:pPr>
        <w:pStyle w:val="Heading4"/>
      </w:pPr>
      <w:r>
        <w:t>1] Fairness – unlimited aff choice shifts the goalposts for topical debate. Pre-tournament negative preparation is structured around topical plans. Fairness is an intrinsic good—-debate is fundamentally a game and requires effective competition between the aff and the neg—-the only way for any benefit to be produced from debate is if the judge can make a decision between two sides who have had a relatively equal chance to prepare for a common point of debate.</w:t>
      </w:r>
    </w:p>
    <w:p w14:paraId="3FA2C488" w14:textId="2AD31471" w:rsidR="002134AE" w:rsidRPr="002134AE" w:rsidRDefault="002134AE" w:rsidP="002134AE">
      <w:pPr>
        <w:pStyle w:val="Heading4"/>
      </w:pPr>
      <w:r>
        <w:t>2] Clash</w:t>
      </w:r>
      <w:r w:rsidRPr="00BB34AB">
        <w:t xml:space="preserve">---advocacy tied to the resolution incentivizes nuanced research and CLASH with a </w:t>
      </w:r>
      <w:proofErr w:type="gramStart"/>
      <w:r w:rsidRPr="00BB34AB">
        <w:t>well prepared</w:t>
      </w:r>
      <w:proofErr w:type="gramEnd"/>
      <w:r w:rsidRPr="00BB34AB">
        <w:t xml:space="preserve"> opponent---They turn debate into </w:t>
      </w:r>
      <w:r>
        <w:t xml:space="preserve">one with no negative </w:t>
      </w:r>
      <w:proofErr w:type="spellStart"/>
      <w:r>
        <w:t>counterargumentation</w:t>
      </w:r>
      <w:proofErr w:type="spellEnd"/>
      <w:r>
        <w:t xml:space="preserve"> which causes confirmation bias and less good affirmatives. It also doesn’t subject the aff to rigorous </w:t>
      </w:r>
      <w:proofErr w:type="spellStart"/>
      <w:r>
        <w:t>arugmentation</w:t>
      </w:r>
      <w:proofErr w:type="spellEnd"/>
      <w:r>
        <w:t xml:space="preserve"> which eliminates the skills necessary to make real material change in the world and doesn’t generate real productive discussions – turns their offense.</w:t>
      </w:r>
    </w:p>
    <w:p w14:paraId="3BF3CE08" w14:textId="37822211" w:rsidR="00195020" w:rsidRPr="007D63D5" w:rsidRDefault="002134AE" w:rsidP="00195020">
      <w:pPr>
        <w:pStyle w:val="Heading4"/>
      </w:pPr>
      <w:r>
        <w:t>3</w:t>
      </w:r>
      <w:r w:rsidR="00195020">
        <w:t xml:space="preserve">] </w:t>
      </w:r>
      <w:r>
        <w:t>Movements</w:t>
      </w:r>
      <w:r w:rsidR="00195020">
        <w:t xml:space="preserve"> -- </w:t>
      </w:r>
      <w:r w:rsidR="00195020" w:rsidRPr="007D63D5">
        <w:t xml:space="preserve">activism requires learning to defend a proposal against </w:t>
      </w:r>
      <w:r w:rsidR="00195020" w:rsidRPr="007D63D5">
        <w:rPr>
          <w:u w:val="single"/>
        </w:rPr>
        <w:t>rigorous negation</w:t>
      </w:r>
      <w:r w:rsidR="00195020" w:rsidRPr="007D63D5">
        <w:t xml:space="preserve"> to develop </w:t>
      </w:r>
      <w:r w:rsidR="00195020" w:rsidRPr="007D63D5">
        <w:rPr>
          <w:u w:val="single"/>
        </w:rPr>
        <w:t>skills</w:t>
      </w:r>
      <w:r w:rsidR="00195020" w:rsidRPr="007D63D5">
        <w:t xml:space="preserve"> for </w:t>
      </w:r>
      <w:r w:rsidR="00195020" w:rsidRPr="007D63D5">
        <w:rPr>
          <w:u w:val="single"/>
        </w:rPr>
        <w:t>strategy</w:t>
      </w:r>
      <w:r w:rsidR="00195020" w:rsidRPr="007D63D5">
        <w:t xml:space="preserve">, </w:t>
      </w:r>
      <w:r w:rsidR="00195020" w:rsidRPr="007D63D5">
        <w:rPr>
          <w:u w:val="single"/>
        </w:rPr>
        <w:t>organizing</w:t>
      </w:r>
      <w:r w:rsidR="00195020" w:rsidRPr="007D63D5">
        <w:t xml:space="preserve">, </w:t>
      </w:r>
      <w:r w:rsidR="00195020" w:rsidRPr="007D63D5">
        <w:rPr>
          <w:u w:val="single"/>
        </w:rPr>
        <w:t>problem-solving</w:t>
      </w:r>
      <w:r w:rsidR="00195020" w:rsidRPr="007D63D5">
        <w:t xml:space="preserve">, using </w:t>
      </w:r>
      <w:r w:rsidR="00195020" w:rsidRPr="007D63D5">
        <w:rPr>
          <w:u w:val="single"/>
        </w:rPr>
        <w:t>resources</w:t>
      </w:r>
      <w:r w:rsidR="00195020" w:rsidRPr="007D63D5">
        <w:t xml:space="preserve">, and creating </w:t>
      </w:r>
      <w:r w:rsidR="00195020" w:rsidRPr="007D63D5">
        <w:rPr>
          <w:u w:val="single"/>
        </w:rPr>
        <w:t>coalitions</w:t>
      </w:r>
    </w:p>
    <w:p w14:paraId="1333D4F6" w14:textId="77777777" w:rsidR="00195020" w:rsidRPr="00585921" w:rsidRDefault="00195020" w:rsidP="00195020">
      <w:proofErr w:type="spellStart"/>
      <w:r w:rsidRPr="007D63D5">
        <w:rPr>
          <w:rStyle w:val="Style13ptBold"/>
          <w:sz w:val="28"/>
        </w:rPr>
        <w:t>Lakey</w:t>
      </w:r>
      <w:proofErr w:type="spellEnd"/>
      <w:r w:rsidRPr="007D63D5">
        <w:rPr>
          <w:rStyle w:val="Style13ptBold"/>
          <w:sz w:val="28"/>
        </w:rPr>
        <w:t xml:space="preserve"> 13</w:t>
      </w:r>
      <w:r w:rsidRPr="007D63D5">
        <w:t xml:space="preserve">. (George </w:t>
      </w:r>
      <w:proofErr w:type="spellStart"/>
      <w:r w:rsidRPr="007D63D5">
        <w:t>Lakey</w:t>
      </w:r>
      <w:proofErr w:type="spellEnd"/>
      <w:r w:rsidRPr="007D63D5">
        <w:t xml:space="preserve"> co-founded Earth Quaker Action Group which just won its five-year campaign to force a major U.S. bank to give up financing mountaintop removal coal mining. Along with college teaching he has led 1,500 workshops on five continents and led activist projects on local, national, and international levels. Among many other books and articles, he is author of “Strategizing for a Living Revolution” in David Solnit’s book Globalize Liberation. 8 skills of a well-trained activist. June 11, 2013. </w:t>
      </w:r>
      <w:hyperlink r:id="rId10" w:history="1">
        <w:r w:rsidRPr="00585921">
          <w:rPr>
            <w:rStyle w:val="Hyperlink"/>
          </w:rPr>
          <w:t>https://wagingnonviolence.org/feature/8-skills-of-a-well-trained-activist/</w:t>
        </w:r>
      </w:hyperlink>
      <w:r w:rsidRPr="00585921">
        <w:t xml:space="preserve">) </w:t>
      </w:r>
    </w:p>
    <w:p w14:paraId="467DA2DB" w14:textId="44D84461" w:rsidR="00195020" w:rsidRDefault="00195020" w:rsidP="00195020">
      <w:pPr>
        <w:rPr>
          <w:sz w:val="14"/>
        </w:rPr>
      </w:pPr>
      <w:r w:rsidRPr="00585921">
        <w:rPr>
          <w:u w:val="single"/>
        </w:rPr>
        <w:t xml:space="preserve">Why </w:t>
      </w:r>
      <w:r w:rsidRPr="00585921">
        <w:rPr>
          <w:rStyle w:val="Emphasis"/>
        </w:rPr>
        <w:t>more training</w:t>
      </w:r>
      <w:r w:rsidRPr="00585921">
        <w:rPr>
          <w:sz w:val="14"/>
        </w:rPr>
        <w:t xml:space="preserve"> now? </w:t>
      </w:r>
      <w:r w:rsidRPr="00585921">
        <w:rPr>
          <w:u w:val="single"/>
        </w:rPr>
        <w:t xml:space="preserve">The history of training is a history of playing </w:t>
      </w:r>
      <w:r w:rsidRPr="00585921">
        <w:rPr>
          <w:rStyle w:val="Emphasis"/>
        </w:rPr>
        <w:t>catch-up</w:t>
      </w:r>
      <w:r w:rsidRPr="00585921">
        <w:rPr>
          <w:sz w:val="14"/>
        </w:rPr>
        <w:t xml:space="preserve">. </w:t>
      </w:r>
      <w:r w:rsidRPr="00585921">
        <w:rPr>
          <w:u w:val="single"/>
        </w:rPr>
        <w:t xml:space="preserve">Very few movements seem to realize that the </w:t>
      </w:r>
      <w:r w:rsidRPr="00585921">
        <w:rPr>
          <w:rStyle w:val="Emphasis"/>
        </w:rPr>
        <w:t>pace of change</w:t>
      </w:r>
      <w:r w:rsidRPr="00585921">
        <w:rPr>
          <w:u w:val="single"/>
        </w:rPr>
        <w:t xml:space="preserve"> can </w:t>
      </w:r>
      <w:r w:rsidRPr="00585921">
        <w:rPr>
          <w:rStyle w:val="Emphasis"/>
        </w:rPr>
        <w:t>accelerate</w:t>
      </w:r>
      <w:r w:rsidRPr="00585921">
        <w:rPr>
          <w:u w:val="single"/>
        </w:rPr>
        <w:t xml:space="preserve"> so rapidly that it </w:t>
      </w:r>
      <w:r w:rsidRPr="00585921">
        <w:rPr>
          <w:rStyle w:val="Emphasis"/>
        </w:rPr>
        <w:t>outstrips</w:t>
      </w:r>
      <w:r w:rsidRPr="00585921">
        <w:rPr>
          <w:u w:val="single"/>
        </w:rPr>
        <w:t xml:space="preserve"> the movement’s </w:t>
      </w:r>
      <w:r w:rsidRPr="00585921">
        <w:rPr>
          <w:rStyle w:val="Emphasis"/>
        </w:rPr>
        <w:t>ability to use</w:t>
      </w:r>
      <w:r w:rsidRPr="00585921">
        <w:rPr>
          <w:u w:val="single"/>
        </w:rPr>
        <w:t xml:space="preserve"> its </w:t>
      </w:r>
      <w:r w:rsidRPr="00585921">
        <w:rPr>
          <w:rStyle w:val="Emphasis"/>
        </w:rPr>
        <w:t>opportunities</w:t>
      </w:r>
      <w:r w:rsidRPr="00585921">
        <w:rPr>
          <w:u w:val="single"/>
        </w:rPr>
        <w:t xml:space="preserve"> fully</w:t>
      </w:r>
      <w:r w:rsidRPr="00585921">
        <w:rPr>
          <w:sz w:val="14"/>
        </w:rPr>
        <w:t xml:space="preserve">. </w:t>
      </w:r>
      <w:r w:rsidRPr="00585921">
        <w:rPr>
          <w:u w:val="single"/>
        </w:rPr>
        <w:t xml:space="preserve">In Istanbul a small group of environmentalists sit down to </w:t>
      </w:r>
      <w:r w:rsidRPr="00585921">
        <w:rPr>
          <w:rStyle w:val="Emphasis"/>
        </w:rPr>
        <w:t>save a park</w:t>
      </w:r>
      <w:r w:rsidRPr="00585921">
        <w:rPr>
          <w:u w:val="single"/>
        </w:rPr>
        <w:t xml:space="preserve">, and suddenly there are protests in over </w:t>
      </w:r>
      <w:r w:rsidRPr="00585921">
        <w:rPr>
          <w:rStyle w:val="Emphasis"/>
        </w:rPr>
        <w:t>60</w:t>
      </w:r>
      <w:r w:rsidRPr="00585921">
        <w:rPr>
          <w:u w:val="single"/>
        </w:rPr>
        <w:t xml:space="preserve"> Turkish </w:t>
      </w:r>
      <w:r w:rsidRPr="00585921">
        <w:rPr>
          <w:rStyle w:val="Emphasis"/>
        </w:rPr>
        <w:t>cities</w:t>
      </w:r>
      <w:r w:rsidRPr="00585921">
        <w:rPr>
          <w:u w:val="single"/>
        </w:rPr>
        <w:t xml:space="preserve">; the agenda expands, from green space to governance to </w:t>
      </w:r>
      <w:r w:rsidRPr="00585921">
        <w:rPr>
          <w:rStyle w:val="Emphasis"/>
        </w:rPr>
        <w:t>capitalism</w:t>
      </w:r>
      <w:r w:rsidRPr="00585921">
        <w:rPr>
          <w:u w:val="single"/>
        </w:rPr>
        <w:t xml:space="preserve">; </w:t>
      </w:r>
      <w:r w:rsidRPr="00585921">
        <w:rPr>
          <w:rStyle w:val="Emphasis"/>
        </w:rPr>
        <w:t>doors open</w:t>
      </w:r>
      <w:r w:rsidRPr="00585921">
        <w:rPr>
          <w:u w:val="single"/>
        </w:rPr>
        <w:t xml:space="preserve"> everywhere</w:t>
      </w:r>
      <w:r w:rsidRPr="00585921">
        <w:rPr>
          <w:sz w:val="14"/>
        </w:rPr>
        <w:t xml:space="preserve">. </w:t>
      </w:r>
      <w:r w:rsidRPr="00585921">
        <w:rPr>
          <w:u w:val="single"/>
        </w:rPr>
        <w:t>It would be a good moment to have</w:t>
      </w:r>
      <w:r w:rsidRPr="00585921">
        <w:rPr>
          <w:sz w:val="14"/>
        </w:rPr>
        <w:t xml:space="preserve"> tens of thous</w:t>
      </w:r>
      <w:r w:rsidRPr="007D63D5">
        <w:rPr>
          <w:sz w:val="14"/>
        </w:rPr>
        <w:t xml:space="preserve">ands of </w:t>
      </w:r>
      <w:r w:rsidRPr="00422085">
        <w:rPr>
          <w:rStyle w:val="Emphasis"/>
          <w:highlight w:val="cyan"/>
        </w:rPr>
        <w:t>skilled organizers</w:t>
      </w:r>
      <w:r w:rsidRPr="007D63D5">
        <w:rPr>
          <w:sz w:val="14"/>
        </w:rPr>
        <w:t xml:space="preserve"> </w:t>
      </w:r>
      <w:r w:rsidRPr="007D63D5">
        <w:rPr>
          <w:u w:val="single"/>
        </w:rPr>
        <w:t xml:space="preserve">ready to seize the day, </w:t>
      </w:r>
      <w:r w:rsidRPr="00422085">
        <w:rPr>
          <w:highlight w:val="cyan"/>
          <w:u w:val="single"/>
        </w:rPr>
        <w:t xml:space="preserve">supporting </w:t>
      </w:r>
      <w:r w:rsidRPr="007D63D5">
        <w:rPr>
          <w:rStyle w:val="Emphasis"/>
        </w:rPr>
        <w:t xml:space="preserve">smart </w:t>
      </w:r>
      <w:r w:rsidRPr="00422085">
        <w:rPr>
          <w:rStyle w:val="Emphasis"/>
          <w:highlight w:val="cyan"/>
        </w:rPr>
        <w:t>direct action</w:t>
      </w:r>
      <w:r w:rsidRPr="00422085">
        <w:rPr>
          <w:highlight w:val="cyan"/>
          <w:u w:val="single"/>
        </w:rPr>
        <w:t xml:space="preserve"> </w:t>
      </w:r>
      <w:r w:rsidRPr="00585921">
        <w:rPr>
          <w:u w:val="single"/>
        </w:rPr>
        <w:t xml:space="preserve">and </w:t>
      </w:r>
      <w:r w:rsidRPr="00422085">
        <w:rPr>
          <w:highlight w:val="cyan"/>
          <w:u w:val="single"/>
        </w:rPr>
        <w:t xml:space="preserve">building </w:t>
      </w:r>
      <w:r w:rsidRPr="00422085">
        <w:rPr>
          <w:rStyle w:val="Emphasis"/>
          <w:highlight w:val="cyan"/>
        </w:rPr>
        <w:t>prefigurative institutions</w:t>
      </w:r>
      <w:r w:rsidRPr="007D63D5">
        <w:rPr>
          <w:sz w:val="14"/>
        </w:rPr>
        <w:t xml:space="preserve">. But </w:t>
      </w:r>
      <w:r w:rsidRPr="007D63D5">
        <w:rPr>
          <w:rStyle w:val="Emphasis"/>
        </w:rPr>
        <w:t>excitement alone</w:t>
      </w:r>
      <w:r w:rsidRPr="007D63D5">
        <w:rPr>
          <w:u w:val="single"/>
        </w:rPr>
        <w:t xml:space="preserve"> may </w:t>
      </w:r>
      <w:r w:rsidRPr="007D63D5">
        <w:rPr>
          <w:rStyle w:val="Emphasis"/>
        </w:rPr>
        <w:t>slacken</w:t>
      </w:r>
      <w:r w:rsidRPr="007D63D5">
        <w:rPr>
          <w:sz w:val="14"/>
        </w:rPr>
        <w:t xml:space="preserve">; </w:t>
      </w:r>
      <w:r w:rsidRPr="007D63D5">
        <w:rPr>
          <w:u w:val="single"/>
        </w:rPr>
        <w:t xml:space="preserve">as </w:t>
      </w:r>
      <w:r w:rsidRPr="00585921">
        <w:rPr>
          <w:u w:val="single"/>
        </w:rPr>
        <w:t>with</w:t>
      </w:r>
      <w:r w:rsidRPr="00585921">
        <w:rPr>
          <w:sz w:val="14"/>
        </w:rPr>
        <w:t xml:space="preserve"> the </w:t>
      </w:r>
      <w:r w:rsidRPr="00585921">
        <w:rPr>
          <w:rStyle w:val="Emphasis"/>
        </w:rPr>
        <w:t>Occupy</w:t>
      </w:r>
      <w:r w:rsidRPr="00585921">
        <w:rPr>
          <w:sz w:val="14"/>
        </w:rPr>
        <w:t xml:space="preserve"> movement,</w:t>
      </w:r>
      <w:r w:rsidRPr="007D63D5">
        <w:rPr>
          <w:sz w:val="14"/>
        </w:rPr>
        <w:t xml:space="preserve"> </w:t>
      </w:r>
      <w:r w:rsidRPr="00422085">
        <w:rPr>
          <w:rStyle w:val="Emphasis"/>
          <w:highlight w:val="cyan"/>
        </w:rPr>
        <w:t>spontaneous creativity</w:t>
      </w:r>
      <w:r w:rsidRPr="00422085">
        <w:rPr>
          <w:highlight w:val="cyan"/>
          <w:u w:val="single"/>
        </w:rPr>
        <w:t xml:space="preserve"> has</w:t>
      </w:r>
      <w:r w:rsidRPr="007D63D5">
        <w:rPr>
          <w:u w:val="single"/>
        </w:rPr>
        <w:t xml:space="preserve"> its </w:t>
      </w:r>
      <w:r w:rsidRPr="00422085">
        <w:rPr>
          <w:rStyle w:val="Emphasis"/>
          <w:highlight w:val="cyan"/>
        </w:rPr>
        <w:t>limits</w:t>
      </w:r>
      <w:r w:rsidRPr="007D63D5">
        <w:rPr>
          <w:sz w:val="14"/>
        </w:rPr>
        <w:t xml:space="preserve">. </w:t>
      </w:r>
      <w:r w:rsidRPr="00585921">
        <w:rPr>
          <w:u w:val="single"/>
        </w:rPr>
        <w:t>With</w:t>
      </w:r>
      <w:r w:rsidRPr="007D63D5">
        <w:rPr>
          <w:u w:val="single"/>
        </w:rPr>
        <w:t xml:space="preserve"> the right </w:t>
      </w:r>
      <w:r w:rsidRPr="00422085">
        <w:rPr>
          <w:rStyle w:val="Emphasis"/>
          <w:highlight w:val="cyan"/>
        </w:rPr>
        <w:t>skills</w:t>
      </w:r>
      <w:r w:rsidRPr="00585921">
        <w:rPr>
          <w:u w:val="single"/>
        </w:rPr>
        <w:t xml:space="preserve">, movements </w:t>
      </w:r>
      <w:r w:rsidRPr="00422085">
        <w:rPr>
          <w:highlight w:val="cyan"/>
          <w:u w:val="single"/>
        </w:rPr>
        <w:t xml:space="preserve">can sustain </w:t>
      </w:r>
      <w:r w:rsidRPr="007D63D5">
        <w:rPr>
          <w:u w:val="single"/>
        </w:rPr>
        <w:t xml:space="preserve">themselves for years </w:t>
      </w:r>
      <w:r w:rsidRPr="00585921">
        <w:rPr>
          <w:u w:val="single"/>
        </w:rPr>
        <w:t xml:space="preserve">against </w:t>
      </w:r>
      <w:r w:rsidRPr="007D63D5">
        <w:rPr>
          <w:rStyle w:val="Emphasis"/>
        </w:rPr>
        <w:t>punishing</w:t>
      </w:r>
      <w:r w:rsidRPr="007D63D5">
        <w:rPr>
          <w:u w:val="single"/>
        </w:rPr>
        <w:t xml:space="preserve">, </w:t>
      </w:r>
      <w:r w:rsidRPr="007D63D5">
        <w:rPr>
          <w:rStyle w:val="Emphasis"/>
        </w:rPr>
        <w:t xml:space="preserve">murderous </w:t>
      </w:r>
      <w:r w:rsidRPr="00422085">
        <w:rPr>
          <w:rStyle w:val="Emphasis"/>
          <w:highlight w:val="cyan"/>
        </w:rPr>
        <w:t>resistance</w:t>
      </w:r>
      <w:r w:rsidRPr="007D63D5">
        <w:rPr>
          <w:sz w:val="14"/>
        </w:rPr>
        <w:t xml:space="preserve">. The mass direct action phase of the civil rights movement pushed on effectively for a decade after 1955. </w:t>
      </w:r>
      <w:r w:rsidRPr="007D63D5">
        <w:rPr>
          <w:u w:val="single"/>
        </w:rPr>
        <w:t xml:space="preserve">Mass excitement doesn’t need to fizzle in a year. </w:t>
      </w:r>
      <w:r w:rsidRPr="00585921">
        <w:rPr>
          <w:u w:val="single"/>
        </w:rPr>
        <w:t xml:space="preserve">A movement </w:t>
      </w:r>
      <w:r w:rsidRPr="00585921">
        <w:rPr>
          <w:rStyle w:val="Emphasis"/>
        </w:rPr>
        <w:t>thrives</w:t>
      </w:r>
      <w:r w:rsidRPr="00585921">
        <w:rPr>
          <w:u w:val="single"/>
        </w:rPr>
        <w:t xml:space="preserve"> by </w:t>
      </w:r>
      <w:r w:rsidRPr="00585921">
        <w:rPr>
          <w:rStyle w:val="Emphasis"/>
        </w:rPr>
        <w:t>solving</w:t>
      </w:r>
      <w:r w:rsidRPr="00585921">
        <w:rPr>
          <w:u w:val="single"/>
        </w:rPr>
        <w:t xml:space="preserve"> the </w:t>
      </w:r>
      <w:r w:rsidRPr="00585921">
        <w:rPr>
          <w:rStyle w:val="Emphasis"/>
        </w:rPr>
        <w:t>problems</w:t>
      </w:r>
      <w:r w:rsidRPr="00585921">
        <w:rPr>
          <w:u w:val="single"/>
        </w:rPr>
        <w:t xml:space="preserve"> it faces</w:t>
      </w:r>
      <w:r w:rsidRPr="00585921">
        <w:rPr>
          <w:sz w:val="14"/>
        </w:rPr>
        <w:t xml:space="preserve">. </w:t>
      </w:r>
      <w:r w:rsidRPr="00585921">
        <w:rPr>
          <w:rStyle w:val="Emphasis"/>
        </w:rPr>
        <w:t>Anti-authoritarians</w:t>
      </w:r>
      <w:r w:rsidRPr="00585921">
        <w:rPr>
          <w:sz w:val="14"/>
        </w:rPr>
        <w:t xml:space="preserve"> don’t </w:t>
      </w:r>
      <w:r w:rsidRPr="00585921">
        <w:rPr>
          <w:u w:val="single"/>
        </w:rPr>
        <w:t>want</w:t>
      </w:r>
      <w:r w:rsidRPr="00585921">
        <w:rPr>
          <w:sz w:val="14"/>
        </w:rPr>
        <w:t xml:space="preserve"> to count on a movement’s top leaders to be the problem-solvers, but instead </w:t>
      </w:r>
      <w:r w:rsidRPr="00585921">
        <w:rPr>
          <w:u w:val="single"/>
        </w:rPr>
        <w:t xml:space="preserve">to develop </w:t>
      </w:r>
      <w:r w:rsidRPr="00585921">
        <w:rPr>
          <w:rStyle w:val="Emphasis"/>
        </w:rPr>
        <w:t>shared leadership</w:t>
      </w:r>
      <w:r w:rsidRPr="00585921">
        <w:rPr>
          <w:u w:val="single"/>
        </w:rPr>
        <w:t xml:space="preserve"> by fostering </w:t>
      </w:r>
      <w:r w:rsidRPr="00585921">
        <w:rPr>
          <w:rStyle w:val="Emphasis"/>
        </w:rPr>
        <w:t>problem-solving smarts</w:t>
      </w:r>
      <w:r w:rsidRPr="00585921">
        <w:rPr>
          <w:u w:val="single"/>
        </w:rPr>
        <w:t xml:space="preserve"> at the </w:t>
      </w:r>
      <w:r w:rsidRPr="00585921">
        <w:rPr>
          <w:rStyle w:val="Emphasis"/>
        </w:rPr>
        <w:t>grassroots</w:t>
      </w:r>
      <w:r w:rsidRPr="007D63D5">
        <w:rPr>
          <w:sz w:val="14"/>
        </w:rPr>
        <w:t xml:space="preserve">. </w:t>
      </w:r>
      <w:r w:rsidRPr="00585921">
        <w:rPr>
          <w:u w:val="single"/>
        </w:rPr>
        <w:t xml:space="preserve">There’s </w:t>
      </w:r>
      <w:r w:rsidRPr="00422085">
        <w:rPr>
          <w:rStyle w:val="Emphasis"/>
          <w:highlight w:val="cyan"/>
        </w:rPr>
        <w:t>nothing automatic</w:t>
      </w:r>
      <w:r w:rsidRPr="00422085">
        <w:rPr>
          <w:highlight w:val="cyan"/>
          <w:u w:val="single"/>
        </w:rPr>
        <w:t xml:space="preserve"> about</w:t>
      </w:r>
      <w:r w:rsidRPr="007D63D5">
        <w:rPr>
          <w:u w:val="single"/>
        </w:rPr>
        <w:t xml:space="preserve"> grassroots </w:t>
      </w:r>
      <w:r w:rsidRPr="00422085">
        <w:rPr>
          <w:highlight w:val="cyan"/>
          <w:u w:val="single"/>
        </w:rPr>
        <w:t>problem-solving</w:t>
      </w:r>
      <w:r w:rsidRPr="00422085">
        <w:rPr>
          <w:sz w:val="14"/>
          <w:highlight w:val="cyan"/>
        </w:rPr>
        <w:t xml:space="preserve">. </w:t>
      </w:r>
      <w:r w:rsidRPr="00422085">
        <w:rPr>
          <w:highlight w:val="cyan"/>
          <w:u w:val="single"/>
        </w:rPr>
        <w:t xml:space="preserve">How well people </w:t>
      </w:r>
      <w:r w:rsidRPr="00422085">
        <w:rPr>
          <w:rStyle w:val="Emphasis"/>
          <w:highlight w:val="cyan"/>
        </w:rPr>
        <w:t>strategize</w:t>
      </w:r>
      <w:r w:rsidRPr="007D63D5">
        <w:rPr>
          <w:u w:val="single"/>
        </w:rPr>
        <w:t xml:space="preserve">, </w:t>
      </w:r>
      <w:r w:rsidRPr="007D63D5">
        <w:rPr>
          <w:rStyle w:val="Emphasis"/>
        </w:rPr>
        <w:t>organize</w:t>
      </w:r>
      <w:r w:rsidRPr="007D63D5">
        <w:rPr>
          <w:u w:val="single"/>
        </w:rPr>
        <w:t xml:space="preserve">, invent </w:t>
      </w:r>
      <w:r w:rsidRPr="007D63D5">
        <w:rPr>
          <w:rStyle w:val="Emphasis"/>
        </w:rPr>
        <w:t>creative tactics</w:t>
      </w:r>
      <w:r w:rsidRPr="007D63D5">
        <w:rPr>
          <w:u w:val="single"/>
        </w:rPr>
        <w:t xml:space="preserve">, reach effectively to </w:t>
      </w:r>
      <w:r w:rsidRPr="007D63D5">
        <w:rPr>
          <w:rStyle w:val="Emphasis"/>
        </w:rPr>
        <w:t>allies</w:t>
      </w:r>
      <w:r w:rsidRPr="007D63D5">
        <w:rPr>
          <w:u w:val="single"/>
        </w:rPr>
        <w:t xml:space="preserve">, </w:t>
      </w:r>
      <w:r w:rsidRPr="00422085">
        <w:rPr>
          <w:highlight w:val="cyan"/>
          <w:u w:val="single"/>
        </w:rPr>
        <w:t>use</w:t>
      </w:r>
      <w:r w:rsidRPr="007D63D5">
        <w:rPr>
          <w:u w:val="single"/>
        </w:rPr>
        <w:t xml:space="preserve"> the </w:t>
      </w:r>
      <w:r w:rsidRPr="007D63D5">
        <w:rPr>
          <w:rStyle w:val="Emphasis"/>
        </w:rPr>
        <w:t xml:space="preserve">full </w:t>
      </w:r>
      <w:r w:rsidRPr="00422085">
        <w:rPr>
          <w:rStyle w:val="Emphasis"/>
          <w:highlight w:val="cyan"/>
        </w:rPr>
        <w:t>resources</w:t>
      </w:r>
      <w:r w:rsidRPr="007D63D5">
        <w:rPr>
          <w:u w:val="single"/>
        </w:rPr>
        <w:t xml:space="preserve"> of the group and persevere at times of discouragement — all that </w:t>
      </w:r>
      <w:r w:rsidRPr="00422085">
        <w:rPr>
          <w:highlight w:val="cyan"/>
          <w:u w:val="single"/>
        </w:rPr>
        <w:t xml:space="preserve">can be </w:t>
      </w:r>
      <w:r w:rsidRPr="00422085">
        <w:rPr>
          <w:rStyle w:val="Emphasis"/>
          <w:highlight w:val="cyan"/>
        </w:rPr>
        <w:t>enhanced</w:t>
      </w:r>
      <w:r w:rsidRPr="00422085">
        <w:rPr>
          <w:highlight w:val="cyan"/>
          <w:u w:val="single"/>
        </w:rPr>
        <w:t xml:space="preserve"> by </w:t>
      </w:r>
      <w:r w:rsidRPr="00422085">
        <w:rPr>
          <w:rStyle w:val="Emphasis"/>
          <w:highlight w:val="cyan"/>
        </w:rPr>
        <w:t>training</w:t>
      </w:r>
      <w:r w:rsidRPr="007D63D5">
        <w:rPr>
          <w:sz w:val="14"/>
        </w:rPr>
        <w:t xml:space="preserve">. </w:t>
      </w:r>
      <w:r w:rsidRPr="007D63D5">
        <w:rPr>
          <w:u w:val="single"/>
        </w:rPr>
        <w:t xml:space="preserve">Nothing is more predictable than that there will be increased </w:t>
      </w:r>
      <w:r w:rsidRPr="007D63D5">
        <w:rPr>
          <w:rStyle w:val="Emphasis"/>
        </w:rPr>
        <w:t>turbulence</w:t>
      </w:r>
      <w:r w:rsidRPr="007D63D5">
        <w:rPr>
          <w:sz w:val="14"/>
        </w:rPr>
        <w:t xml:space="preserve"> in the United States and many other societies. Activists cause some of the turbulence by rising up; other turbulence results </w:t>
      </w:r>
      <w:r w:rsidRPr="007D63D5">
        <w:rPr>
          <w:u w:val="single"/>
        </w:rPr>
        <w:t>from</w:t>
      </w:r>
      <w:r w:rsidRPr="007D63D5">
        <w:rPr>
          <w:sz w:val="14"/>
        </w:rPr>
        <w:t xml:space="preserve"> things like climate change, the 1 percent’s austerity programs and other </w:t>
      </w:r>
      <w:r w:rsidRPr="00422085">
        <w:rPr>
          <w:highlight w:val="cyan"/>
          <w:u w:val="single"/>
        </w:rPr>
        <w:t xml:space="preserve">forces </w:t>
      </w:r>
      <w:r w:rsidRPr="00422085">
        <w:rPr>
          <w:rStyle w:val="Emphasis"/>
          <w:highlight w:val="cyan"/>
        </w:rPr>
        <w:t>outside</w:t>
      </w:r>
      <w:r w:rsidRPr="00422085">
        <w:rPr>
          <w:highlight w:val="cyan"/>
          <w:u w:val="single"/>
        </w:rPr>
        <w:t xml:space="preserve"> activists’</w:t>
      </w:r>
      <w:r w:rsidRPr="007D63D5">
        <w:rPr>
          <w:u w:val="single"/>
        </w:rPr>
        <w:t xml:space="preserve"> </w:t>
      </w:r>
      <w:r w:rsidRPr="007D63D5">
        <w:rPr>
          <w:rStyle w:val="Emphasis"/>
        </w:rPr>
        <w:t xml:space="preserve">immediate </w:t>
      </w:r>
      <w:r w:rsidRPr="00422085">
        <w:rPr>
          <w:rStyle w:val="Emphasis"/>
          <w:highlight w:val="cyan"/>
        </w:rPr>
        <w:t>control</w:t>
      </w:r>
      <w:r w:rsidRPr="007D63D5">
        <w:rPr>
          <w:sz w:val="14"/>
        </w:rPr>
        <w:t xml:space="preserve">. Increased turbulence scares a lot of people. It’s only natural that </w:t>
      </w:r>
      <w:r w:rsidRPr="007D63D5">
        <w:rPr>
          <w:u w:val="single"/>
        </w:rPr>
        <w:t xml:space="preserve">people will </w:t>
      </w:r>
      <w:r w:rsidRPr="007D63D5">
        <w:rPr>
          <w:rStyle w:val="Emphasis"/>
        </w:rPr>
        <w:t>look</w:t>
      </w:r>
      <w:r w:rsidRPr="007D63D5">
        <w:rPr>
          <w:u w:val="single"/>
        </w:rPr>
        <w:t xml:space="preserve"> around </w:t>
      </w:r>
      <w:r w:rsidRPr="007D63D5">
        <w:rPr>
          <w:rStyle w:val="Emphasis"/>
        </w:rPr>
        <w:t>for reassurance</w:t>
      </w:r>
      <w:r w:rsidRPr="00422085">
        <w:rPr>
          <w:sz w:val="14"/>
          <w:highlight w:val="cyan"/>
        </w:rPr>
        <w:t xml:space="preserve">. </w:t>
      </w:r>
      <w:r w:rsidRPr="00422085">
        <w:rPr>
          <w:highlight w:val="cyan"/>
          <w:u w:val="single"/>
        </w:rPr>
        <w:t xml:space="preserve">The </w:t>
      </w:r>
      <w:r w:rsidRPr="00422085">
        <w:rPr>
          <w:rStyle w:val="Emphasis"/>
          <w:highlight w:val="cyan"/>
        </w:rPr>
        <w:t>ruling class</w:t>
      </w:r>
      <w:r w:rsidRPr="00422085">
        <w:rPr>
          <w:highlight w:val="cyan"/>
          <w:u w:val="single"/>
        </w:rPr>
        <w:t xml:space="preserve"> </w:t>
      </w:r>
      <w:r w:rsidRPr="00FD5AAD">
        <w:rPr>
          <w:u w:val="single"/>
        </w:rPr>
        <w:t>will offer one kind of reassurance</w:t>
      </w:r>
      <w:r w:rsidRPr="00FD5AAD">
        <w:rPr>
          <w:sz w:val="14"/>
        </w:rPr>
        <w:t xml:space="preserve">. </w:t>
      </w:r>
      <w:r w:rsidRPr="00FD5AAD">
        <w:rPr>
          <w:u w:val="single"/>
        </w:rPr>
        <w:t xml:space="preserve">The </w:t>
      </w:r>
      <w:r w:rsidRPr="00FD5AAD">
        <w:rPr>
          <w:rStyle w:val="Emphasis"/>
        </w:rPr>
        <w:t>big question</w:t>
      </w:r>
      <w:r w:rsidRPr="00FD5AAD">
        <w:rPr>
          <w:u w:val="single"/>
        </w:rPr>
        <w:t xml:space="preserve"> is:</w:t>
      </w:r>
      <w:r w:rsidRPr="00FD5AAD">
        <w:t xml:space="preserve"> </w:t>
      </w:r>
      <w:r w:rsidRPr="00FD5AAD">
        <w:rPr>
          <w:u w:val="single"/>
        </w:rPr>
        <w:t xml:space="preserve">What reassurance will the </w:t>
      </w:r>
      <w:r w:rsidRPr="00FD5AAD">
        <w:rPr>
          <w:rStyle w:val="Emphasis"/>
        </w:rPr>
        <w:t>movement</w:t>
      </w:r>
      <w:r w:rsidRPr="00FD5AAD">
        <w:rPr>
          <w:u w:val="single"/>
        </w:rPr>
        <w:t xml:space="preserve"> offer?</w:t>
      </w:r>
      <w:r w:rsidRPr="007D63D5">
        <w:rPr>
          <w:u w:val="single"/>
        </w:rPr>
        <w:t xml:space="preserve"> When students in </w:t>
      </w:r>
      <w:r w:rsidRPr="007D63D5">
        <w:rPr>
          <w:rStyle w:val="Emphasis"/>
        </w:rPr>
        <w:t>Paris</w:t>
      </w:r>
      <w:r w:rsidRPr="007D63D5">
        <w:rPr>
          <w:u w:val="single"/>
        </w:rPr>
        <w:t xml:space="preserve"> in </w:t>
      </w:r>
      <w:r w:rsidRPr="00585921">
        <w:rPr>
          <w:u w:val="single"/>
        </w:rPr>
        <w:t>May 19</w:t>
      </w:r>
      <w:r w:rsidRPr="00585921">
        <w:rPr>
          <w:rStyle w:val="Emphasis"/>
        </w:rPr>
        <w:t>68</w:t>
      </w:r>
      <w:r w:rsidRPr="00585921">
        <w:rPr>
          <w:u w:val="single"/>
        </w:rPr>
        <w:t xml:space="preserve"> launched a campaign that </w:t>
      </w:r>
      <w:r w:rsidRPr="00585921">
        <w:rPr>
          <w:rStyle w:val="Emphasis"/>
        </w:rPr>
        <w:t>quickly moved</w:t>
      </w:r>
      <w:r w:rsidRPr="00585921">
        <w:rPr>
          <w:u w:val="single"/>
        </w:rPr>
        <w:t xml:space="preserve"> into </w:t>
      </w:r>
      <w:r w:rsidRPr="00585921">
        <w:rPr>
          <w:rStyle w:val="Emphasis"/>
        </w:rPr>
        <w:t>nationwide</w:t>
      </w:r>
      <w:r w:rsidRPr="00585921">
        <w:rPr>
          <w:u w:val="single"/>
        </w:rPr>
        <w:t xml:space="preserve"> turbulence, with 11 million workers striking</w:t>
      </w:r>
      <w:r w:rsidRPr="00585921">
        <w:rPr>
          <w:sz w:val="14"/>
        </w:rPr>
        <w:t xml:space="preserve"> and occupying, </w:t>
      </w:r>
      <w:r w:rsidRPr="00585921">
        <w:rPr>
          <w:u w:val="single"/>
        </w:rPr>
        <w:t>there was a momentary chance for the middle class to side with the</w:t>
      </w:r>
      <w:r w:rsidRPr="00585921">
        <w:rPr>
          <w:sz w:val="14"/>
        </w:rPr>
        <w:t xml:space="preserve"> students and </w:t>
      </w:r>
      <w:r w:rsidRPr="00585921">
        <w:rPr>
          <w:u w:val="single"/>
        </w:rPr>
        <w:t>workers</w:t>
      </w:r>
      <w:r w:rsidRPr="00585921">
        <w:rPr>
          <w:sz w:val="14"/>
        </w:rPr>
        <w:t xml:space="preserve"> instead of siding with the 1 percent. </w:t>
      </w:r>
      <w:r w:rsidRPr="00585921">
        <w:rPr>
          <w:u w:val="single"/>
        </w:rPr>
        <w:t>The movement</w:t>
      </w:r>
      <w:r w:rsidRPr="00585921">
        <w:rPr>
          <w:sz w:val="14"/>
        </w:rPr>
        <w:t xml:space="preserve">, though, </w:t>
      </w:r>
      <w:r w:rsidRPr="00585921">
        <w:rPr>
          <w:u w:val="single"/>
        </w:rPr>
        <w:t xml:space="preserve">didn’t </w:t>
      </w:r>
      <w:r w:rsidRPr="005F0049">
        <w:rPr>
          <w:u w:val="single"/>
        </w:rPr>
        <w:t>understand</w:t>
      </w:r>
      <w:r w:rsidRPr="005F0049">
        <w:rPr>
          <w:sz w:val="14"/>
        </w:rPr>
        <w:t xml:space="preserve"> enough about </w:t>
      </w:r>
      <w:r w:rsidRPr="005F0049">
        <w:rPr>
          <w:u w:val="single"/>
        </w:rPr>
        <w:t xml:space="preserve">the basic human need for </w:t>
      </w:r>
      <w:r w:rsidRPr="005F0049">
        <w:rPr>
          <w:rStyle w:val="Emphasis"/>
        </w:rPr>
        <w:t>security</w:t>
      </w:r>
      <w:r w:rsidRPr="005F0049">
        <w:rPr>
          <w:u w:val="single"/>
        </w:rPr>
        <w:t xml:space="preserve"> and </w:t>
      </w:r>
      <w:r w:rsidRPr="005F0049">
        <w:rPr>
          <w:rStyle w:val="Emphasis"/>
        </w:rPr>
        <w:t>failed</w:t>
      </w:r>
      <w:r w:rsidRPr="005F0049">
        <w:rPr>
          <w:u w:val="single"/>
        </w:rPr>
        <w:t xml:space="preserve"> to use its opportunity</w:t>
      </w:r>
      <w:r w:rsidRPr="005F0049">
        <w:rPr>
          <w:sz w:val="14"/>
        </w:rPr>
        <w:t xml:space="preserve">. </w:t>
      </w:r>
      <w:r w:rsidRPr="005F0049">
        <w:rPr>
          <w:u w:val="single"/>
        </w:rPr>
        <w:t xml:space="preserve">That was a </w:t>
      </w:r>
      <w:r w:rsidRPr="005F0049">
        <w:rPr>
          <w:rStyle w:val="Emphasis"/>
        </w:rPr>
        <w:t>strategic error</w:t>
      </w:r>
      <w:r w:rsidRPr="005F0049">
        <w:rPr>
          <w:sz w:val="14"/>
        </w:rPr>
        <w:t xml:space="preserve">, but </w:t>
      </w:r>
      <w:r w:rsidRPr="005F0049">
        <w:rPr>
          <w:u w:val="single"/>
        </w:rPr>
        <w:t xml:space="preserve">to choose a different path the movement would have required participants with </w:t>
      </w:r>
      <w:r w:rsidRPr="005F0049">
        <w:rPr>
          <w:rStyle w:val="Emphasis"/>
        </w:rPr>
        <w:t>more skills</w:t>
      </w:r>
      <w:r w:rsidRPr="005F0049">
        <w:rPr>
          <w:sz w:val="14"/>
        </w:rPr>
        <w:t xml:space="preserve">. </w:t>
      </w:r>
      <w:r w:rsidRPr="005F0049">
        <w:rPr>
          <w:rStyle w:val="Emphasis"/>
        </w:rPr>
        <w:t>Training</w:t>
      </w:r>
      <w:r w:rsidRPr="005F0049">
        <w:rPr>
          <w:u w:val="single"/>
        </w:rPr>
        <w:t xml:space="preserve"> would have been necessary</w:t>
      </w:r>
      <w:r w:rsidRPr="005F0049">
        <w:rPr>
          <w:sz w:val="14"/>
        </w:rPr>
        <w:t xml:space="preserve">. We can learn from this, inventory the skills needed and train ourselves accordingly. What is training ready to do for us? Here are a few of the key benefits that we should expect to gain from one another through training: 1. </w:t>
      </w:r>
      <w:r w:rsidRPr="005F0049">
        <w:rPr>
          <w:u w:val="single"/>
        </w:rPr>
        <w:t xml:space="preserve">Increase the </w:t>
      </w:r>
      <w:r w:rsidRPr="005F0049">
        <w:rPr>
          <w:rStyle w:val="Emphasis"/>
        </w:rPr>
        <w:t>creativity</w:t>
      </w:r>
      <w:r w:rsidRPr="005F0049">
        <w:rPr>
          <w:u w:val="single"/>
        </w:rPr>
        <w:t xml:space="preserve"> of </w:t>
      </w:r>
      <w:proofErr w:type="gramStart"/>
      <w:r w:rsidRPr="005F0049">
        <w:rPr>
          <w:rStyle w:val="Emphasis"/>
        </w:rPr>
        <w:t>direct action</w:t>
      </w:r>
      <w:proofErr w:type="gramEnd"/>
      <w:r w:rsidRPr="005F0049">
        <w:rPr>
          <w:u w:val="single"/>
        </w:rPr>
        <w:t xml:space="preserve"> strategy and tactics</w:t>
      </w:r>
      <w:r w:rsidRPr="005F0049">
        <w:rPr>
          <w:sz w:val="14"/>
        </w:rPr>
        <w:t xml:space="preserve">. </w:t>
      </w:r>
      <w:r w:rsidRPr="005F0049">
        <w:rPr>
          <w:u w:val="single"/>
        </w:rPr>
        <w:t xml:space="preserve">The </w:t>
      </w:r>
      <w:r w:rsidRPr="005F0049">
        <w:rPr>
          <w:rStyle w:val="Emphasis"/>
        </w:rPr>
        <w:t>Yes Men</w:t>
      </w:r>
      <w:r w:rsidRPr="005F0049">
        <w:rPr>
          <w:u w:val="single"/>
        </w:rPr>
        <w:t xml:space="preserve"> and the </w:t>
      </w:r>
      <w:r w:rsidRPr="005F0049">
        <w:rPr>
          <w:rStyle w:val="Emphasis"/>
        </w:rPr>
        <w:t>C</w:t>
      </w:r>
      <w:r w:rsidRPr="005F0049">
        <w:rPr>
          <w:u w:val="single"/>
        </w:rPr>
        <w:t xml:space="preserve">enter for </w:t>
      </w:r>
      <w:r w:rsidRPr="005F0049">
        <w:rPr>
          <w:rStyle w:val="Emphasis"/>
        </w:rPr>
        <w:t>S</w:t>
      </w:r>
      <w:r w:rsidRPr="005F0049">
        <w:rPr>
          <w:u w:val="single"/>
        </w:rPr>
        <w:t>tory-</w:t>
      </w:r>
      <w:r w:rsidRPr="005F0049">
        <w:rPr>
          <w:rStyle w:val="Emphasis"/>
        </w:rPr>
        <w:t>B</w:t>
      </w:r>
      <w:r w:rsidRPr="005F0049">
        <w:rPr>
          <w:u w:val="single"/>
        </w:rPr>
        <w:t xml:space="preserve">ased </w:t>
      </w:r>
      <w:r w:rsidRPr="005F0049">
        <w:rPr>
          <w:rStyle w:val="Emphasis"/>
        </w:rPr>
        <w:t>S</w:t>
      </w:r>
      <w:r w:rsidRPr="005F0049">
        <w:rPr>
          <w:u w:val="single"/>
        </w:rPr>
        <w:t>trategy lead workshops</w:t>
      </w:r>
      <w:r w:rsidRPr="005F0049">
        <w:rPr>
          <w:sz w:val="14"/>
        </w:rPr>
        <w:t xml:space="preserve"> </w:t>
      </w:r>
      <w:r w:rsidRPr="005F0049">
        <w:rPr>
          <w:u w:val="single"/>
        </w:rPr>
        <w:t xml:space="preserve">in which activist groups break out of the </w:t>
      </w:r>
      <w:r w:rsidRPr="005F0049">
        <w:rPr>
          <w:rStyle w:val="Emphasis"/>
        </w:rPr>
        <w:t>lockstep</w:t>
      </w:r>
      <w:r w:rsidRPr="005F0049">
        <w:rPr>
          <w:u w:val="single"/>
        </w:rPr>
        <w:t xml:space="preserve"> of “marches-and-rallies.” We need to have a </w:t>
      </w:r>
      <w:r w:rsidRPr="005F0049">
        <w:rPr>
          <w:rStyle w:val="Emphasis"/>
        </w:rPr>
        <w:t>broad array</w:t>
      </w:r>
      <w:r w:rsidRPr="005F0049">
        <w:rPr>
          <w:u w:val="single"/>
        </w:rPr>
        <w:t xml:space="preserve"> of tactics at our disposal, and we have to be ready to </w:t>
      </w:r>
      <w:r w:rsidRPr="005F0049">
        <w:rPr>
          <w:rStyle w:val="Emphasis"/>
        </w:rPr>
        <w:t>invent new ones</w:t>
      </w:r>
      <w:r w:rsidRPr="005F0049">
        <w:rPr>
          <w:sz w:val="14"/>
        </w:rPr>
        <w:t xml:space="preserve"> when necessary. 2. Prepare participants psychologically for the struggle. The Pinochet regime in Chile depended, as dictatorships usually do, on fear to maintain its control. In the 1980s a group committed to nonviolent struggle encouraged people to face their fears directly in a three-step process: small group training sessions in living rooms, followed by “hit-and-run” nonviolent actions, followed by debriefing sessions. By teaching people to control their fear, trainers were building a movement to overthrow the dictator. 3. Develop group morale and solidarity for more effective action. In 1991 members of </w:t>
      </w:r>
      <w:r w:rsidRPr="005F0049">
        <w:rPr>
          <w:rStyle w:val="Emphasis"/>
        </w:rPr>
        <w:t>ACT UP</w:t>
      </w:r>
      <w:r w:rsidRPr="005F0049">
        <w:rPr>
          <w:sz w:val="14"/>
        </w:rPr>
        <w:t xml:space="preserve"> — a militant group protesting U.S. AIDS policy — </w:t>
      </w:r>
      <w:r w:rsidRPr="005F0049">
        <w:rPr>
          <w:u w:val="single"/>
        </w:rPr>
        <w:t>were beaten up by Philadelphia police</w:t>
      </w:r>
      <w:r w:rsidRPr="005F0049">
        <w:rPr>
          <w:sz w:val="14"/>
        </w:rPr>
        <w:t xml:space="preserve"> during a demonstration. The police were found guilty of using unnecessary force and the city paid damages, but </w:t>
      </w:r>
      <w:r w:rsidRPr="005F0049">
        <w:rPr>
          <w:u w:val="single"/>
        </w:rPr>
        <w:t xml:space="preserve">ACT UP members realized they could reduce the chance of future brutality by working in a more </w:t>
      </w:r>
      <w:r w:rsidRPr="005F0049">
        <w:rPr>
          <w:rStyle w:val="Emphasis"/>
        </w:rPr>
        <w:t>united</w:t>
      </w:r>
      <w:r w:rsidRPr="005F0049">
        <w:rPr>
          <w:u w:val="single"/>
        </w:rPr>
        <w:t xml:space="preserve"> and </w:t>
      </w:r>
      <w:r w:rsidRPr="005F0049">
        <w:rPr>
          <w:rStyle w:val="Emphasis"/>
        </w:rPr>
        <w:t>nonviolent</w:t>
      </w:r>
      <w:r w:rsidRPr="005F0049">
        <w:rPr>
          <w:u w:val="single"/>
        </w:rPr>
        <w:t xml:space="preserve"> way</w:t>
      </w:r>
      <w:r w:rsidRPr="005F0049">
        <w:rPr>
          <w:sz w:val="14"/>
        </w:rPr>
        <w:t xml:space="preserve">. Before their next major </w:t>
      </w:r>
      <w:proofErr w:type="gramStart"/>
      <w:r w:rsidRPr="005F0049">
        <w:rPr>
          <w:sz w:val="14"/>
        </w:rPr>
        <w:t>action</w:t>
      </w:r>
      <w:proofErr w:type="gramEnd"/>
      <w:r w:rsidRPr="005F0049">
        <w:rPr>
          <w:sz w:val="14"/>
        </w:rPr>
        <w:t xml:space="preserve"> </w:t>
      </w:r>
      <w:r w:rsidRPr="005F0049">
        <w:rPr>
          <w:u w:val="single"/>
        </w:rPr>
        <w:t>they</w:t>
      </w:r>
      <w:r w:rsidRPr="005F0049">
        <w:rPr>
          <w:sz w:val="14"/>
        </w:rPr>
        <w:t xml:space="preserve"> invited a trainer to conduct a workshop where they </w:t>
      </w:r>
      <w:r w:rsidRPr="005F0049">
        <w:rPr>
          <w:rStyle w:val="Emphasis"/>
        </w:rPr>
        <w:t>clarified</w:t>
      </w:r>
      <w:r w:rsidRPr="005F0049">
        <w:rPr>
          <w:u w:val="single"/>
        </w:rPr>
        <w:t xml:space="preserve"> the </w:t>
      </w:r>
      <w:r w:rsidRPr="005F0049">
        <w:rPr>
          <w:rStyle w:val="Emphasis"/>
        </w:rPr>
        <w:t>strategic question</w:t>
      </w:r>
      <w:r w:rsidRPr="005F0049">
        <w:rPr>
          <w:u w:val="single"/>
        </w:rPr>
        <w:t xml:space="preserve"> of nonviolence and then </w:t>
      </w:r>
      <w:r w:rsidRPr="005F0049">
        <w:rPr>
          <w:rStyle w:val="Emphasis"/>
        </w:rPr>
        <w:t>role-played</w:t>
      </w:r>
      <w:r w:rsidRPr="005F0049">
        <w:rPr>
          <w:u w:val="single"/>
        </w:rPr>
        <w:t xml:space="preserve"> possible </w:t>
      </w:r>
      <w:r w:rsidRPr="005F0049">
        <w:rPr>
          <w:rStyle w:val="Emphasis"/>
        </w:rPr>
        <w:t>scenarios</w:t>
      </w:r>
      <w:r w:rsidRPr="005F0049">
        <w:rPr>
          <w:sz w:val="14"/>
        </w:rPr>
        <w:t xml:space="preserve">. </w:t>
      </w:r>
      <w:r w:rsidRPr="005F0049">
        <w:rPr>
          <w:u w:val="single"/>
        </w:rPr>
        <w:t xml:space="preserve">The result: a high-spirited, </w:t>
      </w:r>
      <w:r w:rsidRPr="005F0049">
        <w:rPr>
          <w:rStyle w:val="Emphasis"/>
        </w:rPr>
        <w:t>unified and effective</w:t>
      </w:r>
      <w:r w:rsidRPr="005F0049">
        <w:rPr>
          <w:u w:val="single"/>
        </w:rPr>
        <w:t xml:space="preserve"> action. </w:t>
      </w:r>
      <w:r w:rsidRPr="005F0049">
        <w:rPr>
          <w:sz w:val="14"/>
        </w:rPr>
        <w:t xml:space="preserve">4. Deepen participants’ understanding of the issues. The War Resisters League’s Handbook for Nonviolent Action is an example of the approach that takes even a civil disobedience training as an opportunity to assist participants to take a next step regarding racism, sexism and the like. </w:t>
      </w:r>
      <w:r w:rsidRPr="005F0049">
        <w:rPr>
          <w:u w:val="single"/>
        </w:rPr>
        <w:t xml:space="preserve">When we understand how </w:t>
      </w:r>
      <w:r w:rsidRPr="005F0049">
        <w:rPr>
          <w:rStyle w:val="Emphasis"/>
        </w:rPr>
        <w:t>seemingly separate</w:t>
      </w:r>
      <w:r w:rsidRPr="005F0049">
        <w:rPr>
          <w:u w:val="single"/>
        </w:rPr>
        <w:t xml:space="preserve"> struggles are </w:t>
      </w:r>
      <w:r w:rsidRPr="005F0049">
        <w:rPr>
          <w:rStyle w:val="Emphasis"/>
        </w:rPr>
        <w:t>connected</w:t>
      </w:r>
      <w:r w:rsidRPr="005F0049">
        <w:rPr>
          <w:u w:val="single"/>
        </w:rPr>
        <w:t xml:space="preserve">, it helps us create a broader, stronger, more </w:t>
      </w:r>
      <w:r w:rsidRPr="005F0049">
        <w:rPr>
          <w:rStyle w:val="Emphasis"/>
        </w:rPr>
        <w:t>interconnected movement</w:t>
      </w:r>
      <w:r w:rsidRPr="005F0049">
        <w:rPr>
          <w:sz w:val="14"/>
        </w:rPr>
        <w:t xml:space="preserve">. 5. Build skills for applying nonviolent action in situations of threat and turbulence. In Haiti a hit squad abducted a young man just outside the house where a trained peace team was staying; the team immediately intervened and, although surrounded by twice their number of guards with weapons, succeeded in saving the man from being hung. Through training, we can learn how to react to emergencies like this in disciplined, effective ways. 6. </w:t>
      </w:r>
      <w:r w:rsidRPr="005F0049">
        <w:rPr>
          <w:u w:val="single"/>
        </w:rPr>
        <w:t xml:space="preserve">Build </w:t>
      </w:r>
      <w:r w:rsidRPr="005F0049">
        <w:rPr>
          <w:rStyle w:val="Emphasis"/>
        </w:rPr>
        <w:t>alliances</w:t>
      </w:r>
      <w:r w:rsidRPr="005F0049">
        <w:rPr>
          <w:u w:val="single"/>
        </w:rPr>
        <w:t xml:space="preserve"> across movement lines</w:t>
      </w:r>
      <w:r w:rsidRPr="005F0049">
        <w:rPr>
          <w:sz w:val="14"/>
        </w:rPr>
        <w:t xml:space="preserve">. In Seattle in the 1980s, a workshop drew striking workers from the Greyhound bus company and members of ACT UP. The workshop reduced the prejudice each group had about the other, and it led some participants to support each other’s struggle. Trainings are a valuable opportunity to bring people from different walks of life together and help them work toward their common goals. 7. Create activist organizations that don’t burn people out. The Action Mill, Spirit in Action, and the Stone House all offer workshops to help activists to stay active in the long run. I’ve seen a lot of accumulated skill lost to movements over the years because people didn’t have the support or endurance to stay in the fight. 8. </w:t>
      </w:r>
      <w:r w:rsidRPr="005F0049">
        <w:rPr>
          <w:u w:val="single"/>
        </w:rPr>
        <w:t xml:space="preserve">Increase </w:t>
      </w:r>
      <w:r w:rsidRPr="005F0049">
        <w:rPr>
          <w:rStyle w:val="Emphasis"/>
        </w:rPr>
        <w:t>democracy</w:t>
      </w:r>
      <w:r w:rsidRPr="005F0049">
        <w:rPr>
          <w:u w:val="single"/>
        </w:rPr>
        <w:t xml:space="preserve"> within the movement</w:t>
      </w:r>
      <w:r w:rsidRPr="005F0049">
        <w:rPr>
          <w:sz w:val="14"/>
        </w:rPr>
        <w:t xml:space="preserve">. In the 1970s the </w:t>
      </w:r>
      <w:r w:rsidRPr="005F0049">
        <w:rPr>
          <w:rStyle w:val="Emphasis"/>
        </w:rPr>
        <w:t>M</w:t>
      </w:r>
      <w:r w:rsidRPr="005F0049">
        <w:rPr>
          <w:sz w:val="14"/>
        </w:rPr>
        <w:t xml:space="preserve">ovement for a </w:t>
      </w:r>
      <w:r w:rsidRPr="005F0049">
        <w:rPr>
          <w:rStyle w:val="Emphasis"/>
        </w:rPr>
        <w:t>N</w:t>
      </w:r>
      <w:r w:rsidRPr="005F0049">
        <w:rPr>
          <w:sz w:val="14"/>
        </w:rPr>
        <w:t xml:space="preserve">ew </w:t>
      </w:r>
      <w:r w:rsidRPr="005F0049">
        <w:rPr>
          <w:rStyle w:val="Emphasis"/>
        </w:rPr>
        <w:t>S</w:t>
      </w:r>
      <w:r w:rsidRPr="005F0049">
        <w:rPr>
          <w:sz w:val="14"/>
        </w:rPr>
        <w:t xml:space="preserve">ociety </w:t>
      </w:r>
      <w:r w:rsidRPr="005F0049">
        <w:rPr>
          <w:u w:val="single"/>
        </w:rPr>
        <w:t>developed a pool of training tools and designs that it shared with the grassroots</w:t>
      </w:r>
      <w:r w:rsidRPr="00585921">
        <w:rPr>
          <w:u w:val="single"/>
        </w:rPr>
        <w:t xml:space="preserve"> movement against nuclear power</w:t>
      </w:r>
      <w:r w:rsidRPr="00585921">
        <w:rPr>
          <w:sz w:val="14"/>
        </w:rPr>
        <w:t xml:space="preserve">. </w:t>
      </w:r>
      <w:r w:rsidRPr="00585921">
        <w:rPr>
          <w:u w:val="single"/>
        </w:rPr>
        <w:t xml:space="preserve">The anti-nuclear movement went up against some of the </w:t>
      </w:r>
      <w:r w:rsidRPr="00585921">
        <w:rPr>
          <w:rStyle w:val="Emphasis"/>
        </w:rPr>
        <w:t>largest corporations</w:t>
      </w:r>
      <w:r w:rsidRPr="00585921">
        <w:rPr>
          <w:u w:val="single"/>
        </w:rPr>
        <w:t xml:space="preserve"> in America and </w:t>
      </w:r>
      <w:r w:rsidRPr="00585921">
        <w:rPr>
          <w:rStyle w:val="Emphasis"/>
        </w:rPr>
        <w:t>won</w:t>
      </w:r>
      <w:r w:rsidRPr="00585921">
        <w:rPr>
          <w:sz w:val="14"/>
        </w:rPr>
        <w:t xml:space="preserve">. </w:t>
      </w:r>
      <w:r w:rsidRPr="00585921">
        <w:rPr>
          <w:u w:val="single"/>
        </w:rPr>
        <w:t xml:space="preserve">The movement </w:t>
      </w:r>
      <w:r w:rsidRPr="00585921">
        <w:rPr>
          <w:rStyle w:val="Emphasis"/>
        </w:rPr>
        <w:t>delayed construction</w:t>
      </w:r>
      <w:r w:rsidRPr="00585921">
        <w:rPr>
          <w:u w:val="single"/>
        </w:rPr>
        <w:t xml:space="preserve">, which </w:t>
      </w:r>
      <w:r w:rsidRPr="00585921">
        <w:rPr>
          <w:rStyle w:val="Emphasis"/>
        </w:rPr>
        <w:t>raised costs</w:t>
      </w:r>
      <w:r w:rsidRPr="00585921">
        <w:rPr>
          <w:u w:val="single"/>
        </w:rPr>
        <w:t xml:space="preserve">, and planted so many seeds of </w:t>
      </w:r>
      <w:r w:rsidRPr="00585921">
        <w:rPr>
          <w:rStyle w:val="Emphasis"/>
        </w:rPr>
        <w:t>doubt</w:t>
      </w:r>
      <w:r w:rsidRPr="00585921">
        <w:rPr>
          <w:u w:val="single"/>
        </w:rPr>
        <w:t xml:space="preserve"> in the public mind about safety that the eventual meltdown of the Three Mile Island plant brought</w:t>
      </w:r>
      <w:r w:rsidRPr="007D63D5">
        <w:rPr>
          <w:u w:val="single"/>
        </w:rPr>
        <w:t xml:space="preserve"> millions of people to the movement’s point of view</w:t>
      </w:r>
      <w:r w:rsidRPr="007D63D5">
        <w:rPr>
          <w:sz w:val="14"/>
        </w:rPr>
        <w:t xml:space="preserve">. </w:t>
      </w:r>
      <w:r w:rsidRPr="007D63D5">
        <w:rPr>
          <w:u w:val="single"/>
        </w:rPr>
        <w:t xml:space="preserve">The industry’s goal of building 1,000 nuclear plants </w:t>
      </w:r>
      <w:r w:rsidRPr="007D63D5">
        <w:rPr>
          <w:rStyle w:val="Emphasis"/>
        </w:rPr>
        <w:t>evaporated</w:t>
      </w:r>
      <w:r w:rsidRPr="007D63D5">
        <w:rPr>
          <w:sz w:val="14"/>
        </w:rPr>
        <w:t xml:space="preserve">. Significantly, </w:t>
      </w:r>
      <w:r w:rsidRPr="007D63D5">
        <w:rPr>
          <w:u w:val="single"/>
        </w:rPr>
        <w:t xml:space="preserve">the campaign succeeded </w:t>
      </w:r>
      <w:r w:rsidRPr="007D63D5">
        <w:rPr>
          <w:rStyle w:val="Emphasis"/>
        </w:rPr>
        <w:t>without</w:t>
      </w:r>
      <w:r w:rsidRPr="007D63D5">
        <w:rPr>
          <w:u w:val="single"/>
        </w:rPr>
        <w:t xml:space="preserve"> needing to create a national structure around a </w:t>
      </w:r>
      <w:r w:rsidRPr="007D63D5">
        <w:rPr>
          <w:rStyle w:val="Emphasis"/>
        </w:rPr>
        <w:t>charismatic leader</w:t>
      </w:r>
      <w:r w:rsidRPr="007D63D5">
        <w:rPr>
          <w:sz w:val="14"/>
        </w:rPr>
        <w:t xml:space="preserve">. </w:t>
      </w:r>
      <w:r w:rsidRPr="00422085">
        <w:rPr>
          <w:highlight w:val="cyan"/>
          <w:u w:val="single"/>
        </w:rPr>
        <w:t>Activists learned</w:t>
      </w:r>
      <w:r w:rsidRPr="007D63D5">
        <w:rPr>
          <w:u w:val="single"/>
        </w:rPr>
        <w:t xml:space="preserve"> the </w:t>
      </w:r>
      <w:r w:rsidRPr="00422085">
        <w:rPr>
          <w:highlight w:val="cyan"/>
          <w:u w:val="single"/>
        </w:rPr>
        <w:t xml:space="preserve">skills of </w:t>
      </w:r>
      <w:r w:rsidRPr="00422085">
        <w:rPr>
          <w:rStyle w:val="Emphasis"/>
          <w:highlight w:val="cyan"/>
        </w:rPr>
        <w:t>shared leadership</w:t>
      </w:r>
      <w:r w:rsidRPr="00422085">
        <w:rPr>
          <w:highlight w:val="cyan"/>
          <w:u w:val="single"/>
        </w:rPr>
        <w:t xml:space="preserve"> and </w:t>
      </w:r>
      <w:r w:rsidRPr="00422085">
        <w:rPr>
          <w:rStyle w:val="Emphasis"/>
          <w:highlight w:val="cyan"/>
        </w:rPr>
        <w:t>democratic decision-making</w:t>
      </w:r>
      <w:r w:rsidRPr="00422085">
        <w:rPr>
          <w:highlight w:val="cyan"/>
          <w:u w:val="single"/>
        </w:rPr>
        <w:t xml:space="preserve"> through</w:t>
      </w:r>
      <w:r w:rsidRPr="007D63D5">
        <w:rPr>
          <w:sz w:val="14"/>
        </w:rPr>
        <w:t xml:space="preserve"> workshops, </w:t>
      </w:r>
      <w:r w:rsidRPr="00422085">
        <w:rPr>
          <w:rStyle w:val="Emphasis"/>
          <w:highlight w:val="cyan"/>
        </w:rPr>
        <w:t>practice and feedback</w:t>
      </w:r>
      <w:r w:rsidRPr="007D63D5">
        <w:rPr>
          <w:sz w:val="14"/>
        </w:rPr>
        <w:t xml:space="preserve">. In my book Facilitating Group Learning, I share many lessons that have evolved from Freire’s day to ours. I hope that readers of this column will add to the list of training providers in the comments, since I’ve only named some. My intention is to remind us that </w:t>
      </w:r>
      <w:r w:rsidRPr="007D63D5">
        <w:rPr>
          <w:u w:val="single"/>
        </w:rPr>
        <w:t xml:space="preserve">this could be the </w:t>
      </w:r>
      <w:r w:rsidRPr="007D63D5">
        <w:rPr>
          <w:rStyle w:val="Emphasis"/>
        </w:rPr>
        <w:t>right moment</w:t>
      </w:r>
      <w:r w:rsidRPr="007D63D5">
        <w:rPr>
          <w:u w:val="single"/>
        </w:rPr>
        <w:t xml:space="preserve">, before the </w:t>
      </w:r>
      <w:r w:rsidRPr="007D63D5">
        <w:rPr>
          <w:rStyle w:val="Emphasis"/>
        </w:rPr>
        <w:t>next wave of turbulence</w:t>
      </w:r>
      <w:r w:rsidRPr="007D63D5">
        <w:rPr>
          <w:u w:val="single"/>
        </w:rPr>
        <w:t xml:space="preserve"> has all of us in </w:t>
      </w:r>
      <w:r w:rsidRPr="007D63D5">
        <w:rPr>
          <w:rStyle w:val="Emphasis"/>
        </w:rPr>
        <w:t>crisis-mode</w:t>
      </w:r>
      <w:r w:rsidRPr="007D63D5">
        <w:rPr>
          <w:u w:val="single"/>
        </w:rPr>
        <w:t xml:space="preserve"> again, to increase </w:t>
      </w:r>
      <w:r w:rsidRPr="007D63D5">
        <w:rPr>
          <w:rStyle w:val="Emphasis"/>
        </w:rPr>
        <w:t>training capacity</w:t>
      </w:r>
      <w:r w:rsidRPr="007D63D5">
        <w:rPr>
          <w:u w:val="single"/>
        </w:rPr>
        <w:t xml:space="preserve"> for grassroots </w:t>
      </w:r>
      <w:r w:rsidRPr="007D63D5">
        <w:rPr>
          <w:rStyle w:val="Emphasis"/>
        </w:rPr>
        <w:t>skill-building</w:t>
      </w:r>
      <w:r w:rsidRPr="007D63D5">
        <w:rPr>
          <w:sz w:val="14"/>
        </w:rPr>
        <w:t>. We’ll be very glad we did.</w:t>
      </w:r>
    </w:p>
    <w:p w14:paraId="37C41C06" w14:textId="77777777" w:rsidR="000F11D5" w:rsidRDefault="000F11D5" w:rsidP="00195020">
      <w:pPr>
        <w:rPr>
          <w:sz w:val="14"/>
        </w:rPr>
      </w:pPr>
    </w:p>
    <w:p w14:paraId="03175F33" w14:textId="77777777" w:rsidR="000F11D5" w:rsidRDefault="000F11D5" w:rsidP="000F11D5">
      <w:pPr>
        <w:pStyle w:val="Heading4"/>
      </w:pPr>
      <w:r>
        <w:t xml:space="preserve">Topicality must be a voting issue—the role of the ballot is to vote for whoever does the better debating over the </w:t>
      </w:r>
      <w:proofErr w:type="spellStart"/>
      <w:r>
        <w:t>resolutional</w:t>
      </w:r>
      <w:proofErr w:type="spellEnd"/>
      <w:r>
        <w:t xml:space="preserve"> question. Any aff role for debate must explain why we switch sides and why there has to be a winner and a loser—switching sides within the competitive yet limited bounds of the topic </w:t>
      </w:r>
      <w:proofErr w:type="gramStart"/>
      <w:r>
        <w:t>performs</w:t>
      </w:r>
      <w:proofErr w:type="gramEnd"/>
      <w:r>
        <w:t xml:space="preserve"> the labor of the negative which avoids group polarization and untested advocacy</w:t>
      </w:r>
    </w:p>
    <w:p w14:paraId="32ABD875" w14:textId="77777777" w:rsidR="000F11D5" w:rsidRPr="00866514" w:rsidRDefault="000F11D5" w:rsidP="000F11D5"/>
    <w:p w14:paraId="059BCB70" w14:textId="77777777" w:rsidR="000F11D5" w:rsidRDefault="000F11D5" w:rsidP="000F11D5">
      <w:pPr>
        <w:pStyle w:val="Heading4"/>
      </w:pPr>
      <w:r>
        <w:rPr>
          <w:rFonts w:cs="Arial"/>
        </w:rPr>
        <w:t>T</w:t>
      </w:r>
      <w:r w:rsidRPr="00866514">
        <w:rPr>
          <w:rFonts w:cs="Arial"/>
        </w:rPr>
        <w:t xml:space="preserve"> is an issue of competing interpretations because reasonability </w:t>
      </w:r>
      <w:r w:rsidRPr="00866514">
        <w:t>invites arbitrary judge intervention based on preference rather than argumentation and encourages a race to the bottom in which debaters will exploit a judge’s tolerance for questionable argumentation.</w:t>
      </w:r>
      <w:r>
        <w:t xml:space="preserve"> No impact turns on T – it’s a strategy we’ve proposed in response to the 1AC, not a rule we’re imposing against them – they don’t get to weigh the case either since T is a gateway issue.</w:t>
      </w:r>
    </w:p>
    <w:p w14:paraId="7E48C617" w14:textId="0173B298" w:rsidR="00AB0B5D" w:rsidRDefault="00AB0B5D" w:rsidP="00630010">
      <w:pPr>
        <w:pStyle w:val="Heading3"/>
      </w:pPr>
      <w:r>
        <w:t>1NC – CP</w:t>
      </w:r>
    </w:p>
    <w:p w14:paraId="17959045" w14:textId="1E49DABA" w:rsidR="00AB0B5D" w:rsidRDefault="00AB0B5D" w:rsidP="00597E5A">
      <w:pPr>
        <w:pStyle w:val="Heading4"/>
      </w:pPr>
      <w:r>
        <w:t xml:space="preserve">CP: We endorse the affirmative without the </w:t>
      </w:r>
      <w:r w:rsidR="00242B0D">
        <w:t>statement that</w:t>
      </w:r>
      <w:r>
        <w:t xml:space="preserve"> the appropriation of outer space</w:t>
      </w:r>
      <w:r w:rsidR="00AB4C71">
        <w:t xml:space="preserve"> </w:t>
      </w:r>
      <w:r w:rsidR="00766997">
        <w:t xml:space="preserve">through asteroid mining </w:t>
      </w:r>
      <w:r>
        <w:t xml:space="preserve">by private entities </w:t>
      </w:r>
      <w:r w:rsidR="006D674B">
        <w:t>is</w:t>
      </w:r>
      <w:r>
        <w:t xml:space="preserve"> unjust.</w:t>
      </w:r>
      <w:r w:rsidR="00EE01FB">
        <w:t xml:space="preserve"> </w:t>
      </w:r>
      <w:r w:rsidR="00766997">
        <w:t>All other forms of appropriation of outer space</w:t>
      </w:r>
      <w:r w:rsidR="00035C40">
        <w:t xml:space="preserve"> by private entities</w:t>
      </w:r>
      <w:r w:rsidR="00766997">
        <w:t xml:space="preserve"> are unjust.</w:t>
      </w:r>
    </w:p>
    <w:p w14:paraId="1258CA72" w14:textId="77777777" w:rsidR="00862C6D" w:rsidRPr="00862C6D" w:rsidRDefault="00862C6D" w:rsidP="00862C6D"/>
    <w:p w14:paraId="4C0B0102" w14:textId="592C3E1F" w:rsidR="007869E3" w:rsidRDefault="003476D3" w:rsidP="00550F11">
      <w:pPr>
        <w:pStyle w:val="Heading4"/>
      </w:pPr>
      <w:r>
        <w:t>That</w:t>
      </w:r>
      <w:r w:rsidR="007869E3">
        <w:t xml:space="preserve"> solves – they have one card about space in the aff, which only says capitalist companies are entering space, not that space itself is uniquely key – means they don’t solve their impacts if they don’t do anything beyond private appropriation, and if they do then the PIC solves. </w:t>
      </w:r>
    </w:p>
    <w:p w14:paraId="7BDCE59E" w14:textId="77777777" w:rsidR="007869E3" w:rsidRPr="007869E3" w:rsidRDefault="007869E3" w:rsidP="007869E3"/>
    <w:p w14:paraId="36AEBF47" w14:textId="1380B777" w:rsidR="00550F11" w:rsidRDefault="00550F11" w:rsidP="00550F11">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68ECCC66" w14:textId="77777777" w:rsidR="00550F11" w:rsidRDefault="00550F11" w:rsidP="00550F11">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5F6A5B71" w14:textId="77777777" w:rsidR="00550F11" w:rsidRDefault="00550F11" w:rsidP="008C5B6E">
      <w:pPr>
        <w:ind w:left="720" w:hanging="720"/>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F35472">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184EB0">
        <w:rPr>
          <w:sz w:val="12"/>
        </w:rPr>
        <w:t>exobiologists</w:t>
      </w:r>
      <w:proofErr w:type="spellEnd"/>
      <w:r w:rsidRPr="00184EB0">
        <w:rPr>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search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CA3F33">
        <w:rPr>
          <w:rStyle w:val="StyleUnderline"/>
          <w:sz w:val="30"/>
          <w:szCs w:val="30"/>
          <w:highlight w:val="green"/>
        </w:rPr>
        <w:t xml:space="preserve">robotics, </w:t>
      </w:r>
      <w:r w:rsidRPr="00CA3F33">
        <w:rPr>
          <w:rStyle w:val="Emphasis"/>
          <w:sz w:val="30"/>
          <w:szCs w:val="30"/>
          <w:highlight w:val="green"/>
        </w:rPr>
        <w:t>a</w:t>
      </w:r>
      <w:r w:rsidRPr="00CA3F33">
        <w:rPr>
          <w:rStyle w:val="StyleUnderline"/>
          <w:sz w:val="30"/>
          <w:szCs w:val="30"/>
        </w:rPr>
        <w:t xml:space="preserve">rtificial </w:t>
      </w:r>
      <w:r w:rsidRPr="00CA3F33">
        <w:rPr>
          <w:rStyle w:val="Emphasis"/>
          <w:sz w:val="30"/>
          <w:szCs w:val="30"/>
          <w:highlight w:val="green"/>
        </w:rPr>
        <w:t>i</w:t>
      </w:r>
      <w:r w:rsidRPr="00CA3F33">
        <w:rPr>
          <w:rStyle w:val="StyleUnderline"/>
          <w:sz w:val="30"/>
          <w:szCs w:val="30"/>
        </w:rPr>
        <w:t xml:space="preserve">ntelligence </w:t>
      </w:r>
      <w:r w:rsidRPr="00CA3F33">
        <w:rPr>
          <w:rStyle w:val="StyleUnderline"/>
          <w:sz w:val="30"/>
          <w:szCs w:val="30"/>
          <w:highlight w:val="green"/>
        </w:rPr>
        <w:t>and commercial space</w:t>
      </w:r>
      <w:r w:rsidRPr="00CA3F33">
        <w:rPr>
          <w:rStyle w:val="StyleUnderline"/>
          <w:sz w:val="30"/>
          <w:szCs w:val="30"/>
        </w:rPr>
        <w:t xml:space="preserve"> </w:t>
      </w:r>
      <w:r w:rsidRPr="00CA3F33">
        <w:rPr>
          <w:sz w:val="30"/>
          <w:szCs w:val="30"/>
        </w:rPr>
        <w:t>travel systems</w:t>
      </w:r>
      <w:r w:rsidRPr="00CA3F33">
        <w:rPr>
          <w:rStyle w:val="StyleUnderline"/>
          <w:sz w:val="30"/>
          <w:szCs w:val="30"/>
        </w:rPr>
        <w:t xml:space="preserve"> </w:t>
      </w:r>
      <w:r w:rsidRPr="00CA3F33">
        <w:rPr>
          <w:rStyle w:val="StyleUnderline"/>
          <w:sz w:val="30"/>
          <w:szCs w:val="30"/>
          <w:highlight w:val="green"/>
        </w:rPr>
        <w:t>have</w:t>
      </w:r>
      <w:r w:rsidRPr="00CA3F33">
        <w:rPr>
          <w:rStyle w:val="StyleUnderline"/>
          <w:sz w:val="30"/>
          <w:szCs w:val="30"/>
        </w:rPr>
        <w:t xml:space="preserve"> </w:t>
      </w:r>
      <w:r w:rsidRPr="00CA3F33">
        <w:rPr>
          <w:sz w:val="30"/>
          <w:szCs w:val="30"/>
        </w:rPr>
        <w:t>now</w:t>
      </w:r>
      <w:r w:rsidRPr="00CA3F33">
        <w:rPr>
          <w:rStyle w:val="StyleUnderline"/>
          <w:sz w:val="30"/>
          <w:szCs w:val="30"/>
        </w:rPr>
        <w:t xml:space="preserve"> </w:t>
      </w:r>
      <w:r w:rsidRPr="00CA3F33">
        <w:rPr>
          <w:rStyle w:val="StyleUnderline"/>
          <w:sz w:val="30"/>
          <w:szCs w:val="30"/>
          <w:highlight w:val="green"/>
        </w:rPr>
        <w:t>set us on</w:t>
      </w:r>
      <w:r w:rsidRPr="00CA3F33">
        <w:rPr>
          <w:rStyle w:val="StyleUnderline"/>
          <w:sz w:val="30"/>
          <w:szCs w:val="30"/>
        </w:rPr>
        <w:t xml:space="preserve"> </w:t>
      </w:r>
      <w:r w:rsidRPr="00CA3F33">
        <w:rPr>
          <w:sz w:val="30"/>
          <w:szCs w:val="30"/>
        </w:rPr>
        <w:t xml:space="preserve">a </w:t>
      </w:r>
      <w:r w:rsidRPr="00CA3F33">
        <w:rPr>
          <w:rStyle w:val="StyleUnderline"/>
          <w:sz w:val="30"/>
          <w:szCs w:val="30"/>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4703D7ED" w14:textId="77777777" w:rsidR="00B569DF" w:rsidRPr="00C435A1" w:rsidRDefault="00B569DF" w:rsidP="00B569DF">
      <w:pPr>
        <w:pStyle w:val="Heading4"/>
        <w:rPr>
          <w:rFonts w:cs="Arial"/>
        </w:rPr>
      </w:pPr>
      <w:r w:rsidRPr="00C435A1">
        <w:rPr>
          <w:rFonts w:cs="Arial"/>
        </w:rPr>
        <w:t>Resource scarcity coming now and causes extinction—asteroid mining is the only way to solve</w:t>
      </w:r>
    </w:p>
    <w:p w14:paraId="797F751D" w14:textId="77777777" w:rsidR="00B569DF" w:rsidRPr="00C435A1" w:rsidRDefault="00B569DF" w:rsidP="00B569DF">
      <w:proofErr w:type="spellStart"/>
      <w:r w:rsidRPr="00C435A1">
        <w:rPr>
          <w:rStyle w:val="Style13ptBold"/>
        </w:rPr>
        <w:t>Crombrugghe</w:t>
      </w:r>
      <w:proofErr w:type="spellEnd"/>
      <w:r w:rsidRPr="00C435A1">
        <w:rPr>
          <w:rStyle w:val="Style13ptBold"/>
        </w:rPr>
        <w:t xml:space="preserve"> 18 </w:t>
      </w:r>
      <w:r w:rsidRPr="00C435A1">
        <w:t xml:space="preserve">– </w:t>
      </w:r>
      <w:proofErr w:type="spellStart"/>
      <w:r w:rsidRPr="00C435A1">
        <w:t>Guerric</w:t>
      </w:r>
      <w:proofErr w:type="spellEnd"/>
      <w:r w:rsidRPr="00C435A1">
        <w:t xml:space="preserve">, Business Development Manager Brussels, Brussels Capital Region, “Asteroid mining as a necessary answer to mineral scarcity”, LinkedIn, 1/11/2018, </w:t>
      </w:r>
      <w:hyperlink r:id="rId11" w:history="1">
        <w:r w:rsidRPr="00C435A1">
          <w:rPr>
            <w:rStyle w:val="Hyperlink"/>
          </w:rPr>
          <w:t>https://www.linkedin.com/pulse/asteroid-mining-necessary-answer-mineral-scarcity-de-crombrugghe</w:t>
        </w:r>
      </w:hyperlink>
    </w:p>
    <w:p w14:paraId="29BCC775" w14:textId="77777777" w:rsidR="00B569DF" w:rsidRDefault="00B569DF" w:rsidP="00B569DF">
      <w:pPr>
        <w:rPr>
          <w:sz w:val="14"/>
        </w:rPr>
      </w:pPr>
      <w:r w:rsidRPr="00F35472">
        <w:rPr>
          <w:rStyle w:val="StyleUnderline"/>
          <w:highlight w:val="green"/>
        </w:rPr>
        <w:t>We need minerals</w:t>
      </w:r>
      <w:r w:rsidRPr="00C435A1">
        <w:rPr>
          <w:sz w:val="14"/>
        </w:rPr>
        <w:t xml:space="preserve">, and we always will. Yet, our </w:t>
      </w:r>
      <w:r w:rsidRPr="00F35472">
        <w:rPr>
          <w:rStyle w:val="StyleUnderline"/>
          <w:highlight w:val="green"/>
        </w:rPr>
        <w:t xml:space="preserve">reserves are </w:t>
      </w:r>
      <w:proofErr w:type="gramStart"/>
      <w:r w:rsidRPr="00F35472">
        <w:rPr>
          <w:rStyle w:val="StyleUnderline"/>
          <w:highlight w:val="green"/>
        </w:rPr>
        <w:t>finite</w:t>
      </w:r>
      <w:proofErr w:type="gramEnd"/>
      <w:r w:rsidRPr="00F35472">
        <w:rPr>
          <w:rStyle w:val="StyleUnderline"/>
          <w:highlight w:val="green"/>
        </w:rPr>
        <w:t xml:space="preserve"> and</w:t>
      </w:r>
      <w:r w:rsidRPr="00C435A1">
        <w:rPr>
          <w:rStyle w:val="StyleUnderline"/>
        </w:rPr>
        <w:t xml:space="preserve"> a </w:t>
      </w:r>
      <w:r w:rsidRPr="00F35472">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Both of these,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actually be said for water, arable land, minerals, etc. These two simple observations have </w:t>
      </w:r>
      <w:proofErr w:type="gramStart"/>
      <w:r w:rsidRPr="00C435A1">
        <w:rPr>
          <w:sz w:val="14"/>
        </w:rPr>
        <w:t>sparkled</w:t>
      </w:r>
      <w:proofErr w:type="gramEnd"/>
      <w:r w:rsidRPr="00C435A1">
        <w:rPr>
          <w:sz w:val="14"/>
        </w:rPr>
        <w:t xml:space="preserve"> the debate around the scarcity of resources. Even with the best intentions, mathematics teaches us that it is impossible to indefinitely extract resources from a given finite supply [1]. </w:t>
      </w:r>
      <w:r w:rsidRPr="00F35472">
        <w:rPr>
          <w:rStyle w:val="StyleUnderline"/>
          <w:highlight w:val="green"/>
        </w:rPr>
        <w:t>The problem arising in the short-term is the exhaustion of the existing supply</w:t>
      </w:r>
      <w:r w:rsidRPr="00C435A1">
        <w:rPr>
          <w:sz w:val="14"/>
        </w:rPr>
        <w:t xml:space="preserve">. That limit is actually coming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(e.g.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sidRPr="00C435A1">
        <w:rPr>
          <w:sz w:val="14"/>
        </w:rPr>
        <w:t>An</w:t>
      </w:r>
      <w:proofErr w:type="gramEnd"/>
      <w:r w:rsidRPr="00C435A1">
        <w:rPr>
          <w:sz w:val="14"/>
        </w:rPr>
        <w:t xml:space="preserve">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F35472">
        <w:rPr>
          <w:rStyle w:val="StyleUnderline"/>
          <w:highlight w:val="green"/>
        </w:rPr>
        <w:t xml:space="preserve">every solution </w:t>
      </w:r>
      <w:r w:rsidRPr="00C435A1">
        <w:rPr>
          <w:rStyle w:val="StyleUnderline"/>
        </w:rPr>
        <w:t xml:space="preserve">based on recycling </w:t>
      </w:r>
      <w:r w:rsidRPr="00F35472">
        <w:rPr>
          <w:rStyle w:val="StyleUnderline"/>
          <w:highlight w:val="green"/>
        </w:rPr>
        <w:t>is</w:t>
      </w:r>
      <w:r w:rsidRPr="00C435A1">
        <w:rPr>
          <w:rStyle w:val="StyleUnderline"/>
        </w:rPr>
        <w:t xml:space="preserve">, again, nothing more than </w:t>
      </w:r>
      <w:r w:rsidRPr="00F35472">
        <w:rPr>
          <w:rStyle w:val="Emphasis"/>
          <w:highlight w:val="green"/>
        </w:rPr>
        <w:t>a temporary fix</w:t>
      </w:r>
      <w:r w:rsidRPr="00F35472">
        <w:rPr>
          <w:rStyle w:val="StyleUnderline"/>
          <w:highlight w:val="green"/>
        </w:rPr>
        <w:t>,</w:t>
      </w:r>
      <w:r w:rsidRPr="00F35472">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w:t>
      </w:r>
      <w:proofErr w:type="spellStart"/>
      <w:r w:rsidRPr="00C435A1">
        <w:rPr>
          <w:sz w:val="14"/>
        </w:rPr>
        <w:t>Programme</w:t>
      </w:r>
      <w:proofErr w:type="spellEnd"/>
      <w:r w:rsidRPr="00C435A1">
        <w:rPr>
          <w:sz w:val="14"/>
        </w:rPr>
        <w:t xml:space="preserv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cycle. Even with a staggering 99% efficiency, the same 1% limit is achieved in less than 460 cycles. Not bad, of course, but still not enough. Should our hunger for resources continue, and even with the most </w:t>
      </w:r>
      <w:proofErr w:type="spellStart"/>
      <w:r w:rsidRPr="00C435A1">
        <w:rPr>
          <w:sz w:val="14"/>
        </w:rPr>
        <w:t>optimised</w:t>
      </w:r>
      <w:proofErr w:type="spellEnd"/>
      <w:r w:rsidRPr="00C435A1">
        <w:rPr>
          <w:sz w:val="14"/>
        </w:rPr>
        <w:t xml:space="preserve"> recycling techniques, a second problem will arise in the longer term: </w:t>
      </w:r>
      <w:r w:rsidRPr="00F35472">
        <w:rPr>
          <w:rStyle w:val="StyleUnderline"/>
          <w:highlight w:val="green"/>
        </w:rPr>
        <w:t xml:space="preserve">the amount </w:t>
      </w:r>
      <w:r w:rsidRPr="00C435A1">
        <w:rPr>
          <w:rStyle w:val="StyleUnderline"/>
        </w:rPr>
        <w:t xml:space="preserve">of resources </w:t>
      </w:r>
      <w:r w:rsidRPr="00F35472">
        <w:rPr>
          <w:rStyle w:val="StyleUnderline"/>
          <w:highlight w:val="green"/>
        </w:rPr>
        <w:t>needed</w:t>
      </w:r>
      <w:r w:rsidRPr="00C435A1">
        <w:rPr>
          <w:rStyle w:val="StyleUnderline"/>
        </w:rPr>
        <w:t xml:space="preserve"> at a given time </w:t>
      </w:r>
      <w:r w:rsidRPr="00F35472">
        <w:rPr>
          <w:rStyle w:val="Emphasis"/>
          <w:highlight w:val="green"/>
        </w:rPr>
        <w:t xml:space="preserve">will </w:t>
      </w:r>
      <w:r w:rsidRPr="00C435A1">
        <w:rPr>
          <w:rStyle w:val="Emphasis"/>
        </w:rPr>
        <w:t xml:space="preserve">simply </w:t>
      </w:r>
      <w:r w:rsidRPr="00F35472">
        <w:rPr>
          <w:rStyle w:val="Emphasis"/>
          <w:highlight w:val="green"/>
        </w:rPr>
        <w:t xml:space="preserve">exceed the total </w:t>
      </w:r>
      <w:r w:rsidRPr="00C435A1">
        <w:rPr>
          <w:rStyle w:val="Emphasis"/>
        </w:rPr>
        <w:t xml:space="preserve">available </w:t>
      </w:r>
      <w:r w:rsidRPr="00F35472">
        <w:rPr>
          <w:rStyle w:val="Emphasis"/>
          <w:highlight w:val="green"/>
        </w:rPr>
        <w:t>stock</w:t>
      </w:r>
      <w:r w:rsidRPr="00F35472">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xml:space="preserve">? No matter which way we look at it, we will thus be short on resources, either through sheer exhaustion (i.e. transformation in an unrecoverable form) or because the demand will exceed the total reserves. We can - and should - talk about recycling, </w:t>
      </w:r>
      <w:proofErr w:type="spellStart"/>
      <w:r w:rsidRPr="00C435A1">
        <w:rPr>
          <w:sz w:val="14"/>
        </w:rPr>
        <w:t>dematerialisation</w:t>
      </w:r>
      <w:proofErr w:type="spellEnd"/>
      <w:r w:rsidRPr="00C435A1">
        <w:rPr>
          <w:sz w:val="14"/>
        </w:rPr>
        <w:t xml:space="preserve">, and other more ethically questionable solutions such as </w:t>
      </w:r>
      <w:proofErr w:type="gramStart"/>
      <w:r w:rsidRPr="00C435A1">
        <w:rPr>
          <w:sz w:val="14"/>
        </w:rPr>
        <w:t>bio-engineering</w:t>
      </w:r>
      <w:proofErr w:type="gramEnd"/>
      <w:r w:rsidRPr="00C435A1">
        <w:rPr>
          <w:sz w:val="14"/>
        </w:rPr>
        <w:t xml:space="preserve">. Nonetheless, no matter how good they are, these are only temporary fixes. If we don't radically change our lifestyle, we will sooner or later have to address the elephant in the room: </w:t>
      </w:r>
      <w:proofErr w:type="gramStart"/>
      <w:r w:rsidRPr="00F35472">
        <w:rPr>
          <w:rStyle w:val="StyleUnderline"/>
          <w:highlight w:val="green"/>
        </w:rPr>
        <w:t>the</w:t>
      </w:r>
      <w:proofErr w:type="gramEnd"/>
      <w:r w:rsidRPr="00F35472">
        <w:rPr>
          <w:rStyle w:val="StyleUnderline"/>
          <w:highlight w:val="green"/>
        </w:rPr>
        <w:t xml:space="preserve"> Earth is a closed system, we need new entrants</w:t>
      </w:r>
      <w:r w:rsidRPr="00C435A1">
        <w:rPr>
          <w:rStyle w:val="StyleUnderline"/>
        </w:rPr>
        <w:t xml:space="preserve">. </w:t>
      </w:r>
      <w:r w:rsidRPr="00C435A1">
        <w:rPr>
          <w:sz w:val="14"/>
        </w:rPr>
        <w:t xml:space="preserve">How can space help? Short answer: </w:t>
      </w:r>
      <w:r w:rsidRPr="00F35472">
        <w:rPr>
          <w:rStyle w:val="Emphasis"/>
          <w:highlight w:val="green"/>
        </w:rPr>
        <w:t xml:space="preserve">all these </w:t>
      </w:r>
      <w:r w:rsidRPr="00C435A1">
        <w:rPr>
          <w:rStyle w:val="Emphasis"/>
        </w:rPr>
        <w:t xml:space="preserve">minerals </w:t>
      </w:r>
      <w:r w:rsidRPr="00F35472">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F35472">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iron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 xml:space="preserve">iridium, silver, osmium, palladium, rhenium, rhodium, ruthenium, manganese, molybdenum, </w:t>
      </w:r>
      <w:proofErr w:type="spellStart"/>
      <w:r w:rsidRPr="00C435A1">
        <w:rPr>
          <w:rStyle w:val="Emphasis"/>
        </w:rPr>
        <w:t>aluminium</w:t>
      </w:r>
      <w:proofErr w:type="spellEnd"/>
      <w:r w:rsidRPr="00C435A1">
        <w:rPr>
          <w:rStyle w:val="Emphasis"/>
        </w:rPr>
        <w:t>, titanium, etc</w:t>
      </w:r>
      <w:r w:rsidRPr="00C435A1">
        <w:rPr>
          <w:rStyle w:val="StyleUnderline"/>
        </w:rPr>
        <w:t xml:space="preserve">. </w:t>
      </w:r>
      <w:r w:rsidRPr="00C435A1">
        <w:rPr>
          <w:sz w:val="14"/>
        </w:rPr>
        <w:t xml:space="preserve">How do we get there? Let's take an example: </w:t>
      </w:r>
      <w:proofErr w:type="spellStart"/>
      <w:r w:rsidRPr="00C435A1">
        <w:rPr>
          <w:sz w:val="14"/>
        </w:rPr>
        <w:t>Ryugu</w:t>
      </w:r>
      <w:proofErr w:type="spellEnd"/>
      <w:r w:rsidRPr="00C435A1">
        <w:rPr>
          <w:sz w:val="14"/>
        </w:rPr>
        <w:t xml:space="preserve">, formerly known as 1999 JU3. It's a C-type asteroid measured to be approximately one </w:t>
      </w:r>
      <w:proofErr w:type="spellStart"/>
      <w:r w:rsidRPr="00C435A1">
        <w:rPr>
          <w:sz w:val="14"/>
        </w:rPr>
        <w:t>kilometre</w:t>
      </w:r>
      <w:proofErr w:type="spellEnd"/>
      <w:r w:rsidRPr="00C435A1">
        <w:rPr>
          <w:sz w:val="14"/>
        </w:rPr>
        <w:t xml:space="preserve"> in size [2]. In addition to nickel, iron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w:t>
      </w:r>
      <w:proofErr w:type="spellStart"/>
      <w:r w:rsidRPr="00C435A1">
        <w:rPr>
          <w:sz w:val="14"/>
        </w:rPr>
        <w:t>Ryugu</w:t>
      </w:r>
      <w:proofErr w:type="spellEnd"/>
      <w:r w:rsidRPr="00C435A1">
        <w:rPr>
          <w:sz w:val="14"/>
        </w:rPr>
        <w:t xml:space="preserve">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actually another asteroid sample return mission underway, which we could you as a second point of comparison: OSIRIS-Rex, from NASA. It's heading for </w:t>
      </w:r>
      <w:proofErr w:type="spellStart"/>
      <w:r w:rsidRPr="00C435A1">
        <w:rPr>
          <w:sz w:val="14"/>
        </w:rPr>
        <w:t>Bennu</w:t>
      </w:r>
      <w:proofErr w:type="spellEnd"/>
      <w:r w:rsidRPr="00C435A1">
        <w:rPr>
          <w:sz w:val="14"/>
        </w:rPr>
        <w:t xml:space="preserve">,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Referring back to our earlier conclusion on resource scarcity, we had two options. Either we drastically reduce our resource consumption, to such a degree that reserves can last for longer than humanity itself, or we extend our closed system, the Earth, to nearby asteroids. In the current state of affairs,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w:t>
      </w:r>
      <w:proofErr w:type="spellStart"/>
      <w:r w:rsidRPr="00C435A1">
        <w:rPr>
          <w:sz w:val="14"/>
        </w:rPr>
        <w:t>calibre</w:t>
      </w:r>
      <w:proofErr w:type="spellEnd"/>
      <w:r w:rsidRPr="00C435A1">
        <w:rPr>
          <w:sz w:val="14"/>
        </w:rPr>
        <w:t xml:space="preserv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(e.g.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w:t>
      </w:r>
      <w:proofErr w:type="spellStart"/>
      <w:r w:rsidRPr="00C435A1">
        <w:rPr>
          <w:sz w:val="14"/>
        </w:rPr>
        <w:t>REx</w:t>
      </w:r>
      <w:proofErr w:type="spellEnd"/>
      <w:r w:rsidRPr="00C435A1">
        <w:rPr>
          <w:sz w:val="14"/>
        </w:rPr>
        <w:t xml:space="preserve">, or DART. We can only regret that the Asteroid Redirect Mission from NASA and the Asteroid Impact Mission from ESA were not funded. From my perspective, these should actually be amongst the top priorities of our space exploration agenda. Not only are they instrumental to our understanding of the solar system, but </w:t>
      </w:r>
      <w:r w:rsidRPr="00F35472">
        <w:rPr>
          <w:rStyle w:val="StyleUnderline"/>
          <w:highlight w:val="green"/>
        </w:rPr>
        <w:t>they are</w:t>
      </w:r>
      <w:r w:rsidRPr="00C435A1">
        <w:rPr>
          <w:sz w:val="14"/>
        </w:rPr>
        <w:t xml:space="preserve"> also </w:t>
      </w:r>
      <w:r w:rsidRPr="00F35472">
        <w:rPr>
          <w:rStyle w:val="Emphasis"/>
          <w:highlight w:val="green"/>
        </w:rPr>
        <w:t>essential</w:t>
      </w:r>
      <w:r w:rsidRPr="00F35472">
        <w:rPr>
          <w:sz w:val="14"/>
          <w:highlight w:val="green"/>
        </w:rPr>
        <w:t xml:space="preserve"> </w:t>
      </w:r>
      <w:r w:rsidRPr="00F35472">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2DC0D28B" w14:textId="042306E1" w:rsidR="00492F3B" w:rsidRDefault="00745979" w:rsidP="00492F3B">
      <w:pPr>
        <w:pStyle w:val="Heading4"/>
      </w:pPr>
      <w:r>
        <w:t>Also solves warming</w:t>
      </w:r>
      <w:r w:rsidR="00492F3B">
        <w:t xml:space="preserve"> – a] Key to REM’s that spur Renewables and b] Reduces Terrestrial Mining that wrecks the environment.</w:t>
      </w:r>
    </w:p>
    <w:p w14:paraId="5959DFC2" w14:textId="77777777" w:rsidR="00492F3B" w:rsidRPr="009F622F" w:rsidRDefault="00492F3B" w:rsidP="00492F3B">
      <w:proofErr w:type="spellStart"/>
      <w:r w:rsidRPr="009F622F">
        <w:rPr>
          <w:rStyle w:val="Style13ptBold"/>
        </w:rPr>
        <w:t>MacWhorter</w:t>
      </w:r>
      <w:proofErr w:type="spellEnd"/>
      <w:r w:rsidRPr="009F622F">
        <w:rPr>
          <w:rStyle w:val="Style13ptBold"/>
        </w:rPr>
        <w:t xml:space="preserve"> 15</w:t>
      </w:r>
      <w:r w:rsidRPr="009F622F">
        <w:t xml:space="preserve">, Kevin. "Sustainable mining: Incentivizing asteroid mining in the name of environmentalism." Wm. &amp; Mary </w:t>
      </w:r>
      <w:proofErr w:type="spellStart"/>
      <w:r w:rsidRPr="009F622F">
        <w:t>Envtl</w:t>
      </w:r>
      <w:proofErr w:type="spellEnd"/>
      <w:r w:rsidRPr="009F622F">
        <w:t xml:space="preserve">. L. &amp; </w:t>
      </w:r>
      <w:proofErr w:type="spellStart"/>
      <w:r w:rsidRPr="009F622F">
        <w:t>Pol'y</w:t>
      </w:r>
      <w:proofErr w:type="spellEnd"/>
      <w:r w:rsidRPr="009F622F">
        <w:t xml:space="preserve"> Rev. 40 (2015): 645.</w:t>
      </w:r>
      <w:r>
        <w:t xml:space="preserve"> (</w:t>
      </w:r>
      <w:r w:rsidRPr="00C37EF9">
        <w:t>J.D. Candidate, William &amp; Mary Law School</w:t>
      </w:r>
      <w:r>
        <w:t xml:space="preserve">)//Elmer </w:t>
      </w:r>
    </w:p>
    <w:p w14:paraId="0E9CAD7C" w14:textId="15C25A43" w:rsidR="00AB4C71" w:rsidRPr="00AB4C71" w:rsidRDefault="00492F3B" w:rsidP="00AB4C71">
      <w:r w:rsidRPr="00D04D42">
        <w:rPr>
          <w:sz w:val="14"/>
          <w:szCs w:val="16"/>
        </w:rPr>
        <w:t xml:space="preserve">A. Rare Element Mining on Earth </w:t>
      </w:r>
      <w:r w:rsidRPr="009F622F">
        <w:rPr>
          <w:rStyle w:val="Emphasis"/>
          <w:highlight w:val="green"/>
        </w:rPr>
        <w:t>In the next sixty years</w:t>
      </w:r>
      <w:r w:rsidRPr="00C37EF9">
        <w:rPr>
          <w:rStyle w:val="StyleUnderline"/>
        </w:rPr>
        <w:t xml:space="preserve">, scientists predict that </w:t>
      </w:r>
      <w:r w:rsidRPr="009F622F">
        <w:rPr>
          <w:rStyle w:val="Emphasis"/>
          <w:highlight w:val="green"/>
        </w:rPr>
        <w:t>certain elements crucial</w:t>
      </w:r>
      <w:r w:rsidRPr="00C37EF9">
        <w:rPr>
          <w:rStyle w:val="Emphasis"/>
        </w:rPr>
        <w:t xml:space="preserve"> to modern industry</w:t>
      </w:r>
      <w:r w:rsidRPr="00C37EF9">
        <w:rPr>
          <w:rStyle w:val="StyleUnderline"/>
        </w:rPr>
        <w:t xml:space="preserve"> such as platinum, zinc, copper, phosphorous, lead, gold, and indium </w:t>
      </w:r>
      <w:r w:rsidRPr="009F622F">
        <w:rPr>
          <w:rStyle w:val="Emphasis"/>
          <w:highlight w:val="green"/>
        </w:rPr>
        <w:t>could be exhausted</w:t>
      </w:r>
      <w:r w:rsidRPr="00C37EF9">
        <w:rPr>
          <w:rStyle w:val="StyleUnderline"/>
        </w:rPr>
        <w:t xml:space="preserve"> on Earth</w:t>
      </w:r>
      <w:r w:rsidRPr="00D04D42">
        <w:rPr>
          <w:sz w:val="14"/>
        </w:rPr>
        <w:t xml:space="preserve">. 12 </w:t>
      </w:r>
      <w:r w:rsidRPr="00C37EF9">
        <w:rPr>
          <w:rStyle w:val="StyleUnderline"/>
        </w:rPr>
        <w:t xml:space="preserve">Many of these have </w:t>
      </w:r>
      <w:r w:rsidRPr="009F622F">
        <w:rPr>
          <w:rStyle w:val="Emphasis"/>
          <w:highlight w:val="green"/>
          <w:bdr w:val="single" w:sz="18" w:space="0" w:color="auto"/>
        </w:rPr>
        <w:t>no synthetic alternative</w:t>
      </w:r>
      <w:r w:rsidRPr="00D04D42">
        <w:rPr>
          <w:sz w:val="14"/>
        </w:rPr>
        <w:t>, unlike chemical elements such as oil or diamonds.13 Liquid-crystal display (</w:t>
      </w:r>
      <w:r w:rsidRPr="00C37EF9">
        <w:rPr>
          <w:rStyle w:val="StyleUnderline"/>
        </w:rPr>
        <w:t>LCD</w:t>
      </w:r>
      <w:r w:rsidRPr="00D04D42">
        <w:rPr>
          <w:sz w:val="14"/>
        </w:rPr>
        <w:t xml:space="preserve">) </w:t>
      </w:r>
      <w:r w:rsidRPr="00C37EF9">
        <w:rPr>
          <w:rStyle w:val="StyleUnderline"/>
        </w:rPr>
        <w:t>televisions, cellphones, and laptops are among the various consumer technologies that use precious metals.</w:t>
      </w:r>
      <w:r w:rsidRPr="00D04D42">
        <w:rPr>
          <w:sz w:val="14"/>
        </w:rPr>
        <w:t xml:space="preserve">14Further, </w:t>
      </w:r>
      <w:r w:rsidRPr="009F622F">
        <w:rPr>
          <w:rStyle w:val="Emphasis"/>
          <w:highlight w:val="green"/>
        </w:rPr>
        <w:t>green technologies</w:t>
      </w:r>
      <w:r w:rsidRPr="00C37EF9">
        <w:rPr>
          <w:rStyle w:val="StyleUnderline"/>
        </w:rPr>
        <w:t xml:space="preserve"> </w:t>
      </w:r>
      <w:r w:rsidRPr="009F622F">
        <w:rPr>
          <w:rStyle w:val="Emphasis"/>
          <w:highlight w:val="green"/>
        </w:rPr>
        <w:t xml:space="preserve">including wind turbines, solar panels, and catalytic converters </w:t>
      </w:r>
      <w:r w:rsidRPr="009F622F">
        <w:rPr>
          <w:rStyle w:val="Emphasis"/>
          <w:highlight w:val="green"/>
          <w:bdr w:val="single" w:sz="18" w:space="0" w:color="auto"/>
        </w:rPr>
        <w:t>require these rare elements</w:t>
      </w:r>
      <w:r w:rsidRPr="00D04D42">
        <w:rPr>
          <w:sz w:val="14"/>
        </w:rPr>
        <w:t xml:space="preserve">. 15 </w:t>
      </w:r>
      <w:r w:rsidRPr="00C37EF9">
        <w:rPr>
          <w:rStyle w:val="StyleUnderline"/>
        </w:rPr>
        <w:t>As demand rises for both types of technologies, and as reserves of rare metals fall, prices skyrocket</w:t>
      </w:r>
      <w:r w:rsidRPr="00D04D42">
        <w:rPr>
          <w:sz w:val="14"/>
        </w:rPr>
        <w:t xml:space="preserve">.16 </w:t>
      </w:r>
      <w:r w:rsidRPr="00C37EF9">
        <w:rPr>
          <w:rStyle w:val="StyleUnderline"/>
        </w:rPr>
        <w:t xml:space="preserve">Demand for nonrenewable resources creates </w:t>
      </w:r>
      <w:r w:rsidRPr="00C37EF9">
        <w:rPr>
          <w:rStyle w:val="Emphasis"/>
        </w:rPr>
        <w:t>conflict</w:t>
      </w:r>
      <w:r w:rsidRPr="00D04D42">
        <w:rPr>
          <w:sz w:val="14"/>
        </w:rPr>
        <w:t xml:space="preserve">, and consumerism in rich countries results in harsh labor treatment for poorer countries.17 In general, </w:t>
      </w:r>
      <w:r w:rsidRPr="009F622F">
        <w:rPr>
          <w:rStyle w:val="Emphasis"/>
          <w:highlight w:val="green"/>
        </w:rPr>
        <w:t>the mining industry is extremely destructive to Earth’s environment</w:t>
      </w:r>
      <w:r w:rsidRPr="00D04D42">
        <w:rPr>
          <w:sz w:val="14"/>
        </w:rPr>
        <w:t xml:space="preserve">.18 In fact, depending on the method employed, </w:t>
      </w:r>
      <w:r w:rsidRPr="00C37EF9">
        <w:rPr>
          <w:rStyle w:val="StyleUnderline"/>
        </w:rPr>
        <w:t xml:space="preserve">mining can </w:t>
      </w:r>
      <w:r w:rsidRPr="009F622F">
        <w:rPr>
          <w:rStyle w:val="Emphasis"/>
          <w:highlight w:val="green"/>
        </w:rPr>
        <w:t>destroy</w:t>
      </w:r>
      <w:r w:rsidRPr="00C37EF9">
        <w:rPr>
          <w:rStyle w:val="StyleUnderline"/>
        </w:rPr>
        <w:t xml:space="preserve"> </w:t>
      </w:r>
      <w:r w:rsidRPr="009F622F">
        <w:rPr>
          <w:rStyle w:val="Emphasis"/>
          <w:highlight w:val="green"/>
        </w:rPr>
        <w:t>entire ecosystems by polluting water</w:t>
      </w:r>
      <w:r w:rsidRPr="00C37EF9">
        <w:rPr>
          <w:rStyle w:val="StyleUnderline"/>
        </w:rPr>
        <w:t xml:space="preserve"> sources </w:t>
      </w:r>
      <w:r w:rsidRPr="009F622F">
        <w:rPr>
          <w:rStyle w:val="Emphasis"/>
          <w:highlight w:val="green"/>
        </w:rPr>
        <w:t>and</w:t>
      </w:r>
      <w:r w:rsidRPr="00C37EF9">
        <w:rPr>
          <w:rStyle w:val="StyleUnderline"/>
        </w:rPr>
        <w:t xml:space="preserve"> </w:t>
      </w:r>
      <w:r w:rsidRPr="009F622F">
        <w:rPr>
          <w:rStyle w:val="Emphasis"/>
          <w:highlight w:val="green"/>
        </w:rPr>
        <w:t>contributing to deforestation</w:t>
      </w:r>
      <w:r w:rsidRPr="00D04D42">
        <w:rPr>
          <w:sz w:val="14"/>
        </w:rPr>
        <w:t xml:space="preserve">.19 </w:t>
      </w:r>
      <w:r w:rsidRPr="00C37EF9">
        <w:rPr>
          <w:rStyle w:val="StyleUnderline"/>
        </w:rPr>
        <w:t xml:space="preserve">It is </w:t>
      </w:r>
      <w:r w:rsidRPr="009F622F">
        <w:rPr>
          <w:rStyle w:val="Emphasis"/>
          <w:highlight w:val="green"/>
        </w:rPr>
        <w:t>by</w:t>
      </w:r>
      <w:r w:rsidRPr="00C37EF9">
        <w:rPr>
          <w:rStyle w:val="StyleUnderline"/>
        </w:rPr>
        <w:t xml:space="preserve"> its </w:t>
      </w:r>
      <w:r w:rsidRPr="009F622F">
        <w:rPr>
          <w:rStyle w:val="Emphasis"/>
          <w:highlight w:val="green"/>
        </w:rPr>
        <w:t>nature</w:t>
      </w:r>
      <w:r w:rsidRPr="00C37EF9">
        <w:rPr>
          <w:rStyle w:val="StyleUnderline"/>
        </w:rPr>
        <w:t xml:space="preserve"> an </w:t>
      </w:r>
      <w:r w:rsidRPr="009F622F">
        <w:rPr>
          <w:rStyle w:val="Emphasis"/>
          <w:highlight w:val="green"/>
          <w:bdr w:val="single" w:sz="18" w:space="0" w:color="auto"/>
        </w:rPr>
        <w:t>unsustainable</w:t>
      </w:r>
      <w:r w:rsidRPr="00C37EF9">
        <w:rPr>
          <w:rStyle w:val="StyleUnderline"/>
        </w:rPr>
        <w:t xml:space="preserve"> practice, because it involves the extraction of a finite and non-renewable resource.</w:t>
      </w:r>
      <w:r w:rsidRPr="00D04D42">
        <w:rPr>
          <w:sz w:val="14"/>
        </w:rPr>
        <w:t xml:space="preserve">20 Moreover, </w:t>
      </w:r>
      <w:r w:rsidRPr="00C37EF9">
        <w:rPr>
          <w:rStyle w:val="StyleUnderline"/>
        </w:rPr>
        <w:t xml:space="preserve">by extracting tiny amounts of metals from relatively large quantities of ore, the mining industry </w:t>
      </w:r>
      <w:r w:rsidRPr="009F622F">
        <w:rPr>
          <w:rStyle w:val="Emphasis"/>
          <w:highlight w:val="green"/>
        </w:rPr>
        <w:t xml:space="preserve">contributes the </w:t>
      </w:r>
      <w:r w:rsidRPr="009F622F">
        <w:rPr>
          <w:rStyle w:val="Emphasis"/>
          <w:highlight w:val="green"/>
          <w:bdr w:val="single" w:sz="18" w:space="0" w:color="auto"/>
        </w:rPr>
        <w:t>largest portion of solid wastes</w:t>
      </w:r>
      <w:r w:rsidRPr="009F622F">
        <w:rPr>
          <w:rStyle w:val="Emphasis"/>
          <w:highlight w:val="green"/>
        </w:rPr>
        <w:t xml:space="preserve"> in the world</w:t>
      </w:r>
      <w:r w:rsidRPr="00D04D42">
        <w:rPr>
          <w:sz w:val="14"/>
        </w:rPr>
        <w:t xml:space="preserve">.21 </w:t>
      </w:r>
      <w:r w:rsidRPr="00C37EF9">
        <w:rPr>
          <w:rStyle w:val="StyleUnderline"/>
        </w:rPr>
        <w:t>The</w:t>
      </w:r>
      <w:r w:rsidRPr="00D04D42">
        <w:rPr>
          <w:sz w:val="14"/>
        </w:rPr>
        <w:t xml:space="preserve"> Environmental Protection Agency (</w:t>
      </w:r>
      <w:r w:rsidRPr="00C37EF9">
        <w:rPr>
          <w:rStyle w:val="StyleUnderline"/>
        </w:rPr>
        <w:t>EPA</w:t>
      </w:r>
      <w:r w:rsidRPr="00D04D42">
        <w:rPr>
          <w:sz w:val="14"/>
        </w:rPr>
        <w:t xml:space="preserve">) </w:t>
      </w:r>
      <w:r w:rsidRPr="00C37EF9">
        <w:rPr>
          <w:rStyle w:val="StyleUnderline"/>
        </w:rPr>
        <w:t xml:space="preserve">describes the industry as the source of </w:t>
      </w:r>
      <w:r w:rsidRPr="00D04D42">
        <w:rPr>
          <w:rStyle w:val="Emphasis"/>
          <w:bdr w:val="single" w:sz="18" w:space="0" w:color="auto"/>
        </w:rPr>
        <w:t>more toxic and hazardous waste than any other industrial</w:t>
      </w:r>
      <w:r w:rsidRPr="00C37EF9">
        <w:rPr>
          <w:rStyle w:val="Emphasis"/>
        </w:rPr>
        <w:t xml:space="preserve"> sector</w:t>
      </w:r>
      <w:r w:rsidRPr="00D04D42">
        <w:rPr>
          <w:sz w:val="14"/>
        </w:rPr>
        <w:t xml:space="preserve"> [</w:t>
      </w:r>
      <w:r w:rsidRPr="00C37EF9">
        <w:rPr>
          <w:rStyle w:val="StyleUnderline"/>
        </w:rPr>
        <w:t>in the United States</w:t>
      </w:r>
      <w:r w:rsidRPr="00D04D42">
        <w:rPr>
          <w:sz w:val="14"/>
        </w:rPr>
        <w:t xml:space="preserve">], </w:t>
      </w:r>
      <w:r w:rsidRPr="00C37EF9">
        <w:rPr>
          <w:rStyle w:val="StyleUnderline"/>
        </w:rPr>
        <w:t>costing billions of dollars to address the public health and environmental threats to communities.</w:t>
      </w:r>
      <w:r w:rsidRPr="00D04D42">
        <w:rPr>
          <w:sz w:val="14"/>
        </w:rPr>
        <w:t xml:space="preserve"> 22 Poor regulations and oxymoronic corporate definitions of sustainability, however, make it unclear as to just how much waste the industry actually produces.23 </w:t>
      </w:r>
      <w:r w:rsidRPr="00C37EF9">
        <w:rPr>
          <w:rStyle w:val="StyleUnderline"/>
        </w:rPr>
        <w:t>Platinum</w:t>
      </w:r>
      <w:r w:rsidRPr="00D04D42">
        <w:rPr>
          <w:sz w:val="14"/>
        </w:rPr>
        <w:t xml:space="preserve"> provides an excellent case study of the issue, because it </w:t>
      </w:r>
      <w:r w:rsidRPr="00C37EF9">
        <w:rPr>
          <w:rStyle w:val="StyleUnderline"/>
        </w:rPr>
        <w:t>is an extremely rare and expensive metal—an ore expected to exist in vast quantities in asteroids.</w:t>
      </w:r>
      <w:r w:rsidRPr="00D04D42">
        <w:rPr>
          <w:sz w:val="14"/>
        </w:rPr>
        <w:t xml:space="preserve">24 Further, </w:t>
      </w:r>
      <w:r w:rsidRPr="00C37EF9">
        <w:rPr>
          <w:rStyle w:val="StyleUnderline"/>
        </w:rPr>
        <w:t>production of platinum has increased sharply in the past sixty years in order to keep up with growing demand for use in new technologies</w:t>
      </w:r>
      <w:r w:rsidRPr="00D04D42">
        <w:rPr>
          <w:sz w:val="14"/>
        </w:rPr>
        <w:t xml:space="preserve">.25 In fact, </w:t>
      </w:r>
      <w:r w:rsidRPr="00C37EF9">
        <w:rPr>
          <w:rStyle w:val="StyleUnderline"/>
        </w:rPr>
        <w:t xml:space="preserve">despite their high costs, </w:t>
      </w:r>
      <w:r w:rsidRPr="00D04D42">
        <w:rPr>
          <w:rStyle w:val="Emphasis"/>
          <w:highlight w:val="green"/>
        </w:rPr>
        <w:t>platinum</w:t>
      </w:r>
      <w:r w:rsidRPr="00D04D42">
        <w:rPr>
          <w:rStyle w:val="StyleUnderline"/>
        </w:rPr>
        <w:t xml:space="preserve"> group metals are </w:t>
      </w:r>
      <w:r w:rsidRPr="00D04D42">
        <w:rPr>
          <w:rStyle w:val="Emphasis"/>
          <w:highlight w:val="green"/>
        </w:rPr>
        <w:t>so useful</w:t>
      </w:r>
      <w:r w:rsidRPr="00D04D42">
        <w:rPr>
          <w:rStyle w:val="StyleUnderline"/>
        </w:rPr>
        <w:t xml:space="preserve"> that </w:t>
      </w:r>
      <w:r w:rsidRPr="00D04D42">
        <w:rPr>
          <w:rStyle w:val="Emphasis"/>
          <w:highlight w:val="green"/>
        </w:rPr>
        <w:t>[one] of [four]</w:t>
      </w:r>
      <w:r w:rsidRPr="00D04D42">
        <w:rPr>
          <w:rStyle w:val="StyleUnderline"/>
        </w:rPr>
        <w:t xml:space="preserve"> industrial </w:t>
      </w:r>
      <w:r w:rsidRPr="00D04D42">
        <w:rPr>
          <w:rStyle w:val="Emphasis"/>
          <w:highlight w:val="green"/>
        </w:rPr>
        <w:t>goods</w:t>
      </w:r>
      <w:r w:rsidRPr="00D04D42">
        <w:rPr>
          <w:rStyle w:val="StyleUnderline"/>
        </w:rPr>
        <w:t xml:space="preserve"> on Earth </w:t>
      </w:r>
      <w:r w:rsidRPr="00D04D42">
        <w:rPr>
          <w:rStyle w:val="Emphasis"/>
          <w:highlight w:val="green"/>
        </w:rPr>
        <w:t>require them</w:t>
      </w:r>
      <w:r w:rsidRPr="00D04D42">
        <w:rPr>
          <w:rStyle w:val="StyleUnderline"/>
        </w:rPr>
        <w:t xml:space="preserve"> in production.</w:t>
      </w:r>
      <w:r w:rsidRPr="00D04D42">
        <w:rPr>
          <w:b/>
          <w:bCs/>
          <w:sz w:val="14"/>
        </w:rPr>
        <w:t xml:space="preserve"> 26 </w:t>
      </w:r>
      <w:r w:rsidRPr="00D04D42">
        <w:rPr>
          <w:rStyle w:val="StyleUnderline"/>
        </w:rPr>
        <w:t>Scholars do not expect demand to slow any time soon</w:t>
      </w:r>
      <w:r w:rsidRPr="00D04D42">
        <w:rPr>
          <w:sz w:val="14"/>
        </w:rPr>
        <w:t xml:space="preserve">.27 Among other technologies, </w:t>
      </w:r>
      <w:r w:rsidRPr="00C37EF9">
        <w:rPr>
          <w:rStyle w:val="StyleUnderline"/>
        </w:rPr>
        <w:t>industries use platinum in products such as catalytic converters, jewelry production, various catalysts for chemical processing, and hydrogen fuel cells</w:t>
      </w:r>
      <w:r w:rsidRPr="00D04D42">
        <w:rPr>
          <w:sz w:val="14"/>
        </w:rPr>
        <w:t xml:space="preserve">.28 While there is no consensus on how far the Earth’s reserves of platinum will take humanity, many </w:t>
      </w:r>
      <w:r w:rsidRPr="00C37EF9">
        <w:rPr>
          <w:rStyle w:val="StyleUnderline"/>
        </w:rPr>
        <w:t xml:space="preserve">scientists agree that platinum ore reserves will </w:t>
      </w:r>
      <w:r w:rsidRPr="00D04D42">
        <w:rPr>
          <w:rStyle w:val="Emphasis"/>
          <w:highlight w:val="green"/>
        </w:rPr>
        <w:t>deplete</w:t>
      </w:r>
      <w:r w:rsidRPr="00C37EF9">
        <w:rPr>
          <w:rStyle w:val="StyleUnderline"/>
        </w:rPr>
        <w:t xml:space="preserve"> </w:t>
      </w:r>
      <w:r w:rsidRPr="00D04D42">
        <w:rPr>
          <w:rStyle w:val="Emphasis"/>
          <w:highlight w:val="green"/>
        </w:rPr>
        <w:t>in</w:t>
      </w:r>
      <w:r w:rsidRPr="00C37EF9">
        <w:rPr>
          <w:rStyle w:val="StyleUnderline"/>
        </w:rPr>
        <w:t xml:space="preserve"> a relatively </w:t>
      </w:r>
      <w:r w:rsidRPr="00D04D42">
        <w:rPr>
          <w:rStyle w:val="Emphasis"/>
          <w:highlight w:val="green"/>
        </w:rPr>
        <w:t>short</w:t>
      </w:r>
      <w:r w:rsidRPr="00C37EF9">
        <w:rPr>
          <w:rStyle w:val="Emphasis"/>
        </w:rPr>
        <w:t xml:space="preserve"> amount of </w:t>
      </w:r>
      <w:r w:rsidRPr="00D04D42">
        <w:rPr>
          <w:rStyle w:val="Emphasis"/>
          <w:highlight w:val="green"/>
        </w:rPr>
        <w:t>time</w:t>
      </w:r>
      <w:r w:rsidRPr="00D04D42">
        <w:rPr>
          <w:sz w:val="14"/>
        </w:rPr>
        <w:t xml:space="preserve">.29 With the rate of mining at an all-time high,30 it is increasingly clear that historical patterns of mineral resources and development cannot simply be assumed to continue unaltered into the future. 31 </w:t>
      </w:r>
      <w:r w:rsidRPr="00C37EF9">
        <w:rPr>
          <w:rStyle w:val="StyleUnderline"/>
        </w:rPr>
        <w:t>The platinum mining industry, however, has a strong incentive to increase its rate of extraction as profits grow with the rate of demand. Without any alternative, this destructive practice will continue</w:t>
      </w:r>
      <w:r w:rsidRPr="00D04D42">
        <w:rPr>
          <w:sz w:val="14"/>
        </w:rPr>
        <w:t xml:space="preserve"> into the future.32 So-called platinum-group metal (PGM) ores are mined through underground or open cut techniques.33 Due to these practices, </w:t>
      </w:r>
      <w:r w:rsidRPr="00C37EF9">
        <w:rPr>
          <w:rStyle w:val="StyleUnderline"/>
        </w:rPr>
        <w:t>all but a very small fraction of the mined platinum ore is disposed of as solid waste</w:t>
      </w:r>
      <w:r w:rsidRPr="00D04D42">
        <w:rPr>
          <w:sz w:val="14"/>
        </w:rPr>
        <w:t xml:space="preserve">.34 </w:t>
      </w:r>
      <w:r w:rsidRPr="00C37EF9">
        <w:rPr>
          <w:rStyle w:val="StyleUnderline"/>
        </w:rPr>
        <w:t>The environmental consequences of platinum production are thus quite significant, but like the mining industry in general, the amount of waste is typically under-reported</w:t>
      </w:r>
      <w:r w:rsidRPr="00D04D42">
        <w:rPr>
          <w:sz w:val="14"/>
        </w:rPr>
        <w:t xml:space="preserve">.35 While this is due to high production levels at the moment, those levels will only increase given the estimated future demand of platinum.36 In spite of the negative consequences, mining continues unabated because it is economically important to many areas.37 </w:t>
      </w:r>
      <w:r w:rsidRPr="00C37EF9">
        <w:rPr>
          <w:rStyle w:val="StyleUnderline"/>
        </w:rPr>
        <w:t xml:space="preserve">The </w:t>
      </w:r>
      <w:r w:rsidRPr="00D04D42">
        <w:rPr>
          <w:rStyle w:val="Emphasis"/>
          <w:highlight w:val="green"/>
        </w:rPr>
        <w:t>future environmental costs provide</w:t>
      </w:r>
      <w:r w:rsidRPr="00C37EF9">
        <w:rPr>
          <w:rStyle w:val="StyleUnderline"/>
        </w:rPr>
        <w:t xml:space="preserve"> a </w:t>
      </w:r>
      <w:r w:rsidRPr="00D04D42">
        <w:rPr>
          <w:rStyle w:val="Emphasis"/>
          <w:highlight w:val="green"/>
        </w:rPr>
        <w:t>major challenge</w:t>
      </w:r>
      <w:r w:rsidRPr="00C37EF9">
        <w:rPr>
          <w:rStyle w:val="StyleUnderline"/>
        </w:rPr>
        <w:t xml:space="preserve"> in creating a sustainable system. </w:t>
      </w:r>
      <w:r w:rsidRPr="00D04D42">
        <w:rPr>
          <w:rStyle w:val="Emphasis"/>
          <w:highlight w:val="green"/>
        </w:rPr>
        <w:t>Relegating</w:t>
      </w:r>
      <w:r w:rsidRPr="00C37EF9">
        <w:rPr>
          <w:rStyle w:val="Emphasis"/>
        </w:rPr>
        <w:t xml:space="preserve"> at least some </w:t>
      </w:r>
      <w:r w:rsidRPr="00D04D42">
        <w:rPr>
          <w:rStyle w:val="Emphasis"/>
          <w:highlight w:val="green"/>
        </w:rPr>
        <w:t>mining</w:t>
      </w:r>
      <w:r w:rsidRPr="00C37EF9">
        <w:rPr>
          <w:rStyle w:val="Emphasis"/>
        </w:rPr>
        <w:t xml:space="preserve"> companies </w:t>
      </w:r>
      <w:r w:rsidRPr="00D04D42">
        <w:rPr>
          <w:rStyle w:val="Emphasis"/>
          <w:highlight w:val="green"/>
        </w:rPr>
        <w:t>to</w:t>
      </w:r>
      <w:r w:rsidRPr="00C37EF9">
        <w:rPr>
          <w:rStyle w:val="Emphasis"/>
        </w:rPr>
        <w:t xml:space="preserve"> near-Earth </w:t>
      </w:r>
      <w:r w:rsidRPr="00D04D42">
        <w:rPr>
          <w:rStyle w:val="Emphasis"/>
          <w:highlight w:val="green"/>
        </w:rPr>
        <w:t>asteroids</w:t>
      </w:r>
      <w:r w:rsidRPr="00C37EF9">
        <w:rPr>
          <w:rStyle w:val="Emphasis"/>
        </w:rPr>
        <w:t xml:space="preserve"> </w:t>
      </w:r>
      <w:r w:rsidRPr="00D04D42">
        <w:rPr>
          <w:rStyle w:val="Emphasis"/>
          <w:highlight w:val="green"/>
        </w:rPr>
        <w:t>would reduce</w:t>
      </w:r>
      <w:r w:rsidRPr="00C37EF9">
        <w:rPr>
          <w:rStyle w:val="Emphasis"/>
        </w:rPr>
        <w:t xml:space="preserve"> the </w:t>
      </w:r>
      <w:r w:rsidRPr="00D04D42">
        <w:rPr>
          <w:rStyle w:val="Emphasis"/>
          <w:highlight w:val="green"/>
          <w:bdr w:val="single" w:sz="18" w:space="0" w:color="auto"/>
        </w:rPr>
        <w:t>negative effects of future mining levels on Earth</w:t>
      </w:r>
      <w:r w:rsidRPr="00D04D42">
        <w:rPr>
          <w:sz w:val="14"/>
        </w:rPr>
        <w:t>. The economic benefits of mining need not be sacrificed for the sake of the environment.38</w:t>
      </w:r>
    </w:p>
    <w:p w14:paraId="63ADB35B" w14:textId="29756D2A" w:rsidR="00313E5F" w:rsidRDefault="00313E5F" w:rsidP="00313E5F">
      <w:pPr>
        <w:pStyle w:val="Heading2"/>
      </w:pPr>
      <w:r>
        <w:t>Case</w:t>
      </w:r>
    </w:p>
    <w:p w14:paraId="357ED3A3" w14:textId="345B2A81" w:rsidR="00FC284B" w:rsidRDefault="00FC284B" w:rsidP="00A75117">
      <w:pPr>
        <w:pStyle w:val="Heading3"/>
      </w:pPr>
      <w:r>
        <w:t>1NC – Framing</w:t>
      </w:r>
    </w:p>
    <w:p w14:paraId="7BC400C0" w14:textId="77777777" w:rsidR="00610CAA" w:rsidRPr="00730CE9" w:rsidRDefault="00610CAA" w:rsidP="00610CAA">
      <w:pPr>
        <w:pStyle w:val="Heading4"/>
        <w:rPr>
          <w:rFonts w:cs="Arial"/>
        </w:rPr>
      </w:pPr>
      <w:r>
        <w:rPr>
          <w:rFonts w:cs="Arial"/>
        </w:rPr>
        <w:t>Extinction</w:t>
      </w:r>
      <w:r w:rsidRPr="00730CE9">
        <w:rPr>
          <w:rFonts w:cs="Arial"/>
        </w:rPr>
        <w:t xml:space="preserve"> outweighs---it’s the upmost moral evil and disavowal of the risk makes it more likely.</w:t>
      </w:r>
    </w:p>
    <w:p w14:paraId="295DBB04" w14:textId="77777777" w:rsidR="00610CAA" w:rsidRPr="00AE4834" w:rsidRDefault="00610CAA" w:rsidP="00610CAA">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proofErr w:type="spellStart"/>
      <w:r w:rsidRPr="00AE4834">
        <w:rPr>
          <w:rStyle w:val="Style13ptBold"/>
          <w:rFonts w:eastAsia="Calibri"/>
        </w:rPr>
        <w:t>Finneron</w:t>
      </w:r>
      <w:proofErr w:type="spellEnd"/>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12"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287A6D68" w14:textId="43392B35" w:rsidR="00610CAA" w:rsidRPr="00610CAA" w:rsidRDefault="00610CAA" w:rsidP="00610CAA">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A587E">
        <w:rPr>
          <w:rStyle w:val="StyleUnderline"/>
          <w:rFonts w:eastAsia="Calibri"/>
          <w:highlight w:val="cyan"/>
        </w:rPr>
        <w:t>it</w:t>
      </w:r>
      <w:r w:rsidRPr="00AA587E">
        <w:rPr>
          <w:rStyle w:val="StyleUnderline"/>
          <w:highlight w:val="cyan"/>
        </w:rPr>
        <w:t xml:space="preserve"> </w:t>
      </w:r>
      <w:r w:rsidRPr="00AA587E">
        <w:rPr>
          <w:rStyle w:val="StyleUnderline"/>
          <w:rFonts w:eastAsia="Calibri"/>
          <w:highlight w:val="cyan"/>
        </w:rPr>
        <w:t>is</w:t>
      </w:r>
      <w:r w:rsidRPr="00AA587E">
        <w:rPr>
          <w:rStyle w:val="StyleUnderline"/>
          <w:highlight w:val="cyan"/>
        </w:rPr>
        <w:t xml:space="preserve"> </w:t>
      </w:r>
      <w:r w:rsidRPr="00AE4834">
        <w:rPr>
          <w:rStyle w:val="StyleUnderline"/>
          <w:rFonts w:eastAsia="Calibri"/>
        </w:rPr>
        <w:t>a</w:t>
      </w:r>
      <w:r w:rsidRPr="00AE4834">
        <w:rPr>
          <w:rStyle w:val="StyleUnderline"/>
        </w:rPr>
        <w:t xml:space="preserve"> </w:t>
      </w:r>
      <w:r w:rsidRPr="00AA587E">
        <w:rPr>
          <w:rStyle w:val="StyleUnderline"/>
          <w:rFonts w:eastAsia="Calibri"/>
          <w:highlight w:val="cyan"/>
        </w:rPr>
        <w:t>good</w:t>
      </w:r>
      <w:r w:rsidRPr="00AA587E">
        <w:rPr>
          <w:rStyle w:val="StyleUnderline"/>
          <w:highlight w:val="cyan"/>
        </w:rPr>
        <w:t xml:space="preserve"> </w:t>
      </w:r>
      <w:r w:rsidRPr="00AE4834">
        <w:rPr>
          <w:rStyle w:val="StyleUnderline"/>
          <w:rFonts w:eastAsia="Calibri"/>
        </w:rPr>
        <w:t>thing</w:t>
      </w:r>
      <w:r w:rsidRPr="00AE4834">
        <w:rPr>
          <w:rStyle w:val="StyleUnderline"/>
        </w:rPr>
        <w:t xml:space="preserve"> </w:t>
      </w:r>
      <w:r w:rsidRPr="008B122D">
        <w:rPr>
          <w:rStyle w:val="StyleUnderline"/>
          <w:rFonts w:eastAsia="Calibri"/>
        </w:rPr>
        <w:t>for</w:t>
      </w:r>
      <w:r w:rsidRPr="008B122D">
        <w:rPr>
          <w:rStyle w:val="StyleUnderline"/>
        </w:rPr>
        <w:t xml:space="preserve"> </w:t>
      </w:r>
      <w:r w:rsidRPr="008B122D">
        <w:rPr>
          <w:rStyle w:val="StyleUnderline"/>
          <w:rFonts w:eastAsia="Calibri"/>
        </w:rPr>
        <w:t>people</w:t>
      </w:r>
      <w:r w:rsidRPr="008B122D">
        <w:rPr>
          <w:rStyle w:val="StyleUnderline"/>
        </w:rPr>
        <w:t xml:space="preserve"> </w:t>
      </w:r>
      <w:r w:rsidRPr="00AA587E">
        <w:rPr>
          <w:rStyle w:val="StyleUnderline"/>
          <w:rFonts w:eastAsia="Calibri"/>
          <w:highlight w:val="cyan"/>
        </w:rPr>
        <w:t>to</w:t>
      </w:r>
      <w:r w:rsidRPr="00AA587E">
        <w:rPr>
          <w:rStyle w:val="StyleUnderline"/>
          <w:highlight w:val="cyan"/>
        </w:rPr>
        <w:t xml:space="preserve"> </w:t>
      </w:r>
      <w:r w:rsidRPr="00AA587E">
        <w:rPr>
          <w:rStyle w:val="StyleUnderline"/>
          <w:rFonts w:eastAsia="Calibri"/>
          <w:highlight w:val="cyan"/>
        </w:rPr>
        <w:t>exist</w:t>
      </w:r>
      <w:r w:rsidRPr="00AA587E">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8B122D">
        <w:rPr>
          <w:rStyle w:val="StyleUnderline"/>
          <w:rFonts w:eastAsia="Calibri"/>
        </w:rPr>
        <w:t>and</w:t>
      </w:r>
      <w:r w:rsidRPr="008B122D">
        <w:rPr>
          <w:rStyle w:val="StyleUnderline"/>
        </w:rPr>
        <w:t xml:space="preserve"> </w:t>
      </w:r>
      <w:r w:rsidRPr="00AA587E">
        <w:rPr>
          <w:rStyle w:val="StyleUnderline"/>
          <w:rFonts w:eastAsia="Calibri"/>
          <w:highlight w:val="cyan"/>
        </w:rPr>
        <w:t>extinction</w:t>
      </w:r>
      <w:r w:rsidRPr="00AA587E">
        <w:rPr>
          <w:rStyle w:val="StyleUnderline"/>
          <w:highlight w:val="cyan"/>
        </w:rPr>
        <w:t xml:space="preserve"> </w:t>
      </w:r>
      <w:r w:rsidRPr="00AA587E">
        <w:rPr>
          <w:rStyle w:val="StyleUnderline"/>
          <w:rFonts w:eastAsia="Calibri"/>
          <w:highlight w:val="cyan"/>
        </w:rPr>
        <w:t>would</w:t>
      </w:r>
      <w:r w:rsidRPr="00AA587E">
        <w:rPr>
          <w:rStyle w:val="StyleUnderline"/>
          <w:highlight w:val="cyan"/>
        </w:rPr>
        <w:t xml:space="preserve"> </w:t>
      </w:r>
      <w:r w:rsidRPr="00AA587E">
        <w:rPr>
          <w:rStyle w:val="StyleUnderline"/>
          <w:rFonts w:eastAsia="Calibri"/>
          <w:highlight w:val="cyan"/>
        </w:rPr>
        <w:t>deprive</w:t>
      </w:r>
      <w:r w:rsidRPr="00AA587E">
        <w:rPr>
          <w:rStyle w:val="StyleUnderline"/>
          <w:highlight w:val="cyan"/>
        </w:rPr>
        <w:t xml:space="preserve"> </w:t>
      </w:r>
      <w:r w:rsidRPr="00AE4834">
        <w:rPr>
          <w:rStyle w:val="StyleUnderline"/>
          <w:rFonts w:eastAsia="Calibri"/>
        </w:rPr>
        <w:t>more</w:t>
      </w:r>
      <w:r w:rsidRPr="00AE4834">
        <w:rPr>
          <w:rStyle w:val="StyleUnderline"/>
        </w:rPr>
        <w:t xml:space="preserve"> </w:t>
      </w:r>
      <w:r w:rsidRPr="00AA587E">
        <w:rPr>
          <w:rStyle w:val="StyleUnderline"/>
          <w:rFonts w:eastAsia="Calibri"/>
          <w:highlight w:val="cyan"/>
        </w:rPr>
        <w:t>people</w:t>
      </w:r>
      <w:r w:rsidRPr="008B122D">
        <w:rPr>
          <w:rStyle w:val="StyleUnderline"/>
        </w:rPr>
        <w:t xml:space="preserve"> </w:t>
      </w:r>
      <w:r w:rsidRPr="008B122D">
        <w:rPr>
          <w:rStyle w:val="StyleUnderline"/>
          <w:rFonts w:eastAsia="Calibri"/>
        </w:rPr>
        <w:t>of</w:t>
      </w:r>
      <w:r w:rsidRPr="008B122D">
        <w:rPr>
          <w:rStyle w:val="StyleUnderline"/>
        </w:rPr>
        <w:t xml:space="preserve"> </w:t>
      </w:r>
      <w:r w:rsidRPr="00AE4834">
        <w:rPr>
          <w:rStyle w:val="StyleUnderline"/>
          <w:rFonts w:eastAsia="Calibri"/>
        </w:rPr>
        <w:t>enjoying</w:t>
      </w:r>
      <w:r w:rsidRPr="00AE4834">
        <w:rPr>
          <w:rStyle w:val="StyleUnderline"/>
        </w:rPr>
        <w:t xml:space="preserve"> </w:t>
      </w:r>
      <w:r w:rsidRPr="00AA587E">
        <w:rPr>
          <w:rStyle w:val="StyleUnderline"/>
          <w:rFonts w:eastAsia="Calibri"/>
          <w:highlight w:val="cyan"/>
        </w:rPr>
        <w:t>this</w:t>
      </w:r>
      <w:r w:rsidRPr="00AA587E">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proofErr w:type="spellStart"/>
      <w:r w:rsidRPr="00AE4834">
        <w:rPr>
          <w:rFonts w:eastAsia="Calibri"/>
          <w:sz w:val="8"/>
        </w:rPr>
        <w:t>Beckstead</w:t>
      </w:r>
      <w:proofErr w:type="spellEnd"/>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A587E">
        <w:rPr>
          <w:rStyle w:val="Emphasis"/>
          <w:rFonts w:eastAsia="Calibri"/>
          <w:highlight w:val="cyan"/>
        </w:rPr>
        <w:t>billions</w:t>
      </w:r>
      <w:r w:rsidRPr="008B122D">
        <w:rPr>
          <w:rStyle w:val="Emphasis"/>
        </w:rPr>
        <w:t xml:space="preserve"> </w:t>
      </w:r>
      <w:r w:rsidRPr="008B122D">
        <w:rPr>
          <w:rStyle w:val="Emphasis"/>
          <w:rFonts w:eastAsia="Calibri"/>
        </w:rPr>
        <w:t>of</w:t>
      </w:r>
      <w:r w:rsidRPr="008B122D">
        <w:rPr>
          <w:rStyle w:val="Emphasis"/>
        </w:rPr>
        <w:t xml:space="preserve"> </w:t>
      </w:r>
      <w:r w:rsidRPr="008B122D">
        <w:rPr>
          <w:rStyle w:val="Emphasis"/>
          <w:rFonts w:eastAsia="Calibri"/>
        </w:rPr>
        <w:t>people</w:t>
      </w:r>
      <w:r w:rsidRPr="008B122D">
        <w:rPr>
          <w:rStyle w:val="Emphasis"/>
        </w:rPr>
        <w:t xml:space="preserve"> </w:t>
      </w:r>
      <w:r w:rsidRPr="00AA587E">
        <w:rPr>
          <w:rStyle w:val="Emphasis"/>
          <w:rFonts w:eastAsia="Calibri"/>
          <w:highlight w:val="cyan"/>
        </w:rPr>
        <w:t>would</w:t>
      </w:r>
      <w:r w:rsidRPr="00AA587E">
        <w:rPr>
          <w:rStyle w:val="Emphasis"/>
          <w:highlight w:val="cyan"/>
        </w:rPr>
        <w:t xml:space="preserve"> </w:t>
      </w:r>
      <w:r w:rsidRPr="00AE4834">
        <w:rPr>
          <w:rStyle w:val="Emphasis"/>
          <w:rFonts w:eastAsia="Calibri"/>
        </w:rPr>
        <w:t>likely</w:t>
      </w:r>
      <w:r w:rsidRPr="00AE4834">
        <w:rPr>
          <w:rStyle w:val="Emphasis"/>
        </w:rPr>
        <w:t xml:space="preserve"> </w:t>
      </w:r>
      <w:r w:rsidRPr="00AA587E">
        <w:rPr>
          <w:rStyle w:val="Emphasis"/>
          <w:rFonts w:eastAsia="Calibri"/>
          <w:highlight w:val="cyan"/>
        </w:rPr>
        <w:t>die</w:t>
      </w:r>
      <w:r w:rsidRPr="00AA587E">
        <w:rPr>
          <w:rStyle w:val="Emphasis"/>
          <w:highlight w:val="cyan"/>
        </w:rPr>
        <w:t xml:space="preserve"> </w:t>
      </w:r>
      <w:r w:rsidRPr="00AA587E">
        <w:rPr>
          <w:rStyle w:val="Emphasis"/>
          <w:rFonts w:eastAsia="Calibri"/>
          <w:highlight w:val="cyan"/>
        </w:rPr>
        <w:t>painful</w:t>
      </w:r>
      <w:r w:rsidRPr="00AA587E">
        <w:rPr>
          <w:rStyle w:val="Emphasis"/>
          <w:highlight w:val="cyan"/>
        </w:rPr>
        <w:t xml:space="preserve"> </w:t>
      </w:r>
      <w:r w:rsidRPr="00AA587E">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8B122D">
        <w:rPr>
          <w:rStyle w:val="StyleUnderline"/>
          <w:rFonts w:eastAsia="Calibri"/>
        </w:rPr>
        <w:t>there</w:t>
      </w:r>
      <w:r w:rsidRPr="008B122D">
        <w:rPr>
          <w:rStyle w:val="StyleUnderline"/>
        </w:rPr>
        <w:t xml:space="preserve"> </w:t>
      </w:r>
      <w:r w:rsidRPr="008B122D">
        <w:rPr>
          <w:rStyle w:val="StyleUnderline"/>
          <w:rFonts w:eastAsia="Calibri"/>
        </w:rPr>
        <w:t>would</w:t>
      </w:r>
      <w:r w:rsidRPr="008B122D">
        <w:rPr>
          <w:rStyle w:val="StyleUnderline"/>
        </w:rPr>
        <w:t xml:space="preserve"> </w:t>
      </w:r>
      <w:r w:rsidRPr="008B122D">
        <w:rPr>
          <w:rStyle w:val="StyleUnderline"/>
          <w:rFonts w:eastAsia="Calibri"/>
        </w:rPr>
        <w:t>be</w:t>
      </w:r>
      <w:r w:rsidRPr="008B122D">
        <w:rPr>
          <w:rStyle w:val="StyleUnderline"/>
        </w:rPr>
        <w:t xml:space="preserve"> </w:t>
      </w:r>
      <w:r w:rsidRPr="00AA587E">
        <w:rPr>
          <w:rStyle w:val="StyleUnderline"/>
          <w:rFonts w:eastAsia="Calibri"/>
          <w:highlight w:val="cyan"/>
        </w:rPr>
        <w:t>no</w:t>
      </w:r>
      <w:r w:rsidRPr="00AA587E">
        <w:rPr>
          <w:rStyle w:val="StyleUnderline"/>
          <w:highlight w:val="cyan"/>
        </w:rPr>
        <w:t xml:space="preserve"> </w:t>
      </w:r>
      <w:r w:rsidRPr="00AA587E">
        <w:rPr>
          <w:rStyle w:val="StyleUnderline"/>
          <w:rFonts w:eastAsia="Calibri"/>
          <w:highlight w:val="cyan"/>
        </w:rPr>
        <w:t>future</w:t>
      </w:r>
      <w:r w:rsidRPr="00AA587E">
        <w:rPr>
          <w:rStyle w:val="StyleUnderline"/>
          <w:highlight w:val="cyan"/>
        </w:rPr>
        <w:t xml:space="preserve"> </w:t>
      </w:r>
      <w:r w:rsidRPr="00AA587E">
        <w:rPr>
          <w:rStyle w:val="StyleUnderline"/>
          <w:rFonts w:eastAsia="Calibri"/>
          <w:highlight w:val="cyan"/>
        </w:rPr>
        <w:t>gen</w:t>
      </w:r>
      <w:r w:rsidRPr="008B122D">
        <w:rPr>
          <w:rStyle w:val="StyleUnderline"/>
          <w:rFonts w:eastAsia="Calibri"/>
        </w:rPr>
        <w:t>eration</w:t>
      </w:r>
      <w:r w:rsidRPr="00AA587E">
        <w:rPr>
          <w:rStyle w:val="StyleUnderline"/>
          <w:rFonts w:eastAsia="Calibri"/>
          <w:highlight w:val="cyan"/>
        </w:rPr>
        <w: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AA587E">
        <w:rPr>
          <w:rStyle w:val="Emphasis"/>
          <w:rFonts w:eastAsia="Calibri"/>
          <w:highlight w:val="cyan"/>
        </w:rPr>
        <w:t>the</w:t>
      </w:r>
      <w:r w:rsidRPr="00AA587E">
        <w:rPr>
          <w:rStyle w:val="Emphasis"/>
          <w:highlight w:val="cyan"/>
        </w:rPr>
        <w:t xml:space="preserve"> </w:t>
      </w:r>
      <w:r w:rsidRPr="00AA587E">
        <w:rPr>
          <w:rStyle w:val="Emphasis"/>
          <w:rFonts w:eastAsia="Calibri"/>
          <w:highlight w:val="cyan"/>
        </w:rPr>
        <w:t>value</w:t>
      </w:r>
      <w:r w:rsidRPr="00AA587E">
        <w:rPr>
          <w:rStyle w:val="Emphasis"/>
          <w:highlight w:val="cyan"/>
        </w:rPr>
        <w:t xml:space="preserve"> </w:t>
      </w:r>
      <w:r w:rsidRPr="00AA587E">
        <w:rPr>
          <w:rStyle w:val="Emphasis"/>
          <w:rFonts w:eastAsia="Calibri"/>
          <w:highlight w:val="cyan"/>
        </w:rPr>
        <w:t>of</w:t>
      </w:r>
      <w:r w:rsidRPr="008B122D">
        <w:rPr>
          <w:rStyle w:val="Emphasis"/>
        </w:rPr>
        <w:t xml:space="preserve"> </w:t>
      </w:r>
      <w:r w:rsidRPr="008B122D">
        <w:rPr>
          <w:rStyle w:val="Emphasis"/>
          <w:rFonts w:eastAsia="Calibri"/>
        </w:rPr>
        <w:t>all</w:t>
      </w:r>
      <w:r w:rsidRPr="008B122D">
        <w:rPr>
          <w:rStyle w:val="Emphasis"/>
        </w:rPr>
        <w:t xml:space="preserve"> </w:t>
      </w:r>
      <w:r w:rsidRPr="00AA587E">
        <w:rPr>
          <w:rStyle w:val="Emphasis"/>
          <w:rFonts w:eastAsia="Calibri"/>
          <w:highlight w:val="cyan"/>
        </w:rPr>
        <w:t>those</w:t>
      </w:r>
      <w:r w:rsidRPr="008B122D">
        <w:rPr>
          <w:rStyle w:val="Emphasis"/>
        </w:rPr>
        <w:t xml:space="preserve"> </w:t>
      </w:r>
      <w:r w:rsidRPr="008B122D">
        <w:rPr>
          <w:rStyle w:val="Emphasis"/>
          <w:rFonts w:eastAsia="Calibri"/>
        </w:rPr>
        <w:t>generations</w:t>
      </w:r>
      <w:r w:rsidRPr="008B122D">
        <w:rPr>
          <w:rStyle w:val="Emphasis"/>
        </w:rPr>
        <w:t xml:space="preserve"> </w:t>
      </w:r>
      <w:r w:rsidRPr="008B122D">
        <w:rPr>
          <w:rStyle w:val="Emphasis"/>
          <w:rFonts w:eastAsia="Calibri"/>
        </w:rPr>
        <w:t>together</w:t>
      </w:r>
      <w:r w:rsidRPr="008B122D">
        <w:rPr>
          <w:rStyle w:val="Emphasis"/>
        </w:rPr>
        <w:t xml:space="preserve"> </w:t>
      </w:r>
      <w:r w:rsidRPr="00AA587E">
        <w:rPr>
          <w:rStyle w:val="Emphasis"/>
          <w:rFonts w:eastAsia="Calibri"/>
          <w:highlight w:val="cyan"/>
        </w:rPr>
        <w:t>greatly</w:t>
      </w:r>
      <w:r w:rsidRPr="00AA587E">
        <w:rPr>
          <w:rStyle w:val="Emphasis"/>
          <w:highlight w:val="cyan"/>
        </w:rPr>
        <w:t xml:space="preserve"> </w:t>
      </w:r>
      <w:r w:rsidRPr="00AA587E">
        <w:rPr>
          <w:rStyle w:val="Emphasis"/>
          <w:rFonts w:eastAsia="Calibri"/>
          <w:highlight w:val="cyan"/>
        </w:rPr>
        <w:t>exceeds</w:t>
      </w:r>
      <w:r w:rsidRPr="00AA587E">
        <w:rPr>
          <w:rStyle w:val="Emphasis"/>
          <w:highlight w:val="cyan"/>
        </w:rPr>
        <w:t xml:space="preserve"> </w:t>
      </w:r>
      <w:r w:rsidRPr="00AA587E">
        <w:rPr>
          <w:rStyle w:val="Emphasis"/>
          <w:rFonts w:eastAsia="Calibri"/>
          <w:highlight w:val="cyan"/>
        </w:rPr>
        <w:t>the</w:t>
      </w:r>
      <w:r w:rsidRPr="00AA587E">
        <w:rPr>
          <w:rStyle w:val="Emphasis"/>
          <w:highlight w:val="cyan"/>
        </w:rPr>
        <w:t xml:space="preserve"> </w:t>
      </w:r>
      <w:r w:rsidRPr="00AA587E">
        <w:rPr>
          <w:rStyle w:val="Emphasis"/>
          <w:rFonts w:eastAsia="Calibri"/>
          <w:highlight w:val="cyan"/>
        </w:rPr>
        <w:t>value</w:t>
      </w:r>
      <w:r w:rsidRPr="00AA587E">
        <w:rPr>
          <w:rStyle w:val="Emphasis"/>
          <w:highlight w:val="cyan"/>
        </w:rPr>
        <w:t xml:space="preserve"> </w:t>
      </w:r>
      <w:r w:rsidRPr="00AA587E">
        <w:rPr>
          <w:rStyle w:val="Emphasis"/>
          <w:rFonts w:eastAsia="Calibri"/>
          <w:highlight w:val="cyan"/>
        </w:rPr>
        <w:t>of</w:t>
      </w:r>
      <w:r w:rsidRPr="00AA587E">
        <w:rPr>
          <w:rStyle w:val="Emphasis"/>
          <w:highlight w:val="cyan"/>
        </w:rPr>
        <w:t xml:space="preserve"> </w:t>
      </w:r>
      <w:r w:rsidRPr="00AA587E">
        <w:rPr>
          <w:rStyle w:val="Emphasis"/>
          <w:rFonts w:eastAsia="Calibri"/>
          <w:highlight w:val="cyan"/>
        </w:rPr>
        <w:t>the</w:t>
      </w:r>
      <w:r w:rsidRPr="00AA587E">
        <w:rPr>
          <w:rStyle w:val="Emphasis"/>
          <w:highlight w:val="cyan"/>
        </w:rPr>
        <w:t xml:space="preserve"> </w:t>
      </w:r>
      <w:r w:rsidRPr="00AA587E">
        <w:rPr>
          <w:rStyle w:val="Emphasis"/>
          <w:rFonts w:eastAsia="Calibri"/>
          <w:highlight w:val="cyan"/>
        </w:rPr>
        <w:t>current</w:t>
      </w:r>
      <w:r w:rsidRPr="00AA587E">
        <w:rPr>
          <w:rStyle w:val="Emphasis"/>
          <w:highlight w:val="cyan"/>
        </w:rPr>
        <w:t xml:space="preserve"> </w:t>
      </w:r>
      <w:r w:rsidRPr="00AA587E">
        <w:rPr>
          <w:rStyle w:val="Emphasis"/>
          <w:rFonts w:eastAsia="Calibri"/>
          <w:highlight w:val="cyan"/>
        </w:rPr>
        <w:t>gen</w:t>
      </w:r>
      <w:r w:rsidRPr="008B122D">
        <w:rPr>
          <w:rStyle w:val="Emphasis"/>
          <w:rFonts w:eastAsia="Calibri"/>
        </w:rPr>
        <w:t>eration</w:t>
      </w:r>
      <w:r w:rsidRPr="008B122D">
        <w:rPr>
          <w:sz w:val="8"/>
        </w:rPr>
        <w:t>.</w:t>
      </w:r>
      <w:r w:rsidRPr="00AE4834">
        <w:rPr>
          <w:sz w:val="8"/>
        </w:rPr>
        <w:t xml:space="preserve"> (</w:t>
      </w:r>
      <w:proofErr w:type="spellStart"/>
      <w:r w:rsidRPr="00AE4834">
        <w:rPr>
          <w:rFonts w:eastAsia="Calibri"/>
          <w:sz w:val="8"/>
        </w:rPr>
        <w:t>Beckstead</w:t>
      </w:r>
      <w:proofErr w:type="spellEnd"/>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proofErr w:type="spellStart"/>
      <w:r w:rsidRPr="00AE4834">
        <w:rPr>
          <w:rFonts w:eastAsia="Calibri"/>
          <w:sz w:val="8"/>
        </w:rPr>
        <w:t>utilitarians</w:t>
      </w:r>
      <w:proofErr w:type="spellEnd"/>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proofErr w:type="gramStart"/>
      <w:r w:rsidRPr="00AE4834">
        <w:rPr>
          <w:rFonts w:eastAsia="Calibri"/>
          <w:sz w:val="8"/>
        </w:rPr>
        <w:t>all</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proofErr w:type="spellStart"/>
      <w:r w:rsidRPr="00AE4834">
        <w:rPr>
          <w:rFonts w:eastAsia="Calibri"/>
          <w:sz w:val="8"/>
        </w:rPr>
        <w:t>hypothesi</w:t>
      </w:r>
      <w:proofErr w:type="spellEnd"/>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AA587E">
        <w:rPr>
          <w:rStyle w:val="Emphasis"/>
          <w:rFonts w:eastAsia="Calibri"/>
          <w:highlight w:val="cyan"/>
        </w:rPr>
        <w:t>It</w:t>
      </w:r>
      <w:r w:rsidRPr="00AA587E">
        <w:rPr>
          <w:rStyle w:val="Emphasis"/>
          <w:highlight w:val="cyan"/>
        </w:rPr>
        <w:t xml:space="preserve"> </w:t>
      </w:r>
      <w:r w:rsidRPr="00AA587E">
        <w:rPr>
          <w:rStyle w:val="Emphasis"/>
          <w:rFonts w:eastAsia="Calibri"/>
          <w:highlight w:val="cyan"/>
        </w:rPr>
        <w:t>would</w:t>
      </w:r>
      <w:r w:rsidRPr="00AA587E">
        <w:rPr>
          <w:rStyle w:val="Emphasis"/>
          <w:highlight w:val="cyan"/>
        </w:rPr>
        <w:t xml:space="preserve"> </w:t>
      </w:r>
      <w:r w:rsidRPr="00AA587E">
        <w:rPr>
          <w:rStyle w:val="Emphasis"/>
          <w:rFonts w:eastAsia="Calibri"/>
          <w:highlight w:val="cyan"/>
        </w:rPr>
        <w:t>mean</w:t>
      </w:r>
      <w:r w:rsidRPr="00AA587E">
        <w:rPr>
          <w:rStyle w:val="Emphasis"/>
          <w:highlight w:val="cyan"/>
        </w:rPr>
        <w:t xml:space="preserve"> </w:t>
      </w:r>
      <w:r w:rsidRPr="00AA587E">
        <w:rPr>
          <w:rStyle w:val="Emphasis"/>
          <w:rFonts w:eastAsia="Calibri"/>
          <w:highlight w:val="cyan"/>
        </w:rPr>
        <w:t>the</w:t>
      </w:r>
      <w:r w:rsidRPr="00AA587E">
        <w:rPr>
          <w:rStyle w:val="Emphasis"/>
          <w:highlight w:val="cyan"/>
        </w:rPr>
        <w:t xml:space="preserve"> </w:t>
      </w:r>
      <w:r w:rsidRPr="00AA587E">
        <w:rPr>
          <w:rStyle w:val="Emphasis"/>
          <w:rFonts w:eastAsia="Calibri"/>
          <w:highlight w:val="cyan"/>
        </w:rPr>
        <w:t>loss</w:t>
      </w:r>
      <w:r w:rsidRPr="00AA587E">
        <w:rPr>
          <w:rStyle w:val="Emphasis"/>
          <w:highlight w:val="cyan"/>
        </w:rPr>
        <w:t xml:space="preserve"> </w:t>
      </w:r>
      <w:r w:rsidRPr="00AA587E">
        <w:rPr>
          <w:rStyle w:val="Emphasis"/>
          <w:rFonts w:eastAsia="Calibri"/>
          <w:highlight w:val="cyan"/>
        </w:rPr>
        <w:t>of</w:t>
      </w:r>
      <w:r w:rsidRPr="00AA587E">
        <w:rPr>
          <w:rStyle w:val="Emphasis"/>
          <w:highlight w:val="cyan"/>
        </w:rPr>
        <w:t xml:space="preserve"> </w:t>
      </w:r>
      <w:r w:rsidRPr="00AA587E">
        <w:rPr>
          <w:rStyle w:val="Emphasis"/>
          <w:rFonts w:eastAsia="Calibri"/>
          <w:highlight w:val="cyan"/>
        </w:rPr>
        <w:t>the</w:t>
      </w:r>
      <w:r w:rsidRPr="00AA587E">
        <w:rPr>
          <w:rStyle w:val="Emphasis"/>
          <w:highlight w:val="cyan"/>
        </w:rPr>
        <w:t xml:space="preserve"> </w:t>
      </w:r>
      <w:r w:rsidRPr="00AA587E">
        <w:rPr>
          <w:rStyle w:val="Emphasis"/>
          <w:rFonts w:eastAsia="Calibri"/>
          <w:highlight w:val="cyan"/>
        </w:rPr>
        <w:t>only</w:t>
      </w:r>
      <w:r w:rsidRPr="00AA587E">
        <w:rPr>
          <w:rStyle w:val="Emphasis"/>
          <w:highlight w:val="cyan"/>
        </w:rPr>
        <w:t xml:space="preserve"> </w:t>
      </w:r>
      <w:r w:rsidRPr="00AA587E">
        <w:rPr>
          <w:rStyle w:val="Emphasis"/>
          <w:rFonts w:eastAsia="Calibri"/>
          <w:highlight w:val="cyan"/>
        </w:rPr>
        <w:t>known</w:t>
      </w:r>
      <w:r w:rsidRPr="008B122D">
        <w:rPr>
          <w:rStyle w:val="Emphasis"/>
        </w:rPr>
        <w:t xml:space="preserve"> </w:t>
      </w:r>
      <w:r w:rsidRPr="008B122D">
        <w:rPr>
          <w:rStyle w:val="Emphasis"/>
          <w:rFonts w:eastAsia="Calibri"/>
        </w:rPr>
        <w:t>form</w:t>
      </w:r>
      <w:r w:rsidRPr="008B122D">
        <w:rPr>
          <w:rStyle w:val="Emphasis"/>
        </w:rPr>
        <w:t xml:space="preserve"> </w:t>
      </w:r>
      <w:r w:rsidRPr="008B122D">
        <w:rPr>
          <w:rStyle w:val="Emphasis"/>
          <w:rFonts w:eastAsia="Calibri"/>
        </w:rPr>
        <w:t>of</w:t>
      </w:r>
      <w:r w:rsidRPr="008B122D">
        <w:rPr>
          <w:rStyle w:val="Emphasis"/>
        </w:rPr>
        <w:t xml:space="preserve"> </w:t>
      </w:r>
      <w:r w:rsidRPr="00AA587E">
        <w:rPr>
          <w:rStyle w:val="Emphasis"/>
          <w:rFonts w:eastAsia="Calibri"/>
          <w:highlight w:val="cyan"/>
        </w:rPr>
        <w:t>intelligent</w:t>
      </w:r>
      <w:r w:rsidRPr="00AA587E">
        <w:rPr>
          <w:rStyle w:val="Emphasis"/>
          <w:highlight w:val="cyan"/>
        </w:rPr>
        <w:t xml:space="preserve"> </w:t>
      </w:r>
      <w:r w:rsidRPr="00AA587E">
        <w:rPr>
          <w:rStyle w:val="Emphasis"/>
          <w:rFonts w:eastAsia="Calibri"/>
          <w:highlight w:val="cyan"/>
        </w:rPr>
        <w:t>life</w:t>
      </w:r>
      <w:r w:rsidRPr="00AA587E">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A587E">
        <w:rPr>
          <w:rStyle w:val="StyleUnderline"/>
          <w:rFonts w:eastAsia="Calibri"/>
          <w:highlight w:val="cyan"/>
        </w:rPr>
        <w:t>human</w:t>
      </w:r>
      <w:r w:rsidRPr="008B122D">
        <w:rPr>
          <w:rStyle w:val="StyleUnderline"/>
          <w:rFonts w:eastAsia="Calibri"/>
        </w:rPr>
        <w:t>s</w:t>
      </w:r>
      <w:r w:rsidRPr="008B122D">
        <w:rPr>
          <w:rStyle w:val="StyleUnderline"/>
        </w:rPr>
        <w:t xml:space="preserve">’ </w:t>
      </w:r>
      <w:r w:rsidRPr="00AA587E">
        <w:rPr>
          <w:rStyle w:val="StyleUnderline"/>
          <w:rFonts w:eastAsia="Calibri"/>
          <w:highlight w:val="cyan"/>
        </w:rPr>
        <w:t>capacity</w:t>
      </w:r>
      <w:r w:rsidRPr="008B122D">
        <w:rPr>
          <w:rStyle w:val="StyleUnderline"/>
        </w:rPr>
        <w:t xml:space="preserve"> </w:t>
      </w:r>
      <w:r w:rsidRPr="008B122D">
        <w:rPr>
          <w:rStyle w:val="StyleUnderline"/>
          <w:rFonts w:eastAsia="Calibri"/>
          <w:sz w:val="16"/>
          <w:szCs w:val="16"/>
          <w:u w:val="none"/>
        </w:rPr>
        <w:t>for</w:t>
      </w:r>
      <w:r w:rsidRPr="008B122D">
        <w:rPr>
          <w:rStyle w:val="StyleUnderline"/>
          <w:sz w:val="16"/>
          <w:szCs w:val="16"/>
          <w:u w:val="none"/>
        </w:rPr>
        <w:t xml:space="preserve"> </w:t>
      </w:r>
      <w:r w:rsidRPr="008B122D">
        <w:rPr>
          <w:rStyle w:val="StyleUnderline"/>
          <w:rFonts w:eastAsia="Calibri"/>
          <w:sz w:val="16"/>
          <w:szCs w:val="16"/>
          <w:u w:val="none"/>
        </w:rPr>
        <w:t>rationality</w:t>
      </w:r>
      <w:r w:rsidRPr="008B122D">
        <w:rPr>
          <w:sz w:val="16"/>
          <w:szCs w:val="16"/>
        </w:rPr>
        <w:t xml:space="preserve"> </w:t>
      </w:r>
      <w:r w:rsidRPr="00AE4834">
        <w:rPr>
          <w:rFonts w:eastAsia="Calibri"/>
          <w:sz w:val="8"/>
        </w:rPr>
        <w:t>which</w:t>
      </w:r>
      <w:r w:rsidRPr="00AE4834">
        <w:rPr>
          <w:sz w:val="8"/>
        </w:rPr>
        <w:t xml:space="preserve"> </w:t>
      </w:r>
      <w:r w:rsidRPr="00AA587E">
        <w:rPr>
          <w:rStyle w:val="StyleUnderline"/>
          <w:rFonts w:eastAsia="Calibri"/>
          <w:highlight w:val="cyan"/>
        </w:rPr>
        <w:t>is</w:t>
      </w:r>
      <w:r w:rsidRPr="00AA587E">
        <w:rPr>
          <w:rStyle w:val="StyleUnderline"/>
          <w:highlight w:val="cyan"/>
        </w:rPr>
        <w:t xml:space="preserve"> </w:t>
      </w:r>
      <w:r w:rsidRPr="00AA587E">
        <w:rPr>
          <w:rStyle w:val="StyleUnderline"/>
          <w:rFonts w:eastAsia="Calibri"/>
          <w:highlight w:val="cyan"/>
        </w:rPr>
        <w:t>valuable</w:t>
      </w:r>
      <w:r w:rsidRPr="00AA587E">
        <w:rPr>
          <w:rStyle w:val="StyleUnderline"/>
          <w:highlight w:val="cyan"/>
        </w:rPr>
        <w:t xml:space="preserve"> </w:t>
      </w:r>
      <w:r w:rsidRPr="008B122D">
        <w:rPr>
          <w:rStyle w:val="StyleUnderline"/>
          <w:rFonts w:eastAsia="Calibri"/>
        </w:rPr>
        <w:t>in</w:t>
      </w:r>
      <w:r w:rsidRPr="008B122D">
        <w:rPr>
          <w:rStyle w:val="StyleUnderline"/>
        </w:rPr>
        <w:t xml:space="preserve"> </w:t>
      </w:r>
      <w:r w:rsidRPr="008B122D">
        <w:rPr>
          <w:rStyle w:val="StyleUnderline"/>
          <w:rFonts w:eastAsia="Calibri"/>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AA587E">
        <w:rPr>
          <w:rStyle w:val="Emphasis"/>
          <w:rFonts w:eastAsia="Calibri"/>
          <w:highlight w:val="cyan"/>
        </w:rPr>
        <w:t>Existing</w:t>
      </w:r>
      <w:r w:rsidRPr="00AA587E">
        <w:rPr>
          <w:rStyle w:val="Emphasis"/>
          <w:highlight w:val="cyan"/>
        </w:rPr>
        <w:t xml:space="preserve"> </w:t>
      </w:r>
      <w:r w:rsidRPr="00AA587E">
        <w:rPr>
          <w:rStyle w:val="Emphasis"/>
          <w:rFonts w:eastAsia="Calibri"/>
          <w:highlight w:val="cyan"/>
        </w:rPr>
        <w:t>people</w:t>
      </w:r>
      <w:r w:rsidRPr="00AA587E">
        <w:rPr>
          <w:rStyle w:val="Emphasis"/>
          <w:highlight w:val="cyan"/>
        </w:rPr>
        <w:t xml:space="preserve"> </w:t>
      </w:r>
      <w:r w:rsidRPr="00AA587E">
        <w:rPr>
          <w:rStyle w:val="Emphasis"/>
          <w:rFonts w:eastAsia="Calibri"/>
          <w:highlight w:val="cyan"/>
        </w:rPr>
        <w:t>would</w:t>
      </w:r>
      <w:r w:rsidRPr="00AA587E">
        <w:rPr>
          <w:rStyle w:val="Emphasis"/>
          <w:highlight w:val="cyan"/>
        </w:rPr>
        <w:t xml:space="preserve"> </w:t>
      </w:r>
      <w:r w:rsidRPr="00AA587E">
        <w:rPr>
          <w:rStyle w:val="Emphasis"/>
          <w:rFonts w:eastAsia="Calibri"/>
          <w:highlight w:val="cyan"/>
        </w:rPr>
        <w:t>endure</w:t>
      </w:r>
      <w:r w:rsidRPr="00AA587E">
        <w:rPr>
          <w:rStyle w:val="Emphasis"/>
          <w:highlight w:val="cyan"/>
        </w:rPr>
        <w:t xml:space="preserve"> </w:t>
      </w:r>
      <w:r w:rsidRPr="00AA587E">
        <w:rPr>
          <w:rStyle w:val="Emphasis"/>
          <w:rFonts w:eastAsia="Calibri"/>
          <w:highlight w:val="cyan"/>
        </w:rPr>
        <w:t>physical</w:t>
      </w:r>
      <w:r w:rsidRPr="00AA587E">
        <w:rPr>
          <w:rStyle w:val="Emphasis"/>
          <w:highlight w:val="cyan"/>
        </w:rPr>
        <w:t xml:space="preserve"> </w:t>
      </w:r>
      <w:r w:rsidRPr="00AA587E">
        <w:rPr>
          <w:rStyle w:val="Emphasis"/>
          <w:rFonts w:eastAsia="Calibri"/>
          <w:highlight w:val="cyan"/>
        </w:rPr>
        <w:t>pain</w:t>
      </w:r>
      <w:r w:rsidRPr="00AA587E">
        <w:rPr>
          <w:rStyle w:val="Emphasis"/>
          <w:highlight w:val="cyan"/>
        </w:rPr>
        <w:t xml:space="preserve"> </w:t>
      </w:r>
      <w:r w:rsidRPr="00AA587E">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8B122D">
        <w:rPr>
          <w:rStyle w:val="Emphasis"/>
          <w:rFonts w:eastAsia="Calibri"/>
        </w:rPr>
        <w:t>painful</w:t>
      </w:r>
      <w:r w:rsidRPr="008B122D">
        <w:rPr>
          <w:rStyle w:val="Emphasis"/>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AA587E">
        <w:rPr>
          <w:rStyle w:val="Emphasis"/>
          <w:rFonts w:eastAsia="Calibri"/>
          <w:highlight w:val="cyan"/>
        </w:rPr>
        <w:t>premature</w:t>
      </w:r>
      <w:r w:rsidRPr="00AA587E">
        <w:rPr>
          <w:rStyle w:val="Emphasis"/>
          <w:highlight w:val="cyan"/>
        </w:rPr>
        <w:t xml:space="preserve"> </w:t>
      </w:r>
      <w:r w:rsidRPr="00AA587E">
        <w:rPr>
          <w:rStyle w:val="Emphasis"/>
          <w:rFonts w:eastAsia="Calibri"/>
          <w:highlight w:val="cyan"/>
        </w:rPr>
        <w:t>deaths</w:t>
      </w:r>
      <w:r w:rsidRPr="00AA587E">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proofErr w:type="gramStart"/>
      <w:r w:rsidRPr="00AE4834">
        <w:rPr>
          <w:rStyle w:val="StyleUnderline"/>
          <w:rFonts w:eastAsia="Calibri"/>
        </w:rPr>
        <w:t>anyone</w:t>
      </w:r>
      <w:r w:rsidRPr="00AE4834">
        <w:rPr>
          <w:rStyle w:val="StyleUnderline"/>
        </w:rPr>
        <w:t xml:space="preserve">, </w:t>
      </w:r>
      <w:r w:rsidRPr="00AE4834">
        <w:rPr>
          <w:rStyle w:val="StyleUnderline"/>
          <w:rFonts w:eastAsia="Calibri"/>
        </w:rPr>
        <w:t>but</w:t>
      </w:r>
      <w:proofErr w:type="gramEnd"/>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proofErr w:type="gramStart"/>
      <w:r w:rsidRPr="00AE4834">
        <w:rPr>
          <w:rFonts w:eastAsia="Calibri"/>
          <w:sz w:val="8"/>
        </w:rPr>
        <w:t>life</w:t>
      </w:r>
      <w:r w:rsidRPr="00AE4834">
        <w:rPr>
          <w:sz w:val="8"/>
        </w:rPr>
        <w:t>-</w:t>
      </w:r>
      <w:r w:rsidRPr="00AE4834">
        <w:rPr>
          <w:rFonts w:eastAsia="Calibri"/>
          <w:sz w:val="8"/>
        </w:rPr>
        <w:t>saving</w:t>
      </w:r>
      <w:proofErr w:type="gramEnd"/>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proofErr w:type="gramStart"/>
      <w:r w:rsidRPr="00AE4834">
        <w:rPr>
          <w:rFonts w:eastAsia="Calibri"/>
          <w:sz w:val="8"/>
        </w:rPr>
        <w:t>Of</w:t>
      </w:r>
      <w:r w:rsidRPr="00AE4834">
        <w:rPr>
          <w:sz w:val="8"/>
        </w:rPr>
        <w:t xml:space="preserve"> </w:t>
      </w:r>
      <w:r w:rsidRPr="00AE4834">
        <w:rPr>
          <w:rFonts w:eastAsia="Calibri"/>
          <w:sz w:val="8"/>
        </w:rPr>
        <w:t>course</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A587E">
        <w:rPr>
          <w:rStyle w:val="StyleUnderline"/>
          <w:rFonts w:eastAsia="Calibri"/>
          <w:highlight w:val="cyan"/>
        </w:rPr>
        <w:t>there</w:t>
      </w:r>
      <w:r w:rsidRPr="00AA587E">
        <w:rPr>
          <w:rStyle w:val="StyleUnderline"/>
          <w:highlight w:val="cyan"/>
        </w:rPr>
        <w:t xml:space="preserve"> </w:t>
      </w:r>
      <w:r w:rsidRPr="00AA587E">
        <w:rPr>
          <w:rStyle w:val="StyleUnderline"/>
          <w:rFonts w:eastAsia="Calibri"/>
          <w:highlight w:val="cyan"/>
        </w:rPr>
        <w:t>could</w:t>
      </w:r>
      <w:r w:rsidRPr="00AA587E">
        <w:rPr>
          <w:rStyle w:val="StyleUnderline"/>
          <w:highlight w:val="cyan"/>
        </w:rPr>
        <w:t xml:space="preserve"> </w:t>
      </w:r>
      <w:r w:rsidRPr="00AA587E">
        <w:rPr>
          <w:rStyle w:val="StyleUnderline"/>
          <w:rFonts w:eastAsia="Calibri"/>
          <w:highlight w:val="cyan"/>
        </w:rPr>
        <w:t>be</w:t>
      </w:r>
      <w:r w:rsidRPr="00AA587E">
        <w:rPr>
          <w:rStyle w:val="StyleUnderline"/>
          <w:highlight w:val="cyan"/>
        </w:rPr>
        <w:t xml:space="preserve"> </w:t>
      </w:r>
      <w:r w:rsidRPr="00AA587E">
        <w:rPr>
          <w:rStyle w:val="StyleUnderline"/>
          <w:rFonts w:eastAsia="Calibri"/>
          <w:highlight w:val="cyan"/>
        </w:rPr>
        <w:t>various</w:t>
      </w:r>
      <w:r w:rsidRPr="00AA587E">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AA587E">
        <w:rPr>
          <w:rStyle w:val="StyleUnderline"/>
          <w:rFonts w:eastAsia="Calibri"/>
          <w:highlight w:val="cyan"/>
        </w:rPr>
        <w:t>psychological</w:t>
      </w:r>
      <w:r w:rsidRPr="00AA587E">
        <w:rPr>
          <w:rStyle w:val="StyleUnderline"/>
          <w:highlight w:val="cyan"/>
        </w:rPr>
        <w:t xml:space="preserve"> </w:t>
      </w:r>
      <w:r w:rsidRPr="00AA587E">
        <w:rPr>
          <w:rStyle w:val="StyleUnderline"/>
          <w:rFonts w:eastAsia="Calibri"/>
          <w:highlight w:val="cyan"/>
        </w:rPr>
        <w:t>effects</w:t>
      </w:r>
      <w:r w:rsidRPr="00AA587E">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8B122D">
        <w:rPr>
          <w:rStyle w:val="StyleUnderline"/>
          <w:rFonts w:eastAsia="Calibri"/>
        </w:rPr>
        <w:t>level</w:t>
      </w:r>
      <w:r w:rsidRPr="008B122D">
        <w:rPr>
          <w:rStyle w:val="StyleUnderline"/>
        </w:rPr>
        <w:t xml:space="preserve"> </w:t>
      </w:r>
      <w:r w:rsidRPr="008B122D">
        <w:rPr>
          <w:rStyle w:val="StyleUnderline"/>
          <w:rFonts w:eastAsia="Calibri"/>
        </w:rPr>
        <w:t>sense</w:t>
      </w:r>
      <w:r w:rsidRPr="008B122D">
        <w:rPr>
          <w:rStyle w:val="StyleUnderline"/>
        </w:rPr>
        <w:t xml:space="preserve"> </w:t>
      </w:r>
      <w:r w:rsidRPr="008B122D">
        <w:rPr>
          <w:rStyle w:val="StyleUnderline"/>
          <w:rFonts w:eastAsia="Calibri"/>
        </w:rPr>
        <w:t>of</w:t>
      </w:r>
      <w:r w:rsidRPr="008B122D">
        <w:rPr>
          <w:rStyle w:val="StyleUnderline"/>
        </w:rPr>
        <w:t xml:space="preserve"> </w:t>
      </w:r>
      <w:r w:rsidRPr="00AA587E">
        <w:rPr>
          <w:rStyle w:val="StyleUnderline"/>
          <w:rFonts w:eastAsia="Calibri"/>
          <w:highlight w:val="cyan"/>
        </w:rPr>
        <w:t>hopelessness</w:t>
      </w:r>
      <w:r w:rsidRPr="008B122D">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A587E">
        <w:rPr>
          <w:rStyle w:val="StyleUnderline"/>
          <w:rFonts w:eastAsia="Calibri"/>
          <w:highlight w:val="cyan"/>
        </w:rPr>
        <w:t>that</w:t>
      </w:r>
      <w:r w:rsidRPr="00AA587E">
        <w:rPr>
          <w:rStyle w:val="StyleUnderline"/>
          <w:highlight w:val="cyan"/>
        </w:rPr>
        <w:t xml:space="preserve"> </w:t>
      </w:r>
      <w:r w:rsidRPr="00AA587E">
        <w:rPr>
          <w:rStyle w:val="StyleUnderline"/>
          <w:rFonts w:eastAsia="Calibri"/>
          <w:highlight w:val="cyan"/>
        </w:rPr>
        <w:t>there</w:t>
      </w:r>
      <w:r w:rsidRPr="00AA587E">
        <w:rPr>
          <w:rStyle w:val="StyleUnderline"/>
          <w:highlight w:val="cyan"/>
        </w:rPr>
        <w:t xml:space="preserve"> </w:t>
      </w:r>
      <w:r w:rsidRPr="00AA587E">
        <w:rPr>
          <w:rStyle w:val="StyleUnderline"/>
          <w:rFonts w:eastAsia="Calibri"/>
          <w:highlight w:val="cyan"/>
        </w:rPr>
        <w:t>will</w:t>
      </w:r>
      <w:r w:rsidRPr="00AA587E">
        <w:rPr>
          <w:rStyle w:val="StyleUnderline"/>
          <w:highlight w:val="cyan"/>
        </w:rPr>
        <w:t xml:space="preserve"> </w:t>
      </w:r>
      <w:r w:rsidRPr="00AA587E">
        <w:rPr>
          <w:rStyle w:val="StyleUnderline"/>
          <w:rFonts w:eastAsia="Calibri"/>
          <w:highlight w:val="cyan"/>
        </w:rPr>
        <w:t>be</w:t>
      </w:r>
      <w:r w:rsidRPr="00AA587E">
        <w:rPr>
          <w:rStyle w:val="StyleUnderline"/>
          <w:highlight w:val="cyan"/>
        </w:rPr>
        <w:t xml:space="preserve"> </w:t>
      </w:r>
      <w:r w:rsidRPr="00AA587E">
        <w:rPr>
          <w:rStyle w:val="StyleUnderline"/>
          <w:rFonts w:eastAsia="Calibri"/>
          <w:highlight w:val="cyan"/>
        </w:rPr>
        <w:t>no</w:t>
      </w:r>
      <w:r w:rsidRPr="00AA587E">
        <w:rPr>
          <w:rStyle w:val="StyleUnderline"/>
          <w:highlight w:val="cyan"/>
        </w:rPr>
        <w:t xml:space="preserve"> </w:t>
      </w:r>
      <w:r w:rsidRPr="00AA587E">
        <w:rPr>
          <w:rStyle w:val="StyleUnderline"/>
          <w:rFonts w:eastAsia="Calibri"/>
          <w:highlight w:val="cyan"/>
        </w:rPr>
        <w:t>more</w:t>
      </w:r>
      <w:r w:rsidRPr="00AA587E">
        <w:rPr>
          <w:rStyle w:val="StyleUnderline"/>
          <w:highlight w:val="cyan"/>
        </w:rPr>
        <w:t xml:space="preserve"> </w:t>
      </w:r>
      <w:r w:rsidRPr="00AA587E">
        <w:rPr>
          <w:rStyle w:val="StyleUnderline"/>
          <w:rFonts w:eastAsia="Calibri"/>
          <w:highlight w:val="cyan"/>
        </w:rPr>
        <w:t>humans</w:t>
      </w:r>
      <w:r w:rsidRPr="00AA587E">
        <w:rPr>
          <w:rStyle w:val="StyleUnderline"/>
          <w:highlight w:val="cyan"/>
        </w:rPr>
        <w:t xml:space="preserve"> </w:t>
      </w:r>
      <w:r w:rsidRPr="008B122D">
        <w:rPr>
          <w:rStyle w:val="StyleUnderline"/>
          <w:rFonts w:eastAsia="Calibri"/>
        </w:rPr>
        <w:t>and</w:t>
      </w:r>
      <w:r w:rsidRPr="008B122D">
        <w:rPr>
          <w:rStyle w:val="StyleUnderline"/>
        </w:rPr>
        <w:t xml:space="preserve"> </w:t>
      </w:r>
      <w:r w:rsidRPr="008B122D">
        <w:rPr>
          <w:rStyle w:val="StyleUnderline"/>
          <w:rFonts w:eastAsia="Calibri"/>
        </w:rPr>
        <w:t>that</w:t>
      </w:r>
      <w:r w:rsidRPr="008B122D">
        <w:rPr>
          <w:rStyle w:val="StyleUnderline"/>
        </w:rPr>
        <w:t xml:space="preserve"> </w:t>
      </w:r>
      <w:r w:rsidRPr="00AA587E">
        <w:rPr>
          <w:rStyle w:val="StyleUnderline"/>
          <w:rFonts w:eastAsia="Calibri"/>
          <w:highlight w:val="cyan"/>
        </w:rPr>
        <w:t>your</w:t>
      </w:r>
      <w:r w:rsidRPr="00AA587E">
        <w:rPr>
          <w:rStyle w:val="StyleUnderline"/>
          <w:highlight w:val="cyan"/>
        </w:rPr>
        <w:t xml:space="preserve"> </w:t>
      </w:r>
      <w:r w:rsidRPr="00AA587E">
        <w:rPr>
          <w:rStyle w:val="StyleUnderline"/>
          <w:rFonts w:eastAsia="Calibri"/>
          <w:highlight w:val="cyan"/>
        </w:rPr>
        <w:t>projects</w:t>
      </w:r>
      <w:r w:rsidRPr="008B122D">
        <w:rPr>
          <w:rStyle w:val="StyleUnderline"/>
        </w:rPr>
        <w:t xml:space="preserve"> </w:t>
      </w:r>
      <w:r w:rsidRPr="008B122D">
        <w:rPr>
          <w:rStyle w:val="StyleUnderline"/>
          <w:rFonts w:eastAsia="Calibri"/>
        </w:rPr>
        <w:t>will</w:t>
      </w:r>
      <w:r w:rsidRPr="008B122D">
        <w:rPr>
          <w:rStyle w:val="StyleUnderline"/>
        </w:rPr>
        <w:t xml:space="preserve"> </w:t>
      </w:r>
      <w:r w:rsidRPr="00AA587E">
        <w:rPr>
          <w:rStyle w:val="StyleUnderline"/>
          <w:rFonts w:eastAsia="Calibri"/>
          <w:highlight w:val="cyan"/>
        </w:rPr>
        <w:t>end</w:t>
      </w:r>
      <w:r w:rsidRPr="00AA587E">
        <w:rPr>
          <w:rStyle w:val="StyleUnderline"/>
          <w:highlight w:val="cyan"/>
        </w:rPr>
        <w:t xml:space="preserve"> </w:t>
      </w:r>
      <w:r w:rsidRPr="00AA587E">
        <w:rPr>
          <w:rStyle w:val="StyleUnderline"/>
          <w:rFonts w:eastAsia="Calibri"/>
          <w:highlight w:val="cyan"/>
        </w:rPr>
        <w:t>with</w:t>
      </w:r>
      <w:r w:rsidRPr="00AA587E">
        <w:rPr>
          <w:rStyle w:val="StyleUnderline"/>
          <w:highlight w:val="cyan"/>
        </w:rPr>
        <w:t xml:space="preserve"> </w:t>
      </w:r>
      <w:r w:rsidRPr="00AA587E">
        <w:rPr>
          <w:rStyle w:val="StyleUnderline"/>
          <w:rFonts w:eastAsia="Calibri"/>
          <w:highlight w:val="cyan"/>
        </w:rPr>
        <w:t>you</w:t>
      </w:r>
      <w:r w:rsidRPr="00AA587E">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8B122D">
        <w:rPr>
          <w:rStyle w:val="StyleUnderline"/>
          <w:rFonts w:eastAsia="Calibri"/>
        </w:rPr>
        <w:t>feel</w:t>
      </w:r>
      <w:r w:rsidRPr="008B122D">
        <w:rPr>
          <w:rStyle w:val="StyleUnderline"/>
        </w:rPr>
        <w:t xml:space="preserve"> </w:t>
      </w:r>
      <w:r w:rsidRPr="008B122D">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proofErr w:type="spellStart"/>
      <w:r w:rsidRPr="00AE4834">
        <w:rPr>
          <w:rFonts w:eastAsia="Calibri"/>
          <w:sz w:val="8"/>
        </w:rPr>
        <w:t>Faron</w:t>
      </w:r>
      <w:proofErr w:type="spellEnd"/>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proofErr w:type="spellStart"/>
      <w:r w:rsidRPr="00AE4834">
        <w:rPr>
          <w:rStyle w:val="StyleUnderline"/>
          <w:rFonts w:eastAsia="Calibri"/>
        </w:rPr>
        <w:t>defences</w:t>
      </w:r>
      <w:proofErr w:type="spellEnd"/>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24B4E08F" w14:textId="77777777" w:rsidR="00133617" w:rsidRPr="008A282C" w:rsidRDefault="00133617" w:rsidP="00133617">
      <w:pPr>
        <w:pStyle w:val="Heading4"/>
        <w:rPr>
          <w:rFonts w:cstheme="minorHAnsi"/>
        </w:rPr>
      </w:pPr>
      <w:r w:rsidRPr="008A282C">
        <w:rPr>
          <w:rFonts w:cstheme="minorHAnsi"/>
        </w:rPr>
        <w:t xml:space="preserve">[b] Gateway issue - we need to be alive to assign value and debate competing moral theories- extinction literally ends the debate on “ought” [c] moral theories were formulated prior to the Anthropocene and human capacity for collective death so they cannot be relied on in situations of existential risk [d] no coherent moral theory can allow for extinction because it means the end of value </w:t>
      </w:r>
    </w:p>
    <w:p w14:paraId="4A179069" w14:textId="0E8F2AA3" w:rsidR="00133617" w:rsidRPr="008A282C" w:rsidRDefault="00133617" w:rsidP="00133617">
      <w:pPr>
        <w:pStyle w:val="Heading4"/>
      </w:pPr>
      <w:r w:rsidRPr="008A282C">
        <w:t>War worsens structural inequalities – a] takes away valuable resources to combat issues like economic and social injustice b] war falls the hardest on those who can’t protect themselves – especially nuclear war c] those who fight war are more likely to be worse off socially – aff ballot actively consigns the oppressed to fight for the state d] war kills everyone – death means we literally cannot fight injustice</w:t>
      </w:r>
      <w:r w:rsidR="00787B93">
        <w:t xml:space="preserve"> e] biological life outweighs value to life – value to life is a sliding scale whereas biological death is the end of any possible future value f] value to life is paternalistic since it says people have no value in life and might as well die</w:t>
      </w:r>
    </w:p>
    <w:p w14:paraId="553E6180" w14:textId="55328101" w:rsidR="00355C5F" w:rsidRDefault="00CC7E32" w:rsidP="00434EC7">
      <w:pPr>
        <w:pStyle w:val="Heading3"/>
      </w:pPr>
      <w:r>
        <w:t xml:space="preserve">1NC – </w:t>
      </w:r>
      <w:r w:rsidR="00442BB6">
        <w:t>Overview</w:t>
      </w:r>
    </w:p>
    <w:p w14:paraId="3F8EA842" w14:textId="31C9567C" w:rsidR="00D605E2" w:rsidRDefault="00D605E2" w:rsidP="00901906">
      <w:pPr>
        <w:pStyle w:val="Heading4"/>
      </w:pPr>
      <w:r>
        <w:t>The role of the ballot is to determine if the aff is a good idea – anything else is self-serving and arbitrary</w:t>
      </w:r>
      <w:r w:rsidR="0059322E">
        <w:t>.</w:t>
      </w:r>
    </w:p>
    <w:p w14:paraId="61420EB8" w14:textId="77777777" w:rsidR="00D605E2" w:rsidRDefault="00D605E2" w:rsidP="00901906">
      <w:pPr>
        <w:pStyle w:val="Heading4"/>
      </w:pPr>
    </w:p>
    <w:p w14:paraId="70130303" w14:textId="5ED9B6AE" w:rsidR="00FB787B" w:rsidRDefault="00FB787B" w:rsidP="00901906">
      <w:pPr>
        <w:pStyle w:val="Heading4"/>
      </w:pPr>
      <w:r>
        <w:t>The</w:t>
      </w:r>
      <w:r>
        <w:t xml:space="preserve"> aff must be a departure from the status quo. If not, you should vote neg on presumption. </w:t>
      </w:r>
      <w:r>
        <w:t>Double bind-</w:t>
      </w:r>
    </w:p>
    <w:p w14:paraId="340BA72A" w14:textId="77953400" w:rsidR="00FB787B" w:rsidRDefault="00E319A1" w:rsidP="00901906">
      <w:pPr>
        <w:pStyle w:val="Heading4"/>
      </w:pPr>
      <w:r>
        <w:t>A</w:t>
      </w:r>
      <w:r w:rsidR="00FB787B">
        <w:t>. Either they are NOT a change from the status quo and therefore not inherent, or</w:t>
      </w:r>
    </w:p>
    <w:p w14:paraId="3E18D052" w14:textId="260E8267" w:rsidR="00FB787B" w:rsidRDefault="00E319A1" w:rsidP="00901906">
      <w:pPr>
        <w:pStyle w:val="Heading4"/>
      </w:pPr>
      <w:r>
        <w:t>B.</w:t>
      </w:r>
      <w:r w:rsidR="00FB787B">
        <w:t xml:space="preserve"> they ARE a departure from the status quo, but the aff is TOO SMALL to solve the impacts of the 1AC.</w:t>
      </w:r>
      <w:r w:rsidR="00095255">
        <w:t xml:space="preserve"> </w:t>
      </w:r>
    </w:p>
    <w:p w14:paraId="15AD6F07" w14:textId="39892F91" w:rsidR="007869E3" w:rsidRDefault="007869E3" w:rsidP="00901906">
      <w:pPr>
        <w:pStyle w:val="Heading4"/>
      </w:pPr>
    </w:p>
    <w:p w14:paraId="30D2C75D" w14:textId="0D8BDBB5" w:rsidR="00095255" w:rsidRDefault="00E84EB2" w:rsidP="00901906">
      <w:pPr>
        <w:pStyle w:val="Heading4"/>
      </w:pPr>
      <w:r>
        <w:t xml:space="preserve">Imagination doesn’t solve anything – what does </w:t>
      </w:r>
      <w:r w:rsidR="00C60DD5">
        <w:t>their</w:t>
      </w:r>
      <w:r>
        <w:t xml:space="preserve"> imagination do? It’s a bad type of advocacy since they don’t have to defend anything concrete to solve their impacts since they can just imagine out of an entire system. Means no solvency and vote neg on presumption.</w:t>
      </w:r>
    </w:p>
    <w:p w14:paraId="49786826" w14:textId="2B4058E4" w:rsidR="00442BB6" w:rsidRDefault="00442BB6" w:rsidP="00901906">
      <w:pPr>
        <w:pStyle w:val="Heading4"/>
      </w:pPr>
    </w:p>
    <w:p w14:paraId="5E9EE98F" w14:textId="09DD78F2" w:rsidR="00442BB6" w:rsidRDefault="00442BB6" w:rsidP="00901906">
      <w:pPr>
        <w:pStyle w:val="Heading4"/>
      </w:pPr>
      <w:r>
        <w:t xml:space="preserve">Space not key to capitalism – they have one card about space in their entire aff, which says capitalist </w:t>
      </w:r>
      <w:r w:rsidR="0044007A">
        <w:t>entities</w:t>
      </w:r>
      <w:r>
        <w:t xml:space="preserve"> are going into space, but not that the only way capitalism can survive is through appropriation of space – meaning even if they can solve one instance of capitalism, they can’t prevent it broadly</w:t>
      </w:r>
    </w:p>
    <w:p w14:paraId="3C4A555C" w14:textId="77777777" w:rsidR="00E84EB2" w:rsidRDefault="00E84EB2" w:rsidP="00901906">
      <w:pPr>
        <w:pStyle w:val="Heading4"/>
      </w:pPr>
    </w:p>
    <w:p w14:paraId="2F1C2C3C" w14:textId="11AF4D36" w:rsidR="00355C5F" w:rsidRDefault="00095255" w:rsidP="00901906">
      <w:pPr>
        <w:pStyle w:val="Heading4"/>
      </w:pPr>
      <w:r>
        <w:t xml:space="preserve">Acceleration double bind – either accelerating capitalism is good </w:t>
      </w:r>
      <w:r w:rsidR="00D85CB2">
        <w:t>or the aff removes appropriation, which is an aspect of capitalism – can’t do both meaning they don’t solve</w:t>
      </w:r>
    </w:p>
    <w:p w14:paraId="0D31DE52" w14:textId="4D2AB120" w:rsidR="00442BB6" w:rsidRDefault="00442BB6" w:rsidP="00901906">
      <w:pPr>
        <w:pStyle w:val="Heading4"/>
      </w:pPr>
    </w:p>
    <w:p w14:paraId="1395CC61" w14:textId="2BF1AD5C" w:rsidR="00760104" w:rsidRDefault="00760104" w:rsidP="00760104">
      <w:pPr>
        <w:pStyle w:val="Heading3"/>
      </w:pPr>
      <w:r>
        <w:t>AT: Communication/Acceleration</w:t>
      </w:r>
    </w:p>
    <w:p w14:paraId="74CE5DCE" w14:textId="154BCA10" w:rsidR="00760104" w:rsidRDefault="00760104" w:rsidP="00760104">
      <w:pPr>
        <w:pStyle w:val="Heading4"/>
      </w:pPr>
      <w:r>
        <w:t xml:space="preserve">The word “acceleration” only shows up in the </w:t>
      </w:r>
      <w:r w:rsidR="002B7789">
        <w:t>tag</w:t>
      </w:r>
      <w:r w:rsidR="00DD5ED0">
        <w:t>s</w:t>
      </w:r>
      <w:r>
        <w:t xml:space="preserve"> they wrote and in unhighlighted parts of one card – means they don’t get offense from it.</w:t>
      </w:r>
      <w:r w:rsidR="00210EB4">
        <w:t xml:space="preserve"> They link too – their entire aff is premised on communicating to the judge.</w:t>
      </w:r>
      <w:r w:rsidR="004840C6">
        <w:t xml:space="preserve"> The reading of the 1AC does not seize back the means of communication – they haven’t done anything unique and there’s no reason why we don’t do it too.</w:t>
      </w:r>
    </w:p>
    <w:p w14:paraId="79D8F757" w14:textId="77777777" w:rsidR="00760104" w:rsidRPr="00760104" w:rsidRDefault="00760104" w:rsidP="00760104"/>
    <w:p w14:paraId="010CC36B" w14:textId="54F0A5F9" w:rsidR="00DB163D" w:rsidRPr="00C839AC" w:rsidRDefault="00DB163D" w:rsidP="00DB163D">
      <w:pPr>
        <w:pStyle w:val="Heading4"/>
        <w:rPr>
          <w:rStyle w:val="Heading4Char"/>
          <w:b/>
          <w:bCs/>
          <w:iCs/>
        </w:rPr>
      </w:pPr>
      <w:r w:rsidRPr="00A82B29">
        <w:t xml:space="preserve">Their information </w:t>
      </w:r>
      <w:r w:rsidR="00B44040">
        <w:t xml:space="preserve">meaningless </w:t>
      </w:r>
      <w:proofErr w:type="spellStart"/>
      <w:r w:rsidR="00B44040">
        <w:t>arg</w:t>
      </w:r>
      <w:proofErr w:type="spellEnd"/>
      <w:r w:rsidR="00B44040">
        <w:t xml:space="preserve"> is wrong</w:t>
      </w:r>
      <w:r w:rsidRPr="00C839AC">
        <w:rPr>
          <w:rFonts w:cs="Calibri"/>
        </w:rPr>
        <w:t xml:space="preserve"> and information is not consumed uniformly by a mass society---it’s diffused, meaning individuals and social groups can accurately process and employ the information they consume for pragmatic political reforms. </w:t>
      </w:r>
      <w:r w:rsidRPr="00C839AC">
        <w:rPr>
          <w:rStyle w:val="Heading4Char"/>
          <w:b/>
          <w:bCs/>
        </w:rPr>
        <w:t>Turner 04</w:t>
      </w:r>
    </w:p>
    <w:p w14:paraId="61B1A122" w14:textId="77777777" w:rsidR="00DB163D" w:rsidRPr="00C839AC" w:rsidRDefault="00DB163D" w:rsidP="00C839AC">
      <w:r w:rsidRPr="00C839AC">
        <w:t xml:space="preserve">Bryan S. Turner, Dean of Social Sciences at Deakin University, Australia, “Baudrillard for Sociologists,” in Forget </w:t>
      </w:r>
      <w:proofErr w:type="gramStart"/>
      <w:r w:rsidRPr="00C839AC">
        <w:t>Baudrillard?,</w:t>
      </w:r>
      <w:proofErr w:type="gramEnd"/>
      <w:r w:rsidRPr="00C839AC">
        <w:t xml:space="preserve"> 2004 edition, p. 80-83</w:t>
      </w:r>
    </w:p>
    <w:p w14:paraId="33CF38D3" w14:textId="522CD9FD" w:rsidR="00CC1DA0" w:rsidRPr="00D8013A" w:rsidRDefault="00DB163D" w:rsidP="00E04142">
      <w:pPr>
        <w:pStyle w:val="NoSpacing"/>
        <w:rPr>
          <w:rStyle w:val="StyleUnderline"/>
          <w:rFonts w:ascii="Calibri" w:hAnsi="Calibri" w:cs="Calibri"/>
          <w:highlight w:val="cyan"/>
        </w:rPr>
      </w:pPr>
      <w:r w:rsidRPr="00C839AC">
        <w:rPr>
          <w:rFonts w:ascii="Calibri" w:hAnsi="Calibri" w:cs="Calibri"/>
          <w:sz w:val="16"/>
        </w:rPr>
        <w:t xml:space="preserve">While, as far as one can tell, Baudrillard was not influenced by Bell’s vision of the role of technology and the media in shaping </w:t>
      </w:r>
      <w:proofErr w:type="spellStart"/>
      <w:r w:rsidRPr="00C839AC">
        <w:rPr>
          <w:rFonts w:ascii="Calibri" w:hAnsi="Calibri" w:cs="Calibri"/>
          <w:sz w:val="16"/>
        </w:rPr>
        <w:t>postindustrialism</w:t>
      </w:r>
      <w:proofErr w:type="spellEnd"/>
      <w:r w:rsidRPr="00C839AC">
        <w:rPr>
          <w:rFonts w:ascii="Calibri" w:hAnsi="Calibri" w:cs="Calibri"/>
          <w:sz w:val="16"/>
        </w:rPr>
        <w:t xml:space="preserve">, he was influenced by </w:t>
      </w:r>
      <w:r w:rsidRPr="00AC561C">
        <w:rPr>
          <w:rFonts w:ascii="Calibri" w:hAnsi="Calibri" w:cs="Calibri"/>
          <w:sz w:val="16"/>
        </w:rPr>
        <w:t>Marshall McLuhan’s analysis (</w:t>
      </w:r>
      <w:proofErr w:type="spellStart"/>
      <w:r w:rsidRPr="00AC561C">
        <w:rPr>
          <w:rFonts w:ascii="Calibri" w:hAnsi="Calibri" w:cs="Calibri"/>
          <w:sz w:val="16"/>
        </w:rPr>
        <w:t>Gane</w:t>
      </w:r>
      <w:proofErr w:type="spellEnd"/>
      <w:r w:rsidRPr="00AC561C">
        <w:rPr>
          <w:rFonts w:ascii="Calibri" w:hAnsi="Calibri" w:cs="Calibri"/>
          <w:sz w:val="16"/>
        </w:rPr>
        <w:t xml:space="preserve"> 1991b:48) of the impact of new media on the transformation of modern culture, especially in The Gutenberg Galaxy (McLuhan 1967). McLuhan was particularly sensitive to the idea that we live in a processed social world where human beings live in a complete technostructure. This technological environment is carried with us as extensions of our own bodies, but McLuhan did not adopt a pessimistic view of the age of anxiety, because his ‘technological humanism’ (</w:t>
      </w:r>
      <w:proofErr w:type="spellStart"/>
      <w:r w:rsidRPr="00AC561C">
        <w:rPr>
          <w:rFonts w:ascii="Calibri" w:hAnsi="Calibri" w:cs="Calibri"/>
          <w:sz w:val="16"/>
        </w:rPr>
        <w:t>Kroker</w:t>
      </w:r>
      <w:proofErr w:type="spellEnd"/>
      <w:r w:rsidRPr="00AC561C">
        <w:rPr>
          <w:rFonts w:ascii="Calibri" w:hAnsi="Calibri" w:cs="Calibri"/>
          <w:sz w:val="16"/>
        </w:rPr>
        <w:t xml:space="preserve"> et al. 1984) and Catholic values committed him to the idea of the immanence of reason and the hope of an escape from the labyrinth. Indeed, a global technological system could become the basis of a universalistic culture. Although he was fully aware of the sensory deprivation which he associated with the impact of the mass media, he none the less remained committed to the hope that these negative effects were not fatal. </w:t>
      </w:r>
      <w:r w:rsidRPr="00AC561C">
        <w:rPr>
          <w:rStyle w:val="StyleUnderline"/>
          <w:rFonts w:ascii="Calibri" w:hAnsi="Calibri" w:cs="Calibri"/>
        </w:rPr>
        <w:t>Baudrillard, who</w:t>
      </w:r>
      <w:r w:rsidRPr="00AC561C">
        <w:rPr>
          <w:rFonts w:ascii="Calibri" w:hAnsi="Calibri" w:cs="Calibri"/>
          <w:sz w:val="16"/>
        </w:rPr>
        <w:t xml:space="preserve"> as we have noted </w:t>
      </w:r>
      <w:r w:rsidRPr="00AC561C">
        <w:rPr>
          <w:rStyle w:val="StyleUnderline"/>
          <w:rFonts w:ascii="Calibri" w:hAnsi="Calibri" w:cs="Calibri"/>
        </w:rPr>
        <w:t>was</w:t>
      </w:r>
      <w:r w:rsidRPr="00AC561C">
        <w:rPr>
          <w:rFonts w:ascii="Calibri" w:hAnsi="Calibri" w:cs="Calibri"/>
          <w:sz w:val="16"/>
        </w:rPr>
        <w:t xml:space="preserve"> deeply </w:t>
      </w:r>
      <w:r w:rsidRPr="00AC561C">
        <w:rPr>
          <w:rStyle w:val="StyleUnderline"/>
          <w:rFonts w:ascii="Calibri" w:hAnsi="Calibri" w:cs="Calibri"/>
        </w:rPr>
        <w:t>influenced by McLuhan’s idea that the content of messages was</w:t>
      </w:r>
      <w:r w:rsidRPr="00AC561C">
        <w:rPr>
          <w:rFonts w:ascii="Calibri" w:hAnsi="Calibri" w:cs="Calibri"/>
          <w:sz w:val="16"/>
        </w:rPr>
        <w:t xml:space="preserve"> relatively </w:t>
      </w:r>
      <w:r w:rsidRPr="00AC561C">
        <w:rPr>
          <w:rStyle w:val="StyleUnderline"/>
          <w:rFonts w:ascii="Calibri" w:hAnsi="Calibri" w:cs="Calibri"/>
        </w:rPr>
        <w:t>unimportant in relation to</w:t>
      </w:r>
      <w:r w:rsidRPr="00AC561C">
        <w:rPr>
          <w:rStyle w:val="Emphasis"/>
          <w:rFonts w:cs="Calibri"/>
        </w:rPr>
        <w:t xml:space="preserve"> their </w:t>
      </w:r>
      <w:r w:rsidRPr="00AC561C">
        <w:rPr>
          <w:rStyle w:val="StyleUnderline"/>
          <w:rFonts w:ascii="Calibri" w:hAnsi="Calibri" w:cs="Calibri"/>
        </w:rPr>
        <w:t>form</w:t>
      </w:r>
      <w:r w:rsidRPr="00AC561C">
        <w:rPr>
          <w:rFonts w:ascii="Calibri" w:hAnsi="Calibri" w:cs="Calibri"/>
          <w:sz w:val="16"/>
        </w:rPr>
        <w:t xml:space="preserve">, </w:t>
      </w:r>
      <w:r w:rsidRPr="00AC561C">
        <w:rPr>
          <w:rStyle w:val="underline"/>
          <w:rFonts w:ascii="Calibri" w:hAnsi="Calibri" w:cs="Calibri"/>
        </w:rPr>
        <w:t>has embraced a</w:t>
      </w:r>
      <w:r w:rsidRPr="00AC561C">
        <w:rPr>
          <w:rFonts w:ascii="Calibri" w:hAnsi="Calibri" w:cs="Calibri"/>
          <w:sz w:val="16"/>
        </w:rPr>
        <w:t xml:space="preserve"> very </w:t>
      </w:r>
      <w:r w:rsidRPr="00AC561C">
        <w:rPr>
          <w:rStyle w:val="StyleUnderline"/>
          <w:rFonts w:ascii="Calibri" w:hAnsi="Calibri" w:cs="Calibri"/>
        </w:rPr>
        <w:t>nihilistic position with respect to our processed environment</w:t>
      </w:r>
      <w:r w:rsidRPr="00AC561C">
        <w:rPr>
          <w:rFonts w:ascii="Calibri" w:hAnsi="Calibri" w:cs="Calibri"/>
          <w:sz w:val="16"/>
        </w:rPr>
        <w:t>.</w:t>
      </w:r>
      <w:r w:rsidRPr="00AC561C">
        <w:rPr>
          <w:rFonts w:ascii="Calibri" w:hAnsi="Calibri" w:cs="Calibri"/>
        </w:rPr>
        <w:t xml:space="preserve"> </w:t>
      </w:r>
      <w:r w:rsidRPr="00AC561C">
        <w:rPr>
          <w:rStyle w:val="underline"/>
          <w:rFonts w:ascii="Calibri" w:hAnsi="Calibri" w:cs="Calibri"/>
        </w:rPr>
        <w:t>Baudrillard’s pessimistic view</w:t>
      </w:r>
      <w:r w:rsidRPr="00AC561C">
        <w:rPr>
          <w:rFonts w:ascii="Calibri" w:hAnsi="Calibri" w:cs="Calibri"/>
          <w:sz w:val="16"/>
        </w:rPr>
        <w:t xml:space="preserve"> of the fissure in the historical development of the modern </w:t>
      </w:r>
      <w:r w:rsidRPr="00AC561C">
        <w:rPr>
          <w:rStyle w:val="underline"/>
          <w:rFonts w:ascii="Calibri" w:hAnsi="Calibri" w:cs="Calibri"/>
        </w:rPr>
        <w:t xml:space="preserve">is </w:t>
      </w:r>
      <w:r w:rsidRPr="00AC561C">
        <w:rPr>
          <w:rStyle w:val="StyleUnderline"/>
          <w:rFonts w:ascii="Calibri" w:hAnsi="Calibri" w:cs="Calibri"/>
        </w:rPr>
        <w:t>based on his view of the masses</w:t>
      </w:r>
      <w:r w:rsidRPr="00AC561C">
        <w:rPr>
          <w:rFonts w:ascii="Calibri" w:hAnsi="Calibri" w:cs="Calibri"/>
          <w:sz w:val="16"/>
        </w:rPr>
        <w:t xml:space="preserve">. Baudrillard’s analysis of the masses is a product of the Situationist responses to the May events of 1968, when it became increasingly obvious that the critical social movements of modern society would not be dominated by Marxist theory or directed by a vanguard of the working class. The crisis of May 1968 had not been predicted by Marxism or by mainstream sociology, but they did validate the claims of Situationists like Guy </w:t>
      </w:r>
      <w:proofErr w:type="spellStart"/>
      <w:r w:rsidRPr="00AC561C">
        <w:rPr>
          <w:rFonts w:ascii="Calibri" w:hAnsi="Calibri" w:cs="Calibri"/>
          <w:sz w:val="16"/>
        </w:rPr>
        <w:t>Debord</w:t>
      </w:r>
      <w:proofErr w:type="spellEnd"/>
      <w:r w:rsidRPr="00AC561C">
        <w:rPr>
          <w:rFonts w:ascii="Calibri" w:hAnsi="Calibri" w:cs="Calibri"/>
          <w:sz w:val="16"/>
        </w:rPr>
        <w:t xml:space="preserve"> in the journal </w:t>
      </w:r>
      <w:proofErr w:type="spellStart"/>
      <w:r w:rsidRPr="00AC561C">
        <w:rPr>
          <w:rFonts w:ascii="Calibri" w:hAnsi="Calibri" w:cs="Calibri"/>
          <w:sz w:val="16"/>
        </w:rPr>
        <w:t>Internationale</w:t>
      </w:r>
      <w:proofErr w:type="spellEnd"/>
      <w:r w:rsidRPr="00AC561C">
        <w:rPr>
          <w:rFonts w:ascii="Calibri" w:hAnsi="Calibri" w:cs="Calibri"/>
          <w:sz w:val="16"/>
        </w:rPr>
        <w:t xml:space="preserve"> </w:t>
      </w:r>
      <w:proofErr w:type="spellStart"/>
      <w:r w:rsidRPr="00AC561C">
        <w:rPr>
          <w:rFonts w:ascii="Calibri" w:hAnsi="Calibri" w:cs="Calibri"/>
          <w:sz w:val="16"/>
        </w:rPr>
        <w:t>Situationiste</w:t>
      </w:r>
      <w:proofErr w:type="spellEnd"/>
      <w:r w:rsidRPr="00AC561C">
        <w:rPr>
          <w:rFonts w:ascii="Calibri" w:hAnsi="Calibri" w:cs="Calibri"/>
          <w:sz w:val="16"/>
        </w:rPr>
        <w:t>. However, if the crisis had been unanticipated by conventional political analysis, then the sudden collapse of the students’ and workers’ movements of 1968 found no easy explanation in the framework of mainstream social sciences.</w:t>
      </w:r>
      <w:r w:rsidRPr="00AC561C">
        <w:rPr>
          <w:rFonts w:ascii="Calibri" w:hAnsi="Calibri" w:cs="Calibri"/>
        </w:rPr>
        <w:t xml:space="preserve"> </w:t>
      </w:r>
      <w:r w:rsidRPr="00AC561C">
        <w:rPr>
          <w:rFonts w:ascii="Calibri" w:hAnsi="Calibri" w:cs="Calibri"/>
          <w:sz w:val="16"/>
        </w:rPr>
        <w:t xml:space="preserve">Baudrillard’s concept of the inexplicable nature of the mass depend a great deal on the unusual circumstances surrounding the May events. By 1973 with the publication of The Mirror of Production (Baudrillard 1975), Baudrillard was already moving away from an orthodox Marxist view of production, arguing that Marxism, far from being an external critique of capitalism, was merely a reflection or mirror of the principal economistic values of capitalism. </w:t>
      </w:r>
      <w:r w:rsidRPr="00AC561C">
        <w:rPr>
          <w:rStyle w:val="StyleUnderline"/>
          <w:rFonts w:ascii="Calibri" w:hAnsi="Calibri" w:cs="Calibri"/>
        </w:rPr>
        <w:t>Instead of engaging in</w:t>
      </w:r>
      <w:r w:rsidRPr="00AC561C">
        <w:rPr>
          <w:rStyle w:val="Emphasis"/>
          <w:rFonts w:cs="Calibri"/>
        </w:rPr>
        <w:t xml:space="preserve"> the </w:t>
      </w:r>
      <w:r w:rsidRPr="00AC561C">
        <w:rPr>
          <w:rStyle w:val="StyleUnderline"/>
          <w:rFonts w:ascii="Calibri" w:hAnsi="Calibri" w:cs="Calibri"/>
        </w:rPr>
        <w:t>production of meaning, a subversive</w:t>
      </w:r>
      <w:r w:rsidRPr="00AC561C">
        <w:rPr>
          <w:rStyle w:val="underline"/>
          <w:rFonts w:ascii="Calibri" w:hAnsi="Calibri" w:cs="Calibri"/>
        </w:rPr>
        <w:t xml:space="preserve">, oppositional </w:t>
      </w:r>
      <w:r w:rsidRPr="00AC561C">
        <w:rPr>
          <w:rStyle w:val="StyleUnderline"/>
          <w:rFonts w:ascii="Calibri" w:hAnsi="Calibri" w:cs="Calibri"/>
        </w:rPr>
        <w:t>movement would</w:t>
      </w:r>
      <w:r w:rsidRPr="00AC561C">
        <w:rPr>
          <w:rStyle w:val="underline"/>
          <w:rFonts w:ascii="Calibri" w:hAnsi="Calibri" w:cs="Calibri"/>
        </w:rPr>
        <w:t xml:space="preserve"> have to </w:t>
      </w:r>
      <w:r w:rsidRPr="00AC561C">
        <w:rPr>
          <w:rStyle w:val="StyleUnderline"/>
          <w:rFonts w:ascii="Calibri" w:hAnsi="Calibri" w:cs="Calibri"/>
        </w:rPr>
        <w:t>challenge the system from the point</w:t>
      </w:r>
      <w:r w:rsidRPr="00AC561C">
        <w:rPr>
          <w:rStyle w:val="underline"/>
          <w:rFonts w:ascii="Calibri" w:hAnsi="Calibri" w:cs="Calibri"/>
        </w:rPr>
        <w:t xml:space="preserve"> of view </w:t>
      </w:r>
      <w:r w:rsidRPr="00AC561C">
        <w:rPr>
          <w:rStyle w:val="StyleUnderline"/>
          <w:rFonts w:ascii="Calibri" w:hAnsi="Calibri" w:cs="Calibri"/>
        </w:rPr>
        <w:t>of meaninglessness</w:t>
      </w:r>
      <w:r w:rsidRPr="00AC561C">
        <w:rPr>
          <w:rFonts w:ascii="Calibri" w:hAnsi="Calibri" w:cs="Calibri"/>
          <w:sz w:val="16"/>
        </w:rPr>
        <w:t>. Subversion would have to rob the social system of significance. In taking this stand, Baudrillard followed the Situationist claim that whatever can be represented can be controlled (Plant 1992:137). The mass events of 1968 offered a promise of the nonrepresentational moment, the pure event of authenticity, which could not be explained, and therefore could not be manipulated. Baudrillard, in dismissing Marxist theory as a means of representing events, sought to replace the idea of a mode of production with a mode of disappearance.</w:t>
      </w:r>
      <w:r w:rsidRPr="00AC561C">
        <w:rPr>
          <w:rFonts w:ascii="Calibri" w:hAnsi="Calibri" w:cs="Calibri"/>
        </w:rPr>
        <w:t xml:space="preserve"> </w:t>
      </w:r>
      <w:r w:rsidRPr="00AC561C">
        <w:rPr>
          <w:rFonts w:ascii="Calibri" w:hAnsi="Calibri" w:cs="Calibri"/>
          <w:sz w:val="16"/>
          <w:szCs w:val="16"/>
        </w:rPr>
        <w:t>In taking this attitude towards modern social movements, Baudrillard’s argument also rests on the various meanings of the word ‘mass’. Baudrillard is thus able to make allusions to the idea of physical substance, matter, the majority and the electrical meaning of earth. The translator’s note to In the Shadow of the Silent Majority points out that faire masse can mean to form a majority and to form an earth. Baudrillard argues by allusion that the mass absorbs the electrical charges of social and political movements; the mass thus neutralizes the electrical charge of society. This use of allusion, parody and irony is typical of Baudrillard’s mode of analysis, which is a type of sociological poetics, a style which is likely to make sociologists feel uncomfortable (</w:t>
      </w:r>
      <w:proofErr w:type="spellStart"/>
      <w:r w:rsidRPr="00AC561C">
        <w:rPr>
          <w:rFonts w:ascii="Calibri" w:hAnsi="Calibri" w:cs="Calibri"/>
          <w:sz w:val="16"/>
          <w:szCs w:val="16"/>
        </w:rPr>
        <w:t>Gane</w:t>
      </w:r>
      <w:proofErr w:type="spellEnd"/>
      <w:r w:rsidRPr="00AC561C">
        <w:rPr>
          <w:rFonts w:ascii="Calibri" w:hAnsi="Calibri" w:cs="Calibri"/>
          <w:sz w:val="16"/>
          <w:szCs w:val="16"/>
        </w:rPr>
        <w:t xml:space="preserve"> 199la:193). There is here also a continuity with the style of Dada and the Situationists. The poetic and striking character of </w:t>
      </w:r>
      <w:r w:rsidRPr="00AC561C">
        <w:rPr>
          <w:rStyle w:val="underline"/>
          <w:rFonts w:ascii="Calibri" w:hAnsi="Calibri" w:cs="Calibri"/>
          <w:sz w:val="16"/>
          <w:szCs w:val="16"/>
        </w:rPr>
        <w:t>Baudrillard’s style</w:t>
      </w:r>
      <w:r w:rsidRPr="00AC561C">
        <w:rPr>
          <w:rFonts w:ascii="Calibri" w:hAnsi="Calibri" w:cs="Calibri"/>
          <w:sz w:val="16"/>
          <w:szCs w:val="16"/>
        </w:rPr>
        <w:t xml:space="preserve"> </w:t>
      </w:r>
      <w:r w:rsidRPr="00AC561C">
        <w:rPr>
          <w:rStyle w:val="Emphasis"/>
          <w:rFonts w:cs="Calibri"/>
        </w:rPr>
        <w:t>has no counterpart in professional social science</w:t>
      </w:r>
      <w:r w:rsidRPr="00AC561C">
        <w:rPr>
          <w:rFonts w:ascii="Calibri" w:hAnsi="Calibri" w:cs="Calibri"/>
          <w:sz w:val="16"/>
          <w:szCs w:val="16"/>
        </w:rPr>
        <w:t>, least of all in the British context</w:t>
      </w:r>
      <w:r w:rsidRPr="00AC561C">
        <w:rPr>
          <w:rStyle w:val="StyleUnderline"/>
          <w:rFonts w:ascii="Calibri" w:hAnsi="Calibri" w:cs="Calibri"/>
        </w:rPr>
        <w:t>. Baudrillard’s ‘sociological</w:t>
      </w:r>
      <w:r w:rsidRPr="00AC561C">
        <w:rPr>
          <w:rStyle w:val="underline"/>
          <w:rFonts w:ascii="Calibri" w:hAnsi="Calibri" w:cs="Calibri"/>
        </w:rPr>
        <w:t xml:space="preserve"> </w:t>
      </w:r>
      <w:r w:rsidRPr="00AC561C">
        <w:rPr>
          <w:rStyle w:val="StyleUnderline"/>
          <w:rFonts w:ascii="Calibri" w:hAnsi="Calibri" w:cs="Calibri"/>
        </w:rPr>
        <w:t>fictions’</w:t>
      </w:r>
      <w:r w:rsidRPr="00AC561C">
        <w:rPr>
          <w:rFonts w:ascii="Calibri" w:hAnsi="Calibri" w:cs="Calibri"/>
          <w:sz w:val="16"/>
        </w:rPr>
        <w:t xml:space="preserve"> (1990a:15) are striking and challenging, but they </w:t>
      </w:r>
      <w:r w:rsidRPr="00AC561C">
        <w:rPr>
          <w:rStyle w:val="StyleUnderline"/>
          <w:rFonts w:ascii="Calibri" w:hAnsi="Calibri" w:cs="Calibri"/>
        </w:rPr>
        <w:t>are not</w:t>
      </w:r>
      <w:r w:rsidRPr="00AC561C">
        <w:rPr>
          <w:rFonts w:ascii="Calibri" w:hAnsi="Calibri" w:cs="Calibri"/>
          <w:sz w:val="16"/>
        </w:rPr>
        <w:t xml:space="preserve"> ultimately </w:t>
      </w:r>
      <w:r w:rsidRPr="00AC561C">
        <w:rPr>
          <w:rStyle w:val="StyleUnderline"/>
          <w:rFonts w:ascii="Calibri" w:hAnsi="Calibri" w:cs="Calibri"/>
        </w:rPr>
        <w:t>convincing</w:t>
      </w:r>
      <w:r w:rsidRPr="00AC561C">
        <w:rPr>
          <w:rFonts w:ascii="Calibri" w:hAnsi="Calibri" w:cs="Calibri"/>
          <w:sz w:val="16"/>
        </w:rPr>
        <w:t xml:space="preserve">. </w:t>
      </w:r>
      <w:r w:rsidRPr="00AC561C">
        <w:rPr>
          <w:rStyle w:val="underline"/>
          <w:rFonts w:ascii="Calibri" w:hAnsi="Calibri" w:cs="Calibri"/>
        </w:rPr>
        <w:t>Arguments which depend on allusion, allegory and</w:t>
      </w:r>
      <w:r w:rsidRPr="00AC561C">
        <w:rPr>
          <w:rFonts w:ascii="Calibri" w:hAnsi="Calibri" w:cs="Calibri"/>
          <w:sz w:val="16"/>
        </w:rPr>
        <w:t xml:space="preserve"> similar </w:t>
      </w:r>
      <w:r w:rsidRPr="00AC561C">
        <w:rPr>
          <w:rStyle w:val="underline"/>
          <w:rFonts w:ascii="Calibri" w:hAnsi="Calibri" w:cs="Calibri"/>
        </w:rPr>
        <w:t xml:space="preserve">rhetorical devices are </w:t>
      </w:r>
      <w:proofErr w:type="gramStart"/>
      <w:r w:rsidRPr="00AC561C">
        <w:rPr>
          <w:rStyle w:val="underline"/>
          <w:rFonts w:ascii="Calibri" w:hAnsi="Calibri" w:cs="Calibri"/>
        </w:rPr>
        <w:t>decorative</w:t>
      </w:r>
      <w:proofErr w:type="gramEnd"/>
      <w:r w:rsidRPr="00AC561C">
        <w:rPr>
          <w:rStyle w:val="underline"/>
          <w:rFonts w:ascii="Calibri" w:hAnsi="Calibri" w:cs="Calibri"/>
        </w:rPr>
        <w:t xml:space="preserve"> but they are</w:t>
      </w:r>
      <w:r w:rsidRPr="00AC561C">
        <w:rPr>
          <w:rFonts w:ascii="Calibri" w:hAnsi="Calibri" w:cs="Calibri"/>
          <w:sz w:val="16"/>
        </w:rPr>
        <w:t xml:space="preserve"> </w:t>
      </w:r>
      <w:r w:rsidRPr="00AC561C">
        <w:rPr>
          <w:rStyle w:val="Emphasis"/>
          <w:rFonts w:cs="Calibri"/>
        </w:rPr>
        <w:t>not</w:t>
      </w:r>
      <w:r w:rsidRPr="00AC561C">
        <w:rPr>
          <w:rFonts w:ascii="Calibri" w:hAnsi="Calibri" w:cs="Calibri"/>
          <w:sz w:val="16"/>
        </w:rPr>
        <w:t xml:space="preserve"> necessarily </w:t>
      </w:r>
      <w:r w:rsidRPr="00AC561C">
        <w:rPr>
          <w:rStyle w:val="Emphasis"/>
          <w:rFonts w:cs="Calibri"/>
        </w:rPr>
        <w:t>powerful</w:t>
      </w:r>
      <w:r w:rsidRPr="00AC561C">
        <w:rPr>
          <w:rFonts w:ascii="Calibri" w:hAnsi="Calibri" w:cs="Calibri"/>
          <w:sz w:val="16"/>
        </w:rPr>
        <w:t>. The notion of ‘mass society’ already has a clearly worked out sociological</w:t>
      </w:r>
      <w:r w:rsidRPr="00C839AC">
        <w:rPr>
          <w:rFonts w:ascii="Calibri" w:hAnsi="Calibri" w:cs="Calibri"/>
          <w:sz w:val="16"/>
        </w:rPr>
        <w:t xml:space="preserve"> critique. The idea of ‘mass society’ might have been relevant in describing the new markets which were created in the post-war period with the advent of innovative technologies, which had the immediate effect of lowering prices and making commodities available to a mass audience. However, the trend of sociological analysis in the last two decades has been to assert that </w:t>
      </w:r>
      <w:r w:rsidRPr="00C839AC">
        <w:rPr>
          <w:rStyle w:val="StyleUnderline"/>
          <w:rFonts w:ascii="Calibri" w:hAnsi="Calibri" w:cs="Calibri"/>
          <w:highlight w:val="cyan"/>
        </w:rPr>
        <w:t>mass audiences have been broken down into</w:t>
      </w:r>
      <w:r w:rsidRPr="00C839AC">
        <w:rPr>
          <w:rStyle w:val="underline"/>
          <w:rFonts w:ascii="Calibri" w:hAnsi="Calibri" w:cs="Calibri"/>
          <w:highlight w:val="cyan"/>
        </w:rPr>
        <w:t xml:space="preserve"> </w:t>
      </w:r>
      <w:r w:rsidRPr="00C839AC">
        <w:rPr>
          <w:rStyle w:val="underline"/>
          <w:rFonts w:ascii="Calibri" w:hAnsi="Calibri" w:cs="Calibri"/>
        </w:rPr>
        <w:t xml:space="preserve">more </w:t>
      </w:r>
      <w:r w:rsidRPr="00C839AC">
        <w:rPr>
          <w:rStyle w:val="StyleUnderline"/>
          <w:rFonts w:ascii="Calibri" w:hAnsi="Calibri" w:cs="Calibri"/>
          <w:highlight w:val="cyan"/>
        </w:rPr>
        <w:t>selectively constructed niches</w:t>
      </w:r>
      <w:r w:rsidRPr="00C839AC">
        <w:rPr>
          <w:rFonts w:ascii="Calibri" w:hAnsi="Calibri" w:cs="Calibri"/>
          <w:sz w:val="16"/>
        </w:rPr>
        <w:t xml:space="preserve"> for more individualized products. It is controversial to argue that industrialization necessarily produces a mass society, characterized by a common culture, uniform sentiments or an integrated outlook. The idea of a mass society was often associated with the notion that the decline of individualism would produce a directionless mass as the modern equivalent of the </w:t>
      </w:r>
      <w:proofErr w:type="spellStart"/>
      <w:r w:rsidRPr="00C839AC">
        <w:rPr>
          <w:rFonts w:ascii="Calibri" w:hAnsi="Calibri" w:cs="Calibri"/>
          <w:sz w:val="16"/>
        </w:rPr>
        <w:t>eighteenthcentury</w:t>
      </w:r>
      <w:proofErr w:type="spellEnd"/>
      <w:r w:rsidRPr="00C839AC">
        <w:rPr>
          <w:rFonts w:ascii="Calibri" w:hAnsi="Calibri" w:cs="Calibri"/>
          <w:sz w:val="16"/>
        </w:rPr>
        <w:t xml:space="preserve"> mob. Critical theorists like Adorno and Marcuse associated the massification of society with authoritarianism and a potential for fascism. Of course, </w:t>
      </w:r>
      <w:r w:rsidRPr="00C839AC">
        <w:rPr>
          <w:rStyle w:val="StyleUnderline"/>
          <w:rFonts w:ascii="Calibri" w:hAnsi="Calibri" w:cs="Calibri"/>
        </w:rPr>
        <w:t>Baudrillard’s version of mass society is</w:t>
      </w:r>
      <w:r w:rsidRPr="00C839AC">
        <w:rPr>
          <w:rStyle w:val="underline"/>
          <w:rFonts w:ascii="Calibri" w:hAnsi="Calibri" w:cs="Calibri"/>
        </w:rPr>
        <w:t xml:space="preserve"> based on </w:t>
      </w:r>
      <w:r w:rsidRPr="00C839AC">
        <w:rPr>
          <w:rStyle w:val="StyleUnderline"/>
          <w:rFonts w:ascii="Calibri" w:hAnsi="Calibri" w:cs="Calibri"/>
        </w:rPr>
        <w:t>a</w:t>
      </w:r>
      <w:r w:rsidRPr="00C839AC">
        <w:rPr>
          <w:rFonts w:ascii="Calibri" w:hAnsi="Calibri" w:cs="Calibri"/>
          <w:sz w:val="16"/>
        </w:rPr>
        <w:t xml:space="preserve"> particular </w:t>
      </w:r>
      <w:r w:rsidRPr="00C839AC">
        <w:rPr>
          <w:rStyle w:val="StyleUnderline"/>
          <w:rFonts w:ascii="Calibri" w:hAnsi="Calibri" w:cs="Calibri"/>
        </w:rPr>
        <w:t>view of the mass media creating</w:t>
      </w:r>
      <w:r w:rsidRPr="00C839AC">
        <w:rPr>
          <w:rStyle w:val="Emphasis"/>
          <w:rFonts w:cs="Calibri"/>
        </w:rPr>
        <w:t xml:space="preserve"> a </w:t>
      </w:r>
      <w:r w:rsidRPr="00C839AC">
        <w:rPr>
          <w:rStyle w:val="StyleUnderline"/>
          <w:rFonts w:ascii="Calibri" w:hAnsi="Calibri" w:cs="Calibri"/>
        </w:rPr>
        <w:t>hyperreality</w:t>
      </w:r>
      <w:r w:rsidRPr="00C839AC">
        <w:rPr>
          <w:rFonts w:ascii="Calibri" w:hAnsi="Calibri" w:cs="Calibri"/>
          <w:sz w:val="16"/>
        </w:rPr>
        <w:t xml:space="preserve"> </w:t>
      </w:r>
      <w:r w:rsidRPr="00C839AC">
        <w:rPr>
          <w:rStyle w:val="underline"/>
          <w:rFonts w:ascii="Calibri" w:hAnsi="Calibri" w:cs="Calibri"/>
        </w:rPr>
        <w:t>in which the real has been absorbed by the hyperreal</w:t>
      </w:r>
      <w:r w:rsidRPr="00C839AC">
        <w:rPr>
          <w:rFonts w:ascii="Calibri" w:hAnsi="Calibri" w:cs="Calibri"/>
          <w:sz w:val="16"/>
        </w:rPr>
        <w:t xml:space="preserve">; </w:t>
      </w:r>
      <w:r w:rsidRPr="00C839AC">
        <w:rPr>
          <w:rStyle w:val="StyleUnderline"/>
          <w:rFonts w:ascii="Calibri" w:hAnsi="Calibri" w:cs="Calibri"/>
        </w:rPr>
        <w:t>meaning has imploded on itself</w:t>
      </w:r>
      <w:r w:rsidRPr="00C839AC">
        <w:rPr>
          <w:rFonts w:ascii="Calibri" w:hAnsi="Calibri" w:cs="Calibri"/>
          <w:sz w:val="16"/>
        </w:rPr>
        <w:t xml:space="preserve">. Although Baudrillard’s analysis of hyperreality is postcritical (Chen 1987), he does adopt in practice a critical position towards American civilization, which is the extreme example of massification. Rather like critical theorists, Baudrillard believes that the (bourgeois) individual has been sucked into the negative electrical mass of the media age. </w:t>
      </w:r>
      <w:r w:rsidRPr="00C839AC">
        <w:rPr>
          <w:rStyle w:val="StyleUnderline"/>
          <w:rFonts w:ascii="Calibri" w:hAnsi="Calibri" w:cs="Calibri"/>
        </w:rPr>
        <w:t>However</w:t>
      </w:r>
      <w:r w:rsidRPr="00C839AC">
        <w:rPr>
          <w:rStyle w:val="StyleUnderline"/>
          <w:rFonts w:ascii="Calibri" w:hAnsi="Calibri" w:cs="Calibri"/>
          <w:highlight w:val="cyan"/>
        </w:rPr>
        <w:t>, sociological research on mass audiences shows</w:t>
      </w:r>
      <w:r w:rsidRPr="00C839AC">
        <w:rPr>
          <w:rStyle w:val="underline"/>
          <w:rFonts w:ascii="Calibri" w:hAnsi="Calibri" w:cs="Calibri"/>
        </w:rPr>
        <w:t xml:space="preserve"> that</w:t>
      </w:r>
      <w:r w:rsidRPr="00C839AC">
        <w:rPr>
          <w:rFonts w:ascii="Calibri" w:hAnsi="Calibri" w:cs="Calibri"/>
          <w:sz w:val="16"/>
        </w:rPr>
        <w:t xml:space="preserve"> </w:t>
      </w:r>
      <w:r w:rsidRPr="00C839AC">
        <w:rPr>
          <w:rStyle w:val="StyleUnderline"/>
          <w:rFonts w:ascii="Calibri" w:hAnsi="Calibri" w:cs="Calibri"/>
          <w:highlight w:val="cyan"/>
        </w:rPr>
        <w:t>there is no ground for believing</w:t>
      </w:r>
      <w:r w:rsidRPr="00C839AC">
        <w:rPr>
          <w:rStyle w:val="Emphasis"/>
          <w:rFonts w:cs="Calibri"/>
          <w:highlight w:val="cyan"/>
        </w:rPr>
        <w:t xml:space="preserve"> </w:t>
      </w:r>
      <w:r w:rsidRPr="00C839AC">
        <w:rPr>
          <w:rStyle w:val="Emphasis"/>
          <w:rFonts w:cs="Calibri"/>
        </w:rPr>
        <w:t xml:space="preserve">that </w:t>
      </w:r>
      <w:r w:rsidRPr="00C839AC">
        <w:rPr>
          <w:rStyle w:val="StyleUnderline"/>
          <w:rFonts w:ascii="Calibri" w:hAnsi="Calibri" w:cs="Calibri"/>
          <w:highlight w:val="cyan"/>
        </w:rPr>
        <w:t>media messages are received, consumed or used in any standardized manner</w:t>
      </w:r>
      <w:r w:rsidRPr="00C839AC">
        <w:rPr>
          <w:rFonts w:ascii="Calibri" w:hAnsi="Calibri" w:cs="Calibri"/>
          <w:sz w:val="16"/>
        </w:rPr>
        <w:t xml:space="preserve">, </w:t>
      </w:r>
      <w:r w:rsidRPr="00C839AC">
        <w:rPr>
          <w:rStyle w:val="underline"/>
          <w:rFonts w:ascii="Calibri" w:hAnsi="Calibri" w:cs="Calibri"/>
        </w:rPr>
        <w:t xml:space="preserve">and </w:t>
      </w:r>
      <w:r w:rsidRPr="00C839AC">
        <w:rPr>
          <w:rStyle w:val="StyleUnderline"/>
          <w:rFonts w:ascii="Calibri" w:hAnsi="Calibri" w:cs="Calibri"/>
          <w:highlight w:val="cyan"/>
        </w:rPr>
        <w:t>the majority of social scientists</w:t>
      </w:r>
      <w:r w:rsidRPr="00C839AC">
        <w:rPr>
          <w:rStyle w:val="underline"/>
          <w:rFonts w:ascii="Calibri" w:hAnsi="Calibri" w:cs="Calibri"/>
          <w:highlight w:val="cyan"/>
        </w:rPr>
        <w:t xml:space="preserve"> </w:t>
      </w:r>
      <w:r w:rsidRPr="00C839AC">
        <w:rPr>
          <w:rStyle w:val="underline"/>
          <w:rFonts w:ascii="Calibri" w:hAnsi="Calibri" w:cs="Calibri"/>
        </w:rPr>
        <w:t>working on culture</w:t>
      </w:r>
      <w:r w:rsidRPr="00C839AC">
        <w:rPr>
          <w:rFonts w:ascii="Calibri" w:hAnsi="Calibri" w:cs="Calibri"/>
          <w:sz w:val="16"/>
        </w:rPr>
        <w:t xml:space="preserve"> have attempted to </w:t>
      </w:r>
      <w:r w:rsidRPr="00C839AC">
        <w:rPr>
          <w:rStyle w:val="StyleUnderline"/>
          <w:rFonts w:ascii="Calibri" w:hAnsi="Calibri" w:cs="Calibri"/>
          <w:highlight w:val="cyan"/>
        </w:rPr>
        <w:t>argue</w:t>
      </w:r>
      <w:r w:rsidRPr="00C839AC">
        <w:rPr>
          <w:rStyle w:val="underline"/>
          <w:rFonts w:ascii="Calibri" w:hAnsi="Calibri" w:cs="Calibri"/>
          <w:highlight w:val="cyan"/>
        </w:rPr>
        <w:t xml:space="preserve"> </w:t>
      </w:r>
      <w:r w:rsidRPr="00C839AC">
        <w:rPr>
          <w:rStyle w:val="underline"/>
          <w:rFonts w:ascii="Calibri" w:hAnsi="Calibri" w:cs="Calibri"/>
        </w:rPr>
        <w:t>that</w:t>
      </w:r>
      <w:r w:rsidRPr="00C839AC">
        <w:rPr>
          <w:rFonts w:ascii="Calibri" w:hAnsi="Calibri" w:cs="Calibri"/>
          <w:sz w:val="16"/>
        </w:rPr>
        <w:t xml:space="preserve"> </w:t>
      </w:r>
      <w:r w:rsidRPr="00C839AC">
        <w:rPr>
          <w:rStyle w:val="StyleUnderline"/>
          <w:rFonts w:ascii="Calibri" w:hAnsi="Calibri" w:cs="Calibri"/>
          <w:highlight w:val="cyan"/>
        </w:rPr>
        <w:t>cultural objects</w:t>
      </w:r>
      <w:r w:rsidRPr="00C839AC">
        <w:rPr>
          <w:rFonts w:ascii="Calibri" w:hAnsi="Calibri" w:cs="Calibri"/>
          <w:sz w:val="16"/>
          <w:highlight w:val="cyan"/>
        </w:rPr>
        <w:t xml:space="preserve"> </w:t>
      </w:r>
      <w:r w:rsidRPr="00C839AC">
        <w:rPr>
          <w:rFonts w:ascii="Calibri" w:hAnsi="Calibri" w:cs="Calibri"/>
          <w:sz w:val="16"/>
        </w:rPr>
        <w:t xml:space="preserve">in the age of the mass media </w:t>
      </w:r>
      <w:r w:rsidRPr="00C839AC">
        <w:rPr>
          <w:rStyle w:val="StyleUnderline"/>
          <w:rFonts w:ascii="Calibri" w:hAnsi="Calibri" w:cs="Calibri"/>
          <w:highlight w:val="cyan"/>
        </w:rPr>
        <w:t>are</w:t>
      </w:r>
      <w:r w:rsidRPr="00C839AC">
        <w:rPr>
          <w:rStyle w:val="underline"/>
          <w:rFonts w:ascii="Calibri" w:hAnsi="Calibri" w:cs="Calibri"/>
          <w:highlight w:val="cyan"/>
        </w:rPr>
        <w:t xml:space="preserve"> </w:t>
      </w:r>
      <w:r w:rsidRPr="00C839AC">
        <w:rPr>
          <w:rStyle w:val="underline"/>
          <w:rFonts w:ascii="Calibri" w:hAnsi="Calibri" w:cs="Calibri"/>
        </w:rPr>
        <w:t xml:space="preserve">appropriated, transformed and </w:t>
      </w:r>
      <w:r w:rsidRPr="00C839AC">
        <w:rPr>
          <w:rStyle w:val="StyleUnderline"/>
          <w:rFonts w:ascii="Calibri" w:hAnsi="Calibri" w:cs="Calibri"/>
          <w:highlight w:val="cyan"/>
        </w:rPr>
        <w:t>consumed in diverse forms and according to various practices</w:t>
      </w:r>
      <w:r w:rsidRPr="00C839AC">
        <w:rPr>
          <w:rFonts w:ascii="Calibri" w:hAnsi="Calibri" w:cs="Calibri"/>
          <w:sz w:val="16"/>
        </w:rPr>
        <w:t xml:space="preserve"> (de </w:t>
      </w:r>
      <w:proofErr w:type="spellStart"/>
      <w:r w:rsidRPr="00C839AC">
        <w:rPr>
          <w:rFonts w:ascii="Calibri" w:hAnsi="Calibri" w:cs="Calibri"/>
          <w:sz w:val="16"/>
        </w:rPr>
        <w:t>Certeau</w:t>
      </w:r>
      <w:proofErr w:type="spellEnd"/>
      <w:r w:rsidRPr="00C839AC">
        <w:rPr>
          <w:rFonts w:ascii="Calibri" w:hAnsi="Calibri" w:cs="Calibri"/>
          <w:sz w:val="16"/>
        </w:rPr>
        <w:t xml:space="preserve"> 1984). In fact, </w:t>
      </w:r>
      <w:r w:rsidRPr="00C839AC">
        <w:rPr>
          <w:rStyle w:val="underline"/>
          <w:rFonts w:ascii="Calibri" w:hAnsi="Calibri" w:cs="Calibri"/>
        </w:rPr>
        <w:t>sociologists</w:t>
      </w:r>
      <w:r w:rsidRPr="00C839AC">
        <w:rPr>
          <w:rFonts w:ascii="Calibri" w:hAnsi="Calibri" w:cs="Calibri"/>
          <w:sz w:val="16"/>
        </w:rPr>
        <w:t xml:space="preserve">, largely inspired by the Situationists, </w:t>
      </w:r>
      <w:r w:rsidRPr="00C839AC">
        <w:rPr>
          <w:rStyle w:val="underline"/>
          <w:rFonts w:ascii="Calibri" w:hAnsi="Calibri" w:cs="Calibri"/>
        </w:rPr>
        <w:t>have argued that</w:t>
      </w:r>
      <w:r w:rsidRPr="00C839AC">
        <w:rPr>
          <w:rFonts w:ascii="Calibri" w:hAnsi="Calibri" w:cs="Calibri"/>
          <w:sz w:val="16"/>
        </w:rPr>
        <w:t xml:space="preserve"> </w:t>
      </w:r>
      <w:r w:rsidRPr="00C839AC">
        <w:rPr>
          <w:rStyle w:val="underline"/>
          <w:rFonts w:ascii="Calibri" w:hAnsi="Calibri" w:cs="Calibri"/>
        </w:rPr>
        <w:t>everyday life is resistant to massification</w:t>
      </w:r>
      <w:r w:rsidRPr="00C839AC">
        <w:rPr>
          <w:rFonts w:ascii="Calibri" w:hAnsi="Calibri" w:cs="Calibri"/>
          <w:sz w:val="16"/>
        </w:rPr>
        <w:t xml:space="preserve"> and that the concrete reality of everyday life-situations is the principal arena within which opposition to massification can be expected. Everyday life was regarded by both Guy </w:t>
      </w:r>
      <w:proofErr w:type="spellStart"/>
      <w:r w:rsidRPr="00C839AC">
        <w:rPr>
          <w:rFonts w:ascii="Calibri" w:hAnsi="Calibri" w:cs="Calibri"/>
          <w:sz w:val="16"/>
        </w:rPr>
        <w:t>Debord</w:t>
      </w:r>
      <w:proofErr w:type="spellEnd"/>
      <w:r w:rsidRPr="00C839AC">
        <w:rPr>
          <w:rFonts w:ascii="Calibri" w:hAnsi="Calibri" w:cs="Calibri"/>
          <w:sz w:val="16"/>
        </w:rPr>
        <w:t xml:space="preserve"> and Henri Lefebvre (1991) as the foundation of authenticity. </w:t>
      </w:r>
      <w:r w:rsidRPr="00C839AC">
        <w:rPr>
          <w:rStyle w:val="StyleUnderline"/>
          <w:rFonts w:ascii="Calibri" w:hAnsi="Calibri" w:cs="Calibri"/>
          <w:highlight w:val="cyan"/>
        </w:rPr>
        <w:t>Baudrillard</w:t>
      </w:r>
      <w:r w:rsidRPr="00C839AC">
        <w:rPr>
          <w:rFonts w:ascii="Calibri" w:hAnsi="Calibri" w:cs="Calibri"/>
          <w:sz w:val="16"/>
        </w:rPr>
        <w:t xml:space="preserve">, by arguing that criticism belongs to the period of modernism and not to the age of hyperreality, </w:t>
      </w:r>
      <w:r w:rsidRPr="00C839AC">
        <w:rPr>
          <w:rStyle w:val="underline"/>
          <w:rFonts w:ascii="Calibri" w:hAnsi="Calibri" w:cs="Calibri"/>
        </w:rPr>
        <w:t>has</w:t>
      </w:r>
      <w:r w:rsidRPr="00C839AC">
        <w:rPr>
          <w:rFonts w:ascii="Calibri" w:hAnsi="Calibri" w:cs="Calibri"/>
          <w:sz w:val="16"/>
        </w:rPr>
        <w:t xml:space="preserve"> </w:t>
      </w:r>
      <w:r w:rsidRPr="00C839AC">
        <w:rPr>
          <w:rStyle w:val="StyleUnderline"/>
          <w:rFonts w:ascii="Calibri" w:hAnsi="Calibri" w:cs="Calibri"/>
          <w:highlight w:val="cyan"/>
        </w:rPr>
        <w:t>ruled out opposition to the system</w:t>
      </w:r>
      <w:r w:rsidRPr="00C839AC">
        <w:rPr>
          <w:rFonts w:ascii="Calibri" w:hAnsi="Calibri" w:cs="Calibri"/>
          <w:sz w:val="16"/>
        </w:rPr>
        <w:t xml:space="preserve">, at least </w:t>
      </w:r>
      <w:r w:rsidRPr="00C839AC">
        <w:rPr>
          <w:rStyle w:val="StyleUnderline"/>
          <w:rFonts w:ascii="Calibri" w:hAnsi="Calibri" w:cs="Calibri"/>
          <w:highlight w:val="cyan"/>
        </w:rPr>
        <w:t>at the level of public debate and formal politics.</w:t>
      </w:r>
    </w:p>
    <w:p w14:paraId="614D5DC4" w14:textId="78AF1602" w:rsidR="00FB787B" w:rsidRPr="00D8013A" w:rsidRDefault="00FB787B" w:rsidP="00DB163D">
      <w:pPr>
        <w:pStyle w:val="Heading4"/>
        <w:rPr>
          <w:rFonts w:cs="Calibri"/>
        </w:rPr>
      </w:pPr>
    </w:p>
    <w:p w14:paraId="6CBE0FDD" w14:textId="06FA4FAD" w:rsidR="001D00BE" w:rsidRDefault="001D00BE" w:rsidP="00A75117">
      <w:pPr>
        <w:pStyle w:val="Heading3"/>
      </w:pPr>
      <w:r>
        <w:t xml:space="preserve">AT: </w:t>
      </w:r>
      <w:proofErr w:type="spellStart"/>
      <w:r>
        <w:t>Beller</w:t>
      </w:r>
      <w:proofErr w:type="spellEnd"/>
    </w:p>
    <w:p w14:paraId="171CBF75" w14:textId="77777777" w:rsidR="00C664CF" w:rsidRPr="006545D6" w:rsidRDefault="00C664CF" w:rsidP="00C664CF">
      <w:pPr>
        <w:pStyle w:val="Heading4"/>
      </w:pPr>
      <w:r>
        <w:t>The world as a supercomputer is an unhelpful and dangerous analytic. The norm of sovereignty as territorial influences IR.</w:t>
      </w:r>
    </w:p>
    <w:p w14:paraId="44E9BBD4" w14:textId="77777777" w:rsidR="00C664CF" w:rsidRPr="009B4E3D" w:rsidRDefault="00C664CF" w:rsidP="00C664CF">
      <w:r>
        <w:t xml:space="preserve">Alexander B. </w:t>
      </w:r>
      <w:r w:rsidRPr="005947D2">
        <w:rPr>
          <w:rStyle w:val="Style13ptBold"/>
        </w:rPr>
        <w:t>Murphy 10</w:t>
      </w:r>
      <w:r>
        <w:t xml:space="preserve">, Professor in the department of geography and </w:t>
      </w:r>
      <w:proofErr w:type="spellStart"/>
      <w:r>
        <w:t>Rippey</w:t>
      </w:r>
      <w:proofErr w:type="spellEnd"/>
      <w:r>
        <w:t xml:space="preserve"> Chair in Liberal Arts &amp; Sciences at the University of Oregon, “Intersecting Geographies of Institutions and Sovereignty,” International Studies, March 10, https://oxfordre.com/internationalstudies/abstract/10.1093/acrefore/9780190846626.001.0001/acrefore-9780190846626-e-409/version/0</w:t>
      </w:r>
    </w:p>
    <w:p w14:paraId="6B41ED0E" w14:textId="207E800F" w:rsidR="00C664CF" w:rsidRDefault="00C664CF" w:rsidP="00C664CF">
      <w:pPr>
        <w:rPr>
          <w:rStyle w:val="Emphasis"/>
        </w:rPr>
      </w:pPr>
      <w:r w:rsidRPr="005947D2">
        <w:rPr>
          <w:rStyle w:val="StyleUnderline"/>
        </w:rPr>
        <w:t xml:space="preserve">The </w:t>
      </w:r>
      <w:r w:rsidRPr="005947D2">
        <w:rPr>
          <w:rStyle w:val="Emphasis"/>
        </w:rPr>
        <w:t>checkered history</w:t>
      </w:r>
      <w:r w:rsidRPr="005947D2">
        <w:rPr>
          <w:rStyle w:val="StyleUnderline"/>
        </w:rPr>
        <w:t xml:space="preserve"> of sovereignty has prompted a number of commentators to </w:t>
      </w:r>
      <w:r w:rsidRPr="006D2F97">
        <w:rPr>
          <w:rStyle w:val="StyleUnderline"/>
        </w:rPr>
        <w:t xml:space="preserve">suggest that it is useful to distinguish between </w:t>
      </w:r>
      <w:r w:rsidRPr="006D2F97">
        <w:rPr>
          <w:rStyle w:val="Emphasis"/>
        </w:rPr>
        <w:t>de jure</w:t>
      </w:r>
      <w:r w:rsidRPr="006D2F97">
        <w:rPr>
          <w:sz w:val="16"/>
        </w:rPr>
        <w:t xml:space="preserve"> </w:t>
      </w:r>
      <w:r w:rsidRPr="006D2F97">
        <w:rPr>
          <w:rStyle w:val="StyleUnderline"/>
        </w:rPr>
        <w:t>and</w:t>
      </w:r>
      <w:r w:rsidRPr="006D2F97">
        <w:rPr>
          <w:sz w:val="16"/>
        </w:rPr>
        <w:t xml:space="preserve"> </w:t>
      </w:r>
      <w:r w:rsidRPr="006D2F97">
        <w:rPr>
          <w:rStyle w:val="Emphasis"/>
        </w:rPr>
        <w:t>de facto</w:t>
      </w:r>
      <w:r w:rsidRPr="006D2F97">
        <w:rPr>
          <w:sz w:val="16"/>
        </w:rPr>
        <w:t xml:space="preserve"> </w:t>
      </w:r>
      <w:r w:rsidRPr="006D2F97">
        <w:rPr>
          <w:rStyle w:val="StyleUnderline"/>
        </w:rPr>
        <w:t>sovereignty within the modern state system</w:t>
      </w:r>
      <w:r w:rsidRPr="006D2F97">
        <w:rPr>
          <w:sz w:val="16"/>
        </w:rPr>
        <w:t xml:space="preserve"> (e.g. Murphy 1996; Austin and Kumar 1998). As traditionally deployed, </w:t>
      </w:r>
      <w:r w:rsidRPr="006D2F97">
        <w:rPr>
          <w:rStyle w:val="StyleUnderline"/>
        </w:rPr>
        <w:t xml:space="preserve">de jure sovereignty refers to a </w:t>
      </w:r>
      <w:r w:rsidRPr="006D2F97">
        <w:rPr>
          <w:rStyle w:val="Emphasis"/>
        </w:rPr>
        <w:t>legal principle</w:t>
      </w:r>
      <w:r w:rsidRPr="006D2F97">
        <w:rPr>
          <w:rStyle w:val="StyleUnderline"/>
        </w:rPr>
        <w:t xml:space="preserve"> giving state governments final authority within their </w:t>
      </w:r>
      <w:r w:rsidRPr="006D2F97">
        <w:rPr>
          <w:rStyle w:val="Emphasis"/>
        </w:rPr>
        <w:t xml:space="preserve">territorial </w:t>
      </w:r>
      <w:proofErr w:type="gramStart"/>
      <w:r w:rsidRPr="006D2F97">
        <w:rPr>
          <w:rStyle w:val="Emphasis"/>
        </w:rPr>
        <w:t>domains</w:t>
      </w:r>
      <w:r w:rsidRPr="006D2F97">
        <w:rPr>
          <w:sz w:val="16"/>
        </w:rPr>
        <w:t>, but</w:t>
      </w:r>
      <w:proofErr w:type="gramEnd"/>
      <w:r w:rsidRPr="006D2F97">
        <w:rPr>
          <w:sz w:val="16"/>
        </w:rPr>
        <w:t xml:space="preserve"> requiring them to respect the territorial integrity of other domains. </w:t>
      </w:r>
      <w:r w:rsidRPr="006D2F97">
        <w:rPr>
          <w:rStyle w:val="StyleUnderline"/>
        </w:rPr>
        <w:t>De facto sovereignty refers to the actual ability of state governments to exercise final authority within their territorial domains</w:t>
      </w:r>
      <w:r w:rsidRPr="006D2F97">
        <w:rPr>
          <w:sz w:val="16"/>
        </w:rPr>
        <w:t xml:space="preserve">, along with the existence of a system in which states do, in fact, respect the territorial integrity of other states. Viewed in these terms, it is clear that </w:t>
      </w:r>
      <w:r w:rsidRPr="006D2F97">
        <w:rPr>
          <w:rStyle w:val="StyleUnderline"/>
        </w:rPr>
        <w:t>there has always been a gap between de jure and de facto sovereignty – and that the gap has fluctuated</w:t>
      </w:r>
      <w:r w:rsidRPr="005947D2">
        <w:rPr>
          <w:rStyle w:val="StyleUnderline"/>
        </w:rPr>
        <w:t xml:space="preserve"> over time</w:t>
      </w:r>
      <w:r w:rsidRPr="003023E4">
        <w:rPr>
          <w:sz w:val="16"/>
        </w:rPr>
        <w:t>. Both were fairly strong in Central Europe in the decades following the signing of the Peace of Westphalia, and both were eroding rapidly by the middle of the eighteenth century. During the subsequent two hundred years, the spatial reach of de jure sovereignty widened with the expansion of the modern state system – eventually making sovereignty a bedrock principle of international law. De facto sovereignty, by contrast, ebbed and flowed with the times – often strengthening for a time after major international agreements affirmed sovereignty’s de jure significance, but then eroding in the face of real-world power differentials and changing political, economic, and technological circumstances.</w:t>
      </w:r>
      <w:r w:rsidR="00BB5FCC">
        <w:rPr>
          <w:sz w:val="16"/>
        </w:rPr>
        <w:t xml:space="preserve"> </w:t>
      </w:r>
      <w:r w:rsidRPr="003023E4">
        <w:rPr>
          <w:sz w:val="16"/>
        </w:rPr>
        <w:t xml:space="preserve">Until relatively recently the dissonance between de jure and de facto sovereignty could be rationalized as a product of an inevitable gap between institutionalized norms and concrete practices. (The fact that many people cheat on their taxes does not render tax law a fiction or make taxation an insignificant element in the exercise of power.) </w:t>
      </w:r>
      <w:proofErr w:type="gramStart"/>
      <w:r w:rsidRPr="003023E4">
        <w:rPr>
          <w:sz w:val="16"/>
        </w:rPr>
        <w:t>Thus</w:t>
      </w:r>
      <w:proofErr w:type="gramEnd"/>
      <w:r w:rsidRPr="003023E4">
        <w:rPr>
          <w:sz w:val="16"/>
        </w:rPr>
        <w:t xml:space="preserve"> even when the Cold War was in full swing and the United States and the Soviet Union were involved in the internal affairs of many states around the globe, sovereignty as a de jure principle was not seriously questioned. As already noted, this view was reinforced by a conceptually dominant modernization thesis, which treated the state as the final step in the evolution of the modern political order.</w:t>
      </w:r>
      <w:r w:rsidR="00BB5FCC">
        <w:rPr>
          <w:sz w:val="16"/>
        </w:rPr>
        <w:t xml:space="preserve"> </w:t>
      </w:r>
      <w:r w:rsidRPr="003023E4">
        <w:rPr>
          <w:sz w:val="16"/>
        </w:rPr>
        <w:t xml:space="preserve">Yet the </w:t>
      </w:r>
      <w:r w:rsidRPr="001158F4">
        <w:rPr>
          <w:rStyle w:val="StyleUnderline"/>
        </w:rPr>
        <w:t xml:space="preserve">tendency to take sovereignty for granted began to change as increasingly well-recognized </w:t>
      </w:r>
      <w:r w:rsidRPr="00B833B6">
        <w:rPr>
          <w:rStyle w:val="StyleUnderline"/>
          <w:highlight w:val="cyan"/>
        </w:rPr>
        <w:t xml:space="preserve">foci of power </w:t>
      </w:r>
      <w:r w:rsidRPr="00B833B6">
        <w:rPr>
          <w:rStyle w:val="Emphasis"/>
          <w:highlight w:val="cyan"/>
        </w:rPr>
        <w:t>outside the</w:t>
      </w:r>
      <w:r w:rsidRPr="001158F4">
        <w:rPr>
          <w:rStyle w:val="Emphasis"/>
        </w:rPr>
        <w:t xml:space="preserve"> framework of the </w:t>
      </w:r>
      <w:r w:rsidRPr="00B833B6">
        <w:rPr>
          <w:rStyle w:val="Emphasis"/>
          <w:highlight w:val="cyan"/>
        </w:rPr>
        <w:t xml:space="preserve">territorial state </w:t>
      </w:r>
      <w:r w:rsidRPr="00B833B6">
        <w:rPr>
          <w:rStyle w:val="StyleUnderline"/>
          <w:highlight w:val="cyan"/>
        </w:rPr>
        <w:t>emerged</w:t>
      </w:r>
      <w:r w:rsidRPr="003E1F67">
        <w:rPr>
          <w:rStyle w:val="StyleUnderline"/>
        </w:rPr>
        <w:t>, for</w:t>
      </w:r>
      <w:r w:rsidRPr="001158F4">
        <w:rPr>
          <w:rStyle w:val="StyleUnderline"/>
        </w:rPr>
        <w:t xml:space="preserve"> these </w:t>
      </w:r>
      <w:r w:rsidRPr="0064736A">
        <w:rPr>
          <w:rStyle w:val="StyleUnderline"/>
        </w:rPr>
        <w:t>represented a different type of challenge to the sovereignty principle. They called into question</w:t>
      </w:r>
      <w:r w:rsidRPr="0064736A">
        <w:rPr>
          <w:sz w:val="16"/>
        </w:rPr>
        <w:t xml:space="preserve"> not just the gap between de facto and de jure sovereignty, but </w:t>
      </w:r>
      <w:r w:rsidRPr="0064736A">
        <w:rPr>
          <w:rStyle w:val="StyleUnderline"/>
        </w:rPr>
        <w:t xml:space="preserve">whether the legitimate exercise of power could be seen in terms of the </w:t>
      </w:r>
      <w:r w:rsidRPr="0064736A">
        <w:rPr>
          <w:rStyle w:val="Emphasis"/>
        </w:rPr>
        <w:t>Westphalian</w:t>
      </w:r>
      <w:r w:rsidRPr="0064736A">
        <w:rPr>
          <w:sz w:val="16"/>
        </w:rPr>
        <w:t xml:space="preserve">, </w:t>
      </w:r>
      <w:r w:rsidRPr="0064736A">
        <w:rPr>
          <w:rStyle w:val="Emphasis"/>
        </w:rPr>
        <w:t>territorialized</w:t>
      </w:r>
      <w:r w:rsidRPr="0064736A">
        <w:rPr>
          <w:sz w:val="16"/>
        </w:rPr>
        <w:t xml:space="preserve"> </w:t>
      </w:r>
      <w:r w:rsidRPr="0064736A">
        <w:rPr>
          <w:rStyle w:val="StyleUnderline"/>
        </w:rPr>
        <w:t>conception of</w:t>
      </w:r>
      <w:r w:rsidRPr="0064736A">
        <w:rPr>
          <w:sz w:val="16"/>
        </w:rPr>
        <w:t xml:space="preserve"> </w:t>
      </w:r>
      <w:r w:rsidRPr="0064736A">
        <w:rPr>
          <w:rStyle w:val="StyleUnderline"/>
        </w:rPr>
        <w:t>sovereignty</w:t>
      </w:r>
      <w:r w:rsidRPr="0064736A">
        <w:rPr>
          <w:sz w:val="16"/>
        </w:rPr>
        <w:t xml:space="preserve">. Scholars grappling with this latter matter adopted two different, although not necessarily clashing, approaches to sovereignty’s changing character. </w:t>
      </w:r>
      <w:r w:rsidRPr="0064736A">
        <w:rPr>
          <w:rStyle w:val="StyleUnderline"/>
        </w:rPr>
        <w:t>One approach</w:t>
      </w:r>
      <w:r w:rsidRPr="0064736A">
        <w:rPr>
          <w:sz w:val="16"/>
        </w:rPr>
        <w:t xml:space="preserve"> sought to document the ways in which territorial sovereignty was being eroded by </w:t>
      </w:r>
      <w:proofErr w:type="spellStart"/>
      <w:r w:rsidRPr="0064736A">
        <w:rPr>
          <w:sz w:val="16"/>
        </w:rPr>
        <w:t>extrastate</w:t>
      </w:r>
      <w:proofErr w:type="spellEnd"/>
      <w:r w:rsidRPr="0064736A">
        <w:rPr>
          <w:sz w:val="16"/>
        </w:rPr>
        <w:t xml:space="preserve"> sources of power without necessarily arguing that the Westphalian sovereign system was completely</w:t>
      </w:r>
      <w:r w:rsidRPr="003023E4">
        <w:rPr>
          <w:sz w:val="16"/>
        </w:rPr>
        <w:t xml:space="preserve"> dead. The goal instead was to point to the functional changes occurring in the system. The other approach </w:t>
      </w:r>
      <w:r w:rsidRPr="001158F4">
        <w:rPr>
          <w:rStyle w:val="StyleUnderline"/>
        </w:rPr>
        <w:t>took the position that it is no longer useful to see sovereignty in Westphalian territorial terms because the legitimate exercise of power is no longer fundamentally rooted in a set of discrete territorial units.</w:t>
      </w:r>
      <w:r w:rsidR="00BB5FCC">
        <w:rPr>
          <w:rStyle w:val="StyleUnderline"/>
        </w:rPr>
        <w:t xml:space="preserve"> </w:t>
      </w:r>
      <w:r w:rsidRPr="003023E4">
        <w:rPr>
          <w:sz w:val="16"/>
        </w:rPr>
        <w:t xml:space="preserve">Turning to the first of these approaches, growing evidence of economic and cultural globalization provided the spark for a set of commentaries dating back to the 1970s, if not earlier, that began to call into question the power of the state to control fundamental aspects of the global political economy. Much of </w:t>
      </w:r>
      <w:r w:rsidRPr="002D433E">
        <w:rPr>
          <w:sz w:val="16"/>
        </w:rPr>
        <w:t xml:space="preserve">the </w:t>
      </w:r>
      <w:r w:rsidRPr="002D433E">
        <w:rPr>
          <w:rStyle w:val="StyleUnderline"/>
        </w:rPr>
        <w:t>attention was focused on</w:t>
      </w:r>
      <w:r w:rsidRPr="00B833B6">
        <w:rPr>
          <w:rStyle w:val="StyleUnderline"/>
          <w:highlight w:val="cyan"/>
        </w:rPr>
        <w:t xml:space="preserve"> </w:t>
      </w:r>
      <w:r w:rsidRPr="00B833B6">
        <w:rPr>
          <w:rStyle w:val="Emphasis"/>
          <w:highlight w:val="cyan"/>
        </w:rPr>
        <w:t>m</w:t>
      </w:r>
      <w:r w:rsidRPr="001158F4">
        <w:rPr>
          <w:rStyle w:val="StyleUnderline"/>
        </w:rPr>
        <w:t>ulti</w:t>
      </w:r>
      <w:r w:rsidRPr="00B833B6">
        <w:rPr>
          <w:rStyle w:val="Emphasis"/>
          <w:highlight w:val="cyan"/>
        </w:rPr>
        <w:t>n</w:t>
      </w:r>
      <w:r w:rsidRPr="001158F4">
        <w:rPr>
          <w:rStyle w:val="StyleUnderline"/>
        </w:rPr>
        <w:t xml:space="preserve">ational </w:t>
      </w:r>
      <w:r w:rsidRPr="00B833B6">
        <w:rPr>
          <w:rStyle w:val="Emphasis"/>
          <w:highlight w:val="cyan"/>
        </w:rPr>
        <w:t>c</w:t>
      </w:r>
      <w:r w:rsidRPr="001158F4">
        <w:rPr>
          <w:rStyle w:val="StyleUnderline"/>
        </w:rPr>
        <w:t>orporation</w:t>
      </w:r>
      <w:r w:rsidRPr="00B833B6">
        <w:rPr>
          <w:rStyle w:val="Emphasis"/>
          <w:highlight w:val="cyan"/>
        </w:rPr>
        <w:t>s</w:t>
      </w:r>
      <w:r w:rsidRPr="003023E4">
        <w:rPr>
          <w:sz w:val="16"/>
        </w:rPr>
        <w:t xml:space="preserve"> and </w:t>
      </w:r>
      <w:r w:rsidRPr="00B833B6">
        <w:rPr>
          <w:rStyle w:val="Emphasis"/>
          <w:highlight w:val="cyan"/>
        </w:rPr>
        <w:t>financial</w:t>
      </w:r>
      <w:r w:rsidRPr="00893302">
        <w:rPr>
          <w:rStyle w:val="Emphasis"/>
        </w:rPr>
        <w:t xml:space="preserve"> practices and </w:t>
      </w:r>
      <w:r w:rsidRPr="00B833B6">
        <w:rPr>
          <w:rStyle w:val="Emphasis"/>
          <w:highlight w:val="cyan"/>
        </w:rPr>
        <w:t>institutions</w:t>
      </w:r>
      <w:r w:rsidRPr="001158F4">
        <w:rPr>
          <w:rStyle w:val="StyleUnderline"/>
        </w:rPr>
        <w:t xml:space="preserve"> that were beyond the effective reach of individual states.</w:t>
      </w:r>
      <w:r w:rsidRPr="003023E4">
        <w:rPr>
          <w:sz w:val="16"/>
        </w:rPr>
        <w:t xml:space="preserve"> Contemporaneously, the growing visibility of substate nationalist groups challenging state authority began to attract the attention of scholars.</w:t>
      </w:r>
      <w:r w:rsidR="00BB5FCC">
        <w:rPr>
          <w:sz w:val="16"/>
        </w:rPr>
        <w:t xml:space="preserve"> </w:t>
      </w:r>
      <w:r w:rsidRPr="003023E4">
        <w:rPr>
          <w:sz w:val="16"/>
        </w:rPr>
        <w:t xml:space="preserve">Few of these early forays into the changing territorial power of the state made any significant reference to sovereignty, but they set the stage for a series of studies in the 1990s focused explicitly on territorial sovereignty’s weakening significance (see generally Flint 2002). These studies directed attention to such matters as the impacts of transportation and communications technologies on the geographical organization of power, the ways in which </w:t>
      </w:r>
      <w:r w:rsidRPr="00963D58">
        <w:rPr>
          <w:rStyle w:val="StyleUnderline"/>
        </w:rPr>
        <w:t>expanding flows of goods and people were undercutting traditional state prerogatives</w:t>
      </w:r>
      <w:r w:rsidRPr="003023E4">
        <w:rPr>
          <w:sz w:val="16"/>
        </w:rPr>
        <w:t>, the impacts of sub- and trans-state identity communities on the role of the state as the arbiter of citizenship, and the deterritorialization of traditional government practices. Examples of studies on each of these topics provide insight into the ways in which the shifting human geography of the planet brought the Westphalian sovereignty construct into question.</w:t>
      </w:r>
      <w:r w:rsidR="00BB5FCC">
        <w:rPr>
          <w:sz w:val="16"/>
        </w:rPr>
        <w:t xml:space="preserve"> </w:t>
      </w:r>
      <w:r w:rsidRPr="003023E4">
        <w:rPr>
          <w:sz w:val="16"/>
        </w:rPr>
        <w:t xml:space="preserve">In the transportation </w:t>
      </w:r>
      <w:r w:rsidRPr="00B833B6">
        <w:rPr>
          <w:rStyle w:val="StyleUnderline"/>
          <w:highlight w:val="cyan"/>
        </w:rPr>
        <w:t>and</w:t>
      </w:r>
      <w:r w:rsidRPr="003023E4">
        <w:rPr>
          <w:sz w:val="16"/>
        </w:rPr>
        <w:t xml:space="preserve"> communications arena, Stanley </w:t>
      </w:r>
      <w:proofErr w:type="spellStart"/>
      <w:r w:rsidRPr="003023E4">
        <w:rPr>
          <w:sz w:val="16"/>
        </w:rPr>
        <w:t>Brunn</w:t>
      </w:r>
      <w:proofErr w:type="spellEnd"/>
      <w:r w:rsidRPr="003023E4">
        <w:rPr>
          <w:sz w:val="16"/>
        </w:rPr>
        <w:t xml:space="preserve"> (1998) looked at how </w:t>
      </w:r>
      <w:r w:rsidRPr="00B833B6">
        <w:rPr>
          <w:rStyle w:val="StyleUnderline"/>
          <w:highlight w:val="cyan"/>
        </w:rPr>
        <w:t xml:space="preserve">the </w:t>
      </w:r>
      <w:r w:rsidRPr="00B833B6">
        <w:rPr>
          <w:rStyle w:val="Emphasis"/>
          <w:highlight w:val="cyan"/>
        </w:rPr>
        <w:t>internet</w:t>
      </w:r>
      <w:r w:rsidRPr="00963D58">
        <w:rPr>
          <w:rStyle w:val="StyleUnderline"/>
        </w:rPr>
        <w:t xml:space="preserve"> was weakening sovereignty arrangements both by facilitating </w:t>
      </w:r>
      <w:proofErr w:type="spellStart"/>
      <w:r w:rsidRPr="00963D58">
        <w:rPr>
          <w:rStyle w:val="StyleUnderline"/>
        </w:rPr>
        <w:t>extrastate</w:t>
      </w:r>
      <w:proofErr w:type="spellEnd"/>
      <w:r w:rsidRPr="00963D58">
        <w:rPr>
          <w:rStyle w:val="StyleUnderline"/>
        </w:rPr>
        <w:t xml:space="preserve"> forms of political and economic practice and by making it more difficult for the state to control communication</w:t>
      </w:r>
      <w:r w:rsidRPr="003023E4">
        <w:rPr>
          <w:sz w:val="16"/>
        </w:rPr>
        <w:t xml:space="preserve">. He contended that the internet, along with a variety of other innovations in communications and transportation, shapes how states “view themselves in the world, how they address their own and others’ problems and issues, and the form and frequencies of information exchanges” (1998:107). This set the stage for more recent scholarly work on the disjunction between state territoriality and the institutionalization of policy initiatives and spatial representations in an era of rapid technological change (e.g. </w:t>
      </w:r>
      <w:proofErr w:type="spellStart"/>
      <w:r w:rsidRPr="003023E4">
        <w:rPr>
          <w:sz w:val="16"/>
        </w:rPr>
        <w:t>O’Lear</w:t>
      </w:r>
      <w:proofErr w:type="spellEnd"/>
      <w:r w:rsidRPr="003023E4">
        <w:rPr>
          <w:sz w:val="16"/>
        </w:rPr>
        <w:t xml:space="preserve"> 1999; Steinberg 2001).</w:t>
      </w:r>
      <w:r w:rsidR="00BB5FCC">
        <w:rPr>
          <w:sz w:val="16"/>
        </w:rPr>
        <w:t xml:space="preserve"> </w:t>
      </w:r>
      <w:r w:rsidRPr="003023E4">
        <w:rPr>
          <w:sz w:val="16"/>
        </w:rPr>
        <w:t xml:space="preserve">John Agnew (1999) focused attention on the ways in which population migration and monetary flows are undermining the traditional role of the state. He documented a series of developments that, he argued, are fundamentally altering the geography of power. In his words, “political power now circulates in ways that are not best captured by the theoretical equation of fixed state territoriality, pre-given political identities, and limited movement of goods, investment, and people” (1999:521). As such, he </w:t>
      </w:r>
      <w:r w:rsidRPr="00B833B6">
        <w:rPr>
          <w:rStyle w:val="StyleUnderline"/>
          <w:highlight w:val="cyan"/>
        </w:rPr>
        <w:t>contended</w:t>
      </w:r>
      <w:r w:rsidRPr="00963D58">
        <w:rPr>
          <w:rStyle w:val="StyleUnderline"/>
        </w:rPr>
        <w:t xml:space="preserve"> that </w:t>
      </w:r>
      <w:r w:rsidRPr="00B833B6">
        <w:rPr>
          <w:rStyle w:val="Emphasis"/>
          <w:highlight w:val="cyan"/>
        </w:rPr>
        <w:t>conventional theories</w:t>
      </w:r>
      <w:r w:rsidRPr="00B833B6">
        <w:rPr>
          <w:rStyle w:val="StyleUnderline"/>
          <w:highlight w:val="cyan"/>
        </w:rPr>
        <w:t xml:space="preserve"> in I</w:t>
      </w:r>
      <w:r w:rsidRPr="00963D58">
        <w:rPr>
          <w:rStyle w:val="StyleUnderline"/>
        </w:rPr>
        <w:t xml:space="preserve">nternational </w:t>
      </w:r>
      <w:r w:rsidRPr="00B833B6">
        <w:rPr>
          <w:rStyle w:val="StyleUnderline"/>
          <w:highlight w:val="cyan"/>
        </w:rPr>
        <w:t>R</w:t>
      </w:r>
      <w:r w:rsidRPr="00963D58">
        <w:rPr>
          <w:rStyle w:val="StyleUnderline"/>
        </w:rPr>
        <w:t xml:space="preserve">elations, which are </w:t>
      </w:r>
      <w:r w:rsidRPr="00B833B6">
        <w:rPr>
          <w:rStyle w:val="StyleUnderline"/>
          <w:highlight w:val="cyan"/>
        </w:rPr>
        <w:t>grounded in</w:t>
      </w:r>
      <w:r w:rsidRPr="00963D58">
        <w:rPr>
          <w:rStyle w:val="StyleUnderline"/>
        </w:rPr>
        <w:t xml:space="preserve"> a set of assumptions </w:t>
      </w:r>
      <w:r w:rsidRPr="00EC51C9">
        <w:rPr>
          <w:rStyle w:val="StyleUnderline"/>
        </w:rPr>
        <w:t xml:space="preserve">rooted in </w:t>
      </w:r>
      <w:r w:rsidRPr="00B833B6">
        <w:rPr>
          <w:rStyle w:val="StyleUnderline"/>
          <w:highlight w:val="cyan"/>
        </w:rPr>
        <w:t>the Westphalian state</w:t>
      </w:r>
      <w:r w:rsidRPr="00963D58">
        <w:rPr>
          <w:rStyle w:val="StyleUnderline"/>
        </w:rPr>
        <w:t xml:space="preserve"> system, </w:t>
      </w:r>
      <w:r w:rsidRPr="00B833B6">
        <w:rPr>
          <w:rStyle w:val="StyleUnderline"/>
          <w:highlight w:val="cyan"/>
        </w:rPr>
        <w:t xml:space="preserve">need to be </w:t>
      </w:r>
      <w:r w:rsidRPr="00B833B6">
        <w:rPr>
          <w:rStyle w:val="Emphasis"/>
          <w:highlight w:val="cyan"/>
        </w:rPr>
        <w:t>rethought</w:t>
      </w:r>
      <w:r w:rsidRPr="00963D58">
        <w:rPr>
          <w:rStyle w:val="StyleUnderline"/>
        </w:rPr>
        <w:t>.</w:t>
      </w:r>
      <w:r w:rsidR="00BB5FCC">
        <w:rPr>
          <w:rStyle w:val="StyleUnderline"/>
        </w:rPr>
        <w:t xml:space="preserve"> </w:t>
      </w:r>
      <w:r w:rsidRPr="003023E4">
        <w:rPr>
          <w:sz w:val="16"/>
        </w:rPr>
        <w:t xml:space="preserve">Turning to matters of identity, edited compilations assembled by </w:t>
      </w:r>
      <w:proofErr w:type="spellStart"/>
      <w:r w:rsidRPr="003023E4">
        <w:rPr>
          <w:sz w:val="16"/>
        </w:rPr>
        <w:t>Knippenburg</w:t>
      </w:r>
      <w:proofErr w:type="spellEnd"/>
      <w:r w:rsidRPr="003023E4">
        <w:rPr>
          <w:sz w:val="16"/>
        </w:rPr>
        <w:t xml:space="preserve"> and </w:t>
      </w:r>
      <w:proofErr w:type="spellStart"/>
      <w:r w:rsidRPr="003023E4">
        <w:rPr>
          <w:sz w:val="16"/>
        </w:rPr>
        <w:t>Markusse</w:t>
      </w:r>
      <w:proofErr w:type="spellEnd"/>
      <w:r w:rsidRPr="003023E4">
        <w:rPr>
          <w:sz w:val="16"/>
        </w:rPr>
        <w:t xml:space="preserve"> (1999) and Herb and Kaplan (1999) highlighted the growing significance of identity communities emerging above and below the scale of the state (e.g. substate nationalist groups, cross-border communities, and supranational groupings). A fundamental (sometimes implicit) premise of many studies in these volumes is that states no longer play as dominant a role in identity formation as they once did – thus undermining the strength of the nation–state link that historically helped to deepen sovereignty’s reach. This theme has been taken up by anthropologists as well as geographers, with Ong (2006:7), for example, contending that neoliberalism is reconfiguring the geography of citizenship in ways that “fragment and extend the space of the state.” Studies of the shifting nature of borders also drew attention to the strengthening of </w:t>
      </w:r>
      <w:proofErr w:type="spellStart"/>
      <w:r w:rsidRPr="003023E4">
        <w:rPr>
          <w:sz w:val="16"/>
        </w:rPr>
        <w:t>extrastate</w:t>
      </w:r>
      <w:proofErr w:type="spellEnd"/>
      <w:r w:rsidRPr="003023E4">
        <w:rPr>
          <w:sz w:val="16"/>
        </w:rPr>
        <w:t xml:space="preserve"> identity communities. Indeed, Newman and </w:t>
      </w:r>
      <w:proofErr w:type="spellStart"/>
      <w:r w:rsidRPr="003023E4">
        <w:rPr>
          <w:sz w:val="16"/>
        </w:rPr>
        <w:t>Paasi</w:t>
      </w:r>
      <w:proofErr w:type="spellEnd"/>
      <w:r w:rsidRPr="003023E4">
        <w:rPr>
          <w:sz w:val="16"/>
        </w:rPr>
        <w:t xml:space="preserve"> (1998) and </w:t>
      </w:r>
      <w:proofErr w:type="spellStart"/>
      <w:r w:rsidRPr="003023E4">
        <w:rPr>
          <w:sz w:val="16"/>
        </w:rPr>
        <w:t>Paasi</w:t>
      </w:r>
      <w:proofErr w:type="spellEnd"/>
      <w:r w:rsidRPr="003023E4">
        <w:rPr>
          <w:sz w:val="16"/>
        </w:rPr>
        <w:t xml:space="preserve"> (1998) argued that borders were among the places where sovereignty and collective identity were being most dramatically renegotiated.</w:t>
      </w:r>
      <w:r w:rsidR="00BB5FCC">
        <w:rPr>
          <w:sz w:val="16"/>
        </w:rPr>
        <w:t xml:space="preserve"> </w:t>
      </w:r>
      <w:r w:rsidRPr="003023E4">
        <w:rPr>
          <w:sz w:val="16"/>
        </w:rPr>
        <w:t xml:space="preserve">Timothy Luke’s (1991) influential study of the Kuwait government during the 1991 Gulf War highlighted the potential decoupling of traditional government practices from state territoriality, as traditionally understood. Luke argued that, before the Gulf War, the practice of statehood in Kuwait was already significantly </w:t>
      </w:r>
      <w:proofErr w:type="spellStart"/>
      <w:r w:rsidRPr="003023E4">
        <w:rPr>
          <w:sz w:val="16"/>
        </w:rPr>
        <w:t>deterritorialized</w:t>
      </w:r>
      <w:proofErr w:type="spellEnd"/>
      <w:r w:rsidRPr="003023E4">
        <w:rPr>
          <w:sz w:val="16"/>
        </w:rPr>
        <w:t xml:space="preserve"> because governance fundamentally relied on foreign bank accounts, </w:t>
      </w:r>
      <w:proofErr w:type="spellStart"/>
      <w:r w:rsidRPr="003023E4">
        <w:rPr>
          <w:sz w:val="16"/>
        </w:rPr>
        <w:t>extrastate</w:t>
      </w:r>
      <w:proofErr w:type="spellEnd"/>
      <w:r w:rsidRPr="003023E4">
        <w:rPr>
          <w:sz w:val="16"/>
        </w:rPr>
        <w:t xml:space="preserve"> real estate and stock holdings, and a set of globalized economic flows. This meant that, after the Iraqi invasion, the Kuwaiti government could continue to function as a state even though it lacked a territorial base and was forced to coordinate its operations from Washington, DC, and Taif, Saudi Arabia. Luke’s assessment cast Westphalian territorial sovereignty almost as an anachronism in a world of networks and flows.</w:t>
      </w:r>
      <w:r w:rsidR="00BB5FCC">
        <w:rPr>
          <w:sz w:val="16"/>
        </w:rPr>
        <w:t xml:space="preserve"> </w:t>
      </w:r>
      <w:r w:rsidRPr="003023E4">
        <w:rPr>
          <w:sz w:val="16"/>
        </w:rPr>
        <w:t xml:space="preserve">In recent years a number of studies have built on the foregoing assessments of the functional challenges to sovereignty, providing an increasingly rich picture of the situation of the state in relation to nodes and flows existing at different scales. In terms of how the geography-sovereignty-institution nexus is conceptualized, however, </w:t>
      </w:r>
      <w:r w:rsidRPr="00963D58">
        <w:rPr>
          <w:rStyle w:val="StyleUnderline"/>
        </w:rPr>
        <w:t xml:space="preserve">the most significant recent development is arguably the contention that </w:t>
      </w:r>
      <w:r w:rsidRPr="00963D58">
        <w:rPr>
          <w:rStyle w:val="Emphasis"/>
        </w:rPr>
        <w:t>sovereignty</w:t>
      </w:r>
      <w:r w:rsidRPr="00963D58">
        <w:rPr>
          <w:rStyle w:val="StyleUnderline"/>
        </w:rPr>
        <w:t xml:space="preserve"> and </w:t>
      </w:r>
      <w:r w:rsidRPr="00963D58">
        <w:rPr>
          <w:rStyle w:val="Emphasis"/>
        </w:rPr>
        <w:t>territory</w:t>
      </w:r>
      <w:r w:rsidRPr="00963D58">
        <w:rPr>
          <w:rStyle w:val="StyleUnderline"/>
        </w:rPr>
        <w:t xml:space="preserve"> have become essentially “</w:t>
      </w:r>
      <w:r w:rsidRPr="00963D58">
        <w:rPr>
          <w:rStyle w:val="Emphasis"/>
        </w:rPr>
        <w:t>unbundled</w:t>
      </w:r>
      <w:r w:rsidRPr="00963D58">
        <w:rPr>
          <w:rStyle w:val="StyleUnderline"/>
        </w:rPr>
        <w:t xml:space="preserve">” </w:t>
      </w:r>
      <w:r w:rsidRPr="003023E4">
        <w:rPr>
          <w:sz w:val="16"/>
        </w:rPr>
        <w:t>(</w:t>
      </w:r>
      <w:proofErr w:type="spellStart"/>
      <w:r w:rsidRPr="003023E4">
        <w:rPr>
          <w:sz w:val="16"/>
        </w:rPr>
        <w:t>Raustiala</w:t>
      </w:r>
      <w:proofErr w:type="spellEnd"/>
      <w:r w:rsidRPr="003023E4">
        <w:rPr>
          <w:sz w:val="16"/>
        </w:rPr>
        <w:t xml:space="preserve"> 2005). In the geographical literature this idea finds early support in an article by Austin and Kumar (1998:58), which seeks to redefine sovereignty as reflective of “the degree to which a state, other institution, or organization can coerce or otherwise intentionally (and significantly) influence the behavior of other participants in the world political system and have such behavior recognized and accepted by a significant number of participants in that world political system.” But it finds fullest expression in John Agnew’s (2005) piece, which argues for a focus on effective sovereignty because a de jure territorial sovereignty system has never really been created.</w:t>
      </w:r>
      <w:r w:rsidR="00BB5FCC">
        <w:rPr>
          <w:sz w:val="16"/>
        </w:rPr>
        <w:t xml:space="preserve"> </w:t>
      </w:r>
      <w:r w:rsidRPr="003023E4">
        <w:rPr>
          <w:sz w:val="16"/>
        </w:rPr>
        <w:t xml:space="preserve">The roots of the call to unbundle territory and sovereignty lie in the functional challenges to the role of the state outlined above. Those challenges were behind David </w:t>
      </w:r>
      <w:proofErr w:type="spellStart"/>
      <w:r w:rsidRPr="003023E4">
        <w:rPr>
          <w:sz w:val="16"/>
        </w:rPr>
        <w:t>Elkins’s</w:t>
      </w:r>
      <w:proofErr w:type="spellEnd"/>
      <w:r w:rsidRPr="003023E4">
        <w:rPr>
          <w:sz w:val="16"/>
        </w:rPr>
        <w:t xml:space="preserve"> (1995) effort to outline what a world would look like that was Beyond Sovereignty. This is not the project of Austin and Kumar (1998) or Agnew (2005), however. They proceed from the premise that there are still norms governing the legitimate exercise of power that need to be recognized – norms that are invoked by the concept of sovereignty – but that those norms are now so divorced from the Westphalian political-territorial order that it makes no sense to continue to frame sovereignty exclusively in Westphalian territorial terms. Agnew (2005), in particular, argues that we should abandon the concept of de jure sovereignty as traditionally deployed, for that concept is rooted in a Westphalian political-territorial ideal that never functioned as such – and is certainly not doing so now. Instead, he proposes that we look at how the legitimate exercise of power is actually constructed geographically and functionally.</w:t>
      </w:r>
      <w:r w:rsidR="00BB5FCC">
        <w:rPr>
          <w:sz w:val="16"/>
        </w:rPr>
        <w:t xml:space="preserve"> </w:t>
      </w:r>
      <w:r w:rsidRPr="003023E4">
        <w:rPr>
          <w:sz w:val="16"/>
        </w:rPr>
        <w:t>In support of his call for a focus on effective sovereignty, Agnew looks at contemporary currency regimes and suggests that four types of sovereignty arrangements govern those regimes (2005:445–56):</w:t>
      </w:r>
      <w:r w:rsidR="00BB5FCC">
        <w:rPr>
          <w:sz w:val="16"/>
        </w:rPr>
        <w:t xml:space="preserve"> </w:t>
      </w:r>
      <w:r w:rsidRPr="003023E4">
        <w:rPr>
          <w:sz w:val="16"/>
        </w:rPr>
        <w:t>• A classic sovereignty regime that combines consolidated territoriality and strong central state authority. China, controlling its currency rates within its borders, embodies this regime.</w:t>
      </w:r>
      <w:r w:rsidR="00BB5FCC">
        <w:rPr>
          <w:sz w:val="16"/>
        </w:rPr>
        <w:t xml:space="preserve"> </w:t>
      </w:r>
      <w:r w:rsidRPr="003023E4">
        <w:rPr>
          <w:sz w:val="16"/>
        </w:rPr>
        <w:t>• An integrative sovereignty regime that combines consolidated territoriality with weaker central state control. The EU, consolidating currency control internally, exemplifies this regime.</w:t>
      </w:r>
      <w:r w:rsidR="00BB5FCC">
        <w:rPr>
          <w:sz w:val="16"/>
        </w:rPr>
        <w:t xml:space="preserve"> </w:t>
      </w:r>
      <w:r w:rsidRPr="003023E4">
        <w:rPr>
          <w:sz w:val="16"/>
        </w:rPr>
        <w:t>• A globalist sovereignty regime that combines open territoriality with strong central state control. The US, which undersigns the bulk of the international financial network, embodies this regime.</w:t>
      </w:r>
      <w:r w:rsidR="00BB5FCC">
        <w:rPr>
          <w:sz w:val="16"/>
        </w:rPr>
        <w:t xml:space="preserve"> </w:t>
      </w:r>
      <w:r w:rsidRPr="003023E4">
        <w:rPr>
          <w:sz w:val="16"/>
        </w:rPr>
        <w:t>• An imperialist sovereignty regime that combines open territoriality and weaker central state authority. South America, where some national currencies have been replaced by US dollars, typifies this regime.</w:t>
      </w:r>
      <w:r w:rsidR="00BB5FCC">
        <w:rPr>
          <w:sz w:val="16"/>
        </w:rPr>
        <w:t xml:space="preserve"> </w:t>
      </w:r>
      <w:r w:rsidRPr="003023E4">
        <w:rPr>
          <w:sz w:val="16"/>
        </w:rPr>
        <w:t xml:space="preserve">Each of these regimes incorporates some form of territoriality, ranging from strongly consolidated to relatively open, so they </w:t>
      </w:r>
      <w:r w:rsidRPr="003754FF">
        <w:rPr>
          <w:sz w:val="16"/>
        </w:rPr>
        <w:t>do not necessarily represent a complete decoupling of sovereignty and territory.</w:t>
      </w:r>
      <w:r w:rsidR="00BB5FCC">
        <w:rPr>
          <w:sz w:val="16"/>
        </w:rPr>
        <w:t xml:space="preserve"> </w:t>
      </w:r>
      <w:r w:rsidRPr="003754FF">
        <w:rPr>
          <w:sz w:val="16"/>
        </w:rPr>
        <w:t>Although the impetus for the call to sever sovereignty from its Westphalian territorial roots came in part from accumulated evidence of the significance of loci of power beyond the territorial state, the US invasion of Iraq in 2003 and the creation of a space of “exceptional sovereignty” at Guantánamo Bay (Reid-Henry 2007) were of particular significance. For many commentators, the doctrine of preemptive war that was invoked by the United States to justify its invasion of Iraq exposed Westphalian sovereignty as a chimera (Elden 2009). And the legal claims that were advanced to justify the existence of the US prison at Guantánamo Bay – and the practices that took place there – demonstrated a “complicity of law and force” that may further undermine the political-territorial foundations of modernism that find expression in the sovereign state system (Reid 2005:241).</w:t>
      </w:r>
      <w:r w:rsidR="00BB5FCC">
        <w:rPr>
          <w:sz w:val="16"/>
        </w:rPr>
        <w:t xml:space="preserve"> </w:t>
      </w:r>
      <w:r w:rsidRPr="003754FF">
        <w:rPr>
          <w:sz w:val="16"/>
        </w:rPr>
        <w:t>In the end, Agnew (2005:456) argues, “we cannot meaningfully apply the orthodox conception of sovereignty to the conditional exercise of relative, limited, and partial powers that local, regional, national, international, and nonterritorial communities and actors now exert.” Following this logic, the best way forward is to abandon a concern with whether sovereignty is eroding, as the concept has never had sufficient fixity to justify investigations of its growing demise. Instead, what is needed is an exploration of different kinds of institutionalized structures of power, for these hold the clues as to how sovereignty actually works in the contemporary world.</w:t>
      </w:r>
      <w:r w:rsidR="00BB5FCC">
        <w:rPr>
          <w:sz w:val="16"/>
        </w:rPr>
        <w:t xml:space="preserve"> </w:t>
      </w:r>
      <w:r w:rsidRPr="003754FF">
        <w:rPr>
          <w:rStyle w:val="StyleUnderline"/>
        </w:rPr>
        <w:t>The Continuing Impacts of Westphalian Sovereignty</w:t>
      </w:r>
      <w:r w:rsidR="00BB5FCC">
        <w:rPr>
          <w:rStyle w:val="StyleUnderline"/>
        </w:rPr>
        <w:t xml:space="preserve"> </w:t>
      </w:r>
      <w:r w:rsidRPr="003754FF">
        <w:rPr>
          <w:sz w:val="16"/>
        </w:rPr>
        <w:t xml:space="preserve">Almost </w:t>
      </w:r>
      <w:r w:rsidRPr="003754FF">
        <w:rPr>
          <w:rStyle w:val="Emphasis"/>
        </w:rPr>
        <w:t>no one</w:t>
      </w:r>
      <w:r w:rsidRPr="003754FF">
        <w:rPr>
          <w:sz w:val="16"/>
        </w:rPr>
        <w:t xml:space="preserve"> </w:t>
      </w:r>
      <w:r w:rsidRPr="003754FF">
        <w:rPr>
          <w:rStyle w:val="StyleUnderline"/>
        </w:rPr>
        <w:t xml:space="preserve">has argued that sovereignty has been </w:t>
      </w:r>
      <w:r w:rsidRPr="003754FF">
        <w:rPr>
          <w:rStyle w:val="Emphasis"/>
        </w:rPr>
        <w:t>unaffected</w:t>
      </w:r>
      <w:r w:rsidRPr="003754FF">
        <w:rPr>
          <w:sz w:val="16"/>
        </w:rPr>
        <w:t xml:space="preserve"> </w:t>
      </w:r>
      <w:r w:rsidRPr="003754FF">
        <w:rPr>
          <w:rStyle w:val="StyleUnderline"/>
        </w:rPr>
        <w:t>by new technologies</w:t>
      </w:r>
      <w:r w:rsidRPr="003754FF">
        <w:rPr>
          <w:sz w:val="16"/>
        </w:rPr>
        <w:t xml:space="preserve"> </w:t>
      </w:r>
      <w:r w:rsidRPr="003754FF">
        <w:rPr>
          <w:rStyle w:val="StyleUnderline"/>
        </w:rPr>
        <w:t>and changing economic and political arrangements, but</w:t>
      </w:r>
      <w:r w:rsidRPr="003754FF">
        <w:rPr>
          <w:sz w:val="16"/>
        </w:rPr>
        <w:t xml:space="preserve"> a significant body of recent </w:t>
      </w:r>
      <w:r w:rsidRPr="003754FF">
        <w:rPr>
          <w:rStyle w:val="StyleUnderline"/>
        </w:rPr>
        <w:t>scholarship takes the position that Westphalian</w:t>
      </w:r>
      <w:r w:rsidRPr="003754FF">
        <w:rPr>
          <w:sz w:val="16"/>
        </w:rPr>
        <w:t xml:space="preserve"> </w:t>
      </w:r>
      <w:r w:rsidRPr="003754FF">
        <w:rPr>
          <w:rStyle w:val="StyleUnderline"/>
        </w:rPr>
        <w:t xml:space="preserve">political-territorial practices and norms continue to have </w:t>
      </w:r>
      <w:r w:rsidRPr="003754FF">
        <w:rPr>
          <w:rStyle w:val="Emphasis"/>
        </w:rPr>
        <w:t>considerable influence</w:t>
      </w:r>
      <w:r w:rsidRPr="003754FF">
        <w:rPr>
          <w:sz w:val="16"/>
        </w:rPr>
        <w:t xml:space="preserve">, </w:t>
      </w:r>
      <w:r w:rsidRPr="003754FF">
        <w:rPr>
          <w:rStyle w:val="StyleUnderline"/>
        </w:rPr>
        <w:t>and</w:t>
      </w:r>
      <w:r w:rsidRPr="003754FF">
        <w:rPr>
          <w:sz w:val="16"/>
        </w:rPr>
        <w:t xml:space="preserve"> therefore </w:t>
      </w:r>
      <w:r w:rsidRPr="003754FF">
        <w:rPr>
          <w:rStyle w:val="StyleUnderline"/>
        </w:rPr>
        <w:t xml:space="preserve">should not be </w:t>
      </w:r>
      <w:r w:rsidRPr="003754FF">
        <w:rPr>
          <w:rStyle w:val="Emphasis"/>
        </w:rPr>
        <w:t>overlooked</w:t>
      </w:r>
      <w:r w:rsidRPr="003754FF">
        <w:rPr>
          <w:sz w:val="16"/>
        </w:rPr>
        <w:t xml:space="preserve">. Studies in this vein generally </w:t>
      </w:r>
      <w:r w:rsidRPr="003754FF">
        <w:rPr>
          <w:rStyle w:val="StyleUnderline"/>
        </w:rPr>
        <w:t xml:space="preserve">focus on the </w:t>
      </w:r>
      <w:r w:rsidRPr="003754FF">
        <w:rPr>
          <w:rStyle w:val="Emphasis"/>
        </w:rPr>
        <w:t>tangible</w:t>
      </w:r>
      <w:r w:rsidRPr="003754FF">
        <w:rPr>
          <w:sz w:val="16"/>
        </w:rPr>
        <w:t xml:space="preserve"> </w:t>
      </w:r>
      <w:r w:rsidRPr="003754FF">
        <w:rPr>
          <w:rStyle w:val="StyleUnderline"/>
        </w:rPr>
        <w:t>and normative</w:t>
      </w:r>
      <w:r w:rsidRPr="003754FF">
        <w:rPr>
          <w:sz w:val="16"/>
        </w:rPr>
        <w:t xml:space="preserve"> </w:t>
      </w:r>
      <w:r w:rsidRPr="003754FF">
        <w:rPr>
          <w:rStyle w:val="StyleUnderline"/>
        </w:rPr>
        <w:t>impacts of traditional conceptions</w:t>
      </w:r>
      <w:r w:rsidRPr="003754FF">
        <w:rPr>
          <w:sz w:val="16"/>
        </w:rPr>
        <w:t xml:space="preserve"> </w:t>
      </w:r>
      <w:r w:rsidRPr="003754FF">
        <w:rPr>
          <w:rStyle w:val="StyleUnderline"/>
        </w:rPr>
        <w:t>of sovereignty</w:t>
      </w:r>
      <w:r w:rsidRPr="003754FF">
        <w:rPr>
          <w:sz w:val="16"/>
        </w:rPr>
        <w:t xml:space="preserve">. In so doing, </w:t>
      </w:r>
      <w:r w:rsidRPr="003754FF">
        <w:rPr>
          <w:rStyle w:val="StyleUnderline"/>
        </w:rPr>
        <w:t xml:space="preserve">they reject, </w:t>
      </w:r>
      <w:r w:rsidRPr="003754FF">
        <w:rPr>
          <w:sz w:val="16"/>
        </w:rPr>
        <w:t xml:space="preserve">at least implicitly, </w:t>
      </w:r>
      <w:r w:rsidRPr="003754FF">
        <w:rPr>
          <w:rStyle w:val="StyleUnderline"/>
        </w:rPr>
        <w:t xml:space="preserve">the idea that de jure sovereignty is </w:t>
      </w:r>
      <w:r w:rsidRPr="003754FF">
        <w:rPr>
          <w:rStyle w:val="Emphasis"/>
        </w:rPr>
        <w:t>unworthy of scrutiny</w:t>
      </w:r>
      <w:r w:rsidRPr="003754FF">
        <w:rPr>
          <w:rStyle w:val="StyleUnderline"/>
        </w:rPr>
        <w:t>.</w:t>
      </w:r>
      <w:r w:rsidR="00BB5FCC">
        <w:rPr>
          <w:rStyle w:val="StyleUnderline"/>
        </w:rPr>
        <w:t xml:space="preserve"> </w:t>
      </w:r>
      <w:r w:rsidRPr="003754FF">
        <w:rPr>
          <w:sz w:val="16"/>
        </w:rPr>
        <w:t xml:space="preserve">Legal scholar Abdelhamid El </w:t>
      </w:r>
      <w:proofErr w:type="spellStart"/>
      <w:r w:rsidRPr="003754FF">
        <w:rPr>
          <w:sz w:val="16"/>
        </w:rPr>
        <w:t>Ouali</w:t>
      </w:r>
      <w:proofErr w:type="spellEnd"/>
      <w:r w:rsidRPr="003754FF">
        <w:rPr>
          <w:sz w:val="16"/>
        </w:rPr>
        <w:t xml:space="preserve"> (2006:630) summarizes the main argument underlying this stream of literature, contending that “</w:t>
      </w:r>
      <w:r w:rsidRPr="003754FF">
        <w:rPr>
          <w:rStyle w:val="StyleUnderline"/>
        </w:rPr>
        <w:t>sovereignty has ignited the ambitions</w:t>
      </w:r>
      <w:r w:rsidRPr="00F3766D">
        <w:rPr>
          <w:rStyle w:val="StyleUnderline"/>
        </w:rPr>
        <w:t xml:space="preserve"> of scores of societies.”</w:t>
      </w:r>
      <w:r w:rsidRPr="003023E4">
        <w:rPr>
          <w:sz w:val="16"/>
        </w:rPr>
        <w:t xml:space="preserve"> He sees this as a reflection of the institutionalization in </w:t>
      </w:r>
      <w:r w:rsidRPr="00F3766D">
        <w:rPr>
          <w:rStyle w:val="StyleUnderline"/>
        </w:rPr>
        <w:t>modern international law of conceptions and practices of territoriality</w:t>
      </w:r>
      <w:r w:rsidRPr="003023E4">
        <w:rPr>
          <w:sz w:val="16"/>
        </w:rPr>
        <w:t xml:space="preserve"> that </w:t>
      </w:r>
      <w:r w:rsidRPr="00F3766D">
        <w:rPr>
          <w:rStyle w:val="StyleUnderline"/>
        </w:rPr>
        <w:t>have made the maintenance of “territorial integrity” a fundamental goal of societies around the world</w:t>
      </w:r>
      <w:r w:rsidRPr="003023E4">
        <w:rPr>
          <w:sz w:val="16"/>
        </w:rPr>
        <w:t xml:space="preserve">. El </w:t>
      </w:r>
      <w:proofErr w:type="spellStart"/>
      <w:r w:rsidRPr="003023E4">
        <w:rPr>
          <w:sz w:val="16"/>
        </w:rPr>
        <w:t>Ouali’s</w:t>
      </w:r>
      <w:proofErr w:type="spellEnd"/>
      <w:r w:rsidRPr="003023E4">
        <w:rPr>
          <w:sz w:val="16"/>
        </w:rPr>
        <w:t xml:space="preserve"> contention is supported by a variety of studies focused on territorial sovereignty’s continuing ideological significance. Those studies treat sovereignty as a powerful norm and discourse that frames and structures myriad political and social initiatives. The degree of flexibility to that discourse is a matter of some debate (see </w:t>
      </w:r>
      <w:proofErr w:type="spellStart"/>
      <w:r w:rsidRPr="003023E4">
        <w:rPr>
          <w:sz w:val="16"/>
        </w:rPr>
        <w:t>Kuus</w:t>
      </w:r>
      <w:proofErr w:type="spellEnd"/>
      <w:r w:rsidRPr="003023E4">
        <w:rPr>
          <w:sz w:val="16"/>
        </w:rPr>
        <w:t xml:space="preserve"> 2002), but since that flexibility has limits, the Westphalian sovereignty norm arguably remains a force worth recognizing and investigating.</w:t>
      </w:r>
      <w:r w:rsidR="00BB5FCC">
        <w:rPr>
          <w:sz w:val="16"/>
        </w:rPr>
        <w:t xml:space="preserve"> </w:t>
      </w:r>
      <w:r w:rsidRPr="003023E4">
        <w:rPr>
          <w:sz w:val="16"/>
        </w:rPr>
        <w:t xml:space="preserve">Much of the literature in keeping with this perspective is case-study-specific, showing how particular developments are influenced by traditional sovereignty norms. A number of studies focus attention on the role played by the Westphalian territorial ideal in the agendas of particular political movements. </w:t>
      </w:r>
      <w:proofErr w:type="spellStart"/>
      <w:r w:rsidRPr="003023E4">
        <w:rPr>
          <w:sz w:val="16"/>
        </w:rPr>
        <w:t>Kolossov</w:t>
      </w:r>
      <w:proofErr w:type="spellEnd"/>
      <w:r w:rsidRPr="003023E4">
        <w:rPr>
          <w:sz w:val="16"/>
        </w:rPr>
        <w:t xml:space="preserve"> and O’Loughlin (1999), for example, look at the attempt to form “pseudo-states” on the periphery of the former Soviet Union, showing that the sovereign territorial ideal provides an impetus for creating the de facto sovereignty that characterizes entities such as the </w:t>
      </w:r>
      <w:proofErr w:type="spellStart"/>
      <w:r w:rsidRPr="003023E4">
        <w:rPr>
          <w:sz w:val="16"/>
        </w:rPr>
        <w:t>Transdniester</w:t>
      </w:r>
      <w:proofErr w:type="spellEnd"/>
      <w:r w:rsidRPr="003023E4">
        <w:rPr>
          <w:sz w:val="16"/>
        </w:rPr>
        <w:t xml:space="preserve"> Moldovan Republic (TMR). Since attempts to create new states can destabilize a de jure sovereignty regime, these initiatives might be seen as corrosive of the Westphalian political-territorial order. Yet unlike other corrosive forces (economic globalization, international human rights regimes, etc.), the emergence of new territorial states does not necessarily challenge the logic of the system itself, since leaders of independence movements are typically seeking not to change the structure of the system, but to carve out a niche within it.</w:t>
      </w:r>
      <w:r w:rsidR="00BB5FCC">
        <w:rPr>
          <w:sz w:val="16"/>
        </w:rPr>
        <w:t xml:space="preserve"> </w:t>
      </w:r>
      <w:r w:rsidRPr="003023E4">
        <w:rPr>
          <w:sz w:val="16"/>
        </w:rPr>
        <w:t>A different kind of example of the ongoing power of Westphalian sovereignty principles comes from a study by Berg (2006) of territorial conflicts in both Cyprus and Moldova. Berg looks at efforts to create federalization arrangements in these two divided states. Such arrangements would give the Turkish Republic of North Cyprus (TRNC) and the TMR a high degree of autonomy within Cyprus and Moldova, respectively, while keeping the states together. In both cases, however, such arrangements have been rejected by dominant interests in the capital cities. The explanation, according to Berg, lies in their unwillingness to embrace political-territorial structures that would significantly compromise the extension of governmental authority within state boundaries, as defined by the Westphalian territorial ideal. As Berg (2006:234) explains:</w:t>
      </w:r>
      <w:r w:rsidR="00BB5FCC">
        <w:rPr>
          <w:sz w:val="16"/>
        </w:rPr>
        <w:t xml:space="preserve"> </w:t>
      </w:r>
      <w:r w:rsidRPr="003023E4">
        <w:rPr>
          <w:sz w:val="16"/>
        </w:rPr>
        <w:t xml:space="preserve">With the implementation of the federal structure, the central governments of Cyprus and Moldova </w:t>
      </w:r>
      <w:r w:rsidRPr="003754FF">
        <w:rPr>
          <w:sz w:val="16"/>
        </w:rPr>
        <w:t>would have to grant legal status to and reduce their future control over the federal entities of TRNC and TMR. Although Nicosia and Chisinau presently do not have any control over the separated territories, they are not willing to settle for an agreement granting legal status to TMR and TRNC with a risk of not having full control perpetuating their separateness and prefer to keep the unrealistic option of full control of the total territory open.</w:t>
      </w:r>
      <w:r w:rsidR="00BB5FCC">
        <w:rPr>
          <w:sz w:val="16"/>
        </w:rPr>
        <w:t xml:space="preserve"> </w:t>
      </w:r>
      <w:r w:rsidRPr="003754FF">
        <w:rPr>
          <w:sz w:val="16"/>
        </w:rPr>
        <w:t>In other words, those in power in Cyprus and Moldova would rather accept a de facto arrangement in which they have no power over parts of their countries than less-than-full sovereignty in a portion of their territories.</w:t>
      </w:r>
      <w:r w:rsidR="00BB5FCC">
        <w:rPr>
          <w:sz w:val="16"/>
        </w:rPr>
        <w:t xml:space="preserve"> </w:t>
      </w:r>
      <w:r w:rsidRPr="003754FF">
        <w:rPr>
          <w:sz w:val="16"/>
        </w:rPr>
        <w:t xml:space="preserve">There are numerous other studies documenting the ways in which </w:t>
      </w:r>
      <w:r w:rsidRPr="003754FF">
        <w:rPr>
          <w:rStyle w:val="StyleUnderline"/>
        </w:rPr>
        <w:t xml:space="preserve">an ideological commitment to Westphalian sovereignty principles </w:t>
      </w:r>
      <w:r w:rsidRPr="003754FF">
        <w:rPr>
          <w:rStyle w:val="Emphasis"/>
        </w:rPr>
        <w:t>shapes political outcomes</w:t>
      </w:r>
      <w:r w:rsidRPr="003754FF">
        <w:rPr>
          <w:sz w:val="16"/>
        </w:rPr>
        <w:t>. Such commitments have worked against the construction of joint sovereignty arrangements in places such as Jerusalem and Northern Ireland (</w:t>
      </w:r>
      <w:proofErr w:type="spellStart"/>
      <w:r w:rsidRPr="003754FF">
        <w:rPr>
          <w:sz w:val="16"/>
        </w:rPr>
        <w:t>Sucharov</w:t>
      </w:r>
      <w:proofErr w:type="spellEnd"/>
      <w:r w:rsidRPr="003754FF">
        <w:rPr>
          <w:sz w:val="16"/>
        </w:rPr>
        <w:t xml:space="preserve"> 1998; Anderson 2008), they have made it all but impossible for India and Pakistan to contemplate any kind of partitioning of Jammu and Kashmir (Murphy 1990), and they have influenced the types of solutions that are even contemplated in places that have disintegrated into civil war (e.g. Bosnia; see Jeffrey 2008). Indeed, Jeffrey (2008:441) argues that dominant framings of Bosnia “do not challenge the primacy of the state, despite the prevalence of references to forms of cosmopolitan solidarity beyond the nation-state.” Instead, they serve to “promote the state as the primary </w:t>
      </w:r>
      <w:proofErr w:type="spellStart"/>
      <w:r w:rsidRPr="003754FF">
        <w:rPr>
          <w:sz w:val="16"/>
        </w:rPr>
        <w:t>territorialisation</w:t>
      </w:r>
      <w:proofErr w:type="spellEnd"/>
      <w:r w:rsidRPr="003754FF">
        <w:rPr>
          <w:sz w:val="16"/>
        </w:rPr>
        <w:t xml:space="preserve"> of political life” (2008:429).</w:t>
      </w:r>
      <w:r w:rsidR="00BB5FCC">
        <w:rPr>
          <w:sz w:val="16"/>
        </w:rPr>
        <w:t xml:space="preserve"> </w:t>
      </w:r>
      <w:r w:rsidRPr="003754FF">
        <w:rPr>
          <w:sz w:val="16"/>
        </w:rPr>
        <w:t xml:space="preserve">Another </w:t>
      </w:r>
      <w:r w:rsidRPr="003754FF">
        <w:rPr>
          <w:rStyle w:val="StyleUnderline"/>
        </w:rPr>
        <w:t>example</w:t>
      </w:r>
      <w:r w:rsidRPr="003754FF">
        <w:rPr>
          <w:sz w:val="16"/>
        </w:rPr>
        <w:t xml:space="preserve"> </w:t>
      </w:r>
      <w:r w:rsidRPr="003754FF">
        <w:rPr>
          <w:rStyle w:val="StyleUnderline"/>
        </w:rPr>
        <w:t xml:space="preserve">of the power of the Westphalian territorial ideal </w:t>
      </w:r>
      <w:r w:rsidRPr="003754FF">
        <w:rPr>
          <w:sz w:val="16"/>
        </w:rPr>
        <w:t xml:space="preserve">comes from Glenn Petersen (1998), who </w:t>
      </w:r>
      <w:r w:rsidRPr="003754FF">
        <w:rPr>
          <w:rStyle w:val="StyleUnderline"/>
        </w:rPr>
        <w:t>studied the efforts of Micronesians to assert sovereign</w:t>
      </w:r>
      <w:r w:rsidRPr="0061772D">
        <w:rPr>
          <w:rStyle w:val="StyleUnderline"/>
        </w:rPr>
        <w:t xml:space="preserve"> control over their homeland.</w:t>
      </w:r>
      <w:r w:rsidRPr="003023E4">
        <w:rPr>
          <w:sz w:val="16"/>
        </w:rPr>
        <w:t xml:space="preserve"> While recognizing the contested nature of sovereignty as an international legal principle, Petersen shows that </w:t>
      </w:r>
      <w:r w:rsidRPr="0061772D">
        <w:rPr>
          <w:rStyle w:val="StyleUnderline"/>
        </w:rPr>
        <w:t>Micronesians view the doctrine as a “resource to be cultivated and exploited”</w:t>
      </w:r>
      <w:r w:rsidRPr="003023E4">
        <w:rPr>
          <w:sz w:val="16"/>
        </w:rPr>
        <w:t xml:space="preserve"> (1998:179). </w:t>
      </w:r>
      <w:r w:rsidRPr="0061772D">
        <w:rPr>
          <w:rStyle w:val="StyleUnderline"/>
        </w:rPr>
        <w:t>Sovereignty</w:t>
      </w:r>
      <w:r w:rsidRPr="003023E4">
        <w:rPr>
          <w:sz w:val="16"/>
        </w:rPr>
        <w:t xml:space="preserve">, following Petersen, </w:t>
      </w:r>
      <w:r w:rsidRPr="0061772D">
        <w:rPr>
          <w:rStyle w:val="StyleUnderline"/>
        </w:rPr>
        <w:t>provides Micronesians with “a means of remaining true to their own traditional values, to free themselves from some of the risks their colonial status has exposed them to, and to enhance their ability to negotiate their future situation</w:t>
      </w:r>
      <w:r w:rsidRPr="003023E4">
        <w:rPr>
          <w:sz w:val="16"/>
        </w:rPr>
        <w:t>” (1998:202).</w:t>
      </w:r>
      <w:r w:rsidR="00BB5FCC">
        <w:rPr>
          <w:sz w:val="16"/>
        </w:rPr>
        <w:t xml:space="preserve"> </w:t>
      </w:r>
      <w:r w:rsidRPr="003023E4">
        <w:rPr>
          <w:sz w:val="16"/>
        </w:rPr>
        <w:t xml:space="preserve">Arguments about the ongoing significance of traditional sovereignty notions even arise in the context of analyses of developments that explicitly challenge sovereign territorial norms. Stuart Elden (2007), for example, contends that even as sovereignty is being undermined in the “War on Terror,” important parts of it are preserved – especially the principle mandating deference to existing boundaries. Even Luke’s (1991) study of the Kuwait government in exile (discussed above) acknowledges that the existence of a concrete territorial base was symbolically necessary for the government in exile to function. </w:t>
      </w:r>
      <w:proofErr w:type="gramStart"/>
      <w:r w:rsidRPr="003023E4">
        <w:rPr>
          <w:sz w:val="16"/>
        </w:rPr>
        <w:t>Of course</w:t>
      </w:r>
      <w:proofErr w:type="gramEnd"/>
      <w:r w:rsidRPr="003023E4">
        <w:rPr>
          <w:sz w:val="16"/>
        </w:rPr>
        <w:t xml:space="preserve"> Luke’s principal purpose was to highlight a case that showed the declining importance of territory for statehood in the contemporary era, but Murphy (1994) has argued that the larger set of events surrounding the Kuwait affair show the enduring significance of Westphalian territorial norms. He bases this assertion on the fact that, even though the United States’ willingness to become involved in the situation was widely seen to be a product (at least in part) of its own geopolitical and </w:t>
      </w:r>
      <w:proofErr w:type="spellStart"/>
      <w:r w:rsidRPr="003023E4">
        <w:rPr>
          <w:sz w:val="16"/>
        </w:rPr>
        <w:t>geoeconomic</w:t>
      </w:r>
      <w:proofErr w:type="spellEnd"/>
      <w:r w:rsidRPr="003023E4">
        <w:rPr>
          <w:sz w:val="16"/>
        </w:rPr>
        <w:t xml:space="preserve"> interests, the US was able to assemble an unprecedented international coalition of states in support of its move to remove Saddam Hussein’s army from Kuwait by force. What allowed this to happen was the clear, unambiguous challenge to de jure territorial sovereignty that occurred when Iraq’s armies marched into Kuwait and “temporarily obliterated from the map a recognized state” (1994:216). Without that provocation, it is almost unimaginable that the United States could have rallied the international community in the way that it did.</w:t>
      </w:r>
      <w:r w:rsidR="00BB5FCC">
        <w:rPr>
          <w:sz w:val="16"/>
        </w:rPr>
        <w:t xml:space="preserve"> </w:t>
      </w:r>
      <w:r w:rsidRPr="003023E4">
        <w:rPr>
          <w:sz w:val="16"/>
        </w:rPr>
        <w:t xml:space="preserve">The European Union (EU) represents perhaps the most explicit political-territorial challenge to the Westphalian state system because it disrupts the notion of a world politically constituted at a single scale: that of the state. Yet a number of commentators have argued that even in this case territorial assumptions rooted in traditional conceptions of sovereignty have shaped how the EU is conceptualized and what it has done. </w:t>
      </w:r>
      <w:proofErr w:type="spellStart"/>
      <w:r w:rsidRPr="003023E4">
        <w:rPr>
          <w:sz w:val="16"/>
        </w:rPr>
        <w:t>Ruggie</w:t>
      </w:r>
      <w:proofErr w:type="spellEnd"/>
      <w:r w:rsidRPr="003023E4">
        <w:rPr>
          <w:sz w:val="16"/>
        </w:rPr>
        <w:t xml:space="preserve"> (1993) contends that scholars and policy makers are so deeply mired in notions of territoriality associated with the modern state system that they lack even a vocabulary for describing what the EU might be. </w:t>
      </w:r>
      <w:proofErr w:type="spellStart"/>
      <w:r w:rsidRPr="003023E4">
        <w:rPr>
          <w:sz w:val="16"/>
        </w:rPr>
        <w:t>Moisio</w:t>
      </w:r>
      <w:proofErr w:type="spellEnd"/>
      <w:r w:rsidRPr="003023E4">
        <w:rPr>
          <w:sz w:val="16"/>
        </w:rPr>
        <w:t xml:space="preserve"> (2006) shows how conceptions of sovereignty frame debates over EU membership. And Murphy (1996; 2008) highlights the ways in which the political geographic imagination about the EU is caught up in an often unacknowledged, Westphalian-rooted idea that casts the success of the European integration project against the backdrop of the EU’s “state-building” capacity; those developments that make the EU look more state-like are generally treated as signs that integration is proceeding well, whereas those that challenge the concentration of power in Brussels are typically seen as signifying the opposite.</w:t>
      </w:r>
      <w:r w:rsidR="00BB5FCC">
        <w:rPr>
          <w:sz w:val="16"/>
        </w:rPr>
        <w:t xml:space="preserve"> </w:t>
      </w:r>
      <w:r w:rsidRPr="003023E4">
        <w:rPr>
          <w:sz w:val="16"/>
        </w:rPr>
        <w:t>The problem of viewing the EU in this way is that it focuses attention on governmental institutions as opposed to underlying social, political, and cultural processes. Moreover, it presents European integration fundamentally as a movement aimed at merging the interests of several states into one superstate rather than as a potential challenge to the concept of the territorial state itself. These conceptual predispositions are expressed concretely in some of the EU’s principal recent policy priorities: monetary Europe, the crafting of a constitution, the enhancement of executive power, and the expansion of EU competence in the foreign policy arena. While some of these initiatives have been successful, they have also contributed to the EU’s recent difficulties – rooted as they are in growing reservations about the further concentration of powers in a centralized bureaucracy.</w:t>
      </w:r>
      <w:r w:rsidR="00BB5FCC">
        <w:rPr>
          <w:sz w:val="16"/>
        </w:rPr>
        <w:t xml:space="preserve"> </w:t>
      </w:r>
      <w:r w:rsidRPr="003023E4">
        <w:rPr>
          <w:sz w:val="16"/>
        </w:rPr>
        <w:t>None of this means that the EU does not represent a challenge to the Westphalian political-territorial system. Those living in the EU are currently facing environmental degradation, uneven development, ethnic conflict, and other difficult problems. Each of these has a particular spatial character that bears little resemblance to the pattern of states, and the EU offers a potential framework for developing a less fragmented, more coherent, approach to confronting them. That potential is being realized to some extent through programs that foster transboundary cooperation, planning initiatives that are not organized on a state-by-state basis, and environmental research programs that collect and analyze data without concern for interstate boundaries. But these are up against larger, classic state-building initiatives – leading many in Europe to view the EU as a direct challenge to nationalist political-territorial aspirations rather than as a supplementary, or even complementary, force.</w:t>
      </w:r>
      <w:r w:rsidR="00BB5FCC">
        <w:rPr>
          <w:sz w:val="16"/>
        </w:rPr>
        <w:t xml:space="preserve"> </w:t>
      </w:r>
      <w:r w:rsidRPr="003023E4">
        <w:rPr>
          <w:sz w:val="16"/>
        </w:rPr>
        <w:t xml:space="preserve">This last point is arguably of particular significance because the continuing vitality of nationalism may well represent the single greatest ongoing impact of traditional sovereignty principles. This is because nationalism is at least partially a product of the Westphalian territorial ideal, meaning that some notion of territorial self-governance is at the heart of the concept itself (White 2000). The bond between sovereign territorial norms and nationalism is evident in the very definitions that are used to define terms such as nation, which reference both the territorial dimensions of nationhood and the ideological commitment of nations to self-government. Konstantin </w:t>
      </w:r>
      <w:proofErr w:type="spellStart"/>
      <w:r w:rsidRPr="003023E4">
        <w:rPr>
          <w:sz w:val="16"/>
        </w:rPr>
        <w:t>Symmons-Symonolewicz</w:t>
      </w:r>
      <w:proofErr w:type="spellEnd"/>
      <w:r w:rsidRPr="003023E4">
        <w:rPr>
          <w:sz w:val="16"/>
        </w:rPr>
        <w:t xml:space="preserve"> (1985:221), for example, defines a nation as “a territorially based community of human beings sharing a distinct variant of modern culture, bound together by a strong sentiment of unity and solidarity, marked by a clear historically-rooted consciousness of national identity, and possessing, or striving to possess a genuine self-government” (emphasis added). Moreover, nationalism itself is generally understood to be associated with the quest for “nation-state” status, with all that implies in terms of the de jure territorial norms of the modern state system.</w:t>
      </w:r>
      <w:r w:rsidR="00BB5FCC">
        <w:rPr>
          <w:sz w:val="16"/>
        </w:rPr>
        <w:t xml:space="preserve"> </w:t>
      </w:r>
      <w:r w:rsidRPr="003023E4">
        <w:rPr>
          <w:sz w:val="16"/>
        </w:rPr>
        <w:t xml:space="preserve">Of course, nationalism has been challenged in places by the rise of transnational cosmopolitan communities. Indeed, transnationalism has been a particular focus of study among those interested in examining the changing dynamics of state–society relations (e.g. </w:t>
      </w:r>
      <w:proofErr w:type="spellStart"/>
      <w:r w:rsidRPr="003023E4">
        <w:rPr>
          <w:sz w:val="16"/>
        </w:rPr>
        <w:t>Sassen</w:t>
      </w:r>
      <w:proofErr w:type="spellEnd"/>
      <w:r w:rsidRPr="003023E4">
        <w:rPr>
          <w:sz w:val="16"/>
        </w:rPr>
        <w:t xml:space="preserve"> 1999; Mountz 2003). Since the majority of the human population does not participate in those communities, however, traditional nationalist sentiment remains a fundamental force in the world today. The struggle over Iran’s nuclear program is rooted in a deeply held notion of the “Iranian nation’s” right to make its own decisions in its own territory. Russia’s efforts to assert its authority in the Arctic reflect a national sense of prerogative in a region being transformed by climate change. China’s outrage at external agitation over its policies in Tibet is rooted in a historically based sense of territory that casts Tibet as part of China’s sovereign territorial space. Ecuador and Peru’s long-standing boundary dispute is framed by nationalist territorial sensibilities. Even in supposedly </w:t>
      </w:r>
      <w:proofErr w:type="spellStart"/>
      <w:r w:rsidRPr="003023E4">
        <w:rPr>
          <w:sz w:val="16"/>
        </w:rPr>
        <w:t>postnationalist</w:t>
      </w:r>
      <w:proofErr w:type="spellEnd"/>
      <w:r w:rsidRPr="003023E4">
        <w:rPr>
          <w:sz w:val="16"/>
        </w:rPr>
        <w:t xml:space="preserve"> Europe, Irish votes against integration treaties and French protests over EU agricultural regulations show the continuing significance of a territorially grounded nationalism.</w:t>
      </w:r>
      <w:r w:rsidR="00BB5FCC">
        <w:rPr>
          <w:sz w:val="16"/>
        </w:rPr>
        <w:t xml:space="preserve"> </w:t>
      </w:r>
      <w:r w:rsidRPr="003023E4">
        <w:rPr>
          <w:sz w:val="16"/>
        </w:rPr>
        <w:t xml:space="preserve">All of these examples, and many more, support Daniel Philpott’s (2001) contention that </w:t>
      </w:r>
      <w:r w:rsidRPr="007A6C3A">
        <w:rPr>
          <w:rStyle w:val="StyleUnderline"/>
        </w:rPr>
        <w:t xml:space="preserve">de jure sovereignty should remain an object of analysis, </w:t>
      </w:r>
      <w:r w:rsidRPr="007A6C3A">
        <w:rPr>
          <w:rStyle w:val="Emphasis"/>
        </w:rPr>
        <w:t>if only for its power as an idea</w:t>
      </w:r>
      <w:r w:rsidRPr="007A6C3A">
        <w:rPr>
          <w:rStyle w:val="StyleUnderline"/>
        </w:rPr>
        <w:t xml:space="preserve"> </w:t>
      </w:r>
      <w:r w:rsidRPr="003023E4">
        <w:rPr>
          <w:sz w:val="16"/>
        </w:rPr>
        <w:t xml:space="preserve">– </w:t>
      </w:r>
      <w:r w:rsidRPr="007A6C3A">
        <w:rPr>
          <w:rStyle w:val="StyleUnderline"/>
        </w:rPr>
        <w:t xml:space="preserve">albeit one with an </w:t>
      </w:r>
      <w:r w:rsidRPr="007A6C3A">
        <w:rPr>
          <w:rStyle w:val="Emphasis"/>
        </w:rPr>
        <w:t>institutional/legal grounding.</w:t>
      </w:r>
      <w:r w:rsidRPr="003023E4">
        <w:rPr>
          <w:sz w:val="16"/>
        </w:rPr>
        <w:t xml:space="preserve"> Indeed, Philpott, following Hall (1999), </w:t>
      </w:r>
      <w:r w:rsidRPr="007A6C3A">
        <w:rPr>
          <w:rStyle w:val="StyleUnderline"/>
        </w:rPr>
        <w:t xml:space="preserve">argues for a research agenda focused on the normative impacts of traditional sovereignty principles. </w:t>
      </w:r>
      <w:r w:rsidRPr="003023E4">
        <w:rPr>
          <w:sz w:val="16"/>
        </w:rPr>
        <w:t>Such an agenda would include investigations of the ways in which “sovereignty constitutes authority,” the impacts of sovereignty norms on individual state decisions, and the normative status of the sovereignty principle itself (Philpott 2001:321–3). The goal of such an agenda is to move studies away from a focus on compliance with traditional sovereignty principles, which, he argues, ignores “a much deeper way in which the norms exercise influence – by constituting the very polities that enjoy sovereignty, and the very international system that helps to establish their authority” (2001:299).</w:t>
      </w:r>
      <w:r w:rsidR="00BB5FCC">
        <w:rPr>
          <w:sz w:val="16"/>
        </w:rPr>
        <w:t xml:space="preserve"> </w:t>
      </w:r>
      <w:r w:rsidRPr="003023E4">
        <w:rPr>
          <w:sz w:val="16"/>
        </w:rPr>
        <w:t xml:space="preserve">A variety of scholars motivated by postmodern, or postfoundational, concerns have taken up Philpott’s challenge in recent years. Matthew Sparke (2005) has written an extended disquisition on the ways in which destabilization has worked together with the emergence of </w:t>
      </w:r>
      <w:proofErr w:type="spellStart"/>
      <w:r w:rsidRPr="003023E4">
        <w:rPr>
          <w:sz w:val="16"/>
        </w:rPr>
        <w:t>extrastate</w:t>
      </w:r>
      <w:proofErr w:type="spellEnd"/>
      <w:r w:rsidRPr="003023E4">
        <w:rPr>
          <w:sz w:val="16"/>
        </w:rPr>
        <w:t xml:space="preserve"> spatial ideas and arrangements to transform the geography of power. Even though the system has changed, Sparke takes the position that conceptions of space rooted in sovereignty practices continue to permeate scholarly analyses – among post-structuralists as well as more traditional theorists. Sparke also argues that </w:t>
      </w:r>
      <w:r w:rsidRPr="007A6C3A">
        <w:rPr>
          <w:rStyle w:val="StyleUnderline"/>
        </w:rPr>
        <w:t xml:space="preserve">contemporary developments have not just led to the deterritorialization of social and political practices; in many </w:t>
      </w:r>
      <w:proofErr w:type="gramStart"/>
      <w:r w:rsidRPr="007A6C3A">
        <w:rPr>
          <w:rStyle w:val="StyleUnderline"/>
        </w:rPr>
        <w:t>arenas</w:t>
      </w:r>
      <w:proofErr w:type="gramEnd"/>
      <w:r w:rsidRPr="007A6C3A">
        <w:rPr>
          <w:rStyle w:val="StyleUnderline"/>
        </w:rPr>
        <w:t xml:space="preserve"> </w:t>
      </w:r>
      <w:r w:rsidRPr="007A6C3A">
        <w:rPr>
          <w:rStyle w:val="Emphasis"/>
        </w:rPr>
        <w:t>reterritorialization</w:t>
      </w:r>
      <w:r w:rsidRPr="007A6C3A">
        <w:rPr>
          <w:rStyle w:val="StyleUnderline"/>
        </w:rPr>
        <w:t xml:space="preserve"> is also occurring</w:t>
      </w:r>
      <w:r w:rsidRPr="003023E4">
        <w:rPr>
          <w:sz w:val="16"/>
        </w:rPr>
        <w:t xml:space="preserve"> – </w:t>
      </w:r>
      <w:r w:rsidRPr="007A6C3A">
        <w:rPr>
          <w:rStyle w:val="StyleUnderline"/>
        </w:rPr>
        <w:t xml:space="preserve">ensuring the </w:t>
      </w:r>
      <w:r w:rsidRPr="007A6C3A">
        <w:rPr>
          <w:rStyle w:val="Emphasis"/>
        </w:rPr>
        <w:t>continued importance</w:t>
      </w:r>
      <w:r w:rsidRPr="007A6C3A">
        <w:rPr>
          <w:rStyle w:val="StyleUnderline"/>
        </w:rPr>
        <w:t xml:space="preserve"> of </w:t>
      </w:r>
      <w:r w:rsidRPr="007A6C3A">
        <w:rPr>
          <w:rStyle w:val="Emphasis"/>
        </w:rPr>
        <w:t>state territoriality</w:t>
      </w:r>
      <w:r w:rsidRPr="003023E4">
        <w:rPr>
          <w:sz w:val="16"/>
        </w:rPr>
        <w:t xml:space="preserve"> </w:t>
      </w:r>
      <w:r w:rsidRPr="007A6C3A">
        <w:rPr>
          <w:rStyle w:val="StyleUnderline"/>
        </w:rPr>
        <w:t>into the foreseeable future</w:t>
      </w:r>
      <w:r w:rsidRPr="003023E4">
        <w:rPr>
          <w:sz w:val="16"/>
        </w:rPr>
        <w:t xml:space="preserve">. Sparke’s effort to bring a Foucauldian perspective to bear on the geography-sovereignty dynamic reflects a broader turn in the political geographic literature toward a concern with the role of material-discursive interactions in studies of the spatiality of governance (see e.g. Painter 2006). And his efforts to describe and theorize the interplay between deterritorialization and reterritorialization touch on a theme that figures prominently in much recent literature on the evolving nature of sovereignty in the complexly configured geopolitical world of the twenty-first century (see generally Ó </w:t>
      </w:r>
      <w:proofErr w:type="spellStart"/>
      <w:r w:rsidRPr="003023E4">
        <w:rPr>
          <w:sz w:val="16"/>
        </w:rPr>
        <w:t>Tuathail</w:t>
      </w:r>
      <w:proofErr w:type="spellEnd"/>
      <w:r w:rsidRPr="003023E4">
        <w:rPr>
          <w:sz w:val="16"/>
        </w:rPr>
        <w:t xml:space="preserve"> and Luke 1994).</w:t>
      </w:r>
      <w:r w:rsidR="00BB5FCC">
        <w:rPr>
          <w:sz w:val="16"/>
        </w:rPr>
        <w:t xml:space="preserve"> </w:t>
      </w:r>
      <w:r w:rsidRPr="003023E4">
        <w:rPr>
          <w:sz w:val="16"/>
        </w:rPr>
        <w:t>The Advantages and Disadvantages of Sovereignty</w:t>
      </w:r>
      <w:r w:rsidR="00BB5FCC">
        <w:rPr>
          <w:sz w:val="16"/>
        </w:rPr>
        <w:t xml:space="preserve"> </w:t>
      </w:r>
      <w:r w:rsidRPr="003023E4">
        <w:rPr>
          <w:sz w:val="16"/>
        </w:rPr>
        <w:t xml:space="preserve">Michael Fowler and Julie </w:t>
      </w:r>
      <w:proofErr w:type="spellStart"/>
      <w:r w:rsidRPr="003023E4">
        <w:rPr>
          <w:sz w:val="16"/>
        </w:rPr>
        <w:t>Bunck’s</w:t>
      </w:r>
      <w:proofErr w:type="spellEnd"/>
      <w:r w:rsidRPr="003023E4">
        <w:rPr>
          <w:sz w:val="16"/>
        </w:rPr>
        <w:t xml:space="preserve"> (1995) book on Law, Power, and the Sovereign State ends with a chapter titled “Why is Sovereignty Useful?” (1995:127–52). This question has been taken up in one form or another by a number of commentators, including those who have largely side-stepped debates on the evolving character of the doctrine. On one side are commentators who view sovereignty primarily as pernicious rather than useful. Taylor (1994; 1995) sees sovereignty as a doctrine that institutionalizes a territorial structure that is fundamentally at odds with the spatial realities of contemporary life and that serves to encourage and reinforce structures of exchange and control that are repressive and unjust. He thus presents sovereignty as a principle that is “sure to be abolished in any viable sustainable world. The competition engendered by states in their territories is ultimately a route to doomsday” (Taylor 1995:14). He pays particular attention to the problems posed by ecological degradation, which he argues are rooted, at least in part, in economic competition among quasi-sovereign states. As Taylor sees it, the need to address such problems will inevitably propel humanity toward a post-sovereign world (Taylor 1994:161). In an effort to advance that project, over the past decade Taylor has devoted much of his energy to a project on World Cities, which focuses attention on some of the connections and flows that are most destabilizing of the traditional territorial state system.</w:t>
      </w:r>
      <w:r w:rsidR="00BB5FCC">
        <w:rPr>
          <w:sz w:val="16"/>
        </w:rPr>
        <w:t xml:space="preserve"> </w:t>
      </w:r>
      <w:r w:rsidRPr="003023E4">
        <w:rPr>
          <w:sz w:val="16"/>
        </w:rPr>
        <w:t>Other indictments of the sovereignty principle focus on its negative impacts on particular places, regions, and problems. Some of these negative impacts have been suggested above (e.g. the ways in which sovereignty principles have prioritized “top–down” initiatives in the EU, worked against federal solutions to internal conflicts in Cyprus and Moldova, and discouraged joint sovereignty arrangements in zones of conflict). James Anderson’s (2008) review of the history of ethnonational conflict in Northern Ireland provides another example. He argues that Westphalian notions of territoriality have served to reinforce the simplifications that have driven ethnonational conflict in the region. As Anderson explains:</w:t>
      </w:r>
      <w:r w:rsidR="00BB5FCC">
        <w:rPr>
          <w:sz w:val="16"/>
        </w:rPr>
        <w:t xml:space="preserve"> </w:t>
      </w:r>
      <w:r w:rsidRPr="003023E4">
        <w:rPr>
          <w:sz w:val="16"/>
        </w:rPr>
        <w:t xml:space="preserve">the problems of national conflict and conflict management stem from shortcomings inherent to nationalism, ethnicity, sovereignty, and representative democracy, and particularly from their common dependence on territoriality or the use of bordered geographical space to </w:t>
      </w:r>
      <w:proofErr w:type="spellStart"/>
      <w:r w:rsidRPr="003023E4">
        <w:rPr>
          <w:sz w:val="16"/>
        </w:rPr>
        <w:t>organise</w:t>
      </w:r>
      <w:proofErr w:type="spellEnd"/>
      <w:r w:rsidRPr="003023E4">
        <w:rPr>
          <w:sz w:val="16"/>
        </w:rPr>
        <w:t xml:space="preserve">, </w:t>
      </w:r>
      <w:proofErr w:type="spellStart"/>
      <w:r w:rsidRPr="003023E4">
        <w:rPr>
          <w:sz w:val="16"/>
        </w:rPr>
        <w:t>symbolise</w:t>
      </w:r>
      <w:proofErr w:type="spellEnd"/>
      <w:r w:rsidRPr="003023E4">
        <w:rPr>
          <w:sz w:val="16"/>
        </w:rPr>
        <w:t xml:space="preserve"> and control. The shortcomings are compounded by the fact that flawed assumptions about them are typically shared by external conflict managers from other national governments, as well as by the immediate nationalistic protagonists they are trying to manage. Territoriality simplifies control, and its strengths in delimiting nations and states, sovereignty and democracy, underpin the tenacity of national conflicts. But it oversimplifies and distorts social realities, especially at contested borders, and its inherent weaknesses help explain the high failure rate of management solutions. (2008:86)</w:t>
      </w:r>
      <w:r w:rsidR="00BB5FCC">
        <w:rPr>
          <w:sz w:val="16"/>
        </w:rPr>
        <w:t xml:space="preserve"> </w:t>
      </w:r>
      <w:r w:rsidRPr="00256D80">
        <w:rPr>
          <w:rStyle w:val="StyleUnderline"/>
        </w:rPr>
        <w:t>Countering</w:t>
      </w:r>
      <w:r w:rsidRPr="003023E4">
        <w:rPr>
          <w:sz w:val="16"/>
        </w:rPr>
        <w:t xml:space="preserve"> these </w:t>
      </w:r>
      <w:r w:rsidRPr="00256D80">
        <w:rPr>
          <w:rStyle w:val="Emphasis"/>
        </w:rPr>
        <w:t>negative assessments</w:t>
      </w:r>
      <w:r w:rsidRPr="003023E4">
        <w:rPr>
          <w:sz w:val="16"/>
        </w:rPr>
        <w:t xml:space="preserve"> </w:t>
      </w:r>
      <w:r w:rsidRPr="00256D80">
        <w:rPr>
          <w:rStyle w:val="StyleUnderline"/>
        </w:rPr>
        <w:t xml:space="preserve">of sovereignty’s role are studies that highlight the doctrine’s significance as a </w:t>
      </w:r>
      <w:r w:rsidRPr="00256D80">
        <w:rPr>
          <w:rStyle w:val="Emphasis"/>
        </w:rPr>
        <w:t>protector of rights and peoples</w:t>
      </w:r>
      <w:r w:rsidRPr="003023E4">
        <w:rPr>
          <w:sz w:val="16"/>
        </w:rPr>
        <w:t xml:space="preserve">. </w:t>
      </w:r>
      <w:r w:rsidRPr="00256D80">
        <w:rPr>
          <w:rStyle w:val="StyleUnderline"/>
        </w:rPr>
        <w:t xml:space="preserve">A theme running through some of the literature on </w:t>
      </w:r>
      <w:r w:rsidRPr="00256D80">
        <w:rPr>
          <w:rStyle w:val="Emphasis"/>
        </w:rPr>
        <w:t>indigenous communities</w:t>
      </w:r>
      <w:r w:rsidRPr="00256D80">
        <w:rPr>
          <w:rStyle w:val="StyleUnderline"/>
        </w:rPr>
        <w:t xml:space="preserve"> in North America, for example, is the importance of </w:t>
      </w:r>
      <w:r w:rsidRPr="00256D80">
        <w:rPr>
          <w:rStyle w:val="Emphasis"/>
        </w:rPr>
        <w:t>juridical commitments</w:t>
      </w:r>
      <w:r w:rsidRPr="00256D80">
        <w:rPr>
          <w:rStyle w:val="StyleUnderline"/>
        </w:rPr>
        <w:t xml:space="preserve"> to American</w:t>
      </w:r>
      <w:r w:rsidRPr="003023E4">
        <w:rPr>
          <w:sz w:val="16"/>
        </w:rPr>
        <w:t xml:space="preserve"> </w:t>
      </w:r>
      <w:r w:rsidRPr="00256D80">
        <w:rPr>
          <w:rStyle w:val="StyleUnderline"/>
        </w:rPr>
        <w:t xml:space="preserve">Indian </w:t>
      </w:r>
      <w:r w:rsidRPr="00256D80">
        <w:rPr>
          <w:rStyle w:val="Emphasis"/>
        </w:rPr>
        <w:t>sovereignty</w:t>
      </w:r>
      <w:r w:rsidRPr="003023E4">
        <w:rPr>
          <w:sz w:val="16"/>
        </w:rPr>
        <w:t xml:space="preserve"> – </w:t>
      </w:r>
      <w:r w:rsidRPr="00256D80">
        <w:rPr>
          <w:rStyle w:val="StyleUnderline"/>
        </w:rPr>
        <w:t>despite the long history of violations of those commitments</w:t>
      </w:r>
      <w:r w:rsidRPr="003023E4">
        <w:rPr>
          <w:sz w:val="16"/>
        </w:rPr>
        <w:t xml:space="preserve">. The special sovereignty status of American Indians in US law arguably </w:t>
      </w:r>
      <w:r w:rsidRPr="00A864F2">
        <w:rPr>
          <w:rStyle w:val="StyleUnderline"/>
        </w:rPr>
        <w:t xml:space="preserve">represents a principle of signal importance </w:t>
      </w:r>
      <w:r w:rsidRPr="003023E4">
        <w:rPr>
          <w:sz w:val="16"/>
        </w:rPr>
        <w:t xml:space="preserve">– </w:t>
      </w:r>
      <w:r w:rsidRPr="00A864F2">
        <w:rPr>
          <w:rStyle w:val="StyleUnderline"/>
        </w:rPr>
        <w:t xml:space="preserve">one that has been fought over repeatedly and that </w:t>
      </w:r>
      <w:r w:rsidRPr="00A864F2">
        <w:rPr>
          <w:rStyle w:val="Emphasis"/>
        </w:rPr>
        <w:t>continues to offer hope</w:t>
      </w:r>
      <w:r w:rsidRPr="00A864F2">
        <w:rPr>
          <w:rStyle w:val="StyleUnderline"/>
        </w:rPr>
        <w:t xml:space="preserve"> as indigenous </w:t>
      </w:r>
      <w:proofErr w:type="gramStart"/>
      <w:r w:rsidRPr="00A864F2">
        <w:rPr>
          <w:rStyle w:val="StyleUnderline"/>
        </w:rPr>
        <w:t>communities</w:t>
      </w:r>
      <w:proofErr w:type="gramEnd"/>
      <w:r w:rsidRPr="00A864F2">
        <w:rPr>
          <w:rStyle w:val="StyleUnderline"/>
        </w:rPr>
        <w:t xml:space="preserve"> struggle to confront social and environmental challenges</w:t>
      </w:r>
      <w:r w:rsidRPr="003023E4">
        <w:rPr>
          <w:sz w:val="16"/>
        </w:rPr>
        <w:t xml:space="preserve"> (e.g. </w:t>
      </w:r>
      <w:proofErr w:type="spellStart"/>
      <w:r w:rsidRPr="003023E4">
        <w:rPr>
          <w:sz w:val="16"/>
        </w:rPr>
        <w:t>Ranco</w:t>
      </w:r>
      <w:proofErr w:type="spellEnd"/>
      <w:r w:rsidRPr="003023E4">
        <w:rPr>
          <w:sz w:val="16"/>
        </w:rPr>
        <w:t xml:space="preserve"> and </w:t>
      </w:r>
      <w:proofErr w:type="spellStart"/>
      <w:r w:rsidRPr="003023E4">
        <w:rPr>
          <w:sz w:val="16"/>
        </w:rPr>
        <w:t>Suagee</w:t>
      </w:r>
      <w:proofErr w:type="spellEnd"/>
      <w:r w:rsidRPr="003023E4">
        <w:rPr>
          <w:sz w:val="16"/>
        </w:rPr>
        <w:t xml:space="preserve"> 2007). At a broader scale – that of the state system – it is interesting to note that </w:t>
      </w:r>
      <w:r w:rsidRPr="00A864F2">
        <w:rPr>
          <w:rStyle w:val="StyleUnderline"/>
        </w:rPr>
        <w:t xml:space="preserve">some of sovereignty’s </w:t>
      </w:r>
      <w:r w:rsidRPr="00A864F2">
        <w:rPr>
          <w:rStyle w:val="Emphasis"/>
        </w:rPr>
        <w:t>greatest proponents</w:t>
      </w:r>
      <w:r w:rsidRPr="00A864F2">
        <w:rPr>
          <w:rStyle w:val="StyleUnderline"/>
        </w:rPr>
        <w:t xml:space="preserve"> are those living in relatively </w:t>
      </w:r>
      <w:r w:rsidRPr="00A864F2">
        <w:rPr>
          <w:rStyle w:val="Emphasis"/>
        </w:rPr>
        <w:t>weak</w:t>
      </w:r>
      <w:r w:rsidRPr="00A864F2">
        <w:rPr>
          <w:rStyle w:val="StyleUnderline"/>
        </w:rPr>
        <w:t xml:space="preserve">, </w:t>
      </w:r>
      <w:r w:rsidRPr="00A864F2">
        <w:rPr>
          <w:rStyle w:val="Emphasis"/>
        </w:rPr>
        <w:t>poor</w:t>
      </w:r>
      <w:r w:rsidRPr="00A864F2">
        <w:rPr>
          <w:rStyle w:val="StyleUnderline"/>
        </w:rPr>
        <w:t xml:space="preserve"> states</w:t>
      </w:r>
      <w:r w:rsidRPr="003023E4">
        <w:rPr>
          <w:sz w:val="16"/>
        </w:rPr>
        <w:t xml:space="preserve">. For all the fact that their de facto sovereignty has been seriously compromised by the actions of more powerful states and by globalized economic forces, </w:t>
      </w:r>
      <w:r w:rsidRPr="00A864F2">
        <w:rPr>
          <w:rStyle w:val="StyleUnderline"/>
        </w:rPr>
        <w:t>those living in the global economic periphery often make the point that sovereignty provides the only check on the political and economic reach of more powerful countries</w:t>
      </w:r>
      <w:r w:rsidRPr="003023E4">
        <w:rPr>
          <w:sz w:val="16"/>
        </w:rPr>
        <w:t xml:space="preserve"> – </w:t>
      </w:r>
      <w:r w:rsidRPr="00A864F2">
        <w:rPr>
          <w:rStyle w:val="StyleUnderline"/>
        </w:rPr>
        <w:t xml:space="preserve">and provides at least a weak shield that permits a </w:t>
      </w:r>
      <w:r w:rsidRPr="00A864F2">
        <w:rPr>
          <w:rStyle w:val="Emphasis"/>
        </w:rPr>
        <w:t>degree of local resistance to the forces of globalization</w:t>
      </w:r>
      <w:r w:rsidRPr="003023E4">
        <w:rPr>
          <w:sz w:val="16"/>
        </w:rPr>
        <w:t xml:space="preserve"> (e.g. Petersen 1998).</w:t>
      </w:r>
      <w:r w:rsidR="00BB5FCC">
        <w:rPr>
          <w:sz w:val="16"/>
        </w:rPr>
        <w:t xml:space="preserve"> </w:t>
      </w:r>
      <w:r w:rsidRPr="003023E4">
        <w:rPr>
          <w:sz w:val="16"/>
        </w:rPr>
        <w:t>The foregoing line of reasoning runs counter to the frequently held assumption that state sovereignty works in opposition to human rights. There are certainly many examples where sovereignty gives state governments cover to oppress those within their jurisdictions, but Jim Russell (2005) draws the opposite lesson from the US prison at Guantánamo Bay, where an explicit erosion of legal rights has taken place based on the idea that the prison is located outside the United States’ sovereign territory. Russell argues that states may stand in the way of human rights, but they also serve as important guarantors of human rights. In support of the latter point, Russell notes that “where state territorial sovereignty is ambiguous, such as in borderlands or military bases overseas, human rights are threatened. The advancement of universal human rights may well depend on strong state sovereignty, not its erosion” (2005:38). The counterargument is that a space of exception (using the term coined by Giorgio Agamben) such as Guantánamo Bay is a product of a territorial state. Taking a different tack, Derek Gregory (2006) argues that we should not simply accept Guantánamo Bay as a space of exception, but see it instead as a space of struggle, where arguments can (and should) be advanced countering the notion that the prison is exempt from the principles of law applied to the sovereign territory of the US because of its offshore location.</w:t>
      </w:r>
      <w:r w:rsidR="00BB5FCC">
        <w:rPr>
          <w:sz w:val="16"/>
        </w:rPr>
        <w:t xml:space="preserve"> </w:t>
      </w:r>
      <w:r w:rsidRPr="003023E4">
        <w:rPr>
          <w:sz w:val="16"/>
        </w:rPr>
        <w:t xml:space="preserve">The foregoing examples highlight the complexities involved in assessing the advantages and disadvantages of territorial sovereignty. Adding to that complexity is the changing nature of sovereignty itself. Austen Parrish’s (2006/7) analysis of sovereignty’s impact on indigenous peoples takes the position that, over the long term, dominant Westphalian territorial notions have worked against the interests of native peoples by legitimating nation-state ideals that leave little room for minorities. He argues, though, that shifting sovereignty norms brought about by the forces of globalization and the expansion of </w:t>
      </w:r>
      <w:proofErr w:type="spellStart"/>
      <w:r w:rsidRPr="003023E4">
        <w:rPr>
          <w:sz w:val="16"/>
        </w:rPr>
        <w:t>extrastate</w:t>
      </w:r>
      <w:proofErr w:type="spellEnd"/>
      <w:r w:rsidRPr="003023E4">
        <w:rPr>
          <w:sz w:val="16"/>
        </w:rPr>
        <w:t xml:space="preserve"> regimes are opening up opportunities for indigenous communities and expanding their recognition under international law. He directs particular attention to decisions by the Inter-American Court of Human Rights and the Inter-American Commission on Human Rights that recognize the territorial rights of indigenous peoples (2006/7:309). These decisions have limited impact; the Commission is an advisory body and the Court has jurisdiction only over those sovereign states that have willingly ceded legal competence to it. But the rulings help to legitimate the territorial sovereignty principle advanced by many native peoples, although they also undermine a key component of Westphalian sovereignty: the dispersion of power across discrete units at only one scale.</w:t>
      </w:r>
      <w:r w:rsidR="00BB5FCC">
        <w:rPr>
          <w:sz w:val="16"/>
        </w:rPr>
        <w:t xml:space="preserve"> </w:t>
      </w:r>
      <w:r w:rsidRPr="003023E4">
        <w:rPr>
          <w:sz w:val="16"/>
        </w:rPr>
        <w:t xml:space="preserve">It should be clear from the foregoing examples that evaluative assessments of sovereignty are wide-ranging and disparate as to their conclusions. They reflect the complexities of sovereignty itself, as well as its potential to favor certain interests and facilitate particular possibilities at different scales and in different places. This all works against consensus, but a number of commentators see positive transformative potential in the negotiations that are taking place over the doctrine’s nature and meaning. Such negotiations are seen as enhancing the prospect for more responsive, representative political orders in places experimenting with strong </w:t>
      </w:r>
      <w:proofErr w:type="spellStart"/>
      <w:r w:rsidRPr="003023E4">
        <w:rPr>
          <w:sz w:val="16"/>
        </w:rPr>
        <w:t>suprastate</w:t>
      </w:r>
      <w:proofErr w:type="spellEnd"/>
      <w:r w:rsidRPr="003023E4">
        <w:rPr>
          <w:sz w:val="16"/>
        </w:rPr>
        <w:t xml:space="preserve"> institutional arrangements (</w:t>
      </w:r>
      <w:proofErr w:type="spellStart"/>
      <w:r w:rsidRPr="003023E4">
        <w:rPr>
          <w:sz w:val="16"/>
        </w:rPr>
        <w:t>Moisio</w:t>
      </w:r>
      <w:proofErr w:type="spellEnd"/>
      <w:r w:rsidRPr="003023E4">
        <w:rPr>
          <w:sz w:val="16"/>
        </w:rPr>
        <w:t xml:space="preserve"> 2006), and facilitating the emergence of multilayered governance structures that could give some degree of concrete political expression to the complex patterns of culture that are sublimated in a world divided into 200-odd discrete “nation-states” (</w:t>
      </w:r>
      <w:proofErr w:type="spellStart"/>
      <w:r w:rsidRPr="003023E4">
        <w:rPr>
          <w:sz w:val="16"/>
        </w:rPr>
        <w:t>Ranco</w:t>
      </w:r>
      <w:proofErr w:type="spellEnd"/>
      <w:r w:rsidRPr="003023E4">
        <w:rPr>
          <w:sz w:val="16"/>
        </w:rPr>
        <w:t xml:space="preserve"> and </w:t>
      </w:r>
      <w:proofErr w:type="spellStart"/>
      <w:r w:rsidRPr="003023E4">
        <w:rPr>
          <w:sz w:val="16"/>
        </w:rPr>
        <w:t>Suagee</w:t>
      </w:r>
      <w:proofErr w:type="spellEnd"/>
      <w:r w:rsidRPr="003023E4">
        <w:rPr>
          <w:sz w:val="16"/>
        </w:rPr>
        <w:t xml:space="preserve"> 2007). Whether such negotiations might ultimately spell the end of de jure sovereignty in its Westphalian form, however, is an open question.</w:t>
      </w:r>
      <w:r w:rsidR="00BB5FCC">
        <w:rPr>
          <w:sz w:val="16"/>
        </w:rPr>
        <w:t xml:space="preserve"> </w:t>
      </w:r>
      <w:r w:rsidRPr="003023E4">
        <w:rPr>
          <w:sz w:val="16"/>
        </w:rPr>
        <w:t>Where from Here?</w:t>
      </w:r>
      <w:r w:rsidR="00BB5FCC">
        <w:rPr>
          <w:sz w:val="16"/>
        </w:rPr>
        <w:t xml:space="preserve"> </w:t>
      </w:r>
      <w:r w:rsidRPr="007A6C3A">
        <w:rPr>
          <w:rStyle w:val="StyleUnderline"/>
        </w:rPr>
        <w:t xml:space="preserve">Over the past few decades, sovereignty has gone from being treated as a taken-for-granted principle to </w:t>
      </w:r>
      <w:proofErr w:type="gramStart"/>
      <w:r w:rsidRPr="007A6C3A">
        <w:rPr>
          <w:rStyle w:val="StyleUnderline"/>
        </w:rPr>
        <w:t>being</w:t>
      </w:r>
      <w:proofErr w:type="gramEnd"/>
      <w:r w:rsidRPr="007A6C3A">
        <w:rPr>
          <w:rStyle w:val="StyleUnderline"/>
        </w:rPr>
        <w:t xml:space="preserve"> an object of intense </w:t>
      </w:r>
      <w:r w:rsidRPr="003754FF">
        <w:rPr>
          <w:rStyle w:val="StyleUnderline"/>
        </w:rPr>
        <w:t>scrutiny</w:t>
      </w:r>
      <w:r w:rsidRPr="003754FF">
        <w:rPr>
          <w:sz w:val="16"/>
        </w:rPr>
        <w:t xml:space="preserve">. </w:t>
      </w:r>
      <w:r w:rsidRPr="003754FF">
        <w:rPr>
          <w:rStyle w:val="StyleUnderline"/>
        </w:rPr>
        <w:t xml:space="preserve">Given sovereignty’s checkered history and its </w:t>
      </w:r>
      <w:r w:rsidRPr="003754FF">
        <w:rPr>
          <w:rStyle w:val="Emphasis"/>
        </w:rPr>
        <w:t>changing character</w:t>
      </w:r>
      <w:r w:rsidRPr="003754FF">
        <w:rPr>
          <w:rStyle w:val="StyleUnderline"/>
        </w:rPr>
        <w:t xml:space="preserve"> as an international</w:t>
      </w:r>
      <w:r w:rsidRPr="003754FF">
        <w:rPr>
          <w:sz w:val="16"/>
        </w:rPr>
        <w:t xml:space="preserve"> </w:t>
      </w:r>
      <w:r w:rsidRPr="003754FF">
        <w:rPr>
          <w:rStyle w:val="StyleUnderline"/>
        </w:rPr>
        <w:t>legal norm, it is not surprising that tensions run throughout the recent literature</w:t>
      </w:r>
      <w:r w:rsidRPr="003754FF">
        <w:rPr>
          <w:sz w:val="16"/>
        </w:rPr>
        <w:t xml:space="preserve"> on the concept. As the foregoing account suggests, </w:t>
      </w:r>
      <w:r w:rsidRPr="003754FF">
        <w:rPr>
          <w:rStyle w:val="StyleUnderline"/>
        </w:rPr>
        <w:t xml:space="preserve">a divide of particular significance has developed over the continuing </w:t>
      </w:r>
      <w:r w:rsidRPr="003754FF">
        <w:rPr>
          <w:rStyle w:val="Emphasis"/>
        </w:rPr>
        <w:t>usefulness</w:t>
      </w:r>
      <w:r w:rsidRPr="003754FF">
        <w:rPr>
          <w:rStyle w:val="StyleUnderline"/>
        </w:rPr>
        <w:t xml:space="preserve"> of tying</w:t>
      </w:r>
      <w:r w:rsidRPr="003754FF">
        <w:rPr>
          <w:sz w:val="16"/>
        </w:rPr>
        <w:t xml:space="preserve"> </w:t>
      </w:r>
      <w:r w:rsidRPr="003754FF">
        <w:rPr>
          <w:rStyle w:val="StyleUnderline"/>
        </w:rPr>
        <w:t xml:space="preserve">sovereignty to its </w:t>
      </w:r>
      <w:r w:rsidRPr="003754FF">
        <w:rPr>
          <w:rStyle w:val="Emphasis"/>
        </w:rPr>
        <w:t>Westphalian territorial roots</w:t>
      </w:r>
      <w:r w:rsidRPr="003754FF">
        <w:rPr>
          <w:sz w:val="16"/>
        </w:rPr>
        <w:t xml:space="preserve">. </w:t>
      </w:r>
      <w:r w:rsidRPr="003754FF">
        <w:rPr>
          <w:rStyle w:val="StyleUnderline"/>
        </w:rPr>
        <w:t>Almost</w:t>
      </w:r>
      <w:r w:rsidRPr="00BF34F6">
        <w:rPr>
          <w:rStyle w:val="StyleUnderline"/>
        </w:rPr>
        <w:t xml:space="preserve"> everyone would agree </w:t>
      </w:r>
      <w:r w:rsidRPr="003023E4">
        <w:rPr>
          <w:sz w:val="16"/>
        </w:rPr>
        <w:t xml:space="preserve">with Yishai Blank’s (2006:265) contention that </w:t>
      </w:r>
      <w:r w:rsidRPr="00BF34F6">
        <w:rPr>
          <w:rStyle w:val="StyleUnderline"/>
        </w:rPr>
        <w:t>“[</w:t>
      </w:r>
      <w:r w:rsidRPr="00B833B6">
        <w:rPr>
          <w:rStyle w:val="StyleUnderline"/>
          <w:highlight w:val="cyan"/>
        </w:rPr>
        <w:t>s]</w:t>
      </w:r>
      <w:proofErr w:type="spellStart"/>
      <w:r w:rsidRPr="00B833B6">
        <w:rPr>
          <w:rStyle w:val="StyleUnderline"/>
          <w:highlight w:val="cyan"/>
        </w:rPr>
        <w:t>tates</w:t>
      </w:r>
      <w:proofErr w:type="spellEnd"/>
      <w:r w:rsidRPr="00B833B6">
        <w:rPr>
          <w:rStyle w:val="StyleUnderline"/>
          <w:highlight w:val="cyan"/>
        </w:rPr>
        <w:t xml:space="preserve"> are no longer </w:t>
      </w:r>
      <w:r w:rsidRPr="003754FF">
        <w:rPr>
          <w:rStyle w:val="StyleUnderline"/>
        </w:rPr>
        <w:t>the</w:t>
      </w:r>
      <w:r w:rsidRPr="003754FF">
        <w:rPr>
          <w:sz w:val="16"/>
        </w:rPr>
        <w:t xml:space="preserve"> </w:t>
      </w:r>
      <w:r w:rsidRPr="003754FF">
        <w:rPr>
          <w:rStyle w:val="Emphasis"/>
        </w:rPr>
        <w:t>sole bearers</w:t>
      </w:r>
      <w:r w:rsidRPr="003754FF">
        <w:rPr>
          <w:sz w:val="16"/>
        </w:rPr>
        <w:t xml:space="preserve"> </w:t>
      </w:r>
      <w:r w:rsidRPr="003754FF">
        <w:rPr>
          <w:rStyle w:val="StyleUnderline"/>
        </w:rPr>
        <w:t xml:space="preserve">of rights and duties in the international sphere, nor are they </w:t>
      </w:r>
      <w:r w:rsidRPr="00B833B6">
        <w:rPr>
          <w:rStyle w:val="StyleUnderline"/>
          <w:highlight w:val="cyan"/>
        </w:rPr>
        <w:t xml:space="preserve">the </w:t>
      </w:r>
      <w:r w:rsidRPr="00B833B6">
        <w:rPr>
          <w:rStyle w:val="Emphasis"/>
          <w:highlight w:val="cyan"/>
        </w:rPr>
        <w:t>sole actors</w:t>
      </w:r>
      <w:r w:rsidRPr="00B833B6">
        <w:rPr>
          <w:rStyle w:val="StyleUnderline"/>
          <w:highlight w:val="cyan"/>
        </w:rPr>
        <w:t xml:space="preserve"> in the</w:t>
      </w:r>
      <w:r w:rsidRPr="00BF34F6">
        <w:rPr>
          <w:rStyle w:val="StyleUnderline"/>
        </w:rPr>
        <w:t xml:space="preserve"> </w:t>
      </w:r>
      <w:r w:rsidRPr="00B833B6">
        <w:rPr>
          <w:rStyle w:val="StyleUnderline"/>
          <w:highlight w:val="cyan"/>
        </w:rPr>
        <w:t>international arena.” The question is whether</w:t>
      </w:r>
      <w:r w:rsidRPr="003023E4">
        <w:rPr>
          <w:sz w:val="16"/>
        </w:rPr>
        <w:t xml:space="preserve"> the workings of international capital, </w:t>
      </w:r>
      <w:r w:rsidRPr="004B7168">
        <w:rPr>
          <w:rStyle w:val="StyleUnderline"/>
        </w:rPr>
        <w:t xml:space="preserve">the emergence of </w:t>
      </w:r>
      <w:r w:rsidRPr="00B833B6">
        <w:rPr>
          <w:rStyle w:val="StyleUnderline"/>
          <w:highlight w:val="cyan"/>
        </w:rPr>
        <w:t>new</w:t>
      </w:r>
      <w:r w:rsidRPr="004B7168">
        <w:rPr>
          <w:rStyle w:val="StyleUnderline"/>
        </w:rPr>
        <w:t xml:space="preserve"> constellations of actors and </w:t>
      </w:r>
      <w:r w:rsidRPr="00B833B6">
        <w:rPr>
          <w:rStyle w:val="StyleUnderline"/>
          <w:highlight w:val="cyan"/>
        </w:rPr>
        <w:t>interests</w:t>
      </w:r>
      <w:r w:rsidRPr="003023E4">
        <w:rPr>
          <w:sz w:val="16"/>
        </w:rPr>
        <w:t xml:space="preserve">, and the growing power of </w:t>
      </w:r>
      <w:proofErr w:type="spellStart"/>
      <w:r w:rsidRPr="003023E4">
        <w:rPr>
          <w:sz w:val="16"/>
        </w:rPr>
        <w:t>extrastate</w:t>
      </w:r>
      <w:proofErr w:type="spellEnd"/>
      <w:r w:rsidRPr="003023E4">
        <w:rPr>
          <w:sz w:val="16"/>
        </w:rPr>
        <w:t xml:space="preserve"> governance regimes </w:t>
      </w:r>
      <w:r w:rsidRPr="00B833B6">
        <w:rPr>
          <w:rStyle w:val="StyleUnderline"/>
          <w:highlight w:val="cyan"/>
        </w:rPr>
        <w:t xml:space="preserve">have </w:t>
      </w:r>
      <w:r w:rsidRPr="00B833B6">
        <w:rPr>
          <w:rStyle w:val="Emphasis"/>
          <w:highlight w:val="cyan"/>
        </w:rPr>
        <w:t xml:space="preserve">so undercut </w:t>
      </w:r>
      <w:r w:rsidRPr="00B833B6">
        <w:rPr>
          <w:rStyle w:val="StyleUnderline"/>
          <w:highlight w:val="cyan"/>
        </w:rPr>
        <w:t>traditional sovereignty notions</w:t>
      </w:r>
      <w:r w:rsidRPr="003023E4">
        <w:rPr>
          <w:sz w:val="16"/>
        </w:rPr>
        <w:t xml:space="preserve"> </w:t>
      </w:r>
      <w:r w:rsidRPr="00B833B6">
        <w:rPr>
          <w:rStyle w:val="StyleUnderline"/>
          <w:highlight w:val="cyan"/>
        </w:rPr>
        <w:t xml:space="preserve">that we need to </w:t>
      </w:r>
      <w:r w:rsidRPr="00B833B6">
        <w:rPr>
          <w:rStyle w:val="Emphasis"/>
          <w:sz w:val="24"/>
          <w:highlight w:val="cyan"/>
        </w:rPr>
        <w:t>sever sovereignty from its historic roots</w:t>
      </w:r>
      <w:r w:rsidRPr="003023E4">
        <w:rPr>
          <w:sz w:val="16"/>
        </w:rPr>
        <w:t>. John Agnew argues that we should because a de jure territorial system is little more than an illusion. In Agnew’s (2005:437) words, de facto sovereignty “is all there is.” Countering this position, Philpott (2001), following Hall (1999), has argued that the territorial sovereignty regime that is scripted into modern international law has great normative power. He thus calls for a major research agenda focused on de jure sovereignty’s enduring impacts.</w:t>
      </w:r>
      <w:r w:rsidR="00BB5FCC">
        <w:rPr>
          <w:sz w:val="16"/>
        </w:rPr>
        <w:t xml:space="preserve"> </w:t>
      </w:r>
      <w:r w:rsidRPr="003023E4">
        <w:rPr>
          <w:sz w:val="16"/>
        </w:rPr>
        <w:t>There is an irony to this debate, as a number of commentators who are philosophically aligned with Philpott and Hall derive inspiration from some of John Agnew’s earlier writings, especially his piece on “the territorial trap” (Agnew 1994), which highlights the influence of a particular geographical framing of the world with roots in Westphalian territorial norms. Agnew does not directly address this tension in his 2005 piece, but perhaps it can be best reconciled by seeing his recent call for a focus on effective sovereignty as a plea to examine critically the types of arrangements that are likely to expose the vacuity of a geographical imagination that cannot see beyond states. After all, Agnew does not suggest that certain practices are not governed by Westphalian territorial norms; he just sees those practices as part of one sovereignty regime among many – and therefore concludes that the Westphalian sovereignty regime should not be privileged.</w:t>
      </w:r>
      <w:r w:rsidR="00BB5FCC">
        <w:rPr>
          <w:sz w:val="16"/>
        </w:rPr>
        <w:t xml:space="preserve"> </w:t>
      </w:r>
      <w:r w:rsidRPr="003023E4">
        <w:rPr>
          <w:sz w:val="16"/>
        </w:rPr>
        <w:t xml:space="preserve">The counterargument is that </w:t>
      </w:r>
      <w:r w:rsidRPr="00B833B6">
        <w:rPr>
          <w:rStyle w:val="StyleUnderline"/>
          <w:highlight w:val="cyan"/>
        </w:rPr>
        <w:t xml:space="preserve">if sovereignty is </w:t>
      </w:r>
      <w:r w:rsidRPr="00B833B6">
        <w:rPr>
          <w:rStyle w:val="Emphasis"/>
          <w:highlight w:val="cyan"/>
        </w:rPr>
        <w:t>unmoored</w:t>
      </w:r>
      <w:r w:rsidRPr="00B833B6">
        <w:rPr>
          <w:rStyle w:val="StyleUnderline"/>
          <w:highlight w:val="cyan"/>
        </w:rPr>
        <w:t xml:space="preserve"> from its </w:t>
      </w:r>
      <w:r w:rsidRPr="00B833B6">
        <w:rPr>
          <w:rStyle w:val="Emphasis"/>
          <w:highlight w:val="cyan"/>
        </w:rPr>
        <w:t>territorial roots</w:t>
      </w:r>
      <w:r w:rsidRPr="003023E4">
        <w:rPr>
          <w:sz w:val="16"/>
        </w:rPr>
        <w:t xml:space="preserve">, </w:t>
      </w:r>
      <w:r w:rsidRPr="00FC4BDA">
        <w:rPr>
          <w:rStyle w:val="StyleUnderline"/>
        </w:rPr>
        <w:t xml:space="preserve">then </w:t>
      </w:r>
      <w:r w:rsidRPr="00B833B6">
        <w:rPr>
          <w:rStyle w:val="StyleUnderline"/>
          <w:highlight w:val="cyan"/>
        </w:rPr>
        <w:t xml:space="preserve">it </w:t>
      </w:r>
      <w:r w:rsidRPr="00556A9A">
        <w:rPr>
          <w:rStyle w:val="StyleUnderline"/>
        </w:rPr>
        <w:t xml:space="preserve">simply </w:t>
      </w:r>
      <w:r w:rsidRPr="00B833B6">
        <w:rPr>
          <w:rStyle w:val="StyleUnderline"/>
          <w:highlight w:val="cyan"/>
        </w:rPr>
        <w:t xml:space="preserve">becomes a </w:t>
      </w:r>
      <w:r w:rsidRPr="00B833B6">
        <w:rPr>
          <w:rStyle w:val="Emphasis"/>
          <w:highlight w:val="cyan"/>
        </w:rPr>
        <w:t>synonym for power</w:t>
      </w:r>
      <w:r w:rsidRPr="00FC4BDA">
        <w:rPr>
          <w:rStyle w:val="Emphasis"/>
        </w:rPr>
        <w:t xml:space="preserve"> or control.</w:t>
      </w:r>
      <w:r w:rsidRPr="003023E4">
        <w:rPr>
          <w:sz w:val="16"/>
        </w:rPr>
        <w:t xml:space="preserve"> </w:t>
      </w:r>
      <w:r w:rsidRPr="00B833B6">
        <w:rPr>
          <w:rStyle w:val="StyleUnderline"/>
          <w:highlight w:val="cyan"/>
        </w:rPr>
        <w:t>This</w:t>
      </w:r>
      <w:r w:rsidRPr="00FC4BDA">
        <w:rPr>
          <w:rStyle w:val="StyleUnderline"/>
        </w:rPr>
        <w:t xml:space="preserve">, in turn, </w:t>
      </w:r>
      <w:r w:rsidRPr="00B833B6">
        <w:rPr>
          <w:rStyle w:val="StyleUnderline"/>
          <w:highlight w:val="cyan"/>
        </w:rPr>
        <w:t xml:space="preserve">ignores sovereignty’s </w:t>
      </w:r>
      <w:r w:rsidRPr="00B833B6">
        <w:rPr>
          <w:rStyle w:val="Emphasis"/>
          <w:highlight w:val="cyan"/>
        </w:rPr>
        <w:t>special legal status</w:t>
      </w:r>
      <w:r w:rsidRPr="00FC4BDA">
        <w:rPr>
          <w:rStyle w:val="StyleUnderline"/>
        </w:rPr>
        <w:t xml:space="preserve"> </w:t>
      </w:r>
      <w:r w:rsidRPr="00B833B6">
        <w:rPr>
          <w:rStyle w:val="StyleUnderline"/>
          <w:highlight w:val="cyan"/>
        </w:rPr>
        <w:t xml:space="preserve">and directs attention </w:t>
      </w:r>
      <w:r w:rsidRPr="00556A9A">
        <w:rPr>
          <w:rStyle w:val="StyleUnderline"/>
        </w:rPr>
        <w:t>away</w:t>
      </w:r>
      <w:r w:rsidRPr="00556A9A">
        <w:rPr>
          <w:sz w:val="16"/>
        </w:rPr>
        <w:t xml:space="preserve"> </w:t>
      </w:r>
      <w:r w:rsidRPr="00B833B6">
        <w:rPr>
          <w:rStyle w:val="StyleUnderline"/>
          <w:highlight w:val="cyan"/>
        </w:rPr>
        <w:t xml:space="preserve">from the </w:t>
      </w:r>
      <w:r w:rsidRPr="00B833B6">
        <w:rPr>
          <w:rStyle w:val="Emphasis"/>
          <w:highlight w:val="cyan"/>
        </w:rPr>
        <w:t>powerful role</w:t>
      </w:r>
      <w:r w:rsidRPr="00B833B6">
        <w:rPr>
          <w:rStyle w:val="StyleUnderline"/>
          <w:highlight w:val="cyan"/>
        </w:rPr>
        <w:t xml:space="preserve"> </w:t>
      </w:r>
      <w:r w:rsidRPr="00556A9A">
        <w:rPr>
          <w:rStyle w:val="StyleUnderline"/>
        </w:rPr>
        <w:t xml:space="preserve">that </w:t>
      </w:r>
      <w:r w:rsidRPr="00B833B6">
        <w:rPr>
          <w:rStyle w:val="StyleUnderline"/>
          <w:highlight w:val="cyan"/>
        </w:rPr>
        <w:t xml:space="preserve">Westphalian territorial norms play in </w:t>
      </w:r>
      <w:r w:rsidRPr="003754FF">
        <w:rPr>
          <w:rStyle w:val="StyleUnderline"/>
        </w:rPr>
        <w:t>a</w:t>
      </w:r>
      <w:r w:rsidRPr="00FC4BDA">
        <w:rPr>
          <w:rStyle w:val="StyleUnderline"/>
        </w:rPr>
        <w:t xml:space="preserve"> variety of </w:t>
      </w:r>
      <w:r w:rsidRPr="00B833B6">
        <w:rPr>
          <w:rStyle w:val="Emphasis"/>
          <w:highlight w:val="cyan"/>
        </w:rPr>
        <w:t>political</w:t>
      </w:r>
      <w:r w:rsidRPr="00B833B6">
        <w:rPr>
          <w:rStyle w:val="StyleUnderline"/>
          <w:highlight w:val="cyan"/>
        </w:rPr>
        <w:t xml:space="preserve">, </w:t>
      </w:r>
      <w:r w:rsidRPr="00B833B6">
        <w:rPr>
          <w:rStyle w:val="Emphasis"/>
          <w:highlight w:val="cyan"/>
        </w:rPr>
        <w:t>economic</w:t>
      </w:r>
      <w:r w:rsidRPr="00B833B6">
        <w:rPr>
          <w:sz w:val="16"/>
          <w:highlight w:val="cyan"/>
        </w:rPr>
        <w:t xml:space="preserve">, </w:t>
      </w:r>
      <w:r w:rsidRPr="00B833B6">
        <w:rPr>
          <w:rStyle w:val="StyleUnderline"/>
          <w:highlight w:val="cyan"/>
        </w:rPr>
        <w:t>and</w:t>
      </w:r>
      <w:r w:rsidRPr="00B833B6">
        <w:rPr>
          <w:sz w:val="16"/>
          <w:highlight w:val="cyan"/>
        </w:rPr>
        <w:t xml:space="preserve"> </w:t>
      </w:r>
      <w:r w:rsidRPr="00B833B6">
        <w:rPr>
          <w:rStyle w:val="Emphasis"/>
          <w:highlight w:val="cyan"/>
        </w:rPr>
        <w:t>cultural</w:t>
      </w:r>
      <w:r w:rsidRPr="00B833B6">
        <w:rPr>
          <w:sz w:val="16"/>
          <w:highlight w:val="cyan"/>
        </w:rPr>
        <w:t xml:space="preserve"> </w:t>
      </w:r>
      <w:r w:rsidRPr="00B833B6">
        <w:rPr>
          <w:rStyle w:val="StyleUnderline"/>
          <w:highlight w:val="cyan"/>
        </w:rPr>
        <w:t>arenas</w:t>
      </w:r>
      <w:r w:rsidRPr="00B833B6">
        <w:rPr>
          <w:sz w:val="16"/>
          <w:highlight w:val="cyan"/>
        </w:rPr>
        <w:t>.</w:t>
      </w:r>
      <w:r w:rsidRPr="003023E4">
        <w:rPr>
          <w:sz w:val="16"/>
        </w:rPr>
        <w:t xml:space="preserve"> </w:t>
      </w:r>
      <w:r w:rsidRPr="00B833B6">
        <w:rPr>
          <w:rStyle w:val="StyleUnderline"/>
          <w:highlight w:val="cyan"/>
        </w:rPr>
        <w:t xml:space="preserve">Those norms do not operate in an </w:t>
      </w:r>
      <w:r w:rsidRPr="00B833B6">
        <w:rPr>
          <w:rStyle w:val="Emphasis"/>
          <w:highlight w:val="cyan"/>
        </w:rPr>
        <w:t>unchanged</w:t>
      </w:r>
      <w:r w:rsidRPr="00FC4BDA">
        <w:rPr>
          <w:rStyle w:val="StyleUnderline"/>
        </w:rPr>
        <w:t>,</w:t>
      </w:r>
      <w:r w:rsidRPr="003023E4">
        <w:rPr>
          <w:sz w:val="16"/>
        </w:rPr>
        <w:t xml:space="preserve"> </w:t>
      </w:r>
      <w:r w:rsidRPr="00FC4BDA">
        <w:rPr>
          <w:rStyle w:val="Emphasis"/>
        </w:rPr>
        <w:t>uncontested</w:t>
      </w:r>
      <w:r w:rsidRPr="003023E4">
        <w:rPr>
          <w:sz w:val="16"/>
        </w:rPr>
        <w:t xml:space="preserve"> </w:t>
      </w:r>
      <w:r w:rsidRPr="00B833B6">
        <w:rPr>
          <w:rStyle w:val="StyleUnderline"/>
          <w:highlight w:val="cyan"/>
        </w:rPr>
        <w:t>way</w:t>
      </w:r>
      <w:r w:rsidRPr="00B833B6">
        <w:rPr>
          <w:sz w:val="16"/>
          <w:highlight w:val="cyan"/>
        </w:rPr>
        <w:t xml:space="preserve">, </w:t>
      </w:r>
      <w:r w:rsidRPr="00B833B6">
        <w:rPr>
          <w:rStyle w:val="StyleUnderline"/>
          <w:highlight w:val="cyan"/>
        </w:rPr>
        <w:t xml:space="preserve">but their </w:t>
      </w:r>
      <w:r w:rsidRPr="00B833B6">
        <w:rPr>
          <w:rStyle w:val="Emphasis"/>
          <w:highlight w:val="cyan"/>
        </w:rPr>
        <w:t>ongoing</w:t>
      </w:r>
      <w:r w:rsidRPr="0024245A">
        <w:rPr>
          <w:rStyle w:val="Emphasis"/>
        </w:rPr>
        <w:t xml:space="preserve"> </w:t>
      </w:r>
      <w:r w:rsidRPr="00B833B6">
        <w:rPr>
          <w:rStyle w:val="Emphasis"/>
          <w:highlight w:val="cyan"/>
        </w:rPr>
        <w:t>significance</w:t>
      </w:r>
      <w:r w:rsidRPr="003023E4">
        <w:rPr>
          <w:sz w:val="16"/>
        </w:rPr>
        <w:t xml:space="preserve"> </w:t>
      </w:r>
      <w:r w:rsidRPr="00B833B6">
        <w:rPr>
          <w:rStyle w:val="Emphasis"/>
          <w:highlight w:val="cyan"/>
        </w:rPr>
        <w:t xml:space="preserve">undercuts </w:t>
      </w:r>
      <w:r w:rsidRPr="00B833B6">
        <w:rPr>
          <w:rStyle w:val="StyleUnderline"/>
          <w:highlight w:val="cyan"/>
        </w:rPr>
        <w:t xml:space="preserve">the idea that de </w:t>
      </w:r>
      <w:r w:rsidRPr="00B833B6">
        <w:rPr>
          <w:rStyle w:val="Emphasis"/>
          <w:highlight w:val="cyan"/>
        </w:rPr>
        <w:t>facto sovereignty</w:t>
      </w:r>
      <w:r w:rsidRPr="00B833B6">
        <w:rPr>
          <w:rStyle w:val="StyleUnderline"/>
          <w:highlight w:val="cyan"/>
        </w:rPr>
        <w:t xml:space="preserve"> is </w:t>
      </w:r>
      <w:r w:rsidRPr="00B833B6">
        <w:rPr>
          <w:rStyle w:val="Emphasis"/>
          <w:sz w:val="24"/>
          <w:highlight w:val="cyan"/>
        </w:rPr>
        <w:t>all there is</w:t>
      </w:r>
      <w:r w:rsidRPr="0024245A">
        <w:rPr>
          <w:rStyle w:val="Emphasis"/>
          <w:sz w:val="24"/>
        </w:rPr>
        <w:t>.</w:t>
      </w:r>
      <w:r w:rsidRPr="003023E4">
        <w:rPr>
          <w:sz w:val="16"/>
        </w:rPr>
        <w:t xml:space="preserve"> Instead, </w:t>
      </w:r>
      <w:r w:rsidRPr="00FC4BDA">
        <w:rPr>
          <w:rStyle w:val="StyleUnderline"/>
        </w:rPr>
        <w:t xml:space="preserve">de facto sovereignty arrangements are in </w:t>
      </w:r>
      <w:r w:rsidRPr="00FC4BDA">
        <w:rPr>
          <w:rStyle w:val="Emphasis"/>
        </w:rPr>
        <w:t>dynamic tension</w:t>
      </w:r>
      <w:r w:rsidRPr="00FC4BDA">
        <w:rPr>
          <w:rStyle w:val="StyleUnderline"/>
        </w:rPr>
        <w:t xml:space="preserve"> with </w:t>
      </w:r>
      <w:r w:rsidRPr="00B833B6">
        <w:rPr>
          <w:rStyle w:val="StyleUnderline"/>
          <w:highlight w:val="cyan"/>
        </w:rPr>
        <w:t xml:space="preserve">an institutionalized </w:t>
      </w:r>
      <w:r w:rsidRPr="00B833B6">
        <w:rPr>
          <w:rStyle w:val="Emphasis"/>
          <w:highlight w:val="cyan"/>
        </w:rPr>
        <w:t>territorial system</w:t>
      </w:r>
      <w:r w:rsidRPr="003023E4">
        <w:rPr>
          <w:sz w:val="16"/>
        </w:rPr>
        <w:t xml:space="preserve"> that </w:t>
      </w:r>
      <w:r w:rsidRPr="00B833B6">
        <w:rPr>
          <w:rStyle w:val="StyleUnderline"/>
          <w:highlight w:val="cyan"/>
        </w:rPr>
        <w:t>is under</w:t>
      </w:r>
      <w:r w:rsidRPr="00FC4BDA">
        <w:rPr>
          <w:rStyle w:val="StyleUnderline"/>
        </w:rPr>
        <w:t xml:space="preserve"> increasing </w:t>
      </w:r>
      <w:r w:rsidRPr="00B833B6">
        <w:rPr>
          <w:rStyle w:val="Emphasis"/>
          <w:highlight w:val="cyan"/>
        </w:rPr>
        <w:t>strain</w:t>
      </w:r>
      <w:r w:rsidRPr="00FC4BDA">
        <w:rPr>
          <w:rStyle w:val="StyleUnderline"/>
        </w:rPr>
        <w:t xml:space="preserve">, </w:t>
      </w:r>
      <w:r w:rsidRPr="00B833B6">
        <w:rPr>
          <w:rStyle w:val="StyleUnderline"/>
          <w:highlight w:val="cyan"/>
        </w:rPr>
        <w:t>but</w:t>
      </w:r>
      <w:r w:rsidRPr="00FC4BDA">
        <w:rPr>
          <w:rStyle w:val="StyleUnderline"/>
        </w:rPr>
        <w:t xml:space="preserve"> </w:t>
      </w:r>
      <w:r w:rsidRPr="003754FF">
        <w:rPr>
          <w:rStyle w:val="StyleUnderline"/>
        </w:rPr>
        <w:t xml:space="preserve">that </w:t>
      </w:r>
      <w:r w:rsidRPr="00B833B6">
        <w:rPr>
          <w:rStyle w:val="Emphasis"/>
          <w:highlight w:val="cyan"/>
        </w:rPr>
        <w:t>continues to shape ideas and actions</w:t>
      </w:r>
      <w:r w:rsidRPr="00FC4BDA">
        <w:rPr>
          <w:rStyle w:val="Emphasis"/>
        </w:rPr>
        <w:t>.</w:t>
      </w:r>
    </w:p>
    <w:p w14:paraId="695C3A6A" w14:textId="4CF94470" w:rsidR="00CC0D3B" w:rsidRDefault="00CC0D3B" w:rsidP="00CC0D3B">
      <w:pPr>
        <w:pStyle w:val="Heading3"/>
      </w:pPr>
      <w:r>
        <w:t xml:space="preserve">AT: </w:t>
      </w:r>
      <w:proofErr w:type="spellStart"/>
      <w:r>
        <w:t>Bifo</w:t>
      </w:r>
      <w:proofErr w:type="spellEnd"/>
      <w:r>
        <w:t>/</w:t>
      </w:r>
      <w:proofErr w:type="spellStart"/>
      <w:r>
        <w:t>Beller</w:t>
      </w:r>
      <w:proofErr w:type="spellEnd"/>
    </w:p>
    <w:p w14:paraId="6FCF6C7A" w14:textId="44576F78" w:rsidR="0062431F" w:rsidRPr="0062431F" w:rsidRDefault="0062431F" w:rsidP="0062431F">
      <w:pPr>
        <w:pStyle w:val="Heading4"/>
        <w:rPr>
          <w:rFonts w:cs="Calibri"/>
        </w:rPr>
      </w:pPr>
      <w:r w:rsidRPr="0062431F">
        <w:rPr>
          <w:rFonts w:cs="Calibri"/>
        </w:rPr>
        <w:t xml:space="preserve">Capitalism is </w:t>
      </w:r>
      <w:r w:rsidRPr="0062431F">
        <w:rPr>
          <w:rFonts w:cs="Calibri"/>
          <w:u w:val="single"/>
        </w:rPr>
        <w:t>antiracist</w:t>
      </w:r>
      <w:r w:rsidRPr="0062431F">
        <w:rPr>
          <w:rFonts w:cs="Calibri"/>
        </w:rPr>
        <w:t xml:space="preserve">. </w:t>
      </w:r>
    </w:p>
    <w:p w14:paraId="0381667B" w14:textId="77777777" w:rsidR="0062431F" w:rsidRPr="0062431F" w:rsidRDefault="0062431F" w:rsidP="0062431F">
      <w:pPr>
        <w:rPr>
          <w:rFonts w:cs="Calibri"/>
        </w:rPr>
      </w:pPr>
      <w:r w:rsidRPr="0062431F">
        <w:rPr>
          <w:rFonts w:cs="Calibri"/>
        </w:rPr>
        <w:t xml:space="preserve">Paul F. </w:t>
      </w:r>
      <w:proofErr w:type="spellStart"/>
      <w:r w:rsidRPr="0062431F">
        <w:rPr>
          <w:rStyle w:val="Style13ptBold"/>
          <w:rFonts w:cs="Calibri"/>
        </w:rPr>
        <w:t>deLespinasse</w:t>
      </w:r>
      <w:proofErr w:type="spellEnd"/>
      <w:r w:rsidRPr="0062431F">
        <w:rPr>
          <w:rStyle w:val="Style13ptBold"/>
          <w:rFonts w:cs="Calibri"/>
        </w:rPr>
        <w:t xml:space="preserve"> 20</w:t>
      </w:r>
      <w:r w:rsidRPr="0062431F">
        <w:rPr>
          <w:rFonts w:cs="Calibri"/>
        </w:rPr>
        <w:t>. Professor Emeritus of Political Science and Computer Science at Adrian College. “Capitalism no friend to racism”. https://www.gazettetimes.com/news/local/paul-f-delespinasse-capitalism-no-friend-to-racism/article_85bac3a8-805b-587d-9725-0e10f09547a8.amp.html</w:t>
      </w:r>
    </w:p>
    <w:p w14:paraId="0B7B1C45" w14:textId="66DA4F86" w:rsidR="0062431F" w:rsidRPr="0062431F" w:rsidRDefault="0062431F" w:rsidP="0062431F">
      <w:pPr>
        <w:rPr>
          <w:rFonts w:cs="Calibri"/>
          <w:sz w:val="16"/>
        </w:rPr>
      </w:pPr>
      <w:r w:rsidRPr="0062431F">
        <w:rPr>
          <w:rStyle w:val="StyleUnderline"/>
          <w:rFonts w:cs="Calibri"/>
        </w:rPr>
        <w:t>Some</w:t>
      </w:r>
      <w:r w:rsidRPr="0062431F">
        <w:rPr>
          <w:rFonts w:cs="Calibri"/>
          <w:sz w:val="16"/>
        </w:rPr>
        <w:t xml:space="preserve"> people </w:t>
      </w:r>
      <w:r w:rsidRPr="0062431F">
        <w:rPr>
          <w:rStyle w:val="StyleUnderline"/>
          <w:rFonts w:cs="Calibri"/>
        </w:rPr>
        <w:t>argue that eliminating racism requires getting rid of capitalism</w:t>
      </w:r>
      <w:r w:rsidRPr="0062431F">
        <w:rPr>
          <w:rFonts w:cs="Calibri"/>
          <w:sz w:val="16"/>
        </w:rPr>
        <w:t xml:space="preserve">. But </w:t>
      </w:r>
      <w:r w:rsidRPr="0062431F">
        <w:rPr>
          <w:rStyle w:val="Emphasis"/>
          <w:rFonts w:cs="Calibri"/>
          <w:highlight w:val="cyan"/>
        </w:rPr>
        <w:t>racism existed before capitalism</w:t>
      </w:r>
      <w:r w:rsidRPr="0062431F">
        <w:rPr>
          <w:rFonts w:cs="Calibri"/>
          <w:sz w:val="16"/>
        </w:rPr>
        <w:t xml:space="preserve"> developed. Since </w:t>
      </w:r>
      <w:r w:rsidRPr="0062431F">
        <w:rPr>
          <w:rStyle w:val="StyleUnderline"/>
          <w:rFonts w:cs="Calibri"/>
        </w:rPr>
        <w:t xml:space="preserve">racism exists </w:t>
      </w:r>
      <w:r w:rsidRPr="0062431F">
        <w:rPr>
          <w:rStyle w:val="StyleUnderline"/>
          <w:rFonts w:cs="Calibri"/>
          <w:highlight w:val="cyan"/>
        </w:rPr>
        <w:t>in non-capitalist societies, cap</w:t>
      </w:r>
      <w:r w:rsidRPr="0062431F">
        <w:rPr>
          <w:rStyle w:val="StyleUnderline"/>
          <w:rFonts w:cs="Calibri"/>
        </w:rPr>
        <w:t xml:space="preserve">italism </w:t>
      </w:r>
      <w:r w:rsidRPr="0062431F">
        <w:rPr>
          <w:rStyle w:val="StyleUnderline"/>
          <w:rFonts w:cs="Calibri"/>
          <w:highlight w:val="cyan"/>
        </w:rPr>
        <w:t>can't be blamed</w:t>
      </w:r>
      <w:r w:rsidRPr="0062431F">
        <w:rPr>
          <w:rStyle w:val="StyleUnderline"/>
          <w:rFonts w:cs="Calibri"/>
        </w:rPr>
        <w:t xml:space="preserve"> for it.</w:t>
      </w:r>
      <w:r w:rsidR="00194297">
        <w:rPr>
          <w:rStyle w:val="StyleUnderline"/>
          <w:rFonts w:cs="Calibri"/>
        </w:rPr>
        <w:t xml:space="preserve"> </w:t>
      </w:r>
      <w:r w:rsidRPr="0062431F">
        <w:rPr>
          <w:rFonts w:cs="Calibri"/>
          <w:sz w:val="16"/>
        </w:rPr>
        <w:t xml:space="preserve">True, </w:t>
      </w:r>
      <w:r w:rsidRPr="0062431F">
        <w:rPr>
          <w:rStyle w:val="StyleUnderline"/>
          <w:rFonts w:cs="Calibri"/>
        </w:rPr>
        <w:t xml:space="preserve">in some </w:t>
      </w:r>
      <w:proofErr w:type="gramStart"/>
      <w:r w:rsidRPr="0062431F">
        <w:rPr>
          <w:rStyle w:val="StyleUnderline"/>
          <w:rFonts w:cs="Calibri"/>
        </w:rPr>
        <w:t>ways</w:t>
      </w:r>
      <w:proofErr w:type="gramEnd"/>
      <w:r w:rsidRPr="0062431F">
        <w:rPr>
          <w:rStyle w:val="StyleUnderline"/>
          <w:rFonts w:cs="Calibri"/>
        </w:rPr>
        <w:t xml:space="preserve"> capitalism is friendly to racism</w:t>
      </w:r>
      <w:r w:rsidRPr="0062431F">
        <w:rPr>
          <w:rFonts w:cs="Calibri"/>
          <w:sz w:val="16"/>
        </w:rPr>
        <w:t>.</w:t>
      </w:r>
      <w:r w:rsidR="00194297">
        <w:rPr>
          <w:rFonts w:cs="Calibri"/>
          <w:sz w:val="16"/>
        </w:rPr>
        <w:t xml:space="preserve"> </w:t>
      </w:r>
      <w:r w:rsidRPr="0062431F">
        <w:rPr>
          <w:rFonts w:cs="Calibri"/>
          <w:sz w:val="16"/>
          <w:szCs w:val="16"/>
        </w:rPr>
        <w:t>Capitalism combines mostly free markets with predominantly private ownership of the means of production, except for land and other natural resources. (Privately owned natural resources aren't essential characteristics and must probably be abandoned if capitalism is to survive. The alternative isn't governmental ownership of natural resources, but ownership by the public, with government acting as a trustee for it.)</w:t>
      </w:r>
      <w:r w:rsidR="00194297">
        <w:rPr>
          <w:rFonts w:cs="Calibri"/>
          <w:sz w:val="16"/>
          <w:szCs w:val="16"/>
        </w:rPr>
        <w:t xml:space="preserve"> </w:t>
      </w:r>
      <w:r w:rsidRPr="0062431F">
        <w:rPr>
          <w:rStyle w:val="StyleUnderline"/>
          <w:rFonts w:cs="Calibri"/>
        </w:rPr>
        <w:t>In a market economy people are free to enter into voluntary associations</w:t>
      </w:r>
      <w:r w:rsidRPr="0062431F">
        <w:rPr>
          <w:rFonts w:cs="Calibri"/>
          <w:sz w:val="16"/>
        </w:rPr>
        <w:t>, created by mutual consent, to exchange or transfer inducements. People can hire and be hired, buy and sell, mostly at mutually agreed-upon prices.</w:t>
      </w:r>
      <w:r w:rsidR="00194297">
        <w:rPr>
          <w:rFonts w:cs="Calibri"/>
          <w:sz w:val="16"/>
        </w:rPr>
        <w:t xml:space="preserve"> </w:t>
      </w:r>
      <w:r w:rsidRPr="0062431F">
        <w:rPr>
          <w:rFonts w:cs="Calibri"/>
          <w:sz w:val="16"/>
        </w:rPr>
        <w:t xml:space="preserve">Mutual consent being required, </w:t>
      </w:r>
      <w:r w:rsidRPr="0062431F">
        <w:rPr>
          <w:rStyle w:val="StyleUnderline"/>
          <w:rFonts w:cs="Calibri"/>
        </w:rPr>
        <w:t>racists can refuse to enter</w:t>
      </w:r>
      <w:r w:rsidRPr="0062431F">
        <w:rPr>
          <w:rFonts w:cs="Calibri"/>
          <w:sz w:val="16"/>
        </w:rPr>
        <w:t xml:space="preserve"> voluntary </w:t>
      </w:r>
      <w:r w:rsidRPr="0062431F">
        <w:rPr>
          <w:rStyle w:val="StyleUnderline"/>
          <w:rFonts w:cs="Calibri"/>
        </w:rPr>
        <w:t>associations with members of the target race</w:t>
      </w:r>
      <w:r w:rsidRPr="0062431F">
        <w:rPr>
          <w:rFonts w:cs="Calibri"/>
          <w:sz w:val="16"/>
        </w:rPr>
        <w:t>. They can refuse to hire them, sell to them or buy from them.</w:t>
      </w:r>
      <w:r w:rsidR="00194297">
        <w:rPr>
          <w:rFonts w:cs="Calibri"/>
          <w:sz w:val="16"/>
        </w:rPr>
        <w:t xml:space="preserve"> </w:t>
      </w:r>
      <w:r w:rsidRPr="0062431F">
        <w:rPr>
          <w:rFonts w:cs="Calibri"/>
          <w:sz w:val="16"/>
          <w:szCs w:val="16"/>
        </w:rPr>
        <w:t>Racism is rooted in stereotyping, assuming that "when you have seen one (person of a certain race), you have seen them all." Since all individuals are unique, stereotyping is stupid, but freedom includes freedom to act stupidly.</w:t>
      </w:r>
      <w:r w:rsidR="00194297">
        <w:rPr>
          <w:rFonts w:cs="Calibri"/>
          <w:sz w:val="16"/>
          <w:szCs w:val="16"/>
        </w:rPr>
        <w:t xml:space="preserve"> </w:t>
      </w:r>
      <w:r w:rsidRPr="0062431F">
        <w:rPr>
          <w:rFonts w:cs="Calibri"/>
          <w:sz w:val="16"/>
        </w:rPr>
        <w:t xml:space="preserve">To this extent capitalism is racism's ally. </w:t>
      </w:r>
      <w:r w:rsidRPr="0062431F">
        <w:rPr>
          <w:rStyle w:val="Emphasis"/>
          <w:rFonts w:cs="Calibri"/>
        </w:rPr>
        <w:t>But there is another side</w:t>
      </w:r>
      <w:r w:rsidRPr="0062431F">
        <w:rPr>
          <w:rFonts w:cs="Calibri"/>
          <w:sz w:val="16"/>
        </w:rPr>
        <w:t xml:space="preserve"> to this story.</w:t>
      </w:r>
      <w:r w:rsidR="00194297">
        <w:rPr>
          <w:rFonts w:cs="Calibri"/>
          <w:sz w:val="16"/>
        </w:rPr>
        <w:t xml:space="preserve"> </w:t>
      </w:r>
      <w:r w:rsidRPr="0062431F">
        <w:rPr>
          <w:rStyle w:val="StyleUnderline"/>
          <w:rFonts w:cs="Calibri"/>
        </w:rPr>
        <w:t xml:space="preserve">Although capitalism's freedom allows people to indulge their prejudices, it </w:t>
      </w:r>
      <w:r w:rsidRPr="0062431F">
        <w:rPr>
          <w:rStyle w:val="Emphasis"/>
          <w:rFonts w:cs="Calibri"/>
        </w:rPr>
        <w:t>makes them pay for doing so</w:t>
      </w:r>
      <w:r w:rsidRPr="0062431F">
        <w:rPr>
          <w:rFonts w:cs="Calibri"/>
          <w:sz w:val="16"/>
        </w:rPr>
        <w:t xml:space="preserve">. Their </w:t>
      </w:r>
      <w:r w:rsidRPr="0062431F">
        <w:rPr>
          <w:rStyle w:val="StyleUnderline"/>
          <w:rFonts w:cs="Calibri"/>
        </w:rPr>
        <w:t>economic interest would be to hire the best available people without considering their race and to sell to all willing customers. Not doing this reduces their income</w:t>
      </w:r>
      <w:r w:rsidRPr="0062431F">
        <w:rPr>
          <w:rFonts w:cs="Calibri"/>
          <w:sz w:val="16"/>
        </w:rPr>
        <w:t>.</w:t>
      </w:r>
      <w:r w:rsidR="00194297">
        <w:rPr>
          <w:rFonts w:cs="Calibri"/>
          <w:sz w:val="16"/>
        </w:rPr>
        <w:t xml:space="preserve"> </w:t>
      </w:r>
      <w:r w:rsidRPr="0062431F">
        <w:rPr>
          <w:rStyle w:val="StyleUnderline"/>
          <w:rFonts w:cs="Calibri"/>
          <w:highlight w:val="cyan"/>
        </w:rPr>
        <w:t xml:space="preserve">Since buyers </w:t>
      </w:r>
      <w:r w:rsidRPr="0062431F">
        <w:rPr>
          <w:rStyle w:val="StyleUnderline"/>
          <w:rFonts w:cs="Calibri"/>
        </w:rPr>
        <w:t xml:space="preserve">and sellers </w:t>
      </w:r>
      <w:r w:rsidRPr="0062431F">
        <w:rPr>
          <w:rStyle w:val="StyleUnderline"/>
          <w:rFonts w:cs="Calibri"/>
          <w:highlight w:val="cyan"/>
        </w:rPr>
        <w:t xml:space="preserve">want </w:t>
      </w:r>
      <w:r w:rsidRPr="0062431F">
        <w:rPr>
          <w:rStyle w:val="StyleUnderline"/>
          <w:rFonts w:cs="Calibri"/>
        </w:rPr>
        <w:t xml:space="preserve">to make </w:t>
      </w:r>
      <w:r w:rsidRPr="0062431F">
        <w:rPr>
          <w:rStyle w:val="StyleUnderline"/>
          <w:rFonts w:cs="Calibri"/>
          <w:highlight w:val="cyan"/>
        </w:rPr>
        <w:t xml:space="preserve">the best </w:t>
      </w:r>
      <w:r w:rsidRPr="0062431F">
        <w:rPr>
          <w:rStyle w:val="StyleUnderline"/>
          <w:rFonts w:cs="Calibri"/>
        </w:rPr>
        <w:t>deals</w:t>
      </w:r>
      <w:r w:rsidRPr="0062431F">
        <w:rPr>
          <w:rFonts w:cs="Calibri"/>
          <w:sz w:val="16"/>
        </w:rPr>
        <w:t xml:space="preserve"> possible, </w:t>
      </w:r>
      <w:r w:rsidRPr="0062431F">
        <w:rPr>
          <w:rStyle w:val="StyleUnderline"/>
          <w:rFonts w:cs="Calibri"/>
          <w:highlight w:val="cyan"/>
        </w:rPr>
        <w:t xml:space="preserve">capitalism pushes society </w:t>
      </w:r>
      <w:r w:rsidRPr="0062431F">
        <w:rPr>
          <w:rStyle w:val="Emphasis"/>
          <w:rFonts w:cs="Calibri"/>
          <w:highlight w:val="cyan"/>
        </w:rPr>
        <w:t>away from racist behavior</w:t>
      </w:r>
      <w:r w:rsidRPr="0062431F">
        <w:rPr>
          <w:rStyle w:val="StyleUnderline"/>
          <w:rFonts w:cs="Calibri"/>
          <w:highlight w:val="cyan"/>
        </w:rPr>
        <w:t xml:space="preserve"> </w:t>
      </w:r>
      <w:r w:rsidRPr="0062431F">
        <w:rPr>
          <w:rStyle w:val="StyleUnderline"/>
          <w:rFonts w:cs="Calibri"/>
        </w:rPr>
        <w:t>even though it won't immediately eliminate racist thinking</w:t>
      </w:r>
      <w:r w:rsidRPr="0062431F">
        <w:rPr>
          <w:rFonts w:cs="Calibri"/>
          <w:sz w:val="16"/>
        </w:rPr>
        <w:t>. A notable example was a well-known bigot who owned a sports team and hired black athletes because she wanted her team to win.</w:t>
      </w:r>
      <w:r w:rsidR="00194297">
        <w:rPr>
          <w:rFonts w:cs="Calibri"/>
          <w:sz w:val="16"/>
        </w:rPr>
        <w:t xml:space="preserve"> </w:t>
      </w:r>
      <w:r w:rsidRPr="0062431F">
        <w:rPr>
          <w:rStyle w:val="StyleUnderline"/>
          <w:rFonts w:cs="Calibri"/>
          <w:highlight w:val="cyan"/>
        </w:rPr>
        <w:t>Racist thinking</w:t>
      </w:r>
      <w:r w:rsidRPr="0062431F">
        <w:rPr>
          <w:rFonts w:cs="Calibri"/>
          <w:sz w:val="16"/>
        </w:rPr>
        <w:t xml:space="preserve">, though, </w:t>
      </w:r>
      <w:r w:rsidRPr="0062431F">
        <w:rPr>
          <w:rStyle w:val="StyleUnderline"/>
          <w:rFonts w:cs="Calibri"/>
          <w:highlight w:val="cyan"/>
        </w:rPr>
        <w:t xml:space="preserve">should be </w:t>
      </w:r>
      <w:r w:rsidRPr="0062431F">
        <w:rPr>
          <w:rStyle w:val="Emphasis"/>
          <w:rFonts w:cs="Calibri"/>
          <w:highlight w:val="cyan"/>
        </w:rPr>
        <w:t>undermined by capitalism's encouragement</w:t>
      </w:r>
      <w:r w:rsidRPr="0062431F">
        <w:rPr>
          <w:rStyle w:val="StyleUnderline"/>
          <w:rFonts w:cs="Calibri"/>
          <w:highlight w:val="cyan"/>
        </w:rPr>
        <w:t xml:space="preserve"> of </w:t>
      </w:r>
      <w:r w:rsidRPr="0062431F">
        <w:rPr>
          <w:rStyle w:val="Emphasis"/>
          <w:rFonts w:cs="Calibri"/>
          <w:highlight w:val="cyan"/>
        </w:rPr>
        <w:t>voluntary associations</w:t>
      </w:r>
      <w:r w:rsidRPr="0062431F">
        <w:rPr>
          <w:rStyle w:val="StyleUnderline"/>
          <w:rFonts w:cs="Calibri"/>
          <w:highlight w:val="cyan"/>
        </w:rPr>
        <w:t xml:space="preserve"> </w:t>
      </w:r>
      <w:r w:rsidRPr="0062431F">
        <w:rPr>
          <w:rStyle w:val="StyleUnderline"/>
          <w:rFonts w:cs="Calibri"/>
        </w:rPr>
        <w:t xml:space="preserve">between people of different races. Personal </w:t>
      </w:r>
      <w:r w:rsidRPr="0062431F">
        <w:rPr>
          <w:rStyle w:val="StyleUnderline"/>
          <w:rFonts w:cs="Calibri"/>
          <w:highlight w:val="cyan"/>
        </w:rPr>
        <w:t xml:space="preserve">relations </w:t>
      </w:r>
      <w:r w:rsidRPr="0062431F">
        <w:rPr>
          <w:rStyle w:val="StyleUnderline"/>
          <w:rFonts w:cs="Calibri"/>
        </w:rPr>
        <w:t xml:space="preserve">can </w:t>
      </w:r>
      <w:r w:rsidRPr="0062431F">
        <w:rPr>
          <w:rStyle w:val="StyleUnderline"/>
          <w:rFonts w:cs="Calibri"/>
          <w:highlight w:val="cyan"/>
        </w:rPr>
        <w:t xml:space="preserve">undermine </w:t>
      </w:r>
      <w:r w:rsidRPr="0062431F">
        <w:rPr>
          <w:rStyle w:val="StyleUnderline"/>
          <w:rFonts w:cs="Calibri"/>
        </w:rPr>
        <w:t xml:space="preserve">people's tendency to think in terms of </w:t>
      </w:r>
      <w:r w:rsidRPr="0062431F">
        <w:rPr>
          <w:rStyle w:val="StyleUnderline"/>
          <w:rFonts w:cs="Calibri"/>
          <w:highlight w:val="cyan"/>
        </w:rPr>
        <w:t>stereotypes</w:t>
      </w:r>
      <w:r w:rsidRPr="0062431F">
        <w:rPr>
          <w:rFonts w:cs="Calibri"/>
          <w:sz w:val="16"/>
        </w:rPr>
        <w:t>.</w:t>
      </w:r>
      <w:r w:rsidR="00194297">
        <w:rPr>
          <w:rFonts w:cs="Calibri"/>
          <w:sz w:val="16"/>
        </w:rPr>
        <w:t xml:space="preserve"> </w:t>
      </w:r>
      <w:r w:rsidRPr="0062431F">
        <w:rPr>
          <w:rStyle w:val="Emphasis"/>
          <w:rFonts w:cs="Calibri"/>
          <w:highlight w:val="cyan"/>
        </w:rPr>
        <w:t>The</w:t>
      </w:r>
      <w:r w:rsidRPr="0062431F">
        <w:rPr>
          <w:rFonts w:cs="Calibri"/>
          <w:sz w:val="16"/>
          <w:highlight w:val="cyan"/>
        </w:rPr>
        <w:t xml:space="preserve"> </w:t>
      </w:r>
      <w:r w:rsidRPr="0062431F">
        <w:rPr>
          <w:rFonts w:cs="Calibri"/>
          <w:sz w:val="16"/>
        </w:rPr>
        <w:t xml:space="preserve">American </w:t>
      </w:r>
      <w:r w:rsidRPr="0062431F">
        <w:rPr>
          <w:rStyle w:val="Emphasis"/>
          <w:rFonts w:cs="Calibri"/>
          <w:highlight w:val="cyan"/>
        </w:rPr>
        <w:t>South was not capitalistic before the Civil War</w:t>
      </w:r>
      <w:r w:rsidRPr="0062431F">
        <w:rPr>
          <w:rFonts w:cs="Calibri"/>
          <w:sz w:val="16"/>
        </w:rPr>
        <w:t xml:space="preserve">. </w:t>
      </w:r>
      <w:r w:rsidRPr="0062431F">
        <w:rPr>
          <w:rStyle w:val="StyleUnderline"/>
          <w:rFonts w:cs="Calibri"/>
        </w:rPr>
        <w:t>Slaves did not give</w:t>
      </w:r>
      <w:r w:rsidRPr="0062431F">
        <w:rPr>
          <w:rFonts w:cs="Calibri"/>
          <w:sz w:val="16"/>
        </w:rPr>
        <w:t xml:space="preserve"> their </w:t>
      </w:r>
      <w:r w:rsidRPr="0062431F">
        <w:rPr>
          <w:rStyle w:val="StyleUnderline"/>
          <w:rFonts w:cs="Calibri"/>
        </w:rPr>
        <w:t>consent</w:t>
      </w:r>
      <w:r w:rsidRPr="0062431F">
        <w:rPr>
          <w:rFonts w:cs="Calibri"/>
          <w:sz w:val="16"/>
        </w:rPr>
        <w:t xml:space="preserve"> to be associated with their owners. Their association was involuntary, not voluntary. They were kept in bondage by sanctions —government's power of the sword.</w:t>
      </w:r>
      <w:r w:rsidR="00194297">
        <w:rPr>
          <w:rFonts w:cs="Calibri"/>
          <w:sz w:val="16"/>
        </w:rPr>
        <w:t xml:space="preserve"> </w:t>
      </w:r>
      <w:r w:rsidRPr="0062431F">
        <w:rPr>
          <w:rStyle w:val="StyleUnderline"/>
          <w:rFonts w:cs="Calibri"/>
        </w:rPr>
        <w:t>Capitalism didn't come to the South even after the Civil War. Once</w:t>
      </w:r>
      <w:r w:rsidRPr="0062431F">
        <w:rPr>
          <w:rFonts w:cs="Calibri"/>
          <w:sz w:val="16"/>
        </w:rPr>
        <w:t xml:space="preserve"> the attempted "</w:t>
      </w:r>
      <w:r w:rsidRPr="0062431F">
        <w:rPr>
          <w:rStyle w:val="StyleUnderline"/>
          <w:rFonts w:cs="Calibri"/>
        </w:rPr>
        <w:t>reconstruction</w:t>
      </w:r>
      <w:r w:rsidRPr="0062431F">
        <w:rPr>
          <w:rFonts w:cs="Calibri"/>
          <w:sz w:val="16"/>
        </w:rPr>
        <w:t xml:space="preserve">" reforms </w:t>
      </w:r>
      <w:r w:rsidRPr="0062431F">
        <w:rPr>
          <w:rStyle w:val="StyleUnderline"/>
          <w:rFonts w:cs="Calibri"/>
        </w:rPr>
        <w:t xml:space="preserve">ended, state governments prevented the normal anti-racist capitalistic tendencies from working. </w:t>
      </w:r>
      <w:r w:rsidRPr="0062431F">
        <w:rPr>
          <w:rStyle w:val="StyleUnderline"/>
          <w:rFonts w:cs="Calibri"/>
          <w:highlight w:val="cyan"/>
        </w:rPr>
        <w:t xml:space="preserve">Segregation </w:t>
      </w:r>
      <w:r w:rsidRPr="0062431F">
        <w:rPr>
          <w:rStyle w:val="StyleUnderline"/>
          <w:rFonts w:cs="Calibri"/>
        </w:rPr>
        <w:t>made it illegal for white people and black people to enter into</w:t>
      </w:r>
      <w:r w:rsidRPr="0062431F">
        <w:rPr>
          <w:rFonts w:cs="Calibri"/>
          <w:sz w:val="16"/>
        </w:rPr>
        <w:t xml:space="preserve"> many kinds of voluntary </w:t>
      </w:r>
      <w:r w:rsidRPr="0062431F">
        <w:rPr>
          <w:rStyle w:val="StyleUnderline"/>
          <w:rFonts w:cs="Calibri"/>
        </w:rPr>
        <w:t>associations</w:t>
      </w:r>
      <w:r w:rsidRPr="0062431F">
        <w:rPr>
          <w:rFonts w:cs="Calibri"/>
          <w:sz w:val="16"/>
        </w:rPr>
        <w:t xml:space="preserve"> with one another, to work together, to go to school together, even to marry. The fact that governments enacted such legislation indicates their fear that people otherwise would associate with those of different races.</w:t>
      </w:r>
      <w:r w:rsidR="00194297">
        <w:rPr>
          <w:rFonts w:cs="Calibri"/>
          <w:sz w:val="16"/>
        </w:rPr>
        <w:t xml:space="preserve"> </w:t>
      </w:r>
      <w:r w:rsidRPr="0062431F">
        <w:rPr>
          <w:rFonts w:cs="Calibri"/>
          <w:sz w:val="16"/>
        </w:rPr>
        <w:t xml:space="preserve">These </w:t>
      </w:r>
      <w:r w:rsidRPr="0062431F">
        <w:rPr>
          <w:rStyle w:val="StyleUnderline"/>
          <w:rFonts w:cs="Calibri"/>
        </w:rPr>
        <w:t xml:space="preserve">restrictions clearly </w:t>
      </w:r>
      <w:r w:rsidRPr="0062431F">
        <w:rPr>
          <w:rStyle w:val="Emphasis"/>
          <w:rFonts w:cs="Calibri"/>
          <w:highlight w:val="cyan"/>
        </w:rPr>
        <w:t>violated the basic essence of capitalism</w:t>
      </w:r>
      <w:r w:rsidRPr="0062431F">
        <w:rPr>
          <w:rFonts w:cs="Calibri"/>
          <w:sz w:val="16"/>
        </w:rPr>
        <w:t xml:space="preserve">: </w:t>
      </w:r>
      <w:r w:rsidRPr="0062431F">
        <w:rPr>
          <w:rStyle w:val="StyleUnderline"/>
          <w:rFonts w:cs="Calibri"/>
          <w:highlight w:val="cyan"/>
        </w:rPr>
        <w:t>freedom of</w:t>
      </w:r>
      <w:r w:rsidRPr="0062431F">
        <w:rPr>
          <w:rFonts w:cs="Calibri"/>
          <w:sz w:val="16"/>
          <w:highlight w:val="cyan"/>
        </w:rPr>
        <w:t xml:space="preserve"> </w:t>
      </w:r>
      <w:r w:rsidRPr="0062431F">
        <w:rPr>
          <w:rFonts w:cs="Calibri"/>
          <w:sz w:val="16"/>
        </w:rPr>
        <w:t xml:space="preserve">voluntary </w:t>
      </w:r>
      <w:r w:rsidRPr="0062431F">
        <w:rPr>
          <w:rStyle w:val="StyleUnderline"/>
          <w:rFonts w:cs="Calibri"/>
          <w:highlight w:val="cyan"/>
        </w:rPr>
        <w:t>association by</w:t>
      </w:r>
      <w:r w:rsidRPr="0062431F">
        <w:rPr>
          <w:rFonts w:cs="Calibri"/>
          <w:sz w:val="16"/>
          <w:highlight w:val="cyan"/>
        </w:rPr>
        <w:t xml:space="preserve"> </w:t>
      </w:r>
      <w:r w:rsidRPr="0062431F">
        <w:rPr>
          <w:rFonts w:cs="Calibri"/>
          <w:sz w:val="16"/>
        </w:rPr>
        <w:t xml:space="preserve">mutual </w:t>
      </w:r>
      <w:r w:rsidRPr="0062431F">
        <w:rPr>
          <w:rStyle w:val="StyleUnderline"/>
          <w:rFonts w:cs="Calibri"/>
          <w:highlight w:val="cyan"/>
        </w:rPr>
        <w:t>consent</w:t>
      </w:r>
      <w:r w:rsidRPr="0062431F">
        <w:rPr>
          <w:rFonts w:cs="Calibri"/>
          <w:sz w:val="16"/>
          <w:highlight w:val="cyan"/>
        </w:rPr>
        <w:t xml:space="preserve"> </w:t>
      </w:r>
      <w:r w:rsidRPr="0062431F">
        <w:rPr>
          <w:rFonts w:cs="Calibri"/>
          <w:sz w:val="16"/>
        </w:rPr>
        <w:t xml:space="preserve">of the parties. </w:t>
      </w:r>
      <w:r w:rsidRPr="0062431F">
        <w:rPr>
          <w:rStyle w:val="Emphasis"/>
          <w:rFonts w:cs="Calibri"/>
          <w:highlight w:val="cyan"/>
        </w:rPr>
        <w:t xml:space="preserve">Racist </w:t>
      </w:r>
      <w:r w:rsidRPr="0062431F">
        <w:rPr>
          <w:rStyle w:val="Emphasis"/>
          <w:rFonts w:cs="Calibri"/>
        </w:rPr>
        <w:t>societie</w:t>
      </w:r>
      <w:r w:rsidRPr="0062431F">
        <w:rPr>
          <w:rStyle w:val="Emphasis"/>
          <w:rFonts w:cs="Calibri"/>
          <w:highlight w:val="cyan"/>
        </w:rPr>
        <w:t>s are not expressions of capitalism, but its contradiction</w:t>
      </w:r>
      <w:r w:rsidRPr="0062431F">
        <w:rPr>
          <w:rFonts w:cs="Calibri"/>
          <w:sz w:val="16"/>
        </w:rPr>
        <w:t>.</w:t>
      </w:r>
      <w:r w:rsidR="00194297">
        <w:rPr>
          <w:rFonts w:cs="Calibri"/>
          <w:sz w:val="16"/>
        </w:rPr>
        <w:t xml:space="preserve"> </w:t>
      </w:r>
      <w:r w:rsidRPr="0062431F">
        <w:rPr>
          <w:rFonts w:cs="Calibri"/>
          <w:sz w:val="16"/>
          <w:szCs w:val="16"/>
        </w:rPr>
        <w:t>And they violated a fundamental requirement of good government: the rule of law. Genuine laws must be general rules of action and cannot impose sanctions on people on the basis of their race.</w:t>
      </w:r>
      <w:r w:rsidR="00194297">
        <w:rPr>
          <w:rFonts w:cs="Calibri"/>
          <w:sz w:val="16"/>
          <w:szCs w:val="16"/>
        </w:rPr>
        <w:t xml:space="preserve"> </w:t>
      </w:r>
      <w:r w:rsidRPr="0062431F">
        <w:rPr>
          <w:rFonts w:cs="Calibri"/>
          <w:sz w:val="16"/>
          <w:szCs w:val="16"/>
        </w:rPr>
        <w:t>Some more recent legislation attempting to force bigots to stop discriminating on the basis of race also contradicts the basic capitalistic principle. How can people be forced to enter voluntary associations without their consent when such associations, by definition, require mutual consent?</w:t>
      </w:r>
      <w:r w:rsidR="00194297">
        <w:rPr>
          <w:rFonts w:cs="Calibri"/>
          <w:sz w:val="16"/>
          <w:szCs w:val="16"/>
        </w:rPr>
        <w:t xml:space="preserve"> </w:t>
      </w:r>
      <w:r w:rsidRPr="0062431F">
        <w:rPr>
          <w:rFonts w:cs="Calibri"/>
          <w:sz w:val="16"/>
          <w:szCs w:val="16"/>
        </w:rPr>
        <w:t>It is no wonder that today's very well-intended antidiscrimination law is such a conceptual mess. (Open accommodation — first come, first served — laws, however, seem to work well.)</w:t>
      </w:r>
      <w:r w:rsidR="00194297">
        <w:rPr>
          <w:rFonts w:cs="Calibri"/>
          <w:sz w:val="16"/>
          <w:szCs w:val="16"/>
        </w:rPr>
        <w:t xml:space="preserve"> </w:t>
      </w:r>
      <w:r w:rsidRPr="0062431F">
        <w:rPr>
          <w:rStyle w:val="StyleUnderline"/>
          <w:rFonts w:cs="Calibri"/>
        </w:rPr>
        <w:t>Although capitalism enables bigots to discriminate, it makes them pay an economic price in the form of lost business and lost opportunities to employ the best people. Economic interest tends to pull people together</w:t>
      </w:r>
      <w:r w:rsidRPr="0062431F">
        <w:rPr>
          <w:rFonts w:cs="Calibri"/>
          <w:sz w:val="16"/>
        </w:rPr>
        <w:t>.</w:t>
      </w:r>
      <w:r w:rsidR="00194297">
        <w:rPr>
          <w:rFonts w:cs="Calibri"/>
          <w:sz w:val="16"/>
        </w:rPr>
        <w:t xml:space="preserve"> </w:t>
      </w:r>
      <w:r w:rsidRPr="0062431F">
        <w:rPr>
          <w:rStyle w:val="StyleUnderline"/>
          <w:rFonts w:cs="Calibri"/>
          <w:highlight w:val="cyan"/>
        </w:rPr>
        <w:t>Capitalism and racism are</w:t>
      </w:r>
      <w:r w:rsidRPr="0062431F">
        <w:rPr>
          <w:rStyle w:val="StyleUnderline"/>
          <w:rFonts w:cs="Calibri"/>
        </w:rPr>
        <w:t xml:space="preserve"> basically </w:t>
      </w:r>
      <w:r w:rsidRPr="0062431F">
        <w:rPr>
          <w:rStyle w:val="Emphasis"/>
          <w:rFonts w:cs="Calibri"/>
          <w:highlight w:val="cyan"/>
        </w:rPr>
        <w:t>deadly enemies</w:t>
      </w:r>
      <w:r w:rsidRPr="0062431F">
        <w:rPr>
          <w:rFonts w:cs="Calibri"/>
          <w:sz w:val="16"/>
        </w:rPr>
        <w:t>.</w:t>
      </w:r>
    </w:p>
    <w:p w14:paraId="2E395E0A" w14:textId="54E19280" w:rsidR="00313E5F" w:rsidRDefault="00313E5F" w:rsidP="00A75117">
      <w:pPr>
        <w:pStyle w:val="Heading3"/>
      </w:pPr>
      <w:r>
        <w:t>1NC – Cap</w:t>
      </w:r>
      <w:r w:rsidR="009C08C4">
        <w:t xml:space="preserve"> Good</w:t>
      </w:r>
    </w:p>
    <w:p w14:paraId="02A4D4A3" w14:textId="34019D71" w:rsidR="00F130C4" w:rsidRDefault="00F130C4" w:rsidP="00F130C4">
      <w:pPr>
        <w:pStyle w:val="Heading4"/>
      </w:pPr>
      <w:r>
        <w:t>Capitalism is sustainable and humanity’s only hope against catastrophic climate change</w:t>
      </w:r>
    </w:p>
    <w:p w14:paraId="087E194E" w14:textId="77777777" w:rsidR="00F130C4" w:rsidRPr="007F34AF" w:rsidRDefault="00F130C4" w:rsidP="00F130C4">
      <w:pPr>
        <w:rPr>
          <w:rFonts w:ascii="Helvetica" w:hAnsi="Helvetica" w:cs="Helvetica"/>
          <w:bCs/>
          <w:color w:val="FFFFFF"/>
          <w:sz w:val="27"/>
          <w:szCs w:val="27"/>
        </w:rPr>
      </w:pPr>
      <w:r w:rsidRPr="007F34AF">
        <w:t xml:space="preserve">Shi-Ling </w:t>
      </w:r>
      <w:r w:rsidRPr="00360374">
        <w:rPr>
          <w:rStyle w:val="Style13ptBold"/>
        </w:rPr>
        <w:t>Hsu 21</w:t>
      </w:r>
      <w:r w:rsidRPr="007F34AF">
        <w:t xml:space="preserve">, </w:t>
      </w:r>
      <w:proofErr w:type="spellStart"/>
      <w:r w:rsidRPr="007F34AF">
        <w:t>D'Alemberte</w:t>
      </w:r>
      <w:proofErr w:type="spellEnd"/>
      <w:r w:rsidRPr="007F34AF">
        <w:t xml:space="preserve"> Professor of Law at the Florida State University College of Law, Sept 2021, Capitalism and the Environment</w:t>
      </w:r>
      <w:r>
        <w:t>, Cambridge University Press, p. 50-52</w:t>
      </w:r>
    </w:p>
    <w:p w14:paraId="689D7FA1" w14:textId="77777777" w:rsidR="00F130C4" w:rsidRPr="00360374" w:rsidRDefault="00F130C4" w:rsidP="00F130C4">
      <w:pPr>
        <w:rPr>
          <w:sz w:val="16"/>
        </w:rPr>
      </w:pPr>
      <w:r w:rsidRPr="00360374">
        <w:rPr>
          <w:sz w:val="16"/>
        </w:rPr>
        <w:t xml:space="preserve">2.8 CHOOSING CAPITALISM TO SAVE THE ENVIRONMENT: LARGE-SCALE DEPLOYMENT Finally, a third reason that </w:t>
      </w:r>
      <w:r w:rsidRPr="003F7F8E">
        <w:rPr>
          <w:rStyle w:val="StyleUnderline"/>
          <w:highlight w:val="cyan"/>
        </w:rPr>
        <w:t xml:space="preserve">capitalism is </w:t>
      </w:r>
      <w:r w:rsidRPr="003F7F8E">
        <w:rPr>
          <w:rStyle w:val="Emphasis"/>
          <w:highlight w:val="cyan"/>
        </w:rPr>
        <w:t>suited to</w:t>
      </w:r>
      <w:r w:rsidRPr="00360374">
        <w:rPr>
          <w:rStyle w:val="StyleUnderline"/>
        </w:rPr>
        <w:t xml:space="preserve"> the job of </w:t>
      </w:r>
      <w:r w:rsidRPr="003F7F8E">
        <w:rPr>
          <w:rStyle w:val="Emphasis"/>
          <w:highlight w:val="cyan"/>
        </w:rPr>
        <w:t>environmental</w:t>
      </w:r>
      <w:r w:rsidRPr="00360374">
        <w:rPr>
          <w:rStyle w:val="Emphasis"/>
        </w:rPr>
        <w:t xml:space="preserve"> restoration</w:t>
      </w:r>
      <w:r w:rsidRPr="00360374">
        <w:rPr>
          <w:sz w:val="16"/>
        </w:rPr>
        <w:t xml:space="preserve"> </w:t>
      </w:r>
      <w:r w:rsidRPr="00360374">
        <w:rPr>
          <w:rStyle w:val="StyleUnderline"/>
        </w:rPr>
        <w:t>and</w:t>
      </w:r>
      <w:r w:rsidRPr="00360374">
        <w:rPr>
          <w:sz w:val="16"/>
        </w:rPr>
        <w:t xml:space="preserve"> </w:t>
      </w:r>
      <w:r w:rsidRPr="003F7F8E">
        <w:rPr>
          <w:rStyle w:val="Emphasis"/>
          <w:highlight w:val="cyan"/>
        </w:rPr>
        <w:t>protection</w:t>
      </w:r>
      <w:r w:rsidRPr="00360374">
        <w:rPr>
          <w:sz w:val="16"/>
        </w:rPr>
        <w:t xml:space="preserve"> </w:t>
      </w:r>
      <w:r w:rsidRPr="00360374">
        <w:rPr>
          <w:rStyle w:val="StyleUnderline"/>
        </w:rPr>
        <w:t xml:space="preserve">is its ability to </w:t>
      </w:r>
      <w:r w:rsidRPr="00360374">
        <w:rPr>
          <w:rStyle w:val="Emphasis"/>
        </w:rPr>
        <w:t>undertake</w:t>
      </w:r>
      <w:r w:rsidRPr="00360374">
        <w:rPr>
          <w:sz w:val="16"/>
        </w:rPr>
        <w:t xml:space="preserve"> </w:t>
      </w:r>
      <w:r w:rsidRPr="00360374">
        <w:rPr>
          <w:rStyle w:val="StyleUnderline"/>
        </w:rPr>
        <w:t>and complete</w:t>
      </w:r>
      <w:r w:rsidRPr="00360374">
        <w:rPr>
          <w:sz w:val="16"/>
        </w:rPr>
        <w:t xml:space="preserve"> </w:t>
      </w:r>
      <w:r w:rsidRPr="00360374">
        <w:rPr>
          <w:rStyle w:val="Emphasis"/>
        </w:rPr>
        <w:t>projects at very large scales</w:t>
      </w:r>
      <w:r w:rsidRPr="00360374">
        <w:rPr>
          <w:sz w:val="16"/>
        </w:rPr>
        <w:t xml:space="preserve">. In keeping with a major thesis of this book, construction at very large scales should give us a little pause, because of the propensity of capital to metastasize into a source of political resistance to change. But some global problems, especially </w:t>
      </w:r>
      <w:r w:rsidRPr="002D0062">
        <w:rPr>
          <w:sz w:val="16"/>
        </w:rPr>
        <w:t>climate change, may require</w:t>
      </w:r>
      <w:r w:rsidRPr="00360374">
        <w:rPr>
          <w:sz w:val="16"/>
        </w:rPr>
        <w:t xml:space="preserve"> </w:t>
      </w:r>
      <w:r w:rsidRPr="002D0062">
        <w:rPr>
          <w:sz w:val="16"/>
        </w:rPr>
        <w:t>very large-scale enterprises</w:t>
      </w:r>
      <w:r w:rsidRPr="00360374">
        <w:rPr>
          <w:sz w:val="16"/>
        </w:rPr>
        <w:t xml:space="preserve">. For example, </w:t>
      </w:r>
      <w:r w:rsidRPr="002D0062">
        <w:rPr>
          <w:sz w:val="16"/>
        </w:rPr>
        <w:t xml:space="preserve">because </w:t>
      </w:r>
      <w:r w:rsidRPr="003F7F8E">
        <w:rPr>
          <w:rStyle w:val="Emphasis"/>
          <w:highlight w:val="cyan"/>
        </w:rPr>
        <w:t>g</w:t>
      </w:r>
      <w:r w:rsidRPr="00360374">
        <w:rPr>
          <w:rStyle w:val="Emphasis"/>
        </w:rPr>
        <w:t>reen</w:t>
      </w:r>
      <w:r w:rsidRPr="003F7F8E">
        <w:rPr>
          <w:rStyle w:val="Emphasis"/>
          <w:highlight w:val="cyan"/>
        </w:rPr>
        <w:t>h</w:t>
      </w:r>
      <w:r w:rsidRPr="00360374">
        <w:rPr>
          <w:rStyle w:val="Emphasis"/>
        </w:rPr>
        <w:t xml:space="preserve">ouse </w:t>
      </w:r>
      <w:r w:rsidRPr="003F7F8E">
        <w:rPr>
          <w:rStyle w:val="Emphasis"/>
          <w:highlight w:val="cyan"/>
        </w:rPr>
        <w:t>g</w:t>
      </w:r>
      <w:r w:rsidRPr="00360374">
        <w:rPr>
          <w:rStyle w:val="Emphasis"/>
        </w:rPr>
        <w:t>a</w:t>
      </w:r>
      <w:r w:rsidRPr="003F7F8E">
        <w:rPr>
          <w:rStyle w:val="Emphasis"/>
          <w:highlight w:val="cyan"/>
        </w:rPr>
        <w:t>s</w:t>
      </w:r>
      <w:r w:rsidRPr="00360374">
        <w:rPr>
          <w:rStyle w:val="Emphasis"/>
        </w:rPr>
        <w:t xml:space="preserve"> emissions</w:t>
      </w:r>
      <w:r w:rsidRPr="00360374">
        <w:rPr>
          <w:sz w:val="16"/>
        </w:rPr>
        <w:t xml:space="preserve"> may </w:t>
      </w:r>
      <w:r w:rsidRPr="003F7F8E">
        <w:rPr>
          <w:rStyle w:val="Emphasis"/>
          <w:highlight w:val="cyan"/>
        </w:rPr>
        <w:t>already</w:t>
      </w:r>
      <w:r w:rsidRPr="00360374">
        <w:rPr>
          <w:sz w:val="16"/>
        </w:rPr>
        <w:t xml:space="preserve"> have </w:t>
      </w:r>
      <w:r w:rsidRPr="003F7F8E">
        <w:rPr>
          <w:rStyle w:val="Emphasis"/>
          <w:highlight w:val="cyan"/>
        </w:rPr>
        <w:t>passed a threshold</w:t>
      </w:r>
      <w:r w:rsidRPr="00360374">
        <w:rPr>
          <w:sz w:val="16"/>
        </w:rPr>
        <w:t xml:space="preserve"> </w:t>
      </w:r>
      <w:r w:rsidRPr="00360374">
        <w:rPr>
          <w:rStyle w:val="StyleUnderline"/>
        </w:rPr>
        <w:t>for</w:t>
      </w:r>
      <w:r w:rsidRPr="00360374">
        <w:rPr>
          <w:sz w:val="16"/>
        </w:rPr>
        <w:t xml:space="preserve"> </w:t>
      </w:r>
      <w:r w:rsidRPr="00360374">
        <w:rPr>
          <w:rStyle w:val="Emphasis"/>
        </w:rPr>
        <w:t>catastrophic climate change</w:t>
      </w:r>
      <w:r w:rsidRPr="00360374">
        <w:rPr>
          <w:sz w:val="16"/>
        </w:rPr>
        <w:t xml:space="preserve">, </w:t>
      </w:r>
      <w:r w:rsidRPr="003F7F8E">
        <w:rPr>
          <w:rStyle w:val="Emphasis"/>
          <w:highlight w:val="cyan"/>
        </w:rPr>
        <w:t>technology is</w:t>
      </w:r>
      <w:r w:rsidRPr="00360374">
        <w:rPr>
          <w:sz w:val="16"/>
        </w:rPr>
        <w:t xml:space="preserve"> almost certainly </w:t>
      </w:r>
      <w:r w:rsidRPr="003F7F8E">
        <w:rPr>
          <w:rStyle w:val="Emphasis"/>
          <w:highlight w:val="cyan"/>
        </w:rPr>
        <w:t>needed</w:t>
      </w:r>
      <w:r w:rsidRPr="003F7F8E">
        <w:rPr>
          <w:sz w:val="16"/>
          <w:highlight w:val="cyan"/>
        </w:rPr>
        <w:t xml:space="preserve"> </w:t>
      </w:r>
      <w:r w:rsidRPr="003F7F8E">
        <w:rPr>
          <w:rStyle w:val="StyleUnderline"/>
          <w:highlight w:val="cyan"/>
        </w:rPr>
        <w:t>to</w:t>
      </w:r>
      <w:r w:rsidRPr="00360374">
        <w:rPr>
          <w:rStyle w:val="StyleUnderline"/>
        </w:rPr>
        <w:t xml:space="preserve"> chemically</w:t>
      </w:r>
      <w:r w:rsidRPr="00360374">
        <w:rPr>
          <w:sz w:val="16"/>
        </w:rPr>
        <w:t xml:space="preserve"> </w:t>
      </w:r>
      <w:r w:rsidRPr="003F7F8E">
        <w:rPr>
          <w:rStyle w:val="Emphasis"/>
          <w:highlight w:val="cyan"/>
        </w:rPr>
        <w:t>capture carbon dioxide</w:t>
      </w:r>
      <w:r w:rsidRPr="00360374">
        <w:rPr>
          <w:sz w:val="16"/>
        </w:rPr>
        <w:t xml:space="preserve"> </w:t>
      </w:r>
      <w:r w:rsidRPr="00360374">
        <w:rPr>
          <w:rStyle w:val="StyleUnderline"/>
        </w:rPr>
        <w:t>from ambient air.</w:t>
      </w:r>
      <w:r w:rsidRPr="00360374">
        <w:rPr>
          <w:sz w:val="16"/>
        </w:rPr>
        <w:t xml:space="preserve"> But carbon dioxide is only about 0.15% of ambient air by molecular weight, and </w:t>
      </w:r>
      <w:r w:rsidRPr="00360374">
        <w:rPr>
          <w:rStyle w:val="StyleUnderline"/>
        </w:rPr>
        <w:t xml:space="preserve">a tremendous amount of </w:t>
      </w:r>
      <w:r w:rsidRPr="00360374">
        <w:rPr>
          <w:sz w:val="16"/>
        </w:rPr>
        <w:t xml:space="preserve">ambient </w:t>
      </w:r>
      <w:r w:rsidRPr="00360374">
        <w:rPr>
          <w:rStyle w:val="StyleUnderline"/>
        </w:rPr>
        <w:t>air must be processed just to capture a small amount of carbon dioxide</w:t>
      </w:r>
      <w:r w:rsidRPr="00360374">
        <w:rPr>
          <w:sz w:val="16"/>
        </w:rPr>
        <w:t>. This technology has often been referred to as "</w:t>
      </w:r>
      <w:r w:rsidRPr="00360374">
        <w:rPr>
          <w:rStyle w:val="Emphasis"/>
        </w:rPr>
        <w:t>direct air capture</w:t>
      </w:r>
      <w:r w:rsidRPr="00360374">
        <w:rPr>
          <w:sz w:val="16"/>
        </w:rPr>
        <w:t xml:space="preserve">," or "carbon removal." </w:t>
      </w:r>
      <w:r w:rsidRPr="00360374">
        <w:rPr>
          <w:rStyle w:val="StyleUnderline"/>
        </w:rPr>
        <w:t>Given that</w:t>
      </w:r>
      <w:r w:rsidRPr="00360374">
        <w:rPr>
          <w:sz w:val="16"/>
        </w:rPr>
        <w:t xml:space="preserve"> inherent </w:t>
      </w:r>
      <w:r w:rsidRPr="00360374">
        <w:rPr>
          <w:rStyle w:val="StyleUnderline"/>
        </w:rPr>
        <w:t xml:space="preserve">limitation, direct </w:t>
      </w:r>
      <w:r w:rsidRPr="00997F2E">
        <w:rPr>
          <w:rStyle w:val="StyleUnderline"/>
        </w:rPr>
        <w:t xml:space="preserve">air capture technology must be deployed </w:t>
      </w:r>
      <w:r w:rsidRPr="003F7F8E">
        <w:rPr>
          <w:rStyle w:val="Emphasis"/>
          <w:highlight w:val="cyan"/>
        </w:rPr>
        <w:t>at vast scales</w:t>
      </w:r>
      <w:r w:rsidRPr="00360374">
        <w:rPr>
          <w:sz w:val="16"/>
        </w:rPr>
        <w:t xml:space="preserve"> in order to make any appreciable difference in greenhouse gas concentrations. There is certainly no guarantee that direct air capture will be a silver bullet. But </w:t>
      </w:r>
      <w:r w:rsidRPr="00360374">
        <w:rPr>
          <w:rStyle w:val="StyleUnderline"/>
        </w:rPr>
        <w:t xml:space="preserve">if it is to be an effectual item on a menu of survival </w:t>
      </w:r>
      <w:r w:rsidRPr="00ED2269">
        <w:rPr>
          <w:rStyle w:val="StyleUnderline"/>
        </w:rPr>
        <w:t>techniques, it will more assuredly</w:t>
      </w:r>
      <w:r w:rsidRPr="00ED2269">
        <w:rPr>
          <w:sz w:val="16"/>
        </w:rPr>
        <w:t xml:space="preserve"> </w:t>
      </w:r>
      <w:r w:rsidRPr="00ED2269">
        <w:rPr>
          <w:rStyle w:val="Emphasis"/>
        </w:rPr>
        <w:t>be accomplished under the</w:t>
      </w:r>
      <w:r w:rsidRPr="00ED2269">
        <w:rPr>
          <w:sz w:val="16"/>
        </w:rPr>
        <w:t xml:space="preserve"> incentives of a </w:t>
      </w:r>
      <w:r w:rsidRPr="00ED2269">
        <w:rPr>
          <w:rStyle w:val="Emphasis"/>
        </w:rPr>
        <w:t>capitalist economy</w:t>
      </w:r>
      <w:r w:rsidRPr="00ED2269">
        <w:rPr>
          <w:sz w:val="16"/>
        </w:rPr>
        <w:t>.</w:t>
      </w:r>
      <w:r w:rsidRPr="00360374">
        <w:rPr>
          <w:sz w:val="16"/>
        </w:rPr>
        <w:t xml:space="preserve"> </w:t>
      </w:r>
      <w:r w:rsidRPr="003F7F8E">
        <w:rPr>
          <w:rStyle w:val="StyleUnderline"/>
          <w:highlight w:val="cyan"/>
        </w:rPr>
        <w:t>Capitalism</w:t>
      </w:r>
      <w:r w:rsidRPr="00360374">
        <w:rPr>
          <w:rStyle w:val="StyleUnderline"/>
        </w:rPr>
        <w:t xml:space="preserve"> </w:t>
      </w:r>
      <w:r w:rsidRPr="003F7F8E">
        <w:rPr>
          <w:rStyle w:val="StyleUnderline"/>
          <w:highlight w:val="cyan"/>
        </w:rPr>
        <w:t>might</w:t>
      </w:r>
      <w:r w:rsidRPr="00360374">
        <w:rPr>
          <w:sz w:val="16"/>
        </w:rPr>
        <w:t xml:space="preserve"> also </w:t>
      </w:r>
      <w:r w:rsidRPr="003F7F8E">
        <w:rPr>
          <w:rStyle w:val="StyleUnderline"/>
          <w:highlight w:val="cyan"/>
        </w:rPr>
        <w:t>help</w:t>
      </w:r>
      <w:r w:rsidRPr="00360374">
        <w:rPr>
          <w:rStyle w:val="StyleUnderline"/>
        </w:rPr>
        <w:t xml:space="preserve"> with the looming crisis of climate change by helping to</w:t>
      </w:r>
      <w:r w:rsidRPr="00360374">
        <w:rPr>
          <w:sz w:val="16"/>
        </w:rPr>
        <w:t xml:space="preserve"> </w:t>
      </w:r>
      <w:r w:rsidRPr="003F7F8E">
        <w:rPr>
          <w:rStyle w:val="Emphasis"/>
          <w:highlight w:val="cyan"/>
        </w:rPr>
        <w:t>ensure the supply of</w:t>
      </w:r>
      <w:r w:rsidRPr="00360374">
        <w:rPr>
          <w:sz w:val="16"/>
        </w:rPr>
        <w:t xml:space="preserve"> vital life staples such as </w:t>
      </w:r>
      <w:r w:rsidRPr="003F7F8E">
        <w:rPr>
          <w:rStyle w:val="Emphasis"/>
          <w:highlight w:val="cyan"/>
        </w:rPr>
        <w:t>food, water</w:t>
      </w:r>
      <w:r w:rsidRPr="00360374">
        <w:rPr>
          <w:sz w:val="16"/>
        </w:rPr>
        <w:t xml:space="preserve">, </w:t>
      </w:r>
      <w:r w:rsidRPr="00360374">
        <w:rPr>
          <w:rStyle w:val="StyleUnderline"/>
        </w:rPr>
        <w:t>and other basic needs in future shortages</w:t>
      </w:r>
      <w:r w:rsidRPr="00360374">
        <w:rPr>
          <w:sz w:val="16"/>
        </w:rPr>
        <w:t xml:space="preserve"> </w:t>
      </w:r>
      <w:r w:rsidRPr="00360374">
        <w:rPr>
          <w:rStyle w:val="StyleUnderline"/>
        </w:rPr>
        <w:t>caused by climate-change</w:t>
      </w:r>
      <w:r w:rsidRPr="00360374">
        <w:rPr>
          <w:sz w:val="16"/>
        </w:rPr>
        <w:t xml:space="preserve">. </w:t>
      </w:r>
      <w:r w:rsidRPr="00360374">
        <w:rPr>
          <w:rStyle w:val="StyleUnderline"/>
        </w:rPr>
        <w:t>In a climate-changed future, there is the</w:t>
      </w:r>
      <w:r w:rsidRPr="00360374">
        <w:rPr>
          <w:sz w:val="16"/>
        </w:rPr>
        <w:t xml:space="preserve"> distinct </w:t>
      </w:r>
      <w:r w:rsidRPr="00360374">
        <w:rPr>
          <w:rStyle w:val="StyleUnderline"/>
        </w:rPr>
        <w:t>possibility that supplies of vital life staples may run short</w:t>
      </w:r>
      <w:r w:rsidRPr="00360374">
        <w:rPr>
          <w:sz w:val="16"/>
        </w:rPr>
        <w:t xml:space="preserve">, possibly for long periods of time. </w:t>
      </w:r>
      <w:r w:rsidRPr="00ED2269">
        <w:rPr>
          <w:rStyle w:val="StyleUnderline"/>
        </w:rPr>
        <w:t>Droughts are projected</w:t>
      </w:r>
      <w:r w:rsidRPr="00ED2269">
        <w:rPr>
          <w:sz w:val="16"/>
        </w:rPr>
        <w:t xml:space="preserve"> to last longer, with water supplies and growing conditions increasingly precarious. </w:t>
      </w:r>
      <w:r w:rsidRPr="00ED2269">
        <w:rPr>
          <w:rStyle w:val="StyleUnderline"/>
        </w:rPr>
        <w:t>Capitalist enterprise could</w:t>
      </w:r>
      <w:r w:rsidRPr="00ED2269">
        <w:rPr>
          <w:sz w:val="16"/>
        </w:rPr>
        <w:t xml:space="preserve">, first of all, </w:t>
      </w:r>
      <w:r w:rsidRPr="00ED2269">
        <w:rPr>
          <w:rStyle w:val="StyleUnderline"/>
        </w:rPr>
        <w:t>provide the</w:t>
      </w:r>
      <w:r w:rsidRPr="00ED2269">
        <w:rPr>
          <w:sz w:val="16"/>
        </w:rPr>
        <w:t xml:space="preserve"> </w:t>
      </w:r>
      <w:r w:rsidRPr="00ED2269">
        <w:rPr>
          <w:rStyle w:val="Emphasis"/>
        </w:rPr>
        <w:t>impetus to</w:t>
      </w:r>
      <w:r w:rsidRPr="00ED2269">
        <w:rPr>
          <w:rStyle w:val="StyleUnderline"/>
        </w:rPr>
        <w:t xml:space="preserve"> finally </w:t>
      </w:r>
      <w:r w:rsidRPr="00ED2269">
        <w:rPr>
          <w:rStyle w:val="Emphasis"/>
        </w:rPr>
        <w:t>reform</w:t>
      </w:r>
      <w:r w:rsidRPr="00ED2269">
        <w:rPr>
          <w:sz w:val="16"/>
        </w:rPr>
        <w:t xml:space="preserve"> a dizzying multitude of </w:t>
      </w:r>
      <w:r w:rsidRPr="00ED2269">
        <w:rPr>
          <w:rStyle w:val="Emphasis"/>
        </w:rPr>
        <w:t>price distortions</w:t>
      </w:r>
      <w:r w:rsidRPr="00ED2269">
        <w:rPr>
          <w:sz w:val="16"/>
        </w:rPr>
        <w:t xml:space="preserve"> </w:t>
      </w:r>
      <w:r w:rsidRPr="00ED2269">
        <w:rPr>
          <w:rStyle w:val="StyleUnderline"/>
        </w:rPr>
        <w:t>that plague</w:t>
      </w:r>
      <w:r w:rsidRPr="00360374">
        <w:rPr>
          <w:rStyle w:val="StyleUnderline"/>
        </w:rPr>
        <w:t xml:space="preserve"> water supply and agriculture</w:t>
      </w:r>
      <w:r w:rsidRPr="00360374">
        <w:rPr>
          <w:sz w:val="16"/>
        </w:rPr>
        <w:t xml:space="preserve"> worldwide. Second, </w:t>
      </w:r>
      <w:r w:rsidRPr="003F7F8E">
        <w:rPr>
          <w:rStyle w:val="Emphasis"/>
          <w:highlight w:val="cyan"/>
        </w:rPr>
        <w:t>capitalist enterprise</w:t>
      </w:r>
      <w:r w:rsidRPr="003F7F8E">
        <w:rPr>
          <w:sz w:val="16"/>
          <w:highlight w:val="cyan"/>
        </w:rPr>
        <w:t xml:space="preserve"> </w:t>
      </w:r>
      <w:r w:rsidRPr="003F7F8E">
        <w:rPr>
          <w:rStyle w:val="StyleUnderline"/>
          <w:highlight w:val="cyan"/>
        </w:rPr>
        <w:t>can</w:t>
      </w:r>
      <w:r w:rsidRPr="003F7F8E">
        <w:rPr>
          <w:sz w:val="16"/>
          <w:highlight w:val="cyan"/>
        </w:rPr>
        <w:t xml:space="preserve"> </w:t>
      </w:r>
      <w:r w:rsidRPr="003F7F8E">
        <w:rPr>
          <w:rStyle w:val="Emphasis"/>
          <w:highlight w:val="cyan"/>
        </w:rPr>
        <w:t>undertake scale production</w:t>
      </w:r>
      <w:r w:rsidRPr="003F7F8E">
        <w:rPr>
          <w:sz w:val="16"/>
          <w:highlight w:val="cyan"/>
        </w:rPr>
        <w:t xml:space="preserve"> </w:t>
      </w:r>
      <w:r w:rsidRPr="003F7F8E">
        <w:rPr>
          <w:rStyle w:val="StyleUnderline"/>
          <w:highlight w:val="cyan"/>
        </w:rPr>
        <w:t>of</w:t>
      </w:r>
      <w:r w:rsidRPr="00360374">
        <w:rPr>
          <w:rStyle w:val="StyleUnderline"/>
        </w:rPr>
        <w:t xml:space="preserve"> some emergent </w:t>
      </w:r>
      <w:r w:rsidRPr="003F7F8E">
        <w:rPr>
          <w:rStyle w:val="StyleUnderline"/>
          <w:highlight w:val="cyan"/>
        </w:rPr>
        <w:t>technologies that might alleviate shortages</w:t>
      </w:r>
      <w:r w:rsidRPr="00360374">
        <w:rPr>
          <w:rStyle w:val="StyleUnderline"/>
        </w:rPr>
        <w:t>.</w:t>
      </w:r>
      <w:r w:rsidRPr="00360374">
        <w:rPr>
          <w:sz w:val="16"/>
        </w:rPr>
        <w:t xml:space="preserve"> </w:t>
      </w:r>
      <w:r w:rsidRPr="003F7F8E">
        <w:rPr>
          <w:rStyle w:val="Emphasis"/>
          <w:highlight w:val="cyan"/>
        </w:rPr>
        <w:t>Desalination technology</w:t>
      </w:r>
      <w:r w:rsidRPr="00360374">
        <w:rPr>
          <w:sz w:val="16"/>
        </w:rPr>
        <w:t xml:space="preserve"> </w:t>
      </w:r>
      <w:r w:rsidRPr="00360374">
        <w:rPr>
          <w:rStyle w:val="StyleUnderline"/>
        </w:rPr>
        <w:t>can convert salty seawater into</w:t>
      </w:r>
      <w:r w:rsidRPr="00360374">
        <w:rPr>
          <w:sz w:val="16"/>
        </w:rPr>
        <w:t xml:space="preserve"> drinkable </w:t>
      </w:r>
      <w:r w:rsidRPr="00360374">
        <w:rPr>
          <w:rStyle w:val="StyleUnderline"/>
        </w:rPr>
        <w:t>freshwater</w:t>
      </w:r>
      <w:r w:rsidRPr="00360374">
        <w:rPr>
          <w:sz w:val="16"/>
        </w:rPr>
        <w:t xml:space="preserve">.54 A number of environmental and economic issues need to be solved to deploy these technologies at large scales, but </w:t>
      </w:r>
      <w:r w:rsidRPr="003F7F8E">
        <w:rPr>
          <w:rStyle w:val="StyleUnderline"/>
          <w:highlight w:val="cyan"/>
        </w:rPr>
        <w:t>in a crisis</w:t>
      </w:r>
      <w:r w:rsidRPr="003F7F8E">
        <w:rPr>
          <w:sz w:val="16"/>
          <w:highlight w:val="cyan"/>
        </w:rPr>
        <w:t xml:space="preserve">, </w:t>
      </w:r>
      <w:r w:rsidRPr="003F7F8E">
        <w:rPr>
          <w:rStyle w:val="Emphasis"/>
          <w:highlight w:val="cyan"/>
        </w:rPr>
        <w:t>solutions will</w:t>
      </w:r>
      <w:r w:rsidRPr="00360374">
        <w:rPr>
          <w:rStyle w:val="StyleUnderline"/>
        </w:rPr>
        <w:t xml:space="preserve"> be more </w:t>
      </w:r>
      <w:r w:rsidRPr="00360374">
        <w:rPr>
          <w:rStyle w:val="Emphasis"/>
        </w:rPr>
        <w:t xml:space="preserve">likely to </w:t>
      </w:r>
      <w:r w:rsidRPr="003F7F8E">
        <w:rPr>
          <w:rStyle w:val="Emphasis"/>
          <w:highlight w:val="cyan"/>
        </w:rPr>
        <w:t>present themselves</w:t>
      </w:r>
      <w:r w:rsidRPr="00360374">
        <w:rPr>
          <w:sz w:val="16"/>
        </w:rPr>
        <w:t xml:space="preserve">. </w:t>
      </w:r>
      <w:r w:rsidRPr="00360374">
        <w:rPr>
          <w:rStyle w:val="StyleUnderline"/>
        </w:rPr>
        <w:t>A technology that is already being adopted</w:t>
      </w:r>
      <w:r w:rsidRPr="00360374">
        <w:rPr>
          <w:sz w:val="16"/>
        </w:rPr>
        <w:t xml:space="preserve"> to produce food </w:t>
      </w:r>
      <w:r w:rsidRPr="00360374">
        <w:rPr>
          <w:rStyle w:val="StyleUnderline"/>
        </w:rPr>
        <w:t>is the modernized version of old-fashioned greenhouses.</w:t>
      </w:r>
      <w:r w:rsidRPr="00360374">
        <w:rPr>
          <w:sz w:val="16"/>
        </w:rPr>
        <w:t xml:space="preserve"> The tiny country of the Netherlands, with its 17 million people crowded onto 13,000 square miles, is the second largest food exporter in the world,55 exporting fully three-quarters that of the United States in 2017.56 The secret to Dutch agriculture is its climate-controlled, low-energy green-houses that project solar panel-powered artificial sunlight around the clock. Dutch greenhouses produce lettuce at ten times the yield57 and tomatoes at fifteen times the yield outdoors in the United States58 while using less than one-thirteenth the amount of water,59 very little in the way of synthetic pesticides and, of course, very little fertilizer given its advanced composting techniques. </w:t>
      </w:r>
      <w:r w:rsidRPr="00360374">
        <w:rPr>
          <w:rStyle w:val="StyleUnderline"/>
        </w:rPr>
        <w:t xml:space="preserve">Sustained </w:t>
      </w:r>
      <w:r w:rsidRPr="003F7F8E">
        <w:rPr>
          <w:rStyle w:val="StyleUnderline"/>
          <w:highlight w:val="cyan"/>
        </w:rPr>
        <w:t>shortages</w:t>
      </w:r>
      <w:r w:rsidRPr="00360374">
        <w:rPr>
          <w:rStyle w:val="StyleUnderline"/>
        </w:rPr>
        <w:t xml:space="preserve"> in a climate-changed future </w:t>
      </w:r>
      <w:r w:rsidRPr="003F7F8E">
        <w:rPr>
          <w:rStyle w:val="StyleUnderline"/>
          <w:highlight w:val="cyan"/>
        </w:rPr>
        <w:t>might require that a</w:t>
      </w:r>
      <w:r w:rsidRPr="003F7F8E">
        <w:rPr>
          <w:sz w:val="16"/>
          <w:highlight w:val="cyan"/>
        </w:rPr>
        <w:t xml:space="preserve"> </w:t>
      </w:r>
      <w:r w:rsidRPr="003F7F8E">
        <w:rPr>
          <w:rStyle w:val="Emphasis"/>
          <w:highlight w:val="cyan"/>
        </w:rPr>
        <w:t>capitalist</w:t>
      </w:r>
      <w:r w:rsidRPr="003F7F8E">
        <w:rPr>
          <w:sz w:val="16"/>
          <w:highlight w:val="cyan"/>
        </w:rPr>
        <w:t xml:space="preserve"> </w:t>
      </w:r>
      <w:r w:rsidRPr="003F7F8E">
        <w:rPr>
          <w:rStyle w:val="StyleUnderline"/>
          <w:highlight w:val="cyan"/>
        </w:rPr>
        <w:t xml:space="preserve">take hold of </w:t>
      </w:r>
      <w:r w:rsidRPr="003F7F8E">
        <w:rPr>
          <w:rStyle w:val="Emphasis"/>
          <w:highlight w:val="cyan"/>
        </w:rPr>
        <w:t>greenhouse growing and expand production</w:t>
      </w:r>
      <w:r w:rsidRPr="00360374">
        <w:rPr>
          <w:sz w:val="16"/>
        </w:rPr>
        <w:t xml:space="preserve"> </w:t>
      </w:r>
      <w:r w:rsidRPr="00360374">
        <w:rPr>
          <w:rStyle w:val="Emphasis"/>
        </w:rPr>
        <w:t>to feed the masses</w:t>
      </w:r>
      <w:r w:rsidRPr="00360374">
        <w:rPr>
          <w:sz w:val="16"/>
        </w:rPr>
        <w:t xml:space="preserve"> </w:t>
      </w:r>
      <w:r w:rsidRPr="00360374">
        <w:rPr>
          <w:rStyle w:val="StyleUnderline"/>
        </w:rPr>
        <w:t>that might otherwise revolt</w:t>
      </w:r>
      <w:r w:rsidRPr="00360374">
        <w:rPr>
          <w:sz w:val="16"/>
        </w:rPr>
        <w:t xml:space="preserve">. 2.9 </w:t>
      </w:r>
      <w:r w:rsidRPr="00F629ED">
        <w:rPr>
          <w:rStyle w:val="Emphasis"/>
        </w:rPr>
        <w:t>CHOOSE CAPITALISM</w:t>
      </w:r>
      <w:r w:rsidRPr="00360374">
        <w:rPr>
          <w:sz w:val="16"/>
        </w:rPr>
        <w:t xml:space="preserve"> </w:t>
      </w:r>
      <w:r w:rsidRPr="00360374">
        <w:rPr>
          <w:rStyle w:val="StyleUnderline"/>
        </w:rPr>
        <w:t>Clearly, the job</w:t>
      </w:r>
      <w:r w:rsidRPr="00360374">
        <w:rPr>
          <w:sz w:val="16"/>
        </w:rPr>
        <w:t xml:space="preserve"> in front of humankind </w:t>
      </w:r>
      <w:r w:rsidRPr="00360374">
        <w:rPr>
          <w:rStyle w:val="StyleUnderline"/>
        </w:rPr>
        <w:t>is enormous, complex, and many-faceted</w:t>
      </w:r>
      <w:r w:rsidRPr="00360374">
        <w:rPr>
          <w:sz w:val="16"/>
        </w:rPr>
        <w:t xml:space="preserve">. The best hope is to be able to identify certain human impacts that are clearly harmful to the global environment, and to disincentivize them. Getting back to notions of institutions in capitalism, </w:t>
      </w:r>
      <w:r w:rsidRPr="00360374">
        <w:rPr>
          <w:rStyle w:val="StyleUnderline"/>
        </w:rPr>
        <w:t>what is crucial is aligning the right incentives with profit-making activity</w:t>
      </w:r>
      <w:r w:rsidRPr="00360374">
        <w:rPr>
          <w:sz w:val="16"/>
        </w:rPr>
        <w:t xml:space="preserve">. </w:t>
      </w:r>
      <w:r w:rsidRPr="003F7F8E">
        <w:rPr>
          <w:rStyle w:val="StyleUnderline"/>
          <w:highlight w:val="cyan"/>
        </w:rPr>
        <w:t xml:space="preserve">What capitalism does </w:t>
      </w:r>
      <w:r w:rsidRPr="003F7F8E">
        <w:rPr>
          <w:rStyle w:val="Emphasis"/>
          <w:highlight w:val="cyan"/>
        </w:rPr>
        <w:t>so well</w:t>
      </w:r>
      <w:r w:rsidRPr="00360374">
        <w:rPr>
          <w:sz w:val="16"/>
        </w:rPr>
        <w:t xml:space="preserve"> — beyond human comprehension — </w:t>
      </w:r>
      <w:r w:rsidRPr="003F7F8E">
        <w:rPr>
          <w:rStyle w:val="Emphasis"/>
          <w:highlight w:val="cyan"/>
        </w:rPr>
        <w:t>is coordinate activity</w:t>
      </w:r>
      <w:r w:rsidRPr="003F7F8E">
        <w:rPr>
          <w:sz w:val="16"/>
          <w:highlight w:val="cyan"/>
        </w:rPr>
        <w:t xml:space="preserve"> </w:t>
      </w:r>
      <w:r w:rsidRPr="00F629ED">
        <w:rPr>
          <w:rStyle w:val="StyleUnderline"/>
        </w:rPr>
        <w:t>and</w:t>
      </w:r>
      <w:r w:rsidRPr="00F629ED">
        <w:rPr>
          <w:sz w:val="16"/>
        </w:rPr>
        <w:t xml:space="preserve"> </w:t>
      </w:r>
      <w:r w:rsidRPr="00F629ED">
        <w:rPr>
          <w:rStyle w:val="Emphasis"/>
        </w:rPr>
        <w:t>send broad signals about scarcity</w:t>
      </w:r>
      <w:r w:rsidRPr="00F629ED">
        <w:rPr>
          <w:sz w:val="16"/>
        </w:rPr>
        <w:t xml:space="preserve">. </w:t>
      </w:r>
      <w:r w:rsidRPr="00F629ED">
        <w:rPr>
          <w:rStyle w:val="StyleUnderline"/>
        </w:rPr>
        <w:t>Information about a wide variety of environmental phenomena is</w:t>
      </w:r>
      <w:r w:rsidRPr="00F629ED">
        <w:rPr>
          <w:sz w:val="16"/>
        </w:rPr>
        <w:t xml:space="preserve"> extremely </w:t>
      </w:r>
      <w:r w:rsidRPr="00F629ED">
        <w:rPr>
          <w:rStyle w:val="StyleUnderline"/>
        </w:rPr>
        <w:t>difficult to collect and process</w:t>
      </w:r>
      <w:r w:rsidRPr="00F629ED">
        <w:rPr>
          <w:sz w:val="16"/>
        </w:rPr>
        <w:t>. If a set of environmental taxes can help establish a network of environ-mental prices, then an unfathomably large and complex machinery</w:t>
      </w:r>
      <w:r w:rsidRPr="00360374">
        <w:rPr>
          <w:sz w:val="16"/>
        </w:rPr>
        <w:t xml:space="preserve"> will have been set in motion in the right direction. Also, </w:t>
      </w:r>
      <w:r w:rsidRPr="00360374">
        <w:rPr>
          <w:rStyle w:val="StyleUnderline"/>
        </w:rPr>
        <w:t>because of the need for new scientific solutions</w:t>
      </w:r>
      <w:r w:rsidRPr="00360374">
        <w:rPr>
          <w:sz w:val="16"/>
        </w:rPr>
        <w:t xml:space="preserve"> to this daunting list of </w:t>
      </w:r>
      <w:r w:rsidRPr="00F629ED">
        <w:rPr>
          <w:sz w:val="16"/>
        </w:rPr>
        <w:t>problems</w:t>
      </w:r>
      <w:r w:rsidRPr="00F629ED">
        <w:rPr>
          <w:rStyle w:val="Emphasis"/>
        </w:rPr>
        <w:t>, new science and technology is desperately needed</w:t>
      </w:r>
      <w:r w:rsidRPr="003F7F8E">
        <w:rPr>
          <w:sz w:val="16"/>
          <w:highlight w:val="cyan"/>
        </w:rPr>
        <w:t xml:space="preserve">. </w:t>
      </w:r>
      <w:r w:rsidRPr="003F7F8E">
        <w:rPr>
          <w:rStyle w:val="Emphasis"/>
          <w:highlight w:val="cyan"/>
        </w:rPr>
        <w:t>Capitalism is tried and true</w:t>
      </w:r>
      <w:r w:rsidRPr="00360374">
        <w:rPr>
          <w:sz w:val="16"/>
        </w:rPr>
        <w:t xml:space="preserve"> </w:t>
      </w:r>
      <w:r w:rsidRPr="00360374">
        <w:rPr>
          <w:rStyle w:val="StyleUnderline"/>
        </w:rPr>
        <w:t xml:space="preserve">in terms of </w:t>
      </w:r>
      <w:r w:rsidRPr="00360374">
        <w:rPr>
          <w:rStyle w:val="Emphasis"/>
        </w:rPr>
        <w:t>producing innovation</w:t>
      </w:r>
      <w:r w:rsidRPr="00360374">
        <w:rPr>
          <w:sz w:val="16"/>
        </w:rPr>
        <w:t>. Again drawing upon the study of institutions, it is not so much that individuals need a profit-motive in order to tinker</w:t>
      </w:r>
      <w:r w:rsidRPr="00F629ED">
        <w:rPr>
          <w:sz w:val="16"/>
        </w:rPr>
        <w:t xml:space="preserve">, but </w:t>
      </w:r>
      <w:r w:rsidRPr="00F629ED">
        <w:rPr>
          <w:rStyle w:val="StyleUnderline"/>
        </w:rPr>
        <w:t xml:space="preserve">the prospect of </w:t>
      </w:r>
      <w:r w:rsidRPr="00F629ED">
        <w:rPr>
          <w:rStyle w:val="Emphasis"/>
        </w:rPr>
        <w:t>profit-making has to be present</w:t>
      </w:r>
      <w:r w:rsidRPr="00F629ED">
        <w:rPr>
          <w:rStyle w:val="StyleUnderline"/>
        </w:rPr>
        <w:t xml:space="preserve"> in order for institutions</w:t>
      </w:r>
      <w:r w:rsidRPr="00F629ED">
        <w:rPr>
          <w:sz w:val="16"/>
        </w:rPr>
        <w:t xml:space="preserve">, including corporations, </w:t>
      </w:r>
      <w:r w:rsidRPr="00F629ED">
        <w:rPr>
          <w:rStyle w:val="StyleUnderline"/>
        </w:rPr>
        <w:t>to devote resources, attention, and energy towards the development of solutions</w:t>
      </w:r>
      <w:r w:rsidRPr="00F629ED">
        <w:rPr>
          <w:sz w:val="16"/>
        </w:rPr>
        <w:t xml:space="preserve"> to environmental problems. Corporations can and should demonstrate social responsibility by attempting to mitigate their impacts on the global environment, but a much more</w:t>
      </w:r>
      <w:r w:rsidRPr="00360374">
        <w:rPr>
          <w:sz w:val="16"/>
        </w:rPr>
        <w:t xml:space="preserve"> conscious push for new knowledge, new techniques, and new solutions are needed. Finally, </w:t>
      </w:r>
      <w:r w:rsidRPr="003F7F8E">
        <w:rPr>
          <w:rStyle w:val="Emphasis"/>
          <w:highlight w:val="cyan"/>
        </w:rPr>
        <w:t>the scale of needed change is profound</w:t>
      </w:r>
      <w:r w:rsidRPr="00360374">
        <w:rPr>
          <w:sz w:val="16"/>
        </w:rPr>
        <w:t xml:space="preserve">. </w:t>
      </w:r>
      <w:r w:rsidRPr="00360374">
        <w:rPr>
          <w:rStyle w:val="StyleUnderline"/>
        </w:rPr>
        <w:t>Huge networks of infrastructure</w:t>
      </w:r>
      <w:r w:rsidRPr="00360374">
        <w:rPr>
          <w:sz w:val="16"/>
        </w:rPr>
        <w:t xml:space="preserve"> centered upon a fossil fuel-centered economy </w:t>
      </w:r>
      <w:r w:rsidRPr="00360374">
        <w:rPr>
          <w:rStyle w:val="StyleUnderline"/>
        </w:rPr>
        <w:t>must</w:t>
      </w:r>
      <w:r w:rsidRPr="00360374">
        <w:rPr>
          <w:sz w:val="16"/>
        </w:rPr>
        <w:t xml:space="preserve"> somehow </w:t>
      </w:r>
      <w:r w:rsidRPr="00360374">
        <w:rPr>
          <w:rStyle w:val="StyleUnderline"/>
        </w:rPr>
        <w:t>be replaced or adapted</w:t>
      </w:r>
      <w:r w:rsidRPr="00360374">
        <w:rPr>
          <w:sz w:val="16"/>
        </w:rPr>
        <w:t xml:space="preserve"> to new ways of generating, transmitting, consuming, and storing energy. </w:t>
      </w:r>
      <w:r w:rsidRPr="00360374">
        <w:rPr>
          <w:rStyle w:val="StyleUnderline"/>
        </w:rPr>
        <w:t>A global system of feeding seven billion humans</w:t>
      </w:r>
      <w:r w:rsidRPr="00360374">
        <w:rPr>
          <w:sz w:val="16"/>
        </w:rPr>
        <w:t xml:space="preserve"> (and counting), unsustainable on its face, </w:t>
      </w:r>
      <w:r w:rsidRPr="00360374">
        <w:rPr>
          <w:rStyle w:val="StyleUnderline"/>
        </w:rPr>
        <w:t>must be morphed into something else that</w:t>
      </w:r>
      <w:r w:rsidRPr="00360374">
        <w:rPr>
          <w:sz w:val="16"/>
        </w:rPr>
        <w:t xml:space="preserve"> can fill that huge role. </w:t>
      </w:r>
      <w:r w:rsidRPr="00360374">
        <w:rPr>
          <w:rStyle w:val="StyleUnderline"/>
        </w:rPr>
        <w:t>About a billion and a half cars and trucks</w:t>
      </w:r>
      <w:r w:rsidRPr="00360374">
        <w:rPr>
          <w:sz w:val="16"/>
        </w:rPr>
        <w:t xml:space="preserve"> in the world </w:t>
      </w:r>
      <w:r w:rsidRPr="00360374">
        <w:rPr>
          <w:rStyle w:val="StyleUnderline"/>
        </w:rPr>
        <w:t>must</w:t>
      </w:r>
      <w:r w:rsidRPr="00360374">
        <w:rPr>
          <w:sz w:val="16"/>
        </w:rPr>
        <w:t xml:space="preserve">, over time, </w:t>
      </w:r>
      <w:r w:rsidRPr="00360374">
        <w:rPr>
          <w:rStyle w:val="StyleUnderline"/>
        </w:rPr>
        <w:t>be swapped out</w:t>
      </w:r>
      <w:r w:rsidRPr="00360374">
        <w:rPr>
          <w:sz w:val="16"/>
        </w:rPr>
        <w:t xml:space="preserve"> for vehicles that must be dramatically different. </w:t>
      </w:r>
      <w:r w:rsidRPr="00360374">
        <w:rPr>
          <w:rStyle w:val="StyleUnderline"/>
        </w:rPr>
        <w:t xml:space="preserve">This is a daunting to-do </w:t>
      </w:r>
      <w:proofErr w:type="gramStart"/>
      <w:r w:rsidRPr="00360374">
        <w:rPr>
          <w:rStyle w:val="StyleUnderline"/>
        </w:rPr>
        <w:t>list</w:t>
      </w:r>
      <w:r w:rsidRPr="00360374">
        <w:rPr>
          <w:sz w:val="16"/>
        </w:rPr>
        <w:t xml:space="preserve">, </w:t>
      </w:r>
      <w:r w:rsidRPr="00360374">
        <w:rPr>
          <w:rStyle w:val="Emphasis"/>
        </w:rPr>
        <w:t>but</w:t>
      </w:r>
      <w:proofErr w:type="gramEnd"/>
      <w:r w:rsidRPr="00360374">
        <w:rPr>
          <w:rStyle w:val="Emphasis"/>
        </w:rPr>
        <w:t xml:space="preserve"> look</w:t>
      </w:r>
      <w:r w:rsidRPr="00360374">
        <w:rPr>
          <w:sz w:val="16"/>
        </w:rPr>
        <w:t xml:space="preserve"> a bit more </w:t>
      </w:r>
      <w:r w:rsidRPr="00360374">
        <w:rPr>
          <w:rStyle w:val="Emphasis"/>
        </w:rPr>
        <w:t>carefully</w:t>
      </w:r>
      <w:r w:rsidRPr="00360374">
        <w:rPr>
          <w:sz w:val="16"/>
        </w:rPr>
        <w:t xml:space="preserve"> among the gloomy news. Elon </w:t>
      </w:r>
      <w:r w:rsidRPr="00360374">
        <w:rPr>
          <w:rStyle w:val="StyleUnderline"/>
        </w:rPr>
        <w:t>Musk</w:t>
      </w:r>
      <w:r w:rsidRPr="00360374">
        <w:rPr>
          <w:sz w:val="16"/>
        </w:rPr>
        <w:t xml:space="preserve">, a freewheeling, pot-smoking entrepreneur </w:t>
      </w:r>
      <w:r w:rsidRPr="00360374">
        <w:rPr>
          <w:rStyle w:val="StyleUnderline"/>
        </w:rPr>
        <w:t xml:space="preserve">shows signs of breaking into </w:t>
      </w:r>
      <w:r w:rsidRPr="008045A1">
        <w:rPr>
          <w:rStyle w:val="StyleUnderline"/>
        </w:rPr>
        <w:t>not one, but two industries</w:t>
      </w:r>
      <w:r w:rsidRPr="008045A1">
        <w:rPr>
          <w:sz w:val="16"/>
        </w:rPr>
        <w:t xml:space="preserve"> dominated by behemoths with political power. Thanks to California emissions standards, </w:t>
      </w:r>
      <w:r w:rsidRPr="008045A1">
        <w:rPr>
          <w:rStyle w:val="StyleUnderline"/>
        </w:rPr>
        <w:t>automobile manufacturers have developed cars that emit a fraction of what they did</w:t>
      </w:r>
      <w:r w:rsidRPr="00360374">
        <w:rPr>
          <w:sz w:val="16"/>
        </w:rPr>
        <w:t xml:space="preserve"> less than a generation ago. </w:t>
      </w:r>
      <w:r w:rsidRPr="003F7F8E">
        <w:rPr>
          <w:rStyle w:val="StyleUnderline"/>
          <w:highlight w:val="cyan"/>
        </w:rPr>
        <w:t>Hybrid</w:t>
      </w:r>
      <w:r w:rsidRPr="00360374">
        <w:rPr>
          <w:rStyle w:val="StyleUnderline"/>
        </w:rPr>
        <w:t xml:space="preserve"> electric </w:t>
      </w:r>
      <w:r w:rsidRPr="003F7F8E">
        <w:rPr>
          <w:rStyle w:val="StyleUnderline"/>
          <w:highlight w:val="cyan"/>
        </w:rPr>
        <w:t xml:space="preserve">vehicles </w:t>
      </w:r>
      <w:r w:rsidRPr="008045A1">
        <w:rPr>
          <w:rStyle w:val="StyleUnderline"/>
        </w:rPr>
        <w:t>have</w:t>
      </w:r>
      <w:r w:rsidRPr="008045A1">
        <w:rPr>
          <w:sz w:val="16"/>
        </w:rPr>
        <w:t xml:space="preserve"> thoroughly </w:t>
      </w:r>
      <w:r w:rsidRPr="008045A1">
        <w:rPr>
          <w:rStyle w:val="StyleUnderline"/>
        </w:rPr>
        <w:t>penetrated an American market that powerful American politicians had tried to cordon off</w:t>
      </w:r>
      <w:r w:rsidRPr="008045A1">
        <w:rPr>
          <w:sz w:val="16"/>
        </w:rPr>
        <w:t xml:space="preserve"> for American manufacturers only. </w:t>
      </w:r>
      <w:r w:rsidRPr="008045A1">
        <w:rPr>
          <w:rStyle w:val="StyleUnderline"/>
        </w:rPr>
        <w:t xml:space="preserve">At least two companies have developed </w:t>
      </w:r>
      <w:r w:rsidRPr="003F7F8E">
        <w:rPr>
          <w:rStyle w:val="StyleUnderline"/>
          <w:highlight w:val="cyan"/>
        </w:rPr>
        <w:t>meat substitutes</w:t>
      </w:r>
      <w:r w:rsidRPr="00360374">
        <w:rPr>
          <w:rStyle w:val="StyleUnderline"/>
        </w:rPr>
        <w:t xml:space="preserve"> that are</w:t>
      </w:r>
      <w:r w:rsidRPr="00360374">
        <w:rPr>
          <w:sz w:val="16"/>
        </w:rPr>
        <w:t xml:space="preserve"> now widely judged to be </w:t>
      </w:r>
      <w:r w:rsidRPr="00360374">
        <w:rPr>
          <w:rStyle w:val="StyleUnderline"/>
        </w:rPr>
        <w:t xml:space="preserve">indistinguishable from </w:t>
      </w:r>
      <w:proofErr w:type="gramStart"/>
      <w:r w:rsidRPr="00360374">
        <w:rPr>
          <w:rStyle w:val="StyleUnderline"/>
        </w:rPr>
        <w:t>meat</w:t>
      </w:r>
      <w:r w:rsidRPr="00360374">
        <w:rPr>
          <w:sz w:val="16"/>
        </w:rPr>
        <w:t>, and</w:t>
      </w:r>
      <w:proofErr w:type="gramEnd"/>
      <w:r w:rsidRPr="00360374">
        <w:rPr>
          <w:sz w:val="16"/>
        </w:rPr>
        <w:t xml:space="preserve"> have established product outposts in the ancient power centers of fast food, McDonald's and Burger King. The tiny country of </w:t>
      </w:r>
      <w:r w:rsidRPr="008045A1">
        <w:rPr>
          <w:rStyle w:val="StyleUnderline"/>
        </w:rPr>
        <w:t>the Netherlands</w:t>
      </w:r>
      <w:r w:rsidRPr="008045A1">
        <w:rPr>
          <w:sz w:val="16"/>
        </w:rPr>
        <w:t xml:space="preserve">, about half the size of West Virginia, </w:t>
      </w:r>
      <w:r w:rsidRPr="008045A1">
        <w:rPr>
          <w:rStyle w:val="StyleUnderline"/>
        </w:rPr>
        <w:t>exports almost as much food as</w:t>
      </w:r>
      <w:r w:rsidRPr="00360374">
        <w:rPr>
          <w:rStyle w:val="StyleUnderline"/>
        </w:rPr>
        <w:t xml:space="preserve"> the U</w:t>
      </w:r>
      <w:r w:rsidRPr="00360374">
        <w:rPr>
          <w:sz w:val="16"/>
        </w:rPr>
        <w:t xml:space="preserve">nited </w:t>
      </w:r>
      <w:r w:rsidRPr="00360374">
        <w:rPr>
          <w:rStyle w:val="StyleUnderline"/>
        </w:rPr>
        <w:t>S</w:t>
      </w:r>
      <w:r w:rsidRPr="00360374">
        <w:rPr>
          <w:sz w:val="16"/>
        </w:rPr>
        <w:t xml:space="preserve">tates, able to ship fresh produce all the way to Africa. At bottom, </w:t>
      </w:r>
      <w:r w:rsidRPr="003F7F8E">
        <w:rPr>
          <w:rStyle w:val="Emphasis"/>
          <w:highlight w:val="cyan"/>
        </w:rPr>
        <w:t>all of these accomplishments</w:t>
      </w:r>
      <w:r w:rsidRPr="00360374">
        <w:rPr>
          <w:sz w:val="16"/>
        </w:rPr>
        <w:t xml:space="preserve"> and thousands more </w:t>
      </w:r>
      <w:r w:rsidRPr="003F7F8E">
        <w:rPr>
          <w:rStyle w:val="Emphasis"/>
          <w:highlight w:val="cyan"/>
        </w:rPr>
        <w:t>are</w:t>
      </w:r>
      <w:r w:rsidRPr="00360374">
        <w:rPr>
          <w:sz w:val="16"/>
        </w:rPr>
        <w:t xml:space="preserve"> and were </w:t>
      </w:r>
      <w:r w:rsidRPr="003F7F8E">
        <w:rPr>
          <w:rStyle w:val="Emphasis"/>
          <w:highlight w:val="cyan"/>
        </w:rPr>
        <w:t>capitalist</w:t>
      </w:r>
      <w:r w:rsidRPr="00360374">
        <w:rPr>
          <w:rStyle w:val="Emphasis"/>
        </w:rPr>
        <w:t xml:space="preserve"> in nature.</w:t>
      </w:r>
      <w:r w:rsidRPr="00360374">
        <w:rPr>
          <w:sz w:val="16"/>
        </w:rPr>
        <w:t xml:space="preserve"> While they collectively </w:t>
      </w:r>
      <w:proofErr w:type="spellStart"/>
      <w:r w:rsidRPr="00360374">
        <w:rPr>
          <w:sz w:val="16"/>
        </w:rPr>
        <w:t>repre</w:t>
      </w:r>
      <w:proofErr w:type="spellEnd"/>
      <w:r w:rsidRPr="00360374">
        <w:rPr>
          <w:sz w:val="16"/>
        </w:rPr>
        <w:t xml:space="preserve">-sent a trifle of what still needs to be accomplished, </w:t>
      </w:r>
      <w:r w:rsidRPr="00360374">
        <w:rPr>
          <w:rStyle w:val="StyleUnderline"/>
        </w:rPr>
        <w:t xml:space="preserve">they were also undertaken without the correct incentives in place, </w:t>
      </w:r>
      <w:r w:rsidRPr="003F7F8E">
        <w:rPr>
          <w:rStyle w:val="StyleUnderline"/>
          <w:highlight w:val="cyan"/>
        </w:rPr>
        <w:t>and</w:t>
      </w:r>
      <w:r w:rsidRPr="00360374">
        <w:rPr>
          <w:sz w:val="16"/>
        </w:rPr>
        <w:t xml:space="preserve"> thus also </w:t>
      </w:r>
      <w:r w:rsidRPr="003F7F8E">
        <w:rPr>
          <w:rStyle w:val="StyleUnderline"/>
          <w:highlight w:val="cyan"/>
        </w:rPr>
        <w:t>represent the</w:t>
      </w:r>
      <w:r w:rsidRPr="00360374">
        <w:rPr>
          <w:sz w:val="16"/>
        </w:rPr>
        <w:t xml:space="preserve"> tremendous </w:t>
      </w:r>
      <w:r w:rsidRPr="003F7F8E">
        <w:rPr>
          <w:rStyle w:val="Emphasis"/>
          <w:highlight w:val="cyan"/>
        </w:rPr>
        <w:t>promise of capitalism</w:t>
      </w:r>
      <w:r w:rsidRPr="00360374">
        <w:rPr>
          <w:sz w:val="16"/>
        </w:rPr>
        <w:t>.</w:t>
      </w:r>
    </w:p>
    <w:p w14:paraId="1FAC8609" w14:textId="2413C976" w:rsidR="00EA1747" w:rsidRPr="00F66F77" w:rsidRDefault="00EA1747" w:rsidP="00EA1747">
      <w:pPr>
        <w:pStyle w:val="Heading4"/>
        <w:rPr>
          <w:rFonts w:cs="Calibri"/>
        </w:rPr>
      </w:pPr>
      <w:r w:rsidRPr="00F66F77">
        <w:rPr>
          <w:rFonts w:cs="Calibri"/>
        </w:rPr>
        <w:t xml:space="preserve">Warming causes </w:t>
      </w:r>
      <w:r w:rsidRPr="00F66F77">
        <w:rPr>
          <w:rFonts w:cs="Calibri"/>
          <w:u w:val="single"/>
        </w:rPr>
        <w:t>extinction</w:t>
      </w:r>
      <w:r w:rsidRPr="00F66F77">
        <w:rPr>
          <w:rFonts w:cs="Calibri"/>
        </w:rPr>
        <w:t xml:space="preserve"> </w:t>
      </w:r>
    </w:p>
    <w:p w14:paraId="389EB7C0" w14:textId="77777777" w:rsidR="00EA1747" w:rsidRPr="00F66F77" w:rsidRDefault="00EA1747" w:rsidP="00EA1747">
      <w:r w:rsidRPr="00F66F77">
        <w:rPr>
          <w:rStyle w:val="Style13ptBold"/>
        </w:rPr>
        <w:t>Melton 19</w:t>
      </w:r>
      <w:r w:rsidRPr="00F66F77">
        <w:t xml:space="preserve"> [Michelle Melton is a 3L at Harvard Law School. Before law school, she was an associate fellow in the Energy and National Security Program at the Center for Strategic and International Studies, where she focused on climate policy. Climate Change and National Security, Part II: How Big a Threat is the Climate? January 7, 2019. https://www.lawfareblog.com/climate-change-and-national-security-part-ii-how-big-threat-climate]</w:t>
      </w:r>
    </w:p>
    <w:p w14:paraId="3BFC083B" w14:textId="77777777" w:rsidR="00EA1747" w:rsidRPr="00F66F77" w:rsidRDefault="00EA1747" w:rsidP="00EA1747">
      <w:pPr>
        <w:rPr>
          <w:sz w:val="16"/>
        </w:rPr>
      </w:pPr>
      <w:r w:rsidRPr="00F66F77">
        <w:rPr>
          <w:sz w:val="16"/>
        </w:rPr>
        <w:t xml:space="preserve">At least until 2050, and possibly for decades after, </w:t>
      </w:r>
      <w:r w:rsidRPr="009F21FB">
        <w:rPr>
          <w:highlight w:val="cyan"/>
          <w:u w:val="single"/>
        </w:rPr>
        <w:t>climate change will</w:t>
      </w:r>
      <w:r w:rsidRPr="00F66F77">
        <w:rPr>
          <w:u w:val="single"/>
        </w:rPr>
        <w:t xml:space="preserve"> remain a </w:t>
      </w:r>
      <w:r w:rsidRPr="00F66F77">
        <w:rPr>
          <w:rStyle w:val="Emphasis"/>
        </w:rPr>
        <w:t>creeping threat</w:t>
      </w:r>
      <w:r w:rsidRPr="00F66F77">
        <w:rPr>
          <w:u w:val="single"/>
        </w:rPr>
        <w:t xml:space="preserve"> that will </w:t>
      </w:r>
      <w:r w:rsidRPr="00F66F77">
        <w:rPr>
          <w:rStyle w:val="Emphasis"/>
        </w:rPr>
        <w:t xml:space="preserve">exacerbate and </w:t>
      </w:r>
      <w:r w:rsidRPr="009F21FB">
        <w:rPr>
          <w:rStyle w:val="Emphasis"/>
          <w:highlight w:val="cyan"/>
        </w:rPr>
        <w:t>amplify</w:t>
      </w:r>
      <w:r w:rsidRPr="00F66F77">
        <w:rPr>
          <w:u w:val="single"/>
        </w:rPr>
        <w:t xml:space="preserve"> existing, </w:t>
      </w:r>
      <w:r w:rsidRPr="00F66F77">
        <w:rPr>
          <w:rStyle w:val="Emphasis"/>
        </w:rPr>
        <w:t>structural</w:t>
      </w:r>
      <w:r w:rsidRPr="00F66F77">
        <w:rPr>
          <w:u w:val="single"/>
        </w:rPr>
        <w:t xml:space="preserve"> global </w:t>
      </w:r>
      <w:r w:rsidRPr="00F66F77">
        <w:rPr>
          <w:rStyle w:val="Emphasis"/>
        </w:rPr>
        <w:t>inequalities</w:t>
      </w:r>
      <w:r w:rsidRPr="00F66F77">
        <w:rPr>
          <w:sz w:val="16"/>
        </w:rPr>
        <w:t xml:space="preserve">. While the developed world will be negatively affected by climate change through 2050, the consequences of climate change will be felt most acutely in the developing world. The national security threats posed by climate change to 2050 are likely to differ in degree, not kind, from the kinds of threats already posed by climate change. For the next few decades, </w:t>
      </w:r>
      <w:r w:rsidRPr="00F66F77">
        <w:rPr>
          <w:u w:val="single"/>
        </w:rPr>
        <w:t xml:space="preserve">climate change will </w:t>
      </w:r>
      <w:r w:rsidRPr="00F66F77">
        <w:rPr>
          <w:rStyle w:val="Emphasis"/>
        </w:rPr>
        <w:t xml:space="preserve">exacerbate </w:t>
      </w:r>
      <w:r w:rsidRPr="009F21FB">
        <w:rPr>
          <w:rStyle w:val="Emphasis"/>
          <w:highlight w:val="cyan"/>
        </w:rPr>
        <w:t>humanitarian crises</w:t>
      </w:r>
      <w:r w:rsidRPr="00F66F77">
        <w:rPr>
          <w:sz w:val="16"/>
        </w:rPr>
        <w:t>—</w:t>
      </w:r>
      <w:r w:rsidRPr="00F66F77">
        <w:rPr>
          <w:u w:val="single"/>
        </w:rPr>
        <w:t xml:space="preserve">some of </w:t>
      </w:r>
      <w:r w:rsidRPr="009F21FB">
        <w:rPr>
          <w:highlight w:val="cyan"/>
          <w:u w:val="single"/>
        </w:rPr>
        <w:t>which</w:t>
      </w:r>
      <w:r w:rsidRPr="00F66F77">
        <w:rPr>
          <w:u w:val="single"/>
        </w:rPr>
        <w:t xml:space="preserve"> will </w:t>
      </w:r>
      <w:r w:rsidRPr="009F21FB">
        <w:rPr>
          <w:highlight w:val="cyan"/>
          <w:u w:val="single"/>
        </w:rPr>
        <w:t>result in</w:t>
      </w:r>
      <w:r w:rsidRPr="00F66F77">
        <w:rPr>
          <w:u w:val="single"/>
        </w:rPr>
        <w:t xml:space="preserve"> the </w:t>
      </w:r>
      <w:r w:rsidRPr="009F21FB">
        <w:rPr>
          <w:highlight w:val="cyan"/>
          <w:u w:val="single"/>
        </w:rPr>
        <w:t xml:space="preserve">deployment of </w:t>
      </w:r>
      <w:r w:rsidRPr="009F21FB">
        <w:rPr>
          <w:rStyle w:val="Emphasis"/>
          <w:highlight w:val="cyan"/>
        </w:rPr>
        <w:t>military personnel</w:t>
      </w:r>
      <w:r w:rsidRPr="00F66F77">
        <w:rPr>
          <w:sz w:val="16"/>
        </w:rPr>
        <w:t xml:space="preserve">, as well as material and financial assistance. </w:t>
      </w:r>
      <w:r w:rsidRPr="009F21FB">
        <w:rPr>
          <w:highlight w:val="cyan"/>
          <w:u w:val="single"/>
        </w:rPr>
        <w:t>It will</w:t>
      </w:r>
      <w:r w:rsidRPr="00F66F77">
        <w:rPr>
          <w:sz w:val="16"/>
        </w:rPr>
        <w:t xml:space="preserve"> also </w:t>
      </w:r>
      <w:r w:rsidRPr="009F21FB">
        <w:rPr>
          <w:rStyle w:val="Emphasis"/>
          <w:highlight w:val="cyan"/>
        </w:rPr>
        <w:t>aggravate</w:t>
      </w:r>
      <w:r w:rsidRPr="00F66F77">
        <w:rPr>
          <w:sz w:val="16"/>
        </w:rPr>
        <w:t xml:space="preserve"> natural </w:t>
      </w:r>
      <w:r w:rsidRPr="00F66F77">
        <w:rPr>
          <w:rStyle w:val="Emphasis"/>
        </w:rPr>
        <w:t>resource constraints</w:t>
      </w:r>
      <w:r w:rsidRPr="00F66F77">
        <w:rPr>
          <w:sz w:val="16"/>
        </w:rPr>
        <w:t xml:space="preserve">, potentially </w:t>
      </w:r>
      <w:r w:rsidRPr="00F66F77">
        <w:rPr>
          <w:u w:val="single"/>
        </w:rPr>
        <w:t>contributing to</w:t>
      </w:r>
      <w:r w:rsidRPr="00F66F77">
        <w:rPr>
          <w:sz w:val="16"/>
        </w:rPr>
        <w:t xml:space="preserve"> political and economic </w:t>
      </w:r>
      <w:r w:rsidRPr="009F21FB">
        <w:rPr>
          <w:rStyle w:val="Emphasis"/>
          <w:highlight w:val="cyan"/>
        </w:rPr>
        <w:t>conflict</w:t>
      </w:r>
      <w:r w:rsidRPr="009F21FB">
        <w:rPr>
          <w:highlight w:val="cyan"/>
          <w:u w:val="single"/>
        </w:rPr>
        <w:t xml:space="preserve"> over </w:t>
      </w:r>
      <w:r w:rsidRPr="009F21FB">
        <w:rPr>
          <w:rStyle w:val="Emphasis"/>
          <w:highlight w:val="cyan"/>
        </w:rPr>
        <w:t>water</w:t>
      </w:r>
      <w:r w:rsidRPr="009F21FB">
        <w:rPr>
          <w:highlight w:val="cyan"/>
          <w:u w:val="single"/>
        </w:rPr>
        <w:t xml:space="preserve">, </w:t>
      </w:r>
      <w:r w:rsidRPr="009F21FB">
        <w:rPr>
          <w:rStyle w:val="Emphasis"/>
          <w:highlight w:val="cyan"/>
        </w:rPr>
        <w:t>food</w:t>
      </w:r>
      <w:r w:rsidRPr="009F21FB">
        <w:rPr>
          <w:highlight w:val="cyan"/>
          <w:u w:val="single"/>
        </w:rPr>
        <w:t xml:space="preserve"> and </w:t>
      </w:r>
      <w:r w:rsidRPr="009F21FB">
        <w:rPr>
          <w:rStyle w:val="Emphasis"/>
          <w:highlight w:val="cyan"/>
        </w:rPr>
        <w:t>energy</w:t>
      </w:r>
      <w:r w:rsidRPr="00F66F77">
        <w:rPr>
          <w:sz w:val="16"/>
        </w:rPr>
        <w:t>.</w:t>
      </w:r>
    </w:p>
    <w:p w14:paraId="4ED4A436" w14:textId="77777777" w:rsidR="00EA1747" w:rsidRPr="00F66F77" w:rsidRDefault="00EA1747" w:rsidP="00EA1747">
      <w:pPr>
        <w:rPr>
          <w:sz w:val="16"/>
          <w:szCs w:val="16"/>
        </w:rPr>
      </w:pPr>
      <w:r w:rsidRPr="00F66F77">
        <w:rPr>
          <w:sz w:val="16"/>
        </w:rPr>
        <w:t>The question for the next 30 years is not “can humanity survive as a species with 1.5°C or 2°C of warming,” but, “how much will the existing disparities between the developed and developing world widen, and how long (and how successfully) can these widening political/economic disparities be sustained</w:t>
      </w:r>
      <w:r w:rsidRPr="00F66F77">
        <w:rPr>
          <w:sz w:val="16"/>
          <w:szCs w:val="16"/>
        </w:rPr>
        <w:t>?” The urgency of the climate threat in the next few decades will depend, to a large degree, on whether and how much the U.S. government perceives a widening of these global inequities as a threat to U.S. national security.</w:t>
      </w:r>
    </w:p>
    <w:p w14:paraId="4EAC9138" w14:textId="77777777" w:rsidR="00EA1747" w:rsidRPr="00F66F77" w:rsidRDefault="00EA1747" w:rsidP="00EA1747">
      <w:pPr>
        <w:rPr>
          <w:sz w:val="16"/>
        </w:rPr>
      </w:pPr>
      <w:r w:rsidRPr="00F66F77">
        <w:rPr>
          <w:sz w:val="16"/>
        </w:rPr>
        <w:t xml:space="preserve">By contrast, </w:t>
      </w:r>
      <w:r w:rsidRPr="00F66F77">
        <w:rPr>
          <w:u w:val="single"/>
        </w:rPr>
        <w:t xml:space="preserve">if emissions continue to </w:t>
      </w:r>
      <w:r w:rsidRPr="00F66F77">
        <w:rPr>
          <w:rStyle w:val="Emphasis"/>
        </w:rPr>
        <w:t>creep upward</w:t>
      </w:r>
      <w:r w:rsidRPr="00F66F77">
        <w:rPr>
          <w:sz w:val="16"/>
        </w:rPr>
        <w:t xml:space="preserve"> (or if they do not decline rapidly), by 2100 climate-related national security </w:t>
      </w:r>
      <w:r w:rsidRPr="00F66F77">
        <w:rPr>
          <w:u w:val="single"/>
        </w:rPr>
        <w:t xml:space="preserve">threats could be </w:t>
      </w:r>
      <w:r w:rsidRPr="00F66F77">
        <w:rPr>
          <w:rStyle w:val="Emphasis"/>
        </w:rPr>
        <w:t>existential</w:t>
      </w:r>
      <w:r w:rsidRPr="00F66F77">
        <w:rPr>
          <w:sz w:val="16"/>
        </w:rPr>
        <w:t xml:space="preserve">. </w:t>
      </w:r>
      <w:r w:rsidRPr="009F21FB">
        <w:rPr>
          <w:highlight w:val="cyan"/>
          <w:u w:val="single"/>
        </w:rPr>
        <w:t>The question</w:t>
      </w:r>
      <w:r w:rsidRPr="00F66F77">
        <w:rPr>
          <w:u w:val="single"/>
        </w:rPr>
        <w:t xml:space="preserve"> for the next hundred years </w:t>
      </w:r>
      <w:r w:rsidRPr="009F21FB">
        <w:rPr>
          <w:highlight w:val="cyan"/>
          <w:u w:val="single"/>
        </w:rPr>
        <w:t>is</w:t>
      </w:r>
      <w:r w:rsidRPr="00F66F77">
        <w:rPr>
          <w:u w:val="single"/>
        </w:rPr>
        <w:t xml:space="preserve"> not</w:t>
      </w:r>
      <w:r w:rsidRPr="00F66F77">
        <w:rPr>
          <w:sz w:val="16"/>
        </w:rPr>
        <w:t>, “are disparities politically and economically manageable?” but, “</w:t>
      </w:r>
      <w:r w:rsidRPr="009F21FB">
        <w:rPr>
          <w:highlight w:val="cyan"/>
          <w:u w:val="single"/>
        </w:rPr>
        <w:t xml:space="preserve">can the </w:t>
      </w:r>
      <w:r w:rsidRPr="009F21FB">
        <w:rPr>
          <w:rStyle w:val="Emphasis"/>
          <w:highlight w:val="cyan"/>
        </w:rPr>
        <w:t>global order</w:t>
      </w:r>
      <w:r w:rsidRPr="00F66F77">
        <w:rPr>
          <w:u w:val="single"/>
        </w:rPr>
        <w:t xml:space="preserve">, premised on the </w:t>
      </w:r>
      <w:r w:rsidRPr="00F66F77">
        <w:rPr>
          <w:rStyle w:val="Emphasis"/>
        </w:rPr>
        <w:t>nation-state system</w:t>
      </w:r>
      <w:r w:rsidRPr="00F66F77">
        <w:rPr>
          <w:u w:val="single"/>
        </w:rPr>
        <w:t xml:space="preserve">, itself based on territorial sovereignty, </w:t>
      </w:r>
      <w:r w:rsidRPr="009F21FB">
        <w:rPr>
          <w:rStyle w:val="Emphasis"/>
          <w:highlight w:val="cyan"/>
        </w:rPr>
        <w:t>survive</w:t>
      </w:r>
      <w:r w:rsidRPr="00F66F77">
        <w:rPr>
          <w:u w:val="single"/>
        </w:rPr>
        <w:t xml:space="preserve"> in a world in which </w:t>
      </w:r>
      <w:r w:rsidRPr="00F66F77">
        <w:rPr>
          <w:rStyle w:val="Emphasis"/>
        </w:rPr>
        <w:t>substantial swathes of territory</w:t>
      </w:r>
      <w:r w:rsidRPr="00F66F77">
        <w:rPr>
          <w:u w:val="single"/>
        </w:rPr>
        <w:t xml:space="preserve"> are potentially </w:t>
      </w:r>
      <w:r w:rsidRPr="00F66F77">
        <w:rPr>
          <w:rStyle w:val="Emphasis"/>
        </w:rPr>
        <w:t>uninhabitable</w:t>
      </w:r>
      <w:r w:rsidRPr="00F66F77">
        <w:rPr>
          <w:sz w:val="16"/>
        </w:rPr>
        <w:t>?”</w:t>
      </w:r>
    </w:p>
    <w:p w14:paraId="4D4BF6DF" w14:textId="77777777" w:rsidR="00EA1747" w:rsidRPr="00F66F77" w:rsidRDefault="00EA1747" w:rsidP="00EA1747">
      <w:pPr>
        <w:rPr>
          <w:sz w:val="16"/>
        </w:rPr>
      </w:pPr>
      <w:r w:rsidRPr="00F66F77">
        <w:rPr>
          <w:sz w:val="16"/>
        </w:rPr>
        <w:t>National Security Consequences of Climate Change to 2050</w:t>
      </w:r>
    </w:p>
    <w:p w14:paraId="764AA791" w14:textId="77777777" w:rsidR="00EA1747" w:rsidRPr="00F66F77" w:rsidRDefault="00EA1747" w:rsidP="00EA1747">
      <w:pPr>
        <w:rPr>
          <w:sz w:val="16"/>
        </w:rPr>
      </w:pPr>
      <w:r w:rsidRPr="00F66F77">
        <w:rPr>
          <w:sz w:val="16"/>
        </w:rPr>
        <w:t>Scientists can predict the consequences of climate change to 2050 with some measure of certainty. (Beyond that date, the pace and magnitude of climate change—and therefore, the national security threat posed by it—depend heavily on the level of emissions in the coming years, as I have explained.) There is relative agreement across modeled climate scenarios that the world will likely warm, on average, at least 1.5°C above pre-industrial levels by about 2050—but perhaps as soon as 2030. This level of warming is likely to occur even if the world succeeds in dramatically reducing greenhouse gas emissions, as even the recent Intergovernmental Panel on Climate Change (IPCC) report implicitly admits. In other words, a certain amount of additional warming—at least 1.5°C, and probably more than that—is presumptively unavoidable.</w:t>
      </w:r>
    </w:p>
    <w:p w14:paraId="290B6EB9" w14:textId="77777777" w:rsidR="00EA1747" w:rsidRPr="00F66F77" w:rsidRDefault="00EA1747" w:rsidP="00EA1747">
      <w:pPr>
        <w:rPr>
          <w:sz w:val="16"/>
        </w:rPr>
      </w:pPr>
      <w:r w:rsidRPr="00F66F77">
        <w:rPr>
          <w:sz w:val="16"/>
        </w:rPr>
        <w:t xml:space="preserve">Looking ahead to 2050, it can be said with relative confidence that the national security consequences of climate change will vary in degree, not in kind, from the national security threats already facing the United States. This is hardly good news. </w:t>
      </w:r>
      <w:r w:rsidRPr="009F21FB">
        <w:rPr>
          <w:highlight w:val="cyan"/>
          <w:u w:val="single"/>
        </w:rPr>
        <w:t xml:space="preserve">Even </w:t>
      </w:r>
      <w:r w:rsidRPr="009F21FB">
        <w:rPr>
          <w:rStyle w:val="Emphasis"/>
          <w:highlight w:val="cyan"/>
        </w:rPr>
        <w:t>small differences</w:t>
      </w:r>
      <w:r w:rsidRPr="009F21FB">
        <w:rPr>
          <w:highlight w:val="cyan"/>
          <w:u w:val="single"/>
        </w:rPr>
        <w:t xml:space="preserve"> in</w:t>
      </w:r>
      <w:r w:rsidRPr="00F66F77">
        <w:rPr>
          <w:u w:val="single"/>
        </w:rPr>
        <w:t xml:space="preserve"> global average </w:t>
      </w:r>
      <w:r w:rsidRPr="009F21FB">
        <w:rPr>
          <w:rStyle w:val="Emphasis"/>
          <w:highlight w:val="cyan"/>
        </w:rPr>
        <w:t>temperatures</w:t>
      </w:r>
      <w:r w:rsidRPr="009F21FB">
        <w:rPr>
          <w:highlight w:val="cyan"/>
          <w:u w:val="single"/>
        </w:rPr>
        <w:t xml:space="preserve"> result in </w:t>
      </w:r>
      <w:r w:rsidRPr="009F21FB">
        <w:rPr>
          <w:rStyle w:val="Emphasis"/>
          <w:highlight w:val="cyan"/>
        </w:rPr>
        <w:t>significant</w:t>
      </w:r>
      <w:r w:rsidRPr="00F66F77">
        <w:rPr>
          <w:rStyle w:val="Emphasis"/>
        </w:rPr>
        <w:t xml:space="preserve"> environmental </w:t>
      </w:r>
      <w:r w:rsidRPr="009F21FB">
        <w:rPr>
          <w:rStyle w:val="Emphasis"/>
          <w:highlight w:val="cyan"/>
        </w:rPr>
        <w:t>changes</w:t>
      </w:r>
      <w:r w:rsidRPr="00F66F77">
        <w:rPr>
          <w:u w:val="single"/>
        </w:rPr>
        <w:t xml:space="preserve">, </w:t>
      </w:r>
      <w:r w:rsidRPr="009F21FB">
        <w:rPr>
          <w:highlight w:val="cyan"/>
          <w:u w:val="single"/>
        </w:rPr>
        <w:t>with</w:t>
      </w:r>
      <w:r w:rsidRPr="00F66F77">
        <w:rPr>
          <w:u w:val="single"/>
        </w:rPr>
        <w:t xml:space="preserve"> attendant </w:t>
      </w:r>
      <w:r w:rsidRPr="009F21FB">
        <w:rPr>
          <w:rStyle w:val="Emphasis"/>
          <w:highlight w:val="cyan"/>
        </w:rPr>
        <w:t>social</w:t>
      </w:r>
      <w:r w:rsidRPr="00F66F77">
        <w:rPr>
          <w:u w:val="single"/>
        </w:rPr>
        <w:t xml:space="preserve">, </w:t>
      </w:r>
      <w:r w:rsidRPr="009F21FB">
        <w:rPr>
          <w:rStyle w:val="Emphasis"/>
          <w:highlight w:val="cyan"/>
        </w:rPr>
        <w:t>economic</w:t>
      </w:r>
      <w:r w:rsidRPr="009F21FB">
        <w:rPr>
          <w:highlight w:val="cyan"/>
          <w:u w:val="single"/>
        </w:rPr>
        <w:t xml:space="preserve"> and </w:t>
      </w:r>
      <w:r w:rsidRPr="009F21FB">
        <w:rPr>
          <w:rStyle w:val="Emphasis"/>
          <w:highlight w:val="cyan"/>
        </w:rPr>
        <w:t>political consequences</w:t>
      </w:r>
      <w:r w:rsidRPr="00F66F77">
        <w:rPr>
          <w:sz w:val="16"/>
        </w:rPr>
        <w:t xml:space="preserve">. </w:t>
      </w:r>
      <w:r w:rsidRPr="002B305A">
        <w:rPr>
          <w:sz w:val="16"/>
        </w:rPr>
        <w:t xml:space="preserve">By 2050, </w:t>
      </w:r>
      <w:r w:rsidRPr="002B305A">
        <w:rPr>
          <w:u w:val="single"/>
        </w:rPr>
        <w:t xml:space="preserve">climate change will </w:t>
      </w:r>
      <w:r w:rsidRPr="002B305A">
        <w:rPr>
          <w:rStyle w:val="Emphasis"/>
        </w:rPr>
        <w:t>wreak increasing havoc</w:t>
      </w:r>
      <w:r w:rsidRPr="002B305A">
        <w:rPr>
          <w:u w:val="single"/>
        </w:rPr>
        <w:t xml:space="preserve"> on </w:t>
      </w:r>
      <w:r w:rsidRPr="002B305A">
        <w:rPr>
          <w:rStyle w:val="Emphasis"/>
        </w:rPr>
        <w:t>human</w:t>
      </w:r>
      <w:r w:rsidRPr="002B305A">
        <w:rPr>
          <w:u w:val="single"/>
        </w:rPr>
        <w:t xml:space="preserve"> and </w:t>
      </w:r>
      <w:r w:rsidRPr="002B305A">
        <w:rPr>
          <w:rStyle w:val="Emphasis"/>
        </w:rPr>
        <w:t>natural systems</w:t>
      </w:r>
      <w:r w:rsidRPr="002B305A">
        <w:rPr>
          <w:sz w:val="16"/>
        </w:rPr>
        <w:t>—predominantly, but not exclusively, in the developing world—</w:t>
      </w:r>
      <w:r w:rsidRPr="002B305A">
        <w:rPr>
          <w:u w:val="single"/>
        </w:rPr>
        <w:t>with</w:t>
      </w:r>
      <w:r w:rsidRPr="002B305A">
        <w:rPr>
          <w:sz w:val="16"/>
        </w:rPr>
        <w:t xml:space="preserve"> attenuated but </w:t>
      </w:r>
      <w:r w:rsidRPr="002B305A">
        <w:rPr>
          <w:rStyle w:val="Emphasis"/>
        </w:rPr>
        <w:t>profound consequences</w:t>
      </w:r>
      <w:r w:rsidRPr="002B305A">
        <w:rPr>
          <w:u w:val="single"/>
        </w:rPr>
        <w:t xml:space="preserve"> for </w:t>
      </w:r>
      <w:r w:rsidRPr="002B305A">
        <w:rPr>
          <w:rStyle w:val="Emphasis"/>
        </w:rPr>
        <w:t>national security</w:t>
      </w:r>
      <w:r w:rsidRPr="002B305A">
        <w:rPr>
          <w:sz w:val="16"/>
        </w:rPr>
        <w:t>.</w:t>
      </w:r>
    </w:p>
    <w:p w14:paraId="36A36B3A" w14:textId="77777777" w:rsidR="00EA1747" w:rsidRPr="00F66F77" w:rsidRDefault="00EA1747" w:rsidP="00EA1747">
      <w:pPr>
        <w:rPr>
          <w:sz w:val="16"/>
        </w:rPr>
      </w:pPr>
      <w:r w:rsidRPr="00F66F77">
        <w:rPr>
          <w:sz w:val="16"/>
        </w:rPr>
        <w:t xml:space="preserve">In particular, </w:t>
      </w:r>
      <w:r w:rsidRPr="009F21FB">
        <w:rPr>
          <w:highlight w:val="cyan"/>
          <w:u w:val="single"/>
        </w:rPr>
        <w:t xml:space="preserve">changes in </w:t>
      </w:r>
      <w:r w:rsidRPr="009F21FB">
        <w:rPr>
          <w:rStyle w:val="Emphasis"/>
          <w:highlight w:val="cyan"/>
        </w:rPr>
        <w:t>temperature</w:t>
      </w:r>
      <w:r w:rsidRPr="00F66F77">
        <w:rPr>
          <w:u w:val="single"/>
        </w:rPr>
        <w:t xml:space="preserve">, the </w:t>
      </w:r>
      <w:r w:rsidRPr="009F21FB">
        <w:rPr>
          <w:rStyle w:val="Emphasis"/>
          <w:highlight w:val="cyan"/>
        </w:rPr>
        <w:t>hydrological cycle</w:t>
      </w:r>
      <w:r w:rsidRPr="00F66F77">
        <w:rPr>
          <w:u w:val="single"/>
        </w:rPr>
        <w:t xml:space="preserve"> </w:t>
      </w:r>
      <w:r w:rsidRPr="009F21FB">
        <w:rPr>
          <w:highlight w:val="cyan"/>
          <w:u w:val="single"/>
        </w:rPr>
        <w:t>and</w:t>
      </w:r>
      <w:r w:rsidRPr="00F66F77">
        <w:rPr>
          <w:u w:val="single"/>
        </w:rPr>
        <w:t xml:space="preserve"> the </w:t>
      </w:r>
      <w:r w:rsidRPr="009F21FB">
        <w:rPr>
          <w:rStyle w:val="Emphasis"/>
          <w:highlight w:val="cyan"/>
        </w:rPr>
        <w:t>ranges of insects</w:t>
      </w:r>
      <w:r w:rsidRPr="009F21FB">
        <w:rPr>
          <w:highlight w:val="cyan"/>
          <w:u w:val="single"/>
        </w:rPr>
        <w:t xml:space="preserve"> will impact </w:t>
      </w:r>
      <w:r w:rsidRPr="009F21FB">
        <w:rPr>
          <w:rStyle w:val="Emphasis"/>
          <w:highlight w:val="cyan"/>
        </w:rPr>
        <w:t>food availability</w:t>
      </w:r>
      <w:r w:rsidRPr="00F66F77">
        <w:rPr>
          <w:u w:val="single"/>
        </w:rPr>
        <w:t xml:space="preserve"> and food access in much of the world, increasing food insecurity</w:t>
      </w:r>
      <w:r w:rsidRPr="00F66F77">
        <w:rPr>
          <w:sz w:val="16"/>
        </w:rPr>
        <w:t xml:space="preserve">. </w:t>
      </w:r>
      <w:r w:rsidRPr="009F21FB">
        <w:rPr>
          <w:rStyle w:val="Emphasis"/>
          <w:highlight w:val="cyan"/>
        </w:rPr>
        <w:t>Storms</w:t>
      </w:r>
      <w:r w:rsidRPr="00F66F77">
        <w:rPr>
          <w:u w:val="single"/>
        </w:rPr>
        <w:t xml:space="preserve">, </w:t>
      </w:r>
      <w:r w:rsidRPr="009F21FB">
        <w:rPr>
          <w:rStyle w:val="Emphasis"/>
          <w:highlight w:val="cyan"/>
        </w:rPr>
        <w:t>flooding</w:t>
      </w:r>
      <w:r w:rsidRPr="00F66F77">
        <w:rPr>
          <w:u w:val="single"/>
        </w:rPr>
        <w:t xml:space="preserve">, </w:t>
      </w:r>
      <w:r w:rsidRPr="009F21FB">
        <w:rPr>
          <w:rStyle w:val="Emphasis"/>
          <w:highlight w:val="cyan"/>
        </w:rPr>
        <w:t>changes in ocean pH</w:t>
      </w:r>
      <w:r w:rsidRPr="00F66F77">
        <w:rPr>
          <w:u w:val="single"/>
        </w:rPr>
        <w:t xml:space="preserve"> and other climate-linked changes </w:t>
      </w:r>
      <w:r w:rsidRPr="009F21FB">
        <w:rPr>
          <w:highlight w:val="cyan"/>
          <w:u w:val="single"/>
        </w:rPr>
        <w:t xml:space="preserve">will damage </w:t>
      </w:r>
      <w:r w:rsidRPr="009F21FB">
        <w:rPr>
          <w:rStyle w:val="Emphasis"/>
          <w:highlight w:val="cyan"/>
        </w:rPr>
        <w:t>infrastructure</w:t>
      </w:r>
      <w:r w:rsidRPr="00F66F77">
        <w:rPr>
          <w:u w:val="single"/>
        </w:rPr>
        <w:t xml:space="preserve"> and negatively impact </w:t>
      </w:r>
      <w:r w:rsidRPr="009F21FB">
        <w:rPr>
          <w:rStyle w:val="Emphasis"/>
          <w:highlight w:val="cyan"/>
        </w:rPr>
        <w:t>labor productivity</w:t>
      </w:r>
      <w:r w:rsidRPr="009F21FB">
        <w:rPr>
          <w:highlight w:val="cyan"/>
          <w:u w:val="single"/>
        </w:rPr>
        <w:t xml:space="preserve"> and</w:t>
      </w:r>
      <w:r w:rsidRPr="00F66F77">
        <w:rPr>
          <w:u w:val="single"/>
        </w:rPr>
        <w:t xml:space="preserve"> economic </w:t>
      </w:r>
      <w:r w:rsidRPr="009F21FB">
        <w:rPr>
          <w:rStyle w:val="Emphasis"/>
          <w:highlight w:val="cyan"/>
        </w:rPr>
        <w:t>growth</w:t>
      </w:r>
      <w:r w:rsidRPr="00F66F77">
        <w:rPr>
          <w:sz w:val="16"/>
        </w:rPr>
        <w:t xml:space="preserve"> in much of the world. </w:t>
      </w:r>
      <w:r w:rsidRPr="00F66F77">
        <w:rPr>
          <w:u w:val="single"/>
        </w:rPr>
        <w:t xml:space="preserve">Vector-borne </w:t>
      </w:r>
      <w:r w:rsidRPr="009F21FB">
        <w:rPr>
          <w:rStyle w:val="Emphasis"/>
          <w:highlight w:val="cyan"/>
        </w:rPr>
        <w:t>diseases</w:t>
      </w:r>
      <w:r w:rsidRPr="009F21FB">
        <w:rPr>
          <w:highlight w:val="cyan"/>
          <w:u w:val="single"/>
        </w:rPr>
        <w:t xml:space="preserve"> will</w:t>
      </w:r>
      <w:r w:rsidRPr="00F66F77">
        <w:rPr>
          <w:u w:val="single"/>
        </w:rPr>
        <w:t xml:space="preserve"> also </w:t>
      </w:r>
      <w:r w:rsidRPr="009F21FB">
        <w:rPr>
          <w:highlight w:val="cyan"/>
          <w:u w:val="single"/>
        </w:rPr>
        <w:t>be</w:t>
      </w:r>
      <w:r w:rsidRPr="00F66F77">
        <w:rPr>
          <w:u w:val="single"/>
        </w:rPr>
        <w:t xml:space="preserve">come </w:t>
      </w:r>
      <w:r w:rsidRPr="00F66F77">
        <w:rPr>
          <w:rStyle w:val="Emphasis"/>
        </w:rPr>
        <w:t xml:space="preserve">more </w:t>
      </w:r>
      <w:r w:rsidRPr="009F21FB">
        <w:rPr>
          <w:rStyle w:val="Emphasis"/>
          <w:highlight w:val="cyan"/>
        </w:rPr>
        <w:t>prevalent</w:t>
      </w:r>
      <w:r w:rsidRPr="00F66F77">
        <w:rPr>
          <w:sz w:val="16"/>
        </w:rPr>
        <w:t xml:space="preserve">, </w:t>
      </w:r>
      <w:r w:rsidRPr="00F66F77">
        <w:rPr>
          <w:u w:val="single"/>
        </w:rPr>
        <w:t xml:space="preserve">as climate change will expand the geographic </w:t>
      </w:r>
      <w:r w:rsidRPr="00F66F77">
        <w:rPr>
          <w:rStyle w:val="Emphasis"/>
        </w:rPr>
        <w:t>range</w:t>
      </w:r>
      <w:r w:rsidRPr="00F66F77">
        <w:rPr>
          <w:u w:val="single"/>
        </w:rPr>
        <w:t xml:space="preserve"> and </w:t>
      </w:r>
      <w:r w:rsidRPr="00F66F77">
        <w:rPr>
          <w:rStyle w:val="Emphasis"/>
        </w:rPr>
        <w:t>intensity</w:t>
      </w:r>
      <w:r w:rsidRPr="00F66F77">
        <w:rPr>
          <w:u w:val="single"/>
        </w:rPr>
        <w:t xml:space="preserve"> of </w:t>
      </w:r>
      <w:r w:rsidRPr="00F66F77">
        <w:rPr>
          <w:rStyle w:val="Emphasis"/>
        </w:rPr>
        <w:t>transmission</w:t>
      </w:r>
      <w:r w:rsidRPr="00F66F77">
        <w:rPr>
          <w:u w:val="single"/>
        </w:rPr>
        <w:t xml:space="preserve"> of diseases like malaria, West Nile, Zika and dengue fever, and cholera</w:t>
      </w:r>
      <w:r w:rsidRPr="00F66F77">
        <w:rPr>
          <w:sz w:val="16"/>
        </w:rPr>
        <w:t xml:space="preserve">. </w:t>
      </w:r>
      <w:r w:rsidRPr="00F66F77">
        <w:rPr>
          <w:u w:val="single"/>
        </w:rPr>
        <w:t xml:space="preserve">Rising </w:t>
      </w:r>
      <w:r w:rsidRPr="00F66F77">
        <w:rPr>
          <w:rStyle w:val="Emphasis"/>
        </w:rPr>
        <w:t xml:space="preserve">public health </w:t>
      </w:r>
      <w:r w:rsidRPr="009F21FB">
        <w:rPr>
          <w:rStyle w:val="Emphasis"/>
          <w:highlight w:val="cyan"/>
        </w:rPr>
        <w:t>challenges</w:t>
      </w:r>
      <w:r w:rsidRPr="00F66F77">
        <w:rPr>
          <w:u w:val="single"/>
        </w:rPr>
        <w:t xml:space="preserve">, </w:t>
      </w:r>
      <w:r w:rsidRPr="00F66F77">
        <w:rPr>
          <w:rStyle w:val="Emphasis"/>
        </w:rPr>
        <w:t>economic devastation</w:t>
      </w:r>
      <w:r w:rsidRPr="00F66F77">
        <w:rPr>
          <w:u w:val="single"/>
        </w:rPr>
        <w:t xml:space="preserve"> and </w:t>
      </w:r>
      <w:r w:rsidRPr="00F66F77">
        <w:rPr>
          <w:rStyle w:val="Emphasis"/>
        </w:rPr>
        <w:t>food insecurity</w:t>
      </w:r>
      <w:r w:rsidRPr="00F66F77">
        <w:rPr>
          <w:u w:val="single"/>
        </w:rPr>
        <w:t xml:space="preserve"> </w:t>
      </w:r>
      <w:r w:rsidRPr="009F21FB">
        <w:rPr>
          <w:highlight w:val="cyan"/>
          <w:u w:val="single"/>
        </w:rPr>
        <w:t>will translate into</w:t>
      </w:r>
      <w:r w:rsidRPr="00F66F77">
        <w:rPr>
          <w:u w:val="single"/>
        </w:rPr>
        <w:t xml:space="preserve"> an increased </w:t>
      </w:r>
      <w:r w:rsidRPr="00F66F77">
        <w:rPr>
          <w:rStyle w:val="Emphasis"/>
        </w:rPr>
        <w:t>demand</w:t>
      </w:r>
      <w:r w:rsidRPr="00F66F77">
        <w:rPr>
          <w:u w:val="single"/>
        </w:rPr>
        <w:t xml:space="preserve"> for </w:t>
      </w:r>
      <w:r w:rsidRPr="00F66F77">
        <w:rPr>
          <w:rStyle w:val="Emphasis"/>
        </w:rPr>
        <w:t>humanitarian assistance</w:t>
      </w:r>
      <w:r w:rsidRPr="00F66F77">
        <w:rPr>
          <w:u w:val="single"/>
        </w:rPr>
        <w:t xml:space="preserve"> provided by the </w:t>
      </w:r>
      <w:r w:rsidRPr="00F66F77">
        <w:rPr>
          <w:rStyle w:val="Emphasis"/>
        </w:rPr>
        <w:t>military</w:t>
      </w:r>
      <w:r w:rsidRPr="00F66F77">
        <w:rPr>
          <w:u w:val="single"/>
        </w:rPr>
        <w:t xml:space="preserve">, increased </w:t>
      </w:r>
      <w:r w:rsidRPr="009F21FB">
        <w:rPr>
          <w:rStyle w:val="Emphasis"/>
          <w:highlight w:val="cyan"/>
        </w:rPr>
        <w:t>migration</w:t>
      </w:r>
      <w:r w:rsidRPr="00F66F77">
        <w:rPr>
          <w:sz w:val="16"/>
        </w:rPr>
        <w:t>—especially from tropical and subtropical regions—</w:t>
      </w:r>
      <w:r w:rsidRPr="009F21FB">
        <w:rPr>
          <w:highlight w:val="cyan"/>
          <w:u w:val="single"/>
        </w:rPr>
        <w:t xml:space="preserve">and </w:t>
      </w:r>
      <w:r w:rsidRPr="009F21FB">
        <w:rPr>
          <w:rStyle w:val="Emphasis"/>
          <w:highlight w:val="cyan"/>
        </w:rPr>
        <w:t>geopolitical conflict</w:t>
      </w:r>
      <w:r w:rsidRPr="00F66F77">
        <w:rPr>
          <w:sz w:val="16"/>
        </w:rPr>
        <w:t>.</w:t>
      </w:r>
    </w:p>
    <w:p w14:paraId="36555681" w14:textId="77777777" w:rsidR="00EA1747" w:rsidRPr="00F66F77" w:rsidRDefault="00EA1747" w:rsidP="00EA1747">
      <w:pPr>
        <w:rPr>
          <w:sz w:val="16"/>
        </w:rPr>
      </w:pPr>
      <w:r w:rsidRPr="00F66F77">
        <w:rPr>
          <w:sz w:val="16"/>
        </w:rPr>
        <w:t xml:space="preserve">Long-term trends such as declining food security, coupled with short-term events like hurricanes, could sustain unprecedented levels of migration. The 2015 refugee crisis in Europe portends the kinds of population movements that will only accelerate in the coming decades: people from Africa, Southwest and South Asia and elsewhere crossing land and water to reach Europe. For the United States, this likely means greater numbers of people seeking entry from both Central America and the Caribbean. Such influxes are not unprecedented, but they are unlikely to abate and could increase in volume over the next few decades, driven in part by climate change-related food insecurity, climate change-related storms and also by economic and political instability. Food insecurity, economic losses and loss of human life are also likely to exacerbate existing political tensions in the developing world, especially in regions with poor governance and/or where the climate is particularly vulnerable to warming (e.g., the Mediterranean basin). While the Arab Spring had many underlying causes, it also coincided with a period of high food prices, which arguably contributed to the protests. In some situations, </w:t>
      </w:r>
      <w:r w:rsidRPr="00F66F77">
        <w:rPr>
          <w:rStyle w:val="Emphasis"/>
        </w:rPr>
        <w:t>food insecurity</w:t>
      </w:r>
      <w:r w:rsidRPr="00F66F77">
        <w:rPr>
          <w:u w:val="single"/>
        </w:rPr>
        <w:t xml:space="preserve">, </w:t>
      </w:r>
      <w:r w:rsidRPr="00F66F77">
        <w:rPr>
          <w:rStyle w:val="Emphasis"/>
        </w:rPr>
        <w:t>economic losses</w:t>
      </w:r>
      <w:r w:rsidRPr="00F66F77">
        <w:rPr>
          <w:u w:val="single"/>
        </w:rPr>
        <w:t xml:space="preserve"> and </w:t>
      </w:r>
      <w:r w:rsidRPr="00F66F77">
        <w:rPr>
          <w:rStyle w:val="Emphasis"/>
        </w:rPr>
        <w:t>public health crises</w:t>
      </w:r>
      <w:r w:rsidRPr="00F66F77">
        <w:rPr>
          <w:u w:val="single"/>
        </w:rPr>
        <w:t xml:space="preserve">, combined with </w:t>
      </w:r>
      <w:r w:rsidRPr="00F66F77">
        <w:rPr>
          <w:rStyle w:val="Emphasis"/>
        </w:rPr>
        <w:t>weak</w:t>
      </w:r>
      <w:r w:rsidRPr="00F66F77">
        <w:rPr>
          <w:u w:val="single"/>
        </w:rPr>
        <w:t xml:space="preserve"> and ineffectual </w:t>
      </w:r>
      <w:r w:rsidRPr="00F66F77">
        <w:rPr>
          <w:rStyle w:val="Emphasis"/>
        </w:rPr>
        <w:t>governance</w:t>
      </w:r>
      <w:r w:rsidRPr="00F66F77">
        <w:rPr>
          <w:u w:val="single"/>
        </w:rPr>
        <w:t xml:space="preserve">, could </w:t>
      </w:r>
      <w:r w:rsidRPr="00F66F77">
        <w:rPr>
          <w:rStyle w:val="Emphasis"/>
        </w:rPr>
        <w:t>precipitate future conflicts</w:t>
      </w:r>
      <w:r w:rsidRPr="00F66F77">
        <w:rPr>
          <w:sz w:val="16"/>
        </w:rPr>
        <w:t xml:space="preserve"> of this kind—although it will be difficult to know where and when without more precise local studies of both underlying political dynamics and the regionally-specific impacts of climate change.</w:t>
      </w:r>
    </w:p>
    <w:p w14:paraId="02E462D1" w14:textId="77777777" w:rsidR="00EA1747" w:rsidRPr="00F66F77" w:rsidRDefault="00EA1747" w:rsidP="00EA1747">
      <w:pPr>
        <w:rPr>
          <w:sz w:val="16"/>
        </w:rPr>
      </w:pPr>
      <w:r w:rsidRPr="00F66F77">
        <w:rPr>
          <w:sz w:val="16"/>
        </w:rPr>
        <w:t>2100 and Beyond</w:t>
      </w:r>
    </w:p>
    <w:p w14:paraId="0EAF9823" w14:textId="77777777" w:rsidR="00EA1747" w:rsidRPr="00F66F77" w:rsidRDefault="00EA1747" w:rsidP="00EA1747">
      <w:pPr>
        <w:rPr>
          <w:sz w:val="16"/>
        </w:rPr>
      </w:pPr>
      <w:r w:rsidRPr="00F66F77">
        <w:rPr>
          <w:sz w:val="16"/>
        </w:rPr>
        <w:t xml:space="preserve">While the national security impacts of climate change to 2050 are likely to be costly and disruptive for the U.S. military—and devastating for many people around the world—at some point after 2050, if warming continues at its current pace, </w:t>
      </w:r>
      <w:r w:rsidRPr="00F66F77">
        <w:rPr>
          <w:u w:val="single"/>
        </w:rPr>
        <w:t xml:space="preserve">changes to the climate could </w:t>
      </w:r>
      <w:r w:rsidRPr="00F66F77">
        <w:rPr>
          <w:rStyle w:val="Emphasis"/>
        </w:rPr>
        <w:t>fundamentally reshape geopolitics</w:t>
      </w:r>
      <w:r w:rsidRPr="00F66F77">
        <w:rPr>
          <w:sz w:val="16"/>
        </w:rPr>
        <w:t xml:space="preserve"> and possibly even the current nation-state basis of the current global order.</w:t>
      </w:r>
    </w:p>
    <w:p w14:paraId="016C30A4" w14:textId="77777777" w:rsidR="00EA1747" w:rsidRPr="004E1197" w:rsidRDefault="00EA1747" w:rsidP="00EA1747">
      <w:pPr>
        <w:rPr>
          <w:sz w:val="16"/>
        </w:rPr>
      </w:pPr>
      <w:r w:rsidRPr="00F66F77">
        <w:rPr>
          <w:sz w:val="16"/>
        </w:rPr>
        <w:t xml:space="preserve">To be clear, both the ultimate level of warming and its attendant political consequences is highly speculative, for the reasons I explained in my last post. Nonetheless, we do know that the planet is currently on track for at least 3-4°C of warming by 2100. The “known knowns” of higher levels of warming—say, 3°C—are frightening. At that 3°C of warming, for example, scientists project that </w:t>
      </w:r>
      <w:r w:rsidRPr="00F66F77">
        <w:rPr>
          <w:u w:val="single"/>
        </w:rPr>
        <w:t>there will</w:t>
      </w:r>
      <w:r w:rsidRPr="00F66F77">
        <w:rPr>
          <w:sz w:val="16"/>
        </w:rPr>
        <w:t xml:space="preserve"> be a nearly </w:t>
      </w:r>
      <w:r w:rsidRPr="009F21FB">
        <w:rPr>
          <w:rStyle w:val="Emphasis"/>
          <w:highlight w:val="cyan"/>
        </w:rPr>
        <w:t>70 percent decline</w:t>
      </w:r>
      <w:r w:rsidRPr="009F21FB">
        <w:rPr>
          <w:highlight w:val="cyan"/>
          <w:u w:val="single"/>
        </w:rPr>
        <w:t xml:space="preserve"> in </w:t>
      </w:r>
      <w:r w:rsidRPr="009F21FB">
        <w:rPr>
          <w:rStyle w:val="Emphasis"/>
          <w:highlight w:val="cyan"/>
        </w:rPr>
        <w:t>wheat</w:t>
      </w:r>
      <w:r w:rsidRPr="00F66F77">
        <w:rPr>
          <w:u w:val="single"/>
        </w:rPr>
        <w:t xml:space="preserve"> production </w:t>
      </w:r>
      <w:r w:rsidRPr="009F21FB">
        <w:rPr>
          <w:highlight w:val="cyan"/>
          <w:u w:val="single"/>
        </w:rPr>
        <w:t xml:space="preserve">in </w:t>
      </w:r>
      <w:r w:rsidRPr="009F21FB">
        <w:rPr>
          <w:rStyle w:val="Emphasis"/>
          <w:highlight w:val="cyan"/>
        </w:rPr>
        <w:t>Central America</w:t>
      </w:r>
      <w:r w:rsidRPr="009F21FB">
        <w:rPr>
          <w:highlight w:val="cyan"/>
          <w:u w:val="single"/>
        </w:rPr>
        <w:t xml:space="preserve"> and</w:t>
      </w:r>
      <w:r w:rsidRPr="00F66F77">
        <w:rPr>
          <w:u w:val="single"/>
        </w:rPr>
        <w:t xml:space="preserve"> the Caribbean</w:t>
      </w:r>
      <w:r w:rsidRPr="00F66F77">
        <w:rPr>
          <w:sz w:val="16"/>
        </w:rPr>
        <w:t xml:space="preserve">, </w:t>
      </w:r>
      <w:r w:rsidRPr="009F21FB">
        <w:rPr>
          <w:rStyle w:val="Emphasis"/>
          <w:highlight w:val="cyan"/>
        </w:rPr>
        <w:t>75 percent</w:t>
      </w:r>
      <w:r w:rsidRPr="009F21FB">
        <w:rPr>
          <w:highlight w:val="cyan"/>
          <w:u w:val="single"/>
        </w:rPr>
        <w:t xml:space="preserve"> of</w:t>
      </w:r>
      <w:r w:rsidRPr="00F66F77">
        <w:rPr>
          <w:u w:val="single"/>
        </w:rPr>
        <w:t xml:space="preserve"> the </w:t>
      </w:r>
      <w:r w:rsidRPr="009F21FB">
        <w:rPr>
          <w:rStyle w:val="Emphasis"/>
          <w:highlight w:val="cyan"/>
        </w:rPr>
        <w:t>land area</w:t>
      </w:r>
      <w:r w:rsidRPr="009F21FB">
        <w:rPr>
          <w:highlight w:val="cyan"/>
          <w:u w:val="single"/>
        </w:rPr>
        <w:t xml:space="preserve"> in</w:t>
      </w:r>
      <w:r w:rsidRPr="00F66F77">
        <w:rPr>
          <w:u w:val="single"/>
        </w:rPr>
        <w:t xml:space="preserve"> the </w:t>
      </w:r>
      <w:r w:rsidRPr="009F21FB">
        <w:rPr>
          <w:rStyle w:val="Emphasis"/>
          <w:highlight w:val="cyan"/>
        </w:rPr>
        <w:t>Mid</w:t>
      </w:r>
      <w:r w:rsidRPr="00F66F77">
        <w:rPr>
          <w:u w:val="single"/>
        </w:rPr>
        <w:t xml:space="preserve">dle </w:t>
      </w:r>
      <w:r w:rsidRPr="009F21FB">
        <w:rPr>
          <w:rStyle w:val="Emphasis"/>
          <w:highlight w:val="cyan"/>
        </w:rPr>
        <w:t>East</w:t>
      </w:r>
      <w:r w:rsidRPr="00F66F77">
        <w:rPr>
          <w:sz w:val="16"/>
        </w:rPr>
        <w:t xml:space="preserve"> and more than </w:t>
      </w:r>
      <w:r w:rsidRPr="00F66F77">
        <w:rPr>
          <w:u w:val="single"/>
        </w:rPr>
        <w:t xml:space="preserve">50 percent in South Asia will be affected by highly unusual heat, and </w:t>
      </w:r>
      <w:r w:rsidRPr="009F21FB">
        <w:rPr>
          <w:rStyle w:val="Emphasis"/>
          <w:highlight w:val="cyan"/>
        </w:rPr>
        <w:t>sea level rise</w:t>
      </w:r>
      <w:r w:rsidRPr="009F21FB">
        <w:rPr>
          <w:highlight w:val="cyan"/>
          <w:u w:val="single"/>
        </w:rPr>
        <w:t xml:space="preserve"> could </w:t>
      </w:r>
      <w:r w:rsidRPr="009F21FB">
        <w:rPr>
          <w:rStyle w:val="Emphasis"/>
          <w:highlight w:val="cyan"/>
        </w:rPr>
        <w:t>displace</w:t>
      </w:r>
      <w:r w:rsidRPr="00F66F77">
        <w:rPr>
          <w:u w:val="single"/>
        </w:rPr>
        <w:t xml:space="preserve"> and imperil the lives </w:t>
      </w:r>
      <w:r w:rsidRPr="009F21FB">
        <w:rPr>
          <w:rStyle w:val="Emphasis"/>
          <w:highlight w:val="cyan"/>
        </w:rPr>
        <w:t>hundreds of millions</w:t>
      </w:r>
      <w:r w:rsidRPr="00F66F77">
        <w:rPr>
          <w:u w:val="single"/>
        </w:rPr>
        <w:t xml:space="preserve"> </w:t>
      </w:r>
      <w:r w:rsidRPr="004E1197">
        <w:rPr>
          <w:u w:val="single"/>
        </w:rPr>
        <w:t>of people</w:t>
      </w:r>
      <w:r w:rsidRPr="004E1197">
        <w:rPr>
          <w:sz w:val="16"/>
        </w:rPr>
        <w:t>, among other consequences.</w:t>
      </w:r>
    </w:p>
    <w:p w14:paraId="2E92B75B" w14:textId="77777777" w:rsidR="00EA1747" w:rsidRPr="004E1197" w:rsidRDefault="00EA1747" w:rsidP="00EA1747">
      <w:pPr>
        <w:rPr>
          <w:sz w:val="16"/>
        </w:rPr>
      </w:pPr>
      <w:r w:rsidRPr="004E1197">
        <w:rPr>
          <w:sz w:val="16"/>
        </w:rPr>
        <w:t xml:space="preserve">But </w:t>
      </w:r>
      <w:r w:rsidRPr="004E1197">
        <w:rPr>
          <w:u w:val="single"/>
        </w:rPr>
        <w:t>even higher levels of warming are physically possible within this century</w:t>
      </w:r>
      <w:r w:rsidRPr="004E1197">
        <w:rPr>
          <w:sz w:val="16"/>
        </w:rPr>
        <w:t xml:space="preserve">. At these levels of warming, </w:t>
      </w:r>
      <w:r w:rsidRPr="004E1197">
        <w:rPr>
          <w:u w:val="single"/>
        </w:rPr>
        <w:t xml:space="preserve">some </w:t>
      </w:r>
      <w:r w:rsidRPr="004E1197">
        <w:rPr>
          <w:rStyle w:val="Emphasis"/>
        </w:rPr>
        <w:t>regions of the world</w:t>
      </w:r>
      <w:r w:rsidRPr="004E1197">
        <w:rPr>
          <w:u w:val="single"/>
        </w:rPr>
        <w:t xml:space="preserve"> would be </w:t>
      </w:r>
      <w:r w:rsidRPr="004E1197">
        <w:rPr>
          <w:rStyle w:val="Emphasis"/>
        </w:rPr>
        <w:t>literally uninhabitable</w:t>
      </w:r>
      <w:r w:rsidRPr="004E1197">
        <w:rPr>
          <w:sz w:val="16"/>
        </w:rPr>
        <w:t xml:space="preserve">, likely resulting in the depopulation of the tropics, </w:t>
      </w:r>
      <w:r w:rsidRPr="004E1197">
        <w:rPr>
          <w:u w:val="single"/>
        </w:rPr>
        <w:t xml:space="preserve">to say nothing of the consequences of </w:t>
      </w:r>
      <w:r w:rsidRPr="004E1197">
        <w:rPr>
          <w:rStyle w:val="Emphasis"/>
        </w:rPr>
        <w:t>sea-level rise</w:t>
      </w:r>
      <w:r w:rsidRPr="004E1197">
        <w:rPr>
          <w:u w:val="single"/>
        </w:rPr>
        <w:t xml:space="preserve"> for </w:t>
      </w:r>
      <w:r w:rsidRPr="004E1197">
        <w:rPr>
          <w:rStyle w:val="Emphasis"/>
        </w:rPr>
        <w:t>economically important cities</w:t>
      </w:r>
      <w:r w:rsidRPr="004E1197">
        <w:rPr>
          <w:u w:val="single"/>
        </w:rPr>
        <w:t xml:space="preserve"> such as Amsterdam and New York</w:t>
      </w:r>
      <w:r w:rsidRPr="004E1197">
        <w:rPr>
          <w:sz w:val="16"/>
        </w:rPr>
        <w:t xml:space="preserve">. </w:t>
      </w:r>
      <w:r w:rsidRPr="004E1197">
        <w:rPr>
          <w:u w:val="single"/>
        </w:rPr>
        <w:t xml:space="preserve">Even if newly warmed regions of the far north could </w:t>
      </w:r>
      <w:r w:rsidRPr="004E1197">
        <w:rPr>
          <w:rStyle w:val="Emphasis"/>
        </w:rPr>
        <w:t>theoretically accommodate</w:t>
      </w:r>
      <w:r w:rsidRPr="004E1197">
        <w:rPr>
          <w:u w:val="single"/>
        </w:rPr>
        <w:t xml:space="preserve"> the resulting </w:t>
      </w:r>
      <w:r w:rsidRPr="004E1197">
        <w:rPr>
          <w:rStyle w:val="Emphasis"/>
        </w:rPr>
        <w:t>migrants</w:t>
      </w:r>
      <w:r w:rsidRPr="004E1197">
        <w:rPr>
          <w:u w:val="single"/>
        </w:rPr>
        <w:t xml:space="preserve">, this </w:t>
      </w:r>
      <w:r w:rsidRPr="004E1197">
        <w:rPr>
          <w:rStyle w:val="Emphasis"/>
        </w:rPr>
        <w:t>presumes</w:t>
      </w:r>
      <w:r w:rsidRPr="004E1197">
        <w:rPr>
          <w:u w:val="single"/>
        </w:rPr>
        <w:t xml:space="preserve"> that the </w:t>
      </w:r>
      <w:r w:rsidRPr="004E1197">
        <w:rPr>
          <w:rStyle w:val="Emphasis"/>
        </w:rPr>
        <w:t>political response</w:t>
      </w:r>
      <w:r w:rsidRPr="004E1197">
        <w:rPr>
          <w:u w:val="single"/>
        </w:rPr>
        <w:t xml:space="preserve"> to this unprecedented </w:t>
      </w:r>
      <w:r w:rsidRPr="004E1197">
        <w:rPr>
          <w:rStyle w:val="Emphasis"/>
        </w:rPr>
        <w:t>global displacement</w:t>
      </w:r>
      <w:r w:rsidRPr="004E1197">
        <w:rPr>
          <w:u w:val="single"/>
        </w:rPr>
        <w:t xml:space="preserve"> would be </w:t>
      </w:r>
      <w:r w:rsidRPr="004E1197">
        <w:rPr>
          <w:rStyle w:val="Emphasis"/>
        </w:rPr>
        <w:t>orderly</w:t>
      </w:r>
      <w:r w:rsidRPr="004E1197">
        <w:rPr>
          <w:u w:val="single"/>
        </w:rPr>
        <w:t xml:space="preserve"> and </w:t>
      </w:r>
      <w:r w:rsidRPr="004E1197">
        <w:rPr>
          <w:rStyle w:val="Emphasis"/>
        </w:rPr>
        <w:t>conflict-free</w:t>
      </w:r>
      <w:r w:rsidRPr="004E1197">
        <w:rPr>
          <w:u w:val="single"/>
        </w:rPr>
        <w:t xml:space="preserve"> </w:t>
      </w:r>
      <w:r w:rsidRPr="004E1197">
        <w:rPr>
          <w:rStyle w:val="Emphasis"/>
        </w:rPr>
        <w:t>borders on fantasy</w:t>
      </w:r>
      <w:r w:rsidRPr="004E1197">
        <w:rPr>
          <w:sz w:val="16"/>
        </w:rPr>
        <w:t>.</w:t>
      </w:r>
    </w:p>
    <w:p w14:paraId="4D90E53E" w14:textId="77777777" w:rsidR="00EA1747" w:rsidRPr="004E1197" w:rsidRDefault="00EA1747" w:rsidP="00EA1747">
      <w:pPr>
        <w:rPr>
          <w:sz w:val="16"/>
        </w:rPr>
      </w:pPr>
      <w:r w:rsidRPr="004E1197">
        <w:rPr>
          <w:sz w:val="16"/>
        </w:rPr>
        <w:t>The geopolitical consequences of significant levels of warming are severe, but if these changes occur in a linear way, at least there will be time for human</w:t>
      </w:r>
      <w:r w:rsidRPr="00F66F77">
        <w:rPr>
          <w:sz w:val="16"/>
        </w:rPr>
        <w:t xml:space="preserve"> systems to adjust. Perhaps </w:t>
      </w:r>
      <w:r w:rsidRPr="00F66F77">
        <w:rPr>
          <w:u w:val="single"/>
        </w:rPr>
        <w:t xml:space="preserve">more challenging for national security is the possibility that the until-now </w:t>
      </w:r>
      <w:r w:rsidRPr="009F21FB">
        <w:rPr>
          <w:rStyle w:val="Emphasis"/>
          <w:highlight w:val="cyan"/>
        </w:rPr>
        <w:t>linear changes give way</w:t>
      </w:r>
      <w:r w:rsidRPr="009F21FB">
        <w:rPr>
          <w:highlight w:val="cyan"/>
          <w:u w:val="single"/>
        </w:rPr>
        <w:t xml:space="preserve"> to </w:t>
      </w:r>
      <w:r w:rsidRPr="009F21FB">
        <w:rPr>
          <w:rStyle w:val="Emphasis"/>
          <w:highlight w:val="cyan"/>
        </w:rPr>
        <w:t>abrupt</w:t>
      </w:r>
      <w:r w:rsidRPr="00F66F77">
        <w:rPr>
          <w:u w:val="single"/>
        </w:rPr>
        <w:t xml:space="preserve"> and </w:t>
      </w:r>
      <w:r w:rsidRPr="009F21FB">
        <w:rPr>
          <w:rStyle w:val="Emphasis"/>
          <w:highlight w:val="cyan"/>
        </w:rPr>
        <w:t>irreversible ones</w:t>
      </w:r>
      <w:r w:rsidRPr="00F66F77">
        <w:rPr>
          <w:sz w:val="16"/>
        </w:rPr>
        <w:t xml:space="preserve">. Scientists forecast that, </w:t>
      </w:r>
      <w:r w:rsidRPr="00F66F77">
        <w:rPr>
          <w:u w:val="single"/>
        </w:rPr>
        <w:t>at higher levels of warming</w:t>
      </w:r>
      <w:r w:rsidRPr="00F66F77">
        <w:rPr>
          <w:sz w:val="16"/>
        </w:rPr>
        <w:t>—precisely what level is speculative—</w:t>
      </w:r>
      <w:r w:rsidRPr="009F21FB">
        <w:rPr>
          <w:highlight w:val="cyan"/>
          <w:u w:val="single"/>
        </w:rPr>
        <w:t xml:space="preserve">humanity could trigger </w:t>
      </w:r>
      <w:r w:rsidRPr="009F21FB">
        <w:rPr>
          <w:rStyle w:val="Emphasis"/>
          <w:highlight w:val="cyan"/>
        </w:rPr>
        <w:t>catastrophic</w:t>
      </w:r>
      <w:r w:rsidRPr="00F66F77">
        <w:rPr>
          <w:u w:val="single"/>
        </w:rPr>
        <w:t xml:space="preserve">, </w:t>
      </w:r>
      <w:r w:rsidRPr="009F21FB">
        <w:rPr>
          <w:rStyle w:val="Emphasis"/>
          <w:highlight w:val="cyan"/>
        </w:rPr>
        <w:t>abrupt</w:t>
      </w:r>
      <w:r w:rsidRPr="009F21FB">
        <w:rPr>
          <w:highlight w:val="cyan"/>
          <w:u w:val="single"/>
        </w:rPr>
        <w:t xml:space="preserve"> and </w:t>
      </w:r>
      <w:r w:rsidRPr="009F21FB">
        <w:rPr>
          <w:rStyle w:val="Emphasis"/>
          <w:highlight w:val="cyan"/>
        </w:rPr>
        <w:t>unavoidable consequences</w:t>
      </w:r>
      <w:r w:rsidRPr="00F66F77">
        <w:rPr>
          <w:u w:val="single"/>
        </w:rPr>
        <w:t xml:space="preserve"> to the </w:t>
      </w:r>
      <w:r w:rsidRPr="00F66F77">
        <w:rPr>
          <w:rStyle w:val="Emphasis"/>
        </w:rPr>
        <w:t>ecosystem</w:t>
      </w:r>
      <w:r w:rsidRPr="00F66F77">
        <w:rPr>
          <w:sz w:val="16"/>
        </w:rPr>
        <w:t xml:space="preserve">. </w:t>
      </w:r>
      <w:r w:rsidRPr="00F66F77">
        <w:rPr>
          <w:u w:val="single"/>
        </w:rPr>
        <w:t xml:space="preserve">The IPCC has considered </w:t>
      </w:r>
      <w:r w:rsidRPr="00F66F77">
        <w:rPr>
          <w:rStyle w:val="Emphasis"/>
        </w:rPr>
        <w:t>nine</w:t>
      </w:r>
      <w:r w:rsidRPr="00F66F77">
        <w:rPr>
          <w:u w:val="single"/>
        </w:rPr>
        <w:t xml:space="preserve"> such abrupt changes</w:t>
      </w:r>
      <w:r w:rsidRPr="00F66F77">
        <w:rPr>
          <w:sz w:val="16"/>
        </w:rPr>
        <w:t xml:space="preserve">; </w:t>
      </w:r>
      <w:r w:rsidRPr="009F21FB">
        <w:rPr>
          <w:highlight w:val="cyan"/>
          <w:u w:val="single"/>
        </w:rPr>
        <w:t>one example</w:t>
      </w:r>
      <w:r w:rsidRPr="00F66F77">
        <w:rPr>
          <w:u w:val="single"/>
        </w:rPr>
        <w:t xml:space="preserve"> is the</w:t>
      </w:r>
      <w:r w:rsidRPr="00F66F77">
        <w:rPr>
          <w:sz w:val="16"/>
        </w:rPr>
        <w:t xml:space="preserve"> </w:t>
      </w:r>
      <w:r w:rsidRPr="004E1197">
        <w:rPr>
          <w:sz w:val="16"/>
        </w:rPr>
        <w:t xml:space="preserve">potential </w:t>
      </w:r>
      <w:r w:rsidRPr="004E1197">
        <w:rPr>
          <w:rStyle w:val="Emphasis"/>
        </w:rPr>
        <w:t>shutting down</w:t>
      </w:r>
      <w:r w:rsidRPr="004E1197">
        <w:rPr>
          <w:u w:val="single"/>
        </w:rPr>
        <w:t xml:space="preserve"> of the </w:t>
      </w:r>
      <w:r w:rsidRPr="004E1197">
        <w:rPr>
          <w:rStyle w:val="Emphasis"/>
        </w:rPr>
        <w:t>Indian summer monsoon</w:t>
      </w:r>
      <w:r w:rsidRPr="004E1197">
        <w:rPr>
          <w:sz w:val="16"/>
        </w:rPr>
        <w:t xml:space="preserve">. </w:t>
      </w:r>
      <w:r w:rsidRPr="004E1197">
        <w:rPr>
          <w:u w:val="single"/>
        </w:rPr>
        <w:t xml:space="preserve">Over a </w:t>
      </w:r>
      <w:r w:rsidRPr="004E1197">
        <w:rPr>
          <w:rStyle w:val="Emphasis"/>
        </w:rPr>
        <w:t>billion</w:t>
      </w:r>
      <w:r w:rsidRPr="004E1197">
        <w:rPr>
          <w:u w:val="single"/>
        </w:rPr>
        <w:t xml:space="preserve"> people are </w:t>
      </w:r>
      <w:r w:rsidRPr="004E1197">
        <w:rPr>
          <w:rStyle w:val="Emphasis"/>
        </w:rPr>
        <w:t>dependent</w:t>
      </w:r>
      <w:r w:rsidRPr="004E1197">
        <w:rPr>
          <w:u w:val="single"/>
        </w:rPr>
        <w:t xml:space="preserve"> upon the Indian monsoon</w:t>
      </w:r>
      <w:r w:rsidRPr="004E1197">
        <w:rPr>
          <w:sz w:val="16"/>
        </w:rPr>
        <w:t xml:space="preserve">, </w:t>
      </w:r>
      <w:r w:rsidRPr="004E1197">
        <w:rPr>
          <w:u w:val="single"/>
        </w:rPr>
        <w:t>which provides parts of South Asia with about 80 percent of its annual rainfall</w:t>
      </w:r>
      <w:r w:rsidRPr="004E1197">
        <w:rPr>
          <w:sz w:val="16"/>
        </w:rPr>
        <w:t>; relatively minor changes in the monsoon in either direction can cause disasters. In 2010, a wetter monsoon led to the catastrophic flooding in Pakistan, which directly affected 20 million people; a drier monsoon in 2002 led to devastating drought. Studies suggest that the Indian summer monsoon has two stable states: wet (i.e., the current state) and dry (characterized by low precipitation over the subcontinent). At some point, if warming continues, the monsoon could abruptly shift into the second, “dry” state, with catastrophic consequences for over a billion people dependent on monsoon-fed agriculture. The IPCC suggests that such a state-shift is “unlikely”—that is, there is a 10 to 33 percent chance that a state-shift will happen in the 21st century—but scientists also have relatively low confidence in their understanding of the underlying mechanisms in this and other large-scale natural systems.</w:t>
      </w:r>
    </w:p>
    <w:p w14:paraId="4AB74FEE" w14:textId="77777777" w:rsidR="00EA1747" w:rsidRPr="004E1197" w:rsidRDefault="00EA1747" w:rsidP="00EA1747">
      <w:pPr>
        <w:rPr>
          <w:sz w:val="16"/>
        </w:rPr>
      </w:pPr>
      <w:r w:rsidRPr="004E1197">
        <w:rPr>
          <w:sz w:val="16"/>
        </w:rPr>
        <w:t xml:space="preserve">The consequences of abrupt, severe warming for national security are obvious in general, if unclear in the specifics. In 2003, </w:t>
      </w:r>
      <w:r w:rsidRPr="004E1197">
        <w:rPr>
          <w:u w:val="single"/>
        </w:rPr>
        <w:t>the Defense Department</w:t>
      </w:r>
      <w:r w:rsidRPr="004E1197">
        <w:rPr>
          <w:sz w:val="16"/>
        </w:rPr>
        <w:t xml:space="preserve"> asked a </w:t>
      </w:r>
      <w:r w:rsidRPr="004E1197">
        <w:rPr>
          <w:u w:val="single"/>
        </w:rPr>
        <w:t>contractor</w:t>
      </w:r>
      <w:r w:rsidRPr="004E1197">
        <w:rPr>
          <w:sz w:val="16"/>
        </w:rPr>
        <w:t xml:space="preserve"> to explore such a scenario. The resulting report outlined the offensive and defensive national security strategies countries may adopt if faced with abrupt climate </w:t>
      </w:r>
      <w:proofErr w:type="gramStart"/>
      <w:r w:rsidRPr="004E1197">
        <w:rPr>
          <w:sz w:val="16"/>
        </w:rPr>
        <w:t>change, and</w:t>
      </w:r>
      <w:proofErr w:type="gramEnd"/>
      <w:r w:rsidRPr="004E1197">
        <w:rPr>
          <w:sz w:val="16"/>
        </w:rPr>
        <w:t xml:space="preserve"> </w:t>
      </w:r>
      <w:r w:rsidRPr="004E1197">
        <w:rPr>
          <w:u w:val="single"/>
        </w:rPr>
        <w:t xml:space="preserve">highlighted the </w:t>
      </w:r>
      <w:r w:rsidRPr="004E1197">
        <w:rPr>
          <w:rStyle w:val="Emphasis"/>
        </w:rPr>
        <w:t>increased risk</w:t>
      </w:r>
      <w:r w:rsidRPr="004E1197">
        <w:rPr>
          <w:u w:val="single"/>
        </w:rPr>
        <w:t xml:space="preserve"> of inter- and intra-state </w:t>
      </w:r>
      <w:r w:rsidRPr="004E1197">
        <w:rPr>
          <w:rStyle w:val="Emphasis"/>
        </w:rPr>
        <w:t>conflict</w:t>
      </w:r>
      <w:r w:rsidRPr="004E1197">
        <w:rPr>
          <w:u w:val="single"/>
        </w:rPr>
        <w:t xml:space="preserve"> over natural </w:t>
      </w:r>
      <w:r w:rsidRPr="004E1197">
        <w:rPr>
          <w:rStyle w:val="Emphasis"/>
        </w:rPr>
        <w:t>resources</w:t>
      </w:r>
      <w:r w:rsidRPr="004E1197">
        <w:rPr>
          <w:u w:val="single"/>
        </w:rPr>
        <w:t xml:space="preserve"> and </w:t>
      </w:r>
      <w:r w:rsidRPr="004E1197">
        <w:rPr>
          <w:rStyle w:val="Emphasis"/>
        </w:rPr>
        <w:t>immigration</w:t>
      </w:r>
      <w:r w:rsidRPr="004E1197">
        <w:rPr>
          <w:sz w:val="16"/>
        </w:rPr>
        <w:t>. Although the report may be off in its imagined timeframe (positing abrupt climate change by 2020), the world it conjures is improbable but not outlandish. If the Indian monsoon were to switch to dry state, and a billion people were suddenly without reliable food sources, for example, it is not clear how the Indian government would react, assuming it would survive in its current form. Major wars or low-intensity proxy conflicts seem likely, if not inevitable, in such a scenario.</w:t>
      </w:r>
    </w:p>
    <w:p w14:paraId="75823BDE" w14:textId="77777777" w:rsidR="00EA1747" w:rsidRPr="004E1197" w:rsidRDefault="00EA1747" w:rsidP="00EA1747">
      <w:pPr>
        <w:rPr>
          <w:sz w:val="16"/>
        </w:rPr>
      </w:pPr>
      <w:r w:rsidRPr="004E1197">
        <w:rPr>
          <w:sz w:val="16"/>
        </w:rPr>
        <w:t xml:space="preserve">This is not to say that a parade of climate </w:t>
      </w:r>
      <w:proofErr w:type="spellStart"/>
      <w:r w:rsidRPr="004E1197">
        <w:rPr>
          <w:sz w:val="16"/>
        </w:rPr>
        <w:t>horribles</w:t>
      </w:r>
      <w:proofErr w:type="spellEnd"/>
      <w:r w:rsidRPr="004E1197">
        <w:rPr>
          <w:sz w:val="16"/>
        </w:rPr>
        <w:t xml:space="preserve"> is certain—or even likely—to come to pass. Scientific understanding of the sensitivities in the climate system are far from perfect. It is also possible that emissions will decline more rapidly than anticipated, averting the worst consequences of climate change. But this outcome is far from guaranteed. And even if global emissions decline precipitously, humanity cannot be sure when or whether the planet has crossed a climate tipping point beyond which the incremental nature of the current changes shifts from the current linear, gradual progression to a non-linear and abrupt process.</w:t>
      </w:r>
    </w:p>
    <w:p w14:paraId="78D5084E" w14:textId="46200CBC" w:rsidR="00EA1747" w:rsidRDefault="00EA1747" w:rsidP="00EA1747">
      <w:pPr>
        <w:rPr>
          <w:rFonts w:asciiTheme="majorHAnsi" w:hAnsiTheme="majorHAnsi" w:cstheme="majorHAnsi"/>
        </w:rPr>
      </w:pPr>
      <w:r w:rsidRPr="004E1197">
        <w:rPr>
          <w:sz w:val="16"/>
        </w:rPr>
        <w:t xml:space="preserve">Within the next few decades, the most likely scenario involves manageable, but costly, consequences on infrastructure, food security and natural disasters, which will be borne primarily by the world’s most impoverished citizens and the members of the military who provide them with humanitarian assistance and disaster relief. But </w:t>
      </w:r>
      <w:r w:rsidRPr="004E1197">
        <w:rPr>
          <w:rStyle w:val="Emphasis"/>
        </w:rPr>
        <w:t>while</w:t>
      </w:r>
      <w:r w:rsidRPr="004E1197">
        <w:rPr>
          <w:u w:val="single"/>
        </w:rPr>
        <w:t xml:space="preserve"> the head-turning national security </w:t>
      </w:r>
      <w:r w:rsidRPr="004E1197">
        <w:rPr>
          <w:rStyle w:val="Emphasis"/>
        </w:rPr>
        <w:t>impacts</w:t>
      </w:r>
      <w:r w:rsidRPr="004E1197">
        <w:rPr>
          <w:u w:val="single"/>
        </w:rPr>
        <w:t xml:space="preserve"> of climate change are </w:t>
      </w:r>
      <w:r w:rsidRPr="004E1197">
        <w:rPr>
          <w:rStyle w:val="Emphasis"/>
        </w:rPr>
        <w:t>probably</w:t>
      </w:r>
      <w:r w:rsidRPr="004E1197">
        <w:rPr>
          <w:u w:val="single"/>
        </w:rPr>
        <w:t xml:space="preserve"> several </w:t>
      </w:r>
      <w:r w:rsidRPr="004E1197">
        <w:rPr>
          <w:rStyle w:val="Emphasis"/>
        </w:rPr>
        <w:t>decades away</w:t>
      </w:r>
      <w:r w:rsidRPr="004E1197">
        <w:rPr>
          <w:u w:val="single"/>
        </w:rPr>
        <w:t xml:space="preserve">, the </w:t>
      </w:r>
      <w:r w:rsidRPr="004E1197">
        <w:rPr>
          <w:rStyle w:val="Emphasis"/>
        </w:rPr>
        <w:t>nature of the threat</w:t>
      </w:r>
      <w:r w:rsidRPr="004E1197">
        <w:rPr>
          <w:u w:val="single"/>
        </w:rPr>
        <w:t xml:space="preserve"> is such that</w:t>
      </w:r>
      <w:r w:rsidRPr="00F66F77">
        <w:rPr>
          <w:u w:val="single"/>
        </w:rPr>
        <w:t xml:space="preserve"> </w:t>
      </w:r>
      <w:r w:rsidRPr="009F21FB">
        <w:rPr>
          <w:rStyle w:val="Emphasis"/>
          <w:highlight w:val="cyan"/>
        </w:rPr>
        <w:t>waiting until</w:t>
      </w:r>
      <w:r w:rsidRPr="009F21FB">
        <w:rPr>
          <w:highlight w:val="cyan"/>
          <w:u w:val="single"/>
        </w:rPr>
        <w:t xml:space="preserve"> these </w:t>
      </w:r>
      <w:r w:rsidRPr="009F21FB">
        <w:rPr>
          <w:rStyle w:val="Emphasis"/>
          <w:highlight w:val="cyan"/>
        </w:rPr>
        <w:t>changes manifest</w:t>
      </w:r>
      <w:r w:rsidRPr="009F21FB">
        <w:rPr>
          <w:highlight w:val="cyan"/>
          <w:u w:val="single"/>
        </w:rPr>
        <w:t xml:space="preserve"> is </w:t>
      </w:r>
      <w:r w:rsidRPr="009F21FB">
        <w:rPr>
          <w:rStyle w:val="Emphasis"/>
          <w:highlight w:val="cyan"/>
        </w:rPr>
        <w:t>not</w:t>
      </w:r>
      <w:r w:rsidRPr="00F66F77">
        <w:rPr>
          <w:rStyle w:val="Emphasis"/>
        </w:rPr>
        <w:t xml:space="preserve"> a </w:t>
      </w:r>
      <w:r w:rsidRPr="009F21FB">
        <w:rPr>
          <w:rStyle w:val="Emphasis"/>
          <w:highlight w:val="cyan"/>
        </w:rPr>
        <w:t>viable</w:t>
      </w:r>
      <w:r w:rsidRPr="00F66F77">
        <w:rPr>
          <w:rStyle w:val="Emphasis"/>
        </w:rPr>
        <w:t xml:space="preserve"> option</w:t>
      </w:r>
      <w:r w:rsidRPr="00F66F77">
        <w:rPr>
          <w:sz w:val="16"/>
        </w:rPr>
        <w:t xml:space="preserve">. </w:t>
      </w:r>
      <w:r w:rsidRPr="009F21FB">
        <w:rPr>
          <w:highlight w:val="cyan"/>
          <w:u w:val="single"/>
        </w:rPr>
        <w:t>By the time</w:t>
      </w:r>
      <w:r w:rsidRPr="00F66F77">
        <w:rPr>
          <w:u w:val="single"/>
        </w:rPr>
        <w:t xml:space="preserve"> the climate </w:t>
      </w:r>
      <w:r w:rsidRPr="009F21FB">
        <w:rPr>
          <w:highlight w:val="cyan"/>
          <w:u w:val="single"/>
        </w:rPr>
        <w:t>consequences are severe enough</w:t>
      </w:r>
      <w:r w:rsidRPr="00F66F77">
        <w:rPr>
          <w:u w:val="single"/>
        </w:rPr>
        <w:t xml:space="preserve"> to compel action, </w:t>
      </w:r>
      <w:r w:rsidRPr="009F21FB">
        <w:rPr>
          <w:highlight w:val="cyan"/>
          <w:u w:val="single"/>
        </w:rPr>
        <w:t>there is</w:t>
      </w:r>
      <w:r w:rsidRPr="00F66F77">
        <w:rPr>
          <w:u w:val="single"/>
        </w:rPr>
        <w:t xml:space="preserve"> likely to be </w:t>
      </w:r>
      <w:r w:rsidRPr="009F21FB">
        <w:rPr>
          <w:highlight w:val="cyan"/>
          <w:u w:val="single"/>
        </w:rPr>
        <w:t>little that can be done</w:t>
      </w:r>
      <w:r w:rsidRPr="00F66F77">
        <w:rPr>
          <w:u w:val="single"/>
        </w:rPr>
        <w:t xml:space="preserve"> on human timescales </w:t>
      </w:r>
      <w:r w:rsidRPr="009F21FB">
        <w:rPr>
          <w:highlight w:val="cyan"/>
          <w:u w:val="single"/>
        </w:rPr>
        <w:t>to undo</w:t>
      </w:r>
      <w:r w:rsidRPr="00F66F77">
        <w:rPr>
          <w:u w:val="single"/>
        </w:rPr>
        <w:t xml:space="preserve"> the </w:t>
      </w:r>
      <w:r w:rsidRPr="009F21FB">
        <w:rPr>
          <w:highlight w:val="cyan"/>
          <w:u w:val="single"/>
        </w:rPr>
        <w:t xml:space="preserve">changes to </w:t>
      </w:r>
      <w:r w:rsidRPr="009F21FB">
        <w:rPr>
          <w:rStyle w:val="Emphasis"/>
          <w:highlight w:val="cyan"/>
        </w:rPr>
        <w:t>environmental systems</w:t>
      </w:r>
      <w:r w:rsidRPr="00F66F77">
        <w:rPr>
          <w:u w:val="single"/>
        </w:rPr>
        <w:t xml:space="preserve"> </w:t>
      </w:r>
      <w:r w:rsidRPr="009F21FB">
        <w:rPr>
          <w:highlight w:val="cyan"/>
          <w:u w:val="single"/>
        </w:rPr>
        <w:t>and</w:t>
      </w:r>
      <w:r w:rsidRPr="00F66F77">
        <w:rPr>
          <w:u w:val="single"/>
        </w:rPr>
        <w:t xml:space="preserve"> the </w:t>
      </w:r>
      <w:r w:rsidRPr="009F21FB">
        <w:rPr>
          <w:rStyle w:val="Emphasis"/>
          <w:highlight w:val="cyan"/>
        </w:rPr>
        <w:t>human societies dependent upon them</w:t>
      </w:r>
      <w:r w:rsidRPr="00F66F77">
        <w:rPr>
          <w:sz w:val="16"/>
        </w:rPr>
        <w:t>.</w:t>
      </w:r>
    </w:p>
    <w:p w14:paraId="1766112B" w14:textId="0AC1ABEA" w:rsidR="0010448D" w:rsidRPr="009D308F" w:rsidRDefault="0010448D" w:rsidP="00A75117">
      <w:pPr>
        <w:rPr>
          <w:rFonts w:cs="Calibri"/>
          <w:u w:val="single"/>
        </w:rPr>
      </w:pPr>
    </w:p>
    <w:sectPr w:rsidR="0010448D" w:rsidRPr="009D308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Հʪ怀"/>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w Roman"/>
    <w:panose1 w:val="00000500000000020000"/>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swiss"/>
    <w:pitch w:val="variable"/>
  </w:font>
  <w:font w:name="Droid Sans Fallback">
    <w:panose1 w:val="020B0604020202020204"/>
    <w:charset w:val="80"/>
    <w:family w:val="auto"/>
    <w:pitch w:val="variable"/>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6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00"/>
    <w:family w:val="roman"/>
    <w:pitch w:val="default"/>
  </w:font>
  <w:font w:name="Scala">
    <w:altName w:val="Cambri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Calibri"/>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notTrueType/>
    <w:pitch w:val="default"/>
    <w:sig w:usb0="00000003" w:usb1="00000000" w:usb2="00000000" w:usb3="00000000" w:csb0="00000001" w:csb1="00000000"/>
  </w:font>
  <w:font w:name="Showcard Gothic">
    <w:panose1 w:val="020B06040202020202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panose1 w:val="020B0604020202020204"/>
    <w:charset w:val="00"/>
    <w:family w:val="swiss"/>
    <w:notTrueType/>
    <w:pitch w:val="default"/>
    <w:sig w:usb0="00000003" w:usb1="00000000" w:usb2="00000000" w:usb3="00000000" w:csb0="00000001" w:csb1="00000000"/>
  </w:font>
  <w:font w:name="Times-Roman">
    <w:altName w:val="Times New Roman"/>
    <w:panose1 w:val="00000500000000020000"/>
    <w:charset w:val="00"/>
    <w:family w:val="auto"/>
    <w:pitch w:val="default"/>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panose1 w:val="020B0604020202020204"/>
    <w:charset w:val="4D"/>
    <w:family w:val="roman"/>
    <w:notTrueType/>
    <w:pitch w:val="default"/>
    <w:sig w:usb0="00000003" w:usb1="00000000" w:usb2="00000000" w:usb3="00000000" w:csb0="00000001" w:csb1="00000000"/>
  </w:font>
  <w:font w:name="Gill Sans">
    <w:altName w:val="﷽﷽﷽﷽﷽﷽"/>
    <w:panose1 w:val="020B0502020104020203"/>
    <w:charset w:val="B1"/>
    <w:family w:val="swiss"/>
    <w:pitch w:val="variable"/>
    <w:sig w:usb0="80000A67" w:usb1="00000000" w:usb2="00000000" w:usb3="00000000" w:csb0="000001F7" w:csb1="00000000"/>
  </w:font>
  <w:font w:name="Futura">
    <w:altName w:val="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Helvetica Neue">
    <w:altName w:val="﷽﷽﷽﷽﷽﷽"/>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5B6517F"/>
    <w:multiLevelType w:val="hybridMultilevel"/>
    <w:tmpl w:val="101EC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9E66722"/>
    <w:multiLevelType w:val="hybridMultilevel"/>
    <w:tmpl w:val="D90C5566"/>
    <w:lvl w:ilvl="0" w:tplc="F2544AB0">
      <w:start w:val="2"/>
      <w:numFmt w:val="bullet"/>
      <w:lvlText w:val="-"/>
      <w:lvlJc w:val="left"/>
      <w:pPr>
        <w:ind w:left="720" w:hanging="360"/>
      </w:pPr>
      <w:rPr>
        <w:rFonts w:ascii="Calibri" w:eastAsia="Calibr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1E793B2F"/>
    <w:multiLevelType w:val="hybridMultilevel"/>
    <w:tmpl w:val="E3D28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1B315E8"/>
    <w:multiLevelType w:val="hybridMultilevel"/>
    <w:tmpl w:val="4B08F3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57C3571"/>
    <w:multiLevelType w:val="hybridMultilevel"/>
    <w:tmpl w:val="4B08F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99706D"/>
    <w:multiLevelType w:val="hybridMultilevel"/>
    <w:tmpl w:val="95AED8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915579D"/>
    <w:multiLevelType w:val="hybridMultilevel"/>
    <w:tmpl w:val="C3E4B922"/>
    <w:lvl w:ilvl="0" w:tplc="7DE4358C">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0DF1D05"/>
    <w:multiLevelType w:val="hybridMultilevel"/>
    <w:tmpl w:val="639CB5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4B129CF"/>
    <w:multiLevelType w:val="hybridMultilevel"/>
    <w:tmpl w:val="B890E932"/>
    <w:lvl w:ilvl="0" w:tplc="34D2CF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68C6843"/>
    <w:multiLevelType w:val="multilevel"/>
    <w:tmpl w:val="2F30AE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A82580C"/>
    <w:multiLevelType w:val="hybridMultilevel"/>
    <w:tmpl w:val="08ECA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1B1F6B"/>
    <w:multiLevelType w:val="hybridMultilevel"/>
    <w:tmpl w:val="4B08F3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4E07605"/>
    <w:multiLevelType w:val="hybridMultilevel"/>
    <w:tmpl w:val="04EACE46"/>
    <w:lvl w:ilvl="0" w:tplc="426C8C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BE13680"/>
    <w:multiLevelType w:val="hybridMultilevel"/>
    <w:tmpl w:val="E26850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C284F71"/>
    <w:multiLevelType w:val="multilevel"/>
    <w:tmpl w:val="C5526D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5304C65"/>
    <w:multiLevelType w:val="multilevel"/>
    <w:tmpl w:val="208CFD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5D352A0"/>
    <w:multiLevelType w:val="hybridMultilevel"/>
    <w:tmpl w:val="309082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6D67DC9"/>
    <w:multiLevelType w:val="hybridMultilevel"/>
    <w:tmpl w:val="11880C8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EA2E7C76">
      <w:start w:val="1"/>
      <w:numFmt w:val="upp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683A51D0"/>
    <w:multiLevelType w:val="hybridMultilevel"/>
    <w:tmpl w:val="1E8AD5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AF633B5"/>
    <w:multiLevelType w:val="hybridMultilevel"/>
    <w:tmpl w:val="16D8D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BD64D22"/>
    <w:multiLevelType w:val="hybridMultilevel"/>
    <w:tmpl w:val="A6D6F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EB84C0C"/>
    <w:multiLevelType w:val="hybridMultilevel"/>
    <w:tmpl w:val="BE541018"/>
    <w:lvl w:ilvl="0" w:tplc="8B2453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F903B49"/>
    <w:multiLevelType w:val="hybridMultilevel"/>
    <w:tmpl w:val="F8F43526"/>
    <w:lvl w:ilvl="0" w:tplc="88AE0C9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5E57ED"/>
    <w:multiLevelType w:val="hybridMultilevel"/>
    <w:tmpl w:val="FBC65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3BD7563"/>
    <w:multiLevelType w:val="hybridMultilevel"/>
    <w:tmpl w:val="E26850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30"/>
  </w:num>
  <w:num w:numId="14">
    <w:abstractNumId w:val="16"/>
  </w:num>
  <w:num w:numId="15">
    <w:abstractNumId w:val="39"/>
  </w:num>
  <w:num w:numId="16">
    <w:abstractNumId w:val="36"/>
  </w:num>
  <w:num w:numId="17">
    <w:abstractNumId w:val="29"/>
  </w:num>
  <w:num w:numId="18">
    <w:abstractNumId w:val="37"/>
  </w:num>
  <w:num w:numId="19">
    <w:abstractNumId w:val="21"/>
  </w:num>
  <w:num w:numId="20">
    <w:abstractNumId w:val="13"/>
  </w:num>
  <w:num w:numId="21">
    <w:abstractNumId w:val="15"/>
  </w:num>
  <w:num w:numId="22">
    <w:abstractNumId w:val="47"/>
  </w:num>
  <w:num w:numId="23">
    <w:abstractNumId w:val="11"/>
  </w:num>
  <w:num w:numId="24">
    <w:abstractNumId w:val="22"/>
  </w:num>
  <w:num w:numId="25">
    <w:abstractNumId w:val="26"/>
  </w:num>
  <w:num w:numId="26">
    <w:abstractNumId w:val="28"/>
  </w:num>
  <w:num w:numId="27">
    <w:abstractNumId w:val="41"/>
  </w:num>
  <w:num w:numId="28">
    <w:abstractNumId w:val="45"/>
  </w:num>
  <w:num w:numId="29">
    <w:abstractNumId w:val="18"/>
  </w:num>
  <w:num w:numId="30">
    <w:abstractNumId w:val="19"/>
  </w:num>
  <w:num w:numId="31">
    <w:abstractNumId w:val="27"/>
  </w:num>
  <w:num w:numId="32">
    <w:abstractNumId w:val="42"/>
  </w:num>
  <w:num w:numId="33">
    <w:abstractNumId w:val="20"/>
  </w:num>
  <w:num w:numId="34">
    <w:abstractNumId w:val="46"/>
  </w:num>
  <w:num w:numId="35">
    <w:abstractNumId w:val="38"/>
  </w:num>
  <w:num w:numId="36">
    <w:abstractNumId w:val="32"/>
  </w:num>
  <w:num w:numId="37">
    <w:abstractNumId w:val="17"/>
  </w:num>
  <w:num w:numId="38">
    <w:abstractNumId w:val="35"/>
  </w:num>
  <w:num w:numId="39">
    <w:abstractNumId w:val="23"/>
  </w:num>
  <w:num w:numId="40">
    <w:abstractNumId w:val="25"/>
  </w:num>
  <w:num w:numId="41">
    <w:abstractNumId w:val="33"/>
  </w:num>
  <w:num w:numId="42">
    <w:abstractNumId w:val="34"/>
  </w:num>
  <w:num w:numId="43">
    <w:abstractNumId w:val="43"/>
  </w:num>
  <w:num w:numId="44">
    <w:abstractNumId w:val="24"/>
  </w:num>
  <w:num w:numId="45">
    <w:abstractNumId w:val="31"/>
  </w:num>
  <w:num w:numId="46">
    <w:abstractNumId w:val="40"/>
  </w:num>
  <w:num w:numId="47">
    <w:abstractNumId w:val="44"/>
  </w:num>
  <w:num w:numId="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B0B1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5C40"/>
    <w:rsid w:val="00052FB1"/>
    <w:rsid w:val="00054276"/>
    <w:rsid w:val="000547B1"/>
    <w:rsid w:val="0006091E"/>
    <w:rsid w:val="000638C1"/>
    <w:rsid w:val="00065FEE"/>
    <w:rsid w:val="00066E3C"/>
    <w:rsid w:val="00072718"/>
    <w:rsid w:val="0007381E"/>
    <w:rsid w:val="00076094"/>
    <w:rsid w:val="00087302"/>
    <w:rsid w:val="0008785F"/>
    <w:rsid w:val="00090CBE"/>
    <w:rsid w:val="00094DEC"/>
    <w:rsid w:val="00095255"/>
    <w:rsid w:val="000A2D8A"/>
    <w:rsid w:val="000D26A6"/>
    <w:rsid w:val="000D2B90"/>
    <w:rsid w:val="000D4A15"/>
    <w:rsid w:val="000D5D3E"/>
    <w:rsid w:val="000D6ED8"/>
    <w:rsid w:val="000D717B"/>
    <w:rsid w:val="000F11D5"/>
    <w:rsid w:val="000F7BE1"/>
    <w:rsid w:val="00100B28"/>
    <w:rsid w:val="0010448D"/>
    <w:rsid w:val="00117316"/>
    <w:rsid w:val="001209B4"/>
    <w:rsid w:val="00133617"/>
    <w:rsid w:val="00163EDB"/>
    <w:rsid w:val="001761FC"/>
    <w:rsid w:val="00182655"/>
    <w:rsid w:val="001840F2"/>
    <w:rsid w:val="00185134"/>
    <w:rsid w:val="001856C6"/>
    <w:rsid w:val="00191B5F"/>
    <w:rsid w:val="00192487"/>
    <w:rsid w:val="00193416"/>
    <w:rsid w:val="00194297"/>
    <w:rsid w:val="00195020"/>
    <w:rsid w:val="00195073"/>
    <w:rsid w:val="0019668D"/>
    <w:rsid w:val="001A25FD"/>
    <w:rsid w:val="001A5371"/>
    <w:rsid w:val="001A72C7"/>
    <w:rsid w:val="001B7378"/>
    <w:rsid w:val="001B73E3"/>
    <w:rsid w:val="001C316D"/>
    <w:rsid w:val="001D00BE"/>
    <w:rsid w:val="001D1A0D"/>
    <w:rsid w:val="001D36BF"/>
    <w:rsid w:val="001D4C28"/>
    <w:rsid w:val="001E0B1F"/>
    <w:rsid w:val="001E0C0F"/>
    <w:rsid w:val="001E1E0B"/>
    <w:rsid w:val="001F1173"/>
    <w:rsid w:val="002005A8"/>
    <w:rsid w:val="00203DD8"/>
    <w:rsid w:val="00204E1D"/>
    <w:rsid w:val="002059BD"/>
    <w:rsid w:val="00207FD8"/>
    <w:rsid w:val="00210EB4"/>
    <w:rsid w:val="00210FAF"/>
    <w:rsid w:val="002134AE"/>
    <w:rsid w:val="00213B1E"/>
    <w:rsid w:val="00215284"/>
    <w:rsid w:val="002168F2"/>
    <w:rsid w:val="0022589F"/>
    <w:rsid w:val="002343FE"/>
    <w:rsid w:val="00235F7B"/>
    <w:rsid w:val="00242B0D"/>
    <w:rsid w:val="002502CF"/>
    <w:rsid w:val="00267EBB"/>
    <w:rsid w:val="0027023B"/>
    <w:rsid w:val="00272F3F"/>
    <w:rsid w:val="00274EDB"/>
    <w:rsid w:val="0027729E"/>
    <w:rsid w:val="002843B2"/>
    <w:rsid w:val="00284ED6"/>
    <w:rsid w:val="00290C5A"/>
    <w:rsid w:val="00290C92"/>
    <w:rsid w:val="0029647A"/>
    <w:rsid w:val="00296504"/>
    <w:rsid w:val="002A4EEC"/>
    <w:rsid w:val="002A55E3"/>
    <w:rsid w:val="002B5511"/>
    <w:rsid w:val="002B7789"/>
    <w:rsid w:val="002B7ACF"/>
    <w:rsid w:val="002E0643"/>
    <w:rsid w:val="002E11EC"/>
    <w:rsid w:val="002E392E"/>
    <w:rsid w:val="002E6BBC"/>
    <w:rsid w:val="002F1BA9"/>
    <w:rsid w:val="002F6E74"/>
    <w:rsid w:val="00305694"/>
    <w:rsid w:val="003106B3"/>
    <w:rsid w:val="00310EAE"/>
    <w:rsid w:val="0031385D"/>
    <w:rsid w:val="00313E5F"/>
    <w:rsid w:val="003171AB"/>
    <w:rsid w:val="003178FF"/>
    <w:rsid w:val="003223B2"/>
    <w:rsid w:val="00322A67"/>
    <w:rsid w:val="00330E13"/>
    <w:rsid w:val="00335A23"/>
    <w:rsid w:val="00340707"/>
    <w:rsid w:val="00341C61"/>
    <w:rsid w:val="003476D3"/>
    <w:rsid w:val="00351841"/>
    <w:rsid w:val="00355C5F"/>
    <w:rsid w:val="003624A6"/>
    <w:rsid w:val="00364ADF"/>
    <w:rsid w:val="00365C8D"/>
    <w:rsid w:val="003670D9"/>
    <w:rsid w:val="00370B41"/>
    <w:rsid w:val="00371B27"/>
    <w:rsid w:val="003726C3"/>
    <w:rsid w:val="00375D2E"/>
    <w:rsid w:val="00375F6B"/>
    <w:rsid w:val="00383071"/>
    <w:rsid w:val="00383B19"/>
    <w:rsid w:val="00384CBC"/>
    <w:rsid w:val="00386ED8"/>
    <w:rsid w:val="003933F9"/>
    <w:rsid w:val="00395864"/>
    <w:rsid w:val="00396557"/>
    <w:rsid w:val="00397316"/>
    <w:rsid w:val="003A248F"/>
    <w:rsid w:val="003A4D9C"/>
    <w:rsid w:val="003B1668"/>
    <w:rsid w:val="003C5F4C"/>
    <w:rsid w:val="003D5EA8"/>
    <w:rsid w:val="003D7B28"/>
    <w:rsid w:val="003E305E"/>
    <w:rsid w:val="003E34DB"/>
    <w:rsid w:val="003E5302"/>
    <w:rsid w:val="003E5503"/>
    <w:rsid w:val="003E5BF1"/>
    <w:rsid w:val="003F2452"/>
    <w:rsid w:val="003F41EA"/>
    <w:rsid w:val="003F7DF0"/>
    <w:rsid w:val="004039AF"/>
    <w:rsid w:val="00407AFF"/>
    <w:rsid w:val="0041155D"/>
    <w:rsid w:val="004170BF"/>
    <w:rsid w:val="004270E3"/>
    <w:rsid w:val="004348DC"/>
    <w:rsid w:val="00434921"/>
    <w:rsid w:val="00434EC7"/>
    <w:rsid w:val="0044007A"/>
    <w:rsid w:val="00442018"/>
    <w:rsid w:val="00442BB6"/>
    <w:rsid w:val="00446567"/>
    <w:rsid w:val="00447B10"/>
    <w:rsid w:val="00452EE4"/>
    <w:rsid w:val="00452F0B"/>
    <w:rsid w:val="004536D6"/>
    <w:rsid w:val="00457224"/>
    <w:rsid w:val="0047482C"/>
    <w:rsid w:val="00475436"/>
    <w:rsid w:val="0048047E"/>
    <w:rsid w:val="00482AF9"/>
    <w:rsid w:val="004840C6"/>
    <w:rsid w:val="00492F3B"/>
    <w:rsid w:val="00496BB2"/>
    <w:rsid w:val="004B37B4"/>
    <w:rsid w:val="004B72B4"/>
    <w:rsid w:val="004C0314"/>
    <w:rsid w:val="004C0D3D"/>
    <w:rsid w:val="004C213E"/>
    <w:rsid w:val="004C376C"/>
    <w:rsid w:val="004C657F"/>
    <w:rsid w:val="004D17D8"/>
    <w:rsid w:val="004D52D8"/>
    <w:rsid w:val="004E355B"/>
    <w:rsid w:val="004F3918"/>
    <w:rsid w:val="004F56DB"/>
    <w:rsid w:val="005028E5"/>
    <w:rsid w:val="00503735"/>
    <w:rsid w:val="00516A88"/>
    <w:rsid w:val="00522065"/>
    <w:rsid w:val="005224F2"/>
    <w:rsid w:val="00533F1C"/>
    <w:rsid w:val="00535B60"/>
    <w:rsid w:val="00536D8B"/>
    <w:rsid w:val="005379C3"/>
    <w:rsid w:val="00550F11"/>
    <w:rsid w:val="005519C2"/>
    <w:rsid w:val="005523E0"/>
    <w:rsid w:val="0055320F"/>
    <w:rsid w:val="00554EAB"/>
    <w:rsid w:val="0055699B"/>
    <w:rsid w:val="0056020A"/>
    <w:rsid w:val="00563D3D"/>
    <w:rsid w:val="005659AA"/>
    <w:rsid w:val="005676E8"/>
    <w:rsid w:val="00577C12"/>
    <w:rsid w:val="00580BFC"/>
    <w:rsid w:val="00581048"/>
    <w:rsid w:val="00581203"/>
    <w:rsid w:val="0058349C"/>
    <w:rsid w:val="00585FBE"/>
    <w:rsid w:val="005870E8"/>
    <w:rsid w:val="0058789C"/>
    <w:rsid w:val="00587C3F"/>
    <w:rsid w:val="0059322E"/>
    <w:rsid w:val="00597E5A"/>
    <w:rsid w:val="005A4D4E"/>
    <w:rsid w:val="005A7237"/>
    <w:rsid w:val="005B04B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0C9C"/>
    <w:rsid w:val="00610CAA"/>
    <w:rsid w:val="0061383D"/>
    <w:rsid w:val="00614D69"/>
    <w:rsid w:val="00616DFA"/>
    <w:rsid w:val="00617030"/>
    <w:rsid w:val="006179BC"/>
    <w:rsid w:val="00621301"/>
    <w:rsid w:val="0062173F"/>
    <w:rsid w:val="006235FB"/>
    <w:rsid w:val="0062431F"/>
    <w:rsid w:val="00626A15"/>
    <w:rsid w:val="00630010"/>
    <w:rsid w:val="006301C5"/>
    <w:rsid w:val="006379E9"/>
    <w:rsid w:val="006438CB"/>
    <w:rsid w:val="006529B9"/>
    <w:rsid w:val="00654695"/>
    <w:rsid w:val="0065500A"/>
    <w:rsid w:val="00655217"/>
    <w:rsid w:val="0065727C"/>
    <w:rsid w:val="00662F9B"/>
    <w:rsid w:val="00674A78"/>
    <w:rsid w:val="00695649"/>
    <w:rsid w:val="00696A16"/>
    <w:rsid w:val="006A4840"/>
    <w:rsid w:val="006A52A0"/>
    <w:rsid w:val="006A53EB"/>
    <w:rsid w:val="006A7E1D"/>
    <w:rsid w:val="006C3A56"/>
    <w:rsid w:val="006D13F4"/>
    <w:rsid w:val="006D674B"/>
    <w:rsid w:val="006D6AED"/>
    <w:rsid w:val="006E453D"/>
    <w:rsid w:val="006E6D0B"/>
    <w:rsid w:val="006F126E"/>
    <w:rsid w:val="006F32C9"/>
    <w:rsid w:val="006F3834"/>
    <w:rsid w:val="006F5693"/>
    <w:rsid w:val="006F5D4C"/>
    <w:rsid w:val="006F7365"/>
    <w:rsid w:val="00717B01"/>
    <w:rsid w:val="007227D9"/>
    <w:rsid w:val="0072491F"/>
    <w:rsid w:val="00725598"/>
    <w:rsid w:val="007374A1"/>
    <w:rsid w:val="00745979"/>
    <w:rsid w:val="00752712"/>
    <w:rsid w:val="00753A84"/>
    <w:rsid w:val="00760104"/>
    <w:rsid w:val="007611F5"/>
    <w:rsid w:val="007619E4"/>
    <w:rsid w:val="00761E75"/>
    <w:rsid w:val="00763828"/>
    <w:rsid w:val="0076495E"/>
    <w:rsid w:val="00765FC8"/>
    <w:rsid w:val="00766997"/>
    <w:rsid w:val="00775694"/>
    <w:rsid w:val="007869E3"/>
    <w:rsid w:val="00787B93"/>
    <w:rsid w:val="00793F46"/>
    <w:rsid w:val="007A1325"/>
    <w:rsid w:val="007A1A18"/>
    <w:rsid w:val="007A3BAF"/>
    <w:rsid w:val="007A50A9"/>
    <w:rsid w:val="007A6A79"/>
    <w:rsid w:val="007B53D8"/>
    <w:rsid w:val="007C22C5"/>
    <w:rsid w:val="007C57E1"/>
    <w:rsid w:val="007C5811"/>
    <w:rsid w:val="007D2DF5"/>
    <w:rsid w:val="007D451A"/>
    <w:rsid w:val="007D5E3E"/>
    <w:rsid w:val="007D7596"/>
    <w:rsid w:val="007E242C"/>
    <w:rsid w:val="007E6631"/>
    <w:rsid w:val="007F73E9"/>
    <w:rsid w:val="00803A12"/>
    <w:rsid w:val="00805417"/>
    <w:rsid w:val="008266F9"/>
    <w:rsid w:val="008267E2"/>
    <w:rsid w:val="00826A9B"/>
    <w:rsid w:val="00832BB1"/>
    <w:rsid w:val="00834842"/>
    <w:rsid w:val="00840E7B"/>
    <w:rsid w:val="008536AF"/>
    <w:rsid w:val="00853D40"/>
    <w:rsid w:val="0085640B"/>
    <w:rsid w:val="008564FC"/>
    <w:rsid w:val="00862C6D"/>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3327"/>
    <w:rsid w:val="008C0FA2"/>
    <w:rsid w:val="008C2342"/>
    <w:rsid w:val="008C3C3E"/>
    <w:rsid w:val="008C5B6E"/>
    <w:rsid w:val="008C77B6"/>
    <w:rsid w:val="008D1B91"/>
    <w:rsid w:val="008D724A"/>
    <w:rsid w:val="008E7A3E"/>
    <w:rsid w:val="008F41FD"/>
    <w:rsid w:val="008F4479"/>
    <w:rsid w:val="008F4BA0"/>
    <w:rsid w:val="00901726"/>
    <w:rsid w:val="00901906"/>
    <w:rsid w:val="00915F6E"/>
    <w:rsid w:val="00920E6A"/>
    <w:rsid w:val="00931816"/>
    <w:rsid w:val="00932C71"/>
    <w:rsid w:val="009509D5"/>
    <w:rsid w:val="0095196B"/>
    <w:rsid w:val="009538F5"/>
    <w:rsid w:val="00957187"/>
    <w:rsid w:val="00960255"/>
    <w:rsid w:val="009603E1"/>
    <w:rsid w:val="00961C9D"/>
    <w:rsid w:val="00963065"/>
    <w:rsid w:val="00966DB5"/>
    <w:rsid w:val="0097151F"/>
    <w:rsid w:val="00973777"/>
    <w:rsid w:val="00976E78"/>
    <w:rsid w:val="009775C0"/>
    <w:rsid w:val="00981F23"/>
    <w:rsid w:val="00990634"/>
    <w:rsid w:val="00991733"/>
    <w:rsid w:val="00992078"/>
    <w:rsid w:val="00992BE3"/>
    <w:rsid w:val="00995C94"/>
    <w:rsid w:val="009A1467"/>
    <w:rsid w:val="009A6464"/>
    <w:rsid w:val="009B0B1E"/>
    <w:rsid w:val="009B69F5"/>
    <w:rsid w:val="009C08C4"/>
    <w:rsid w:val="009C5FF7"/>
    <w:rsid w:val="009C6292"/>
    <w:rsid w:val="009D15DB"/>
    <w:rsid w:val="009D308F"/>
    <w:rsid w:val="009D3133"/>
    <w:rsid w:val="009E160D"/>
    <w:rsid w:val="009E5427"/>
    <w:rsid w:val="009F128F"/>
    <w:rsid w:val="009F1CBB"/>
    <w:rsid w:val="009F3305"/>
    <w:rsid w:val="009F3587"/>
    <w:rsid w:val="009F6FB2"/>
    <w:rsid w:val="00A071C0"/>
    <w:rsid w:val="00A22670"/>
    <w:rsid w:val="00A24B35"/>
    <w:rsid w:val="00A271BA"/>
    <w:rsid w:val="00A27F86"/>
    <w:rsid w:val="00A40063"/>
    <w:rsid w:val="00A431C6"/>
    <w:rsid w:val="00A54315"/>
    <w:rsid w:val="00A60FBC"/>
    <w:rsid w:val="00A65C0B"/>
    <w:rsid w:val="00A75117"/>
    <w:rsid w:val="00A776BA"/>
    <w:rsid w:val="00A81FD2"/>
    <w:rsid w:val="00A8441A"/>
    <w:rsid w:val="00A8674A"/>
    <w:rsid w:val="00A96E24"/>
    <w:rsid w:val="00AA6F6E"/>
    <w:rsid w:val="00AB0B5D"/>
    <w:rsid w:val="00AB122B"/>
    <w:rsid w:val="00AB21B0"/>
    <w:rsid w:val="00AB48D3"/>
    <w:rsid w:val="00AB4C71"/>
    <w:rsid w:val="00AC27F3"/>
    <w:rsid w:val="00AC561C"/>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36C6"/>
    <w:rsid w:val="00B24662"/>
    <w:rsid w:val="00B3569C"/>
    <w:rsid w:val="00B43676"/>
    <w:rsid w:val="00B44040"/>
    <w:rsid w:val="00B5602D"/>
    <w:rsid w:val="00B569DF"/>
    <w:rsid w:val="00B60125"/>
    <w:rsid w:val="00B6656B"/>
    <w:rsid w:val="00B71625"/>
    <w:rsid w:val="00B75C54"/>
    <w:rsid w:val="00B8331B"/>
    <w:rsid w:val="00B8710E"/>
    <w:rsid w:val="00B92A93"/>
    <w:rsid w:val="00BA17A8"/>
    <w:rsid w:val="00BA3C33"/>
    <w:rsid w:val="00BB0878"/>
    <w:rsid w:val="00BB1879"/>
    <w:rsid w:val="00BB5FCC"/>
    <w:rsid w:val="00BB6CD0"/>
    <w:rsid w:val="00BC0ABE"/>
    <w:rsid w:val="00BC30DB"/>
    <w:rsid w:val="00BC64FF"/>
    <w:rsid w:val="00BC7C37"/>
    <w:rsid w:val="00BD2244"/>
    <w:rsid w:val="00BD46D6"/>
    <w:rsid w:val="00BE6472"/>
    <w:rsid w:val="00BF29B8"/>
    <w:rsid w:val="00BF46EA"/>
    <w:rsid w:val="00C07769"/>
    <w:rsid w:val="00C07D05"/>
    <w:rsid w:val="00C10856"/>
    <w:rsid w:val="00C203FA"/>
    <w:rsid w:val="00C244F5"/>
    <w:rsid w:val="00C3164F"/>
    <w:rsid w:val="00C31B5E"/>
    <w:rsid w:val="00C345D5"/>
    <w:rsid w:val="00C34D3E"/>
    <w:rsid w:val="00C35B37"/>
    <w:rsid w:val="00C3747A"/>
    <w:rsid w:val="00C37F29"/>
    <w:rsid w:val="00C56DCC"/>
    <w:rsid w:val="00C57075"/>
    <w:rsid w:val="00C60DD5"/>
    <w:rsid w:val="00C664CF"/>
    <w:rsid w:val="00C72AFE"/>
    <w:rsid w:val="00C749ED"/>
    <w:rsid w:val="00C81619"/>
    <w:rsid w:val="00C839AC"/>
    <w:rsid w:val="00CA013C"/>
    <w:rsid w:val="00CA3F33"/>
    <w:rsid w:val="00CA6D6D"/>
    <w:rsid w:val="00CC028E"/>
    <w:rsid w:val="00CC0D3B"/>
    <w:rsid w:val="00CC1302"/>
    <w:rsid w:val="00CC13E6"/>
    <w:rsid w:val="00CC1DA0"/>
    <w:rsid w:val="00CC7A4E"/>
    <w:rsid w:val="00CC7E32"/>
    <w:rsid w:val="00CD1359"/>
    <w:rsid w:val="00CD4C83"/>
    <w:rsid w:val="00CF362A"/>
    <w:rsid w:val="00D01EDC"/>
    <w:rsid w:val="00D078AA"/>
    <w:rsid w:val="00D10058"/>
    <w:rsid w:val="00D11978"/>
    <w:rsid w:val="00D15E30"/>
    <w:rsid w:val="00D16129"/>
    <w:rsid w:val="00D25DBD"/>
    <w:rsid w:val="00D26929"/>
    <w:rsid w:val="00D30CBD"/>
    <w:rsid w:val="00D30D9E"/>
    <w:rsid w:val="00D33908"/>
    <w:rsid w:val="00D354F2"/>
    <w:rsid w:val="00D36C30"/>
    <w:rsid w:val="00D3702A"/>
    <w:rsid w:val="00D37C90"/>
    <w:rsid w:val="00D43A8C"/>
    <w:rsid w:val="00D53072"/>
    <w:rsid w:val="00D53E3C"/>
    <w:rsid w:val="00D561B4"/>
    <w:rsid w:val="00D605E2"/>
    <w:rsid w:val="00D61A4E"/>
    <w:rsid w:val="00D634EA"/>
    <w:rsid w:val="00D6567B"/>
    <w:rsid w:val="00D713A1"/>
    <w:rsid w:val="00D77956"/>
    <w:rsid w:val="00D8013A"/>
    <w:rsid w:val="00D80F0C"/>
    <w:rsid w:val="00D85CB2"/>
    <w:rsid w:val="00D92077"/>
    <w:rsid w:val="00D951E2"/>
    <w:rsid w:val="00D9565A"/>
    <w:rsid w:val="00DA24DE"/>
    <w:rsid w:val="00DB163D"/>
    <w:rsid w:val="00DB2337"/>
    <w:rsid w:val="00DB5F87"/>
    <w:rsid w:val="00DB699B"/>
    <w:rsid w:val="00DC0376"/>
    <w:rsid w:val="00DC099B"/>
    <w:rsid w:val="00DC2BE5"/>
    <w:rsid w:val="00DC57F1"/>
    <w:rsid w:val="00DD4CD4"/>
    <w:rsid w:val="00DD5ED0"/>
    <w:rsid w:val="00DD65A2"/>
    <w:rsid w:val="00DD6770"/>
    <w:rsid w:val="00DE0749"/>
    <w:rsid w:val="00DE1CE2"/>
    <w:rsid w:val="00DF1210"/>
    <w:rsid w:val="00DF31E9"/>
    <w:rsid w:val="00DF400D"/>
    <w:rsid w:val="00DF4D98"/>
    <w:rsid w:val="00DF5C23"/>
    <w:rsid w:val="00E01DAD"/>
    <w:rsid w:val="00E021DC"/>
    <w:rsid w:val="00E03F91"/>
    <w:rsid w:val="00E04142"/>
    <w:rsid w:val="00E064EF"/>
    <w:rsid w:val="00E064F2"/>
    <w:rsid w:val="00E0717B"/>
    <w:rsid w:val="00E15598"/>
    <w:rsid w:val="00E1725E"/>
    <w:rsid w:val="00E20D65"/>
    <w:rsid w:val="00E319A1"/>
    <w:rsid w:val="00E353A2"/>
    <w:rsid w:val="00E36881"/>
    <w:rsid w:val="00E42E4C"/>
    <w:rsid w:val="00E47013"/>
    <w:rsid w:val="00E478C9"/>
    <w:rsid w:val="00E541F9"/>
    <w:rsid w:val="00E57B79"/>
    <w:rsid w:val="00E63419"/>
    <w:rsid w:val="00E64496"/>
    <w:rsid w:val="00E72039"/>
    <w:rsid w:val="00E72115"/>
    <w:rsid w:val="00E7628A"/>
    <w:rsid w:val="00E8322E"/>
    <w:rsid w:val="00E84EB2"/>
    <w:rsid w:val="00E903E0"/>
    <w:rsid w:val="00EA1115"/>
    <w:rsid w:val="00EA1747"/>
    <w:rsid w:val="00EA39EB"/>
    <w:rsid w:val="00EA58CE"/>
    <w:rsid w:val="00EB287D"/>
    <w:rsid w:val="00EB33FF"/>
    <w:rsid w:val="00EB3D1A"/>
    <w:rsid w:val="00EC2759"/>
    <w:rsid w:val="00EC7106"/>
    <w:rsid w:val="00ED0120"/>
    <w:rsid w:val="00ED3BBA"/>
    <w:rsid w:val="00ED4E12"/>
    <w:rsid w:val="00EE01FB"/>
    <w:rsid w:val="00EE051B"/>
    <w:rsid w:val="00EE54B4"/>
    <w:rsid w:val="00EF1AD8"/>
    <w:rsid w:val="00EF2B5C"/>
    <w:rsid w:val="00EF7794"/>
    <w:rsid w:val="00F02046"/>
    <w:rsid w:val="00F053D8"/>
    <w:rsid w:val="00F05773"/>
    <w:rsid w:val="00F07888"/>
    <w:rsid w:val="00F130C4"/>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787B"/>
    <w:rsid w:val="00FC27E3"/>
    <w:rsid w:val="00FC284B"/>
    <w:rsid w:val="00FC74C7"/>
    <w:rsid w:val="00FD451D"/>
    <w:rsid w:val="00FD5B22"/>
    <w:rsid w:val="00FE1B01"/>
    <w:rsid w:val="00FF23EC"/>
    <w:rsid w:val="00FF56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AF8145"/>
  <w14:defaultImageDpi w14:val="300"/>
  <w15:docId w15:val="{175EEDCB-5C78-0046-AFAA-B62A6D8B7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B0B1E"/>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9B0B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9B0B1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9B0B1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9B0B1E"/>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610CA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610CAA"/>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610CAA"/>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610CAA"/>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610CAA"/>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9B0B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0B1E"/>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9B0B1E"/>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9B0B1E"/>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9B0B1E"/>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t Char"/>
    <w:basedOn w:val="DefaultParagraphFont"/>
    <w:link w:val="Heading4"/>
    <w:uiPriority w:val="9"/>
    <w:rsid w:val="009B0B1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9B0B1E"/>
    <w:rPr>
      <w:b/>
      <w:sz w:val="26"/>
      <w:u w:val="none"/>
    </w:rPr>
  </w:style>
  <w:style w:type="character" w:customStyle="1" w:styleId="StyleUnderline">
    <w:name w:val="Style Underline"/>
    <w:aliases w:val="Underline,Intense Emphasis11,Title Char,Intense Emphasis111,Style Bold Underline,Intense Emphasis1,Intense Emphasis1111,Intense Emphasis2,HHeading 3 + 12 pt,Style,ci,Bold Cite Char,Citation Char Char Char,Heading 3 Char Char1 Char,Bold,c,B"/>
    <w:basedOn w:val="DefaultParagraphFont"/>
    <w:uiPriority w:val="1"/>
    <w:qFormat/>
    <w:rsid w:val="009B0B1E"/>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20"/>
    <w:qFormat/>
    <w:rsid w:val="009B0B1E"/>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9B0B1E"/>
    <w:rPr>
      <w:color w:val="auto"/>
      <w:u w:val="none"/>
    </w:rPr>
  </w:style>
  <w:style w:type="character" w:styleId="Hyperlink">
    <w:name w:val="Hyperlink"/>
    <w:aliases w:val="No Spacing Char,Note Level 2 Char,Small Text Char,Card Format Char,Note Level 21 Char,ClearFormatting Char,Clear Char,DDI Tag Char,Tag Title Char,No Spacing11211 Char,card Char,Medium Grid 21 Char,No Spacing22 Char,No Spacing3 Char,tag Char,Read"/>
    <w:basedOn w:val="DefaultParagraphFont"/>
    <w:link w:val="NoSpacing"/>
    <w:unhideWhenUsed/>
    <w:qFormat/>
    <w:rsid w:val="009B0B1E"/>
    <w:rPr>
      <w:color w:val="auto"/>
      <w:u w:val="none"/>
    </w:rPr>
  </w:style>
  <w:style w:type="paragraph" w:styleId="DocumentMap">
    <w:name w:val="Document Map"/>
    <w:basedOn w:val="Normal"/>
    <w:link w:val="DocumentMapChar"/>
    <w:uiPriority w:val="99"/>
    <w:unhideWhenUsed/>
    <w:rsid w:val="009B0B1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9B0B1E"/>
    <w:rPr>
      <w:rFonts w:ascii="Lucida Grande" w:hAnsi="Lucida Grande" w:cs="Lucida Grande"/>
    </w:rPr>
  </w:style>
  <w:style w:type="paragraph" w:customStyle="1" w:styleId="textbold">
    <w:name w:val="text bold"/>
    <w:basedOn w:val="Normal"/>
    <w:link w:val="Emphasis"/>
    <w:uiPriority w:val="7"/>
    <w:qFormat/>
    <w:rsid w:val="009B0B1E"/>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Note Level 2,Small Text,Card Format,Note Level 21,ClearFormatting,Clear,DDI Tag,Tag Title,No Spacing11211,card,Medium Grid 21,No Spacing22,No Spacing3,tag,No Spacing41,No Spacing111112,No Spacing31,Dont use,Tag and Ci,Card,nonunderlined,Dont u"/>
    <w:basedOn w:val="Heading1"/>
    <w:link w:val="Hyperlink"/>
    <w:autoRedefine/>
    <w:qFormat/>
    <w:rsid w:val="009B0B1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305694"/>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CC028E"/>
    <w:rPr>
      <w:sz w:val="22"/>
      <w:u w:val="single"/>
    </w:rPr>
  </w:style>
  <w:style w:type="character" w:customStyle="1" w:styleId="Heading5Char">
    <w:name w:val="Heading 5 Char"/>
    <w:basedOn w:val="DefaultParagraphFont"/>
    <w:link w:val="Heading5"/>
    <w:rsid w:val="00610CAA"/>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610CAA"/>
    <w:rPr>
      <w:rFonts w:ascii="Cambria" w:eastAsia="Times New Roman" w:hAnsi="Cambria"/>
      <w:b/>
      <w:bCs/>
      <w:i/>
      <w:iCs/>
      <w:sz w:val="20"/>
      <w:lang w:bidi="en-US"/>
    </w:rPr>
  </w:style>
  <w:style w:type="character" w:customStyle="1" w:styleId="Heading7Char">
    <w:name w:val="Heading 7 Char"/>
    <w:basedOn w:val="DefaultParagraphFont"/>
    <w:link w:val="Heading7"/>
    <w:rsid w:val="00610CAA"/>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610CAA"/>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610CAA"/>
    <w:rPr>
      <w:rFonts w:ascii="Cambria" w:eastAsia="Times New Roman" w:hAnsi="Cambria"/>
      <w:i/>
      <w:iCs/>
      <w:sz w:val="18"/>
      <w:szCs w:val="18"/>
      <w:lang w:bidi="en-US"/>
    </w:rPr>
  </w:style>
  <w:style w:type="character" w:styleId="UnresolvedMention">
    <w:name w:val="Unresolved Mention"/>
    <w:basedOn w:val="DefaultParagraphFont"/>
    <w:uiPriority w:val="99"/>
    <w:semiHidden/>
    <w:unhideWhenUsed/>
    <w:rsid w:val="00610CAA"/>
    <w:rPr>
      <w:color w:val="605E5C"/>
      <w:shd w:val="clear" w:color="auto" w:fill="E1DFDD"/>
    </w:rPr>
  </w:style>
  <w:style w:type="paragraph" w:styleId="ListParagraph">
    <w:name w:val="List Paragraph"/>
    <w:aliases w:val="6 font"/>
    <w:basedOn w:val="Normal"/>
    <w:uiPriority w:val="34"/>
    <w:qFormat/>
    <w:rsid w:val="00610CAA"/>
    <w:pPr>
      <w:ind w:left="720"/>
      <w:contextualSpacing/>
    </w:pPr>
  </w:style>
  <w:style w:type="paragraph" w:styleId="BalloonText">
    <w:name w:val="Balloon Text"/>
    <w:basedOn w:val="Normal"/>
    <w:link w:val="BalloonTextChar"/>
    <w:uiPriority w:val="99"/>
    <w:unhideWhenUsed/>
    <w:qFormat/>
    <w:rsid w:val="00610CAA"/>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610CAA"/>
    <w:rPr>
      <w:rFonts w:ascii="Times New Roman" w:hAnsi="Times New Roman" w:cs="Times New Roman"/>
      <w:sz w:val="18"/>
      <w:szCs w:val="18"/>
    </w:rPr>
  </w:style>
  <w:style w:type="paragraph" w:customStyle="1" w:styleId="Analytic">
    <w:name w:val="Analytic"/>
    <w:basedOn w:val="Heading4"/>
    <w:link w:val="AnalyticChar"/>
    <w:uiPriority w:val="4"/>
    <w:qFormat/>
    <w:rsid w:val="00610CAA"/>
    <w:pPr>
      <w:outlineLvl w:val="9"/>
    </w:pPr>
  </w:style>
  <w:style w:type="character" w:customStyle="1" w:styleId="AnalyticChar">
    <w:name w:val="Analytic Char"/>
    <w:basedOn w:val="DefaultParagraphFont"/>
    <w:link w:val="Analytic"/>
    <w:uiPriority w:val="4"/>
    <w:rsid w:val="00610CAA"/>
    <w:rPr>
      <w:rFonts w:ascii="Calibri" w:eastAsiaTheme="majorEastAsia" w:hAnsi="Calibri" w:cstheme="majorBidi"/>
      <w:b/>
      <w:bCs/>
      <w:sz w:val="26"/>
      <w:szCs w:val="26"/>
    </w:rPr>
  </w:style>
  <w:style w:type="paragraph" w:styleId="Title">
    <w:name w:val="Title"/>
    <w:aliases w:val="UNDERLINE,Bold Underlined,Cites and Cards,title,Block Heading,Read This,analytics"/>
    <w:basedOn w:val="Normal"/>
    <w:next w:val="Normal"/>
    <w:link w:val="TitleChar1"/>
    <w:uiPriority w:val="6"/>
    <w:qFormat/>
    <w:rsid w:val="00610CAA"/>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link w:val="Title"/>
    <w:uiPriority w:val="6"/>
    <w:qFormat/>
    <w:rsid w:val="00610CAA"/>
    <w:rPr>
      <w:sz w:val="20"/>
      <w:u w:val="single"/>
    </w:rPr>
  </w:style>
  <w:style w:type="character" w:customStyle="1" w:styleId="Heading4Char1">
    <w:name w:val="Heading 4 Char1"/>
    <w:aliases w:val="Tag Char1,Normal Tag Char1,small text Char1,Big card Char1,body Char1,heading 2 Char1,no read Char1,No Spacing11111 Char1,Underlined Char2"/>
    <w:rsid w:val="00610CAA"/>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610CAA"/>
    <w:rPr>
      <w:rFonts w:ascii="Calibri" w:hAnsi="Calibri"/>
      <w:b/>
      <w:sz w:val="26"/>
    </w:rPr>
  </w:style>
  <w:style w:type="character" w:customStyle="1" w:styleId="Heading4Char3">
    <w:name w:val="Heading 4 Char3"/>
    <w:aliases w:val="Tag Char3,heading 2 Char3,Heading 2 Char2 Char Char1,Heading 2 Char1 Char Char Char1,ta Char"/>
    <w:rsid w:val="00610CAA"/>
    <w:rPr>
      <w:rFonts w:ascii="Calibri" w:hAnsi="Calibri"/>
      <w:b/>
      <w:sz w:val="26"/>
    </w:rPr>
  </w:style>
  <w:style w:type="character" w:customStyle="1" w:styleId="UnderlineBold">
    <w:name w:val="Underline + Bold"/>
    <w:uiPriority w:val="1"/>
    <w:qFormat/>
    <w:rsid w:val="00610CAA"/>
    <w:rPr>
      <w:rFonts w:ascii="Georgia" w:hAnsi="Georgia"/>
      <w:b w:val="0"/>
      <w:bCs w:val="0"/>
      <w:sz w:val="22"/>
      <w:u w:val="single"/>
    </w:rPr>
  </w:style>
  <w:style w:type="paragraph" w:customStyle="1" w:styleId="underlined">
    <w:name w:val="underlined"/>
    <w:next w:val="Normal"/>
    <w:link w:val="underlinedChar"/>
    <w:autoRedefine/>
    <w:qFormat/>
    <w:rsid w:val="00610CAA"/>
    <w:pPr>
      <w:contextualSpacing/>
    </w:pPr>
    <w:rPr>
      <w:rFonts w:ascii="Times New Roman" w:eastAsia="Malgun Gothic" w:hAnsi="Times New Roman" w:cs="Times New Roman"/>
      <w:u w:val="single"/>
    </w:rPr>
  </w:style>
  <w:style w:type="character" w:customStyle="1" w:styleId="underlinedChar">
    <w:name w:val="underlined Char"/>
    <w:link w:val="underlined"/>
    <w:rsid w:val="00610CAA"/>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610CAA"/>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610CAA"/>
    <w:pPr>
      <w:spacing w:after="0" w:line="240" w:lineRule="auto"/>
    </w:pPr>
    <w:rPr>
      <w:rFonts w:ascii="Times New Roman" w:eastAsia="Calibri" w:hAnsi="Times New Roman"/>
      <w:sz w:val="24"/>
      <w:u w:val="single"/>
      <w:lang w:val="x-none"/>
    </w:rPr>
  </w:style>
  <w:style w:type="character" w:customStyle="1" w:styleId="Style4Char">
    <w:name w:val="Style4 Char"/>
    <w:link w:val="Style4"/>
    <w:qFormat/>
    <w:rsid w:val="00610CAA"/>
    <w:rPr>
      <w:rFonts w:ascii="Times New Roman" w:eastAsia="Calibri" w:hAnsi="Times New Roman"/>
      <w:u w:val="single"/>
      <w:lang w:val="x-none"/>
    </w:rPr>
  </w:style>
  <w:style w:type="paragraph" w:customStyle="1" w:styleId="Analytics">
    <w:name w:val="Analytics"/>
    <w:basedOn w:val="Heading4"/>
    <w:link w:val="AnalyticsChar"/>
    <w:qFormat/>
    <w:rsid w:val="00610CAA"/>
    <w:rPr>
      <w:bCs w:val="0"/>
      <w:szCs w:val="22"/>
    </w:rPr>
  </w:style>
  <w:style w:type="character" w:customStyle="1" w:styleId="AnalyticsChar">
    <w:name w:val="Analytics Char"/>
    <w:basedOn w:val="DefaultParagraphFont"/>
    <w:link w:val="Analytics"/>
    <w:rsid w:val="00610CAA"/>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610CAA"/>
    <w:rPr>
      <w:rFonts w:cs="Arial"/>
      <w:b/>
      <w:bCs/>
      <w:iCs/>
      <w:szCs w:val="28"/>
      <w:lang w:val="en-US" w:eastAsia="en-US" w:bidi="ar-SA"/>
    </w:rPr>
  </w:style>
  <w:style w:type="numbering" w:customStyle="1" w:styleId="NoList1">
    <w:name w:val="No List1"/>
    <w:next w:val="NoList"/>
    <w:semiHidden/>
    <w:unhideWhenUsed/>
    <w:rsid w:val="00610CAA"/>
  </w:style>
  <w:style w:type="character" w:customStyle="1" w:styleId="underline">
    <w:name w:val="underline"/>
    <w:basedOn w:val="DefaultParagraphFont"/>
    <w:qFormat/>
    <w:locked/>
    <w:rsid w:val="00610CAA"/>
    <w:rPr>
      <w:rFonts w:ascii="Times New Roman" w:hAnsi="Times New Roman" w:cs="Times New Roman" w:hint="default"/>
      <w:u w:val="single"/>
    </w:rPr>
  </w:style>
  <w:style w:type="character" w:customStyle="1" w:styleId="Style11ptUnderline">
    <w:name w:val="Style 11 pt Underline"/>
    <w:basedOn w:val="DefaultParagraphFont"/>
    <w:qFormat/>
    <w:rsid w:val="00610CAA"/>
    <w:rPr>
      <w:sz w:val="20"/>
      <w:u w:val="single"/>
    </w:rPr>
  </w:style>
  <w:style w:type="character" w:customStyle="1" w:styleId="Style11pt">
    <w:name w:val="Style 11 pt"/>
    <w:basedOn w:val="DefaultParagraphFont"/>
    <w:qFormat/>
    <w:rsid w:val="00610CAA"/>
    <w:rPr>
      <w:sz w:val="20"/>
    </w:rPr>
  </w:style>
  <w:style w:type="character" w:customStyle="1" w:styleId="Style1Char1">
    <w:name w:val="Style1 Char1"/>
    <w:basedOn w:val="DefaultParagraphFont"/>
    <w:qFormat/>
    <w:rsid w:val="00610CAA"/>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610CAA"/>
    <w:rPr>
      <w:sz w:val="18"/>
      <w:szCs w:val="18"/>
    </w:rPr>
  </w:style>
  <w:style w:type="paragraph" w:styleId="CommentText">
    <w:name w:val="annotation text"/>
    <w:basedOn w:val="Normal"/>
    <w:link w:val="CommentTextChar"/>
    <w:uiPriority w:val="99"/>
    <w:unhideWhenUsed/>
    <w:rsid w:val="00610CAA"/>
    <w:pPr>
      <w:spacing w:line="240" w:lineRule="auto"/>
    </w:pPr>
    <w:rPr>
      <w:rFonts w:ascii="Times New Roman" w:hAnsi="Times New Roman"/>
      <w:sz w:val="24"/>
    </w:rPr>
  </w:style>
  <w:style w:type="character" w:customStyle="1" w:styleId="CommentTextChar">
    <w:name w:val="Comment Text Char"/>
    <w:basedOn w:val="DefaultParagraphFont"/>
    <w:link w:val="CommentText"/>
    <w:uiPriority w:val="99"/>
    <w:rsid w:val="00610CAA"/>
    <w:rPr>
      <w:rFonts w:ascii="Times New Roman" w:hAnsi="Times New Roman"/>
    </w:rPr>
  </w:style>
  <w:style w:type="paragraph" w:styleId="CommentSubject">
    <w:name w:val="annotation subject"/>
    <w:basedOn w:val="CommentText"/>
    <w:next w:val="CommentText"/>
    <w:link w:val="CommentSubjectChar"/>
    <w:unhideWhenUsed/>
    <w:rsid w:val="00610CAA"/>
    <w:rPr>
      <w:b/>
      <w:bCs/>
      <w:sz w:val="20"/>
      <w:szCs w:val="20"/>
    </w:rPr>
  </w:style>
  <w:style w:type="character" w:customStyle="1" w:styleId="CommentSubjectChar">
    <w:name w:val="Comment Subject Char"/>
    <w:basedOn w:val="CommentTextChar"/>
    <w:link w:val="CommentSubject"/>
    <w:rsid w:val="00610CAA"/>
    <w:rPr>
      <w:rFonts w:ascii="Times New Roman" w:hAnsi="Times New Roman"/>
      <w:b/>
      <w:bCs/>
      <w:sz w:val="20"/>
      <w:szCs w:val="20"/>
    </w:rPr>
  </w:style>
  <w:style w:type="character" w:customStyle="1" w:styleId="StyleDate">
    <w:name w:val="Style Date"/>
    <w:aliases w:val="Author"/>
    <w:qFormat/>
    <w:rsid w:val="00610CAA"/>
    <w:rPr>
      <w:rFonts w:ascii="Georgia" w:hAnsi="Georgia"/>
      <w:b/>
      <w:sz w:val="24"/>
      <w:u w:val="single"/>
    </w:rPr>
  </w:style>
  <w:style w:type="character" w:styleId="Strong">
    <w:name w:val="Strong"/>
    <w:aliases w:val="8 pt font,Cut,Small 1,Citation Char Char1 Char Char Char Char Char"/>
    <w:basedOn w:val="DefaultParagraphFont"/>
    <w:uiPriority w:val="22"/>
    <w:qFormat/>
    <w:rsid w:val="00610CAA"/>
    <w:rPr>
      <w:b/>
      <w:bCs/>
    </w:rPr>
  </w:style>
  <w:style w:type="character" w:customStyle="1" w:styleId="apple-converted-space">
    <w:name w:val="apple-converted-space"/>
    <w:basedOn w:val="DefaultParagraphFont"/>
    <w:qFormat/>
    <w:rsid w:val="00610CAA"/>
  </w:style>
  <w:style w:type="character" w:customStyle="1" w:styleId="st">
    <w:name w:val="st"/>
    <w:rsid w:val="00610CAA"/>
  </w:style>
  <w:style w:type="character" w:customStyle="1" w:styleId="CharChar11">
    <w:name w:val="Char Char11"/>
    <w:rsid w:val="00610CAA"/>
    <w:rPr>
      <w:rFonts w:cs="Arial"/>
      <w:bCs/>
      <w:szCs w:val="26"/>
      <w:u w:val="single"/>
      <w:lang w:val="en-US" w:eastAsia="en-US" w:bidi="ar-SA"/>
    </w:rPr>
  </w:style>
  <w:style w:type="character" w:customStyle="1" w:styleId="DebateHighlighted">
    <w:name w:val="Debate Highlighted"/>
    <w:basedOn w:val="DefaultParagraphFont"/>
    <w:qFormat/>
    <w:rsid w:val="00610CAA"/>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610CAA"/>
    <w:rPr>
      <w:rFonts w:ascii="Times New Roman" w:eastAsia="MS Mincho" w:hAnsi="Times New Roman" w:cs="Times New Roman"/>
      <w:sz w:val="16"/>
    </w:rPr>
  </w:style>
  <w:style w:type="character" w:customStyle="1" w:styleId="Highlightedunderline">
    <w:name w:val="Highlighted underline"/>
    <w:qFormat/>
    <w:rsid w:val="00610CAA"/>
    <w:rPr>
      <w:rFonts w:ascii="Times New Roman" w:hAnsi="Times New Roman"/>
      <w:sz w:val="20"/>
      <w:shd w:val="clear" w:color="auto" w:fill="C0C0C0"/>
    </w:rPr>
  </w:style>
  <w:style w:type="paragraph" w:customStyle="1" w:styleId="CITE">
    <w:name w:val="CITE"/>
    <w:basedOn w:val="Normal"/>
    <w:next w:val="Normal"/>
    <w:link w:val="CITEChar"/>
    <w:qFormat/>
    <w:rsid w:val="00610CAA"/>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610CAA"/>
    <w:rPr>
      <w:rFonts w:ascii="Liberation Sans" w:hAnsi="Liberation Sans" w:cs="Georgia"/>
      <w:sz w:val="20"/>
      <w:szCs w:val="20"/>
      <w:u w:val="single"/>
    </w:rPr>
  </w:style>
  <w:style w:type="paragraph" w:customStyle="1" w:styleId="cardtext">
    <w:name w:val="card text"/>
    <w:basedOn w:val="Normal"/>
    <w:link w:val="cardtextChar"/>
    <w:qFormat/>
    <w:rsid w:val="00610CAA"/>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610CAA"/>
    <w:rPr>
      <w:rFonts w:ascii="Georgia" w:eastAsia="Calibri" w:hAnsi="Georgia"/>
    </w:rPr>
  </w:style>
  <w:style w:type="character" w:customStyle="1" w:styleId="UnderlineBold0">
    <w:name w:val="Underline Bold"/>
    <w:basedOn w:val="DefaultParagraphFont"/>
    <w:uiPriority w:val="6"/>
    <w:qFormat/>
    <w:rsid w:val="00610CAA"/>
    <w:rPr>
      <w:b/>
      <w:sz w:val="20"/>
      <w:u w:val="single"/>
    </w:rPr>
  </w:style>
  <w:style w:type="paragraph" w:styleId="BodyText">
    <w:name w:val="Body Text"/>
    <w:basedOn w:val="Normal"/>
    <w:link w:val="BodyTextChar"/>
    <w:uiPriority w:val="99"/>
    <w:unhideWhenUsed/>
    <w:qFormat/>
    <w:rsid w:val="00610CAA"/>
    <w:pPr>
      <w:spacing w:after="120"/>
    </w:pPr>
  </w:style>
  <w:style w:type="character" w:customStyle="1" w:styleId="BodyTextChar">
    <w:name w:val="Body Text Char"/>
    <w:basedOn w:val="DefaultParagraphFont"/>
    <w:link w:val="BodyText"/>
    <w:uiPriority w:val="99"/>
    <w:qFormat/>
    <w:rsid w:val="00610CAA"/>
    <w:rPr>
      <w:rFonts w:ascii="Calibri" w:hAnsi="Calibri"/>
      <w:sz w:val="22"/>
    </w:rPr>
  </w:style>
  <w:style w:type="paragraph" w:customStyle="1" w:styleId="UnderlinePara">
    <w:name w:val="Underline Para"/>
    <w:basedOn w:val="Normal"/>
    <w:uiPriority w:val="6"/>
    <w:qFormat/>
    <w:rsid w:val="00610CAA"/>
    <w:pPr>
      <w:widowControl w:val="0"/>
      <w:suppressAutoHyphens/>
      <w:spacing w:after="200" w:line="240" w:lineRule="auto"/>
      <w:contextualSpacing/>
    </w:pPr>
    <w:rPr>
      <w:rFonts w:asciiTheme="minorHAnsi" w:hAnsiTheme="minorHAnsi"/>
      <w:u w:val="single"/>
    </w:rPr>
  </w:style>
  <w:style w:type="character" w:customStyle="1" w:styleId="titlechar">
    <w:name w:val="titlechar"/>
    <w:basedOn w:val="DefaultParagraphFont"/>
    <w:rsid w:val="00610CAA"/>
  </w:style>
  <w:style w:type="paragraph" w:customStyle="1" w:styleId="tiny">
    <w:name w:val="tiny"/>
    <w:next w:val="Normal"/>
    <w:link w:val="tinyChar"/>
    <w:autoRedefine/>
    <w:qFormat/>
    <w:rsid w:val="00610CAA"/>
    <w:pPr>
      <w:contextualSpacing/>
    </w:pPr>
    <w:rPr>
      <w:rFonts w:ascii="Times New Roman" w:eastAsia="Malgun Gothic" w:hAnsi="Times New Roman" w:cs="Times New Roman"/>
      <w:sz w:val="12"/>
    </w:rPr>
  </w:style>
  <w:style w:type="character" w:customStyle="1" w:styleId="tinyChar">
    <w:name w:val="tiny Char"/>
    <w:link w:val="tiny"/>
    <w:rsid w:val="00610CAA"/>
    <w:rPr>
      <w:rFonts w:ascii="Times New Roman" w:eastAsia="Malgun Gothic" w:hAnsi="Times New Roman" w:cs="Times New Roman"/>
      <w:sz w:val="12"/>
    </w:rPr>
  </w:style>
  <w:style w:type="character" w:customStyle="1" w:styleId="DocumentMapChar1">
    <w:name w:val="Document Map Char1"/>
    <w:basedOn w:val="DefaultParagraphFont"/>
    <w:uiPriority w:val="99"/>
    <w:rsid w:val="00610CAA"/>
    <w:rPr>
      <w:rFonts w:ascii="Segoe UI" w:hAnsi="Segoe UI" w:cs="Segoe UI"/>
      <w:sz w:val="16"/>
      <w:szCs w:val="16"/>
    </w:rPr>
  </w:style>
  <w:style w:type="character" w:customStyle="1" w:styleId="CommentSubjectChar1">
    <w:name w:val="Comment Subject Char1"/>
    <w:basedOn w:val="CommentTextChar"/>
    <w:uiPriority w:val="99"/>
    <w:semiHidden/>
    <w:rsid w:val="00610CAA"/>
    <w:rPr>
      <w:rFonts w:ascii="Times New Roman" w:eastAsiaTheme="minorHAnsi" w:hAnsi="Times New Roman"/>
      <w:b/>
      <w:bCs/>
      <w:sz w:val="24"/>
      <w:szCs w:val="22"/>
    </w:rPr>
  </w:style>
  <w:style w:type="character" w:customStyle="1" w:styleId="BalloonTextChar1">
    <w:name w:val="Balloon Text Char1"/>
    <w:basedOn w:val="DefaultParagraphFont"/>
    <w:uiPriority w:val="99"/>
    <w:rsid w:val="00610CAA"/>
    <w:rPr>
      <w:rFonts w:ascii="Lucida Grande" w:eastAsiaTheme="minorHAnsi" w:hAnsi="Lucida Grande" w:cs="Lucida Grande"/>
      <w:sz w:val="18"/>
      <w:szCs w:val="18"/>
    </w:rPr>
  </w:style>
  <w:style w:type="character" w:customStyle="1" w:styleId="Style1Char">
    <w:name w:val="Style1 Char"/>
    <w:basedOn w:val="DefaultParagraphFont"/>
    <w:qFormat/>
    <w:rsid w:val="00610CAA"/>
    <w:rPr>
      <w:rFonts w:eastAsia="SimSun"/>
      <w:sz w:val="20"/>
      <w:szCs w:val="24"/>
      <w:u w:val="single"/>
      <w:lang w:val="en-US" w:eastAsia="zh-CN" w:bidi="ar-SA"/>
    </w:rPr>
  </w:style>
  <w:style w:type="paragraph" w:customStyle="1" w:styleId="Tag2">
    <w:name w:val="Tag2"/>
    <w:basedOn w:val="Normal"/>
    <w:autoRedefine/>
    <w:qFormat/>
    <w:rsid w:val="00610CAA"/>
    <w:rPr>
      <w:rFonts w:eastAsia="Calibri" w:cs="Arial"/>
      <w:b/>
    </w:rPr>
  </w:style>
  <w:style w:type="character" w:customStyle="1" w:styleId="CommentTextChar1">
    <w:name w:val="Comment Text Char1"/>
    <w:basedOn w:val="DefaultParagraphFont"/>
    <w:uiPriority w:val="99"/>
    <w:rsid w:val="00610CAA"/>
    <w:rPr>
      <w:rFonts w:ascii="Calibri" w:hAnsi="Calibri"/>
    </w:rPr>
  </w:style>
  <w:style w:type="character" w:customStyle="1" w:styleId="apple-style-span">
    <w:name w:val="apple-style-span"/>
    <w:basedOn w:val="DefaultParagraphFont"/>
    <w:qFormat/>
    <w:rsid w:val="00610CAA"/>
  </w:style>
  <w:style w:type="character" w:customStyle="1" w:styleId="FootnoteTextChar">
    <w:name w:val="Footnote Text Char"/>
    <w:basedOn w:val="DefaultParagraphFont"/>
    <w:link w:val="FootnoteText"/>
    <w:rsid w:val="00610CAA"/>
    <w:rPr>
      <w:rFonts w:ascii="Calibri" w:hAnsi="Calibri"/>
    </w:rPr>
  </w:style>
  <w:style w:type="paragraph" w:styleId="FootnoteText">
    <w:name w:val="footnote text"/>
    <w:basedOn w:val="Normal"/>
    <w:link w:val="FootnoteTextChar"/>
    <w:unhideWhenUsed/>
    <w:qFormat/>
    <w:rsid w:val="00610CAA"/>
    <w:pPr>
      <w:spacing w:after="0" w:line="240" w:lineRule="auto"/>
    </w:pPr>
    <w:rPr>
      <w:sz w:val="24"/>
    </w:rPr>
  </w:style>
  <w:style w:type="character" w:customStyle="1" w:styleId="FootnoteTextChar1">
    <w:name w:val="Footnote Text Char1"/>
    <w:basedOn w:val="DefaultParagraphFont"/>
    <w:rsid w:val="00610CAA"/>
    <w:rPr>
      <w:rFonts w:ascii="Calibri" w:hAnsi="Calibri"/>
      <w:sz w:val="20"/>
      <w:szCs w:val="20"/>
    </w:rPr>
  </w:style>
  <w:style w:type="paragraph" w:customStyle="1" w:styleId="p">
    <w:name w:val="p"/>
    <w:basedOn w:val="Normal"/>
    <w:rsid w:val="00610CAA"/>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610CAA"/>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610CAA"/>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610CAA"/>
    <w:rPr>
      <w:vertAlign w:val="superscript"/>
    </w:rPr>
  </w:style>
  <w:style w:type="paragraph" w:customStyle="1" w:styleId="para">
    <w:name w:val="para"/>
    <w:basedOn w:val="Normal"/>
    <w:rsid w:val="00610CAA"/>
    <w:pPr>
      <w:spacing w:before="100" w:beforeAutospacing="1" w:after="100" w:afterAutospacing="1" w:line="240" w:lineRule="auto"/>
    </w:pPr>
    <w:rPr>
      <w:rFonts w:cs="Times New Roman"/>
    </w:rPr>
  </w:style>
  <w:style w:type="paragraph" w:customStyle="1" w:styleId="selectionshareable">
    <w:name w:val="selectionshareable"/>
    <w:basedOn w:val="Normal"/>
    <w:uiPriority w:val="99"/>
    <w:qFormat/>
    <w:rsid w:val="00610CAA"/>
    <w:pPr>
      <w:spacing w:before="100" w:beforeAutospacing="1" w:after="100" w:afterAutospacing="1" w:line="240" w:lineRule="auto"/>
    </w:pPr>
    <w:rPr>
      <w:rFonts w:cs="Times New Roman"/>
    </w:rPr>
  </w:style>
  <w:style w:type="character" w:customStyle="1" w:styleId="vm-hook">
    <w:name w:val="vm-hook"/>
    <w:basedOn w:val="DefaultParagraphFont"/>
    <w:rsid w:val="00610CAA"/>
  </w:style>
  <w:style w:type="character" w:customStyle="1" w:styleId="dfm-title">
    <w:name w:val="dfm-title"/>
    <w:basedOn w:val="DefaultParagraphFont"/>
    <w:rsid w:val="00610CAA"/>
  </w:style>
  <w:style w:type="paragraph" w:customStyle="1" w:styleId="evidencetext">
    <w:name w:val="evidence text"/>
    <w:basedOn w:val="Normal"/>
    <w:link w:val="evidencetextChar1"/>
    <w:qFormat/>
    <w:rsid w:val="00610CAA"/>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610CAA"/>
    <w:rPr>
      <w:rFonts w:ascii="Arial" w:hAnsi="Arial" w:cs="Arial"/>
      <w:color w:val="000000"/>
      <w:sz w:val="22"/>
      <w:lang w:val="x-none" w:eastAsia="x-none"/>
    </w:rPr>
  </w:style>
  <w:style w:type="paragraph" w:customStyle="1" w:styleId="CardIndented">
    <w:name w:val="Card (Indented)"/>
    <w:basedOn w:val="Normal"/>
    <w:link w:val="CardIndentedChar"/>
    <w:qFormat/>
    <w:rsid w:val="00610CAA"/>
    <w:pPr>
      <w:spacing w:after="0" w:line="240" w:lineRule="auto"/>
      <w:ind w:left="288"/>
    </w:pPr>
    <w:rPr>
      <w:rFonts w:ascii="Arial" w:hAnsi="Arial" w:cs="Arial"/>
    </w:rPr>
  </w:style>
  <w:style w:type="paragraph" w:customStyle="1" w:styleId="Emphasize">
    <w:name w:val="Emphasize"/>
    <w:basedOn w:val="Normal"/>
    <w:uiPriority w:val="7"/>
    <w:qFormat/>
    <w:rsid w:val="00610CA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610CAA"/>
    <w:rPr>
      <w:rFonts w:asciiTheme="minorHAnsi" w:hAnsiTheme="minorHAnsi"/>
      <w:sz w:val="22"/>
    </w:rPr>
  </w:style>
  <w:style w:type="character" w:customStyle="1" w:styleId="UnresolvedMention1">
    <w:name w:val="Unresolved Mention1"/>
    <w:basedOn w:val="DefaultParagraphFont"/>
    <w:uiPriority w:val="99"/>
    <w:unhideWhenUsed/>
    <w:rsid w:val="00610CAA"/>
    <w:rPr>
      <w:color w:val="808080"/>
      <w:shd w:val="clear" w:color="auto" w:fill="E6E6E6"/>
    </w:rPr>
  </w:style>
  <w:style w:type="character" w:customStyle="1" w:styleId="BodyTextChar1">
    <w:name w:val="Body Text Char1"/>
    <w:aliases w:val="Very Small Text Char1"/>
    <w:basedOn w:val="DefaultParagraphFont"/>
    <w:uiPriority w:val="99"/>
    <w:rsid w:val="00610CAA"/>
    <w:rPr>
      <w:rFonts w:ascii="Times New Roman" w:hAnsi="Times New Roman"/>
      <w:sz w:val="24"/>
    </w:rPr>
  </w:style>
  <w:style w:type="character" w:customStyle="1" w:styleId="UnresolvedMention2">
    <w:name w:val="Unresolved Mention2"/>
    <w:basedOn w:val="DefaultParagraphFont"/>
    <w:uiPriority w:val="99"/>
    <w:unhideWhenUsed/>
    <w:rsid w:val="00610CAA"/>
    <w:rPr>
      <w:color w:val="808080"/>
      <w:shd w:val="clear" w:color="auto" w:fill="E6E6E6"/>
    </w:rPr>
  </w:style>
  <w:style w:type="character" w:customStyle="1" w:styleId="Author-Date">
    <w:name w:val="Author-Date"/>
    <w:qFormat/>
    <w:rsid w:val="00610CAA"/>
    <w:rPr>
      <w:b/>
      <w:sz w:val="24"/>
    </w:rPr>
  </w:style>
  <w:style w:type="character" w:customStyle="1" w:styleId="ListLabel12">
    <w:name w:val="ListLabel 12"/>
    <w:qFormat/>
    <w:rsid w:val="00610CAA"/>
    <w:rPr>
      <w:strike w:val="0"/>
      <w:dstrike w:val="0"/>
      <w:color w:val="000000"/>
      <w:spacing w:val="0"/>
      <w:w w:val="100"/>
      <w:sz w:val="16"/>
      <w:lang w:val="en-US"/>
    </w:rPr>
  </w:style>
  <w:style w:type="character" w:customStyle="1" w:styleId="ListLabel11">
    <w:name w:val="ListLabel 11"/>
    <w:qFormat/>
    <w:rsid w:val="00610CAA"/>
    <w:rPr>
      <w:strike w:val="0"/>
      <w:dstrike w:val="0"/>
      <w:color w:val="000000"/>
      <w:spacing w:val="70"/>
      <w:w w:val="100"/>
      <w:sz w:val="16"/>
      <w:lang w:val="en-US"/>
    </w:rPr>
  </w:style>
  <w:style w:type="character" w:customStyle="1" w:styleId="ListLabel10">
    <w:name w:val="ListLabel 10"/>
    <w:qFormat/>
    <w:rsid w:val="00610CAA"/>
    <w:rPr>
      <w:strike w:val="0"/>
      <w:dstrike w:val="0"/>
      <w:color w:val="000000"/>
      <w:spacing w:val="0"/>
      <w:w w:val="100"/>
      <w:sz w:val="18"/>
      <w:lang w:val="en-US"/>
    </w:rPr>
  </w:style>
  <w:style w:type="character" w:customStyle="1" w:styleId="ListLabel9">
    <w:name w:val="ListLabel 9"/>
    <w:qFormat/>
    <w:rsid w:val="00610CAA"/>
    <w:rPr>
      <w:strike w:val="0"/>
      <w:dstrike w:val="0"/>
      <w:color w:val="000000"/>
      <w:spacing w:val="0"/>
      <w:w w:val="100"/>
      <w:sz w:val="21"/>
      <w:lang w:val="en-US"/>
    </w:rPr>
  </w:style>
  <w:style w:type="character" w:customStyle="1" w:styleId="ListLabel8">
    <w:name w:val="ListLabel 8"/>
    <w:qFormat/>
    <w:rsid w:val="00610CAA"/>
    <w:rPr>
      <w:strike w:val="0"/>
      <w:dstrike w:val="0"/>
      <w:color w:val="000000"/>
      <w:spacing w:val="0"/>
      <w:w w:val="100"/>
      <w:sz w:val="20"/>
      <w:lang w:val="en-US"/>
    </w:rPr>
  </w:style>
  <w:style w:type="character" w:customStyle="1" w:styleId="ListLabel7">
    <w:name w:val="ListLabel 7"/>
    <w:qFormat/>
    <w:rsid w:val="00610CAA"/>
    <w:rPr>
      <w:strike w:val="0"/>
      <w:dstrike w:val="0"/>
      <w:color w:val="000000"/>
      <w:spacing w:val="0"/>
      <w:w w:val="100"/>
      <w:sz w:val="20"/>
      <w:lang w:val="en-US"/>
    </w:rPr>
  </w:style>
  <w:style w:type="character" w:customStyle="1" w:styleId="ListLabel6">
    <w:name w:val="ListLabel 6"/>
    <w:qFormat/>
    <w:rsid w:val="00610CAA"/>
    <w:rPr>
      <w:i/>
      <w:strike w:val="0"/>
      <w:dstrike w:val="0"/>
      <w:color w:val="000000"/>
      <w:spacing w:val="0"/>
      <w:w w:val="100"/>
      <w:sz w:val="20"/>
      <w:lang w:val="en-US"/>
    </w:rPr>
  </w:style>
  <w:style w:type="character" w:customStyle="1" w:styleId="ListLabel5">
    <w:name w:val="ListLabel 5"/>
    <w:qFormat/>
    <w:rsid w:val="00610CAA"/>
    <w:rPr>
      <w:strike w:val="0"/>
      <w:dstrike w:val="0"/>
      <w:color w:val="000000"/>
      <w:spacing w:val="0"/>
      <w:w w:val="100"/>
      <w:sz w:val="20"/>
      <w:lang w:val="en-US"/>
    </w:rPr>
  </w:style>
  <w:style w:type="character" w:customStyle="1" w:styleId="ListLabel4">
    <w:name w:val="ListLabel 4"/>
    <w:qFormat/>
    <w:rsid w:val="00610CAA"/>
    <w:rPr>
      <w:strike w:val="0"/>
      <w:dstrike w:val="0"/>
      <w:color w:val="000000"/>
      <w:spacing w:val="0"/>
      <w:w w:val="100"/>
      <w:sz w:val="19"/>
      <w:lang w:val="en-US"/>
    </w:rPr>
  </w:style>
  <w:style w:type="character" w:customStyle="1" w:styleId="ListLabel3">
    <w:name w:val="ListLabel 3"/>
    <w:qFormat/>
    <w:rsid w:val="00610CAA"/>
    <w:rPr>
      <w:i/>
      <w:strike w:val="0"/>
      <w:dstrike w:val="0"/>
      <w:color w:val="000000"/>
      <w:spacing w:val="0"/>
      <w:w w:val="100"/>
      <w:sz w:val="20"/>
      <w:lang w:val="en-US"/>
    </w:rPr>
  </w:style>
  <w:style w:type="character" w:customStyle="1" w:styleId="ListLabel2">
    <w:name w:val="ListLabel 2"/>
    <w:qFormat/>
    <w:rsid w:val="00610CAA"/>
    <w:rPr>
      <w:strike w:val="0"/>
      <w:dstrike w:val="0"/>
      <w:color w:val="000000"/>
      <w:spacing w:val="0"/>
      <w:w w:val="100"/>
      <w:sz w:val="20"/>
      <w:lang w:val="en-US"/>
    </w:rPr>
  </w:style>
  <w:style w:type="character" w:customStyle="1" w:styleId="ListLabel1">
    <w:name w:val="ListLabel 1"/>
    <w:qFormat/>
    <w:rsid w:val="00610CAA"/>
    <w:rPr>
      <w:i/>
      <w:strike w:val="0"/>
      <w:dstrike w:val="0"/>
      <w:color w:val="000000"/>
      <w:spacing w:val="0"/>
      <w:w w:val="100"/>
      <w:sz w:val="18"/>
      <w:lang w:val="en-US"/>
    </w:rPr>
  </w:style>
  <w:style w:type="character" w:customStyle="1" w:styleId="verdana">
    <w:name w:val="verdana"/>
    <w:basedOn w:val="DefaultParagraphFont"/>
    <w:qFormat/>
    <w:rsid w:val="00610CAA"/>
    <w:rPr>
      <w:rFonts w:cs="Times New Roman"/>
    </w:rPr>
  </w:style>
  <w:style w:type="character" w:customStyle="1" w:styleId="italic">
    <w:name w:val="italic"/>
    <w:basedOn w:val="DefaultParagraphFont"/>
    <w:qFormat/>
    <w:rsid w:val="00610CAA"/>
    <w:rPr>
      <w:rFonts w:cs="Times New Roman"/>
    </w:rPr>
  </w:style>
  <w:style w:type="character" w:customStyle="1" w:styleId="hit">
    <w:name w:val="hit"/>
    <w:basedOn w:val="DefaultParagraphFont"/>
    <w:qFormat/>
    <w:rsid w:val="00610CAA"/>
    <w:rPr>
      <w:rFonts w:cs="Times New Roman"/>
    </w:rPr>
  </w:style>
  <w:style w:type="character" w:customStyle="1" w:styleId="blue">
    <w:name w:val="blue"/>
    <w:basedOn w:val="DefaultParagraphFont"/>
    <w:qFormat/>
    <w:rsid w:val="00610CAA"/>
    <w:rPr>
      <w:rFonts w:cs="Times New Roman"/>
    </w:rPr>
  </w:style>
  <w:style w:type="character" w:customStyle="1" w:styleId="copyrightdescription">
    <w:name w:val="copyrightdescription"/>
    <w:basedOn w:val="DefaultParagraphFont"/>
    <w:qFormat/>
    <w:rsid w:val="00610CAA"/>
    <w:rPr>
      <w:rFonts w:cs="Times New Roman"/>
    </w:rPr>
  </w:style>
  <w:style w:type="character" w:customStyle="1" w:styleId="tabtitle">
    <w:name w:val="tabtitle"/>
    <w:basedOn w:val="DefaultParagraphFont"/>
    <w:qFormat/>
    <w:rsid w:val="00610CAA"/>
    <w:rPr>
      <w:rFonts w:cs="Times New Roman"/>
    </w:rPr>
  </w:style>
  <w:style w:type="character" w:customStyle="1" w:styleId="resultbodyblack">
    <w:name w:val="resultbodyblack"/>
    <w:basedOn w:val="DefaultParagraphFont"/>
    <w:qFormat/>
    <w:rsid w:val="00610CAA"/>
    <w:rPr>
      <w:rFonts w:cs="Times New Roman"/>
    </w:rPr>
  </w:style>
  <w:style w:type="character" w:customStyle="1" w:styleId="resultbody">
    <w:name w:val="resultbody"/>
    <w:basedOn w:val="DefaultParagraphFont"/>
    <w:qFormat/>
    <w:rsid w:val="00610CAA"/>
    <w:rPr>
      <w:rFonts w:cs="Times New Roman"/>
    </w:rPr>
  </w:style>
  <w:style w:type="character" w:customStyle="1" w:styleId="resultbodysmallitalic">
    <w:name w:val="resultbodysmallitalic"/>
    <w:basedOn w:val="DefaultParagraphFont"/>
    <w:qFormat/>
    <w:rsid w:val="00610CAA"/>
    <w:rPr>
      <w:rFonts w:cs="Times New Roman"/>
    </w:rPr>
  </w:style>
  <w:style w:type="character" w:customStyle="1" w:styleId="resultpron">
    <w:name w:val="resultpron"/>
    <w:basedOn w:val="DefaultParagraphFont"/>
    <w:qFormat/>
    <w:rsid w:val="00610CAA"/>
    <w:rPr>
      <w:rFonts w:cs="Times New Roman"/>
    </w:rPr>
  </w:style>
  <w:style w:type="character" w:customStyle="1" w:styleId="NumberingSymbols">
    <w:name w:val="Numbering Symbols"/>
    <w:qFormat/>
    <w:rsid w:val="00610CAA"/>
  </w:style>
  <w:style w:type="character" w:customStyle="1" w:styleId="StrongEmphasis">
    <w:name w:val="Strong Emphasis"/>
    <w:qFormat/>
    <w:rsid w:val="00610CAA"/>
    <w:rPr>
      <w:b/>
      <w:bCs/>
    </w:rPr>
  </w:style>
  <w:style w:type="character" w:customStyle="1" w:styleId="Emphasis2">
    <w:name w:val="Emphasis2"/>
    <w:basedOn w:val="DefaultParagraphFont"/>
    <w:qFormat/>
    <w:rsid w:val="00610CAA"/>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610CAA"/>
    <w:rPr>
      <w:rFonts w:ascii="Times New Roman" w:hAnsi="Times New Roman"/>
      <w:sz w:val="20"/>
      <w:szCs w:val="24"/>
      <w:u w:val="single"/>
      <w:lang w:val="en-US" w:eastAsia="en-US" w:bidi="ar-SA"/>
    </w:rPr>
  </w:style>
  <w:style w:type="character" w:customStyle="1" w:styleId="pg">
    <w:name w:val="pg"/>
    <w:basedOn w:val="DefaultParagraphFont"/>
    <w:qFormat/>
    <w:rsid w:val="00610CAA"/>
  </w:style>
  <w:style w:type="character" w:customStyle="1" w:styleId="ital-inline">
    <w:name w:val="ital-inline"/>
    <w:basedOn w:val="DefaultParagraphFont"/>
    <w:qFormat/>
    <w:rsid w:val="00610CAA"/>
  </w:style>
  <w:style w:type="character" w:customStyle="1" w:styleId="senselabelstart">
    <w:name w:val="sense_label start"/>
    <w:basedOn w:val="DefaultParagraphFont"/>
    <w:qFormat/>
    <w:rsid w:val="00610CAA"/>
  </w:style>
  <w:style w:type="character" w:customStyle="1" w:styleId="sensecontent">
    <w:name w:val="sense_content"/>
    <w:basedOn w:val="DefaultParagraphFont"/>
    <w:qFormat/>
    <w:rsid w:val="00610CAA"/>
  </w:style>
  <w:style w:type="character" w:customStyle="1" w:styleId="vi">
    <w:name w:val="vi"/>
    <w:basedOn w:val="DefaultParagraphFont"/>
    <w:qFormat/>
    <w:rsid w:val="00610CAA"/>
  </w:style>
  <w:style w:type="character" w:customStyle="1" w:styleId="senselabel">
    <w:name w:val="sense_label"/>
    <w:basedOn w:val="DefaultParagraphFont"/>
    <w:qFormat/>
    <w:rsid w:val="00610CAA"/>
  </w:style>
  <w:style w:type="character" w:customStyle="1" w:styleId="Style11ptItalicUnderline">
    <w:name w:val="Style 11 pt Italic Underline"/>
    <w:basedOn w:val="DefaultParagraphFont"/>
    <w:qFormat/>
    <w:rsid w:val="00610CAA"/>
    <w:rPr>
      <w:i/>
      <w:iCs/>
      <w:sz w:val="20"/>
      <w:u w:val="single"/>
    </w:rPr>
  </w:style>
  <w:style w:type="character" w:customStyle="1" w:styleId="Style11ptBoldUnderline">
    <w:name w:val="Style 11 pt Bold Underline"/>
    <w:basedOn w:val="DefaultParagraphFont"/>
    <w:qFormat/>
    <w:rsid w:val="00610CAA"/>
    <w:rPr>
      <w:b/>
      <w:bCs/>
      <w:sz w:val="20"/>
      <w:u w:val="single"/>
    </w:rPr>
  </w:style>
  <w:style w:type="character" w:customStyle="1" w:styleId="StyleStyle4CharTimesNewRoman11ptItalic">
    <w:name w:val="Style Style4 Char + Times New Roman 11 pt Italic"/>
    <w:basedOn w:val="DefaultParagraphFont"/>
    <w:qFormat/>
    <w:rsid w:val="00610CAA"/>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610CAA"/>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610CAA"/>
    <w:rPr>
      <w:color w:val="000000"/>
      <w:sz w:val="20"/>
    </w:rPr>
  </w:style>
  <w:style w:type="character" w:customStyle="1" w:styleId="Style11ptBlackUnderline">
    <w:name w:val="Style 11 pt Black Underline"/>
    <w:basedOn w:val="DefaultParagraphFont"/>
    <w:qFormat/>
    <w:rsid w:val="00610CAA"/>
    <w:rPr>
      <w:color w:val="000000"/>
      <w:sz w:val="20"/>
      <w:u w:val="single"/>
    </w:rPr>
  </w:style>
  <w:style w:type="character" w:customStyle="1" w:styleId="pmterms1">
    <w:name w:val="pmterms1"/>
    <w:basedOn w:val="DefaultParagraphFont"/>
    <w:qFormat/>
    <w:rsid w:val="00610CAA"/>
  </w:style>
  <w:style w:type="character" w:customStyle="1" w:styleId="HTMLTypewriter3">
    <w:name w:val="HTML Typewriter3"/>
    <w:basedOn w:val="DefaultParagraphFont"/>
    <w:qFormat/>
    <w:rsid w:val="00610CAA"/>
    <w:rPr>
      <w:rFonts w:ascii="Courier New" w:eastAsia="SimSun" w:hAnsi="Courier New" w:cs="Courier New"/>
      <w:sz w:val="20"/>
      <w:szCs w:val="20"/>
    </w:rPr>
  </w:style>
  <w:style w:type="character" w:customStyle="1" w:styleId="CardsChar">
    <w:name w:val="Cards Char"/>
    <w:basedOn w:val="DefaultParagraphFont"/>
    <w:qFormat/>
    <w:rsid w:val="00610CAA"/>
    <w:rPr>
      <w:rFonts w:ascii="Times New Roman" w:hAnsi="Times New Roman" w:cs="Times New Roman"/>
      <w:lang w:val="en-US" w:bidi="ar-SA"/>
    </w:rPr>
  </w:style>
  <w:style w:type="character" w:customStyle="1" w:styleId="CardsFont12pt0">
    <w:name w:val="Cards + Font 12pt"/>
    <w:basedOn w:val="CardsChar"/>
    <w:qFormat/>
    <w:rsid w:val="00610CAA"/>
    <w:rPr>
      <w:rFonts w:ascii="Times New Roman" w:hAnsi="Times New Roman" w:cs="Times New Roman"/>
      <w:sz w:val="24"/>
      <w:u w:val="single"/>
      <w:lang w:val="en-US" w:bidi="ar-SA"/>
    </w:rPr>
  </w:style>
  <w:style w:type="character" w:customStyle="1" w:styleId="AuthorDateChar">
    <w:name w:val="AuthorDate Char"/>
    <w:basedOn w:val="DefaultParagraphFont"/>
    <w:qFormat/>
    <w:rsid w:val="00610CAA"/>
    <w:rPr>
      <w:rFonts w:ascii="Times New Roman" w:hAnsi="Times New Roman" w:cs="Times New Roman"/>
      <w:b/>
      <w:sz w:val="24"/>
      <w:u w:val="single"/>
      <w:lang w:val="en-US" w:bidi="ar-SA"/>
    </w:rPr>
  </w:style>
  <w:style w:type="character" w:styleId="HTMLCite">
    <w:name w:val="HTML Cite"/>
    <w:basedOn w:val="DefaultParagraphFont"/>
    <w:uiPriority w:val="99"/>
    <w:qFormat/>
    <w:rsid w:val="00610CAA"/>
    <w:rPr>
      <w:rFonts w:cs="Times New Roman"/>
      <w:i/>
    </w:rPr>
  </w:style>
  <w:style w:type="character" w:customStyle="1" w:styleId="VisitedInternetLink">
    <w:name w:val="Visited Internet Link"/>
    <w:basedOn w:val="DefaultParagraphFont"/>
    <w:rsid w:val="00610CAA"/>
    <w:rPr>
      <w:color w:val="800080"/>
      <w:u w:val="single"/>
    </w:rPr>
  </w:style>
  <w:style w:type="character" w:customStyle="1" w:styleId="CitesChar">
    <w:name w:val="Cites Char"/>
    <w:basedOn w:val="DefaultParagraphFont"/>
    <w:qFormat/>
    <w:rsid w:val="00610CAA"/>
    <w:rPr>
      <w:szCs w:val="24"/>
      <w:lang w:val="en-US" w:bidi="ar-SA"/>
    </w:rPr>
  </w:style>
  <w:style w:type="character" w:customStyle="1" w:styleId="loose">
    <w:name w:val="loose"/>
    <w:qFormat/>
    <w:rsid w:val="00610CAA"/>
  </w:style>
  <w:style w:type="character" w:customStyle="1" w:styleId="domtooltips">
    <w:name w:val="domtooltips"/>
    <w:basedOn w:val="DefaultParagraphFont"/>
    <w:qFormat/>
    <w:rsid w:val="00610CAA"/>
  </w:style>
  <w:style w:type="character" w:customStyle="1" w:styleId="caps">
    <w:name w:val="caps"/>
    <w:basedOn w:val="DefaultParagraphFont"/>
    <w:qFormat/>
    <w:rsid w:val="00610CAA"/>
  </w:style>
  <w:style w:type="character" w:customStyle="1" w:styleId="Style11ptUnderlineBorderSinglesolidlineAuto05pt">
    <w:name w:val="Style 11 pt Underline Border: : (Single solid line Auto  0.5 pt..."/>
    <w:basedOn w:val="DefaultParagraphFont"/>
    <w:qFormat/>
    <w:rsid w:val="00610CAA"/>
    <w:rPr>
      <w:sz w:val="20"/>
      <w:u w:val="single"/>
      <w:bdr w:val="single" w:sz="4" w:space="0" w:color="00000A"/>
    </w:rPr>
  </w:style>
  <w:style w:type="character" w:customStyle="1" w:styleId="StyleUnderlineChar11pt">
    <w:name w:val="Style Underline Char + 11 pt"/>
    <w:basedOn w:val="DefaultParagraphFont"/>
    <w:qFormat/>
    <w:rsid w:val="00610CAA"/>
    <w:rPr>
      <w:rFonts w:ascii="Times New Roman" w:hAnsi="Times New Roman"/>
      <w:sz w:val="20"/>
      <w:szCs w:val="24"/>
      <w:u w:val="single"/>
      <w:lang w:val="en-US" w:eastAsia="en-US" w:bidi="ar-SA"/>
    </w:rPr>
  </w:style>
  <w:style w:type="paragraph" w:styleId="List">
    <w:name w:val="List"/>
    <w:basedOn w:val="BodyText"/>
    <w:uiPriority w:val="99"/>
    <w:rsid w:val="00610CAA"/>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610CAA"/>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610CAA"/>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610CAA"/>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610CAA"/>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610CAA"/>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610CAA"/>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610CAA"/>
    <w:rPr>
      <w:rFonts w:ascii="Liberation Sans" w:eastAsia="Droid Sans Fallback" w:hAnsi="Liberation Sans"/>
      <w:color w:val="00000A"/>
      <w:sz w:val="22"/>
    </w:rPr>
  </w:style>
  <w:style w:type="paragraph" w:customStyle="1" w:styleId="FrameContents">
    <w:name w:val="Frame Contents"/>
    <w:basedOn w:val="Normal"/>
    <w:qFormat/>
    <w:rsid w:val="00610CAA"/>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610CAA"/>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610CAA"/>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610CAA"/>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610CAA"/>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610CAA"/>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610CAA"/>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610CAA"/>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610CAA"/>
    <w:rPr>
      <w:rFonts w:ascii="Times New Roman" w:eastAsia="Times New Roman" w:hAnsi="Times New Roman" w:cs="Arial"/>
      <w:bCs/>
      <w:caps/>
      <w:color w:val="00000A"/>
      <w:sz w:val="20"/>
      <w:szCs w:val="20"/>
    </w:rPr>
  </w:style>
  <w:style w:type="character" w:customStyle="1" w:styleId="Heading3Char1">
    <w:name w:val="Heading 3 Char1"/>
    <w:qFormat/>
    <w:rsid w:val="00610CAA"/>
    <w:rPr>
      <w:rFonts w:cs="Arial"/>
      <w:bCs/>
      <w:szCs w:val="26"/>
      <w:u w:val="single"/>
      <w:lang w:val="en-US" w:eastAsia="en-US" w:bidi="ar-SA"/>
    </w:rPr>
  </w:style>
  <w:style w:type="paragraph" w:styleId="Revision">
    <w:name w:val="Revision"/>
    <w:hidden/>
    <w:uiPriority w:val="99"/>
    <w:semiHidden/>
    <w:rsid w:val="00610CAA"/>
    <w:rPr>
      <w:rFonts w:ascii="Calibri" w:hAnsi="Calibri"/>
      <w:sz w:val="22"/>
    </w:rPr>
  </w:style>
  <w:style w:type="paragraph" w:customStyle="1" w:styleId="Smalltext">
    <w:name w:val="Small text"/>
    <w:aliases w:val="Quote1,Quote11"/>
    <w:basedOn w:val="Normal"/>
    <w:link w:val="SmalltextChar"/>
    <w:qFormat/>
    <w:rsid w:val="00610CAA"/>
    <w:rPr>
      <w:rFonts w:ascii="Times New Roman" w:eastAsia="MS Mincho" w:hAnsi="Times New Roman" w:cs="Times New Roman"/>
      <w:sz w:val="16"/>
    </w:rPr>
  </w:style>
  <w:style w:type="character" w:customStyle="1" w:styleId="BoldUnderlineChar">
    <w:name w:val="Bold Underline Char"/>
    <w:basedOn w:val="DefaultParagraphFont"/>
    <w:locked/>
    <w:rsid w:val="00610CAA"/>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
    <w:basedOn w:val="DefaultParagraphFont"/>
    <w:qFormat/>
    <w:rsid w:val="00610CAA"/>
    <w:rPr>
      <w:b w:val="0"/>
      <w:bCs w:val="0"/>
      <w:sz w:val="22"/>
      <w:u w:val="single"/>
    </w:rPr>
  </w:style>
  <w:style w:type="character" w:customStyle="1" w:styleId="StyleGaramond">
    <w:name w:val="Style Garamond"/>
    <w:qFormat/>
    <w:rsid w:val="00610CAA"/>
    <w:rPr>
      <w:rFonts w:ascii="Garamond" w:hAnsi="Garamond" w:cs="Garamond"/>
    </w:rPr>
  </w:style>
  <w:style w:type="character" w:customStyle="1" w:styleId="StyletagGaramondChar">
    <w:name w:val="Style tag + Garamond Char"/>
    <w:qFormat/>
    <w:rsid w:val="00610CAA"/>
    <w:rPr>
      <w:rFonts w:ascii="Garamond" w:hAnsi="Garamond" w:cs="Garamond"/>
      <w:b/>
      <w:bCs/>
      <w:sz w:val="24"/>
      <w:szCs w:val="24"/>
      <w:lang w:val="en-US" w:bidi="ar-SA"/>
    </w:rPr>
  </w:style>
  <w:style w:type="character" w:customStyle="1" w:styleId="StylecardGaramond12ptUnderlineChar">
    <w:name w:val="Style card + Garamond 12 pt Underline Char"/>
    <w:qFormat/>
    <w:rsid w:val="00610CAA"/>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610CAA"/>
    <w:rPr>
      <w:rFonts w:ascii="Arial" w:hAnsi="Arial"/>
      <w:b/>
      <w:sz w:val="20"/>
      <w:u w:val="single"/>
    </w:rPr>
  </w:style>
  <w:style w:type="character" w:customStyle="1" w:styleId="WW8Num2z0">
    <w:name w:val="WW8Num2z0"/>
    <w:qFormat/>
    <w:rsid w:val="00610CAA"/>
  </w:style>
  <w:style w:type="character" w:customStyle="1" w:styleId="WW8Num2z1">
    <w:name w:val="WW8Num2z1"/>
    <w:qFormat/>
    <w:rsid w:val="00610CAA"/>
  </w:style>
  <w:style w:type="character" w:customStyle="1" w:styleId="WW8Num2z2">
    <w:name w:val="WW8Num2z2"/>
    <w:qFormat/>
    <w:rsid w:val="00610CAA"/>
  </w:style>
  <w:style w:type="character" w:customStyle="1" w:styleId="WW8Num2z3">
    <w:name w:val="WW8Num2z3"/>
    <w:qFormat/>
    <w:rsid w:val="00610CAA"/>
  </w:style>
  <w:style w:type="character" w:customStyle="1" w:styleId="WW8Num2z4">
    <w:name w:val="WW8Num2z4"/>
    <w:qFormat/>
    <w:rsid w:val="00610CAA"/>
  </w:style>
  <w:style w:type="character" w:customStyle="1" w:styleId="WW8Num2z5">
    <w:name w:val="WW8Num2z5"/>
    <w:qFormat/>
    <w:rsid w:val="00610CAA"/>
  </w:style>
  <w:style w:type="character" w:customStyle="1" w:styleId="WW8Num2z6">
    <w:name w:val="WW8Num2z6"/>
    <w:qFormat/>
    <w:rsid w:val="00610CAA"/>
  </w:style>
  <w:style w:type="character" w:customStyle="1" w:styleId="WW8Num2z7">
    <w:name w:val="WW8Num2z7"/>
    <w:qFormat/>
    <w:rsid w:val="00610CAA"/>
  </w:style>
  <w:style w:type="character" w:customStyle="1" w:styleId="WW8Num2z8">
    <w:name w:val="WW8Num2z8"/>
    <w:qFormat/>
    <w:rsid w:val="00610CAA"/>
  </w:style>
  <w:style w:type="character" w:customStyle="1" w:styleId="WW8Num5z0">
    <w:name w:val="WW8Num5z0"/>
    <w:qFormat/>
    <w:rsid w:val="00610CAA"/>
  </w:style>
  <w:style w:type="character" w:customStyle="1" w:styleId="WW8Num5z1">
    <w:name w:val="WW8Num5z1"/>
    <w:qFormat/>
    <w:rsid w:val="00610CAA"/>
  </w:style>
  <w:style w:type="character" w:customStyle="1" w:styleId="WW8Num5z2">
    <w:name w:val="WW8Num5z2"/>
    <w:qFormat/>
    <w:rsid w:val="00610CAA"/>
  </w:style>
  <w:style w:type="character" w:customStyle="1" w:styleId="WW8Num5z3">
    <w:name w:val="WW8Num5z3"/>
    <w:qFormat/>
    <w:rsid w:val="00610CAA"/>
  </w:style>
  <w:style w:type="character" w:customStyle="1" w:styleId="WW8Num5z4">
    <w:name w:val="WW8Num5z4"/>
    <w:qFormat/>
    <w:rsid w:val="00610CAA"/>
  </w:style>
  <w:style w:type="character" w:customStyle="1" w:styleId="WW8Num5z5">
    <w:name w:val="WW8Num5z5"/>
    <w:qFormat/>
    <w:rsid w:val="00610CAA"/>
  </w:style>
  <w:style w:type="character" w:customStyle="1" w:styleId="WW8Num5z6">
    <w:name w:val="WW8Num5z6"/>
    <w:qFormat/>
    <w:rsid w:val="00610CAA"/>
  </w:style>
  <w:style w:type="character" w:customStyle="1" w:styleId="WW8Num5z7">
    <w:name w:val="WW8Num5z7"/>
    <w:qFormat/>
    <w:rsid w:val="00610CAA"/>
  </w:style>
  <w:style w:type="character" w:customStyle="1" w:styleId="WW8Num5z8">
    <w:name w:val="WW8Num5z8"/>
    <w:qFormat/>
    <w:rsid w:val="00610CAA"/>
  </w:style>
  <w:style w:type="character" w:customStyle="1" w:styleId="CiteChar0">
    <w:name w:val="Cite Char"/>
    <w:aliases w:val="cite_tag Char,Char Char Char Char1 Char Char1,Char Char Char Char1 Char,Taglines Char Char, Cha"/>
    <w:basedOn w:val="DefaultParagraphFont"/>
    <w:qFormat/>
    <w:rsid w:val="00610CAA"/>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610CAA"/>
    <w:rPr>
      <w:rFonts w:ascii="Times New Roman" w:eastAsia="Times New Roman" w:hAnsi="Times New Roman" w:cs="Times New Roman"/>
      <w:u w:val="thick"/>
    </w:rPr>
  </w:style>
  <w:style w:type="character" w:customStyle="1" w:styleId="ListLabel19">
    <w:name w:val="ListLabel 19"/>
    <w:qFormat/>
    <w:rsid w:val="00610CAA"/>
    <w:rPr>
      <w:b/>
      <w:i/>
      <w:strike w:val="0"/>
      <w:dstrike w:val="0"/>
      <w:spacing w:val="0"/>
      <w:w w:val="100"/>
      <w:sz w:val="26"/>
    </w:rPr>
  </w:style>
  <w:style w:type="paragraph" w:styleId="Footer">
    <w:name w:val="footer"/>
    <w:basedOn w:val="Normal"/>
    <w:link w:val="FooterChar"/>
    <w:uiPriority w:val="99"/>
    <w:rsid w:val="00610CAA"/>
  </w:style>
  <w:style w:type="character" w:customStyle="1" w:styleId="FooterChar">
    <w:name w:val="Footer Char"/>
    <w:basedOn w:val="DefaultParagraphFont"/>
    <w:link w:val="Footer"/>
    <w:uiPriority w:val="99"/>
    <w:rsid w:val="00610CAA"/>
    <w:rPr>
      <w:rFonts w:ascii="Calibri" w:hAnsi="Calibri"/>
      <w:sz w:val="22"/>
    </w:rPr>
  </w:style>
  <w:style w:type="paragraph" w:customStyle="1" w:styleId="TagCite">
    <w:name w:val="Tag/Cite"/>
    <w:basedOn w:val="Normal"/>
    <w:qFormat/>
    <w:rsid w:val="00610CAA"/>
    <w:rPr>
      <w:rFonts w:eastAsia="Times New Roman" w:cs="Times New Roman"/>
      <w:b/>
    </w:rPr>
  </w:style>
  <w:style w:type="paragraph" w:customStyle="1" w:styleId="NormalText">
    <w:name w:val="Normal Text"/>
    <w:basedOn w:val="Normal"/>
    <w:link w:val="NormalTextChar"/>
    <w:qFormat/>
    <w:rsid w:val="00610CAA"/>
    <w:pPr>
      <w:jc w:val="both"/>
    </w:pPr>
    <w:rPr>
      <w:sz w:val="20"/>
      <w:szCs w:val="26"/>
    </w:rPr>
  </w:style>
  <w:style w:type="paragraph" w:customStyle="1" w:styleId="CardsFont6pt">
    <w:name w:val="Cards + Font: 6 pt"/>
    <w:basedOn w:val="Normal"/>
    <w:link w:val="CardsFont6ptChar1"/>
    <w:qFormat/>
    <w:rsid w:val="00610CAA"/>
    <w:pPr>
      <w:ind w:left="432" w:right="432"/>
      <w:jc w:val="both"/>
    </w:pPr>
    <w:rPr>
      <w:rFonts w:eastAsia="Times New Roman" w:cs="Times New Roman"/>
      <w:sz w:val="12"/>
      <w:szCs w:val="20"/>
    </w:rPr>
  </w:style>
  <w:style w:type="paragraph" w:customStyle="1" w:styleId="Small">
    <w:name w:val="Small"/>
    <w:basedOn w:val="Normal"/>
    <w:uiPriority w:val="99"/>
    <w:qFormat/>
    <w:rsid w:val="00610CAA"/>
    <w:rPr>
      <w:sz w:val="14"/>
    </w:rPr>
  </w:style>
  <w:style w:type="paragraph" w:customStyle="1" w:styleId="NotUnderlined">
    <w:name w:val="Not Underlined"/>
    <w:basedOn w:val="Normal"/>
    <w:uiPriority w:val="99"/>
    <w:qFormat/>
    <w:rsid w:val="00610CAA"/>
  </w:style>
  <w:style w:type="numbering" w:customStyle="1" w:styleId="WW8Num2">
    <w:name w:val="WW8Num2"/>
    <w:qFormat/>
    <w:rsid w:val="00610CAA"/>
  </w:style>
  <w:style w:type="numbering" w:customStyle="1" w:styleId="WW8Num5">
    <w:name w:val="WW8Num5"/>
    <w:qFormat/>
    <w:rsid w:val="00610CAA"/>
  </w:style>
  <w:style w:type="paragraph" w:customStyle="1" w:styleId="citenon-bold">
    <w:name w:val="cite non-bold"/>
    <w:basedOn w:val="Normal"/>
    <w:link w:val="citenon-boldChar"/>
    <w:qFormat/>
    <w:rsid w:val="00610CAA"/>
    <w:rPr>
      <w:rFonts w:ascii="Georgia" w:eastAsia="Calibri" w:hAnsi="Georgia"/>
    </w:rPr>
  </w:style>
  <w:style w:type="character" w:customStyle="1" w:styleId="citenon-boldChar">
    <w:name w:val="cite non-bold Char"/>
    <w:link w:val="citenon-bold"/>
    <w:rsid w:val="00610CAA"/>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610CAA"/>
    <w:rPr>
      <w:rFonts w:ascii="Times" w:eastAsia="MS Mincho" w:hAnsi="Times"/>
      <w:sz w:val="20"/>
      <w:szCs w:val="20"/>
    </w:rPr>
  </w:style>
  <w:style w:type="paragraph" w:customStyle="1" w:styleId="NewDebate">
    <w:name w:val="New Debate"/>
    <w:basedOn w:val="Heading4"/>
    <w:link w:val="NewDebateChar"/>
    <w:uiPriority w:val="4"/>
    <w:qFormat/>
    <w:rsid w:val="00610CAA"/>
    <w:rPr>
      <w:szCs w:val="22"/>
    </w:rPr>
  </w:style>
  <w:style w:type="character" w:customStyle="1" w:styleId="NewDebateChar">
    <w:name w:val="New Debate Char"/>
    <w:basedOn w:val="DefaultParagraphFont"/>
    <w:link w:val="NewDebate"/>
    <w:uiPriority w:val="4"/>
    <w:rsid w:val="00610CAA"/>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610CAA"/>
    <w:rPr>
      <w:rFonts w:eastAsia="Calibri"/>
      <w:sz w:val="10"/>
    </w:rPr>
  </w:style>
  <w:style w:type="character" w:customStyle="1" w:styleId="ReallyfuckingsmallChar">
    <w:name w:val="Really fucking small Char"/>
    <w:basedOn w:val="DefaultParagraphFont"/>
    <w:link w:val="Reallyfuckingsmall"/>
    <w:rsid w:val="00610CAA"/>
    <w:rPr>
      <w:rFonts w:ascii="Calibri" w:eastAsia="Calibri" w:hAnsi="Calibri"/>
      <w:sz w:val="10"/>
    </w:rPr>
  </w:style>
  <w:style w:type="character" w:customStyle="1" w:styleId="NothingChar">
    <w:name w:val="Nothing Char"/>
    <w:link w:val="Nothing"/>
    <w:rsid w:val="00610CAA"/>
    <w:rPr>
      <w:rFonts w:ascii="Times New Roman" w:eastAsia="Times New Roman" w:hAnsi="Times New Roman" w:cs="Times New Roman"/>
      <w:color w:val="00000A"/>
      <w:sz w:val="20"/>
    </w:rPr>
  </w:style>
  <w:style w:type="character" w:customStyle="1" w:styleId="Footnote2Char">
    <w:name w:val="Footnote2 Char"/>
    <w:link w:val="Footnote2"/>
    <w:locked/>
    <w:rsid w:val="00610CAA"/>
  </w:style>
  <w:style w:type="paragraph" w:customStyle="1" w:styleId="Footnote2">
    <w:name w:val="Footnote2"/>
    <w:basedOn w:val="Normal"/>
    <w:next w:val="Normal"/>
    <w:link w:val="Footnote2Char"/>
    <w:autoRedefine/>
    <w:qFormat/>
    <w:rsid w:val="00610CAA"/>
    <w:pPr>
      <w:spacing w:after="120" w:line="480" w:lineRule="auto"/>
    </w:pPr>
    <w:rPr>
      <w:rFonts w:asciiTheme="minorHAnsi" w:hAnsiTheme="minorHAnsi"/>
      <w:sz w:val="24"/>
    </w:rPr>
  </w:style>
  <w:style w:type="character" w:customStyle="1" w:styleId="UnderlineCharChar">
    <w:name w:val="Underline Char Char"/>
    <w:basedOn w:val="DefaultParagraphFont"/>
    <w:rsid w:val="00610CAA"/>
    <w:rPr>
      <w:noProof w:val="0"/>
      <w:u w:val="single"/>
      <w:lang w:val="en-US" w:eastAsia="en-US" w:bidi="ar-SA"/>
    </w:rPr>
  </w:style>
  <w:style w:type="character" w:customStyle="1" w:styleId="UnderlinesCharChar">
    <w:name w:val="Underlines Char Char"/>
    <w:basedOn w:val="DefaultParagraphFont"/>
    <w:rsid w:val="00610CAA"/>
    <w:rPr>
      <w:rFonts w:cs="Arial"/>
      <w:b/>
      <w:bCs/>
      <w:noProof w:val="0"/>
      <w:sz w:val="22"/>
      <w:szCs w:val="26"/>
      <w:u w:val="single"/>
      <w:lang w:val="en-US" w:eastAsia="en-US" w:bidi="ar-SA"/>
    </w:rPr>
  </w:style>
  <w:style w:type="paragraph" w:customStyle="1" w:styleId="Style3">
    <w:name w:val="Style3"/>
    <w:basedOn w:val="Normal"/>
    <w:link w:val="Style3Char"/>
    <w:qFormat/>
    <w:rsid w:val="00610CAA"/>
    <w:rPr>
      <w:rFonts w:ascii="Arial Narrow" w:eastAsia="Times New Roman" w:hAnsi="Arial Narrow" w:cs="Times New Roman"/>
      <w:b/>
      <w:sz w:val="20"/>
    </w:rPr>
  </w:style>
  <w:style w:type="character" w:customStyle="1" w:styleId="Style3Char">
    <w:name w:val="Style3 Char"/>
    <w:basedOn w:val="DefaultParagraphFont"/>
    <w:link w:val="Style3"/>
    <w:rsid w:val="00610CAA"/>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610CAA"/>
    <w:rPr>
      <w:rFonts w:eastAsia="Times New Roman"/>
      <w:sz w:val="20"/>
      <w:u w:val="single"/>
    </w:rPr>
  </w:style>
  <w:style w:type="character" w:customStyle="1" w:styleId="StyleStyle411ptChar">
    <w:name w:val="Style Style4 + 11 pt Char"/>
    <w:link w:val="StyleStyle411pt"/>
    <w:rsid w:val="00610CAA"/>
    <w:rPr>
      <w:rFonts w:ascii="Calibri" w:eastAsia="Times New Roman" w:hAnsi="Calibri"/>
      <w:sz w:val="20"/>
      <w:u w:val="single"/>
    </w:rPr>
  </w:style>
  <w:style w:type="paragraph" w:customStyle="1" w:styleId="StyleStyle411ptBold">
    <w:name w:val="Style Style4 + 11 pt Bold"/>
    <w:basedOn w:val="Normal"/>
    <w:link w:val="StyleStyle411ptBoldChar"/>
    <w:qFormat/>
    <w:rsid w:val="00610CAA"/>
    <w:rPr>
      <w:b/>
      <w:bCs/>
      <w:sz w:val="20"/>
      <w:u w:val="single"/>
    </w:rPr>
  </w:style>
  <w:style w:type="character" w:customStyle="1" w:styleId="StyleStyle411ptBoldChar">
    <w:name w:val="Style Style4 + 11 pt Bold Char"/>
    <w:link w:val="StyleStyle411ptBold"/>
    <w:rsid w:val="00610CAA"/>
    <w:rPr>
      <w:rFonts w:ascii="Calibri" w:hAnsi="Calibri"/>
      <w:b/>
      <w:bCs/>
      <w:sz w:val="20"/>
      <w:u w:val="single"/>
    </w:rPr>
  </w:style>
  <w:style w:type="paragraph" w:customStyle="1" w:styleId="Underlining">
    <w:name w:val="Underlining"/>
    <w:basedOn w:val="Normal"/>
    <w:link w:val="UnderliningChar"/>
    <w:qFormat/>
    <w:rsid w:val="00610CAA"/>
    <w:rPr>
      <w:rFonts w:eastAsia="Times New Roman"/>
      <w:sz w:val="20"/>
      <w:u w:val="single"/>
    </w:rPr>
  </w:style>
  <w:style w:type="character" w:customStyle="1" w:styleId="UnderliningChar">
    <w:name w:val="Underlining Char"/>
    <w:basedOn w:val="DefaultParagraphFont"/>
    <w:link w:val="Underlining"/>
    <w:rsid w:val="00610CAA"/>
    <w:rPr>
      <w:rFonts w:ascii="Calibri" w:eastAsia="Times New Roman" w:hAnsi="Calibri"/>
      <w:sz w:val="20"/>
      <w:u w:val="single"/>
    </w:rPr>
  </w:style>
  <w:style w:type="character" w:customStyle="1" w:styleId="StyleTimesNewRoman12ptBold">
    <w:name w:val="Style Times New Roman 12 pt Bold"/>
    <w:rsid w:val="00610CAA"/>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610CAA"/>
    <w:rPr>
      <w:rFonts w:ascii="Century Gothic" w:hAnsi="Century Gothic"/>
      <w:sz w:val="24"/>
      <w:u w:val="thick"/>
    </w:rPr>
  </w:style>
  <w:style w:type="paragraph" w:customStyle="1" w:styleId="Cardstyle">
    <w:name w:val="Cardstyle"/>
    <w:basedOn w:val="Normal"/>
    <w:next w:val="Normal"/>
    <w:qFormat/>
    <w:rsid w:val="00610CAA"/>
    <w:rPr>
      <w:rFonts w:eastAsia="Times New Roman" w:cs="Times New Roman"/>
      <w:sz w:val="20"/>
    </w:rPr>
  </w:style>
  <w:style w:type="character" w:customStyle="1" w:styleId="Style8pt1">
    <w:name w:val="Style 8 pt1"/>
    <w:basedOn w:val="DefaultParagraphFont"/>
    <w:rsid w:val="00610CAA"/>
    <w:rPr>
      <w:rFonts w:ascii="Georgia" w:hAnsi="Georgia"/>
      <w:sz w:val="16"/>
    </w:rPr>
  </w:style>
  <w:style w:type="character" w:customStyle="1" w:styleId="Style8pt">
    <w:name w:val="Style 8 pt"/>
    <w:basedOn w:val="DefaultParagraphFont"/>
    <w:rsid w:val="00610CAA"/>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610CAA"/>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610CAA"/>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610CAA"/>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610CAA"/>
    <w:rPr>
      <w:rFonts w:eastAsia="Times New Roman" w:cs="Times New Roman"/>
      <w:b/>
      <w:bCs/>
      <w:sz w:val="20"/>
      <w:u w:val="single"/>
    </w:rPr>
  </w:style>
  <w:style w:type="character" w:customStyle="1" w:styleId="StyleUnderlineChar11ptBoldChar">
    <w:name w:val="Style Underline Char + 11 pt Bold Char"/>
    <w:link w:val="StyleUnderlineChar11ptBold"/>
    <w:rsid w:val="00610CAA"/>
    <w:rPr>
      <w:rFonts w:ascii="Calibri" w:eastAsia="Times New Roman" w:hAnsi="Calibri" w:cs="Times New Roman"/>
      <w:b/>
      <w:bCs/>
      <w:sz w:val="20"/>
      <w:u w:val="single"/>
    </w:rPr>
  </w:style>
  <w:style w:type="character" w:customStyle="1" w:styleId="NormalTextChar">
    <w:name w:val="Normal Text Char"/>
    <w:link w:val="NormalText"/>
    <w:rsid w:val="00610CAA"/>
    <w:rPr>
      <w:rFonts w:ascii="Calibri" w:hAnsi="Calibri"/>
      <w:sz w:val="20"/>
      <w:szCs w:val="26"/>
    </w:rPr>
  </w:style>
  <w:style w:type="character" w:customStyle="1" w:styleId="ShrinkChar">
    <w:name w:val="Shrink Char"/>
    <w:link w:val="Shrink"/>
    <w:rsid w:val="00610CAA"/>
    <w:rPr>
      <w:rFonts w:ascii="Garamond" w:hAnsi="Garamond"/>
      <w:sz w:val="12"/>
    </w:rPr>
  </w:style>
  <w:style w:type="paragraph" w:customStyle="1" w:styleId="Shrink">
    <w:name w:val="Shrink"/>
    <w:link w:val="ShrinkChar"/>
    <w:qFormat/>
    <w:rsid w:val="00610CAA"/>
    <w:pPr>
      <w:ind w:left="288" w:right="288"/>
    </w:pPr>
    <w:rPr>
      <w:rFonts w:ascii="Garamond" w:hAnsi="Garamond"/>
      <w:sz w:val="12"/>
    </w:rPr>
  </w:style>
  <w:style w:type="paragraph" w:customStyle="1" w:styleId="cites0">
    <w:name w:val="cites"/>
    <w:link w:val="citesChar0"/>
    <w:autoRedefine/>
    <w:qFormat/>
    <w:rsid w:val="00610CAA"/>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610CAA"/>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610CAA"/>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610CAA"/>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610CAA"/>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610CAA"/>
  </w:style>
  <w:style w:type="character" w:customStyle="1" w:styleId="CardsChar1">
    <w:name w:val="Cards Char1"/>
    <w:rsid w:val="00610CAA"/>
    <w:rPr>
      <w:rFonts w:ascii="Times New Roman" w:hAnsi="Times New Roman" w:cs="Times New Roman"/>
      <w:sz w:val="20"/>
      <w:szCs w:val="20"/>
    </w:rPr>
  </w:style>
  <w:style w:type="character" w:customStyle="1" w:styleId="AuthorYear">
    <w:name w:val="AuthorYear"/>
    <w:uiPriority w:val="1"/>
    <w:qFormat/>
    <w:rsid w:val="00610CAA"/>
    <w:rPr>
      <w:rFonts w:ascii="Georgia" w:hAnsi="Georgia"/>
      <w:b/>
      <w:sz w:val="24"/>
    </w:rPr>
  </w:style>
  <w:style w:type="paragraph" w:customStyle="1" w:styleId="Shrink8">
    <w:name w:val="Shrink8"/>
    <w:basedOn w:val="Normal"/>
    <w:qFormat/>
    <w:rsid w:val="00610CAA"/>
    <w:rPr>
      <w:sz w:val="16"/>
    </w:rPr>
  </w:style>
  <w:style w:type="paragraph" w:customStyle="1" w:styleId="Normal1">
    <w:name w:val="Normal1"/>
    <w:qFormat/>
    <w:rsid w:val="00610CAA"/>
    <w:rPr>
      <w:rFonts w:ascii="Calibri" w:eastAsia="Calibri" w:hAnsi="Calibri" w:cs="Calibri"/>
      <w:color w:val="000000"/>
      <w:sz w:val="22"/>
      <w:szCs w:val="20"/>
      <w:lang w:val="es-US" w:eastAsia="es-US"/>
    </w:rPr>
  </w:style>
  <w:style w:type="character" w:customStyle="1" w:styleId="highlight2">
    <w:name w:val="highlight2"/>
    <w:rsid w:val="00610CAA"/>
    <w:rPr>
      <w:rFonts w:ascii="Arial" w:hAnsi="Arial"/>
      <w:b/>
      <w:sz w:val="19"/>
      <w:u w:val="thick"/>
      <w:bdr w:val="none" w:sz="0" w:space="0" w:color="auto"/>
      <w:shd w:val="clear" w:color="auto" w:fill="auto"/>
    </w:rPr>
  </w:style>
  <w:style w:type="paragraph" w:customStyle="1" w:styleId="Stylecard11pt">
    <w:name w:val="Style card + 11 pt"/>
    <w:basedOn w:val="Normal"/>
    <w:link w:val="Stylecard11ptChar"/>
    <w:qFormat/>
    <w:rsid w:val="00610CAA"/>
    <w:pPr>
      <w:spacing w:after="0" w:line="240" w:lineRule="auto"/>
      <w:ind w:left="288" w:right="288"/>
    </w:pPr>
    <w:rPr>
      <w:rFonts w:ascii="Times New Roman" w:eastAsia="SimSun" w:hAnsi="Times New Roman" w:cs="Times New Roman"/>
      <w:color w:val="00000A"/>
      <w:sz w:val="20"/>
      <w:lang w:eastAsia="zh-CN"/>
    </w:rPr>
  </w:style>
  <w:style w:type="character" w:customStyle="1" w:styleId="Stylecard11ptChar">
    <w:name w:val="Style card + 11 pt Char"/>
    <w:basedOn w:val="DefaultParagraphFont"/>
    <w:link w:val="Stylecard11pt"/>
    <w:rsid w:val="00610CAA"/>
    <w:rPr>
      <w:rFonts w:ascii="Times New Roman" w:eastAsia="SimSun" w:hAnsi="Times New Roman" w:cs="Times New Roman"/>
      <w:color w:val="00000A"/>
      <w:sz w:val="20"/>
      <w:lang w:eastAsia="zh-CN"/>
    </w:rPr>
  </w:style>
  <w:style w:type="paragraph" w:customStyle="1" w:styleId="Stylecard11ptUnderline">
    <w:name w:val="Style card + 11 pt Underline"/>
    <w:basedOn w:val="Normal"/>
    <w:link w:val="Stylecard11ptUnderlineChar"/>
    <w:qFormat/>
    <w:rsid w:val="00610CAA"/>
    <w:pPr>
      <w:spacing w:after="0" w:line="240" w:lineRule="auto"/>
      <w:ind w:left="288" w:right="288"/>
    </w:pPr>
    <w:rPr>
      <w:rFonts w:ascii="Times New Roman" w:eastAsia="SimSun" w:hAnsi="Times New Roman" w:cs="Times New Roman"/>
      <w:color w:val="00000A"/>
      <w:sz w:val="20"/>
      <w:lang w:eastAsia="zh-CN"/>
    </w:rPr>
  </w:style>
  <w:style w:type="character" w:customStyle="1" w:styleId="Stylecard11ptUnderlineChar">
    <w:name w:val="Style card + 11 pt Underline Char"/>
    <w:basedOn w:val="DefaultParagraphFont"/>
    <w:link w:val="Stylecard11ptUnderline"/>
    <w:rsid w:val="00610CAA"/>
    <w:rPr>
      <w:rFonts w:ascii="Times New Roman" w:eastAsia="SimSun" w:hAnsi="Times New Roman" w:cs="Times New Roman"/>
      <w:color w:val="00000A"/>
      <w:sz w:val="20"/>
      <w:lang w:eastAsia="zh-CN"/>
    </w:rPr>
  </w:style>
  <w:style w:type="character" w:customStyle="1" w:styleId="UnderlinedChar0">
    <w:name w:val="Underlined Char"/>
    <w:aliases w:val="small text Char Char"/>
    <w:rsid w:val="00610CAA"/>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610CAA"/>
    <w:rPr>
      <w:rFonts w:cs="Arial"/>
      <w:b/>
      <w:bCs/>
      <w:kern w:val="32"/>
      <w:sz w:val="32"/>
      <w:szCs w:val="32"/>
      <w:u w:val="single"/>
      <w:lang w:val="en-US" w:eastAsia="en-US" w:bidi="ar-SA"/>
    </w:rPr>
  </w:style>
  <w:style w:type="character" w:customStyle="1" w:styleId="UNDERLINECharChar0">
    <w:name w:val="UNDERLINE Char Char"/>
    <w:basedOn w:val="DefaultParagraphFont"/>
    <w:rsid w:val="00610CAA"/>
    <w:rPr>
      <w:bCs/>
      <w:kern w:val="28"/>
      <w:szCs w:val="32"/>
      <w:u w:val="single"/>
    </w:rPr>
  </w:style>
  <w:style w:type="character" w:customStyle="1" w:styleId="term">
    <w:name w:val="term"/>
    <w:basedOn w:val="DefaultParagraphFont"/>
    <w:rsid w:val="00610CAA"/>
  </w:style>
  <w:style w:type="character" w:customStyle="1" w:styleId="SmallFontCharCharCharChar">
    <w:name w:val="Small Font Char Char Char Char"/>
    <w:basedOn w:val="DefaultParagraphFont"/>
    <w:rsid w:val="00610CAA"/>
    <w:rPr>
      <w:rFonts w:ascii="Arial" w:hAnsi="Arial"/>
      <w:sz w:val="12"/>
      <w:szCs w:val="24"/>
    </w:rPr>
  </w:style>
  <w:style w:type="character" w:customStyle="1" w:styleId="vitstoryheadline">
    <w:name w:val="vitstoryheadline"/>
    <w:basedOn w:val="DefaultParagraphFont"/>
    <w:rsid w:val="00610CAA"/>
  </w:style>
  <w:style w:type="character" w:customStyle="1" w:styleId="regtext">
    <w:name w:val="regtext"/>
    <w:basedOn w:val="DefaultParagraphFont"/>
    <w:rsid w:val="00610CAA"/>
  </w:style>
  <w:style w:type="character" w:customStyle="1" w:styleId="bps-topic-ident">
    <w:name w:val="bps-topic-ident"/>
    <w:basedOn w:val="DefaultParagraphFont"/>
    <w:rsid w:val="00610CAA"/>
  </w:style>
  <w:style w:type="character" w:customStyle="1" w:styleId="CharChar4">
    <w:name w:val="Char Char4"/>
    <w:basedOn w:val="DefaultParagraphFont"/>
    <w:rsid w:val="00610CAA"/>
    <w:rPr>
      <w:b/>
      <w:bCs/>
      <w:sz w:val="28"/>
      <w:szCs w:val="28"/>
    </w:rPr>
  </w:style>
  <w:style w:type="character" w:customStyle="1" w:styleId="CharChar5">
    <w:name w:val="Char Char5"/>
    <w:basedOn w:val="DefaultParagraphFont"/>
    <w:rsid w:val="00610CAA"/>
    <w:rPr>
      <w:rFonts w:ascii="Arial" w:hAnsi="Arial" w:cs="Arial"/>
      <w:b/>
      <w:bCs/>
      <w:sz w:val="26"/>
      <w:szCs w:val="26"/>
    </w:rPr>
  </w:style>
  <w:style w:type="paragraph" w:customStyle="1" w:styleId="tagcite0">
    <w:name w:val="tagcite"/>
    <w:basedOn w:val="Normal"/>
    <w:qFormat/>
    <w:rsid w:val="00610CAA"/>
    <w:rPr>
      <w:rFonts w:eastAsia="Times New Roman" w:cs="Times New Roman"/>
      <w:b/>
    </w:rPr>
  </w:style>
  <w:style w:type="paragraph" w:customStyle="1" w:styleId="Regular">
    <w:name w:val="Regular"/>
    <w:link w:val="RegularChar"/>
    <w:rsid w:val="00610CAA"/>
    <w:rPr>
      <w:rFonts w:ascii="Garamond" w:eastAsia="Times New Roman" w:hAnsi="Garamond" w:cs="Arial"/>
      <w:bCs/>
      <w:kern w:val="20"/>
      <w:sz w:val="20"/>
      <w:szCs w:val="32"/>
    </w:rPr>
  </w:style>
  <w:style w:type="paragraph" w:customStyle="1" w:styleId="Boldunderline0">
    <w:name w:val="Bold underline"/>
    <w:basedOn w:val="Normal"/>
    <w:rsid w:val="00610CAA"/>
    <w:rPr>
      <w:rFonts w:eastAsia="Times New Roman" w:cs="Arial"/>
      <w:b/>
      <w:bCs/>
      <w:kern w:val="20"/>
      <w:sz w:val="20"/>
      <w:szCs w:val="32"/>
      <w:u w:val="single"/>
    </w:rPr>
  </w:style>
  <w:style w:type="character" w:customStyle="1" w:styleId="BoldunderlineChar0">
    <w:name w:val="Bold underline Char"/>
    <w:basedOn w:val="DefaultParagraphFont"/>
    <w:rsid w:val="00610CAA"/>
    <w:rPr>
      <w:rFonts w:ascii="Garamond" w:hAnsi="Garamond" w:cs="Arial"/>
      <w:b/>
      <w:bCs/>
      <w:kern w:val="20"/>
      <w:szCs w:val="32"/>
      <w:u w:val="single"/>
      <w:lang w:val="en-US" w:eastAsia="en-US" w:bidi="ar-SA"/>
    </w:rPr>
  </w:style>
  <w:style w:type="paragraph" w:customStyle="1" w:styleId="tag1">
    <w:name w:val="tag1"/>
    <w:basedOn w:val="Normal"/>
    <w:qFormat/>
    <w:rsid w:val="00610CAA"/>
    <w:rPr>
      <w:rFonts w:eastAsia="Times New Roman" w:cs="Times New Roman"/>
      <w:b/>
      <w:szCs w:val="20"/>
    </w:rPr>
  </w:style>
  <w:style w:type="character" w:customStyle="1" w:styleId="byline">
    <w:name w:val="byline"/>
    <w:basedOn w:val="DefaultParagraphFont"/>
    <w:rsid w:val="00610CAA"/>
  </w:style>
  <w:style w:type="character" w:customStyle="1" w:styleId="7TimesNewRoman">
    <w:name w:val="7 Times New Roman"/>
    <w:rsid w:val="00610CAA"/>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610CAA"/>
    <w:rPr>
      <w:rFonts w:ascii="Cambria" w:eastAsia="Times New Roman" w:hAnsi="Cambria" w:cs="Times New Roman"/>
      <w:sz w:val="18"/>
      <w:szCs w:val="20"/>
    </w:rPr>
  </w:style>
  <w:style w:type="character" w:customStyle="1" w:styleId="Boxed">
    <w:name w:val="Boxed"/>
    <w:qFormat/>
    <w:rsid w:val="00610CAA"/>
    <w:rPr>
      <w:rFonts w:ascii="Garamond" w:hAnsi="Garamond"/>
      <w:sz w:val="20"/>
      <w:bdr w:val="single" w:sz="6" w:space="0" w:color="auto"/>
    </w:rPr>
  </w:style>
  <w:style w:type="character" w:customStyle="1" w:styleId="CardtextChar0">
    <w:name w:val="Card text Char"/>
    <w:basedOn w:val="DefaultParagraphFont"/>
    <w:link w:val="Cardtext0"/>
    <w:rsid w:val="00610CAA"/>
    <w:rPr>
      <w:rFonts w:ascii="Garamond" w:hAnsi="Garamond"/>
      <w:u w:val="single"/>
    </w:rPr>
  </w:style>
  <w:style w:type="paragraph" w:styleId="Date">
    <w:name w:val="Date"/>
    <w:aliases w:val="date"/>
    <w:basedOn w:val="Normal"/>
    <w:next w:val="Normal"/>
    <w:link w:val="DateChar"/>
    <w:uiPriority w:val="99"/>
    <w:rsid w:val="00610CAA"/>
    <w:rPr>
      <w:rFonts w:eastAsia="Times New Roman" w:cs="Times New Roman"/>
      <w:sz w:val="16"/>
    </w:rPr>
  </w:style>
  <w:style w:type="character" w:customStyle="1" w:styleId="DateChar">
    <w:name w:val="Date Char"/>
    <w:aliases w:val="date Char"/>
    <w:basedOn w:val="DefaultParagraphFont"/>
    <w:link w:val="Date"/>
    <w:uiPriority w:val="99"/>
    <w:rsid w:val="00610CAA"/>
    <w:rPr>
      <w:rFonts w:ascii="Calibri" w:eastAsia="Times New Roman" w:hAnsi="Calibri" w:cs="Times New Roman"/>
      <w:sz w:val="16"/>
    </w:rPr>
  </w:style>
  <w:style w:type="paragraph" w:customStyle="1" w:styleId="DebateCardSmall">
    <w:name w:val="Debate Card Small"/>
    <w:basedOn w:val="Normal"/>
    <w:link w:val="DebateCardSmallChar"/>
    <w:qFormat/>
    <w:rsid w:val="00610CAA"/>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610CAA"/>
    <w:rPr>
      <w:rFonts w:ascii="Calibri" w:eastAsia="Times New Roman" w:hAnsi="Calibri" w:cs="Times New Roman"/>
      <w:sz w:val="16"/>
      <w:szCs w:val="16"/>
      <w:lang w:val="x-none" w:eastAsia="x-none"/>
    </w:rPr>
  </w:style>
  <w:style w:type="character" w:customStyle="1" w:styleId="reduce2">
    <w:name w:val="reduce2"/>
    <w:rsid w:val="00610CAA"/>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610CAA"/>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610CAA"/>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610CAA"/>
  </w:style>
  <w:style w:type="character" w:customStyle="1" w:styleId="Style1CharChar">
    <w:name w:val="Style1 Char Char"/>
    <w:basedOn w:val="DefaultParagraphFont"/>
    <w:rsid w:val="00610CAA"/>
    <w:rPr>
      <w:sz w:val="16"/>
      <w:szCs w:val="16"/>
      <w:lang w:val="en-US" w:eastAsia="en-US" w:bidi="ar-SA"/>
    </w:rPr>
  </w:style>
  <w:style w:type="character" w:customStyle="1" w:styleId="Style2CharChar">
    <w:name w:val="Style2 Char Char"/>
    <w:basedOn w:val="DefaultParagraphFont"/>
    <w:rsid w:val="00610CAA"/>
    <w:rPr>
      <w:u w:val="thick"/>
      <w:lang w:val="en-US" w:eastAsia="en-US" w:bidi="ar-SA"/>
    </w:rPr>
  </w:style>
  <w:style w:type="character" w:customStyle="1" w:styleId="dateline">
    <w:name w:val="dateline"/>
    <w:basedOn w:val="DefaultParagraphFont"/>
    <w:rsid w:val="00610CAA"/>
  </w:style>
  <w:style w:type="character" w:customStyle="1" w:styleId="date-display-single">
    <w:name w:val="date-display-single"/>
    <w:basedOn w:val="DefaultParagraphFont"/>
    <w:rsid w:val="00610CAA"/>
  </w:style>
  <w:style w:type="character" w:customStyle="1" w:styleId="wikigeneratedlinkcontent">
    <w:name w:val="wikigeneratedlinkcontent"/>
    <w:basedOn w:val="DefaultParagraphFont"/>
    <w:rsid w:val="00610CAA"/>
  </w:style>
  <w:style w:type="character" w:customStyle="1" w:styleId="Heading3CharCharChar3">
    <w:name w:val="Heading 3 Char Char Char3"/>
    <w:aliases w:val=" Char Char Char3,Char Char Char3,Heading 3 Char Char Char2, Char Char Char2,Char Char Char2"/>
    <w:basedOn w:val="DefaultParagraphFont"/>
    <w:rsid w:val="00610CAA"/>
    <w:rPr>
      <w:rFonts w:cs="Arial"/>
      <w:bCs/>
      <w:szCs w:val="26"/>
      <w:u w:val="single"/>
      <w:lang w:val="en-US" w:eastAsia="en-US" w:bidi="ar-SA"/>
    </w:rPr>
  </w:style>
  <w:style w:type="character" w:customStyle="1" w:styleId="aqj">
    <w:name w:val="aqj"/>
    <w:rsid w:val="00610CAA"/>
  </w:style>
  <w:style w:type="character" w:customStyle="1" w:styleId="CardTextChar1">
    <w:name w:val="CardText Char"/>
    <w:basedOn w:val="DefaultParagraphFont"/>
    <w:link w:val="CardText1"/>
    <w:locked/>
    <w:rsid w:val="00610CAA"/>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610CAA"/>
    <w:pPr>
      <w:ind w:left="288" w:right="288"/>
    </w:pPr>
    <w:rPr>
      <w:rFonts w:ascii="Times New Roman" w:eastAsia="Times New Roman" w:hAnsi="Times New Roman" w:cs="Times New Roman"/>
      <w:sz w:val="16"/>
    </w:rPr>
  </w:style>
  <w:style w:type="character" w:customStyle="1" w:styleId="ilad">
    <w:name w:val="il_ad"/>
    <w:rsid w:val="00610CAA"/>
  </w:style>
  <w:style w:type="character" w:customStyle="1" w:styleId="CardsUnderlined">
    <w:name w:val="Cards Underlined"/>
    <w:qFormat/>
    <w:rsid w:val="00610CAA"/>
    <w:rPr>
      <w:rFonts w:ascii="Helvetica" w:hAnsi="Helvetica"/>
      <w:sz w:val="22"/>
      <w:szCs w:val="24"/>
      <w:u w:val="thick"/>
    </w:rPr>
  </w:style>
  <w:style w:type="paragraph" w:customStyle="1" w:styleId="BBCite">
    <w:name w:val="BB Cite"/>
    <w:basedOn w:val="Normal"/>
    <w:autoRedefine/>
    <w:rsid w:val="00610CAA"/>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610CAA"/>
  </w:style>
  <w:style w:type="character" w:customStyle="1" w:styleId="StyleStyleUnderline411pt">
    <w:name w:val="Style Style Underline4 + 11 pt"/>
    <w:basedOn w:val="DefaultParagraphFont"/>
    <w:rsid w:val="00610CAA"/>
    <w:rPr>
      <w:sz w:val="20"/>
      <w:u w:val="single"/>
    </w:rPr>
  </w:style>
  <w:style w:type="character" w:customStyle="1" w:styleId="StyleStyleUnderline411ptBold">
    <w:name w:val="Style Style Underline4 + 11 pt Bold"/>
    <w:basedOn w:val="DefaultParagraphFont"/>
    <w:rsid w:val="00610CAA"/>
    <w:rPr>
      <w:b/>
      <w:bCs/>
      <w:sz w:val="20"/>
      <w:u w:val="single"/>
    </w:rPr>
  </w:style>
  <w:style w:type="character" w:customStyle="1" w:styleId="StyleStyleUnderline311pt">
    <w:name w:val="Style Style Underline3 + 11 pt"/>
    <w:basedOn w:val="DefaultParagraphFont"/>
    <w:rsid w:val="00610CAA"/>
    <w:rPr>
      <w:sz w:val="20"/>
      <w:u w:val="single"/>
    </w:rPr>
  </w:style>
  <w:style w:type="character" w:customStyle="1" w:styleId="StyleStyleUnderline311ptBold">
    <w:name w:val="Style Style Underline3 + 11 pt Bold"/>
    <w:basedOn w:val="DefaultParagraphFont"/>
    <w:rsid w:val="00610CAA"/>
    <w:rPr>
      <w:b/>
      <w:bCs/>
      <w:sz w:val="20"/>
      <w:u w:val="single"/>
    </w:rPr>
  </w:style>
  <w:style w:type="character" w:customStyle="1" w:styleId="red-subtitle">
    <w:name w:val="red-subtitle"/>
    <w:basedOn w:val="DefaultParagraphFont"/>
    <w:rsid w:val="00610CAA"/>
  </w:style>
  <w:style w:type="character" w:styleId="PageNumber">
    <w:name w:val="page number"/>
    <w:aliases w:val="card ununderlined"/>
    <w:basedOn w:val="DefaultParagraphFont"/>
    <w:uiPriority w:val="99"/>
    <w:unhideWhenUsed/>
    <w:rsid w:val="00610CAA"/>
  </w:style>
  <w:style w:type="character" w:customStyle="1" w:styleId="ft1">
    <w:name w:val="ft1"/>
    <w:basedOn w:val="DefaultParagraphFont"/>
    <w:rsid w:val="00610CAA"/>
  </w:style>
  <w:style w:type="character" w:customStyle="1" w:styleId="dropcap">
    <w:name w:val="dropcap"/>
    <w:basedOn w:val="DefaultParagraphFont"/>
    <w:rsid w:val="00610CAA"/>
  </w:style>
  <w:style w:type="paragraph" w:customStyle="1" w:styleId="TagText">
    <w:name w:val="TagText"/>
    <w:basedOn w:val="Normal"/>
    <w:uiPriority w:val="99"/>
    <w:qFormat/>
    <w:rsid w:val="00610CAA"/>
    <w:pPr>
      <w:spacing w:before="200"/>
    </w:pPr>
    <w:rPr>
      <w:rFonts w:eastAsia="Calibri"/>
      <w:b/>
      <w:sz w:val="24"/>
    </w:rPr>
  </w:style>
  <w:style w:type="paragraph" w:customStyle="1" w:styleId="BreakTag">
    <w:name w:val="Break Tag"/>
    <w:basedOn w:val="Normal"/>
    <w:autoRedefine/>
    <w:uiPriority w:val="4"/>
    <w:qFormat/>
    <w:rsid w:val="00610CAA"/>
    <w:pPr>
      <w:spacing w:before="240"/>
    </w:pPr>
    <w:rPr>
      <w:rFonts w:ascii="Arial" w:hAnsi="Arial" w:cs="Arial"/>
      <w:b/>
      <w:sz w:val="26"/>
    </w:rPr>
  </w:style>
  <w:style w:type="paragraph" w:customStyle="1" w:styleId="BreakBlock">
    <w:name w:val="Break Block"/>
    <w:basedOn w:val="Normal"/>
    <w:link w:val="BreakBlockChar"/>
    <w:autoRedefine/>
    <w:qFormat/>
    <w:rsid w:val="00610CAA"/>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610CAA"/>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610CAA"/>
  </w:style>
  <w:style w:type="character" w:customStyle="1" w:styleId="Mention1">
    <w:name w:val="Mention1"/>
    <w:basedOn w:val="DefaultParagraphFont"/>
    <w:uiPriority w:val="99"/>
    <w:semiHidden/>
    <w:unhideWhenUsed/>
    <w:rsid w:val="00610CAA"/>
    <w:rPr>
      <w:color w:val="2B579A"/>
      <w:shd w:val="clear" w:color="auto" w:fill="E6E6E6"/>
    </w:rPr>
  </w:style>
  <w:style w:type="character" w:customStyle="1" w:styleId="Styleunderline11pt">
    <w:name w:val="Style underline + 11 pt"/>
    <w:rsid w:val="00610CAA"/>
    <w:rPr>
      <w:rFonts w:ascii="Times New Roman" w:hAnsi="Times New Roman"/>
      <w:sz w:val="20"/>
      <w:u w:val="single"/>
    </w:rPr>
  </w:style>
  <w:style w:type="paragraph" w:customStyle="1" w:styleId="Minimize">
    <w:name w:val="Minimize"/>
    <w:basedOn w:val="Normal"/>
    <w:next w:val="Normal"/>
    <w:link w:val="MinimizeChar"/>
    <w:qFormat/>
    <w:rsid w:val="00610CAA"/>
    <w:pPr>
      <w:widowControl w:val="0"/>
      <w:autoSpaceDE w:val="0"/>
      <w:autoSpaceDN w:val="0"/>
      <w:adjustRightInd w:val="0"/>
      <w:spacing w:after="200" w:line="276" w:lineRule="auto"/>
      <w:ind w:left="288" w:right="288"/>
    </w:pPr>
    <w:rPr>
      <w:rFonts w:ascii="Georgia" w:hAnsi="Georgia"/>
      <w:bCs/>
      <w:color w:val="000000"/>
      <w:sz w:val="12"/>
      <w:szCs w:val="20"/>
    </w:rPr>
  </w:style>
  <w:style w:type="character" w:customStyle="1" w:styleId="MinimizeChar">
    <w:name w:val="Minimize Char"/>
    <w:link w:val="Minimize"/>
    <w:rsid w:val="00610CAA"/>
    <w:rPr>
      <w:rFonts w:ascii="Georgia" w:hAnsi="Georgia"/>
      <w:bCs/>
      <w:color w:val="000000"/>
      <w:sz w:val="12"/>
      <w:szCs w:val="20"/>
    </w:rPr>
  </w:style>
  <w:style w:type="character" w:customStyle="1" w:styleId="hilite1">
    <w:name w:val="hilite1"/>
    <w:basedOn w:val="DefaultParagraphFont"/>
    <w:rsid w:val="00610CAA"/>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610CAA"/>
    <w:rPr>
      <w:rFonts w:eastAsia="Times New Roman"/>
      <w:b/>
      <w:szCs w:val="20"/>
    </w:rPr>
  </w:style>
  <w:style w:type="character" w:customStyle="1" w:styleId="NormaltagChar">
    <w:name w:val="Normal tag Char"/>
    <w:basedOn w:val="DefaultParagraphFont"/>
    <w:link w:val="Normaltag"/>
    <w:uiPriority w:val="99"/>
    <w:locked/>
    <w:rsid w:val="00610CAA"/>
    <w:rPr>
      <w:rFonts w:ascii="Calibri" w:eastAsia="Times New Roman" w:hAnsi="Calibri"/>
      <w:b/>
      <w:sz w:val="22"/>
      <w:szCs w:val="20"/>
    </w:rPr>
  </w:style>
  <w:style w:type="character" w:customStyle="1" w:styleId="CitesChar2">
    <w:name w:val="Cites Char2"/>
    <w:link w:val="Cites"/>
    <w:rsid w:val="00610CAA"/>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610CAA"/>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610CAA"/>
    <w:pPr>
      <w:spacing w:before="120" w:after="120"/>
    </w:pPr>
    <w:rPr>
      <w:rFonts w:eastAsia="Times New Roman"/>
      <w:b/>
      <w:u w:val="single"/>
      <w:lang w:bidi="en-US"/>
    </w:rPr>
  </w:style>
  <w:style w:type="paragraph" w:styleId="TOC9">
    <w:name w:val="toc 9"/>
    <w:basedOn w:val="Normal"/>
    <w:next w:val="Normal"/>
    <w:autoRedefine/>
    <w:rsid w:val="00610CAA"/>
    <w:pPr>
      <w:ind w:left="1600"/>
    </w:pPr>
    <w:rPr>
      <w:rFonts w:eastAsia="Times New Roman"/>
      <w:sz w:val="20"/>
      <w:lang w:bidi="en-US"/>
    </w:rPr>
  </w:style>
  <w:style w:type="paragraph" w:customStyle="1" w:styleId="TxBrp1">
    <w:name w:val="TxBr_p1"/>
    <w:basedOn w:val="Normal"/>
    <w:qFormat/>
    <w:rsid w:val="00610CAA"/>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610CAA"/>
    <w:pPr>
      <w:spacing w:before="100" w:beforeAutospacing="1" w:after="100" w:afterAutospacing="1"/>
    </w:pPr>
    <w:rPr>
      <w:rFonts w:eastAsia="Times New Roman"/>
      <w:lang w:bidi="en-US"/>
    </w:rPr>
  </w:style>
  <w:style w:type="character" w:customStyle="1" w:styleId="standardcontent">
    <w:name w:val="standardcontent"/>
    <w:basedOn w:val="DefaultParagraphFont"/>
    <w:rsid w:val="00610CAA"/>
  </w:style>
  <w:style w:type="paragraph" w:customStyle="1" w:styleId="hat">
    <w:name w:val="hat"/>
    <w:basedOn w:val="Normal"/>
    <w:next w:val="Normal"/>
    <w:link w:val="hatChar"/>
    <w:qFormat/>
    <w:rsid w:val="00610CAA"/>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610CAA"/>
  </w:style>
  <w:style w:type="paragraph" w:customStyle="1" w:styleId="HotRouteChar">
    <w:name w:val="Hot Route! Char"/>
    <w:basedOn w:val="Normal"/>
    <w:qFormat/>
    <w:rsid w:val="00610CAA"/>
    <w:pPr>
      <w:ind w:left="144"/>
    </w:pPr>
    <w:rPr>
      <w:rFonts w:eastAsia="Times New Roman"/>
      <w:sz w:val="20"/>
      <w:lang w:bidi="en-US"/>
    </w:rPr>
  </w:style>
  <w:style w:type="paragraph" w:customStyle="1" w:styleId="Default">
    <w:name w:val="Default"/>
    <w:qFormat/>
    <w:rsid w:val="00610CAA"/>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610CAA"/>
    <w:rPr>
      <w:rFonts w:ascii="Cambria" w:hAnsi="Cambria" w:cs="Times New Roman"/>
      <w:b/>
      <w:bCs/>
      <w:sz w:val="26"/>
      <w:szCs w:val="26"/>
    </w:rPr>
  </w:style>
  <w:style w:type="character" w:customStyle="1" w:styleId="CardCharChar1">
    <w:name w:val="Card Char Char1"/>
    <w:basedOn w:val="DefaultParagraphFont"/>
    <w:rsid w:val="00610CAA"/>
    <w:rPr>
      <w:rFonts w:cs="Times New Roman"/>
      <w:b/>
      <w:bCs/>
      <w:sz w:val="28"/>
      <w:szCs w:val="28"/>
    </w:rPr>
  </w:style>
  <w:style w:type="paragraph" w:customStyle="1" w:styleId="SmallFont">
    <w:name w:val="Small Font"/>
    <w:basedOn w:val="Normal"/>
    <w:link w:val="SmallFontChar"/>
    <w:qFormat/>
    <w:rsid w:val="00610CAA"/>
    <w:pPr>
      <w:spacing w:after="200"/>
      <w:jc w:val="both"/>
    </w:pPr>
    <w:rPr>
      <w:rFonts w:eastAsia="Calibri"/>
      <w:szCs w:val="18"/>
    </w:rPr>
  </w:style>
  <w:style w:type="character" w:customStyle="1" w:styleId="SmallFontChar">
    <w:name w:val="Small Font Char"/>
    <w:basedOn w:val="DefaultParagraphFont"/>
    <w:link w:val="SmallFont"/>
    <w:locked/>
    <w:rsid w:val="00610CAA"/>
    <w:rPr>
      <w:rFonts w:ascii="Calibri" w:eastAsia="Calibri" w:hAnsi="Calibri"/>
      <w:sz w:val="22"/>
      <w:szCs w:val="18"/>
    </w:rPr>
  </w:style>
  <w:style w:type="character" w:customStyle="1" w:styleId="CircleChar1">
    <w:name w:val="Circle Char1"/>
    <w:basedOn w:val="DefaultParagraphFont"/>
    <w:rsid w:val="00610CAA"/>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610CAA"/>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610CAA"/>
    <w:rPr>
      <w:rFonts w:ascii="Calibri" w:eastAsia="Times New Roman" w:hAnsi="Calibri" w:cs="Times New Roman"/>
      <w:b/>
      <w:sz w:val="20"/>
      <w:szCs w:val="20"/>
    </w:rPr>
  </w:style>
  <w:style w:type="character" w:customStyle="1" w:styleId="hit1">
    <w:name w:val="hit1"/>
    <w:basedOn w:val="DefaultParagraphFont"/>
    <w:rsid w:val="00610CAA"/>
    <w:rPr>
      <w:b/>
      <w:bCs/>
      <w:color w:val="CC0033"/>
    </w:rPr>
  </w:style>
  <w:style w:type="character" w:customStyle="1" w:styleId="upper">
    <w:name w:val="upper"/>
    <w:basedOn w:val="DefaultParagraphFont"/>
    <w:rsid w:val="00610CAA"/>
  </w:style>
  <w:style w:type="character" w:customStyle="1" w:styleId="SmallFont7pt">
    <w:name w:val="Small Font (7 pt)"/>
    <w:basedOn w:val="DefaultParagraphFont"/>
    <w:qFormat/>
    <w:rsid w:val="00610CAA"/>
    <w:rPr>
      <w:sz w:val="14"/>
    </w:rPr>
  </w:style>
  <w:style w:type="paragraph" w:customStyle="1" w:styleId="UnderlinedText">
    <w:name w:val="Underlined Text"/>
    <w:basedOn w:val="Normal"/>
    <w:qFormat/>
    <w:rsid w:val="00610CAA"/>
    <w:rPr>
      <w:rFonts w:eastAsia="Times New Roman"/>
      <w:b/>
      <w:szCs w:val="20"/>
    </w:rPr>
  </w:style>
  <w:style w:type="character" w:customStyle="1" w:styleId="SmallText-New">
    <w:name w:val="Small Text - New"/>
    <w:basedOn w:val="DefaultParagraphFont"/>
    <w:rsid w:val="00610CAA"/>
    <w:rPr>
      <w:rFonts w:ascii="Arial Narrow" w:hAnsi="Arial Narrow"/>
      <w:sz w:val="14"/>
    </w:rPr>
  </w:style>
  <w:style w:type="character" w:customStyle="1" w:styleId="Underlined-New">
    <w:name w:val="Underlined - New"/>
    <w:basedOn w:val="DefaultParagraphFont"/>
    <w:rsid w:val="00610CAA"/>
    <w:rPr>
      <w:rFonts w:ascii="Arial Narrow" w:hAnsi="Arial Narrow"/>
      <w:sz w:val="16"/>
      <w:u w:val="single"/>
    </w:rPr>
  </w:style>
  <w:style w:type="paragraph" w:styleId="TOC2">
    <w:name w:val="toc 2"/>
    <w:basedOn w:val="Normal"/>
    <w:next w:val="Normal"/>
    <w:autoRedefine/>
    <w:uiPriority w:val="39"/>
    <w:qFormat/>
    <w:rsid w:val="00610CAA"/>
    <w:pPr>
      <w:ind w:left="200"/>
    </w:pPr>
    <w:rPr>
      <w:rFonts w:eastAsia="Times New Roman"/>
      <w:sz w:val="20"/>
      <w:lang w:bidi="en-US"/>
    </w:rPr>
  </w:style>
  <w:style w:type="paragraph" w:styleId="TOCHeading">
    <w:name w:val="TOC Heading"/>
    <w:basedOn w:val="Heading1"/>
    <w:next w:val="Normal"/>
    <w:uiPriority w:val="39"/>
    <w:qFormat/>
    <w:rsid w:val="00610CAA"/>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610CAA"/>
    <w:rPr>
      <w:rFonts w:ascii="Arial Narrow" w:hAnsi="Arial Narrow"/>
      <w:dstrike w:val="0"/>
      <w:sz w:val="20"/>
      <w:bdr w:val="single" w:sz="2" w:space="0" w:color="auto"/>
      <w:vertAlign w:val="baseline"/>
    </w:rPr>
  </w:style>
  <w:style w:type="character" w:customStyle="1" w:styleId="style65">
    <w:name w:val="style65"/>
    <w:basedOn w:val="DefaultParagraphFont"/>
    <w:rsid w:val="00610CAA"/>
    <w:rPr>
      <w:rFonts w:cs="Times New Roman"/>
    </w:rPr>
  </w:style>
  <w:style w:type="character" w:customStyle="1" w:styleId="qlabel">
    <w:name w:val="q_label"/>
    <w:basedOn w:val="DefaultParagraphFont"/>
    <w:rsid w:val="00610CAA"/>
  </w:style>
  <w:style w:type="character" w:customStyle="1" w:styleId="alabel">
    <w:name w:val="a_label"/>
    <w:basedOn w:val="DefaultParagraphFont"/>
    <w:rsid w:val="00610CAA"/>
  </w:style>
  <w:style w:type="character" w:customStyle="1" w:styleId="BoldandUnderlineCharChar">
    <w:name w:val="Bold and Underline Char Char"/>
    <w:basedOn w:val="DefaultParagraphFont"/>
    <w:rsid w:val="00610CAA"/>
    <w:rPr>
      <w:rFonts w:eastAsia="MS Mincho"/>
      <w:b/>
      <w:u w:val="single"/>
      <w:lang w:val="en-US" w:eastAsia="en-US" w:bidi="ar-SA"/>
    </w:rPr>
  </w:style>
  <w:style w:type="character" w:customStyle="1" w:styleId="CardTextChar2">
    <w:name w:val="Card Text Char"/>
    <w:basedOn w:val="DefaultParagraphFont"/>
    <w:rsid w:val="00610CAA"/>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610CAA"/>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610CAA"/>
    <w:rPr>
      <w:rFonts w:cs="Arial"/>
      <w:bCs/>
      <w:szCs w:val="26"/>
      <w:u w:val="single"/>
      <w:lang w:val="en-US" w:eastAsia="en-US" w:bidi="ar-SA"/>
    </w:rPr>
  </w:style>
  <w:style w:type="paragraph" w:customStyle="1" w:styleId="evidencetextChar">
    <w:name w:val="evidence text Char"/>
    <w:basedOn w:val="Normal"/>
    <w:qFormat/>
    <w:rsid w:val="00610CAA"/>
    <w:pPr>
      <w:ind w:left="1728" w:right="1008"/>
    </w:pPr>
    <w:rPr>
      <w:rFonts w:eastAsia="Times New Roman"/>
      <w:color w:val="000000"/>
      <w:sz w:val="18"/>
    </w:rPr>
  </w:style>
  <w:style w:type="character" w:customStyle="1" w:styleId="underline2">
    <w:name w:val="underline2"/>
    <w:basedOn w:val="DefaultParagraphFont"/>
    <w:rsid w:val="00610CAA"/>
    <w:rPr>
      <w:u w:val="single"/>
    </w:rPr>
  </w:style>
  <w:style w:type="character" w:customStyle="1" w:styleId="UnderlineChar4Char">
    <w:name w:val="Underline Char4 Char"/>
    <w:basedOn w:val="DefaultParagraphFont"/>
    <w:link w:val="UnderlineChar4"/>
    <w:rsid w:val="00610CAA"/>
    <w:rPr>
      <w:u w:val="single"/>
    </w:rPr>
  </w:style>
  <w:style w:type="paragraph" w:customStyle="1" w:styleId="UnderlineChar4">
    <w:name w:val="Underline Char4"/>
    <w:basedOn w:val="Normal"/>
    <w:link w:val="UnderlineChar4Char"/>
    <w:qFormat/>
    <w:rsid w:val="00610CAA"/>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610CAA"/>
    <w:rPr>
      <w:b/>
      <w:u w:val="single"/>
    </w:rPr>
  </w:style>
  <w:style w:type="paragraph" w:customStyle="1" w:styleId="BoldandUnderlineChar3">
    <w:name w:val="Bold and Underline Char3"/>
    <w:basedOn w:val="Normal"/>
    <w:link w:val="BoldandUnderlineChar3Char2"/>
    <w:qFormat/>
    <w:rsid w:val="00610CAA"/>
    <w:rPr>
      <w:rFonts w:asciiTheme="minorHAnsi" w:hAnsiTheme="minorHAnsi"/>
      <w:b/>
      <w:sz w:val="24"/>
      <w:u w:val="single"/>
    </w:rPr>
  </w:style>
  <w:style w:type="character" w:customStyle="1" w:styleId="inside-head">
    <w:name w:val="inside-head"/>
    <w:basedOn w:val="DefaultParagraphFont"/>
    <w:rsid w:val="00610CAA"/>
  </w:style>
  <w:style w:type="character" w:customStyle="1" w:styleId="officialstitle-">
    <w:name w:val="official_s_title-"/>
    <w:basedOn w:val="DefaultParagraphFont"/>
    <w:rsid w:val="00610CAA"/>
  </w:style>
  <w:style w:type="character" w:customStyle="1" w:styleId="officialsbureau">
    <w:name w:val="official_s_bureau"/>
    <w:basedOn w:val="DefaultParagraphFont"/>
    <w:rsid w:val="00610CAA"/>
  </w:style>
  <w:style w:type="paragraph" w:customStyle="1" w:styleId="Stylecard11ptBoldUnderline">
    <w:name w:val="Style card + 11 pt Bold Underline"/>
    <w:basedOn w:val="Normal"/>
    <w:link w:val="Stylecard11ptBoldUnderlineChar"/>
    <w:qFormat/>
    <w:rsid w:val="00610CAA"/>
    <w:pPr>
      <w:spacing w:after="0" w:line="240" w:lineRule="auto"/>
      <w:ind w:left="288" w:right="288"/>
    </w:pPr>
    <w:rPr>
      <w:rFonts w:ascii="Georgia" w:eastAsia="SimSun" w:hAnsi="Georgia"/>
      <w:b/>
      <w:sz w:val="16"/>
      <w:lang w:eastAsia="zh-CN"/>
    </w:rPr>
  </w:style>
  <w:style w:type="character" w:customStyle="1" w:styleId="Stylecard11ptBoldUnderlineChar">
    <w:name w:val="Style card + 11 pt Bold Underline Char"/>
    <w:link w:val="Stylecard11ptBoldUnderline"/>
    <w:rsid w:val="00610CAA"/>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610CAA"/>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610CAA"/>
    <w:pPr>
      <w:spacing w:after="0" w:line="240" w:lineRule="auto"/>
      <w:ind w:left="288" w:right="288"/>
    </w:pPr>
    <w:rPr>
      <w:rFonts w:ascii="Georgia" w:eastAsia="SimSun" w:hAnsi="Georgia"/>
      <w:bCs/>
      <w:sz w:val="16"/>
      <w:lang w:eastAsia="zh-CN"/>
    </w:rPr>
  </w:style>
  <w:style w:type="character" w:customStyle="1" w:styleId="StylecardLatinVerdana-BoldUnderlineChar">
    <w:name w:val="Style card + (Latin) Verdana-Bold Underline Char"/>
    <w:basedOn w:val="DefaultParagraphFont"/>
    <w:link w:val="StylecardLatinVerdana-BoldUnderline"/>
    <w:rsid w:val="00610CAA"/>
    <w:rPr>
      <w:rFonts w:ascii="Georgia" w:eastAsia="SimSun" w:hAnsi="Georgia"/>
      <w:bCs/>
      <w:sz w:val="16"/>
      <w:lang w:eastAsia="zh-CN"/>
    </w:rPr>
  </w:style>
  <w:style w:type="paragraph" w:styleId="HTMLPreformatted">
    <w:name w:val="HTML Preformatted"/>
    <w:basedOn w:val="Normal"/>
    <w:link w:val="HTMLPreformattedChar"/>
    <w:rsid w:val="00610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610CAA"/>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610CAA"/>
    <w:rPr>
      <w:u w:val="single"/>
    </w:rPr>
  </w:style>
  <w:style w:type="character" w:customStyle="1" w:styleId="StyleUnderlining11ptChar">
    <w:name w:val="Style Underlining + 11 pt Char"/>
    <w:basedOn w:val="DefaultParagraphFont"/>
    <w:link w:val="StyleUnderlining11pt"/>
    <w:rsid w:val="00610CAA"/>
    <w:rPr>
      <w:rFonts w:ascii="Calibri" w:hAnsi="Calibri"/>
      <w:sz w:val="22"/>
      <w:u w:val="single"/>
    </w:rPr>
  </w:style>
  <w:style w:type="paragraph" w:customStyle="1" w:styleId="StyleCardText9pt">
    <w:name w:val="Style Card Text + 9 pt"/>
    <w:basedOn w:val="Normal"/>
    <w:link w:val="StyleCardText9ptChar"/>
    <w:qFormat/>
    <w:rsid w:val="00610CAA"/>
    <w:pPr>
      <w:spacing w:after="200"/>
      <w:contextualSpacing/>
    </w:pPr>
    <w:rPr>
      <w:rFonts w:eastAsia="Calibri"/>
    </w:rPr>
  </w:style>
  <w:style w:type="character" w:customStyle="1" w:styleId="StyleCardText9ptChar">
    <w:name w:val="Style Card Text + 9 pt Char"/>
    <w:basedOn w:val="DefaultParagraphFont"/>
    <w:link w:val="StyleCardText9pt"/>
    <w:rsid w:val="00610CAA"/>
    <w:rPr>
      <w:rFonts w:ascii="Calibri" w:eastAsia="Calibri" w:hAnsi="Calibri"/>
      <w:sz w:val="22"/>
    </w:rPr>
  </w:style>
  <w:style w:type="paragraph" w:styleId="Quote">
    <w:name w:val="Quote"/>
    <w:basedOn w:val="Normal"/>
    <w:next w:val="Normal"/>
    <w:link w:val="QuoteChar"/>
    <w:uiPriority w:val="29"/>
    <w:qFormat/>
    <w:rsid w:val="00610CAA"/>
    <w:pPr>
      <w:widowControl w:val="0"/>
    </w:pPr>
    <w:rPr>
      <w:rFonts w:eastAsia="Times New Roman"/>
      <w:iCs/>
      <w:color w:val="000000"/>
      <w:lang w:bidi="en-US"/>
    </w:rPr>
  </w:style>
  <w:style w:type="character" w:customStyle="1" w:styleId="QuoteChar">
    <w:name w:val="Quote Char"/>
    <w:basedOn w:val="DefaultParagraphFont"/>
    <w:link w:val="Quote"/>
    <w:uiPriority w:val="29"/>
    <w:rsid w:val="00610CAA"/>
    <w:rPr>
      <w:rFonts w:ascii="Calibri" w:eastAsia="Times New Roman" w:hAnsi="Calibri"/>
      <w:iCs/>
      <w:color w:val="000000"/>
      <w:sz w:val="22"/>
      <w:lang w:bidi="en-US"/>
    </w:rPr>
  </w:style>
  <w:style w:type="character" w:customStyle="1" w:styleId="underlineChar">
    <w:name w:val="underline Char"/>
    <w:basedOn w:val="DefaultParagraphFont"/>
    <w:rsid w:val="00610CAA"/>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610CAA"/>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610CAA"/>
    <w:rPr>
      <w:sz w:val="20"/>
      <w:u w:val="single"/>
    </w:rPr>
  </w:style>
  <w:style w:type="paragraph" w:styleId="BodyTextIndent2">
    <w:name w:val="Body Text Indent 2"/>
    <w:basedOn w:val="Normal"/>
    <w:link w:val="BodyTextIndent2Char"/>
    <w:unhideWhenUsed/>
    <w:rsid w:val="00610CAA"/>
    <w:pPr>
      <w:spacing w:after="120" w:line="480" w:lineRule="auto"/>
      <w:ind w:left="360"/>
    </w:pPr>
  </w:style>
  <w:style w:type="character" w:customStyle="1" w:styleId="BodyTextIndent2Char">
    <w:name w:val="Body Text Indent 2 Char"/>
    <w:basedOn w:val="DefaultParagraphFont"/>
    <w:link w:val="BodyTextIndent2"/>
    <w:rsid w:val="00610CAA"/>
    <w:rPr>
      <w:rFonts w:ascii="Calibri" w:hAnsi="Calibri"/>
      <w:sz w:val="22"/>
    </w:rPr>
  </w:style>
  <w:style w:type="paragraph" w:styleId="BodyTextIndent3">
    <w:name w:val="Body Text Indent 3"/>
    <w:basedOn w:val="Normal"/>
    <w:link w:val="BodyTextIndent3Char"/>
    <w:uiPriority w:val="99"/>
    <w:unhideWhenUsed/>
    <w:rsid w:val="00610CAA"/>
    <w:pPr>
      <w:spacing w:after="120"/>
      <w:ind w:left="360"/>
    </w:pPr>
    <w:rPr>
      <w:szCs w:val="16"/>
    </w:rPr>
  </w:style>
  <w:style w:type="character" w:customStyle="1" w:styleId="BodyTextIndent3Char">
    <w:name w:val="Body Text Indent 3 Char"/>
    <w:basedOn w:val="DefaultParagraphFont"/>
    <w:link w:val="BodyTextIndent3"/>
    <w:uiPriority w:val="99"/>
    <w:rsid w:val="00610CAA"/>
    <w:rPr>
      <w:rFonts w:ascii="Calibri" w:hAnsi="Calibri"/>
      <w:sz w:val="22"/>
      <w:szCs w:val="16"/>
    </w:rPr>
  </w:style>
  <w:style w:type="paragraph" w:styleId="BodyText2">
    <w:name w:val="Body Text 2"/>
    <w:basedOn w:val="Normal"/>
    <w:link w:val="BodyText2Char"/>
    <w:unhideWhenUsed/>
    <w:rsid w:val="00610CAA"/>
    <w:pPr>
      <w:spacing w:after="120" w:line="480" w:lineRule="auto"/>
    </w:pPr>
  </w:style>
  <w:style w:type="character" w:customStyle="1" w:styleId="BodyText2Char">
    <w:name w:val="Body Text 2 Char"/>
    <w:basedOn w:val="DefaultParagraphFont"/>
    <w:link w:val="BodyText2"/>
    <w:rsid w:val="00610CAA"/>
    <w:rPr>
      <w:rFonts w:ascii="Calibri" w:hAnsi="Calibri"/>
      <w:sz w:val="22"/>
    </w:rPr>
  </w:style>
  <w:style w:type="paragraph" w:styleId="BodyTextIndent">
    <w:name w:val="Body Text Indent"/>
    <w:basedOn w:val="Normal"/>
    <w:link w:val="BodyTextIndentChar"/>
    <w:uiPriority w:val="99"/>
    <w:unhideWhenUsed/>
    <w:rsid w:val="00610CAA"/>
    <w:pPr>
      <w:spacing w:after="120"/>
      <w:ind w:left="360"/>
    </w:pPr>
  </w:style>
  <w:style w:type="character" w:customStyle="1" w:styleId="BodyTextIndentChar">
    <w:name w:val="Body Text Indent Char"/>
    <w:basedOn w:val="DefaultParagraphFont"/>
    <w:link w:val="BodyTextIndent"/>
    <w:uiPriority w:val="99"/>
    <w:rsid w:val="00610CAA"/>
    <w:rPr>
      <w:rFonts w:ascii="Calibri" w:hAnsi="Calibri"/>
      <w:sz w:val="22"/>
    </w:rPr>
  </w:style>
  <w:style w:type="paragraph" w:styleId="BodyText3">
    <w:name w:val="Body Text 3"/>
    <w:basedOn w:val="Normal"/>
    <w:link w:val="BodyText3Char"/>
    <w:unhideWhenUsed/>
    <w:rsid w:val="00610CAA"/>
    <w:pPr>
      <w:spacing w:after="120"/>
    </w:pPr>
    <w:rPr>
      <w:szCs w:val="16"/>
    </w:rPr>
  </w:style>
  <w:style w:type="character" w:customStyle="1" w:styleId="BodyText3Char">
    <w:name w:val="Body Text 3 Char"/>
    <w:basedOn w:val="DefaultParagraphFont"/>
    <w:link w:val="BodyText3"/>
    <w:rsid w:val="00610CAA"/>
    <w:rPr>
      <w:rFonts w:ascii="Calibri" w:hAnsi="Calibri"/>
      <w:sz w:val="22"/>
      <w:szCs w:val="16"/>
    </w:rPr>
  </w:style>
  <w:style w:type="character" w:customStyle="1" w:styleId="StyleBold">
    <w:name w:val="Style Bold"/>
    <w:basedOn w:val="DefaultParagraphFont"/>
    <w:uiPriority w:val="9"/>
    <w:semiHidden/>
    <w:rsid w:val="00610CAA"/>
    <w:rPr>
      <w:b/>
      <w:bCs/>
    </w:rPr>
  </w:style>
  <w:style w:type="character" w:customStyle="1" w:styleId="body-text">
    <w:name w:val="body-text"/>
    <w:basedOn w:val="DefaultParagraphFont"/>
    <w:rsid w:val="00610CAA"/>
  </w:style>
  <w:style w:type="paragraph" w:customStyle="1" w:styleId="StyleStyle411ptBoldBorderSinglesolidlineAuto0">
    <w:name w:val="Style Style4 + 11 pt Bold Border: : (Single solid line Auto  0...."/>
    <w:basedOn w:val="Normal"/>
    <w:link w:val="StyleStyle411ptBoldBorderSinglesolidlineAuto0Char"/>
    <w:qFormat/>
    <w:rsid w:val="00610CAA"/>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610CAA"/>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610CAA"/>
  </w:style>
  <w:style w:type="paragraph" w:customStyle="1" w:styleId="StyleStyle112pt">
    <w:name w:val="Style Style1 + 12 pt"/>
    <w:basedOn w:val="Normal"/>
    <w:link w:val="StyleStyle112ptChar"/>
    <w:qFormat/>
    <w:rsid w:val="00610CAA"/>
    <w:rPr>
      <w:rFonts w:eastAsia="SimSun"/>
      <w:u w:val="single"/>
      <w:lang w:eastAsia="zh-CN"/>
    </w:rPr>
  </w:style>
  <w:style w:type="character" w:customStyle="1" w:styleId="StyleStyle112ptChar">
    <w:name w:val="Style Style1 + 12 pt Char"/>
    <w:basedOn w:val="DefaultParagraphFont"/>
    <w:link w:val="StyleStyle112pt"/>
    <w:rsid w:val="00610CAA"/>
    <w:rPr>
      <w:rFonts w:ascii="Calibri" w:eastAsia="SimSun" w:hAnsi="Calibri"/>
      <w:sz w:val="22"/>
      <w:u w:val="single"/>
      <w:lang w:eastAsia="zh-CN"/>
    </w:rPr>
  </w:style>
  <w:style w:type="paragraph" w:customStyle="1" w:styleId="MinimizedText">
    <w:name w:val="Minimized Text"/>
    <w:basedOn w:val="Normal"/>
    <w:link w:val="MinimizedTextChar"/>
    <w:qFormat/>
    <w:rsid w:val="00610CAA"/>
    <w:rPr>
      <w:rFonts w:eastAsia="Times New Roman"/>
    </w:rPr>
  </w:style>
  <w:style w:type="character" w:customStyle="1" w:styleId="MinimizedTextChar">
    <w:name w:val="Minimized Text Char"/>
    <w:basedOn w:val="DefaultParagraphFont"/>
    <w:link w:val="MinimizedText"/>
    <w:rsid w:val="00610CAA"/>
    <w:rPr>
      <w:rFonts w:ascii="Calibri" w:eastAsia="Times New Roman" w:hAnsi="Calibri"/>
      <w:sz w:val="22"/>
    </w:rPr>
  </w:style>
  <w:style w:type="character" w:customStyle="1" w:styleId="term1">
    <w:name w:val="term1"/>
    <w:basedOn w:val="DefaultParagraphFont"/>
    <w:rsid w:val="00610CAA"/>
    <w:rPr>
      <w:b/>
      <w:bCs/>
    </w:rPr>
  </w:style>
  <w:style w:type="character" w:customStyle="1" w:styleId="Styleterm111ptUnderline">
    <w:name w:val="Style term1 + 11 pt Underline"/>
    <w:basedOn w:val="term1"/>
    <w:rsid w:val="00610CAA"/>
    <w:rPr>
      <w:b/>
      <w:bCs/>
      <w:sz w:val="20"/>
      <w:u w:val="single"/>
    </w:rPr>
  </w:style>
  <w:style w:type="paragraph" w:customStyle="1" w:styleId="StyleMinimizedTextArialNarrow10pt">
    <w:name w:val="Style Minimized Text + Arial Narrow 10 pt"/>
    <w:basedOn w:val="MinimizedText"/>
    <w:link w:val="StyleMinimizedTextArialNarrow10ptChar"/>
    <w:qFormat/>
    <w:rsid w:val="00610CAA"/>
    <w:rPr>
      <w:sz w:val="20"/>
    </w:rPr>
  </w:style>
  <w:style w:type="character" w:customStyle="1" w:styleId="StyleMinimizedTextArialNarrow10ptChar">
    <w:name w:val="Style Minimized Text + Arial Narrow 10 pt Char"/>
    <w:basedOn w:val="MinimizedTextChar"/>
    <w:link w:val="StyleMinimizedTextArialNarrow10pt"/>
    <w:rsid w:val="00610CAA"/>
    <w:rPr>
      <w:rFonts w:ascii="Calibri" w:eastAsia="Times New Roman" w:hAnsi="Calibri"/>
      <w:sz w:val="20"/>
    </w:rPr>
  </w:style>
  <w:style w:type="character" w:customStyle="1" w:styleId="Styleunderline11ptBold">
    <w:name w:val="Style underline + 11 pt Bold"/>
    <w:basedOn w:val="underline"/>
    <w:rsid w:val="00610CAA"/>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610CAA"/>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610CAA"/>
    <w:rPr>
      <w:rFonts w:ascii="Calibri" w:eastAsia="Times New Roman" w:hAnsi="Calibri"/>
      <w:sz w:val="22"/>
      <w:u w:val="single"/>
      <w:bdr w:val="single" w:sz="4" w:space="0" w:color="auto"/>
    </w:rPr>
  </w:style>
  <w:style w:type="character" w:customStyle="1" w:styleId="Style9pt">
    <w:name w:val="Style 9 pt"/>
    <w:basedOn w:val="DefaultParagraphFont"/>
    <w:rsid w:val="00610CAA"/>
    <w:rPr>
      <w:rFonts w:ascii="Times New Roman" w:hAnsi="Times New Roman"/>
      <w:sz w:val="20"/>
    </w:rPr>
  </w:style>
  <w:style w:type="paragraph" w:customStyle="1" w:styleId="StyleStyle49pt3">
    <w:name w:val="Style Style4 + 9 pt3"/>
    <w:basedOn w:val="Style4"/>
    <w:link w:val="StyleStyle49pt3Char"/>
    <w:qFormat/>
    <w:rsid w:val="00610CAA"/>
    <w:pPr>
      <w:spacing w:after="160" w:line="259" w:lineRule="auto"/>
    </w:pPr>
    <w:rPr>
      <w:rFonts w:ascii="Calibri" w:eastAsia="Times New Roman" w:hAnsi="Calibri" w:cs="Times New Roman"/>
    </w:rPr>
  </w:style>
  <w:style w:type="character" w:customStyle="1" w:styleId="StyleStyle49pt3Char">
    <w:name w:val="Style Style4 + 9 pt3 Char"/>
    <w:basedOn w:val="Style4Char"/>
    <w:link w:val="StyleStyle49pt3"/>
    <w:rsid w:val="00610CAA"/>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610CAA"/>
    <w:pPr>
      <w:spacing w:after="160" w:line="259" w:lineRule="auto"/>
    </w:pPr>
    <w:rPr>
      <w:rFonts w:ascii="Calibri" w:eastAsia="Times New Roman" w:hAnsi="Calibri" w:cs="Times New Roman"/>
      <w:b/>
      <w:bCs/>
    </w:rPr>
  </w:style>
  <w:style w:type="character" w:customStyle="1" w:styleId="StyleStyle4BoldChar">
    <w:name w:val="Style Style4 + Bold Char"/>
    <w:basedOn w:val="Style4Char"/>
    <w:link w:val="StyleStyle4Bold"/>
    <w:rsid w:val="00610CAA"/>
    <w:rPr>
      <w:rFonts w:ascii="Calibri" w:eastAsia="Times New Roman" w:hAnsi="Calibri" w:cs="Times New Roman"/>
      <w:b/>
      <w:bCs/>
      <w:u w:val="single"/>
      <w:lang w:val="x-none"/>
    </w:rPr>
  </w:style>
  <w:style w:type="character" w:customStyle="1" w:styleId="authorbio">
    <w:name w:val="authorbio"/>
    <w:basedOn w:val="DefaultParagraphFont"/>
    <w:rsid w:val="00610CAA"/>
  </w:style>
  <w:style w:type="character" w:customStyle="1" w:styleId="a">
    <w:name w:val="a"/>
    <w:basedOn w:val="DefaultParagraphFont"/>
    <w:rsid w:val="00610CAA"/>
  </w:style>
  <w:style w:type="character" w:customStyle="1" w:styleId="StyleUnderline3">
    <w:name w:val="Style Underline3"/>
    <w:basedOn w:val="DefaultParagraphFont"/>
    <w:rsid w:val="00610CAA"/>
    <w:rPr>
      <w:u w:val="single"/>
    </w:rPr>
  </w:style>
  <w:style w:type="paragraph" w:customStyle="1" w:styleId="StyleStyle111ptBorderSinglesolidlineAuto05ptL">
    <w:name w:val="Style Style1 + 11 pt Border: : (Single solid line Auto  0.5 pt L..."/>
    <w:link w:val="StyleStyle111ptBorderSinglesolidlineAuto05ptLChar"/>
    <w:qFormat/>
    <w:rsid w:val="00610CAA"/>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610CAA"/>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610CAA"/>
    <w:rPr>
      <w:u w:val="single"/>
    </w:rPr>
  </w:style>
  <w:style w:type="paragraph" w:customStyle="1" w:styleId="Circled">
    <w:name w:val="Circled"/>
    <w:link w:val="CircledChar"/>
    <w:qFormat/>
    <w:rsid w:val="00610CAA"/>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610CAA"/>
    <w:rPr>
      <w:rFonts w:ascii="Times New Roman" w:eastAsia="MS Mincho" w:hAnsi="Times New Roman" w:cs="Times New Roman"/>
      <w:b/>
      <w:sz w:val="22"/>
      <w:szCs w:val="20"/>
      <w:u w:val="single"/>
      <w:lang w:eastAsia="ja-JP"/>
    </w:rPr>
  </w:style>
  <w:style w:type="character" w:customStyle="1" w:styleId="base">
    <w:name w:val="base"/>
    <w:basedOn w:val="DefaultParagraphFont"/>
    <w:rsid w:val="00610CAA"/>
  </w:style>
  <w:style w:type="character" w:customStyle="1" w:styleId="part-of-speech">
    <w:name w:val="part-of-speech"/>
    <w:basedOn w:val="DefaultParagraphFont"/>
    <w:rsid w:val="00610CAA"/>
  </w:style>
  <w:style w:type="character" w:customStyle="1" w:styleId="sep">
    <w:name w:val="sep"/>
    <w:basedOn w:val="DefaultParagraphFont"/>
    <w:rsid w:val="00610CAA"/>
  </w:style>
  <w:style w:type="character" w:customStyle="1" w:styleId="pron">
    <w:name w:val="pron"/>
    <w:basedOn w:val="DefaultParagraphFont"/>
    <w:rsid w:val="00610CAA"/>
  </w:style>
  <w:style w:type="paragraph" w:customStyle="1" w:styleId="StyleStyle4LatinTimesNewRomanAsianSimSun">
    <w:name w:val="Style Style4 + (Latin) Times New Roman (Asian) SimSun"/>
    <w:basedOn w:val="Normal"/>
    <w:link w:val="StyleStyle4LatinTimesNewRomanAsianSimSunChar"/>
    <w:qFormat/>
    <w:rsid w:val="00610CAA"/>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610CAA"/>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610CAA"/>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610CAA"/>
    <w:rPr>
      <w:rFonts w:ascii="Calibri" w:eastAsia="SimSun" w:hAnsi="Calibri"/>
      <w:b/>
      <w:bCs/>
      <w:sz w:val="22"/>
      <w:u w:val="single"/>
    </w:rPr>
  </w:style>
  <w:style w:type="character" w:customStyle="1" w:styleId="CharChar3">
    <w:name w:val="Char Char3"/>
    <w:basedOn w:val="DefaultParagraphFont"/>
    <w:rsid w:val="00610CAA"/>
    <w:rPr>
      <w:rFonts w:cs="Arial"/>
      <w:b/>
      <w:bCs/>
      <w:iCs/>
      <w:lang w:val="en-US" w:eastAsia="en-US" w:bidi="ar-SA"/>
    </w:rPr>
  </w:style>
  <w:style w:type="character" w:customStyle="1" w:styleId="SubtitleChar1">
    <w:name w:val="Subtitle Char1"/>
    <w:aliases w:val="Underlined card text Char1"/>
    <w:basedOn w:val="DefaultParagraphFont"/>
    <w:rsid w:val="00610CAA"/>
    <w:rPr>
      <w:color w:val="5A5A5A" w:themeColor="text1" w:themeTint="A5"/>
      <w:spacing w:val="15"/>
      <w:sz w:val="22"/>
      <w:szCs w:val="22"/>
    </w:rPr>
  </w:style>
  <w:style w:type="paragraph" w:customStyle="1" w:styleId="StyleStyle411pt1">
    <w:name w:val="Style Style4 + 11 pt1"/>
    <w:basedOn w:val="Style4"/>
    <w:link w:val="StyleStyle411pt1Char"/>
    <w:qFormat/>
    <w:rsid w:val="00610CAA"/>
    <w:pPr>
      <w:spacing w:after="160" w:line="259" w:lineRule="auto"/>
    </w:pPr>
    <w:rPr>
      <w:rFonts w:ascii="Calibri" w:eastAsia="Times New Roman" w:hAnsi="Calibri" w:cs="Times New Roman"/>
    </w:rPr>
  </w:style>
  <w:style w:type="character" w:customStyle="1" w:styleId="StyleStyle411pt1Char">
    <w:name w:val="Style Style4 + 11 pt1 Char"/>
    <w:basedOn w:val="Style4Char"/>
    <w:link w:val="StyleStyle411pt1"/>
    <w:rsid w:val="00610CAA"/>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610CAA"/>
    <w:rPr>
      <w:b/>
      <w:u w:val="single"/>
      <w:lang w:val="en-US" w:eastAsia="en-US" w:bidi="ar-SA"/>
    </w:rPr>
  </w:style>
  <w:style w:type="character" w:customStyle="1" w:styleId="StyleUnderlineCharChar111pt">
    <w:name w:val="Style Underline Char Char1 + 11 pt"/>
    <w:basedOn w:val="DefaultParagraphFont"/>
    <w:rsid w:val="00610CAA"/>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610CAA"/>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610CAA"/>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610CAA"/>
    <w:rPr>
      <w:sz w:val="22"/>
      <w:u w:val="single"/>
    </w:rPr>
  </w:style>
  <w:style w:type="paragraph" w:customStyle="1" w:styleId="StyleMinimizedTextArialNarrow9pt">
    <w:name w:val="Style Minimized Text + Arial Narrow 9 pt"/>
    <w:basedOn w:val="Normal"/>
    <w:link w:val="StyleMinimizedTextArialNarrow9ptChar"/>
    <w:qFormat/>
    <w:rsid w:val="00610CAA"/>
    <w:rPr>
      <w:rFonts w:eastAsia="Times New Roman"/>
    </w:rPr>
  </w:style>
  <w:style w:type="character" w:customStyle="1" w:styleId="StyleMinimizedTextArialNarrow9ptChar">
    <w:name w:val="Style Minimized Text + Arial Narrow 9 pt Char"/>
    <w:basedOn w:val="DefaultParagraphFont"/>
    <w:link w:val="StyleMinimizedTextArialNarrow9pt"/>
    <w:rsid w:val="00610CAA"/>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610CAA"/>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610CAA"/>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610CAA"/>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610CAA"/>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610CAA"/>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610CAA"/>
    <w:rPr>
      <w:b w:val="0"/>
      <w:bCs/>
      <w:sz w:val="20"/>
      <w:u w:val="single"/>
      <w:lang w:val="en-US" w:eastAsia="en-US" w:bidi="ar-SA"/>
    </w:rPr>
  </w:style>
  <w:style w:type="character" w:customStyle="1" w:styleId="Styleunderline9pt">
    <w:name w:val="Style underline + 9 pt"/>
    <w:basedOn w:val="underline"/>
    <w:rsid w:val="00610CAA"/>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610CAA"/>
    <w:rPr>
      <w:rFonts w:ascii="Times New Roman" w:hAnsi="Times New Roman"/>
      <w:sz w:val="20"/>
    </w:rPr>
  </w:style>
  <w:style w:type="character" w:customStyle="1" w:styleId="Styleunderline9pt1">
    <w:name w:val="Style underline + 9 pt1"/>
    <w:basedOn w:val="underline"/>
    <w:rsid w:val="00610CAA"/>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610CAA"/>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610CAA"/>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610CAA"/>
    <w:rPr>
      <w:b/>
      <w:bCs/>
      <w:noProof w:val="0"/>
      <w:sz w:val="20"/>
      <w:u w:val="single"/>
      <w:lang w:val="en-US" w:eastAsia="en-US" w:bidi="ar-SA"/>
    </w:rPr>
  </w:style>
  <w:style w:type="character" w:customStyle="1" w:styleId="Hyperlink23">
    <w:name w:val="Hyperlink23"/>
    <w:basedOn w:val="DefaultParagraphFont"/>
    <w:rsid w:val="00610CAA"/>
    <w:rPr>
      <w:color w:val="3300CC"/>
      <w:u w:val="single"/>
    </w:rPr>
  </w:style>
  <w:style w:type="paragraph" w:customStyle="1" w:styleId="cardCharChar">
    <w:name w:val="card Char Char"/>
    <w:basedOn w:val="Normal"/>
    <w:link w:val="cardCharCharChar"/>
    <w:qFormat/>
    <w:rsid w:val="00610CAA"/>
    <w:pPr>
      <w:ind w:left="288" w:right="288"/>
    </w:pPr>
    <w:rPr>
      <w:rFonts w:eastAsia="Times New Roman"/>
      <w:szCs w:val="20"/>
    </w:rPr>
  </w:style>
  <w:style w:type="character" w:customStyle="1" w:styleId="cardCharCharChar">
    <w:name w:val="card Char Char Char"/>
    <w:basedOn w:val="DefaultParagraphFont"/>
    <w:link w:val="cardCharChar"/>
    <w:rsid w:val="00610CAA"/>
    <w:rPr>
      <w:rFonts w:ascii="Calibri" w:eastAsia="Times New Roman" w:hAnsi="Calibri"/>
      <w:sz w:val="22"/>
      <w:szCs w:val="20"/>
    </w:rPr>
  </w:style>
  <w:style w:type="character" w:customStyle="1" w:styleId="StyleunderlineArialNarrow9ptBold">
    <w:name w:val="Style underline + Arial Narrow 9 pt Bold"/>
    <w:basedOn w:val="underline"/>
    <w:rsid w:val="00610CAA"/>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610CAA"/>
  </w:style>
  <w:style w:type="character" w:customStyle="1" w:styleId="StylecardCharCharArialNarrow9ptChar">
    <w:name w:val="Style card Char Char + Arial Narrow 9 pt Char"/>
    <w:basedOn w:val="cardCharCharChar"/>
    <w:link w:val="StylecardCharCharArialNarrow9pt"/>
    <w:rsid w:val="00610CAA"/>
    <w:rPr>
      <w:rFonts w:ascii="Calibri" w:eastAsia="Times New Roman" w:hAnsi="Calibri"/>
      <w:sz w:val="22"/>
      <w:szCs w:val="20"/>
    </w:rPr>
  </w:style>
  <w:style w:type="character" w:customStyle="1" w:styleId="CardTextChar10">
    <w:name w:val="Card Text Char1"/>
    <w:basedOn w:val="DefaultParagraphFont"/>
    <w:rsid w:val="00610CAA"/>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610CAA"/>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610CAA"/>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610CAA"/>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610CAA"/>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610CAA"/>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610CAA"/>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610CAA"/>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610CAA"/>
    <w:rPr>
      <w:rFonts w:eastAsia="Times New Roman"/>
    </w:rPr>
  </w:style>
  <w:style w:type="character" w:customStyle="1" w:styleId="TextsmallChar">
    <w:name w:val="Textsmall Char"/>
    <w:basedOn w:val="DefaultParagraphFont"/>
    <w:link w:val="Textsmall"/>
    <w:rsid w:val="00610CAA"/>
    <w:rPr>
      <w:rFonts w:ascii="Calibri" w:eastAsia="Times New Roman" w:hAnsi="Calibri"/>
      <w:sz w:val="22"/>
    </w:rPr>
  </w:style>
  <w:style w:type="character" w:customStyle="1" w:styleId="CharChar111">
    <w:name w:val="Char Char111"/>
    <w:basedOn w:val="DefaultParagraphFont"/>
    <w:rsid w:val="00610CAA"/>
    <w:rPr>
      <w:rFonts w:cs="Arial"/>
      <w:bCs/>
      <w:szCs w:val="26"/>
      <w:u w:val="single"/>
      <w:lang w:val="en-US" w:eastAsia="en-US" w:bidi="ar-SA"/>
    </w:rPr>
  </w:style>
  <w:style w:type="paragraph" w:customStyle="1" w:styleId="cardtextsmall">
    <w:name w:val="card text small"/>
    <w:basedOn w:val="Normal"/>
    <w:qFormat/>
    <w:rsid w:val="00610CAA"/>
    <w:rPr>
      <w:rFonts w:ascii="Arial Narrow" w:eastAsia="Times New Roman" w:hAnsi="Arial Narrow"/>
    </w:rPr>
  </w:style>
  <w:style w:type="character" w:customStyle="1" w:styleId="AUnterdline">
    <w:name w:val="AUnterdline"/>
    <w:qFormat/>
    <w:rsid w:val="00610CAA"/>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610CAA"/>
    <w:rPr>
      <w:rFonts w:ascii="Times New Roman" w:hAnsi="Times New Roman"/>
      <w:b/>
      <w:bCs/>
      <w:sz w:val="20"/>
      <w:u w:val="single"/>
      <w:bdr w:val="single" w:sz="4" w:space="0" w:color="auto"/>
    </w:rPr>
  </w:style>
  <w:style w:type="character" w:customStyle="1" w:styleId="highlightedsearchterm">
    <w:name w:val="highlightedsearchterm"/>
    <w:rsid w:val="00610CAA"/>
  </w:style>
  <w:style w:type="character" w:customStyle="1" w:styleId="StyleUnderline1">
    <w:name w:val="Style Underline1"/>
    <w:basedOn w:val="DefaultParagraphFont"/>
    <w:rsid w:val="00610CAA"/>
    <w:rPr>
      <w:rFonts w:ascii="Times New Roman" w:hAnsi="Times New Roman"/>
      <w:sz w:val="20"/>
      <w:u w:val="single"/>
    </w:rPr>
  </w:style>
  <w:style w:type="paragraph" w:customStyle="1" w:styleId="StyleStyle49pt10">
    <w:name w:val="Style Style4 + 9 pt10"/>
    <w:basedOn w:val="Style4"/>
    <w:link w:val="StyleStyle49pt10Char"/>
    <w:qFormat/>
    <w:rsid w:val="00610CAA"/>
    <w:pPr>
      <w:spacing w:after="160" w:line="259" w:lineRule="auto"/>
    </w:pPr>
    <w:rPr>
      <w:rFonts w:ascii="Calibri" w:eastAsia="Times New Roman" w:hAnsi="Calibri" w:cs="Times New Roman"/>
    </w:rPr>
  </w:style>
  <w:style w:type="character" w:customStyle="1" w:styleId="StyleStyle49pt10Char">
    <w:name w:val="Style Style4 + 9 pt10 Char"/>
    <w:basedOn w:val="Style4Char"/>
    <w:link w:val="StyleStyle49pt10"/>
    <w:rsid w:val="00610CAA"/>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610CAA"/>
    <w:pPr>
      <w:spacing w:after="160" w:line="259" w:lineRule="auto"/>
    </w:pPr>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610CAA"/>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610CAA"/>
    <w:pPr>
      <w:ind w:left="288"/>
    </w:pPr>
    <w:rPr>
      <w:rFonts w:eastAsia="Times New Roman"/>
      <w:u w:val="single"/>
    </w:rPr>
  </w:style>
  <w:style w:type="character" w:customStyle="1" w:styleId="NormalUnderlineChar">
    <w:name w:val="Normal Underline Char"/>
    <w:link w:val="NormalUnderline"/>
    <w:rsid w:val="00610CAA"/>
    <w:rPr>
      <w:rFonts w:ascii="Calibri" w:eastAsia="Times New Roman" w:hAnsi="Calibri"/>
      <w:sz w:val="22"/>
      <w:u w:val="single"/>
    </w:rPr>
  </w:style>
  <w:style w:type="character" w:customStyle="1" w:styleId="DontRead">
    <w:name w:val="Don't Read"/>
    <w:qFormat/>
    <w:rsid w:val="00610CAA"/>
    <w:rPr>
      <w:rFonts w:ascii="Times New Roman" w:hAnsi="Times New Roman"/>
      <w:sz w:val="16"/>
    </w:rPr>
  </w:style>
  <w:style w:type="paragraph" w:customStyle="1" w:styleId="Underlinestyle">
    <w:name w:val="Underline style"/>
    <w:basedOn w:val="Normal"/>
    <w:qFormat/>
    <w:rsid w:val="00610CAA"/>
    <w:rPr>
      <w:rFonts w:eastAsia="Times New Roman"/>
      <w:u w:val="single"/>
    </w:rPr>
  </w:style>
  <w:style w:type="character" w:customStyle="1" w:styleId="Style11ptUnderline3">
    <w:name w:val="Style 11 pt Underline3"/>
    <w:rsid w:val="00610CAA"/>
    <w:rPr>
      <w:sz w:val="20"/>
      <w:u w:val="single"/>
    </w:rPr>
  </w:style>
  <w:style w:type="character" w:customStyle="1" w:styleId="27">
    <w:name w:val="27"/>
    <w:rsid w:val="00610CAA"/>
    <w:rPr>
      <w:rFonts w:cs="Arial"/>
      <w:bCs/>
      <w:sz w:val="20"/>
      <w:u w:val="single"/>
      <w:lang w:val="en-US" w:eastAsia="en-US" w:bidi="ar-SA"/>
    </w:rPr>
  </w:style>
  <w:style w:type="character" w:customStyle="1" w:styleId="2">
    <w:name w:val="2"/>
    <w:rsid w:val="00610CAA"/>
    <w:rPr>
      <w:rFonts w:cs="Arial"/>
      <w:bCs/>
      <w:sz w:val="20"/>
      <w:u w:val="single"/>
      <w:lang w:val="en-US" w:eastAsia="en-US" w:bidi="ar-SA"/>
    </w:rPr>
  </w:style>
  <w:style w:type="character" w:customStyle="1" w:styleId="Style9ptUnderline11">
    <w:name w:val="Style 9 pt Underline11"/>
    <w:basedOn w:val="DefaultParagraphFont"/>
    <w:rsid w:val="00610CAA"/>
    <w:rPr>
      <w:sz w:val="20"/>
      <w:u w:val="single"/>
    </w:rPr>
  </w:style>
  <w:style w:type="character" w:customStyle="1" w:styleId="Style9ptBoldUnderline5">
    <w:name w:val="Style 9 pt Bold Underline5"/>
    <w:basedOn w:val="DefaultParagraphFont"/>
    <w:rsid w:val="00610CAA"/>
    <w:rPr>
      <w:b/>
      <w:bCs/>
      <w:sz w:val="20"/>
      <w:u w:val="single"/>
    </w:rPr>
  </w:style>
  <w:style w:type="character" w:customStyle="1" w:styleId="CharChar114">
    <w:name w:val="Char Char114"/>
    <w:basedOn w:val="DefaultParagraphFont"/>
    <w:rsid w:val="00610CAA"/>
    <w:rPr>
      <w:rFonts w:cs="Arial"/>
      <w:bCs/>
      <w:szCs w:val="26"/>
      <w:u w:val="single"/>
      <w:lang w:val="en-US" w:eastAsia="en-US" w:bidi="ar-SA"/>
    </w:rPr>
  </w:style>
  <w:style w:type="character" w:customStyle="1" w:styleId="CharChar113">
    <w:name w:val="Char Char113"/>
    <w:basedOn w:val="DefaultParagraphFont"/>
    <w:rsid w:val="00610CAA"/>
    <w:rPr>
      <w:rFonts w:cs="Arial"/>
      <w:bCs/>
      <w:szCs w:val="26"/>
      <w:u w:val="single"/>
      <w:lang w:val="en-US" w:eastAsia="en-US" w:bidi="ar-SA"/>
    </w:rPr>
  </w:style>
  <w:style w:type="character" w:customStyle="1" w:styleId="CharChar112">
    <w:name w:val="Char Char112"/>
    <w:basedOn w:val="DefaultParagraphFont"/>
    <w:rsid w:val="00610CAA"/>
    <w:rPr>
      <w:rFonts w:cs="Arial"/>
      <w:bCs/>
      <w:szCs w:val="26"/>
      <w:u w:val="single"/>
      <w:lang w:val="en-US" w:eastAsia="en-US" w:bidi="ar-SA"/>
    </w:rPr>
  </w:style>
  <w:style w:type="character" w:customStyle="1" w:styleId="ssl0">
    <w:name w:val="ss_l0"/>
    <w:basedOn w:val="DefaultParagraphFont"/>
    <w:rsid w:val="00610CAA"/>
  </w:style>
  <w:style w:type="paragraph" w:customStyle="1" w:styleId="WW-Default1">
    <w:name w:val="WW-Default1"/>
    <w:basedOn w:val="Normal"/>
    <w:qFormat/>
    <w:rsid w:val="00610CAA"/>
    <w:pPr>
      <w:suppressAutoHyphens/>
    </w:pPr>
    <w:rPr>
      <w:rFonts w:eastAsia="Times New Roman"/>
      <w:b/>
      <w:bCs/>
      <w:szCs w:val="20"/>
      <w:lang w:eastAsia="ar-SA"/>
    </w:rPr>
  </w:style>
  <w:style w:type="character" w:customStyle="1" w:styleId="zoomme">
    <w:name w:val="zoomme"/>
    <w:basedOn w:val="DefaultParagraphFont"/>
    <w:rsid w:val="00610CAA"/>
  </w:style>
  <w:style w:type="character" w:customStyle="1" w:styleId="Date1">
    <w:name w:val="Date1"/>
    <w:basedOn w:val="DefaultParagraphFont"/>
    <w:rsid w:val="00610CAA"/>
  </w:style>
  <w:style w:type="character" w:customStyle="1" w:styleId="classauthor">
    <w:name w:val="class=&quot;author&quot;"/>
    <w:basedOn w:val="DefaultParagraphFont"/>
    <w:rsid w:val="00610CAA"/>
  </w:style>
  <w:style w:type="paragraph" w:customStyle="1" w:styleId="CardStyle0">
    <w:name w:val="Card Style"/>
    <w:basedOn w:val="Normal"/>
    <w:link w:val="CardStyleChar"/>
    <w:qFormat/>
    <w:rsid w:val="00610CAA"/>
    <w:rPr>
      <w:rFonts w:eastAsia="Times New Roman"/>
    </w:rPr>
  </w:style>
  <w:style w:type="character" w:customStyle="1" w:styleId="CharCharChar">
    <w:name w:val="Char Char Char"/>
    <w:basedOn w:val="DefaultParagraphFont"/>
    <w:rsid w:val="00610CAA"/>
    <w:rPr>
      <w:rFonts w:cs="Arial"/>
      <w:bCs/>
      <w:szCs w:val="26"/>
      <w:u w:val="single"/>
      <w:lang w:val="en-US" w:eastAsia="en-US" w:bidi="ar-SA"/>
    </w:rPr>
  </w:style>
  <w:style w:type="character" w:customStyle="1" w:styleId="texto1">
    <w:name w:val="texto1"/>
    <w:rsid w:val="00610CAA"/>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610CAA"/>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610CAA"/>
    <w:rPr>
      <w:rFonts w:ascii="Calibri" w:eastAsia="Times New Roman" w:hAnsi="Calibri" w:cs="Arial"/>
      <w:b/>
      <w:szCs w:val="28"/>
    </w:rPr>
  </w:style>
  <w:style w:type="paragraph" w:customStyle="1" w:styleId="Style23">
    <w:name w:val="Style23"/>
    <w:basedOn w:val="Normal"/>
    <w:uiPriority w:val="99"/>
    <w:qFormat/>
    <w:rsid w:val="00610CAA"/>
    <w:pPr>
      <w:widowControl w:val="0"/>
      <w:autoSpaceDE w:val="0"/>
      <w:autoSpaceDN w:val="0"/>
      <w:adjustRightInd w:val="0"/>
      <w:spacing w:line="209" w:lineRule="exact"/>
    </w:pPr>
    <w:rPr>
      <w:rFonts w:eastAsia="SimSun"/>
    </w:rPr>
  </w:style>
  <w:style w:type="character" w:customStyle="1" w:styleId="gray">
    <w:name w:val="gray"/>
    <w:basedOn w:val="DefaultParagraphFont"/>
    <w:rsid w:val="00610CAA"/>
  </w:style>
  <w:style w:type="paragraph" w:customStyle="1" w:styleId="Tagtemplate">
    <w:name w:val="Tagtemplate"/>
    <w:basedOn w:val="Normal"/>
    <w:link w:val="TagtemplateChar"/>
    <w:autoRedefine/>
    <w:qFormat/>
    <w:rsid w:val="00610CAA"/>
    <w:pPr>
      <w:keepNext/>
      <w:keepLines/>
    </w:pPr>
    <w:rPr>
      <w:rFonts w:eastAsia="Calibri"/>
      <w:b/>
    </w:rPr>
  </w:style>
  <w:style w:type="character" w:customStyle="1" w:styleId="TagtemplateChar">
    <w:name w:val="Tagtemplate Char"/>
    <w:basedOn w:val="DefaultParagraphFont"/>
    <w:link w:val="Tagtemplate"/>
    <w:rsid w:val="00610CAA"/>
    <w:rPr>
      <w:rFonts w:ascii="Calibri" w:eastAsia="Calibri" w:hAnsi="Calibri"/>
      <w:b/>
      <w:sz w:val="22"/>
    </w:rPr>
  </w:style>
  <w:style w:type="character" w:customStyle="1" w:styleId="Styleunderline11ptBorderSinglesolidlineAuto05p">
    <w:name w:val="Style underline + 11 pt Border: : (Single solid line Auto  0.5 p..."/>
    <w:rsid w:val="00610CAA"/>
    <w:rPr>
      <w:sz w:val="20"/>
      <w:u w:val="single"/>
      <w:bdr w:val="single" w:sz="4" w:space="0" w:color="auto"/>
    </w:rPr>
  </w:style>
  <w:style w:type="paragraph" w:customStyle="1" w:styleId="Citation-FirstLine">
    <w:name w:val="Citation - First Line"/>
    <w:basedOn w:val="Normal"/>
    <w:next w:val="Normal"/>
    <w:autoRedefine/>
    <w:qFormat/>
    <w:rsid w:val="00610CAA"/>
    <w:pPr>
      <w:spacing w:line="240" w:lineRule="atLeast"/>
      <w:jc w:val="both"/>
    </w:pPr>
    <w:rPr>
      <w:rFonts w:ascii="Book Antiqua" w:eastAsia="Times New Roman" w:hAnsi="Book Antiqua"/>
    </w:rPr>
  </w:style>
  <w:style w:type="character" w:customStyle="1" w:styleId="CardText-Underlined">
    <w:name w:val="Card Text - Underlined"/>
    <w:rsid w:val="00610CAA"/>
    <w:rPr>
      <w:b/>
      <w:sz w:val="20"/>
      <w:u w:val="single"/>
    </w:rPr>
  </w:style>
  <w:style w:type="paragraph" w:customStyle="1" w:styleId="Citation-Complete">
    <w:name w:val="Citation - Complete"/>
    <w:basedOn w:val="Normal"/>
    <w:next w:val="Normal"/>
    <w:link w:val="Citation-CompleteChar"/>
    <w:autoRedefine/>
    <w:qFormat/>
    <w:rsid w:val="00610CAA"/>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610CAA"/>
    <w:rPr>
      <w:rFonts w:ascii="Book Antiqua" w:eastAsia="Times New Roman" w:hAnsi="Book Antiqua"/>
      <w:sz w:val="22"/>
    </w:rPr>
  </w:style>
  <w:style w:type="character" w:customStyle="1" w:styleId="MicroTextChar">
    <w:name w:val="MicroText Char"/>
    <w:link w:val="MicroText"/>
    <w:rsid w:val="00610CAA"/>
    <w:rPr>
      <w:rFonts w:ascii="Arial Narrow" w:hAnsi="Arial Narrow"/>
      <w:sz w:val="12"/>
    </w:rPr>
  </w:style>
  <w:style w:type="character" w:customStyle="1" w:styleId="Style11ptItalic">
    <w:name w:val="Style 11 pt Italic"/>
    <w:basedOn w:val="DefaultParagraphFont"/>
    <w:rsid w:val="00610CAA"/>
    <w:rPr>
      <w:rFonts w:ascii="Times New Roman" w:hAnsi="Times New Roman"/>
      <w:i/>
      <w:iCs/>
      <w:sz w:val="20"/>
    </w:rPr>
  </w:style>
  <w:style w:type="character" w:customStyle="1" w:styleId="BoldandUnderlineChar">
    <w:name w:val="Bold and Underline Char"/>
    <w:basedOn w:val="DefaultParagraphFont"/>
    <w:link w:val="BoldandUnderline"/>
    <w:locked/>
    <w:rsid w:val="00610CAA"/>
    <w:rPr>
      <w:b/>
      <w:u w:val="single"/>
    </w:rPr>
  </w:style>
  <w:style w:type="paragraph" w:customStyle="1" w:styleId="BoldandUnderline">
    <w:name w:val="Bold and Underline"/>
    <w:basedOn w:val="Normal"/>
    <w:link w:val="BoldandUnderlineChar"/>
    <w:qFormat/>
    <w:rsid w:val="00610CAA"/>
    <w:rPr>
      <w:rFonts w:asciiTheme="minorHAnsi" w:hAnsiTheme="minorHAnsi"/>
      <w:b/>
      <w:sz w:val="24"/>
      <w:u w:val="single"/>
    </w:rPr>
  </w:style>
  <w:style w:type="character" w:customStyle="1" w:styleId="hdr">
    <w:name w:val="hdr"/>
    <w:basedOn w:val="DefaultParagraphFont"/>
    <w:rsid w:val="00610CAA"/>
  </w:style>
  <w:style w:type="paragraph" w:customStyle="1" w:styleId="StyleStyle49ptBold3">
    <w:name w:val="Style Style4 + 9 pt Bold3"/>
    <w:basedOn w:val="Style4"/>
    <w:link w:val="StyleStyle49ptBold3Char"/>
    <w:qFormat/>
    <w:rsid w:val="00610CAA"/>
    <w:pPr>
      <w:spacing w:after="160" w:line="259" w:lineRule="auto"/>
    </w:pPr>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610CAA"/>
    <w:rPr>
      <w:rFonts w:ascii="Calibri" w:eastAsia="Times New Roman" w:hAnsi="Calibri" w:cs="Times New Roman"/>
      <w:b/>
      <w:bCs/>
      <w:u w:val="single"/>
      <w:lang w:val="x-none"/>
    </w:rPr>
  </w:style>
  <w:style w:type="character" w:customStyle="1" w:styleId="Style9ptUnderline6">
    <w:name w:val="Style 9 pt Underline6"/>
    <w:basedOn w:val="DefaultParagraphFont"/>
    <w:rsid w:val="00610CAA"/>
    <w:rPr>
      <w:sz w:val="20"/>
      <w:u w:val="single"/>
    </w:rPr>
  </w:style>
  <w:style w:type="character" w:customStyle="1" w:styleId="ct-with-fmlt">
    <w:name w:val="ct-with-fmlt"/>
    <w:basedOn w:val="DefaultParagraphFont"/>
    <w:rsid w:val="00610CAA"/>
  </w:style>
  <w:style w:type="paragraph" w:customStyle="1" w:styleId="StyleStyle49pt">
    <w:name w:val="Style Style4 + 9 pt"/>
    <w:basedOn w:val="Normal"/>
    <w:link w:val="StyleStyle49ptChar"/>
    <w:qFormat/>
    <w:rsid w:val="00610CAA"/>
    <w:rPr>
      <w:rFonts w:eastAsia="Times New Roman"/>
      <w:u w:val="single"/>
    </w:rPr>
  </w:style>
  <w:style w:type="character" w:customStyle="1" w:styleId="StyleStyle49ptChar">
    <w:name w:val="Style Style4 + 9 pt Char"/>
    <w:basedOn w:val="DefaultParagraphFont"/>
    <w:link w:val="StyleStyle49pt"/>
    <w:rsid w:val="00610CAA"/>
    <w:rPr>
      <w:rFonts w:ascii="Calibri" w:eastAsia="Times New Roman" w:hAnsi="Calibri"/>
      <w:sz w:val="22"/>
      <w:u w:val="single"/>
    </w:rPr>
  </w:style>
  <w:style w:type="paragraph" w:customStyle="1" w:styleId="StyleStyle49ptBold">
    <w:name w:val="Style Style4 + 9 pt Bold"/>
    <w:basedOn w:val="Normal"/>
    <w:link w:val="StyleStyle49ptBoldChar"/>
    <w:qFormat/>
    <w:rsid w:val="00610CAA"/>
    <w:rPr>
      <w:rFonts w:eastAsia="Times New Roman"/>
      <w:b/>
      <w:bCs/>
      <w:u w:val="single"/>
    </w:rPr>
  </w:style>
  <w:style w:type="character" w:customStyle="1" w:styleId="StyleStyle49ptBoldChar">
    <w:name w:val="Style Style4 + 9 pt Bold Char"/>
    <w:basedOn w:val="DefaultParagraphFont"/>
    <w:link w:val="StyleStyle49ptBold"/>
    <w:rsid w:val="00610CAA"/>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610CAA"/>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610CAA"/>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610CAA"/>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610CAA"/>
    <w:rPr>
      <w:rFonts w:ascii="Arial" w:eastAsia="Times New Roman" w:hAnsi="Arial" w:cs="Arial"/>
      <w:b/>
      <w:bCs/>
      <w:sz w:val="22"/>
      <w:u w:val="single"/>
    </w:rPr>
  </w:style>
  <w:style w:type="paragraph" w:customStyle="1" w:styleId="StyleUnderlined11pt">
    <w:name w:val="Style Underlined + 11 pt"/>
    <w:link w:val="StyleUnderlined11ptChar"/>
    <w:qFormat/>
    <w:rsid w:val="00610CAA"/>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610CAA"/>
    <w:rPr>
      <w:rFonts w:ascii="Arial" w:eastAsia="Times New Roman" w:hAnsi="Arial" w:cs="Arial"/>
      <w:sz w:val="22"/>
      <w:u w:val="single"/>
    </w:rPr>
  </w:style>
  <w:style w:type="character" w:customStyle="1" w:styleId="newscontent">
    <w:name w:val="newscontent"/>
    <w:rsid w:val="00610CAA"/>
  </w:style>
  <w:style w:type="character" w:customStyle="1" w:styleId="StyleUnderlinePatternClearYellow">
    <w:name w:val="Style Underline Pattern: Clear (Yellow)"/>
    <w:basedOn w:val="DefaultParagraphFont"/>
    <w:rsid w:val="00610CAA"/>
    <w:rPr>
      <w:u w:val="single"/>
      <w:shd w:val="clear" w:color="auto" w:fill="00FF00"/>
    </w:rPr>
  </w:style>
  <w:style w:type="paragraph" w:customStyle="1" w:styleId="StyleUnderlineChar11pt3">
    <w:name w:val="Style Underline Char + 11 pt3"/>
    <w:link w:val="StyleUnderlineChar11pt3Char"/>
    <w:qFormat/>
    <w:rsid w:val="00610CAA"/>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610CAA"/>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610CAA"/>
    <w:rPr>
      <w:b w:val="0"/>
      <w:bCs/>
      <w:u w:val="single"/>
    </w:rPr>
  </w:style>
  <w:style w:type="paragraph" w:customStyle="1" w:styleId="Cite2">
    <w:name w:val="Cite 2"/>
    <w:basedOn w:val="Normal"/>
    <w:qFormat/>
    <w:rsid w:val="00610CAA"/>
    <w:rPr>
      <w:rFonts w:eastAsia="MS Mincho"/>
      <w:b/>
      <w:u w:val="single"/>
    </w:rPr>
  </w:style>
  <w:style w:type="character" w:customStyle="1" w:styleId="StyleunderlineBold">
    <w:name w:val="Style underline + Bold"/>
    <w:basedOn w:val="underline"/>
    <w:rsid w:val="00610CAA"/>
    <w:rPr>
      <w:rFonts w:ascii="Times New Roman" w:hAnsi="Times New Roman" w:cs="Times New Roman" w:hint="default"/>
      <w:b w:val="0"/>
      <w:bCs/>
      <w:sz w:val="20"/>
      <w:u w:val="single"/>
    </w:rPr>
  </w:style>
  <w:style w:type="paragraph" w:customStyle="1" w:styleId="cards0">
    <w:name w:val="cards"/>
    <w:basedOn w:val="Cites"/>
    <w:qFormat/>
    <w:rsid w:val="00610CAA"/>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610CAA"/>
    <w:rPr>
      <w:sz w:val="20"/>
      <w:u w:val="single"/>
    </w:rPr>
  </w:style>
  <w:style w:type="character" w:customStyle="1" w:styleId="slug-pub-date">
    <w:name w:val="slug-pub-date"/>
    <w:basedOn w:val="DefaultParagraphFont"/>
    <w:rsid w:val="00610CAA"/>
  </w:style>
  <w:style w:type="character" w:customStyle="1" w:styleId="slug-vol">
    <w:name w:val="slug-vol"/>
    <w:basedOn w:val="DefaultParagraphFont"/>
    <w:rsid w:val="00610CAA"/>
  </w:style>
  <w:style w:type="character" w:customStyle="1" w:styleId="slug-issue">
    <w:name w:val="slug-issue"/>
    <w:basedOn w:val="DefaultParagraphFont"/>
    <w:rsid w:val="00610CAA"/>
  </w:style>
  <w:style w:type="character" w:customStyle="1" w:styleId="slug-pages">
    <w:name w:val="slug-pages"/>
    <w:basedOn w:val="DefaultParagraphFont"/>
    <w:rsid w:val="00610CAA"/>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610CAA"/>
    <w:rPr>
      <w:b/>
      <w:bCs/>
      <w:strike w:val="0"/>
      <w:dstrike w:val="0"/>
      <w:sz w:val="24"/>
      <w:u w:val="none"/>
      <w:effect w:val="none"/>
    </w:rPr>
  </w:style>
  <w:style w:type="character" w:customStyle="1" w:styleId="tagchar">
    <w:name w:val="tagchar"/>
    <w:basedOn w:val="DefaultParagraphFont"/>
    <w:rsid w:val="00610CAA"/>
  </w:style>
  <w:style w:type="character" w:customStyle="1" w:styleId="pmterms11">
    <w:name w:val="pmterms11"/>
    <w:basedOn w:val="DefaultParagraphFont"/>
    <w:rsid w:val="00610CAA"/>
    <w:rPr>
      <w:b/>
      <w:bCs/>
      <w:i w:val="0"/>
      <w:iCs w:val="0"/>
      <w:color w:val="000000"/>
    </w:rPr>
  </w:style>
  <w:style w:type="character" w:customStyle="1" w:styleId="StyleUnderlineChar9ptBold">
    <w:name w:val="Style Underline Char + 9 pt Bold"/>
    <w:basedOn w:val="DefaultParagraphFont"/>
    <w:rsid w:val="00610CAA"/>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610CAA"/>
    <w:rPr>
      <w:szCs w:val="24"/>
      <w:u w:val="single"/>
      <w:lang w:val="en-US" w:eastAsia="en-US" w:bidi="ar-SA"/>
    </w:rPr>
  </w:style>
  <w:style w:type="character" w:customStyle="1" w:styleId="BoldandUnderlineChar2Char1">
    <w:name w:val="Bold and Underline Char2 Char1"/>
    <w:basedOn w:val="DefaultParagraphFont"/>
    <w:rsid w:val="00610CAA"/>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610CAA"/>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610CAA"/>
    <w:rPr>
      <w:szCs w:val="24"/>
      <w:u w:val="single"/>
      <w:lang w:val="en-US" w:eastAsia="en-US" w:bidi="ar-SA"/>
    </w:rPr>
  </w:style>
  <w:style w:type="paragraph" w:customStyle="1" w:styleId="Language">
    <w:name w:val="Language"/>
    <w:basedOn w:val="Normal"/>
    <w:link w:val="LanguageChar"/>
    <w:qFormat/>
    <w:rsid w:val="00610CAA"/>
    <w:rPr>
      <w:rFonts w:eastAsia="Times New Roman"/>
      <w:strike/>
      <w:szCs w:val="20"/>
    </w:rPr>
  </w:style>
  <w:style w:type="character" w:customStyle="1" w:styleId="LanguageChar">
    <w:name w:val="Language Char"/>
    <w:basedOn w:val="DefaultParagraphFont"/>
    <w:link w:val="Language"/>
    <w:rsid w:val="00610CAA"/>
    <w:rPr>
      <w:rFonts w:ascii="Calibri" w:eastAsia="Times New Roman" w:hAnsi="Calibri"/>
      <w:strike/>
      <w:sz w:val="22"/>
      <w:szCs w:val="20"/>
    </w:rPr>
  </w:style>
  <w:style w:type="paragraph" w:customStyle="1" w:styleId="UnderlineChar3">
    <w:name w:val="Underline Char3"/>
    <w:basedOn w:val="Normal"/>
    <w:link w:val="UnderlineChar3Char"/>
    <w:qFormat/>
    <w:rsid w:val="00610CAA"/>
    <w:rPr>
      <w:rFonts w:eastAsia="Times New Roman"/>
      <w:u w:val="single"/>
    </w:rPr>
  </w:style>
  <w:style w:type="character" w:customStyle="1" w:styleId="UnderlineChar3Char">
    <w:name w:val="Underline Char3 Char"/>
    <w:basedOn w:val="DefaultParagraphFont"/>
    <w:link w:val="UnderlineChar3"/>
    <w:rsid w:val="00610CAA"/>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610CAA"/>
    <w:rPr>
      <w:rFonts w:eastAsia="Times New Roman"/>
      <w:b/>
      <w:u w:val="single"/>
    </w:rPr>
  </w:style>
  <w:style w:type="character" w:customStyle="1" w:styleId="BoldandUnderlineChar3CharChar">
    <w:name w:val="Bold and Underline Char3 Char Char"/>
    <w:basedOn w:val="DefaultParagraphFont"/>
    <w:link w:val="BoldandUnderlineChar3Char"/>
    <w:rsid w:val="00610CAA"/>
    <w:rPr>
      <w:rFonts w:ascii="Calibri" w:eastAsia="Times New Roman" w:hAnsi="Calibri"/>
      <w:b/>
      <w:sz w:val="22"/>
      <w:u w:val="single"/>
    </w:rPr>
  </w:style>
  <w:style w:type="character" w:customStyle="1" w:styleId="UnderlineChar1">
    <w:name w:val="Underline Char1"/>
    <w:basedOn w:val="DefaultParagraphFont"/>
    <w:rsid w:val="00610CAA"/>
    <w:rPr>
      <w:szCs w:val="24"/>
      <w:u w:val="single"/>
      <w:lang w:val="en-US" w:eastAsia="en-US" w:bidi="ar-SA"/>
    </w:rPr>
  </w:style>
  <w:style w:type="character" w:customStyle="1" w:styleId="BoldandUnderlineChar1Char2Char">
    <w:name w:val="Bold and Underline Char1 Char2 Char"/>
    <w:basedOn w:val="DefaultParagraphFont"/>
    <w:rsid w:val="00610CAA"/>
    <w:rPr>
      <w:b/>
      <w:szCs w:val="24"/>
      <w:u w:val="single"/>
      <w:lang w:val="en-US" w:eastAsia="en-US" w:bidi="ar-SA"/>
    </w:rPr>
  </w:style>
  <w:style w:type="paragraph" w:customStyle="1" w:styleId="HotRoute">
    <w:name w:val="Hot Route"/>
    <w:basedOn w:val="Normal"/>
    <w:link w:val="HotRouteChar0"/>
    <w:qFormat/>
    <w:rsid w:val="00610CAA"/>
    <w:pPr>
      <w:ind w:left="144"/>
    </w:pPr>
    <w:rPr>
      <w:rFonts w:eastAsia="Times New Roman"/>
    </w:rPr>
  </w:style>
  <w:style w:type="character" w:customStyle="1" w:styleId="Style12ptBoldUnderline1">
    <w:name w:val="Style 12 pt Bold Underline1"/>
    <w:basedOn w:val="DefaultParagraphFont"/>
    <w:rsid w:val="00610CAA"/>
    <w:rPr>
      <w:b/>
      <w:bCs/>
      <w:sz w:val="24"/>
      <w:u w:val="single"/>
    </w:rPr>
  </w:style>
  <w:style w:type="character" w:customStyle="1" w:styleId="StyleEmphasisArial12ptBoldNotItalic">
    <w:name w:val="Style Emphasis + Arial 12 pt Bold Not Italic"/>
    <w:basedOn w:val="Emphasis"/>
    <w:rsid w:val="00610CAA"/>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610CAA"/>
    <w:rPr>
      <w:rFonts w:ascii="SimSun" w:eastAsia="SimSun" w:hAnsi="SimSun"/>
      <w:sz w:val="15"/>
      <w:lang w:eastAsia="zh-CN"/>
    </w:rPr>
  </w:style>
  <w:style w:type="paragraph" w:customStyle="1" w:styleId="UnreadText">
    <w:name w:val="Unread Text"/>
    <w:basedOn w:val="Normal"/>
    <w:next w:val="Normal"/>
    <w:link w:val="UnreadTextChar"/>
    <w:autoRedefine/>
    <w:qFormat/>
    <w:rsid w:val="00610CAA"/>
    <w:pPr>
      <w:ind w:left="360"/>
    </w:pPr>
    <w:rPr>
      <w:rFonts w:ascii="SimSun" w:eastAsia="SimSun" w:hAnsi="SimSun"/>
      <w:sz w:val="15"/>
      <w:lang w:eastAsia="zh-CN"/>
    </w:rPr>
  </w:style>
  <w:style w:type="character" w:customStyle="1" w:styleId="smallChar">
    <w:name w:val="small Char"/>
    <w:rsid w:val="00610CAA"/>
    <w:rPr>
      <w:rFonts w:ascii="Calibri" w:eastAsia="Calibri" w:hAnsi="Calibri" w:cs="Calibri"/>
      <w:sz w:val="16"/>
      <w:szCs w:val="20"/>
      <w:lang w:val="x-none" w:eastAsia="x-none"/>
    </w:rPr>
  </w:style>
  <w:style w:type="paragraph" w:customStyle="1" w:styleId="HotRoute0">
    <w:name w:val="Hot Route!"/>
    <w:basedOn w:val="Normal"/>
    <w:qFormat/>
    <w:rsid w:val="00610CAA"/>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610CAA"/>
    <w:rPr>
      <w:rFonts w:ascii="Times New Roman" w:hAnsi="Times New Roman" w:cs="Times New Roman"/>
      <w:sz w:val="16"/>
      <w:szCs w:val="16"/>
    </w:rPr>
  </w:style>
  <w:style w:type="character" w:customStyle="1" w:styleId="BodyText2Char1">
    <w:name w:val="Body Text 2 Char1"/>
    <w:basedOn w:val="DefaultParagraphFont"/>
    <w:semiHidden/>
    <w:rsid w:val="00610CAA"/>
    <w:rPr>
      <w:rFonts w:ascii="Times New Roman" w:hAnsi="Times New Roman" w:cs="Times New Roman"/>
      <w:sz w:val="20"/>
    </w:rPr>
  </w:style>
  <w:style w:type="character" w:customStyle="1" w:styleId="Heading2Char1CharCharCharCharCharC">
    <w:name w:val="Heading 2 Char1 Char Char Char Char Char C"/>
    <w:rsid w:val="00610CAA"/>
    <w:rPr>
      <w:rFonts w:cs="Arial"/>
      <w:b/>
      <w:bCs/>
      <w:iCs/>
      <w:sz w:val="24"/>
      <w:szCs w:val="28"/>
      <w:lang w:val="en-US" w:eastAsia="en-US" w:bidi="ar-SA"/>
    </w:rPr>
  </w:style>
  <w:style w:type="character" w:customStyle="1" w:styleId="underline1">
    <w:name w:val="underline1"/>
    <w:basedOn w:val="DefaultParagraphFont"/>
    <w:rsid w:val="00610CAA"/>
    <w:rPr>
      <w:u w:val="single"/>
    </w:rPr>
  </w:style>
  <w:style w:type="character" w:customStyle="1" w:styleId="author">
    <w:name w:val="author"/>
    <w:basedOn w:val="DefaultParagraphFont"/>
    <w:rsid w:val="00610CAA"/>
    <w:rPr>
      <w:rFonts w:ascii="Times New Roman" w:hAnsi="Times New Roman"/>
      <w:b/>
      <w:sz w:val="24"/>
    </w:rPr>
  </w:style>
  <w:style w:type="character" w:customStyle="1" w:styleId="FontStyle291">
    <w:name w:val="Font Style291"/>
    <w:basedOn w:val="DefaultParagraphFont"/>
    <w:uiPriority w:val="99"/>
    <w:rsid w:val="00610CAA"/>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610CAA"/>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610CAA"/>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610CAA"/>
    <w:rPr>
      <w:rFonts w:ascii="Calibri" w:eastAsia="Times New Roman" w:hAnsi="Calibri"/>
      <w:sz w:val="22"/>
    </w:rPr>
  </w:style>
  <w:style w:type="paragraph" w:customStyle="1" w:styleId="Cards1">
    <w:name w:val="Cards1"/>
    <w:basedOn w:val="Normal"/>
    <w:link w:val="Cards1Char"/>
    <w:qFormat/>
    <w:rsid w:val="00610CAA"/>
    <w:pPr>
      <w:ind w:left="288"/>
    </w:pPr>
    <w:rPr>
      <w:rFonts w:eastAsia="Times New Roman"/>
      <w:u w:val="single"/>
    </w:rPr>
  </w:style>
  <w:style w:type="character" w:customStyle="1" w:styleId="Cards1Char">
    <w:name w:val="Cards1 Char"/>
    <w:basedOn w:val="DefaultParagraphFont"/>
    <w:link w:val="Cards1"/>
    <w:rsid w:val="00610CAA"/>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610CAA"/>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610CAA"/>
    <w:rPr>
      <w:rFonts w:ascii="Arial" w:eastAsia="Calibri" w:hAnsi="Arial" w:cs="Arial"/>
      <w:sz w:val="22"/>
      <w:szCs w:val="22"/>
      <w:u w:val="single"/>
    </w:rPr>
  </w:style>
  <w:style w:type="character" w:customStyle="1" w:styleId="EmphasizeThis">
    <w:name w:val="EmphasizeThis"/>
    <w:rsid w:val="00610CAA"/>
    <w:rPr>
      <w:rFonts w:ascii="Georgia" w:hAnsi="Georgia"/>
      <w:b/>
      <w:iCs/>
      <w:sz w:val="24"/>
      <w:u w:val="thick"/>
    </w:rPr>
  </w:style>
  <w:style w:type="paragraph" w:customStyle="1" w:styleId="Stylecard8pt">
    <w:name w:val="Style card + 8 pt"/>
    <w:basedOn w:val="Normal"/>
    <w:link w:val="Stylecard8ptChar"/>
    <w:qFormat/>
    <w:rsid w:val="00610CAA"/>
    <w:pPr>
      <w:spacing w:after="0" w:line="240" w:lineRule="auto"/>
      <w:ind w:left="288" w:right="288"/>
    </w:pPr>
    <w:rPr>
      <w:rFonts w:ascii="Georgia" w:hAnsi="Georgia"/>
      <w:bCs/>
      <w:color w:val="000000"/>
      <w:sz w:val="16"/>
      <w:lang w:eastAsia="ar-SA"/>
    </w:rPr>
  </w:style>
  <w:style w:type="character" w:customStyle="1" w:styleId="Stylecard8ptChar">
    <w:name w:val="Style card + 8 pt Char"/>
    <w:basedOn w:val="DefaultParagraphFont"/>
    <w:link w:val="Stylecard8pt"/>
    <w:rsid w:val="00610CAA"/>
    <w:rPr>
      <w:rFonts w:ascii="Georgia" w:hAnsi="Georgia"/>
      <w:bCs/>
      <w:color w:val="000000"/>
      <w:sz w:val="16"/>
      <w:lang w:eastAsia="ar-SA"/>
    </w:rPr>
  </w:style>
  <w:style w:type="character" w:customStyle="1" w:styleId="bhl">
    <w:name w:val="bhl"/>
    <w:basedOn w:val="DefaultParagraphFont"/>
    <w:rsid w:val="00610CAA"/>
  </w:style>
  <w:style w:type="paragraph" w:customStyle="1" w:styleId="TagGA11">
    <w:name w:val="Tag GA 11"/>
    <w:basedOn w:val="TOC1"/>
    <w:qFormat/>
    <w:rsid w:val="00610CAA"/>
    <w:pPr>
      <w:spacing w:before="0" w:after="160"/>
    </w:pPr>
    <w:rPr>
      <w:rFonts w:ascii="Georgia" w:eastAsia="Calibri" w:hAnsi="Georgia"/>
      <w:u w:val="none"/>
      <w:lang w:bidi="ar-SA"/>
    </w:rPr>
  </w:style>
  <w:style w:type="paragraph" w:customStyle="1" w:styleId="CiteCard">
    <w:name w:val="Cite/Card"/>
    <w:basedOn w:val="TOC2"/>
    <w:qFormat/>
    <w:rsid w:val="00610CAA"/>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610CAA"/>
    <w:rPr>
      <w:rFonts w:ascii="Georgia" w:eastAsia="Times New Roman" w:hAnsi="Georgia" w:hint="default"/>
      <w:sz w:val="22"/>
      <w:u w:val="single"/>
      <w:lang w:eastAsia="zh-CN"/>
    </w:rPr>
  </w:style>
  <w:style w:type="character" w:customStyle="1" w:styleId="addmd">
    <w:name w:val="addmd"/>
    <w:basedOn w:val="DefaultParagraphFont"/>
    <w:rsid w:val="00610CAA"/>
  </w:style>
  <w:style w:type="character" w:customStyle="1" w:styleId="UnderlinedTextCharChar">
    <w:name w:val="Underlined Text Char Char"/>
    <w:basedOn w:val="DefaultParagraphFont"/>
    <w:rsid w:val="00610CAA"/>
    <w:rPr>
      <w:rFonts w:cs="Arial"/>
      <w:bCs/>
      <w:noProof w:val="0"/>
      <w:szCs w:val="26"/>
      <w:u w:val="single"/>
      <w:lang w:val="en-US" w:eastAsia="en-US" w:bidi="ar-SA"/>
    </w:rPr>
  </w:style>
  <w:style w:type="character" w:customStyle="1" w:styleId="CardText1Char">
    <w:name w:val="Card Text 1 Char"/>
    <w:rsid w:val="00610CAA"/>
    <w:rPr>
      <w:rFonts w:ascii="Georgia" w:hAnsi="Georgia"/>
      <w:color w:val="000000"/>
      <w:sz w:val="22"/>
      <w:szCs w:val="22"/>
      <w:u w:val="single"/>
    </w:rPr>
  </w:style>
  <w:style w:type="character" w:customStyle="1" w:styleId="BoldUnderlining">
    <w:name w:val="Bold Underlining"/>
    <w:rsid w:val="00610CAA"/>
    <w:rPr>
      <w:u w:val="single"/>
    </w:rPr>
  </w:style>
  <w:style w:type="character" w:customStyle="1" w:styleId="Intemphasis">
    <w:name w:val="Intemphasis"/>
    <w:uiPriority w:val="1"/>
    <w:qFormat/>
    <w:rsid w:val="00610CAA"/>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610CAA"/>
    <w:pPr>
      <w:ind w:left="288" w:right="288"/>
    </w:pPr>
    <w:rPr>
      <w:szCs w:val="16"/>
    </w:rPr>
  </w:style>
  <w:style w:type="character" w:customStyle="1" w:styleId="cardtextChar3">
    <w:name w:val="cardtext Char"/>
    <w:basedOn w:val="DefaultParagraphFont"/>
    <w:link w:val="cardtext2"/>
    <w:rsid w:val="00610CAA"/>
    <w:rPr>
      <w:rFonts w:ascii="Calibri" w:hAnsi="Calibri"/>
      <w:sz w:val="22"/>
      <w:szCs w:val="16"/>
    </w:rPr>
  </w:style>
  <w:style w:type="character" w:customStyle="1" w:styleId="BoldUnderlineChar10">
    <w:name w:val="BoldUnderline Char1"/>
    <w:rsid w:val="00610CAA"/>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610CAA"/>
    <w:pPr>
      <w:spacing w:after="200"/>
      <w:contextualSpacing/>
    </w:pPr>
    <w:rPr>
      <w:rFonts w:eastAsia="Calibri"/>
      <w:u w:val="single"/>
    </w:rPr>
  </w:style>
  <w:style w:type="character" w:customStyle="1" w:styleId="UnderlinedCardTextChar">
    <w:name w:val="Underlined Card Text Char"/>
    <w:link w:val="UnderlinedCardText"/>
    <w:rsid w:val="00610CAA"/>
    <w:rPr>
      <w:rFonts w:ascii="Calibri" w:eastAsia="Calibri" w:hAnsi="Calibri"/>
      <w:sz w:val="22"/>
      <w:u w:val="single"/>
    </w:rPr>
  </w:style>
  <w:style w:type="character" w:customStyle="1" w:styleId="Hyperlink6">
    <w:name w:val="Hyperlink6"/>
    <w:basedOn w:val="DefaultParagraphFont"/>
    <w:rsid w:val="00610CAA"/>
    <w:rPr>
      <w:color w:val="3300CC"/>
      <w:u w:val="single"/>
    </w:rPr>
  </w:style>
  <w:style w:type="paragraph" w:customStyle="1" w:styleId="Tag12">
    <w:name w:val="Tag12"/>
    <w:basedOn w:val="Normal"/>
    <w:qFormat/>
    <w:rsid w:val="00610CAA"/>
    <w:pPr>
      <w:contextualSpacing/>
    </w:pPr>
    <w:rPr>
      <w:rFonts w:eastAsia="Cambria"/>
      <w:b/>
    </w:rPr>
  </w:style>
  <w:style w:type="character" w:customStyle="1" w:styleId="citation">
    <w:name w:val="citation"/>
    <w:basedOn w:val="DefaultParagraphFont"/>
    <w:rsid w:val="00610CAA"/>
  </w:style>
  <w:style w:type="paragraph" w:customStyle="1" w:styleId="UnderlineText">
    <w:name w:val="Underline Text"/>
    <w:basedOn w:val="Normal"/>
    <w:link w:val="UnderlineTextChar"/>
    <w:qFormat/>
    <w:rsid w:val="00610CAA"/>
    <w:pPr>
      <w:ind w:left="288"/>
    </w:pPr>
    <w:rPr>
      <w:rFonts w:eastAsia="Times New Roman"/>
      <w:u w:val="single"/>
    </w:rPr>
  </w:style>
  <w:style w:type="character" w:customStyle="1" w:styleId="UnderlineTextChar">
    <w:name w:val="Underline Text Char"/>
    <w:basedOn w:val="DefaultParagraphFont"/>
    <w:link w:val="UnderlineText"/>
    <w:rsid w:val="00610CAA"/>
    <w:rPr>
      <w:rFonts w:ascii="Calibri" w:eastAsia="Times New Roman" w:hAnsi="Calibri"/>
      <w:sz w:val="22"/>
      <w:u w:val="single"/>
    </w:rPr>
  </w:style>
  <w:style w:type="character" w:customStyle="1" w:styleId="il">
    <w:name w:val="il"/>
    <w:basedOn w:val="DefaultParagraphFont"/>
    <w:rsid w:val="00610CAA"/>
  </w:style>
  <w:style w:type="character" w:customStyle="1" w:styleId="commentstext">
    <w:name w:val="comments_text"/>
    <w:uiPriority w:val="99"/>
    <w:rsid w:val="00610CAA"/>
    <w:rPr>
      <w:rFonts w:cs="Times New Roman"/>
    </w:rPr>
  </w:style>
  <w:style w:type="paragraph" w:customStyle="1" w:styleId="Heading42">
    <w:name w:val="Heading 42"/>
    <w:basedOn w:val="Normal"/>
    <w:qFormat/>
    <w:rsid w:val="00610CAA"/>
    <w:rPr>
      <w:rFonts w:eastAsia="Times New Roman"/>
    </w:rPr>
  </w:style>
  <w:style w:type="paragraph" w:customStyle="1" w:styleId="DebateNormal">
    <w:name w:val="DebateNormal"/>
    <w:basedOn w:val="Normal"/>
    <w:link w:val="DebateNormalChar"/>
    <w:qFormat/>
    <w:rsid w:val="00610CAA"/>
    <w:pPr>
      <w:spacing w:line="276" w:lineRule="auto"/>
    </w:pPr>
    <w:rPr>
      <w:rFonts w:eastAsia="Calibri"/>
      <w:szCs w:val="20"/>
    </w:rPr>
  </w:style>
  <w:style w:type="character" w:customStyle="1" w:styleId="DebateNormalChar">
    <w:name w:val="DebateNormal Char"/>
    <w:basedOn w:val="DefaultParagraphFont"/>
    <w:link w:val="DebateNormal"/>
    <w:rsid w:val="00610CAA"/>
    <w:rPr>
      <w:rFonts w:ascii="Calibri" w:eastAsia="Calibri" w:hAnsi="Calibri"/>
      <w:sz w:val="22"/>
      <w:szCs w:val="20"/>
    </w:rPr>
  </w:style>
  <w:style w:type="paragraph" w:customStyle="1" w:styleId="DebateEmphasis">
    <w:name w:val="DebateEmphasis"/>
    <w:basedOn w:val="Normal"/>
    <w:link w:val="DebateEmphasisChar"/>
    <w:qFormat/>
    <w:rsid w:val="00610CAA"/>
    <w:pPr>
      <w:spacing w:line="276" w:lineRule="auto"/>
    </w:pPr>
    <w:rPr>
      <w:rFonts w:eastAsia="Calibri"/>
      <w:b/>
      <w:szCs w:val="20"/>
      <w:u w:val="single"/>
    </w:rPr>
  </w:style>
  <w:style w:type="character" w:customStyle="1" w:styleId="DebateEmphasisChar">
    <w:name w:val="DebateEmphasis Char"/>
    <w:basedOn w:val="DefaultParagraphFont"/>
    <w:link w:val="DebateEmphasis"/>
    <w:rsid w:val="00610CAA"/>
    <w:rPr>
      <w:rFonts w:ascii="Calibri" w:eastAsia="Calibri" w:hAnsi="Calibri"/>
      <w:b/>
      <w:sz w:val="22"/>
      <w:szCs w:val="20"/>
      <w:u w:val="single"/>
    </w:rPr>
  </w:style>
  <w:style w:type="paragraph" w:customStyle="1" w:styleId="NormalCite">
    <w:name w:val="NormalCite"/>
    <w:link w:val="NormalCiteChar"/>
    <w:qFormat/>
    <w:rsid w:val="00610CAA"/>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610CAA"/>
    <w:rPr>
      <w:rFonts w:ascii="Times New Roman" w:eastAsiaTheme="minorHAnsi" w:hAnsi="Times New Roman" w:cs="Times New Roman"/>
      <w:sz w:val="18"/>
      <w:szCs w:val="22"/>
    </w:rPr>
  </w:style>
  <w:style w:type="character" w:customStyle="1" w:styleId="articletext">
    <w:name w:val="articletext"/>
    <w:basedOn w:val="DefaultParagraphFont"/>
    <w:rsid w:val="00610CAA"/>
  </w:style>
  <w:style w:type="character" w:customStyle="1" w:styleId="grey10">
    <w:name w:val="grey10"/>
    <w:basedOn w:val="DefaultParagraphFont"/>
    <w:rsid w:val="00610CAA"/>
  </w:style>
  <w:style w:type="character" w:customStyle="1" w:styleId="navy13bd">
    <w:name w:val="navy13bd"/>
    <w:basedOn w:val="DefaultParagraphFont"/>
    <w:rsid w:val="00610CAA"/>
  </w:style>
  <w:style w:type="character" w:customStyle="1" w:styleId="Style9ptUnderline2">
    <w:name w:val="Style 9 pt Underline2"/>
    <w:basedOn w:val="DefaultParagraphFont"/>
    <w:rsid w:val="00610CAA"/>
    <w:rPr>
      <w:sz w:val="20"/>
      <w:u w:val="single"/>
    </w:rPr>
  </w:style>
  <w:style w:type="character" w:customStyle="1" w:styleId="Style9ptBoldUnderline1">
    <w:name w:val="Style 9 pt Bold Underline1"/>
    <w:basedOn w:val="DefaultParagraphFont"/>
    <w:rsid w:val="00610CAA"/>
    <w:rPr>
      <w:b/>
      <w:bCs/>
      <w:sz w:val="20"/>
      <w:u w:val="single"/>
    </w:rPr>
  </w:style>
  <w:style w:type="character" w:customStyle="1" w:styleId="TagsCharChar">
    <w:name w:val="Tags Char Char"/>
    <w:basedOn w:val="DefaultParagraphFont"/>
    <w:rsid w:val="00610CAA"/>
    <w:rPr>
      <w:rFonts w:eastAsia="SimSun"/>
      <w:b/>
      <w:sz w:val="24"/>
      <w:lang w:val="en-US" w:eastAsia="zh-CN" w:bidi="ar-SA"/>
    </w:rPr>
  </w:style>
  <w:style w:type="paragraph" w:customStyle="1" w:styleId="cardCharCharCharChar">
    <w:name w:val="card Char Char Char Char"/>
    <w:basedOn w:val="Normal"/>
    <w:qFormat/>
    <w:rsid w:val="00610CAA"/>
    <w:pPr>
      <w:widowControl w:val="0"/>
      <w:overflowPunct w:val="0"/>
      <w:autoSpaceDE w:val="0"/>
      <w:autoSpaceDN w:val="0"/>
      <w:adjustRightInd w:val="0"/>
      <w:ind w:left="288" w:right="288"/>
      <w:textAlignment w:val="baseline"/>
    </w:pPr>
    <w:rPr>
      <w:rFonts w:eastAsia="Times New Roman"/>
      <w:szCs w:val="20"/>
    </w:rPr>
  </w:style>
  <w:style w:type="paragraph" w:customStyle="1" w:styleId="CARD">
    <w:name w:val="CARD"/>
    <w:basedOn w:val="Normal"/>
    <w:link w:val="CARDChar"/>
    <w:qFormat/>
    <w:rsid w:val="00610CAA"/>
    <w:rPr>
      <w:rFonts w:eastAsia="Times New Roman"/>
      <w:u w:val="single"/>
    </w:rPr>
  </w:style>
  <w:style w:type="character" w:customStyle="1" w:styleId="CARDChar">
    <w:name w:val="CARD Char"/>
    <w:basedOn w:val="DefaultParagraphFont"/>
    <w:link w:val="CARD"/>
    <w:rsid w:val="00610CAA"/>
    <w:rPr>
      <w:rFonts w:ascii="Calibri" w:eastAsia="Times New Roman" w:hAnsi="Calibri"/>
      <w:sz w:val="22"/>
      <w:u w:val="single"/>
    </w:rPr>
  </w:style>
  <w:style w:type="paragraph" w:customStyle="1" w:styleId="Normal2">
    <w:name w:val="Normal2"/>
    <w:basedOn w:val="Normal"/>
    <w:qFormat/>
    <w:rsid w:val="00610CAA"/>
    <w:rPr>
      <w:rFonts w:eastAsia="Times New Roman"/>
    </w:rPr>
  </w:style>
  <w:style w:type="character" w:customStyle="1" w:styleId="Style11ptThickunderline">
    <w:name w:val="Style 11 pt Thick underline"/>
    <w:rsid w:val="00610CAA"/>
    <w:rPr>
      <w:rFonts w:ascii="Times New Roman" w:hAnsi="Times New Roman"/>
      <w:sz w:val="20"/>
      <w:u w:val="single"/>
    </w:rPr>
  </w:style>
  <w:style w:type="character" w:customStyle="1" w:styleId="Style11ptBoldThickunderline">
    <w:name w:val="Style 11 pt Bold Thick underline"/>
    <w:rsid w:val="00610CAA"/>
    <w:rPr>
      <w:rFonts w:ascii="Times New Roman" w:hAnsi="Times New Roman"/>
      <w:b/>
      <w:bCs/>
      <w:sz w:val="20"/>
      <w:u w:val="single"/>
    </w:rPr>
  </w:style>
  <w:style w:type="paragraph" w:customStyle="1" w:styleId="UnderlineBoldIndent">
    <w:name w:val="Underline + Bold Indent"/>
    <w:basedOn w:val="Normal"/>
    <w:link w:val="UnderlineBoldIndentCharChar"/>
    <w:qFormat/>
    <w:rsid w:val="00610CAA"/>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610CAA"/>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610CAA"/>
    <w:rPr>
      <w:u w:val="single"/>
    </w:rPr>
  </w:style>
  <w:style w:type="character" w:customStyle="1" w:styleId="StyleUnderlineBoldIndent11ptChar">
    <w:name w:val="Style Underline + Bold Indent + 11 pt Char"/>
    <w:link w:val="StyleUnderlineBoldIndent11pt"/>
    <w:rsid w:val="00610CAA"/>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610CAA"/>
    <w:rPr>
      <w:b/>
      <w:bCs/>
      <w:u w:val="single"/>
    </w:rPr>
  </w:style>
  <w:style w:type="character" w:customStyle="1" w:styleId="StyleUnderlineBoldIndent11ptBoldChar">
    <w:name w:val="Style Underline + Bold Indent + 11 pt Bold Char"/>
    <w:link w:val="StyleUnderlineBoldIndent11ptBold"/>
    <w:rsid w:val="00610CAA"/>
    <w:rPr>
      <w:rFonts w:ascii="Calibri" w:eastAsia="Times New Roman" w:hAnsi="Calibri"/>
      <w:b/>
      <w:bCs/>
      <w:sz w:val="22"/>
      <w:szCs w:val="20"/>
      <w:u w:val="single"/>
    </w:rPr>
  </w:style>
  <w:style w:type="paragraph" w:customStyle="1" w:styleId="Normal20pt">
    <w:name w:val="Normal  + 20 pt"/>
    <w:basedOn w:val="Normal"/>
    <w:uiPriority w:val="6"/>
    <w:qFormat/>
    <w:rsid w:val="00610CAA"/>
    <w:rPr>
      <w:bCs/>
      <w:u w:val="single"/>
    </w:rPr>
  </w:style>
  <w:style w:type="paragraph" w:customStyle="1" w:styleId="author-name">
    <w:name w:val="author-name"/>
    <w:basedOn w:val="Normal"/>
    <w:qFormat/>
    <w:rsid w:val="00610CAA"/>
    <w:pPr>
      <w:spacing w:before="100" w:beforeAutospacing="1" w:after="100" w:afterAutospacing="1"/>
    </w:pPr>
    <w:rPr>
      <w:rFonts w:eastAsia="Times New Roman"/>
    </w:rPr>
  </w:style>
  <w:style w:type="paragraph" w:customStyle="1" w:styleId="author-credentials">
    <w:name w:val="author-credentials"/>
    <w:basedOn w:val="Normal"/>
    <w:qFormat/>
    <w:rsid w:val="00610CAA"/>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610CAA"/>
    <w:rPr>
      <w:rFonts w:ascii="Consolas" w:hAnsi="Consolas" w:cs="Consolas"/>
      <w:sz w:val="20"/>
      <w:szCs w:val="20"/>
    </w:rPr>
  </w:style>
  <w:style w:type="character" w:customStyle="1" w:styleId="headline">
    <w:name w:val="headline"/>
    <w:basedOn w:val="DefaultParagraphFont"/>
    <w:rsid w:val="00610CAA"/>
  </w:style>
  <w:style w:type="character" w:customStyle="1" w:styleId="yshortcuts">
    <w:name w:val="yshortcuts"/>
    <w:basedOn w:val="DefaultParagraphFont"/>
    <w:rsid w:val="00610CAA"/>
  </w:style>
  <w:style w:type="character" w:customStyle="1" w:styleId="HotRouteChar0">
    <w:name w:val="Hot Route Char"/>
    <w:link w:val="HotRoute"/>
    <w:rsid w:val="00610CAA"/>
    <w:rPr>
      <w:rFonts w:ascii="Calibri" w:eastAsia="Times New Roman" w:hAnsi="Calibri"/>
      <w:sz w:val="22"/>
    </w:rPr>
  </w:style>
  <w:style w:type="paragraph" w:styleId="PlainText">
    <w:name w:val="Plain Text"/>
    <w:basedOn w:val="Normal"/>
    <w:link w:val="PlainTextChar"/>
    <w:rsid w:val="00610CAA"/>
    <w:rPr>
      <w:rFonts w:ascii="Courier New" w:eastAsia="Times New Roman" w:hAnsi="Courier New" w:cs="Courier New"/>
      <w:szCs w:val="20"/>
    </w:rPr>
  </w:style>
  <w:style w:type="character" w:customStyle="1" w:styleId="PlainTextChar">
    <w:name w:val="Plain Text Char"/>
    <w:basedOn w:val="DefaultParagraphFont"/>
    <w:link w:val="PlainText"/>
    <w:rsid w:val="00610CAA"/>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610CAA"/>
    <w:rPr>
      <w:sz w:val="12"/>
    </w:rPr>
  </w:style>
  <w:style w:type="character" w:customStyle="1" w:styleId="MicrotextChar0">
    <w:name w:val="Microtext Char"/>
    <w:link w:val="Microtext0"/>
    <w:rsid w:val="00610CAA"/>
    <w:rPr>
      <w:rFonts w:ascii="Calibri" w:hAnsi="Calibri"/>
      <w:sz w:val="12"/>
    </w:rPr>
  </w:style>
  <w:style w:type="paragraph" w:customStyle="1" w:styleId="Style6">
    <w:name w:val="Style6"/>
    <w:basedOn w:val="Normal"/>
    <w:link w:val="Style6Char"/>
    <w:autoRedefine/>
    <w:qFormat/>
    <w:rsid w:val="00610CAA"/>
    <w:rPr>
      <w:b/>
    </w:rPr>
  </w:style>
  <w:style w:type="character" w:customStyle="1" w:styleId="Style6Char">
    <w:name w:val="Style6 Char"/>
    <w:basedOn w:val="DefaultParagraphFont"/>
    <w:link w:val="Style6"/>
    <w:rsid w:val="00610CAA"/>
    <w:rPr>
      <w:rFonts w:ascii="Calibri" w:hAnsi="Calibri"/>
      <w:b/>
      <w:sz w:val="22"/>
    </w:rPr>
  </w:style>
  <w:style w:type="paragraph" w:customStyle="1" w:styleId="Style11">
    <w:name w:val="Style11"/>
    <w:basedOn w:val="Normal"/>
    <w:link w:val="Style11Char"/>
    <w:qFormat/>
    <w:rsid w:val="00610CAA"/>
    <w:rPr>
      <w:rFonts w:eastAsia="Times New Roman"/>
      <w:b/>
      <w:szCs w:val="20"/>
      <w:u w:val="thick"/>
    </w:rPr>
  </w:style>
  <w:style w:type="paragraph" w:customStyle="1" w:styleId="Style12">
    <w:name w:val="Style12"/>
    <w:basedOn w:val="Normal"/>
    <w:link w:val="Style12Char"/>
    <w:qFormat/>
    <w:rsid w:val="00610CAA"/>
    <w:rPr>
      <w:rFonts w:eastAsia="Times New Roman"/>
      <w:b/>
      <w:u w:val="thick"/>
    </w:rPr>
  </w:style>
  <w:style w:type="character" w:customStyle="1" w:styleId="Style11Char">
    <w:name w:val="Style11 Char"/>
    <w:basedOn w:val="DefaultParagraphFont"/>
    <w:link w:val="Style11"/>
    <w:rsid w:val="00610CAA"/>
    <w:rPr>
      <w:rFonts w:ascii="Calibri" w:eastAsia="Times New Roman" w:hAnsi="Calibri"/>
      <w:b/>
      <w:sz w:val="22"/>
      <w:szCs w:val="20"/>
      <w:u w:val="thick"/>
    </w:rPr>
  </w:style>
  <w:style w:type="character" w:customStyle="1" w:styleId="Style12Char">
    <w:name w:val="Style12 Char"/>
    <w:basedOn w:val="DefaultParagraphFont"/>
    <w:link w:val="Style12"/>
    <w:rsid w:val="00610CAA"/>
    <w:rPr>
      <w:rFonts w:ascii="Calibri" w:eastAsia="Times New Roman" w:hAnsi="Calibri"/>
      <w:b/>
      <w:sz w:val="22"/>
      <w:u w:val="thick"/>
    </w:rPr>
  </w:style>
  <w:style w:type="character" w:customStyle="1" w:styleId="caps-label">
    <w:name w:val="caps-label"/>
    <w:basedOn w:val="DefaultParagraphFont"/>
    <w:rsid w:val="00610CAA"/>
  </w:style>
  <w:style w:type="character" w:customStyle="1" w:styleId="wikiexternallink">
    <w:name w:val="wikiexternallink"/>
    <w:basedOn w:val="DefaultParagraphFont"/>
    <w:rsid w:val="00610CAA"/>
  </w:style>
  <w:style w:type="character" w:customStyle="1" w:styleId="StyleStyleBoldUnderlineIntenseEmphasisUnderlineapple-style-s">
    <w:name w:val="Style Style Bold UnderlineIntense EmphasisUnderlineapple-style-s..."/>
    <w:basedOn w:val="DefaultParagraphFont"/>
    <w:rsid w:val="00610CAA"/>
    <w:rPr>
      <w:b w:val="0"/>
      <w:bCs w:val="0"/>
      <w:sz w:val="22"/>
      <w:u w:val="single"/>
      <w:bdr w:val="none" w:sz="0" w:space="0" w:color="auto"/>
    </w:rPr>
  </w:style>
  <w:style w:type="paragraph" w:customStyle="1" w:styleId="blocktitle0">
    <w:name w:val="block title"/>
    <w:basedOn w:val="Normal"/>
    <w:link w:val="blocktitleChar0"/>
    <w:autoRedefine/>
    <w:qFormat/>
    <w:rsid w:val="00610CAA"/>
    <w:pPr>
      <w:spacing w:after="240"/>
      <w:jc w:val="center"/>
      <w:outlineLvl w:val="0"/>
    </w:pPr>
    <w:rPr>
      <w:rFonts w:eastAsia="Calibri"/>
      <w:b/>
      <w:caps/>
      <w:sz w:val="28"/>
      <w:szCs w:val="28"/>
      <w:lang w:val="es-ES"/>
    </w:rPr>
  </w:style>
  <w:style w:type="character" w:customStyle="1" w:styleId="UnderlineCard">
    <w:name w:val="Underline Card"/>
    <w:uiPriority w:val="6"/>
    <w:qFormat/>
    <w:rsid w:val="00610CAA"/>
    <w:rPr>
      <w:rFonts w:ascii="Arial" w:hAnsi="Arial"/>
      <w:b w:val="0"/>
      <w:bCs/>
      <w:sz w:val="20"/>
      <w:u w:val="single"/>
    </w:rPr>
  </w:style>
  <w:style w:type="character" w:customStyle="1" w:styleId="story-author">
    <w:name w:val="story-author"/>
    <w:basedOn w:val="DefaultParagraphFont"/>
    <w:rsid w:val="00610CAA"/>
  </w:style>
  <w:style w:type="paragraph" w:customStyle="1" w:styleId="type">
    <w:name w:val="type"/>
    <w:basedOn w:val="Normal"/>
    <w:qFormat/>
    <w:rsid w:val="00610CAA"/>
    <w:pPr>
      <w:spacing w:before="100" w:beforeAutospacing="1" w:after="100" w:afterAutospacing="1"/>
    </w:pPr>
    <w:rPr>
      <w:rFonts w:eastAsia="Times New Roman"/>
    </w:rPr>
  </w:style>
  <w:style w:type="character" w:customStyle="1" w:styleId="institution">
    <w:name w:val="institution"/>
    <w:basedOn w:val="DefaultParagraphFont"/>
    <w:rsid w:val="00610CAA"/>
  </w:style>
  <w:style w:type="character" w:customStyle="1" w:styleId="abodyblack3">
    <w:name w:val="abodyblack3"/>
    <w:basedOn w:val="DefaultParagraphFont"/>
    <w:rsid w:val="00610CAA"/>
  </w:style>
  <w:style w:type="paragraph" w:customStyle="1" w:styleId="UnderlineChar2CharChar">
    <w:name w:val="Underline Char2 Char Char"/>
    <w:basedOn w:val="Normal"/>
    <w:link w:val="UnderlineChar2CharCharChar"/>
    <w:qFormat/>
    <w:rsid w:val="00610CAA"/>
    <w:rPr>
      <w:rFonts w:eastAsia="MS Mincho"/>
      <w:szCs w:val="20"/>
      <w:u w:val="single"/>
    </w:rPr>
  </w:style>
  <w:style w:type="character" w:customStyle="1" w:styleId="UnderlineChar2CharCharChar">
    <w:name w:val="Underline Char2 Char Char Char"/>
    <w:link w:val="UnderlineChar2CharChar"/>
    <w:rsid w:val="00610CAA"/>
    <w:rPr>
      <w:rFonts w:ascii="Calibri" w:eastAsia="MS Mincho" w:hAnsi="Calibri"/>
      <w:sz w:val="22"/>
      <w:szCs w:val="20"/>
      <w:u w:val="single"/>
    </w:rPr>
  </w:style>
  <w:style w:type="character" w:customStyle="1" w:styleId="CharacterStyle1">
    <w:name w:val="Character Style 1"/>
    <w:rsid w:val="00610CAA"/>
    <w:rPr>
      <w:sz w:val="20"/>
      <w:szCs w:val="20"/>
    </w:rPr>
  </w:style>
  <w:style w:type="character" w:customStyle="1" w:styleId="FontStyle177">
    <w:name w:val="Font Style177"/>
    <w:basedOn w:val="DefaultParagraphFont"/>
    <w:uiPriority w:val="99"/>
    <w:rsid w:val="00610CAA"/>
    <w:rPr>
      <w:rFonts w:ascii="Times New Roman" w:hAnsi="Times New Roman" w:cs="Times New Roman"/>
      <w:sz w:val="20"/>
      <w:szCs w:val="20"/>
    </w:rPr>
  </w:style>
  <w:style w:type="character" w:customStyle="1" w:styleId="FontStyle173">
    <w:name w:val="Font Style173"/>
    <w:basedOn w:val="DefaultParagraphFont"/>
    <w:uiPriority w:val="99"/>
    <w:rsid w:val="00610CAA"/>
    <w:rPr>
      <w:rFonts w:ascii="Times New Roman" w:hAnsi="Times New Roman" w:cs="Times New Roman"/>
      <w:sz w:val="14"/>
      <w:szCs w:val="14"/>
    </w:rPr>
  </w:style>
  <w:style w:type="character" w:customStyle="1" w:styleId="FontStyle151">
    <w:name w:val="Font Style151"/>
    <w:basedOn w:val="DefaultParagraphFont"/>
    <w:uiPriority w:val="99"/>
    <w:rsid w:val="00610CAA"/>
    <w:rPr>
      <w:rFonts w:ascii="Arial Narrow" w:hAnsi="Arial Narrow" w:cs="Arial Narrow"/>
      <w:b/>
      <w:bCs/>
      <w:sz w:val="12"/>
      <w:szCs w:val="12"/>
    </w:rPr>
  </w:style>
  <w:style w:type="character" w:customStyle="1" w:styleId="FontStyle156">
    <w:name w:val="Font Style156"/>
    <w:basedOn w:val="DefaultParagraphFont"/>
    <w:uiPriority w:val="99"/>
    <w:rsid w:val="00610CAA"/>
    <w:rPr>
      <w:rFonts w:ascii="Arial Narrow" w:hAnsi="Arial Narrow" w:cs="Arial Narrow"/>
      <w:sz w:val="8"/>
      <w:szCs w:val="8"/>
    </w:rPr>
  </w:style>
  <w:style w:type="character" w:customStyle="1" w:styleId="FontStyle160">
    <w:name w:val="Font Style160"/>
    <w:basedOn w:val="DefaultParagraphFont"/>
    <w:uiPriority w:val="99"/>
    <w:rsid w:val="00610CAA"/>
    <w:rPr>
      <w:rFonts w:ascii="Times New Roman" w:hAnsi="Times New Roman" w:cs="Times New Roman"/>
      <w:b/>
      <w:bCs/>
      <w:sz w:val="20"/>
      <w:szCs w:val="20"/>
    </w:rPr>
  </w:style>
  <w:style w:type="character" w:customStyle="1" w:styleId="FontStyle178">
    <w:name w:val="Font Style178"/>
    <w:basedOn w:val="DefaultParagraphFont"/>
    <w:uiPriority w:val="99"/>
    <w:rsid w:val="00610CAA"/>
    <w:rPr>
      <w:rFonts w:ascii="Times New Roman" w:hAnsi="Times New Roman" w:cs="Times New Roman"/>
      <w:sz w:val="18"/>
      <w:szCs w:val="18"/>
    </w:rPr>
  </w:style>
  <w:style w:type="paragraph" w:customStyle="1" w:styleId="Style14">
    <w:name w:val="Style14"/>
    <w:basedOn w:val="Normal"/>
    <w:uiPriority w:val="99"/>
    <w:qFormat/>
    <w:rsid w:val="00610CAA"/>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610CAA"/>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610CAA"/>
    <w:rPr>
      <w:rFonts w:ascii="Times New Roman" w:hAnsi="Times New Roman" w:cs="Times New Roman"/>
      <w:sz w:val="12"/>
      <w:szCs w:val="12"/>
    </w:rPr>
  </w:style>
  <w:style w:type="paragraph" w:customStyle="1" w:styleId="Style9">
    <w:name w:val="Style9"/>
    <w:basedOn w:val="Normal"/>
    <w:uiPriority w:val="99"/>
    <w:qFormat/>
    <w:rsid w:val="00610CAA"/>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610CAA"/>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610CAA"/>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610CAA"/>
    <w:rPr>
      <w:rFonts w:ascii="Times New Roman" w:hAnsi="Times New Roman" w:cs="Times New Roman"/>
      <w:sz w:val="16"/>
      <w:szCs w:val="16"/>
    </w:rPr>
  </w:style>
  <w:style w:type="character" w:customStyle="1" w:styleId="f">
    <w:name w:val="f"/>
    <w:basedOn w:val="DefaultParagraphFont"/>
    <w:rsid w:val="00610CAA"/>
  </w:style>
  <w:style w:type="character" w:customStyle="1" w:styleId="TagsChar2">
    <w:name w:val="Tags Char2"/>
    <w:rsid w:val="00610CAA"/>
    <w:rPr>
      <w:b/>
      <w:sz w:val="24"/>
    </w:rPr>
  </w:style>
  <w:style w:type="paragraph" w:customStyle="1" w:styleId="CardsFont6ptChar">
    <w:name w:val="Cards + Font: 6 pt Char"/>
    <w:basedOn w:val="Normal"/>
    <w:link w:val="CardsFont6ptCharChar"/>
    <w:qFormat/>
    <w:rsid w:val="00610CAA"/>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610CAA"/>
    <w:rPr>
      <w:rFonts w:ascii="Calibri" w:eastAsia="Times New Roman" w:hAnsi="Calibri"/>
      <w:sz w:val="12"/>
    </w:rPr>
  </w:style>
  <w:style w:type="character" w:customStyle="1" w:styleId="FontStyle172">
    <w:name w:val="Font Style172"/>
    <w:basedOn w:val="DefaultParagraphFont"/>
    <w:uiPriority w:val="99"/>
    <w:rsid w:val="00610CAA"/>
    <w:rPr>
      <w:rFonts w:ascii="Times New Roman" w:hAnsi="Times New Roman" w:cs="Times New Roman"/>
      <w:b/>
      <w:bCs/>
      <w:sz w:val="16"/>
      <w:szCs w:val="16"/>
    </w:rPr>
  </w:style>
  <w:style w:type="paragraph" w:customStyle="1" w:styleId="Style18">
    <w:name w:val="Style18"/>
    <w:basedOn w:val="Normal"/>
    <w:uiPriority w:val="99"/>
    <w:qFormat/>
    <w:rsid w:val="00610CAA"/>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610CAA"/>
    <w:rPr>
      <w:rFonts w:ascii="Times New Roman" w:hAnsi="Times New Roman" w:cs="Times New Roman"/>
      <w:i/>
      <w:iCs/>
      <w:sz w:val="16"/>
      <w:szCs w:val="16"/>
    </w:rPr>
  </w:style>
  <w:style w:type="character" w:customStyle="1" w:styleId="FontStyle162">
    <w:name w:val="Font Style162"/>
    <w:basedOn w:val="DefaultParagraphFont"/>
    <w:uiPriority w:val="99"/>
    <w:rsid w:val="00610CAA"/>
    <w:rPr>
      <w:rFonts w:ascii="Times New Roman" w:hAnsi="Times New Roman" w:cs="Times New Roman"/>
      <w:b/>
      <w:bCs/>
      <w:sz w:val="18"/>
      <w:szCs w:val="18"/>
    </w:rPr>
  </w:style>
  <w:style w:type="character" w:customStyle="1" w:styleId="FontStyle167">
    <w:name w:val="Font Style167"/>
    <w:basedOn w:val="DefaultParagraphFont"/>
    <w:uiPriority w:val="99"/>
    <w:rsid w:val="00610CAA"/>
    <w:rPr>
      <w:rFonts w:ascii="Times New Roman" w:hAnsi="Times New Roman" w:cs="Times New Roman"/>
      <w:sz w:val="10"/>
      <w:szCs w:val="10"/>
    </w:rPr>
  </w:style>
  <w:style w:type="character" w:customStyle="1" w:styleId="FontStyle174">
    <w:name w:val="Font Style174"/>
    <w:basedOn w:val="DefaultParagraphFont"/>
    <w:uiPriority w:val="99"/>
    <w:rsid w:val="00610CAA"/>
    <w:rPr>
      <w:rFonts w:ascii="Arial Narrow" w:hAnsi="Arial Narrow" w:cs="Arial Narrow"/>
      <w:b/>
      <w:bCs/>
      <w:sz w:val="18"/>
      <w:szCs w:val="18"/>
    </w:rPr>
  </w:style>
  <w:style w:type="paragraph" w:customStyle="1" w:styleId="Style47">
    <w:name w:val="Style47"/>
    <w:basedOn w:val="Normal"/>
    <w:uiPriority w:val="99"/>
    <w:qFormat/>
    <w:rsid w:val="00610CAA"/>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610CAA"/>
    <w:rPr>
      <w:rFonts w:ascii="Times New Roman" w:hAnsi="Times New Roman" w:cs="Times New Roman"/>
      <w:sz w:val="12"/>
      <w:szCs w:val="12"/>
    </w:rPr>
  </w:style>
  <w:style w:type="paragraph" w:customStyle="1" w:styleId="Style24">
    <w:name w:val="Style24"/>
    <w:basedOn w:val="Normal"/>
    <w:uiPriority w:val="99"/>
    <w:qFormat/>
    <w:rsid w:val="00610CAA"/>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610CAA"/>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610CAA"/>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610CAA"/>
    <w:rPr>
      <w:rFonts w:ascii="Times New Roman" w:hAnsi="Times New Roman" w:cs="Times New Roman"/>
      <w:b/>
      <w:bCs/>
      <w:sz w:val="18"/>
      <w:szCs w:val="18"/>
    </w:rPr>
  </w:style>
  <w:style w:type="paragraph" w:customStyle="1" w:styleId="Style21">
    <w:name w:val="Style21"/>
    <w:basedOn w:val="Normal"/>
    <w:uiPriority w:val="99"/>
    <w:qFormat/>
    <w:rsid w:val="00610CAA"/>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610CAA"/>
    <w:pPr>
      <w:widowControl w:val="0"/>
      <w:autoSpaceDE w:val="0"/>
      <w:autoSpaceDN w:val="0"/>
      <w:adjustRightInd w:val="0"/>
      <w:spacing w:line="198" w:lineRule="exact"/>
    </w:pPr>
    <w:rPr>
      <w:rFonts w:eastAsia="Times New Roman"/>
    </w:rPr>
  </w:style>
  <w:style w:type="paragraph" w:customStyle="1" w:styleId="Standard">
    <w:name w:val="Standard"/>
    <w:qFormat/>
    <w:rsid w:val="00610CAA"/>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610CAA"/>
    <w:rPr>
      <w:color w:val="000000"/>
      <w:sz w:val="32"/>
      <w:szCs w:val="32"/>
    </w:rPr>
  </w:style>
  <w:style w:type="paragraph" w:customStyle="1" w:styleId="Cardnon-underlined">
    <w:name w:val="Card non-underlined"/>
    <w:basedOn w:val="Normal"/>
    <w:link w:val="Cardnon-underlinedChar"/>
    <w:autoRedefine/>
    <w:uiPriority w:val="99"/>
    <w:qFormat/>
    <w:rsid w:val="00610CAA"/>
    <w:rPr>
      <w:rFonts w:eastAsia="Times New Roman"/>
      <w:szCs w:val="20"/>
    </w:rPr>
  </w:style>
  <w:style w:type="character" w:customStyle="1" w:styleId="Cardnon-underlinedChar">
    <w:name w:val="Card non-underlined Char"/>
    <w:basedOn w:val="DefaultParagraphFont"/>
    <w:link w:val="Cardnon-underlined"/>
    <w:uiPriority w:val="99"/>
    <w:rsid w:val="00610CAA"/>
    <w:rPr>
      <w:rFonts w:ascii="Calibri" w:eastAsia="Times New Roman" w:hAnsi="Calibri"/>
      <w:sz w:val="22"/>
      <w:szCs w:val="20"/>
    </w:rPr>
  </w:style>
  <w:style w:type="character" w:customStyle="1" w:styleId="TitleChar2">
    <w:name w:val="Title Char2"/>
    <w:basedOn w:val="DefaultParagraphFont"/>
    <w:uiPriority w:val="10"/>
    <w:qFormat/>
    <w:locked/>
    <w:rsid w:val="00610CAA"/>
    <w:rPr>
      <w:b/>
      <w:bCs/>
      <w:u w:val="single"/>
    </w:rPr>
  </w:style>
  <w:style w:type="paragraph" w:styleId="TOC3">
    <w:name w:val="toc 3"/>
    <w:basedOn w:val="Normal"/>
    <w:next w:val="Normal"/>
    <w:autoRedefine/>
    <w:qFormat/>
    <w:rsid w:val="00610CAA"/>
    <w:pPr>
      <w:ind w:left="400"/>
    </w:pPr>
    <w:rPr>
      <w:rFonts w:eastAsia="Times New Roman"/>
      <w:szCs w:val="20"/>
    </w:rPr>
  </w:style>
  <w:style w:type="paragraph" w:styleId="TOC4">
    <w:name w:val="toc 4"/>
    <w:basedOn w:val="Normal"/>
    <w:next w:val="Normal"/>
    <w:autoRedefine/>
    <w:rsid w:val="00610CAA"/>
    <w:pPr>
      <w:ind w:left="600"/>
    </w:pPr>
    <w:rPr>
      <w:rFonts w:eastAsia="Times New Roman"/>
      <w:szCs w:val="20"/>
    </w:rPr>
  </w:style>
  <w:style w:type="paragraph" w:styleId="TOC5">
    <w:name w:val="toc 5"/>
    <w:basedOn w:val="Normal"/>
    <w:next w:val="Normal"/>
    <w:autoRedefine/>
    <w:rsid w:val="00610CAA"/>
    <w:pPr>
      <w:ind w:left="800"/>
    </w:pPr>
    <w:rPr>
      <w:rFonts w:eastAsia="Times New Roman"/>
      <w:szCs w:val="20"/>
    </w:rPr>
  </w:style>
  <w:style w:type="paragraph" w:styleId="TOC6">
    <w:name w:val="toc 6"/>
    <w:basedOn w:val="Normal"/>
    <w:next w:val="Normal"/>
    <w:autoRedefine/>
    <w:rsid w:val="00610CAA"/>
    <w:pPr>
      <w:ind w:left="1000"/>
    </w:pPr>
    <w:rPr>
      <w:rFonts w:eastAsia="Times New Roman"/>
      <w:szCs w:val="20"/>
    </w:rPr>
  </w:style>
  <w:style w:type="paragraph" w:styleId="TOC7">
    <w:name w:val="toc 7"/>
    <w:basedOn w:val="Normal"/>
    <w:next w:val="Normal"/>
    <w:autoRedefine/>
    <w:rsid w:val="00610CAA"/>
    <w:pPr>
      <w:ind w:left="1200"/>
    </w:pPr>
    <w:rPr>
      <w:rFonts w:eastAsia="Times New Roman"/>
      <w:szCs w:val="20"/>
    </w:rPr>
  </w:style>
  <w:style w:type="paragraph" w:styleId="TOC8">
    <w:name w:val="toc 8"/>
    <w:basedOn w:val="Normal"/>
    <w:next w:val="Normal"/>
    <w:autoRedefine/>
    <w:rsid w:val="00610CAA"/>
    <w:pPr>
      <w:ind w:left="1400"/>
    </w:pPr>
    <w:rPr>
      <w:rFonts w:eastAsia="Times New Roman"/>
      <w:szCs w:val="20"/>
    </w:rPr>
  </w:style>
  <w:style w:type="character" w:customStyle="1" w:styleId="allocatoragentsleft">
    <w:name w:val="al_locatoragentsleft"/>
    <w:basedOn w:val="DefaultParagraphFont"/>
    <w:rsid w:val="00610CAA"/>
  </w:style>
  <w:style w:type="character" w:styleId="HTMLTypewriter">
    <w:name w:val="HTML Typewriter"/>
    <w:basedOn w:val="DefaultParagraphFont"/>
    <w:unhideWhenUsed/>
    <w:rsid w:val="00610CAA"/>
    <w:rPr>
      <w:rFonts w:ascii="Courier New" w:eastAsia="Times New Roman" w:hAnsi="Courier New" w:cs="Courier New"/>
      <w:sz w:val="20"/>
      <w:szCs w:val="20"/>
    </w:rPr>
  </w:style>
  <w:style w:type="paragraph" w:customStyle="1" w:styleId="Carding">
    <w:name w:val="Carding"/>
    <w:basedOn w:val="Normal"/>
    <w:uiPriority w:val="99"/>
    <w:qFormat/>
    <w:rsid w:val="00610CAA"/>
    <w:rPr>
      <w:rFonts w:eastAsia="Times New Roman"/>
      <w:sz w:val="18"/>
    </w:rPr>
  </w:style>
  <w:style w:type="character" w:customStyle="1" w:styleId="TagsChar1">
    <w:name w:val="Tags Char1"/>
    <w:basedOn w:val="DefaultParagraphFont"/>
    <w:rsid w:val="00610CAA"/>
    <w:rPr>
      <w:rFonts w:ascii="Arial Narrow" w:hAnsi="Arial Narrow"/>
      <w:b/>
      <w:noProof w:val="0"/>
      <w:sz w:val="22"/>
      <w:szCs w:val="60"/>
      <w:lang w:val="en-US" w:eastAsia="en-US" w:bidi="ar-SA"/>
    </w:rPr>
  </w:style>
  <w:style w:type="character" w:customStyle="1" w:styleId="aunderline">
    <w:name w:val="aunderline"/>
    <w:basedOn w:val="DefaultParagraphFont"/>
    <w:qFormat/>
    <w:rsid w:val="00610CAA"/>
    <w:rPr>
      <w:rFonts w:ascii="Times New Roman" w:hAnsi="Times New Roman"/>
      <w:sz w:val="20"/>
      <w:szCs w:val="24"/>
      <w:u w:val="thick"/>
    </w:rPr>
  </w:style>
  <w:style w:type="character" w:customStyle="1" w:styleId="tagChar1">
    <w:name w:val="tag Char1"/>
    <w:aliases w:val="Heading 2 Char1 Char Char Char Char"/>
    <w:basedOn w:val="DefaultParagraphFont"/>
    <w:rsid w:val="00610CAA"/>
    <w:rPr>
      <w:b/>
      <w:noProof w:val="0"/>
      <w:sz w:val="24"/>
      <w:lang w:val="en-US" w:eastAsia="en-US" w:bidi="ar-SA"/>
    </w:rPr>
  </w:style>
  <w:style w:type="character" w:customStyle="1" w:styleId="tagChar2">
    <w:name w:val="tag Char2"/>
    <w:basedOn w:val="DefaultParagraphFont"/>
    <w:qFormat/>
    <w:rsid w:val="00610CAA"/>
    <w:rPr>
      <w:b/>
      <w:noProof w:val="0"/>
      <w:sz w:val="24"/>
      <w:lang w:val="en-US" w:eastAsia="en-US" w:bidi="ar-SA"/>
    </w:rPr>
  </w:style>
  <w:style w:type="character" w:customStyle="1" w:styleId="Taggin-New">
    <w:name w:val="Taggin - New"/>
    <w:basedOn w:val="DefaultParagraphFont"/>
    <w:rsid w:val="00610CAA"/>
    <w:rPr>
      <w:rFonts w:ascii="Arial Narrow" w:hAnsi="Arial Narrow"/>
      <w:b/>
      <w:sz w:val="22"/>
    </w:rPr>
  </w:style>
  <w:style w:type="character" w:customStyle="1" w:styleId="Boxing-New">
    <w:name w:val="Boxing - New"/>
    <w:basedOn w:val="DefaultParagraphFont"/>
    <w:rsid w:val="00610CAA"/>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610CAA"/>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610CAA"/>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610CAA"/>
    <w:rPr>
      <w:rFonts w:ascii="Garamond" w:hAnsi="Garamond"/>
      <w:sz w:val="22"/>
      <w:szCs w:val="24"/>
      <w:u w:val="single"/>
      <w:lang w:val="en-US" w:eastAsia="en-US" w:bidi="ar-SA"/>
    </w:rPr>
  </w:style>
  <w:style w:type="paragraph" w:customStyle="1" w:styleId="Style2">
    <w:name w:val="Style2"/>
    <w:basedOn w:val="Heading4"/>
    <w:qFormat/>
    <w:rsid w:val="00610CAA"/>
    <w:rPr>
      <w:rFonts w:eastAsia="Times New Roman" w:cs="Times New Roman"/>
      <w:iCs/>
      <w:caps/>
      <w:szCs w:val="20"/>
    </w:rPr>
  </w:style>
  <w:style w:type="character" w:customStyle="1" w:styleId="pagetitle">
    <w:name w:val="pagetitle"/>
    <w:basedOn w:val="DefaultParagraphFont"/>
    <w:rsid w:val="00610CAA"/>
  </w:style>
  <w:style w:type="paragraph" w:customStyle="1" w:styleId="text">
    <w:name w:val="text"/>
    <w:basedOn w:val="Normal"/>
    <w:uiPriority w:val="99"/>
    <w:qFormat/>
    <w:rsid w:val="00610CAA"/>
    <w:pPr>
      <w:spacing w:before="100" w:beforeAutospacing="1" w:after="100" w:afterAutospacing="1"/>
    </w:pPr>
    <w:rPr>
      <w:rFonts w:eastAsia="Times New Roman"/>
    </w:rPr>
  </w:style>
  <w:style w:type="character" w:customStyle="1" w:styleId="StyleUnderlineCharChar9ptBold1">
    <w:name w:val="Style Underline Char Char + 9 pt Bold1"/>
    <w:rsid w:val="00610CAA"/>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610CAA"/>
    <w:rPr>
      <w:rFonts w:ascii="Times New Roman" w:hAnsi="Times New Roman"/>
      <w:sz w:val="20"/>
      <w:szCs w:val="24"/>
      <w:u w:val="single"/>
      <w:lang w:val="en-US" w:eastAsia="en-US" w:bidi="ar-SA"/>
    </w:rPr>
  </w:style>
  <w:style w:type="character" w:customStyle="1" w:styleId="Style9ptBoldUnderline">
    <w:name w:val="Style 9 pt Bold Underline"/>
    <w:rsid w:val="00610CAA"/>
    <w:rPr>
      <w:b/>
      <w:bCs/>
      <w:sz w:val="20"/>
      <w:u w:val="single"/>
    </w:rPr>
  </w:style>
  <w:style w:type="paragraph" w:customStyle="1" w:styleId="StyleUnderline9pt0">
    <w:name w:val="Style Underline + 9 pt"/>
    <w:link w:val="StyleUnderline9ptChar"/>
    <w:qFormat/>
    <w:rsid w:val="00610CAA"/>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610CAA"/>
    <w:rPr>
      <w:rFonts w:ascii="Arial" w:eastAsia="Times New Roman" w:hAnsi="Arial" w:cs="Times New Roman"/>
      <w:sz w:val="22"/>
      <w:szCs w:val="20"/>
      <w:u w:val="single"/>
    </w:rPr>
  </w:style>
  <w:style w:type="character" w:customStyle="1" w:styleId="StyleUnderlineChar1Bold">
    <w:name w:val="Style Underline Char1 + Bold"/>
    <w:rsid w:val="00610CAA"/>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610CAA"/>
    <w:pPr>
      <w:widowControl w:val="0"/>
      <w:spacing w:after="0" w:line="240" w:lineRule="auto"/>
      <w:ind w:left="288" w:right="288"/>
    </w:pPr>
    <w:rPr>
      <w:rFonts w:ascii="Times New Roman" w:hAnsi="Times New Roman"/>
      <w:bCs/>
      <w:kern w:val="32"/>
      <w:sz w:val="16"/>
      <w:szCs w:val="20"/>
      <w:lang w:eastAsia="ar-SA"/>
    </w:rPr>
  </w:style>
  <w:style w:type="character" w:customStyle="1" w:styleId="Stylecard9ptChar">
    <w:name w:val="Style card + 9 pt Char"/>
    <w:basedOn w:val="DefaultParagraphFont"/>
    <w:link w:val="Stylecard9pt"/>
    <w:rsid w:val="00610CAA"/>
    <w:rPr>
      <w:rFonts w:ascii="Times New Roman" w:hAnsi="Times New Roman"/>
      <w:bCs/>
      <w:kern w:val="32"/>
      <w:sz w:val="16"/>
      <w:szCs w:val="20"/>
      <w:lang w:eastAsia="ar-SA"/>
    </w:rPr>
  </w:style>
  <w:style w:type="character" w:customStyle="1" w:styleId="TagsCharCharChar">
    <w:name w:val="Tags Char Char Char"/>
    <w:basedOn w:val="DefaultParagraphFont"/>
    <w:rsid w:val="00610CAA"/>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610CAA"/>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610CAA"/>
    <w:rPr>
      <w:rFonts w:ascii="Times" w:hAnsi="Times"/>
      <w:b w:val="0"/>
      <w:bCs/>
      <w:sz w:val="20"/>
      <w:u w:val="single"/>
    </w:rPr>
  </w:style>
  <w:style w:type="character" w:customStyle="1" w:styleId="blubigktbiz">
    <w:name w:val="blubigktbiz"/>
    <w:rsid w:val="00610CAA"/>
  </w:style>
  <w:style w:type="paragraph" w:customStyle="1" w:styleId="StyleevidencetextBorderSinglesolidlineAuto05ptL">
    <w:name w:val="Style evidence text + Border: : (Single solid line Auto  0.5 pt L..."/>
    <w:basedOn w:val="evidencetext"/>
    <w:link w:val="StyleevidencetextBorderSinglesolidlineAuto05ptLChar"/>
    <w:qFormat/>
    <w:rsid w:val="00610CAA"/>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610CAA"/>
    <w:rPr>
      <w:rFonts w:ascii="Calibri" w:hAnsi="Calibri"/>
      <w:color w:val="000000"/>
      <w:sz w:val="22"/>
      <w:lang w:val="x-none" w:eastAsia="x-none"/>
    </w:rPr>
  </w:style>
  <w:style w:type="character" w:customStyle="1" w:styleId="Style4CharChar">
    <w:name w:val="Style4 Char Char"/>
    <w:basedOn w:val="DefaultParagraphFont"/>
    <w:rsid w:val="00610CAA"/>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610CAA"/>
    <w:rPr>
      <w:rFonts w:ascii="Times New Roman" w:hAnsi="Times New Roman" w:cs="Times New Roman"/>
      <w:sz w:val="16"/>
      <w:szCs w:val="16"/>
    </w:rPr>
  </w:style>
  <w:style w:type="character" w:customStyle="1" w:styleId="StyleEmphasisArial12ptBold">
    <w:name w:val="Style Emphasis + Arial 12 pt Bold"/>
    <w:rsid w:val="00610CAA"/>
    <w:rPr>
      <w:rFonts w:ascii="Arial" w:hAnsi="Arial"/>
      <w:b/>
      <w:bCs/>
      <w:i/>
      <w:iCs/>
      <w:sz w:val="24"/>
    </w:rPr>
  </w:style>
  <w:style w:type="character" w:customStyle="1" w:styleId="super">
    <w:name w:val="super"/>
    <w:rsid w:val="00610CAA"/>
  </w:style>
  <w:style w:type="character" w:customStyle="1" w:styleId="text30">
    <w:name w:val="text30"/>
    <w:rsid w:val="00610CAA"/>
  </w:style>
  <w:style w:type="character" w:customStyle="1" w:styleId="uppercase">
    <w:name w:val="uppercase"/>
    <w:rsid w:val="00610CAA"/>
  </w:style>
  <w:style w:type="character" w:customStyle="1" w:styleId="bodytext0">
    <w:name w:val="bodytext"/>
    <w:rsid w:val="00610CAA"/>
  </w:style>
  <w:style w:type="character" w:customStyle="1" w:styleId="entry-title">
    <w:name w:val="entry-title"/>
    <w:rsid w:val="00610CAA"/>
  </w:style>
  <w:style w:type="character" w:customStyle="1" w:styleId="BodyTextIndentChar1">
    <w:name w:val="Body Text Indent Char1"/>
    <w:basedOn w:val="DefaultParagraphFont"/>
    <w:uiPriority w:val="99"/>
    <w:semiHidden/>
    <w:rsid w:val="00610CAA"/>
    <w:rPr>
      <w:rFonts w:ascii="Times New Roman" w:hAnsi="Times New Roman" w:cs="Times New Roman"/>
      <w:sz w:val="20"/>
    </w:rPr>
  </w:style>
  <w:style w:type="character" w:customStyle="1" w:styleId="Style6pt">
    <w:name w:val="Style 6 pt"/>
    <w:basedOn w:val="DefaultParagraphFont"/>
    <w:qFormat/>
    <w:rsid w:val="00610CAA"/>
    <w:rPr>
      <w:sz w:val="12"/>
    </w:rPr>
  </w:style>
  <w:style w:type="character" w:customStyle="1" w:styleId="CiteCharCharCharCharCharChar">
    <w:name w:val="Cite Char Char Char Char Char Char"/>
    <w:basedOn w:val="DefaultParagraphFont"/>
    <w:rsid w:val="00610CAA"/>
    <w:rPr>
      <w:b/>
      <w:noProof w:val="0"/>
      <w:sz w:val="22"/>
      <w:szCs w:val="24"/>
      <w:u w:val="single"/>
      <w:lang w:val="en-US" w:eastAsia="en-US" w:bidi="ar-SA"/>
    </w:rPr>
  </w:style>
  <w:style w:type="character" w:customStyle="1" w:styleId="mainbody1">
    <w:name w:val="mainbody1"/>
    <w:basedOn w:val="DefaultParagraphFont"/>
    <w:rsid w:val="00610CAA"/>
    <w:rPr>
      <w:rFonts w:ascii="Verdana" w:hAnsi="Verdana" w:hint="default"/>
      <w:color w:val="000000"/>
      <w:sz w:val="22"/>
      <w:szCs w:val="22"/>
    </w:rPr>
  </w:style>
  <w:style w:type="character" w:customStyle="1" w:styleId="ssl4">
    <w:name w:val="ss_l4"/>
    <w:basedOn w:val="DefaultParagraphFont"/>
    <w:rsid w:val="00610CAA"/>
  </w:style>
  <w:style w:type="paragraph" w:customStyle="1" w:styleId="StyleNormalWeb11ptUnderline">
    <w:name w:val="Style Normal (Web) + 11 pt Underline"/>
    <w:basedOn w:val="NormalWeb"/>
    <w:link w:val="StyleNormalWeb11ptUnderlineChar"/>
    <w:qFormat/>
    <w:rsid w:val="00610CAA"/>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610CAA"/>
    <w:rPr>
      <w:rFonts w:ascii="Calibri" w:eastAsia="Calibri" w:hAnsi="Calibri" w:cs="Calibri"/>
      <w:sz w:val="22"/>
      <w:szCs w:val="22"/>
      <w:u w:val="single"/>
    </w:rPr>
  </w:style>
  <w:style w:type="character" w:customStyle="1" w:styleId="cit-first-element">
    <w:name w:val="cit-first-element"/>
    <w:basedOn w:val="DefaultParagraphFont"/>
    <w:rsid w:val="00610CAA"/>
  </w:style>
  <w:style w:type="character" w:customStyle="1" w:styleId="title1">
    <w:name w:val="title1"/>
    <w:basedOn w:val="DefaultParagraphFont"/>
    <w:rsid w:val="00610CAA"/>
  </w:style>
  <w:style w:type="character" w:customStyle="1" w:styleId="StyleThickunderline1">
    <w:name w:val="Style Thick underline1"/>
    <w:basedOn w:val="DefaultParagraphFont"/>
    <w:rsid w:val="00610CAA"/>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610CAA"/>
    <w:rPr>
      <w:rFonts w:ascii="Georgia" w:hAnsi="Georgia"/>
    </w:rPr>
  </w:style>
  <w:style w:type="character" w:customStyle="1" w:styleId="FooterChar1">
    <w:name w:val="Footer Char1"/>
    <w:basedOn w:val="DefaultParagraphFont"/>
    <w:uiPriority w:val="99"/>
    <w:semiHidden/>
    <w:rsid w:val="00610CAA"/>
    <w:rPr>
      <w:rFonts w:ascii="Georgia" w:hAnsi="Georgia"/>
    </w:rPr>
  </w:style>
  <w:style w:type="paragraph" w:customStyle="1" w:styleId="Underline20">
    <w:name w:val="Underline2"/>
    <w:basedOn w:val="Normal"/>
    <w:link w:val="Underline2Char"/>
    <w:autoRedefine/>
    <w:uiPriority w:val="4"/>
    <w:qFormat/>
    <w:rsid w:val="00610CAA"/>
    <w:rPr>
      <w:b/>
      <w:u w:val="single"/>
    </w:rPr>
  </w:style>
  <w:style w:type="character" w:customStyle="1" w:styleId="Underline2Char">
    <w:name w:val="Underline2 Char"/>
    <w:basedOn w:val="DefaultParagraphFont"/>
    <w:link w:val="Underline20"/>
    <w:uiPriority w:val="4"/>
    <w:qFormat/>
    <w:rsid w:val="00610CAA"/>
    <w:rPr>
      <w:rFonts w:ascii="Calibri" w:hAnsi="Calibri"/>
      <w:b/>
      <w:sz w:val="22"/>
      <w:u w:val="single"/>
    </w:rPr>
  </w:style>
  <w:style w:type="paragraph" w:customStyle="1" w:styleId="TableParagraph">
    <w:name w:val="Table Paragraph"/>
    <w:basedOn w:val="Normal"/>
    <w:uiPriority w:val="1"/>
    <w:qFormat/>
    <w:rsid w:val="00610CAA"/>
    <w:pPr>
      <w:widowControl w:val="0"/>
    </w:pPr>
  </w:style>
  <w:style w:type="character" w:customStyle="1" w:styleId="UnderlineChar0">
    <w:name w:val="UnderlineChar"/>
    <w:rsid w:val="00610CAA"/>
    <w:rPr>
      <w:sz w:val="24"/>
      <w:u w:val="single"/>
      <w:shd w:val="clear" w:color="auto" w:fill="auto"/>
    </w:rPr>
  </w:style>
  <w:style w:type="character" w:customStyle="1" w:styleId="foreground">
    <w:name w:val="foreground"/>
    <w:basedOn w:val="DefaultParagraphFont"/>
    <w:rsid w:val="00610CAA"/>
  </w:style>
  <w:style w:type="paragraph" w:customStyle="1" w:styleId="StyleCircled11pt">
    <w:name w:val="Style Circled + 11 pt"/>
    <w:basedOn w:val="Normal"/>
    <w:link w:val="StyleCircled11ptChar"/>
    <w:qFormat/>
    <w:rsid w:val="00610CAA"/>
    <w:rPr>
      <w:rFonts w:eastAsia="Times New Roman"/>
      <w:b/>
      <w:bCs/>
      <w:sz w:val="20"/>
      <w:u w:val="single"/>
    </w:rPr>
  </w:style>
  <w:style w:type="character" w:customStyle="1" w:styleId="StyleCircled11ptChar">
    <w:name w:val="Style Circled + 11 pt Char"/>
    <w:link w:val="StyleCircled11pt"/>
    <w:rsid w:val="00610CAA"/>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610CAA"/>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610CAA"/>
    <w:rPr>
      <w:rFonts w:ascii="Times" w:eastAsia="Times New Roman" w:hAnsi="Times"/>
      <w:sz w:val="20"/>
      <w:szCs w:val="28"/>
      <w:u w:val="single"/>
    </w:rPr>
  </w:style>
  <w:style w:type="paragraph" w:customStyle="1" w:styleId="cite20">
    <w:name w:val="cite2"/>
    <w:basedOn w:val="Normal"/>
    <w:uiPriority w:val="99"/>
    <w:qFormat/>
    <w:rsid w:val="00610CAA"/>
    <w:rPr>
      <w:rFonts w:eastAsia="Times New Roman"/>
      <w:color w:val="000000"/>
      <w:sz w:val="20"/>
      <w:szCs w:val="20"/>
    </w:rPr>
  </w:style>
  <w:style w:type="character" w:customStyle="1" w:styleId="postby">
    <w:name w:val="post_by"/>
    <w:basedOn w:val="DefaultParagraphFont"/>
    <w:rsid w:val="00610CAA"/>
  </w:style>
  <w:style w:type="character" w:customStyle="1" w:styleId="Style11ptBorderSinglesolidlineAuto05ptLinewidth">
    <w:name w:val="Style 11 pt Border: : (Single solid line Auto  0.5 pt Line width)"/>
    <w:rsid w:val="00610CAA"/>
    <w:rPr>
      <w:sz w:val="20"/>
      <w:bdr w:val="single" w:sz="4" w:space="0" w:color="auto" w:frame="1"/>
    </w:rPr>
  </w:style>
  <w:style w:type="character" w:customStyle="1" w:styleId="StyleUnderlineChar9ptBorderSinglesolidlineAuto0">
    <w:name w:val="Style Underline Char + 9 pt Border: : (Single solid line Auto  0..."/>
    <w:rsid w:val="00610CAA"/>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610CAA"/>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610CAA"/>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610CAA"/>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610CAA"/>
    <w:rPr>
      <w:sz w:val="20"/>
      <w:szCs w:val="24"/>
      <w:u w:val="single"/>
      <w:bdr w:val="single" w:sz="4" w:space="0" w:color="auto"/>
      <w:lang w:val="en-US" w:eastAsia="en-US" w:bidi="ar-SA"/>
    </w:rPr>
  </w:style>
  <w:style w:type="character" w:customStyle="1" w:styleId="StyleLatinGaramondUnderline">
    <w:name w:val="Style (Latin) Garamond Underline"/>
    <w:rsid w:val="00610CAA"/>
    <w:rPr>
      <w:rFonts w:ascii="Times New Roman" w:hAnsi="Times New Roman"/>
      <w:sz w:val="20"/>
      <w:u w:val="single"/>
    </w:rPr>
  </w:style>
  <w:style w:type="character" w:customStyle="1" w:styleId="StyleLatinGaramond">
    <w:name w:val="Style (Latin) Garamond"/>
    <w:rsid w:val="00610CAA"/>
    <w:rPr>
      <w:rFonts w:ascii="Times New Roman" w:hAnsi="Times New Roman"/>
      <w:sz w:val="20"/>
    </w:rPr>
  </w:style>
  <w:style w:type="character" w:customStyle="1" w:styleId="styletimesnewroman12ptbold0">
    <w:name w:val="styletimesnewroman12ptbold"/>
    <w:basedOn w:val="DefaultParagraphFont"/>
    <w:rsid w:val="00610CAA"/>
  </w:style>
  <w:style w:type="character" w:customStyle="1" w:styleId="mainheading">
    <w:name w:val="mainheading"/>
    <w:basedOn w:val="DefaultParagraphFont"/>
    <w:rsid w:val="00610CAA"/>
  </w:style>
  <w:style w:type="paragraph" w:customStyle="1" w:styleId="BoldandUnderlineChar2CharChar">
    <w:name w:val="Bold and Underline Char2 Char Char"/>
    <w:basedOn w:val="Normal"/>
    <w:link w:val="BoldandUnderlineChar2CharCharChar"/>
    <w:qFormat/>
    <w:rsid w:val="00610CAA"/>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610CAA"/>
    <w:rPr>
      <w:rFonts w:ascii="Calibri" w:eastAsia="Times New Roman" w:hAnsi="Calibri"/>
      <w:b/>
      <w:sz w:val="22"/>
      <w:u w:val="single"/>
    </w:rPr>
  </w:style>
  <w:style w:type="character" w:customStyle="1" w:styleId="StyleUnderlineChar9ptChar">
    <w:name w:val="Style Underline Char + 9 pt Char"/>
    <w:basedOn w:val="UnderlineCharChar"/>
    <w:rsid w:val="00610CAA"/>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610CAA"/>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610CAA"/>
    <w:rPr>
      <w:sz w:val="16"/>
    </w:rPr>
  </w:style>
  <w:style w:type="paragraph" w:customStyle="1" w:styleId="Reduce8pt">
    <w:name w:val="Reduce 8pt"/>
    <w:basedOn w:val="Normal"/>
    <w:link w:val="Reduce8ptCharChar"/>
    <w:qFormat/>
    <w:rsid w:val="00610CAA"/>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610CAA"/>
    <w:rPr>
      <w:rFonts w:ascii="Arial" w:hAnsi="Arial" w:cs="Arial"/>
      <w:sz w:val="22"/>
    </w:rPr>
  </w:style>
  <w:style w:type="character" w:customStyle="1" w:styleId="boldciteChar4">
    <w:name w:val="bold cite Char4"/>
    <w:link w:val="boldcite"/>
    <w:locked/>
    <w:rsid w:val="00610CAA"/>
    <w:rPr>
      <w:rFonts w:eastAsia="Times New Roman" w:cs="Times New Roman"/>
      <w:b/>
      <w:color w:val="000000"/>
      <w:sz w:val="20"/>
      <w:u w:val="thick" w:color="000000"/>
    </w:rPr>
  </w:style>
  <w:style w:type="paragraph" w:customStyle="1" w:styleId="boldcite">
    <w:name w:val="bold cite"/>
    <w:basedOn w:val="Normal"/>
    <w:link w:val="boldciteChar4"/>
    <w:qFormat/>
    <w:rsid w:val="00610CAA"/>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610CAA"/>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610CAA"/>
    <w:rPr>
      <w:rFonts w:eastAsia="Calibri"/>
      <w:b/>
    </w:rPr>
  </w:style>
  <w:style w:type="character" w:customStyle="1" w:styleId="HeadingsBaseChar">
    <w:name w:val="Headings Base Char"/>
    <w:basedOn w:val="DefaultParagraphFont"/>
    <w:link w:val="HeadingsBase"/>
    <w:locked/>
    <w:rsid w:val="00610CAA"/>
    <w:rPr>
      <w:rFonts w:ascii="Times New Roman" w:hAnsi="Times New Roman" w:cs="Times New Roman"/>
      <w:b/>
      <w:sz w:val="32"/>
    </w:rPr>
  </w:style>
  <w:style w:type="paragraph" w:customStyle="1" w:styleId="HeadingsBase">
    <w:name w:val="Headings Base"/>
    <w:basedOn w:val="Normal"/>
    <w:link w:val="HeadingsBaseChar"/>
    <w:qFormat/>
    <w:rsid w:val="00610CAA"/>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610CAA"/>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610CAA"/>
    <w:pPr>
      <w:spacing w:line="480" w:lineRule="auto"/>
      <w:ind w:firstLine="720"/>
    </w:pPr>
    <w:rPr>
      <w:rFonts w:eastAsia="Calibri"/>
    </w:rPr>
  </w:style>
  <w:style w:type="paragraph" w:customStyle="1" w:styleId="SchoolBlockQuote">
    <w:name w:val="School Block Quote"/>
    <w:basedOn w:val="SchoolPaper"/>
    <w:qFormat/>
    <w:rsid w:val="00610CAA"/>
  </w:style>
  <w:style w:type="paragraph" w:customStyle="1" w:styleId="SchoolWorksCited">
    <w:name w:val="School Works Cited"/>
    <w:basedOn w:val="SchoolPaper"/>
    <w:qFormat/>
    <w:rsid w:val="00610CAA"/>
  </w:style>
  <w:style w:type="paragraph" w:customStyle="1" w:styleId="BlockQuote">
    <w:name w:val="Block Quote"/>
    <w:basedOn w:val="Normal"/>
    <w:qFormat/>
    <w:rsid w:val="00610CAA"/>
    <w:pPr>
      <w:ind w:left="720" w:right="720"/>
    </w:pPr>
    <w:rPr>
      <w:rFonts w:eastAsia="Calibri"/>
    </w:rPr>
  </w:style>
  <w:style w:type="paragraph" w:customStyle="1" w:styleId="PaperBody">
    <w:name w:val="Paper Body"/>
    <w:basedOn w:val="Normal"/>
    <w:qFormat/>
    <w:rsid w:val="00610CAA"/>
    <w:pPr>
      <w:spacing w:line="480" w:lineRule="auto"/>
      <w:ind w:firstLine="720"/>
    </w:pPr>
    <w:rPr>
      <w:rFonts w:eastAsia="Calibri"/>
    </w:rPr>
  </w:style>
  <w:style w:type="paragraph" w:customStyle="1" w:styleId="PaperCitation">
    <w:name w:val="Paper Citation"/>
    <w:basedOn w:val="Normal"/>
    <w:qFormat/>
    <w:rsid w:val="00610CAA"/>
    <w:pPr>
      <w:spacing w:line="480" w:lineRule="auto"/>
      <w:ind w:left="720" w:hanging="720"/>
    </w:pPr>
    <w:rPr>
      <w:rFonts w:eastAsia="Calibri"/>
    </w:rPr>
  </w:style>
  <w:style w:type="character" w:customStyle="1" w:styleId="hatChar">
    <w:name w:val="hat Char"/>
    <w:basedOn w:val="DefaultParagraphFont"/>
    <w:link w:val="hat"/>
    <w:locked/>
    <w:rsid w:val="00610CAA"/>
    <w:rPr>
      <w:rFonts w:ascii="Calibri" w:eastAsia="Times New Roman" w:hAnsi="Calibri"/>
      <w:b/>
      <w:bCs/>
      <w:sz w:val="32"/>
      <w:u w:val="single"/>
      <w:lang w:bidi="en-US"/>
    </w:rPr>
  </w:style>
  <w:style w:type="paragraph" w:customStyle="1" w:styleId="WW-Default">
    <w:name w:val="WW-Default"/>
    <w:qFormat/>
    <w:rsid w:val="00610CAA"/>
    <w:pPr>
      <w:suppressAutoHyphens/>
    </w:pPr>
    <w:rPr>
      <w:rFonts w:ascii="Georgia" w:eastAsia="Calibri" w:hAnsi="Georgia" w:cs="Calibri"/>
      <w:sz w:val="22"/>
      <w:szCs w:val="22"/>
      <w:lang w:eastAsia="ar-SA"/>
    </w:rPr>
  </w:style>
  <w:style w:type="paragraph" w:customStyle="1" w:styleId="B-TagCite">
    <w:name w:val="B-TagCite"/>
    <w:qFormat/>
    <w:rsid w:val="00610CAA"/>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610CAA"/>
    <w:rPr>
      <w:rFonts w:ascii="Times New Roman" w:hAnsi="Times New Roman" w:cs="Times New Roman"/>
      <w:b/>
      <w:sz w:val="20"/>
    </w:rPr>
  </w:style>
  <w:style w:type="paragraph" w:customStyle="1" w:styleId="MicroText">
    <w:name w:val="MicroText"/>
    <w:basedOn w:val="Normal"/>
    <w:next w:val="Normal"/>
    <w:link w:val="MicroTextChar"/>
    <w:qFormat/>
    <w:rsid w:val="00610CAA"/>
    <w:rPr>
      <w:rFonts w:ascii="Arial Narrow" w:hAnsi="Arial Narrow"/>
      <w:sz w:val="12"/>
    </w:rPr>
  </w:style>
  <w:style w:type="paragraph" w:customStyle="1" w:styleId="indent">
    <w:name w:val="indent"/>
    <w:basedOn w:val="Normal"/>
    <w:qFormat/>
    <w:rsid w:val="00610CAA"/>
    <w:pPr>
      <w:spacing w:before="100" w:beforeAutospacing="1" w:after="100" w:afterAutospacing="1"/>
    </w:pPr>
    <w:rPr>
      <w:rFonts w:eastAsia="Times New Roman"/>
    </w:rPr>
  </w:style>
  <w:style w:type="paragraph" w:customStyle="1" w:styleId="PageHeaderLine1">
    <w:name w:val="PageHeaderLine1"/>
    <w:basedOn w:val="Normal"/>
    <w:qFormat/>
    <w:rsid w:val="00610CAA"/>
    <w:pPr>
      <w:tabs>
        <w:tab w:val="right" w:pos="10800"/>
      </w:tabs>
    </w:pPr>
    <w:rPr>
      <w:rFonts w:eastAsia="Calibri"/>
      <w:b/>
    </w:rPr>
  </w:style>
  <w:style w:type="paragraph" w:customStyle="1" w:styleId="PageHeaderLine2">
    <w:name w:val="PageHeaderLine2"/>
    <w:basedOn w:val="Normal"/>
    <w:next w:val="Normal"/>
    <w:link w:val="PageHeaderLine2Char"/>
    <w:qFormat/>
    <w:rsid w:val="00610CAA"/>
    <w:pPr>
      <w:tabs>
        <w:tab w:val="right" w:pos="10800"/>
      </w:tabs>
      <w:spacing w:line="480" w:lineRule="auto"/>
    </w:pPr>
    <w:rPr>
      <w:rFonts w:eastAsia="Calibri"/>
      <w:b/>
    </w:rPr>
  </w:style>
  <w:style w:type="character" w:customStyle="1" w:styleId="styleboldunderline">
    <w:name w:val="styleboldunderline"/>
    <w:basedOn w:val="DefaultParagraphFont"/>
    <w:rsid w:val="00610CAA"/>
  </w:style>
  <w:style w:type="character" w:customStyle="1" w:styleId="box">
    <w:name w:val="box"/>
    <w:basedOn w:val="DefaultParagraphFont"/>
    <w:rsid w:val="00610CAA"/>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610CAA"/>
    <w:rPr>
      <w:rFonts w:ascii="Arial Narrow" w:hAnsi="Arial Narrow" w:cs="Arial Narrow" w:hint="default"/>
      <w:sz w:val="18"/>
      <w:szCs w:val="18"/>
    </w:rPr>
  </w:style>
  <w:style w:type="character" w:customStyle="1" w:styleId="FontStyle14">
    <w:name w:val="Font Style14"/>
    <w:basedOn w:val="DefaultParagraphFont"/>
    <w:uiPriority w:val="99"/>
    <w:rsid w:val="00610CAA"/>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610CAA"/>
    <w:rPr>
      <w:rFonts w:ascii="Arial Narrow" w:hAnsi="Arial Narrow" w:cs="Arial Narrow" w:hint="default"/>
      <w:b/>
      <w:bCs/>
      <w:sz w:val="10"/>
      <w:szCs w:val="10"/>
    </w:rPr>
  </w:style>
  <w:style w:type="character" w:customStyle="1" w:styleId="CardTagandCiteChar">
    <w:name w:val="Card Tag and Cite Char"/>
    <w:basedOn w:val="DefaultParagraphFont"/>
    <w:rsid w:val="00610CAA"/>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610CAA"/>
    <w:rPr>
      <w:rFonts w:ascii="Arial Narrow" w:hAnsi="Arial Narrow"/>
      <w:b/>
      <w:color w:val="000000"/>
      <w:sz w:val="22"/>
      <w:szCs w:val="22"/>
      <w:u w:val="single"/>
    </w:rPr>
  </w:style>
  <w:style w:type="character" w:customStyle="1" w:styleId="SmallText0">
    <w:name w:val="SmallText"/>
    <w:rsid w:val="00610CAA"/>
    <w:rPr>
      <w:color w:val="000000"/>
    </w:rPr>
  </w:style>
  <w:style w:type="character" w:customStyle="1" w:styleId="CitesChar1">
    <w:name w:val="Cites Char1"/>
    <w:basedOn w:val="DefaultParagraphFont"/>
    <w:rsid w:val="00610CAA"/>
    <w:rPr>
      <w:b/>
      <w:bCs w:val="0"/>
      <w:szCs w:val="24"/>
      <w:u w:val="single"/>
      <w:lang w:val="en-US" w:eastAsia="en-US" w:bidi="ar-SA"/>
    </w:rPr>
  </w:style>
  <w:style w:type="character" w:customStyle="1" w:styleId="CardUnderlinedChar">
    <w:name w:val="Card Underlined Char"/>
    <w:basedOn w:val="DefaultParagraphFont"/>
    <w:rsid w:val="00610CAA"/>
    <w:rPr>
      <w:rFonts w:ascii="Arial Narrow" w:hAnsi="Arial Narrow" w:hint="default"/>
      <w:sz w:val="22"/>
      <w:szCs w:val="24"/>
      <w:u w:val="single"/>
      <w:lang w:val="en-US" w:eastAsia="en-US" w:bidi="ar-SA"/>
    </w:rPr>
  </w:style>
  <w:style w:type="character" w:customStyle="1" w:styleId="underline3">
    <w:name w:val="underline3"/>
    <w:basedOn w:val="underline2"/>
    <w:rsid w:val="00610CAA"/>
    <w:rPr>
      <w:rFonts w:ascii="Arial" w:hAnsi="Arial"/>
      <w:sz w:val="18"/>
      <w:u w:val="single"/>
      <w:bdr w:val="none" w:sz="0" w:space="0" w:color="auto" w:frame="1"/>
      <w:shd w:val="clear" w:color="auto" w:fill="FFFF00"/>
    </w:rPr>
  </w:style>
  <w:style w:type="character" w:customStyle="1" w:styleId="menu">
    <w:name w:val="menu"/>
    <w:basedOn w:val="DefaultParagraphFont"/>
    <w:rsid w:val="00610CAA"/>
  </w:style>
  <w:style w:type="character" w:customStyle="1" w:styleId="itxtrst">
    <w:name w:val="itxtrst"/>
    <w:rsid w:val="00610CAA"/>
  </w:style>
  <w:style w:type="character" w:customStyle="1" w:styleId="A-Underlining">
    <w:name w:val="A-Underlining"/>
    <w:basedOn w:val="DefaultParagraphFont"/>
    <w:rsid w:val="00610CAA"/>
    <w:rPr>
      <w:rFonts w:ascii="Garamond" w:hAnsi="Garamond" w:hint="default"/>
      <w:color w:val="auto"/>
      <w:sz w:val="24"/>
      <w:u w:val="single"/>
    </w:rPr>
  </w:style>
  <w:style w:type="character" w:customStyle="1" w:styleId="StyleUnderlineBold0">
    <w:name w:val="Style Underline + Bold"/>
    <w:rsid w:val="00610CAA"/>
    <w:rPr>
      <w:b/>
      <w:bCs/>
      <w:u w:val="single"/>
    </w:rPr>
  </w:style>
  <w:style w:type="character" w:customStyle="1" w:styleId="Underline-Highlighted">
    <w:name w:val="Underline-Highlighted"/>
    <w:uiPriority w:val="1"/>
    <w:qFormat/>
    <w:rsid w:val="00610CAA"/>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610CAA"/>
  </w:style>
  <w:style w:type="character" w:customStyle="1" w:styleId="newsmain">
    <w:name w:val="news_main"/>
    <w:basedOn w:val="DefaultParagraphFont"/>
    <w:rsid w:val="00610CAA"/>
  </w:style>
  <w:style w:type="character" w:customStyle="1" w:styleId="AuthorDate0">
    <w:name w:val="Author Date"/>
    <w:rsid w:val="00610CAA"/>
    <w:rPr>
      <w:b/>
      <w:bCs w:val="0"/>
      <w:sz w:val="24"/>
      <w:u w:val="thick"/>
    </w:rPr>
  </w:style>
  <w:style w:type="character" w:customStyle="1" w:styleId="red">
    <w:name w:val="red"/>
    <w:basedOn w:val="DefaultParagraphFont"/>
    <w:rsid w:val="00610CAA"/>
  </w:style>
  <w:style w:type="character" w:customStyle="1" w:styleId="at">
    <w:name w:val="at"/>
    <w:rsid w:val="00610CAA"/>
  </w:style>
  <w:style w:type="character" w:customStyle="1" w:styleId="org">
    <w:name w:val="org"/>
    <w:rsid w:val="00610CAA"/>
  </w:style>
  <w:style w:type="character" w:customStyle="1" w:styleId="pnumber">
    <w:name w:val="pnumber"/>
    <w:rsid w:val="00610CAA"/>
  </w:style>
  <w:style w:type="character" w:customStyle="1" w:styleId="ital">
    <w:name w:val="ital"/>
    <w:rsid w:val="00610CAA"/>
  </w:style>
  <w:style w:type="character" w:customStyle="1" w:styleId="orgdiv">
    <w:name w:val="orgdiv"/>
    <w:rsid w:val="00610CAA"/>
  </w:style>
  <w:style w:type="character" w:customStyle="1" w:styleId="orgname">
    <w:name w:val="orgname"/>
    <w:rsid w:val="00610CAA"/>
  </w:style>
  <w:style w:type="character" w:customStyle="1" w:styleId="city">
    <w:name w:val="city"/>
    <w:rsid w:val="00610CAA"/>
  </w:style>
  <w:style w:type="character" w:customStyle="1" w:styleId="state">
    <w:name w:val="state"/>
    <w:rsid w:val="00610CAA"/>
  </w:style>
  <w:style w:type="character" w:customStyle="1" w:styleId="country">
    <w:name w:val="country"/>
    <w:rsid w:val="00610CAA"/>
  </w:style>
  <w:style w:type="character" w:customStyle="1" w:styleId="articletitle">
    <w:name w:val="articletitle"/>
    <w:rsid w:val="00610CAA"/>
    <w:rPr>
      <w:rFonts w:ascii="Times New Roman" w:hAnsi="Times New Roman" w:cs="Times New Roman" w:hint="default"/>
    </w:rPr>
  </w:style>
  <w:style w:type="character" w:customStyle="1" w:styleId="6pointChar">
    <w:name w:val="6 point Char"/>
    <w:rsid w:val="00610CAA"/>
    <w:rPr>
      <w:rFonts w:ascii="Times New Roman" w:hAnsi="Times New Roman" w:cs="Times New Roman" w:hint="default"/>
      <w:sz w:val="12"/>
      <w:lang w:val="en-US" w:eastAsia="en-US"/>
    </w:rPr>
  </w:style>
  <w:style w:type="character" w:customStyle="1" w:styleId="StyleThickunderline">
    <w:name w:val="Style Thick underline"/>
    <w:qFormat/>
    <w:rsid w:val="00610CAA"/>
    <w:rPr>
      <w:u w:val="thick"/>
    </w:rPr>
  </w:style>
  <w:style w:type="character" w:customStyle="1" w:styleId="Box0">
    <w:name w:val="Box!"/>
    <w:rsid w:val="00610CAA"/>
    <w:rPr>
      <w:rFonts w:ascii="Garamond" w:hAnsi="Garamond" w:hint="default"/>
      <w:sz w:val="24"/>
      <w:u w:val="single"/>
      <w:bdr w:val="single" w:sz="4" w:space="0" w:color="auto" w:frame="1"/>
    </w:rPr>
  </w:style>
  <w:style w:type="character" w:customStyle="1" w:styleId="citechar1">
    <w:name w:val="citechar"/>
    <w:basedOn w:val="DefaultParagraphFont"/>
    <w:rsid w:val="00610CAA"/>
  </w:style>
  <w:style w:type="character" w:customStyle="1" w:styleId="underlinechar2">
    <w:name w:val="underlinechar"/>
    <w:basedOn w:val="DefaultParagraphFont"/>
    <w:rsid w:val="00610CAA"/>
  </w:style>
  <w:style w:type="character" w:customStyle="1" w:styleId="CardUnderlineChar">
    <w:name w:val="Card Underline Char"/>
    <w:rsid w:val="00610CAA"/>
    <w:rPr>
      <w:szCs w:val="24"/>
      <w:u w:val="single"/>
      <w:lang w:val="en-US" w:eastAsia="en-US" w:bidi="ar-SA"/>
    </w:rPr>
  </w:style>
  <w:style w:type="character" w:customStyle="1" w:styleId="tagciteChar">
    <w:name w:val="tag/cite Char"/>
    <w:basedOn w:val="DefaultParagraphFont"/>
    <w:rsid w:val="00610CAA"/>
    <w:rPr>
      <w:b/>
      <w:bCs w:val="0"/>
      <w:sz w:val="24"/>
      <w:lang w:val="en-US" w:eastAsia="en-US" w:bidi="ar-SA"/>
    </w:rPr>
  </w:style>
  <w:style w:type="character" w:customStyle="1" w:styleId="8pointChar">
    <w:name w:val="8 point Char"/>
    <w:basedOn w:val="DefaultParagraphFont"/>
    <w:rsid w:val="00610CAA"/>
    <w:rPr>
      <w:sz w:val="16"/>
      <w:lang w:val="en-US" w:eastAsia="en-US" w:bidi="ar-SA"/>
    </w:rPr>
  </w:style>
  <w:style w:type="character" w:customStyle="1" w:styleId="BoldText12pt">
    <w:name w:val="Bold Text 12 pt"/>
    <w:rsid w:val="00610CAA"/>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610CAA"/>
  </w:style>
  <w:style w:type="table" w:styleId="TableGrid">
    <w:name w:val="Table Grid"/>
    <w:basedOn w:val="TableNormal"/>
    <w:rsid w:val="00610CAA"/>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610CAA"/>
    <w:rPr>
      <w:b/>
      <w:bCs w:val="0"/>
      <w:sz w:val="24"/>
      <w:lang w:val="en-US" w:eastAsia="en-US" w:bidi="ar-SA"/>
    </w:rPr>
  </w:style>
  <w:style w:type="character" w:customStyle="1" w:styleId="Mention11">
    <w:name w:val="Mention11"/>
    <w:basedOn w:val="DefaultParagraphFont"/>
    <w:uiPriority w:val="99"/>
    <w:semiHidden/>
    <w:unhideWhenUsed/>
    <w:rsid w:val="00610CAA"/>
    <w:rPr>
      <w:color w:val="2B579A"/>
      <w:shd w:val="clear" w:color="auto" w:fill="E6E6E6"/>
    </w:rPr>
  </w:style>
  <w:style w:type="character" w:customStyle="1" w:styleId="Emph">
    <w:name w:val="Emph"/>
    <w:basedOn w:val="DefaultParagraphFont"/>
    <w:uiPriority w:val="1"/>
    <w:qFormat/>
    <w:rsid w:val="00610CAA"/>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610CAA"/>
  </w:style>
  <w:style w:type="character" w:customStyle="1" w:styleId="Mention2">
    <w:name w:val="Mention2"/>
    <w:basedOn w:val="DefaultParagraphFont"/>
    <w:uiPriority w:val="99"/>
    <w:semiHidden/>
    <w:unhideWhenUsed/>
    <w:rsid w:val="00610CAA"/>
    <w:rPr>
      <w:color w:val="2B579A"/>
      <w:shd w:val="clear" w:color="auto" w:fill="E6E6E6"/>
    </w:rPr>
  </w:style>
  <w:style w:type="paragraph" w:customStyle="1" w:styleId="FlashTag">
    <w:name w:val="FlashTag"/>
    <w:basedOn w:val="Normal"/>
    <w:link w:val="FlashTagChar"/>
    <w:autoRedefine/>
    <w:uiPriority w:val="4"/>
    <w:qFormat/>
    <w:rsid w:val="00610CAA"/>
    <w:rPr>
      <w:rFonts w:asciiTheme="majorHAnsi" w:hAnsiTheme="majorHAnsi"/>
      <w:b/>
      <w:sz w:val="28"/>
    </w:rPr>
  </w:style>
  <w:style w:type="character" w:customStyle="1" w:styleId="FlashTagChar">
    <w:name w:val="FlashTag Char"/>
    <w:basedOn w:val="DefaultParagraphFont"/>
    <w:link w:val="FlashTag"/>
    <w:uiPriority w:val="4"/>
    <w:rsid w:val="00610CAA"/>
    <w:rPr>
      <w:rFonts w:asciiTheme="majorHAnsi" w:hAnsiTheme="majorHAnsi"/>
      <w:b/>
      <w:sz w:val="28"/>
    </w:rPr>
  </w:style>
  <w:style w:type="paragraph" w:customStyle="1" w:styleId="Warrant">
    <w:name w:val="Warrant"/>
    <w:autoRedefine/>
    <w:uiPriority w:val="4"/>
    <w:qFormat/>
    <w:rsid w:val="00610CAA"/>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610CAA"/>
  </w:style>
  <w:style w:type="character" w:customStyle="1" w:styleId="m-8793234324905335251gmail-style13ptbold">
    <w:name w:val="m_-8793234324905335251gmail-style13ptbold"/>
    <w:basedOn w:val="DefaultParagraphFont"/>
    <w:rsid w:val="00610CAA"/>
  </w:style>
  <w:style w:type="character" w:customStyle="1" w:styleId="EndnoteTextChar">
    <w:name w:val="Endnote Text Char"/>
    <w:basedOn w:val="DefaultParagraphFont"/>
    <w:link w:val="EndnoteText"/>
    <w:locked/>
    <w:rsid w:val="00610CAA"/>
    <w:rPr>
      <w:rFonts w:ascii="Georgia" w:eastAsia="Times New Roman" w:hAnsi="Georgia"/>
      <w:szCs w:val="20"/>
    </w:rPr>
  </w:style>
  <w:style w:type="paragraph" w:styleId="EndnoteText">
    <w:name w:val="endnote text"/>
    <w:basedOn w:val="Normal"/>
    <w:link w:val="EndnoteTextChar"/>
    <w:unhideWhenUsed/>
    <w:rsid w:val="00610CAA"/>
    <w:rPr>
      <w:rFonts w:ascii="Georgia" w:eastAsia="Times New Roman" w:hAnsi="Georgia"/>
      <w:sz w:val="24"/>
      <w:szCs w:val="20"/>
    </w:rPr>
  </w:style>
  <w:style w:type="character" w:customStyle="1" w:styleId="EndnoteTextChar1">
    <w:name w:val="Endnote Text Char1"/>
    <w:basedOn w:val="DefaultParagraphFont"/>
    <w:semiHidden/>
    <w:rsid w:val="00610CAA"/>
    <w:rPr>
      <w:rFonts w:ascii="Calibri" w:hAnsi="Calibri"/>
      <w:sz w:val="20"/>
      <w:szCs w:val="20"/>
    </w:rPr>
  </w:style>
  <w:style w:type="character" w:customStyle="1" w:styleId="DateChar1">
    <w:name w:val="Date Char1"/>
    <w:basedOn w:val="DefaultParagraphFont"/>
    <w:uiPriority w:val="99"/>
    <w:rsid w:val="00610CAA"/>
    <w:rPr>
      <w:rFonts w:ascii="Calibri" w:hAnsi="Calibri"/>
      <w:sz w:val="22"/>
    </w:rPr>
  </w:style>
  <w:style w:type="character" w:customStyle="1" w:styleId="BodyTextFirstIndentChar">
    <w:name w:val="Body Text First Indent Char"/>
    <w:basedOn w:val="BodyTextChar"/>
    <w:link w:val="BodyTextFirstIndent"/>
    <w:locked/>
    <w:rsid w:val="00610CAA"/>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610CAA"/>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610CAA"/>
    <w:rPr>
      <w:rFonts w:ascii="Calibri" w:hAnsi="Calibri"/>
      <w:sz w:val="22"/>
    </w:rPr>
  </w:style>
  <w:style w:type="character" w:customStyle="1" w:styleId="BodyTextIndent2Char1">
    <w:name w:val="Body Text Indent 2 Char1"/>
    <w:basedOn w:val="DefaultParagraphFont"/>
    <w:semiHidden/>
    <w:rsid w:val="00610CAA"/>
    <w:rPr>
      <w:rFonts w:ascii="Calibri" w:hAnsi="Calibri" w:cs="Calibri"/>
    </w:rPr>
  </w:style>
  <w:style w:type="character" w:customStyle="1" w:styleId="PlainTextChar1">
    <w:name w:val="Plain Text Char1"/>
    <w:basedOn w:val="DefaultParagraphFont"/>
    <w:semiHidden/>
    <w:rsid w:val="00610CAA"/>
    <w:rPr>
      <w:rFonts w:ascii="Consolas" w:hAnsi="Consolas" w:cs="Calibri"/>
      <w:sz w:val="21"/>
      <w:szCs w:val="21"/>
    </w:rPr>
  </w:style>
  <w:style w:type="paragraph" w:customStyle="1" w:styleId="msolistparagraphcxspfirst">
    <w:name w:val="msolistparagraphcxspfirst"/>
    <w:basedOn w:val="Normal"/>
    <w:uiPriority w:val="99"/>
    <w:qFormat/>
    <w:rsid w:val="00610CAA"/>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610CAA"/>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610CAA"/>
    <w:rPr>
      <w:rFonts w:ascii="Calibri" w:hAnsi="Calibri" w:cs="Calibri"/>
      <w:i/>
      <w:iCs/>
      <w:color w:val="000000" w:themeColor="text1"/>
    </w:rPr>
  </w:style>
  <w:style w:type="paragraph" w:customStyle="1" w:styleId="Heading2-NotBold">
    <w:name w:val="Heading 2 - Not Bold"/>
    <w:basedOn w:val="Heading2"/>
    <w:autoRedefine/>
    <w:uiPriority w:val="99"/>
    <w:qFormat/>
    <w:rsid w:val="00610CAA"/>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610CAA"/>
    <w:rPr>
      <w:rFonts w:ascii="Calibri" w:eastAsia="Calibri" w:hAnsi="Calibri"/>
      <w:b/>
      <w:sz w:val="22"/>
    </w:rPr>
  </w:style>
  <w:style w:type="paragraph" w:customStyle="1" w:styleId="Heading2-Bold">
    <w:name w:val="Heading 2 - Bold"/>
    <w:basedOn w:val="Normal"/>
    <w:autoRedefine/>
    <w:uiPriority w:val="99"/>
    <w:qFormat/>
    <w:rsid w:val="00610CAA"/>
    <w:rPr>
      <w:rFonts w:eastAsia="Calibri"/>
      <w:b/>
    </w:rPr>
  </w:style>
  <w:style w:type="paragraph" w:customStyle="1" w:styleId="tag">
    <w:name w:val="%tag"/>
    <w:basedOn w:val="Normal"/>
    <w:next w:val="Normal"/>
    <w:uiPriority w:val="99"/>
    <w:qFormat/>
    <w:rsid w:val="00610CAA"/>
    <w:rPr>
      <w:rFonts w:eastAsia="Calibri"/>
      <w:bCs/>
      <w:sz w:val="18"/>
    </w:rPr>
  </w:style>
  <w:style w:type="character" w:customStyle="1" w:styleId="Style2Char">
    <w:name w:val="Style 2 Char"/>
    <w:link w:val="Style20"/>
    <w:uiPriority w:val="99"/>
    <w:locked/>
    <w:rsid w:val="00610CAA"/>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610CAA"/>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610CAA"/>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610CAA"/>
    <w:rPr>
      <w:rFonts w:ascii="Garamond" w:eastAsia="Times New Roman" w:hAnsi="Garamond"/>
      <w:sz w:val="24"/>
      <w:szCs w:val="20"/>
      <w:u w:val="single"/>
      <w:lang w:val="x-none" w:eastAsia="x-none"/>
    </w:rPr>
  </w:style>
  <w:style w:type="character" w:customStyle="1" w:styleId="textsmallChar0">
    <w:name w:val="textsmall Char"/>
    <w:link w:val="textsmall0"/>
    <w:locked/>
    <w:rsid w:val="00610CAA"/>
    <w:rPr>
      <w:rFonts w:ascii="Georgia" w:eastAsia="Times New Roman" w:hAnsi="Georgia"/>
      <w:sz w:val="18"/>
      <w:szCs w:val="20"/>
      <w:lang w:val="x-none" w:eastAsia="x-none"/>
    </w:rPr>
  </w:style>
  <w:style w:type="paragraph" w:customStyle="1" w:styleId="textsmall0">
    <w:name w:val="textsmall"/>
    <w:basedOn w:val="Normal"/>
    <w:link w:val="textsmallChar0"/>
    <w:qFormat/>
    <w:rsid w:val="00610CAA"/>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610CAA"/>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610CAA"/>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610CAA"/>
    <w:rPr>
      <w:rFonts w:ascii="Arial" w:eastAsia="Times New Roman" w:hAnsi="Arial" w:cs="Arial"/>
      <w:sz w:val="12"/>
    </w:rPr>
  </w:style>
  <w:style w:type="paragraph" w:customStyle="1" w:styleId="Micro">
    <w:name w:val="Micro"/>
    <w:basedOn w:val="Normal"/>
    <w:next w:val="Normal"/>
    <w:link w:val="MicroChar"/>
    <w:qFormat/>
    <w:rsid w:val="00610CAA"/>
    <w:rPr>
      <w:rFonts w:ascii="Arial" w:eastAsia="Times New Roman" w:hAnsi="Arial" w:cs="Arial"/>
      <w:sz w:val="12"/>
    </w:rPr>
  </w:style>
  <w:style w:type="character" w:customStyle="1" w:styleId="CardNotUnderlinedChar1">
    <w:name w:val="Card Not Underlined Char1"/>
    <w:link w:val="CardNotUnderlined"/>
    <w:locked/>
    <w:rsid w:val="00610CAA"/>
    <w:rPr>
      <w:rFonts w:ascii="Cambria" w:eastAsia="Times New Roman" w:hAnsi="Cambria" w:cs="Times New Roman"/>
      <w:sz w:val="18"/>
      <w:szCs w:val="20"/>
    </w:rPr>
  </w:style>
  <w:style w:type="paragraph" w:customStyle="1" w:styleId="h-lead">
    <w:name w:val="h-lead"/>
    <w:basedOn w:val="Normal"/>
    <w:uiPriority w:val="99"/>
    <w:qFormat/>
    <w:rsid w:val="00610CAA"/>
    <w:pPr>
      <w:spacing w:before="100" w:beforeAutospacing="1" w:after="100" w:afterAutospacing="1"/>
    </w:pPr>
    <w:rPr>
      <w:rFonts w:eastAsia="Times New Roman"/>
      <w:sz w:val="24"/>
    </w:rPr>
  </w:style>
  <w:style w:type="paragraph" w:customStyle="1" w:styleId="intro">
    <w:name w:val="intro"/>
    <w:basedOn w:val="Normal"/>
    <w:uiPriority w:val="99"/>
    <w:qFormat/>
    <w:rsid w:val="00610CAA"/>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610CAA"/>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610CAA"/>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610CAA"/>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610CAA"/>
    <w:rPr>
      <w:rFonts w:eastAsia="Calibri"/>
    </w:rPr>
  </w:style>
  <w:style w:type="paragraph" w:customStyle="1" w:styleId="F3-TagAuthor">
    <w:name w:val="F3 - Tag/Author"/>
    <w:basedOn w:val="Normal"/>
    <w:uiPriority w:val="99"/>
    <w:qFormat/>
    <w:rsid w:val="00610CAA"/>
    <w:rPr>
      <w:rFonts w:eastAsia="Times New Roman"/>
      <w:b/>
    </w:rPr>
  </w:style>
  <w:style w:type="paragraph" w:customStyle="1" w:styleId="F5-UnderlineNormal">
    <w:name w:val="F5 - Underline Normal"/>
    <w:basedOn w:val="Normal"/>
    <w:uiPriority w:val="99"/>
    <w:qFormat/>
    <w:rsid w:val="00610CAA"/>
    <w:rPr>
      <w:rFonts w:eastAsia="Calibri"/>
      <w:u w:val="single"/>
    </w:rPr>
  </w:style>
  <w:style w:type="paragraph" w:customStyle="1" w:styleId="Brief-PrimarySource">
    <w:name w:val="Brief - Primary Source"/>
    <w:basedOn w:val="Normal"/>
    <w:uiPriority w:val="99"/>
    <w:qFormat/>
    <w:rsid w:val="00610CAA"/>
    <w:rPr>
      <w:rFonts w:eastAsia="Times New Roman"/>
      <w:b/>
      <w:sz w:val="24"/>
      <w:u w:val="single"/>
    </w:rPr>
  </w:style>
  <w:style w:type="paragraph" w:customStyle="1" w:styleId="Brief-Underline">
    <w:name w:val="Brief - Underline"/>
    <w:basedOn w:val="Normal"/>
    <w:uiPriority w:val="99"/>
    <w:qFormat/>
    <w:rsid w:val="00610CAA"/>
    <w:rPr>
      <w:rFonts w:eastAsia="Times New Roman"/>
      <w:u w:val="single"/>
    </w:rPr>
  </w:style>
  <w:style w:type="paragraph" w:customStyle="1" w:styleId="Brief">
    <w:name w:val="Brief"/>
    <w:basedOn w:val="Brief-PrimarySource"/>
    <w:uiPriority w:val="99"/>
    <w:qFormat/>
    <w:rsid w:val="00610CAA"/>
    <w:rPr>
      <w:b w:val="0"/>
    </w:rPr>
  </w:style>
  <w:style w:type="paragraph" w:customStyle="1" w:styleId="CM2">
    <w:name w:val="CM2"/>
    <w:basedOn w:val="Normal"/>
    <w:next w:val="Normal"/>
    <w:uiPriority w:val="99"/>
    <w:qFormat/>
    <w:rsid w:val="00610CAA"/>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610CAA"/>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610CAA"/>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610CAA"/>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610CAA"/>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610CAA"/>
    <w:pPr>
      <w:widowControl w:val="0"/>
      <w:spacing w:line="276" w:lineRule="atLeast"/>
    </w:pPr>
    <w:rPr>
      <w:color w:val="auto"/>
    </w:rPr>
  </w:style>
  <w:style w:type="paragraph" w:customStyle="1" w:styleId="CM34">
    <w:name w:val="CM34"/>
    <w:basedOn w:val="Default"/>
    <w:next w:val="Default"/>
    <w:uiPriority w:val="99"/>
    <w:qFormat/>
    <w:rsid w:val="00610CAA"/>
    <w:pPr>
      <w:widowControl w:val="0"/>
    </w:pPr>
    <w:rPr>
      <w:color w:val="auto"/>
    </w:rPr>
  </w:style>
  <w:style w:type="paragraph" w:customStyle="1" w:styleId="CM56">
    <w:name w:val="CM56"/>
    <w:basedOn w:val="Default"/>
    <w:next w:val="Default"/>
    <w:uiPriority w:val="99"/>
    <w:qFormat/>
    <w:rsid w:val="00610CAA"/>
    <w:pPr>
      <w:widowControl w:val="0"/>
    </w:pPr>
    <w:rPr>
      <w:rFonts w:eastAsia="Calibri"/>
      <w:color w:val="auto"/>
    </w:rPr>
  </w:style>
  <w:style w:type="paragraph" w:customStyle="1" w:styleId="CM58">
    <w:name w:val="CM58"/>
    <w:basedOn w:val="Default"/>
    <w:next w:val="Default"/>
    <w:uiPriority w:val="99"/>
    <w:qFormat/>
    <w:rsid w:val="00610CAA"/>
    <w:pPr>
      <w:widowControl w:val="0"/>
    </w:pPr>
    <w:rPr>
      <w:rFonts w:eastAsia="Calibri"/>
      <w:color w:val="auto"/>
    </w:rPr>
  </w:style>
  <w:style w:type="paragraph" w:customStyle="1" w:styleId="CM57">
    <w:name w:val="CM57"/>
    <w:basedOn w:val="Default"/>
    <w:next w:val="Default"/>
    <w:uiPriority w:val="99"/>
    <w:qFormat/>
    <w:rsid w:val="00610CAA"/>
    <w:pPr>
      <w:widowControl w:val="0"/>
    </w:pPr>
    <w:rPr>
      <w:rFonts w:eastAsia="Calibri"/>
      <w:color w:val="auto"/>
    </w:rPr>
  </w:style>
  <w:style w:type="paragraph" w:customStyle="1" w:styleId="CM1">
    <w:name w:val="CM1"/>
    <w:basedOn w:val="Default"/>
    <w:next w:val="Default"/>
    <w:uiPriority w:val="99"/>
    <w:qFormat/>
    <w:rsid w:val="00610CAA"/>
    <w:pPr>
      <w:widowControl w:val="0"/>
    </w:pPr>
    <w:rPr>
      <w:rFonts w:eastAsia="Calibri"/>
      <w:color w:val="auto"/>
    </w:rPr>
  </w:style>
  <w:style w:type="paragraph" w:customStyle="1" w:styleId="CM49">
    <w:name w:val="CM49"/>
    <w:basedOn w:val="Default"/>
    <w:next w:val="Default"/>
    <w:uiPriority w:val="99"/>
    <w:qFormat/>
    <w:rsid w:val="00610CAA"/>
    <w:pPr>
      <w:widowControl w:val="0"/>
    </w:pPr>
    <w:rPr>
      <w:rFonts w:eastAsia="Calibri"/>
      <w:color w:val="auto"/>
    </w:rPr>
  </w:style>
  <w:style w:type="paragraph" w:customStyle="1" w:styleId="CM41">
    <w:name w:val="CM41"/>
    <w:basedOn w:val="Default"/>
    <w:next w:val="Default"/>
    <w:uiPriority w:val="99"/>
    <w:qFormat/>
    <w:rsid w:val="00610CAA"/>
    <w:pPr>
      <w:widowControl w:val="0"/>
    </w:pPr>
    <w:rPr>
      <w:rFonts w:eastAsia="Calibri"/>
      <w:color w:val="auto"/>
    </w:rPr>
  </w:style>
  <w:style w:type="paragraph" w:customStyle="1" w:styleId="3rdOrderPara">
    <w:name w:val="3rd Order Para"/>
    <w:basedOn w:val="Default"/>
    <w:next w:val="Default"/>
    <w:qFormat/>
    <w:rsid w:val="00610CAA"/>
    <w:pPr>
      <w:widowControl w:val="0"/>
    </w:pPr>
    <w:rPr>
      <w:rFonts w:eastAsia="Calibri"/>
      <w:color w:val="auto"/>
    </w:rPr>
  </w:style>
  <w:style w:type="paragraph" w:customStyle="1" w:styleId="2ndOrderPara">
    <w:name w:val="2nd Order Para"/>
    <w:basedOn w:val="Default"/>
    <w:next w:val="Default"/>
    <w:qFormat/>
    <w:rsid w:val="00610CAA"/>
    <w:pPr>
      <w:widowControl w:val="0"/>
    </w:pPr>
    <w:rPr>
      <w:rFonts w:eastAsia="Calibri"/>
      <w:color w:val="auto"/>
    </w:rPr>
  </w:style>
  <w:style w:type="paragraph" w:customStyle="1" w:styleId="Normal-SIGN2">
    <w:name w:val="Normal-SIGN2"/>
    <w:basedOn w:val="Default"/>
    <w:next w:val="Default"/>
    <w:qFormat/>
    <w:rsid w:val="00610CAA"/>
    <w:pPr>
      <w:widowControl w:val="0"/>
    </w:pPr>
    <w:rPr>
      <w:rFonts w:eastAsia="Calibri"/>
      <w:color w:val="auto"/>
    </w:rPr>
  </w:style>
  <w:style w:type="paragraph" w:customStyle="1" w:styleId="Normal-SIGN1">
    <w:name w:val="Normal-SIGN1"/>
    <w:basedOn w:val="Default"/>
    <w:next w:val="Default"/>
    <w:uiPriority w:val="99"/>
    <w:qFormat/>
    <w:rsid w:val="00610CAA"/>
    <w:pPr>
      <w:widowControl w:val="0"/>
    </w:pPr>
    <w:rPr>
      <w:rFonts w:eastAsia="Calibri"/>
      <w:color w:val="auto"/>
    </w:rPr>
  </w:style>
  <w:style w:type="paragraph" w:customStyle="1" w:styleId="CM3">
    <w:name w:val="CM3"/>
    <w:basedOn w:val="Default"/>
    <w:next w:val="Default"/>
    <w:uiPriority w:val="99"/>
    <w:qFormat/>
    <w:rsid w:val="00610CAA"/>
    <w:pPr>
      <w:widowControl w:val="0"/>
      <w:spacing w:line="553" w:lineRule="atLeast"/>
    </w:pPr>
    <w:rPr>
      <w:rFonts w:eastAsia="Calibri"/>
      <w:color w:val="auto"/>
    </w:rPr>
  </w:style>
  <w:style w:type="paragraph" w:customStyle="1" w:styleId="CM33">
    <w:name w:val="CM33"/>
    <w:basedOn w:val="Default"/>
    <w:next w:val="Default"/>
    <w:uiPriority w:val="99"/>
    <w:qFormat/>
    <w:rsid w:val="00610CAA"/>
    <w:pPr>
      <w:widowControl w:val="0"/>
    </w:pPr>
    <w:rPr>
      <w:rFonts w:eastAsia="Calibri"/>
      <w:color w:val="auto"/>
    </w:rPr>
  </w:style>
  <w:style w:type="paragraph" w:customStyle="1" w:styleId="CM37">
    <w:name w:val="CM37"/>
    <w:basedOn w:val="Default"/>
    <w:next w:val="Default"/>
    <w:uiPriority w:val="99"/>
    <w:qFormat/>
    <w:rsid w:val="00610CAA"/>
    <w:pPr>
      <w:widowControl w:val="0"/>
    </w:pPr>
    <w:rPr>
      <w:rFonts w:eastAsia="Calibri"/>
      <w:color w:val="auto"/>
    </w:rPr>
  </w:style>
  <w:style w:type="paragraph" w:customStyle="1" w:styleId="CM7">
    <w:name w:val="CM7"/>
    <w:basedOn w:val="Default"/>
    <w:next w:val="Default"/>
    <w:uiPriority w:val="99"/>
    <w:qFormat/>
    <w:rsid w:val="00610CAA"/>
    <w:pPr>
      <w:widowControl w:val="0"/>
      <w:spacing w:line="553" w:lineRule="atLeast"/>
    </w:pPr>
    <w:rPr>
      <w:rFonts w:eastAsia="Calibri"/>
      <w:color w:val="auto"/>
    </w:rPr>
  </w:style>
  <w:style w:type="paragraph" w:customStyle="1" w:styleId="Brief-SecondarySource">
    <w:name w:val="Brief - Secondary Source"/>
    <w:basedOn w:val="Normal"/>
    <w:qFormat/>
    <w:rsid w:val="00610CAA"/>
    <w:rPr>
      <w:rFonts w:eastAsia="Times New Roman"/>
      <w:sz w:val="14"/>
      <w:szCs w:val="20"/>
    </w:rPr>
  </w:style>
  <w:style w:type="paragraph" w:customStyle="1" w:styleId="Brief-Card">
    <w:name w:val="Brief - Card"/>
    <w:basedOn w:val="Normal"/>
    <w:uiPriority w:val="99"/>
    <w:qFormat/>
    <w:rsid w:val="00610CAA"/>
    <w:rPr>
      <w:rFonts w:eastAsia="Times New Roman"/>
    </w:rPr>
  </w:style>
  <w:style w:type="paragraph" w:customStyle="1" w:styleId="Pa2">
    <w:name w:val="Pa2"/>
    <w:basedOn w:val="Default"/>
    <w:next w:val="Default"/>
    <w:uiPriority w:val="99"/>
    <w:qFormat/>
    <w:rsid w:val="00610CAA"/>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610CAA"/>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610CAA"/>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610CAA"/>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610CAA"/>
    <w:pPr>
      <w:widowControl w:val="0"/>
    </w:pPr>
    <w:rPr>
      <w:rFonts w:ascii="Arial Black" w:hAnsi="Arial Black"/>
      <w:color w:val="auto"/>
    </w:rPr>
  </w:style>
  <w:style w:type="paragraph" w:customStyle="1" w:styleId="Cover1">
    <w:name w:val="Cover 1"/>
    <w:basedOn w:val="Normal"/>
    <w:next w:val="Normal"/>
    <w:uiPriority w:val="99"/>
    <w:qFormat/>
    <w:rsid w:val="00610CAA"/>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610CAA"/>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610CAA"/>
    <w:pPr>
      <w:widowControl w:val="0"/>
    </w:pPr>
    <w:rPr>
      <w:color w:val="auto"/>
    </w:rPr>
  </w:style>
  <w:style w:type="paragraph" w:customStyle="1" w:styleId="Pa11">
    <w:name w:val="Pa11"/>
    <w:basedOn w:val="Normal"/>
    <w:next w:val="Normal"/>
    <w:uiPriority w:val="99"/>
    <w:qFormat/>
    <w:rsid w:val="00610CAA"/>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610CAA"/>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610CAA"/>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610CAA"/>
    <w:pPr>
      <w:widowControl w:val="0"/>
    </w:pPr>
    <w:rPr>
      <w:rFonts w:eastAsia="Calibri"/>
      <w:color w:val="auto"/>
    </w:rPr>
  </w:style>
  <w:style w:type="paragraph" w:customStyle="1" w:styleId="CM5">
    <w:name w:val="CM5"/>
    <w:basedOn w:val="Default"/>
    <w:next w:val="Default"/>
    <w:qFormat/>
    <w:rsid w:val="00610CAA"/>
    <w:pPr>
      <w:widowControl w:val="0"/>
      <w:spacing w:line="553" w:lineRule="atLeast"/>
    </w:pPr>
    <w:rPr>
      <w:rFonts w:eastAsia="Calibri"/>
      <w:color w:val="auto"/>
    </w:rPr>
  </w:style>
  <w:style w:type="paragraph" w:customStyle="1" w:styleId="CM28">
    <w:name w:val="CM28"/>
    <w:basedOn w:val="Default"/>
    <w:next w:val="Default"/>
    <w:uiPriority w:val="99"/>
    <w:qFormat/>
    <w:rsid w:val="00610CAA"/>
    <w:pPr>
      <w:widowControl w:val="0"/>
    </w:pPr>
    <w:rPr>
      <w:rFonts w:eastAsia="Calibri"/>
      <w:color w:val="auto"/>
    </w:rPr>
  </w:style>
  <w:style w:type="paragraph" w:customStyle="1" w:styleId="CM8">
    <w:name w:val="CM8"/>
    <w:basedOn w:val="Default"/>
    <w:next w:val="Default"/>
    <w:uiPriority w:val="99"/>
    <w:qFormat/>
    <w:rsid w:val="00610CAA"/>
    <w:pPr>
      <w:widowControl w:val="0"/>
    </w:pPr>
    <w:rPr>
      <w:rFonts w:eastAsia="Calibri"/>
      <w:color w:val="auto"/>
    </w:rPr>
  </w:style>
  <w:style w:type="paragraph" w:customStyle="1" w:styleId="CM6">
    <w:name w:val="CM6"/>
    <w:basedOn w:val="Default"/>
    <w:next w:val="Default"/>
    <w:uiPriority w:val="99"/>
    <w:qFormat/>
    <w:rsid w:val="00610CAA"/>
    <w:pPr>
      <w:widowControl w:val="0"/>
      <w:spacing w:line="553" w:lineRule="atLeast"/>
    </w:pPr>
    <w:rPr>
      <w:rFonts w:eastAsia="Calibri"/>
      <w:color w:val="auto"/>
    </w:rPr>
  </w:style>
  <w:style w:type="paragraph" w:customStyle="1" w:styleId="CM22">
    <w:name w:val="CM22"/>
    <w:basedOn w:val="Default"/>
    <w:next w:val="Default"/>
    <w:uiPriority w:val="99"/>
    <w:qFormat/>
    <w:rsid w:val="00610CAA"/>
    <w:pPr>
      <w:widowControl w:val="0"/>
    </w:pPr>
    <w:rPr>
      <w:rFonts w:eastAsia="Calibri"/>
      <w:color w:val="auto"/>
    </w:rPr>
  </w:style>
  <w:style w:type="paragraph" w:customStyle="1" w:styleId="DoubleUnderlined">
    <w:name w:val="Double Underlined"/>
    <w:basedOn w:val="Heading2"/>
    <w:autoRedefine/>
    <w:uiPriority w:val="99"/>
    <w:qFormat/>
    <w:rsid w:val="00610CAA"/>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610CAA"/>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610CAA"/>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610CAA"/>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610CAA"/>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610CAA"/>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610CAA"/>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610CAA"/>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610CAA"/>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610CAA"/>
  </w:style>
  <w:style w:type="paragraph" w:customStyle="1" w:styleId="StyleUnderliningTimesNewRomanBoldNounderlineKernat16">
    <w:name w:val="Style Underlining + Times New Roman Bold No underline Kern at 16..."/>
    <w:basedOn w:val="Normal"/>
    <w:uiPriority w:val="99"/>
    <w:qFormat/>
    <w:rsid w:val="00610CAA"/>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610CAA"/>
    <w:rPr>
      <w:rFonts w:eastAsia="Times New Roman"/>
      <w:b/>
      <w:bCs/>
      <w:kern w:val="32"/>
      <w:sz w:val="32"/>
      <w:szCs w:val="32"/>
    </w:rPr>
  </w:style>
  <w:style w:type="paragraph" w:customStyle="1" w:styleId="StyleBoldUnderliningKernat16pt">
    <w:name w:val="Style Bold Underlining + Kern at 16 pt"/>
    <w:uiPriority w:val="99"/>
    <w:qFormat/>
    <w:rsid w:val="00610CAA"/>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610CAA"/>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610CAA"/>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610CAA"/>
    <w:pPr>
      <w:ind w:left="400"/>
    </w:pPr>
    <w:rPr>
      <w:rFonts w:eastAsia="Times New Roman"/>
      <w:szCs w:val="20"/>
    </w:rPr>
  </w:style>
  <w:style w:type="paragraph" w:customStyle="1" w:styleId="Paste">
    <w:name w:val="Paste"/>
    <w:basedOn w:val="Normal"/>
    <w:qFormat/>
    <w:rsid w:val="00610CAA"/>
    <w:pPr>
      <w:spacing w:after="0" w:line="240" w:lineRule="auto"/>
    </w:pPr>
    <w:rPr>
      <w:rFonts w:ascii="Arial Narrow" w:eastAsia="Times New Roman" w:hAnsi="Arial Narrow"/>
      <w:bCs/>
      <w:sz w:val="16"/>
      <w:szCs w:val="20"/>
      <w:lang w:val="x-none" w:eastAsia="x-none"/>
    </w:rPr>
  </w:style>
  <w:style w:type="character" w:customStyle="1" w:styleId="UnderlineStyleChar">
    <w:name w:val="Underline Style Char"/>
    <w:link w:val="UnderlineStyle0"/>
    <w:locked/>
    <w:rsid w:val="00610CAA"/>
    <w:rPr>
      <w:rFonts w:ascii="Georgia" w:eastAsia="Times New Roman" w:hAnsi="Georgia"/>
      <w:b/>
      <w:u w:val="single"/>
    </w:rPr>
  </w:style>
  <w:style w:type="paragraph" w:customStyle="1" w:styleId="UnderlineStyle0">
    <w:name w:val="Underline Style"/>
    <w:basedOn w:val="Normal"/>
    <w:link w:val="UnderlineStyleChar"/>
    <w:qFormat/>
    <w:rsid w:val="00610CAA"/>
    <w:rPr>
      <w:rFonts w:ascii="Georgia" w:eastAsia="Times New Roman" w:hAnsi="Georgia"/>
      <w:b/>
      <w:sz w:val="24"/>
      <w:u w:val="single"/>
    </w:rPr>
  </w:style>
  <w:style w:type="paragraph" w:customStyle="1" w:styleId="Normalization">
    <w:name w:val="Normalization"/>
    <w:basedOn w:val="Normal"/>
    <w:uiPriority w:val="99"/>
    <w:qFormat/>
    <w:rsid w:val="00610CAA"/>
    <w:rPr>
      <w:rFonts w:eastAsia="Times New Roman"/>
      <w:sz w:val="18"/>
    </w:rPr>
  </w:style>
  <w:style w:type="paragraph" w:customStyle="1" w:styleId="BreifTitle">
    <w:name w:val="Breif Title"/>
    <w:basedOn w:val="Normal"/>
    <w:autoRedefine/>
    <w:uiPriority w:val="99"/>
    <w:qFormat/>
    <w:rsid w:val="00610CAA"/>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610CAA"/>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610CAA"/>
    <w:pPr>
      <w:spacing w:before="0" w:after="0"/>
      <w:jc w:val="center"/>
      <w:outlineLvl w:val="0"/>
    </w:pPr>
    <w:rPr>
      <w:sz w:val="32"/>
      <w:szCs w:val="32"/>
      <w:lang w:bidi="ar-SA"/>
    </w:rPr>
  </w:style>
  <w:style w:type="paragraph" w:customStyle="1" w:styleId="Tagandcite">
    <w:name w:val="Tag and cite"/>
    <w:basedOn w:val="Normal"/>
    <w:autoRedefine/>
    <w:uiPriority w:val="99"/>
    <w:qFormat/>
    <w:rsid w:val="00610CAA"/>
    <w:rPr>
      <w:rFonts w:eastAsia="Times New Roman"/>
      <w:color w:val="333333"/>
    </w:rPr>
  </w:style>
  <w:style w:type="paragraph" w:customStyle="1" w:styleId="StyleTagandCiteFranklinGothicDemi">
    <w:name w:val="Style Tag and Cite + Franklin Gothic Demi"/>
    <w:basedOn w:val="Normal"/>
    <w:autoRedefine/>
    <w:uiPriority w:val="99"/>
    <w:qFormat/>
    <w:rsid w:val="00610CAA"/>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610CAA"/>
    <w:rPr>
      <w:bCs/>
    </w:rPr>
  </w:style>
  <w:style w:type="paragraph" w:customStyle="1" w:styleId="tagCharCharCharCharCharCharChar">
    <w:name w:val="tag Char Char Char Char Char Char Char"/>
    <w:basedOn w:val="Normal"/>
    <w:uiPriority w:val="99"/>
    <w:qFormat/>
    <w:rsid w:val="00610CAA"/>
    <w:rPr>
      <w:rFonts w:eastAsia="Times New Roman"/>
      <w:b/>
      <w:sz w:val="24"/>
      <w:szCs w:val="20"/>
    </w:rPr>
  </w:style>
  <w:style w:type="paragraph" w:customStyle="1" w:styleId="title-bold-medium">
    <w:name w:val="title-bold-medium"/>
    <w:basedOn w:val="Normal"/>
    <w:uiPriority w:val="99"/>
    <w:qFormat/>
    <w:rsid w:val="00610CAA"/>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610CAA"/>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610CAA"/>
    <w:rPr>
      <w:rFonts w:ascii="Arial Narrow" w:eastAsia="Times New Roman" w:hAnsi="Arial Narrow"/>
      <w:b/>
      <w:sz w:val="24"/>
    </w:rPr>
  </w:style>
  <w:style w:type="paragraph" w:customStyle="1" w:styleId="BLOCKTITLE1">
    <w:name w:val="BLOCK TITLE"/>
    <w:basedOn w:val="Heading1"/>
    <w:uiPriority w:val="99"/>
    <w:qFormat/>
    <w:rsid w:val="00610CAA"/>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610CAA"/>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610CAA"/>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610CAA"/>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610CAA"/>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610CAA"/>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610CAA"/>
    <w:pPr>
      <w:spacing w:before="100" w:beforeAutospacing="1" w:after="100" w:afterAutospacing="1"/>
    </w:pPr>
    <w:rPr>
      <w:rFonts w:eastAsia="Times New Roman"/>
    </w:rPr>
  </w:style>
  <w:style w:type="paragraph" w:customStyle="1" w:styleId="ToRead">
    <w:name w:val="To Read"/>
    <w:basedOn w:val="Normal"/>
    <w:uiPriority w:val="99"/>
    <w:qFormat/>
    <w:rsid w:val="00610CAA"/>
    <w:pPr>
      <w:ind w:left="720"/>
    </w:pPr>
    <w:rPr>
      <w:rFonts w:ascii="Verdana" w:eastAsia="Times New Roman" w:hAnsi="Verdana"/>
      <w:b/>
      <w:u w:val="single"/>
    </w:rPr>
  </w:style>
  <w:style w:type="paragraph" w:customStyle="1" w:styleId="Style1">
    <w:name w:val="Style 1"/>
    <w:basedOn w:val="Normal"/>
    <w:uiPriority w:val="99"/>
    <w:qFormat/>
    <w:rsid w:val="00610CAA"/>
    <w:pPr>
      <w:widowControl w:val="0"/>
      <w:ind w:firstLine="216"/>
    </w:pPr>
    <w:rPr>
      <w:rFonts w:eastAsia="Times New Roman"/>
      <w:noProof/>
      <w:color w:val="000000"/>
      <w:szCs w:val="20"/>
    </w:rPr>
  </w:style>
  <w:style w:type="paragraph" w:customStyle="1" w:styleId="Style41">
    <w:name w:val="Style 4"/>
    <w:basedOn w:val="Normal"/>
    <w:uiPriority w:val="99"/>
    <w:qFormat/>
    <w:rsid w:val="00610CAA"/>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610CAA"/>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610CAA"/>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610CAA"/>
    <w:pPr>
      <w:ind w:left="1660"/>
    </w:pPr>
  </w:style>
  <w:style w:type="paragraph" w:customStyle="1" w:styleId="PageNumber1">
    <w:name w:val="Page Number1"/>
    <w:basedOn w:val="Normal"/>
    <w:next w:val="Normal"/>
    <w:uiPriority w:val="99"/>
    <w:qFormat/>
    <w:rsid w:val="00610CAA"/>
    <w:rPr>
      <w:rFonts w:eastAsia="Times New Roman"/>
    </w:rPr>
  </w:style>
  <w:style w:type="paragraph" w:customStyle="1" w:styleId="Card1">
    <w:name w:val="Card1"/>
    <w:uiPriority w:val="99"/>
    <w:qFormat/>
    <w:rsid w:val="00610CAA"/>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610CAA"/>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610CAA"/>
    <w:pPr>
      <w:ind w:left="288" w:right="288"/>
    </w:pPr>
    <w:rPr>
      <w:rFonts w:eastAsia="Times New Roman"/>
    </w:rPr>
  </w:style>
  <w:style w:type="paragraph" w:customStyle="1" w:styleId="CaseListNormal">
    <w:name w:val="Case List Normal"/>
    <w:basedOn w:val="Normal"/>
    <w:uiPriority w:val="99"/>
    <w:qFormat/>
    <w:rsid w:val="00610CAA"/>
    <w:rPr>
      <w:rFonts w:ascii="Times" w:eastAsia="Times New Roman" w:hAnsi="Times"/>
      <w:szCs w:val="26"/>
    </w:rPr>
  </w:style>
  <w:style w:type="paragraph" w:customStyle="1" w:styleId="Body">
    <w:name w:val="Body"/>
    <w:basedOn w:val="Normal"/>
    <w:uiPriority w:val="99"/>
    <w:qFormat/>
    <w:rsid w:val="00610CAA"/>
    <w:pPr>
      <w:outlineLvl w:val="3"/>
    </w:pPr>
    <w:rPr>
      <w:rFonts w:eastAsia="Times New Roman"/>
      <w:szCs w:val="20"/>
    </w:rPr>
  </w:style>
  <w:style w:type="paragraph" w:customStyle="1" w:styleId="3text">
    <w:name w:val="3text"/>
    <w:basedOn w:val="Normal"/>
    <w:uiPriority w:val="99"/>
    <w:qFormat/>
    <w:rsid w:val="00610CAA"/>
    <w:pPr>
      <w:spacing w:before="100" w:beforeAutospacing="1" w:after="100" w:afterAutospacing="1"/>
    </w:pPr>
    <w:rPr>
      <w:rFonts w:eastAsia="Times New Roman"/>
      <w:sz w:val="24"/>
    </w:rPr>
  </w:style>
  <w:style w:type="paragraph" w:customStyle="1" w:styleId="TimesNewRoman12">
    <w:name w:val="TimesNewRoman12"/>
    <w:uiPriority w:val="99"/>
    <w:qFormat/>
    <w:rsid w:val="00610CAA"/>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610CAA"/>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610CAA"/>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610CAA"/>
    <w:rPr>
      <w:rFonts w:eastAsia="Times New Roman"/>
      <w:color w:val="000000"/>
      <w:sz w:val="18"/>
    </w:rPr>
  </w:style>
  <w:style w:type="paragraph" w:customStyle="1" w:styleId="text1">
    <w:name w:val="text1"/>
    <w:basedOn w:val="Normal"/>
    <w:autoRedefine/>
    <w:uiPriority w:val="99"/>
    <w:qFormat/>
    <w:rsid w:val="00610CAA"/>
    <w:rPr>
      <w:rFonts w:eastAsia="Times New Roman"/>
      <w:szCs w:val="20"/>
    </w:rPr>
  </w:style>
  <w:style w:type="paragraph" w:customStyle="1" w:styleId="RepeatBlockHeading">
    <w:name w:val="Repeat Block Heading"/>
    <w:basedOn w:val="Normal"/>
    <w:autoRedefine/>
    <w:uiPriority w:val="99"/>
    <w:qFormat/>
    <w:rsid w:val="00610CAA"/>
    <w:pPr>
      <w:jc w:val="center"/>
    </w:pPr>
    <w:rPr>
      <w:rFonts w:eastAsia="Times New Roman"/>
      <w:b/>
      <w:smallCaps/>
      <w:color w:val="000000"/>
      <w:sz w:val="24"/>
      <w:u w:val="thick"/>
    </w:rPr>
  </w:style>
  <w:style w:type="paragraph" w:customStyle="1" w:styleId="story-headline">
    <w:name w:val="story-headline"/>
    <w:basedOn w:val="Normal"/>
    <w:uiPriority w:val="99"/>
    <w:qFormat/>
    <w:rsid w:val="00610CAA"/>
    <w:pPr>
      <w:spacing w:before="72" w:after="72"/>
    </w:pPr>
    <w:rPr>
      <w:rFonts w:ascii="Arial" w:eastAsia="Times New Roman" w:hAnsi="Arial"/>
      <w:b/>
      <w:bCs/>
      <w:sz w:val="26"/>
      <w:szCs w:val="26"/>
    </w:rPr>
  </w:style>
  <w:style w:type="paragraph" w:customStyle="1" w:styleId="story-body">
    <w:name w:val="story-body"/>
    <w:basedOn w:val="Normal"/>
    <w:uiPriority w:val="99"/>
    <w:qFormat/>
    <w:rsid w:val="00610CAA"/>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610CAA"/>
    <w:rPr>
      <w:rFonts w:ascii="Arial" w:eastAsia="Times New Roman" w:hAnsi="Arial"/>
      <w:b/>
      <w:bCs/>
    </w:rPr>
  </w:style>
  <w:style w:type="paragraph" w:customStyle="1" w:styleId="TextofCards">
    <w:name w:val="Text of Cards"/>
    <w:basedOn w:val="Normal"/>
    <w:uiPriority w:val="99"/>
    <w:qFormat/>
    <w:rsid w:val="00610CAA"/>
    <w:rPr>
      <w:rFonts w:eastAsia="Times New Roman"/>
      <w:color w:val="000000"/>
      <w:spacing w:val="6"/>
      <w:szCs w:val="23"/>
    </w:rPr>
  </w:style>
  <w:style w:type="paragraph" w:customStyle="1" w:styleId="Corpotesto">
    <w:name w:val="Corpo testo"/>
    <w:basedOn w:val="Normal"/>
    <w:uiPriority w:val="99"/>
    <w:qFormat/>
    <w:rsid w:val="00610CAA"/>
    <w:pPr>
      <w:widowControl w:val="0"/>
      <w:adjustRightInd w:val="0"/>
      <w:spacing w:after="283"/>
    </w:pPr>
    <w:rPr>
      <w:rFonts w:ascii="Times" w:eastAsia="Times New Roman" w:hAnsi="Times"/>
    </w:rPr>
  </w:style>
  <w:style w:type="paragraph" w:customStyle="1" w:styleId="tagCharChar1Char">
    <w:name w:val="tag Char Char1 Char"/>
    <w:uiPriority w:val="99"/>
    <w:qFormat/>
    <w:rsid w:val="00610CAA"/>
    <w:rPr>
      <w:rFonts w:eastAsia="Times New Roman" w:cs="Calibri"/>
      <w:b/>
      <w:bCs/>
    </w:rPr>
  </w:style>
  <w:style w:type="paragraph" w:customStyle="1" w:styleId="inside-copy">
    <w:name w:val="inside-copy"/>
    <w:basedOn w:val="Normal"/>
    <w:uiPriority w:val="99"/>
    <w:qFormat/>
    <w:rsid w:val="00610CAA"/>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610CAA"/>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610CAA"/>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610CAA"/>
    <w:rPr>
      <w:rFonts w:ascii="Arial" w:hAnsi="Arial"/>
      <w:b w:val="0"/>
      <w:caps w:val="0"/>
      <w:sz w:val="20"/>
    </w:rPr>
  </w:style>
  <w:style w:type="paragraph" w:customStyle="1" w:styleId="ProjectTitleLine">
    <w:name w:val="Project Title Line"/>
    <w:basedOn w:val="Normal"/>
    <w:next w:val="Normal"/>
    <w:autoRedefine/>
    <w:uiPriority w:val="99"/>
    <w:qFormat/>
    <w:rsid w:val="00610CAA"/>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610CAA"/>
    <w:rPr>
      <w:rFonts w:ascii="Arial Narrow" w:eastAsia="Times New Roman" w:hAnsi="Arial Narrow"/>
      <w:strike/>
    </w:rPr>
  </w:style>
  <w:style w:type="paragraph" w:customStyle="1" w:styleId="NormalVerdana">
    <w:name w:val="Normal + Verdana"/>
    <w:aliases w:val="10 pt,White,Normal + Arial"/>
    <w:basedOn w:val="Normal"/>
    <w:uiPriority w:val="99"/>
    <w:qFormat/>
    <w:rsid w:val="00610CAA"/>
    <w:rPr>
      <w:rFonts w:ascii="Arial" w:eastAsia="Times New Roman" w:hAnsi="Arial"/>
      <w:szCs w:val="20"/>
      <w:u w:val="single"/>
    </w:rPr>
  </w:style>
  <w:style w:type="paragraph" w:customStyle="1" w:styleId="Normal10pt">
    <w:name w:val="Normal + 10 pt"/>
    <w:basedOn w:val="Normal"/>
    <w:uiPriority w:val="99"/>
    <w:qFormat/>
    <w:rsid w:val="00610CAA"/>
    <w:rPr>
      <w:rFonts w:eastAsia="Times New Roman"/>
      <w:szCs w:val="20"/>
    </w:rPr>
  </w:style>
  <w:style w:type="paragraph" w:customStyle="1" w:styleId="cardChar1Char">
    <w:name w:val="card Char1 Char"/>
    <w:basedOn w:val="Normal"/>
    <w:uiPriority w:val="99"/>
    <w:qFormat/>
    <w:rsid w:val="00610CAA"/>
    <w:pPr>
      <w:ind w:left="288" w:right="288"/>
    </w:pPr>
    <w:rPr>
      <w:rFonts w:eastAsia="Times New Roman"/>
      <w:szCs w:val="20"/>
    </w:rPr>
  </w:style>
  <w:style w:type="paragraph" w:customStyle="1" w:styleId="CM12">
    <w:name w:val="CM12"/>
    <w:basedOn w:val="Default"/>
    <w:next w:val="Default"/>
    <w:uiPriority w:val="99"/>
    <w:qFormat/>
    <w:rsid w:val="00610CAA"/>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610CAA"/>
    <w:pPr>
      <w:widowControl w:val="0"/>
      <w:spacing w:after="480"/>
    </w:pPr>
    <w:rPr>
      <w:rFonts w:ascii="Granjon LT Std" w:hAnsi="Granjon LT Std"/>
      <w:color w:val="auto"/>
    </w:rPr>
  </w:style>
  <w:style w:type="paragraph" w:customStyle="1" w:styleId="CM10">
    <w:name w:val="CM10"/>
    <w:basedOn w:val="Default"/>
    <w:next w:val="Default"/>
    <w:uiPriority w:val="99"/>
    <w:qFormat/>
    <w:rsid w:val="00610CAA"/>
    <w:pPr>
      <w:widowControl w:val="0"/>
      <w:spacing w:line="320" w:lineRule="atLeast"/>
    </w:pPr>
    <w:rPr>
      <w:rFonts w:ascii="Granjon LT Std" w:hAnsi="Granjon LT Std"/>
      <w:color w:val="auto"/>
    </w:rPr>
  </w:style>
  <w:style w:type="paragraph" w:customStyle="1" w:styleId="bold">
    <w:name w:val="bold"/>
    <w:basedOn w:val="Normal"/>
    <w:uiPriority w:val="99"/>
    <w:qFormat/>
    <w:rsid w:val="00610CAA"/>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610CAA"/>
    <w:rPr>
      <w:rFonts w:ascii="Arial Narrow" w:eastAsia="Times New Roman" w:hAnsi="Arial Narrow"/>
      <w:strike/>
      <w:szCs w:val="20"/>
    </w:rPr>
  </w:style>
  <w:style w:type="paragraph" w:customStyle="1" w:styleId="textbodyblack">
    <w:name w:val="textbodyblack"/>
    <w:basedOn w:val="Normal"/>
    <w:uiPriority w:val="99"/>
    <w:qFormat/>
    <w:rsid w:val="00610CAA"/>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610CAA"/>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610CA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610CA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610CAA"/>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610CAA"/>
    <w:rPr>
      <w:rFonts w:ascii="Georgia" w:eastAsia="Times New Roman" w:hAnsi="Georgia"/>
      <w:b/>
      <w:bCs/>
      <w:szCs w:val="16"/>
      <w:u w:val="single"/>
    </w:rPr>
  </w:style>
  <w:style w:type="paragraph" w:customStyle="1" w:styleId="CiteCorrected">
    <w:name w:val="Cite Corrected"/>
    <w:basedOn w:val="Normal"/>
    <w:link w:val="CiteCorrectedChar"/>
    <w:qFormat/>
    <w:rsid w:val="00610CAA"/>
    <w:rPr>
      <w:rFonts w:ascii="Georgia" w:eastAsia="Times New Roman" w:hAnsi="Georgia"/>
      <w:b/>
      <w:bCs/>
      <w:sz w:val="24"/>
      <w:szCs w:val="16"/>
      <w:u w:val="single"/>
    </w:rPr>
  </w:style>
  <w:style w:type="paragraph" w:customStyle="1" w:styleId="CardText20">
    <w:name w:val="Card Text 2"/>
    <w:basedOn w:val="CardText10"/>
    <w:link w:val="CardText2Char"/>
    <w:qFormat/>
    <w:rsid w:val="00610CAA"/>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610CAA"/>
    <w:pPr>
      <w:ind w:left="288"/>
    </w:pPr>
    <w:rPr>
      <w:rFonts w:eastAsia="SimSun"/>
      <w:szCs w:val="20"/>
      <w:lang w:eastAsia="zh-CN"/>
    </w:rPr>
  </w:style>
  <w:style w:type="paragraph" w:customStyle="1" w:styleId="BriefTitle2">
    <w:name w:val="Brief Title 2"/>
    <w:basedOn w:val="BriefTitle"/>
    <w:uiPriority w:val="99"/>
    <w:qFormat/>
    <w:rsid w:val="00610CAA"/>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610CAA"/>
    <w:rPr>
      <w:u w:val="single"/>
    </w:rPr>
  </w:style>
  <w:style w:type="paragraph" w:customStyle="1" w:styleId="StyleCardText11ptUnderline">
    <w:name w:val="Style Card Text + 11 pt Underline"/>
    <w:link w:val="StyleCardText11ptUnderlineChar"/>
    <w:qFormat/>
    <w:rsid w:val="00610CAA"/>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610CAA"/>
    <w:rPr>
      <w:rFonts w:ascii="Georgia" w:hAnsi="Georgia"/>
      <w:sz w:val="16"/>
    </w:rPr>
  </w:style>
  <w:style w:type="paragraph" w:customStyle="1" w:styleId="StyleMinimizedText11pt">
    <w:name w:val="Style Minimized Text + 11 pt"/>
    <w:basedOn w:val="Normal"/>
    <w:link w:val="StyleMinimizedText11ptChar"/>
    <w:qFormat/>
    <w:rsid w:val="00610CAA"/>
    <w:rPr>
      <w:rFonts w:ascii="Georgia" w:hAnsi="Georgia"/>
      <w:sz w:val="16"/>
    </w:rPr>
  </w:style>
  <w:style w:type="character" w:customStyle="1" w:styleId="StyleMinimizedText11pt1Char">
    <w:name w:val="Style Minimized Text + 11 pt1 Char"/>
    <w:basedOn w:val="DefaultParagraphFont"/>
    <w:link w:val="StyleMinimizedText11pt1"/>
    <w:locked/>
    <w:rsid w:val="00610CAA"/>
    <w:rPr>
      <w:rFonts w:ascii="Georgia" w:hAnsi="Georgia"/>
      <w:sz w:val="16"/>
    </w:rPr>
  </w:style>
  <w:style w:type="paragraph" w:customStyle="1" w:styleId="StyleMinimizedText11pt1">
    <w:name w:val="Style Minimized Text + 11 pt1"/>
    <w:basedOn w:val="Normal"/>
    <w:link w:val="StyleMinimizedText11pt1Char"/>
    <w:qFormat/>
    <w:rsid w:val="00610CAA"/>
    <w:rPr>
      <w:rFonts w:ascii="Georgia" w:hAnsi="Georgia"/>
      <w:sz w:val="16"/>
    </w:rPr>
  </w:style>
  <w:style w:type="character" w:customStyle="1" w:styleId="Debate-CardSmalltextF2Char">
    <w:name w:val="Debate- Card Small text F2 Char"/>
    <w:link w:val="Debate-CardSmalltextF2"/>
    <w:locked/>
    <w:rsid w:val="00610CAA"/>
    <w:rPr>
      <w:rFonts w:ascii="Arial Narrow" w:hAnsi="Arial Narrow"/>
      <w:sz w:val="16"/>
    </w:rPr>
  </w:style>
  <w:style w:type="paragraph" w:customStyle="1" w:styleId="Debate-CardSmalltextF2">
    <w:name w:val="Debate- Card Small text F2"/>
    <w:basedOn w:val="Normal"/>
    <w:next w:val="Normal"/>
    <w:link w:val="Debate-CardSmalltextF2Char"/>
    <w:qFormat/>
    <w:rsid w:val="00610CAA"/>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610CAA"/>
    <w:rPr>
      <w:rFonts w:ascii="Arial Narrow" w:hAnsi="Arial Narrow"/>
      <w:b/>
      <w:sz w:val="18"/>
      <w:u w:val="single"/>
    </w:rPr>
  </w:style>
  <w:style w:type="paragraph" w:customStyle="1" w:styleId="Debate-EmphasizedText-F5">
    <w:name w:val="Debate- Emphasized Text- F5"/>
    <w:basedOn w:val="Normal"/>
    <w:link w:val="Debate-EmphasizedText-F5Char"/>
    <w:qFormat/>
    <w:rsid w:val="00610CAA"/>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610CAA"/>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610CAA"/>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610CAA"/>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610CAA"/>
    <w:rPr>
      <w:rFonts w:ascii="Times New Roman" w:eastAsia="Times New Roman" w:hAnsi="Times New Roman" w:cs="Calibri"/>
      <w:sz w:val="16"/>
    </w:rPr>
  </w:style>
  <w:style w:type="character" w:customStyle="1" w:styleId="CardStyleChar">
    <w:name w:val="Card Style Char"/>
    <w:link w:val="CardStyle0"/>
    <w:locked/>
    <w:rsid w:val="00610CAA"/>
    <w:rPr>
      <w:rFonts w:ascii="Calibri" w:eastAsia="Times New Roman" w:hAnsi="Calibri"/>
      <w:sz w:val="22"/>
    </w:rPr>
  </w:style>
  <w:style w:type="paragraph" w:customStyle="1" w:styleId="emactive">
    <w:name w:val="emactive"/>
    <w:basedOn w:val="Normal"/>
    <w:uiPriority w:val="99"/>
    <w:qFormat/>
    <w:rsid w:val="00610CAA"/>
    <w:pPr>
      <w:spacing w:before="100" w:beforeAutospacing="1" w:after="100" w:afterAutospacing="1"/>
    </w:pPr>
    <w:rPr>
      <w:rFonts w:eastAsia="Times New Roman"/>
      <w:sz w:val="24"/>
    </w:rPr>
  </w:style>
  <w:style w:type="paragraph" w:customStyle="1" w:styleId="emready">
    <w:name w:val="emready"/>
    <w:basedOn w:val="Normal"/>
    <w:uiPriority w:val="99"/>
    <w:qFormat/>
    <w:rsid w:val="00610CAA"/>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610CAA"/>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610CAA"/>
    <w:rPr>
      <w:rFonts w:ascii="Georgia" w:eastAsia="Times New Roman" w:hAnsi="Georgia" w:cs="Times New Roman"/>
      <w:b/>
      <w:sz w:val="24"/>
      <w:u w:val="single"/>
    </w:rPr>
  </w:style>
  <w:style w:type="character" w:customStyle="1" w:styleId="CardHighlightChar">
    <w:name w:val="Card Highlight Char"/>
    <w:link w:val="CardHighlight"/>
    <w:locked/>
    <w:rsid w:val="00610CAA"/>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610CAA"/>
    <w:pPr>
      <w:shd w:val="clear" w:color="auto" w:fill="66FFFF"/>
    </w:pPr>
    <w:rPr>
      <w:rFonts w:eastAsia="Calibri" w:cs="Calibri"/>
      <w:sz w:val="24"/>
      <w:u w:val="single"/>
    </w:rPr>
  </w:style>
  <w:style w:type="character" w:customStyle="1" w:styleId="BlockHeaderHiddenChar">
    <w:name w:val="Block Header Hidden Char"/>
    <w:link w:val="BlockHeaderHidden"/>
    <w:locked/>
    <w:rsid w:val="00610CAA"/>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610CAA"/>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610CAA"/>
    <w:pPr>
      <w:spacing w:before="100" w:beforeAutospacing="1" w:after="100" w:afterAutospacing="1"/>
    </w:pPr>
    <w:rPr>
      <w:rFonts w:eastAsia="Times New Roman"/>
      <w:sz w:val="24"/>
    </w:rPr>
  </w:style>
  <w:style w:type="paragraph" w:customStyle="1" w:styleId="norma">
    <w:name w:val="norma"/>
    <w:basedOn w:val="Heading3"/>
    <w:uiPriority w:val="99"/>
    <w:qFormat/>
    <w:rsid w:val="00610CAA"/>
    <w:rPr>
      <w:rFonts w:eastAsia="MS Gothic" w:cs="Arial"/>
      <w:bCs w:val="0"/>
      <w:sz w:val="24"/>
      <w:szCs w:val="24"/>
    </w:rPr>
  </w:style>
  <w:style w:type="paragraph" w:customStyle="1" w:styleId="nromal">
    <w:name w:val="nromal"/>
    <w:basedOn w:val="Normal"/>
    <w:uiPriority w:val="99"/>
    <w:qFormat/>
    <w:rsid w:val="00610CAA"/>
    <w:pPr>
      <w:keepNext/>
      <w:keepLines/>
      <w:spacing w:before="200"/>
      <w:outlineLvl w:val="3"/>
    </w:pPr>
    <w:rPr>
      <w:rFonts w:eastAsia="Times New Roman" w:cs="Cambria"/>
      <w:b/>
      <w:iCs/>
    </w:rPr>
  </w:style>
  <w:style w:type="paragraph" w:customStyle="1" w:styleId="natural">
    <w:name w:val="natural"/>
    <w:basedOn w:val="Normal"/>
    <w:uiPriority w:val="99"/>
    <w:qFormat/>
    <w:rsid w:val="00610CAA"/>
    <w:pPr>
      <w:keepNext/>
      <w:keepLines/>
      <w:spacing w:before="200"/>
      <w:outlineLvl w:val="3"/>
    </w:pPr>
    <w:rPr>
      <w:rFonts w:eastAsia="Times New Roman"/>
      <w:b/>
      <w:iCs/>
    </w:rPr>
  </w:style>
  <w:style w:type="paragraph" w:customStyle="1" w:styleId="nroaml">
    <w:name w:val="nroaml"/>
    <w:basedOn w:val="Normal"/>
    <w:uiPriority w:val="99"/>
    <w:qFormat/>
    <w:rsid w:val="00610CAA"/>
    <w:pPr>
      <w:keepNext/>
      <w:keepLines/>
      <w:spacing w:before="200"/>
      <w:outlineLvl w:val="3"/>
    </w:pPr>
    <w:rPr>
      <w:rFonts w:eastAsia="Times New Roman"/>
      <w:b/>
      <w:iCs/>
    </w:rPr>
  </w:style>
  <w:style w:type="paragraph" w:customStyle="1" w:styleId="noraml">
    <w:name w:val="noraml"/>
    <w:basedOn w:val="Normal"/>
    <w:uiPriority w:val="99"/>
    <w:qFormat/>
    <w:rsid w:val="00610CAA"/>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610CAA"/>
    <w:rPr>
      <w:rFonts w:ascii="Georgia" w:eastAsia="Calibri" w:hAnsi="Georgia"/>
      <w:sz w:val="16"/>
      <w:szCs w:val="16"/>
    </w:rPr>
  </w:style>
  <w:style w:type="paragraph" w:customStyle="1" w:styleId="SmallSizeParagraph">
    <w:name w:val="Small Size Paragraph"/>
    <w:basedOn w:val="Normal"/>
    <w:link w:val="SmallSizeParagraphChar"/>
    <w:qFormat/>
    <w:rsid w:val="00610CAA"/>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610CAA"/>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610CAA"/>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610CAA"/>
    <w:rPr>
      <w:rFonts w:ascii="Arial" w:eastAsia="Calibri" w:hAnsi="Arial" w:cs="Arial"/>
      <w:kern w:val="2"/>
      <w:sz w:val="14"/>
      <w:szCs w:val="14"/>
      <w:lang w:eastAsia="zh-TW"/>
    </w:rPr>
  </w:style>
  <w:style w:type="paragraph" w:customStyle="1" w:styleId="CardT1">
    <w:name w:val="CardT1"/>
    <w:basedOn w:val="Normal"/>
    <w:link w:val="CardT1Char"/>
    <w:qFormat/>
    <w:rsid w:val="00610CAA"/>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610CAA"/>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610CAA"/>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610CAA"/>
    <w:pPr>
      <w:spacing w:before="100" w:beforeAutospacing="1" w:after="100" w:afterAutospacing="1"/>
    </w:pPr>
    <w:rPr>
      <w:rFonts w:eastAsia="Times New Roman"/>
      <w:sz w:val="24"/>
    </w:rPr>
  </w:style>
  <w:style w:type="paragraph" w:customStyle="1" w:styleId="CiteReal">
    <w:name w:val="Cite Real"/>
    <w:basedOn w:val="Normal"/>
    <w:next w:val="Normal"/>
    <w:qFormat/>
    <w:rsid w:val="00610CAA"/>
    <w:rPr>
      <w:rFonts w:ascii="Arial" w:eastAsia="MS Mincho" w:hAnsi="Arial"/>
      <w:b/>
      <w:sz w:val="24"/>
      <w:u w:val="single"/>
    </w:rPr>
  </w:style>
  <w:style w:type="paragraph" w:customStyle="1" w:styleId="2909F619802848F09E01365C32F34654">
    <w:name w:val="2909F619802848F09E01365C32F34654"/>
    <w:uiPriority w:val="99"/>
    <w:qFormat/>
    <w:rsid w:val="00610CAA"/>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610CAA"/>
    <w:rPr>
      <w:rFonts w:ascii="Georgia" w:eastAsia="Calibri" w:hAnsi="Georgia"/>
      <w:u w:val="single"/>
      <w:lang w:val="x-none" w:eastAsia="zh-CN"/>
    </w:rPr>
  </w:style>
  <w:style w:type="paragraph" w:customStyle="1" w:styleId="UnderlineS">
    <w:name w:val="Underline S"/>
    <w:basedOn w:val="Normal"/>
    <w:link w:val="UnderlineSChar"/>
    <w:qFormat/>
    <w:rsid w:val="00610CAA"/>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610CAA"/>
    <w:rPr>
      <w:rFonts w:ascii="Georgia" w:eastAsia="SimSun" w:hAnsi="Georgia"/>
      <w:sz w:val="12"/>
    </w:rPr>
  </w:style>
  <w:style w:type="paragraph" w:customStyle="1" w:styleId="Ununderlined">
    <w:name w:val="Ununderlined"/>
    <w:basedOn w:val="Normal"/>
    <w:link w:val="UnunderlinedChar"/>
    <w:qFormat/>
    <w:rsid w:val="00610CAA"/>
    <w:rPr>
      <w:rFonts w:ascii="Georgia" w:eastAsia="SimSun" w:hAnsi="Georgia"/>
      <w:sz w:val="12"/>
    </w:rPr>
  </w:style>
  <w:style w:type="character" w:customStyle="1" w:styleId="HighlightingChar">
    <w:name w:val="Highlighting Char"/>
    <w:link w:val="Highlighting"/>
    <w:locked/>
    <w:rsid w:val="00610CAA"/>
    <w:rPr>
      <w:rFonts w:ascii="Georgia" w:eastAsia="SimSun" w:hAnsi="Georgia"/>
      <w:u w:val="thick"/>
    </w:rPr>
  </w:style>
  <w:style w:type="paragraph" w:customStyle="1" w:styleId="Highlighting">
    <w:name w:val="Highlighting"/>
    <w:basedOn w:val="Normal"/>
    <w:link w:val="HighlightingChar"/>
    <w:autoRedefine/>
    <w:qFormat/>
    <w:rsid w:val="00610CAA"/>
    <w:rPr>
      <w:rFonts w:ascii="Georgia" w:eastAsia="SimSun" w:hAnsi="Georgia"/>
      <w:sz w:val="24"/>
      <w:u w:val="thick"/>
    </w:rPr>
  </w:style>
  <w:style w:type="character" w:customStyle="1" w:styleId="CITEChar">
    <w:name w:val="CITE Char"/>
    <w:link w:val="CITE"/>
    <w:locked/>
    <w:rsid w:val="00610CAA"/>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610CAA"/>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610CAA"/>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610CAA"/>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610CAA"/>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610CAA"/>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610CAA"/>
    <w:rPr>
      <w:b/>
      <w:sz w:val="28"/>
    </w:rPr>
  </w:style>
  <w:style w:type="character" w:customStyle="1" w:styleId="SourcenameChar">
    <w:name w:val="Source name Char"/>
    <w:link w:val="Sourcename"/>
    <w:locked/>
    <w:rsid w:val="00610CAA"/>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610CAA"/>
    <w:rPr>
      <w:b/>
      <w:bCs/>
      <w:sz w:val="20"/>
    </w:rPr>
  </w:style>
  <w:style w:type="character" w:customStyle="1" w:styleId="underlinedcardChar">
    <w:name w:val="underlined card Char"/>
    <w:link w:val="underlinedcard0"/>
    <w:locked/>
    <w:rsid w:val="00610CAA"/>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610CAA"/>
    <w:rPr>
      <w:sz w:val="24"/>
      <w:u w:val="single"/>
    </w:rPr>
  </w:style>
  <w:style w:type="paragraph" w:customStyle="1" w:styleId="FullText">
    <w:name w:val="Full Text"/>
    <w:basedOn w:val="Normal"/>
    <w:uiPriority w:val="99"/>
    <w:qFormat/>
    <w:rsid w:val="00610CAA"/>
    <w:rPr>
      <w:rFonts w:eastAsia="Times New Roman"/>
      <w:sz w:val="16"/>
    </w:rPr>
  </w:style>
  <w:style w:type="character" w:customStyle="1" w:styleId="TextUnderlineChar">
    <w:name w:val="Text Underline Char"/>
    <w:link w:val="TextUnderline"/>
    <w:locked/>
    <w:rsid w:val="00610CAA"/>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610CAA"/>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610CAA"/>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610CAA"/>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610CAA"/>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610CAA"/>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610CAA"/>
    <w:pPr>
      <w:spacing w:before="240"/>
      <w:outlineLvl w:val="2"/>
    </w:pPr>
    <w:rPr>
      <w:rFonts w:eastAsia="Times New Roman"/>
      <w:b/>
    </w:rPr>
  </w:style>
  <w:style w:type="character" w:customStyle="1" w:styleId="CiteCardChar">
    <w:name w:val="Cite_Card Char"/>
    <w:link w:val="CiteCard0"/>
    <w:locked/>
    <w:rsid w:val="00610CAA"/>
    <w:rPr>
      <w:rFonts w:ascii="Times New Roman" w:eastAsia="Times New Roman" w:hAnsi="Times New Roman" w:cs="Arial"/>
      <w:bCs/>
      <w:sz w:val="20"/>
      <w:szCs w:val="20"/>
    </w:rPr>
  </w:style>
  <w:style w:type="paragraph" w:customStyle="1" w:styleId="CiteCard0">
    <w:name w:val="Cite_Card"/>
    <w:link w:val="CiteCardChar"/>
    <w:qFormat/>
    <w:rsid w:val="00610CAA"/>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610CAA"/>
    <w:pPr>
      <w:widowControl w:val="0"/>
    </w:pPr>
    <w:rPr>
      <w:rFonts w:eastAsia="MS Mincho"/>
      <w:color w:val="auto"/>
    </w:rPr>
  </w:style>
  <w:style w:type="character" w:customStyle="1" w:styleId="StyleStyle49pt6Char">
    <w:name w:val="Style Style4 + 9 pt6 Char"/>
    <w:basedOn w:val="Style4Char"/>
    <w:link w:val="StyleStyle49pt6"/>
    <w:locked/>
    <w:rsid w:val="00610CAA"/>
    <w:rPr>
      <w:rFonts w:ascii="Georgia" w:eastAsia="Times New Roman" w:hAnsi="Georgia"/>
      <w:u w:val="single"/>
      <w:lang w:val="x-none"/>
    </w:rPr>
  </w:style>
  <w:style w:type="paragraph" w:customStyle="1" w:styleId="StyleStyle49pt6">
    <w:name w:val="Style Style4 + 9 pt6"/>
    <w:basedOn w:val="Style4"/>
    <w:link w:val="StyleStyle49pt6Char"/>
    <w:qFormat/>
    <w:rsid w:val="00610CAA"/>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610CAA"/>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610CAA"/>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610CAA"/>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610CAA"/>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610CAA"/>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610CAA"/>
    <w:rPr>
      <w:rFonts w:ascii="Georgia" w:hAnsi="Georgia" w:cs="Calibri"/>
      <w:b/>
      <w:bCs/>
      <w:sz w:val="24"/>
      <w:u w:val="single"/>
    </w:rPr>
  </w:style>
  <w:style w:type="character" w:customStyle="1" w:styleId="DebatenoramlChar">
    <w:name w:val="Debatenoraml Char"/>
    <w:link w:val="Debatenoraml"/>
    <w:locked/>
    <w:rsid w:val="00610CAA"/>
    <w:rPr>
      <w:rFonts w:ascii="Times New Roman" w:hAnsi="Times New Roman" w:cs="Times New Roman"/>
    </w:rPr>
  </w:style>
  <w:style w:type="paragraph" w:customStyle="1" w:styleId="Debatenoraml">
    <w:name w:val="Debatenoraml"/>
    <w:basedOn w:val="NoSpacing"/>
    <w:link w:val="DebatenoramlChar"/>
    <w:qFormat/>
    <w:rsid w:val="00610CAA"/>
    <w:pPr>
      <w:spacing w:before="0" w:line="240" w:lineRule="auto"/>
    </w:pPr>
    <w:rPr>
      <w:rFonts w:ascii="Times New Roman" w:hAnsi="Times New Roman" w:cs="Times New Roman"/>
    </w:rPr>
  </w:style>
  <w:style w:type="paragraph" w:customStyle="1" w:styleId="SynergyTag">
    <w:name w:val="SynergyTag"/>
    <w:basedOn w:val="Normal"/>
    <w:uiPriority w:val="99"/>
    <w:qFormat/>
    <w:rsid w:val="00610CAA"/>
    <w:rPr>
      <w:rFonts w:eastAsia="Calibri"/>
      <w:b/>
    </w:rPr>
  </w:style>
  <w:style w:type="character" w:customStyle="1" w:styleId="QualsChar">
    <w:name w:val="Quals Char"/>
    <w:link w:val="Quals"/>
    <w:locked/>
    <w:rsid w:val="00610CAA"/>
    <w:rPr>
      <w:rFonts w:ascii="Georgia" w:eastAsia="Calibri" w:hAnsi="Georgia"/>
      <w:sz w:val="18"/>
    </w:rPr>
  </w:style>
  <w:style w:type="paragraph" w:customStyle="1" w:styleId="Quals">
    <w:name w:val="Quals"/>
    <w:basedOn w:val="Normal"/>
    <w:link w:val="QualsChar"/>
    <w:qFormat/>
    <w:rsid w:val="00610CAA"/>
    <w:rPr>
      <w:rFonts w:ascii="Georgia" w:eastAsia="Calibri" w:hAnsi="Georgia"/>
      <w:sz w:val="18"/>
    </w:rPr>
  </w:style>
  <w:style w:type="paragraph" w:customStyle="1" w:styleId="times">
    <w:name w:val="times"/>
    <w:basedOn w:val="Normal"/>
    <w:qFormat/>
    <w:rsid w:val="00610CAA"/>
    <w:pPr>
      <w:spacing w:before="100" w:beforeAutospacing="1" w:after="100" w:afterAutospacing="1"/>
    </w:pPr>
    <w:rPr>
      <w:rFonts w:eastAsia="Times New Roman"/>
      <w:sz w:val="24"/>
    </w:rPr>
  </w:style>
  <w:style w:type="paragraph" w:customStyle="1" w:styleId="BodyA">
    <w:name w:val="Body A"/>
    <w:uiPriority w:val="99"/>
    <w:qFormat/>
    <w:rsid w:val="00610CAA"/>
    <w:rPr>
      <w:rFonts w:ascii="Helvetica" w:eastAsia="ヒラギノ角ゴ Pro W3" w:hAnsi="Helvetica" w:cs="Times New Roman"/>
      <w:color w:val="000000"/>
      <w:szCs w:val="20"/>
    </w:rPr>
  </w:style>
  <w:style w:type="character" w:customStyle="1" w:styleId="StarredChar">
    <w:name w:val="Starred Char"/>
    <w:link w:val="Starred"/>
    <w:locked/>
    <w:rsid w:val="00610CAA"/>
    <w:rPr>
      <w:rFonts w:ascii="Georgia" w:eastAsia="Times New Roman" w:hAnsi="Georgia"/>
      <w:b/>
      <w:caps/>
      <w:szCs w:val="28"/>
      <w:u w:val="single"/>
    </w:rPr>
  </w:style>
  <w:style w:type="paragraph" w:customStyle="1" w:styleId="Starred">
    <w:name w:val="Starred"/>
    <w:basedOn w:val="Normal"/>
    <w:link w:val="StarredChar"/>
    <w:qFormat/>
    <w:rsid w:val="00610CAA"/>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610CAA"/>
    <w:rPr>
      <w:rFonts w:ascii="Georgia" w:eastAsia="Times New Roman" w:hAnsi="Georgia"/>
      <w:b/>
      <w:caps/>
      <w:szCs w:val="28"/>
      <w:u w:val="single"/>
    </w:rPr>
  </w:style>
  <w:style w:type="paragraph" w:customStyle="1" w:styleId="NotStarred">
    <w:name w:val="NotStarred"/>
    <w:basedOn w:val="Normal"/>
    <w:link w:val="NotStarredChar"/>
    <w:qFormat/>
    <w:rsid w:val="00610CAA"/>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610CAA"/>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610CAA"/>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610CAA"/>
    <w:pPr>
      <w:pBdr>
        <w:top w:val="single" w:sz="4" w:space="0" w:color="auto"/>
        <w:left w:val="single" w:sz="4" w:space="0" w:color="auto"/>
        <w:bottom w:val="single" w:sz="4" w:space="0" w:color="auto"/>
        <w:right w:val="single" w:sz="4" w:space="0" w:color="auto"/>
      </w:pBdr>
      <w:spacing w:after="160" w:line="259" w:lineRule="auto"/>
    </w:pPr>
    <w:rPr>
      <w:rFonts w:eastAsiaTheme="minorEastAsia" w:cs="Times New Roman"/>
      <w:bdr w:val="single" w:sz="4" w:space="0" w:color="auto" w:frame="1"/>
      <w:lang w:val="en-US"/>
    </w:rPr>
  </w:style>
  <w:style w:type="character" w:customStyle="1" w:styleId="H4TagChar1">
    <w:name w:val="H4 (Tag) Char1"/>
    <w:link w:val="H4Tag"/>
    <w:locked/>
    <w:rsid w:val="00610CAA"/>
    <w:rPr>
      <w:rFonts w:ascii="Georgia" w:eastAsia="Calibri" w:hAnsi="Georgia"/>
      <w:b/>
    </w:rPr>
  </w:style>
  <w:style w:type="paragraph" w:customStyle="1" w:styleId="H4Tag">
    <w:name w:val="H4 (Tag)"/>
    <w:basedOn w:val="Normal"/>
    <w:link w:val="H4TagChar1"/>
    <w:qFormat/>
    <w:rsid w:val="00610CAA"/>
    <w:rPr>
      <w:rFonts w:ascii="Georgia" w:eastAsia="Calibri" w:hAnsi="Georgia"/>
      <w:b/>
      <w:sz w:val="24"/>
    </w:rPr>
  </w:style>
  <w:style w:type="paragraph" w:customStyle="1" w:styleId="CM25">
    <w:name w:val="CM25"/>
    <w:basedOn w:val="Default"/>
    <w:next w:val="Default"/>
    <w:qFormat/>
    <w:rsid w:val="00610CAA"/>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610CAA"/>
    <w:rPr>
      <w:rFonts w:ascii="Georgia" w:hAnsi="Georgia"/>
      <w:b/>
    </w:rPr>
  </w:style>
  <w:style w:type="paragraph" w:customStyle="1" w:styleId="Debate-CardTagandCite-F6">
    <w:name w:val="Debate- Card Tag and Cite- F6"/>
    <w:basedOn w:val="Normal"/>
    <w:link w:val="Debate-CardTagandCite-F6Char"/>
    <w:qFormat/>
    <w:rsid w:val="00610CAA"/>
    <w:pPr>
      <w:contextualSpacing/>
    </w:pPr>
    <w:rPr>
      <w:rFonts w:ascii="Georgia" w:hAnsi="Georgia"/>
      <w:b/>
      <w:sz w:val="24"/>
    </w:rPr>
  </w:style>
  <w:style w:type="paragraph" w:customStyle="1" w:styleId="Cardtext0">
    <w:name w:val="Card text"/>
    <w:link w:val="CardtextChar0"/>
    <w:qFormat/>
    <w:rsid w:val="00610CAA"/>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610CAA"/>
    <w:rPr>
      <w:rFonts w:ascii="Georgia" w:eastAsia="Times New Roman" w:hAnsi="Georgia"/>
      <w:b/>
      <w:szCs w:val="28"/>
      <w:u w:val="single"/>
    </w:rPr>
  </w:style>
  <w:style w:type="paragraph" w:customStyle="1" w:styleId="NewHeading2">
    <w:name w:val="NewHeading2"/>
    <w:basedOn w:val="Normal"/>
    <w:link w:val="NewHeading2Char"/>
    <w:qFormat/>
    <w:rsid w:val="00610CAA"/>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610CAA"/>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610CAA"/>
    <w:rPr>
      <w:rFonts w:eastAsia="Calibri"/>
    </w:rPr>
  </w:style>
  <w:style w:type="paragraph" w:customStyle="1" w:styleId="Card6pt">
    <w:name w:val="Card 6pt"/>
    <w:basedOn w:val="Normal"/>
    <w:uiPriority w:val="99"/>
    <w:qFormat/>
    <w:rsid w:val="00610CAA"/>
    <w:pPr>
      <w:spacing w:after="0" w:line="240" w:lineRule="auto"/>
      <w:ind w:left="288" w:right="288"/>
    </w:pPr>
    <w:rPr>
      <w:rFonts w:ascii="Georgia" w:eastAsia="Calibri" w:hAnsi="Georgia"/>
      <w:bCs/>
      <w:color w:val="000000"/>
      <w:sz w:val="12"/>
      <w:szCs w:val="20"/>
    </w:rPr>
  </w:style>
  <w:style w:type="character" w:customStyle="1" w:styleId="FullCiteChar">
    <w:name w:val="Full Cite Char"/>
    <w:link w:val="FullCite"/>
    <w:locked/>
    <w:rsid w:val="00610CAA"/>
    <w:rPr>
      <w:rFonts w:ascii="Garamond" w:eastAsia="Calibri" w:hAnsi="Garamond"/>
    </w:rPr>
  </w:style>
  <w:style w:type="paragraph" w:customStyle="1" w:styleId="FullCite">
    <w:name w:val="Full Cite"/>
    <w:basedOn w:val="Normal"/>
    <w:next w:val="Normal"/>
    <w:link w:val="FullCiteChar"/>
    <w:qFormat/>
    <w:rsid w:val="00610CAA"/>
    <w:rPr>
      <w:rFonts w:ascii="Garamond" w:eastAsia="Calibri" w:hAnsi="Garamond"/>
      <w:sz w:val="24"/>
    </w:rPr>
  </w:style>
  <w:style w:type="character" w:customStyle="1" w:styleId="StyleCardStyleBlackUnderlineChar">
    <w:name w:val="Style Card Style + Black Underline Char"/>
    <w:link w:val="StyleCardStyleBlackUnderline"/>
    <w:locked/>
    <w:rsid w:val="00610CAA"/>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610CAA"/>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610CAA"/>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610CAA"/>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610CAA"/>
    <w:pPr>
      <w:spacing w:after="0" w:line="240" w:lineRule="auto"/>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610CAA"/>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610CAA"/>
    <w:pPr>
      <w:spacing w:after="0" w:line="240" w:lineRule="auto"/>
      <w:ind w:left="288" w:right="288"/>
    </w:pPr>
    <w:rPr>
      <w:rFonts w:ascii="Georgia" w:eastAsia="SimSun" w:hAnsi="Georgia"/>
      <w:b/>
      <w:bCs/>
      <w:sz w:val="24"/>
      <w:u w:val="single"/>
      <w:lang w:eastAsia="zh-CN"/>
    </w:rPr>
  </w:style>
  <w:style w:type="paragraph" w:customStyle="1" w:styleId="CM27">
    <w:name w:val="CM27"/>
    <w:basedOn w:val="Default"/>
    <w:next w:val="Default"/>
    <w:qFormat/>
    <w:rsid w:val="00610CAA"/>
    <w:pPr>
      <w:spacing w:after="200" w:line="276" w:lineRule="auto"/>
    </w:pPr>
    <w:rPr>
      <w:rFonts w:eastAsia="Calibri"/>
      <w:color w:val="auto"/>
      <w:sz w:val="22"/>
    </w:rPr>
  </w:style>
  <w:style w:type="paragraph" w:customStyle="1" w:styleId="font-null">
    <w:name w:val="font-null"/>
    <w:basedOn w:val="Normal"/>
    <w:uiPriority w:val="99"/>
    <w:qFormat/>
    <w:rsid w:val="00610CAA"/>
    <w:pPr>
      <w:spacing w:before="100" w:beforeAutospacing="1" w:after="100" w:afterAutospacing="1"/>
    </w:pPr>
    <w:rPr>
      <w:rFonts w:eastAsia="Times New Roman"/>
      <w:sz w:val="24"/>
    </w:rPr>
  </w:style>
  <w:style w:type="paragraph" w:customStyle="1" w:styleId="rteindent1">
    <w:name w:val="rteindent1"/>
    <w:basedOn w:val="Normal"/>
    <w:uiPriority w:val="99"/>
    <w:qFormat/>
    <w:rsid w:val="00610CAA"/>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610CAA"/>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610CAA"/>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610CAA"/>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610CAA"/>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610CAA"/>
    <w:pPr>
      <w:spacing w:before="100" w:beforeAutospacing="1" w:after="100" w:afterAutospacing="1"/>
    </w:pPr>
    <w:rPr>
      <w:rFonts w:eastAsia="Times New Roman"/>
      <w:sz w:val="24"/>
    </w:rPr>
  </w:style>
  <w:style w:type="paragraph" w:customStyle="1" w:styleId="class">
    <w:name w:val="class"/>
    <w:basedOn w:val="Normal"/>
    <w:uiPriority w:val="99"/>
    <w:qFormat/>
    <w:rsid w:val="00610CAA"/>
    <w:pPr>
      <w:spacing w:before="100" w:beforeAutospacing="1" w:after="100" w:afterAutospacing="1"/>
    </w:pPr>
    <w:rPr>
      <w:rFonts w:eastAsia="Times New Roman"/>
      <w:sz w:val="24"/>
    </w:rPr>
  </w:style>
  <w:style w:type="character" w:customStyle="1" w:styleId="blocktitleChar0">
    <w:name w:val="block title Char"/>
    <w:link w:val="blocktitle0"/>
    <w:locked/>
    <w:rsid w:val="00610CAA"/>
    <w:rPr>
      <w:rFonts w:ascii="Calibri" w:eastAsia="Calibri" w:hAnsi="Calibri"/>
      <w:b/>
      <w:caps/>
      <w:sz w:val="28"/>
      <w:szCs w:val="28"/>
      <w:lang w:val="es-ES"/>
    </w:rPr>
  </w:style>
  <w:style w:type="paragraph" w:customStyle="1" w:styleId="Pa6">
    <w:name w:val="Pa6"/>
    <w:basedOn w:val="Normal"/>
    <w:next w:val="Normal"/>
    <w:uiPriority w:val="99"/>
    <w:qFormat/>
    <w:rsid w:val="00610CAA"/>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610CAA"/>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610CAA"/>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610CAA"/>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610CAA"/>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610CAA"/>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610CAA"/>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610CAA"/>
    <w:pPr>
      <w:spacing w:after="160" w:line="259" w:lineRule="auto"/>
    </w:pPr>
    <w:rPr>
      <w:rFonts w:ascii="Georgia" w:eastAsia="SimSun" w:hAnsi="Georgia"/>
      <w:b/>
      <w:bCs/>
      <w:lang w:val="en-US"/>
    </w:rPr>
  </w:style>
  <w:style w:type="paragraph" w:customStyle="1" w:styleId="summary">
    <w:name w:val="summary"/>
    <w:basedOn w:val="Normal"/>
    <w:uiPriority w:val="99"/>
    <w:qFormat/>
    <w:rsid w:val="00610CAA"/>
    <w:pPr>
      <w:spacing w:before="100" w:beforeAutospacing="1" w:after="100" w:afterAutospacing="1"/>
    </w:pPr>
    <w:rPr>
      <w:rFonts w:eastAsia="Times New Roman"/>
      <w:sz w:val="24"/>
    </w:rPr>
  </w:style>
  <w:style w:type="paragraph" w:customStyle="1" w:styleId="Caption2">
    <w:name w:val="Caption2"/>
    <w:basedOn w:val="Normal"/>
    <w:uiPriority w:val="99"/>
    <w:qFormat/>
    <w:rsid w:val="00610CAA"/>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610CAA"/>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610CAA"/>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610CAA"/>
    <w:pPr>
      <w:jc w:val="center"/>
    </w:pPr>
    <w:rPr>
      <w:rFonts w:ascii="Book Antiqua" w:eastAsia="Times New Roman" w:hAnsi="Book Antiqua"/>
      <w:b/>
      <w:sz w:val="28"/>
    </w:rPr>
  </w:style>
  <w:style w:type="paragraph" w:customStyle="1" w:styleId="Little">
    <w:name w:val="Little"/>
    <w:basedOn w:val="Normal"/>
    <w:next w:val="Normal"/>
    <w:link w:val="LittleChar"/>
    <w:qFormat/>
    <w:rsid w:val="00610CAA"/>
    <w:pPr>
      <w:ind w:left="288"/>
    </w:pPr>
    <w:rPr>
      <w:rFonts w:eastAsia="Times New Roman"/>
      <w:sz w:val="16"/>
    </w:rPr>
  </w:style>
  <w:style w:type="paragraph" w:customStyle="1" w:styleId="AAAcard">
    <w:name w:val="AAAcard"/>
    <w:basedOn w:val="Normal"/>
    <w:uiPriority w:val="99"/>
    <w:qFormat/>
    <w:rsid w:val="00610CAA"/>
    <w:pPr>
      <w:ind w:left="288" w:right="288"/>
    </w:pPr>
    <w:rPr>
      <w:rFonts w:eastAsia="Times New Roman"/>
    </w:rPr>
  </w:style>
  <w:style w:type="paragraph" w:customStyle="1" w:styleId="Caption3">
    <w:name w:val="Caption3"/>
    <w:basedOn w:val="Normal"/>
    <w:uiPriority w:val="99"/>
    <w:qFormat/>
    <w:rsid w:val="00610CAA"/>
    <w:pPr>
      <w:spacing w:before="100" w:beforeAutospacing="1" w:after="100" w:afterAutospacing="1"/>
    </w:pPr>
    <w:rPr>
      <w:rFonts w:eastAsia="Times New Roman"/>
      <w:sz w:val="24"/>
    </w:rPr>
  </w:style>
  <w:style w:type="paragraph" w:customStyle="1" w:styleId="body-12-5">
    <w:name w:val="body-12-5"/>
    <w:basedOn w:val="Normal"/>
    <w:uiPriority w:val="99"/>
    <w:qFormat/>
    <w:rsid w:val="00610CAA"/>
    <w:pPr>
      <w:spacing w:before="100" w:beforeAutospacing="1" w:after="100" w:afterAutospacing="1"/>
    </w:pPr>
    <w:rPr>
      <w:rFonts w:eastAsia="Times New Roman"/>
      <w:sz w:val="24"/>
    </w:rPr>
  </w:style>
  <w:style w:type="paragraph" w:customStyle="1" w:styleId="infuse">
    <w:name w:val="infuse"/>
    <w:basedOn w:val="Normal"/>
    <w:uiPriority w:val="99"/>
    <w:qFormat/>
    <w:rsid w:val="00610CAA"/>
    <w:pPr>
      <w:spacing w:before="100" w:beforeAutospacing="1" w:after="100" w:afterAutospacing="1"/>
    </w:pPr>
    <w:rPr>
      <w:rFonts w:eastAsia="Times New Roman"/>
      <w:sz w:val="24"/>
    </w:rPr>
  </w:style>
  <w:style w:type="paragraph" w:customStyle="1" w:styleId="fontreg">
    <w:name w:val="font_reg"/>
    <w:basedOn w:val="Normal"/>
    <w:uiPriority w:val="99"/>
    <w:qFormat/>
    <w:rsid w:val="00610CAA"/>
    <w:pPr>
      <w:spacing w:before="100" w:beforeAutospacing="1" w:after="100" w:afterAutospacing="1"/>
    </w:pPr>
    <w:rPr>
      <w:rFonts w:eastAsia="Times New Roman"/>
      <w:sz w:val="24"/>
    </w:rPr>
  </w:style>
  <w:style w:type="paragraph" w:customStyle="1" w:styleId="CITEF3">
    <w:name w:val="CITE F3"/>
    <w:uiPriority w:val="99"/>
    <w:qFormat/>
    <w:rsid w:val="00610CAA"/>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610CAA"/>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610CAA"/>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610CAA"/>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610CAA"/>
    <w:pPr>
      <w:spacing w:after="200"/>
    </w:pPr>
    <w:rPr>
      <w:rFonts w:ascii="Calibri" w:eastAsia="Calibri" w:hAnsi="Calibri" w:cs="Times New Roman"/>
      <w:sz w:val="20"/>
      <w:szCs w:val="20"/>
      <w:u w:val="single"/>
    </w:rPr>
  </w:style>
  <w:style w:type="paragraph" w:customStyle="1" w:styleId="hotroute1">
    <w:name w:val="hot route!"/>
    <w:basedOn w:val="Normal"/>
    <w:qFormat/>
    <w:rsid w:val="00610CAA"/>
    <w:pPr>
      <w:ind w:left="144"/>
    </w:pPr>
    <w:rPr>
      <w:rFonts w:ascii="Cambria" w:eastAsia="Calibri" w:hAnsi="Cambria"/>
      <w:sz w:val="24"/>
    </w:rPr>
  </w:style>
  <w:style w:type="paragraph" w:customStyle="1" w:styleId="FreeFormA">
    <w:name w:val="Free Form A"/>
    <w:autoRedefine/>
    <w:uiPriority w:val="99"/>
    <w:qFormat/>
    <w:rsid w:val="00610CAA"/>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610CAA"/>
    <w:pPr>
      <w:spacing w:before="100" w:beforeAutospacing="1" w:after="100" w:afterAutospacing="1"/>
    </w:pPr>
    <w:rPr>
      <w:rFonts w:eastAsia="Times New Roman"/>
      <w:sz w:val="24"/>
    </w:rPr>
  </w:style>
  <w:style w:type="paragraph" w:customStyle="1" w:styleId="subheader">
    <w:name w:val="subheader"/>
    <w:basedOn w:val="Normal"/>
    <w:uiPriority w:val="99"/>
    <w:qFormat/>
    <w:rsid w:val="00610CAA"/>
    <w:pPr>
      <w:spacing w:before="100" w:beforeAutospacing="1" w:after="100" w:afterAutospacing="1"/>
    </w:pPr>
    <w:rPr>
      <w:rFonts w:eastAsia="Times New Roman"/>
      <w:sz w:val="24"/>
    </w:rPr>
  </w:style>
  <w:style w:type="paragraph" w:customStyle="1" w:styleId="firstletter">
    <w:name w:val="firstletter"/>
    <w:basedOn w:val="Normal"/>
    <w:uiPriority w:val="99"/>
    <w:qFormat/>
    <w:rsid w:val="00610CAA"/>
    <w:pPr>
      <w:spacing w:before="100" w:beforeAutospacing="1" w:after="100" w:afterAutospacing="1"/>
    </w:pPr>
    <w:rPr>
      <w:rFonts w:eastAsia="Times New Roman"/>
      <w:sz w:val="24"/>
    </w:rPr>
  </w:style>
  <w:style w:type="paragraph" w:customStyle="1" w:styleId="more">
    <w:name w:val="more"/>
    <w:basedOn w:val="Normal"/>
    <w:uiPriority w:val="99"/>
    <w:qFormat/>
    <w:rsid w:val="00610CAA"/>
    <w:pPr>
      <w:spacing w:before="100" w:beforeAutospacing="1" w:after="100" w:afterAutospacing="1"/>
    </w:pPr>
    <w:rPr>
      <w:rFonts w:eastAsia="Times New Roman"/>
      <w:sz w:val="24"/>
    </w:rPr>
  </w:style>
  <w:style w:type="paragraph" w:customStyle="1" w:styleId="story">
    <w:name w:val="story"/>
    <w:basedOn w:val="Normal"/>
    <w:uiPriority w:val="99"/>
    <w:qFormat/>
    <w:rsid w:val="00610CAA"/>
    <w:pPr>
      <w:spacing w:before="100" w:beforeAutospacing="1" w:after="100" w:afterAutospacing="1"/>
    </w:pPr>
    <w:rPr>
      <w:rFonts w:eastAsia="Times New Roman"/>
      <w:sz w:val="24"/>
    </w:rPr>
  </w:style>
  <w:style w:type="paragraph" w:customStyle="1" w:styleId="H1numbered">
    <w:name w:val="H1 numbered"/>
    <w:basedOn w:val="Normal"/>
    <w:uiPriority w:val="99"/>
    <w:qFormat/>
    <w:rsid w:val="00610CAA"/>
    <w:pPr>
      <w:pageBreakBefore/>
      <w:widowControl w:val="0"/>
      <w:numPr>
        <w:numId w:val="13"/>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610CAA"/>
    <w:pPr>
      <w:widowControl w:val="0"/>
      <w:numPr>
        <w:ilvl w:val="1"/>
        <w:numId w:val="13"/>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610CAA"/>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610CAA"/>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610CAA"/>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610CAA"/>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610CAA"/>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610CAA"/>
    <w:pPr>
      <w:widowControl w:val="0"/>
      <w:spacing w:after="63"/>
    </w:pPr>
    <w:rPr>
      <w:rFonts w:ascii="Arial" w:hAnsi="Arial"/>
      <w:color w:val="auto"/>
    </w:rPr>
  </w:style>
  <w:style w:type="paragraph" w:customStyle="1" w:styleId="CM35">
    <w:name w:val="CM35"/>
    <w:basedOn w:val="Default"/>
    <w:next w:val="Default"/>
    <w:uiPriority w:val="99"/>
    <w:qFormat/>
    <w:rsid w:val="00610CAA"/>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610CAA"/>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610CAA"/>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610CAA"/>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610CAA"/>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610CAA"/>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610CAA"/>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610CAA"/>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610CAA"/>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610CAA"/>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610CAA"/>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610CAA"/>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610CAA"/>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610CAA"/>
    <w:rPr>
      <w:rFonts w:ascii="Georgia" w:hAnsi="Georgia"/>
      <w:sz w:val="24"/>
      <w:lang w:val="x-none" w:eastAsia="x-none"/>
    </w:rPr>
  </w:style>
  <w:style w:type="character" w:customStyle="1" w:styleId="NormalFontChar">
    <w:name w:val="Normal Font Char"/>
    <w:link w:val="NormalFont"/>
    <w:locked/>
    <w:rsid w:val="00610CAA"/>
    <w:rPr>
      <w:rFonts w:ascii="Times New Roman" w:eastAsia="Times New Roman" w:hAnsi="Times New Roman" w:cs="Times New Roman"/>
      <w:sz w:val="20"/>
      <w:szCs w:val="20"/>
    </w:rPr>
  </w:style>
  <w:style w:type="paragraph" w:customStyle="1" w:styleId="NormalFont">
    <w:name w:val="Normal Font"/>
    <w:link w:val="NormalFontChar"/>
    <w:qFormat/>
    <w:rsid w:val="00610CAA"/>
    <w:rPr>
      <w:rFonts w:ascii="Times New Roman" w:eastAsia="Times New Roman" w:hAnsi="Times New Roman" w:cs="Times New Roman"/>
      <w:sz w:val="20"/>
      <w:szCs w:val="20"/>
    </w:rPr>
  </w:style>
  <w:style w:type="paragraph" w:customStyle="1" w:styleId="StyleSmall11pt">
    <w:name w:val="Style Small + 11 pt"/>
    <w:uiPriority w:val="99"/>
    <w:qFormat/>
    <w:rsid w:val="00610CAA"/>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610CAA"/>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610CAA"/>
    <w:rPr>
      <w:u w:val="single"/>
      <w:lang w:val="x-none" w:eastAsia="x-none"/>
    </w:rPr>
  </w:style>
  <w:style w:type="character" w:customStyle="1" w:styleId="StyleNormalFont11ptBoldUnderlineChar">
    <w:name w:val="Style Normal Font + 11 pt Bold Underline Char"/>
    <w:link w:val="StyleNormalFont11ptBoldUnderline"/>
    <w:locked/>
    <w:rsid w:val="00610CAA"/>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610CAA"/>
    <w:rPr>
      <w:b/>
      <w:bCs/>
      <w:u w:val="single"/>
      <w:lang w:val="x-none" w:eastAsia="x-none"/>
    </w:rPr>
  </w:style>
  <w:style w:type="paragraph" w:customStyle="1" w:styleId="Smallfont0">
    <w:name w:val="Smallfont"/>
    <w:basedOn w:val="Normal"/>
    <w:uiPriority w:val="99"/>
    <w:qFormat/>
    <w:rsid w:val="00610CAA"/>
    <w:rPr>
      <w:rFonts w:eastAsia="Times New Roman"/>
      <w:sz w:val="15"/>
    </w:rPr>
  </w:style>
  <w:style w:type="paragraph" w:customStyle="1" w:styleId="formatvorlage2">
    <w:name w:val="formatvorlage2"/>
    <w:basedOn w:val="Normal"/>
    <w:uiPriority w:val="99"/>
    <w:qFormat/>
    <w:rsid w:val="00610CAA"/>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610CAA"/>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610CAA"/>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610CAA"/>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610CAA"/>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610CAA"/>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610CAA"/>
    <w:pPr>
      <w:ind w:left="144"/>
    </w:pPr>
    <w:rPr>
      <w:rFonts w:ascii="Georgia" w:eastAsia="Times New Roman" w:hAnsi="Georgia"/>
      <w:sz w:val="24"/>
      <w:lang w:val="x-none" w:eastAsia="x-none"/>
    </w:rPr>
  </w:style>
  <w:style w:type="paragraph" w:customStyle="1" w:styleId="deck">
    <w:name w:val="deck"/>
    <w:basedOn w:val="Normal"/>
    <w:uiPriority w:val="99"/>
    <w:qFormat/>
    <w:rsid w:val="00610CAA"/>
    <w:pPr>
      <w:spacing w:before="100" w:beforeAutospacing="1" w:after="100" w:afterAutospacing="1"/>
    </w:pPr>
    <w:rPr>
      <w:rFonts w:eastAsia="Times New Roman"/>
      <w:sz w:val="24"/>
    </w:rPr>
  </w:style>
  <w:style w:type="paragraph" w:customStyle="1" w:styleId="i1">
    <w:name w:val="i1"/>
    <w:basedOn w:val="Normal"/>
    <w:uiPriority w:val="99"/>
    <w:qFormat/>
    <w:rsid w:val="00610CAA"/>
    <w:pPr>
      <w:spacing w:before="100" w:beforeAutospacing="1" w:after="100" w:afterAutospacing="1"/>
    </w:pPr>
    <w:rPr>
      <w:rFonts w:eastAsia="Times New Roman"/>
      <w:sz w:val="24"/>
    </w:rPr>
  </w:style>
  <w:style w:type="paragraph" w:customStyle="1" w:styleId="question">
    <w:name w:val="question"/>
    <w:basedOn w:val="Normal"/>
    <w:uiPriority w:val="99"/>
    <w:qFormat/>
    <w:rsid w:val="00610CAA"/>
    <w:pPr>
      <w:spacing w:before="100" w:beforeAutospacing="1" w:after="100" w:afterAutospacing="1"/>
    </w:pPr>
    <w:rPr>
      <w:rFonts w:eastAsia="Times New Roman"/>
      <w:sz w:val="24"/>
    </w:rPr>
  </w:style>
  <w:style w:type="paragraph" w:customStyle="1" w:styleId="bodycopy">
    <w:name w:val="bodycopy"/>
    <w:basedOn w:val="Normal"/>
    <w:uiPriority w:val="99"/>
    <w:qFormat/>
    <w:rsid w:val="00610CAA"/>
    <w:pPr>
      <w:spacing w:before="100" w:beforeAutospacing="1" w:after="100" w:afterAutospacing="1"/>
    </w:pPr>
    <w:rPr>
      <w:rFonts w:eastAsia="Times New Roman"/>
      <w:sz w:val="24"/>
    </w:rPr>
  </w:style>
  <w:style w:type="paragraph" w:customStyle="1" w:styleId="Fifth">
    <w:name w:val="Fifth"/>
    <w:basedOn w:val="Normal"/>
    <w:link w:val="FifthChar"/>
    <w:qFormat/>
    <w:rsid w:val="00610CAA"/>
    <w:rPr>
      <w:rFonts w:ascii="Arial" w:eastAsia="Calibri" w:hAnsi="Arial"/>
    </w:rPr>
  </w:style>
  <w:style w:type="paragraph" w:customStyle="1" w:styleId="NoteLevel22">
    <w:name w:val="Note Level 22"/>
    <w:basedOn w:val="Normal"/>
    <w:next w:val="Normal"/>
    <w:uiPriority w:val="99"/>
    <w:qFormat/>
    <w:rsid w:val="00610CAA"/>
    <w:pPr>
      <w:keepNext/>
      <w:spacing w:after="0" w:line="240" w:lineRule="auto"/>
      <w:ind w:left="288" w:right="288"/>
    </w:pPr>
    <w:rPr>
      <w:rFonts w:ascii="Georgia" w:eastAsia="MS Gothic" w:hAnsi="Georgia"/>
      <w:bCs/>
      <w:sz w:val="16"/>
      <w:szCs w:val="20"/>
    </w:rPr>
  </w:style>
  <w:style w:type="paragraph" w:customStyle="1" w:styleId="wp-caption-text">
    <w:name w:val="wp-caption-text"/>
    <w:basedOn w:val="Normal"/>
    <w:qFormat/>
    <w:rsid w:val="00610CAA"/>
    <w:pPr>
      <w:spacing w:before="100" w:beforeAutospacing="1" w:after="100" w:afterAutospacing="1"/>
    </w:pPr>
    <w:rPr>
      <w:rFonts w:eastAsia="Times New Roman"/>
      <w:sz w:val="24"/>
    </w:rPr>
  </w:style>
  <w:style w:type="paragraph" w:customStyle="1" w:styleId="svarticle">
    <w:name w:val="svarticle"/>
    <w:basedOn w:val="Normal"/>
    <w:uiPriority w:val="99"/>
    <w:qFormat/>
    <w:rsid w:val="00610CAA"/>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610CAA"/>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610CAA"/>
    <w:pPr>
      <w:spacing w:before="100" w:beforeAutospacing="1" w:after="100" w:afterAutospacing="1"/>
    </w:pPr>
  </w:style>
  <w:style w:type="paragraph" w:customStyle="1" w:styleId="description">
    <w:name w:val="description"/>
    <w:basedOn w:val="Normal"/>
    <w:uiPriority w:val="99"/>
    <w:qFormat/>
    <w:rsid w:val="00610CAA"/>
    <w:pPr>
      <w:spacing w:before="100" w:beforeAutospacing="1" w:after="100" w:afterAutospacing="1"/>
    </w:pPr>
  </w:style>
  <w:style w:type="paragraph" w:customStyle="1" w:styleId="graf">
    <w:name w:val="graf"/>
    <w:basedOn w:val="Normal"/>
    <w:uiPriority w:val="99"/>
    <w:qFormat/>
    <w:rsid w:val="00610CAA"/>
    <w:pPr>
      <w:spacing w:before="100" w:beforeAutospacing="1" w:after="100" w:afterAutospacing="1"/>
    </w:pPr>
  </w:style>
  <w:style w:type="paragraph" w:customStyle="1" w:styleId="column">
    <w:name w:val="column"/>
    <w:basedOn w:val="Normal"/>
    <w:uiPriority w:val="99"/>
    <w:qFormat/>
    <w:rsid w:val="00610CAA"/>
    <w:pPr>
      <w:spacing w:before="100" w:beforeAutospacing="1" w:after="100" w:afterAutospacing="1"/>
    </w:pPr>
  </w:style>
  <w:style w:type="paragraph" w:customStyle="1" w:styleId="recirc-container">
    <w:name w:val="recirc-container"/>
    <w:basedOn w:val="Normal"/>
    <w:uiPriority w:val="99"/>
    <w:qFormat/>
    <w:rsid w:val="00610CAA"/>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610CAA"/>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610CAA"/>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610CAA"/>
    <w:rPr>
      <w:rFonts w:ascii="Georgia" w:hAnsi="Georgia" w:hint="default"/>
      <w:i/>
      <w:iCs/>
      <w:color w:val="808080"/>
    </w:rPr>
  </w:style>
  <w:style w:type="character" w:customStyle="1" w:styleId="cardchar0">
    <w:name w:val="cardchar0"/>
    <w:basedOn w:val="DefaultParagraphFont"/>
    <w:rsid w:val="00610CAA"/>
  </w:style>
  <w:style w:type="character" w:customStyle="1" w:styleId="UnderlineNon-bold">
    <w:name w:val="Underline Non - bold"/>
    <w:rsid w:val="00610CAA"/>
    <w:rPr>
      <w:rFonts w:ascii="Times New Roman" w:hAnsi="Times New Roman" w:cs="Times New Roman" w:hint="default"/>
      <w:iCs/>
      <w:sz w:val="22"/>
      <w:u w:val="single"/>
    </w:rPr>
  </w:style>
  <w:style w:type="character" w:customStyle="1" w:styleId="Heading5Char2">
    <w:name w:val="Heading 5 Char2"/>
    <w:rsid w:val="00610CAA"/>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610CAA"/>
    <w:rPr>
      <w:rFonts w:ascii="Arial" w:hAnsi="Arial" w:cs="Arial"/>
      <w:vanish/>
      <w:sz w:val="16"/>
      <w:szCs w:val="16"/>
    </w:rPr>
  </w:style>
  <w:style w:type="paragraph" w:styleId="z-TopofForm">
    <w:name w:val="HTML Top of Form"/>
    <w:basedOn w:val="Normal"/>
    <w:next w:val="Normal"/>
    <w:link w:val="z-TopofFormChar"/>
    <w:hidden/>
    <w:uiPriority w:val="99"/>
    <w:unhideWhenUsed/>
    <w:rsid w:val="00610CAA"/>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610CAA"/>
    <w:rPr>
      <w:rFonts w:ascii="Arial" w:hAnsi="Arial" w:cs="Arial"/>
      <w:vanish/>
      <w:sz w:val="16"/>
      <w:szCs w:val="16"/>
    </w:rPr>
  </w:style>
  <w:style w:type="character" w:customStyle="1" w:styleId="z-BottomofFormChar">
    <w:name w:val="z-Bottom of Form Char"/>
    <w:basedOn w:val="DefaultParagraphFont"/>
    <w:link w:val="z-BottomofForm"/>
    <w:uiPriority w:val="99"/>
    <w:rsid w:val="00610CAA"/>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610CAA"/>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610CAA"/>
    <w:rPr>
      <w:rFonts w:ascii="Arial" w:hAnsi="Arial" w:cs="Arial"/>
      <w:vanish/>
      <w:sz w:val="16"/>
      <w:szCs w:val="16"/>
    </w:rPr>
  </w:style>
  <w:style w:type="character" w:customStyle="1" w:styleId="authordate1">
    <w:name w:val="authordate"/>
    <w:rsid w:val="00610CAA"/>
  </w:style>
  <w:style w:type="character" w:customStyle="1" w:styleId="underline0">
    <w:name w:val="%underline"/>
    <w:qFormat/>
    <w:rsid w:val="00610CAA"/>
    <w:rPr>
      <w:rFonts w:ascii="Times New Roman" w:hAnsi="Times New Roman" w:cs="Times New Roman" w:hint="default"/>
      <w:strike w:val="0"/>
      <w:dstrike w:val="0"/>
      <w:sz w:val="16"/>
      <w:u w:val="none"/>
      <w:effect w:val="none"/>
    </w:rPr>
  </w:style>
  <w:style w:type="character" w:customStyle="1" w:styleId="AUNDERLINE0">
    <w:name w:val="AUNDERLINE"/>
    <w:qFormat/>
    <w:rsid w:val="00610CAA"/>
    <w:rPr>
      <w:rFonts w:ascii="Times New Roman" w:hAnsi="Times New Roman" w:cs="Times New Roman" w:hint="default"/>
      <w:sz w:val="20"/>
      <w:u w:val="single"/>
    </w:rPr>
  </w:style>
  <w:style w:type="character" w:customStyle="1" w:styleId="UnderlinedCharChar">
    <w:name w:val="Underlined Char Char"/>
    <w:rsid w:val="00610CAA"/>
    <w:rPr>
      <w:rFonts w:ascii="Garamond" w:hAnsi="Garamond" w:hint="default"/>
      <w:szCs w:val="28"/>
      <w:u w:val="single"/>
      <w:lang w:val="en-US" w:eastAsia="en-US" w:bidi="ar-SA"/>
    </w:rPr>
  </w:style>
  <w:style w:type="character" w:customStyle="1" w:styleId="slug-doi">
    <w:name w:val="slug-doi"/>
    <w:basedOn w:val="DefaultParagraphFont"/>
    <w:rsid w:val="00610CAA"/>
  </w:style>
  <w:style w:type="character" w:customStyle="1" w:styleId="af">
    <w:name w:val="af"/>
    <w:basedOn w:val="DefaultParagraphFont"/>
    <w:rsid w:val="00610CAA"/>
  </w:style>
  <w:style w:type="character" w:customStyle="1" w:styleId="ab">
    <w:name w:val="ab"/>
    <w:basedOn w:val="DefaultParagraphFont"/>
    <w:rsid w:val="00610CAA"/>
  </w:style>
  <w:style w:type="character" w:customStyle="1" w:styleId="em">
    <w:name w:val="em"/>
    <w:basedOn w:val="DefaultParagraphFont"/>
    <w:rsid w:val="00610CAA"/>
  </w:style>
  <w:style w:type="character" w:customStyle="1" w:styleId="au">
    <w:name w:val="au"/>
    <w:basedOn w:val="DefaultParagraphFont"/>
    <w:rsid w:val="00610CAA"/>
  </w:style>
  <w:style w:type="character" w:customStyle="1" w:styleId="ti">
    <w:name w:val="ti"/>
    <w:basedOn w:val="DefaultParagraphFont"/>
    <w:rsid w:val="00610CAA"/>
  </w:style>
  <w:style w:type="character" w:customStyle="1" w:styleId="subheadblue">
    <w:name w:val="subhead_blue"/>
    <w:basedOn w:val="DefaultParagraphFont"/>
    <w:rsid w:val="00610CAA"/>
  </w:style>
  <w:style w:type="character" w:customStyle="1" w:styleId="affiliation">
    <w:name w:val="affiliation"/>
    <w:basedOn w:val="DefaultParagraphFont"/>
    <w:rsid w:val="00610CAA"/>
  </w:style>
  <w:style w:type="character" w:customStyle="1" w:styleId="slug-doi-wrapper">
    <w:name w:val="slug-doi-wrapper"/>
    <w:basedOn w:val="DefaultParagraphFont"/>
    <w:rsid w:val="00610CAA"/>
  </w:style>
  <w:style w:type="character" w:customStyle="1" w:styleId="slug-metadata-noteahead-of-print">
    <w:name w:val="slug-metadata-note ahead-of-print"/>
    <w:basedOn w:val="DefaultParagraphFont"/>
    <w:rsid w:val="00610CAA"/>
  </w:style>
  <w:style w:type="character" w:customStyle="1" w:styleId="slug-ahead-of-print-date">
    <w:name w:val="slug-ahead-of-print-date"/>
    <w:basedOn w:val="DefaultParagraphFont"/>
    <w:rsid w:val="00610CAA"/>
  </w:style>
  <w:style w:type="character" w:customStyle="1" w:styleId="medium-bold">
    <w:name w:val="medium-bold"/>
    <w:basedOn w:val="DefaultParagraphFont"/>
    <w:rsid w:val="00610CAA"/>
  </w:style>
  <w:style w:type="character" w:customStyle="1" w:styleId="updated-short-citation">
    <w:name w:val="updated-short-citation"/>
    <w:basedOn w:val="DefaultParagraphFont"/>
    <w:rsid w:val="00610CAA"/>
  </w:style>
  <w:style w:type="character" w:customStyle="1" w:styleId="goohl0">
    <w:name w:val="goohl0"/>
    <w:basedOn w:val="DefaultParagraphFont"/>
    <w:rsid w:val="00610CAA"/>
  </w:style>
  <w:style w:type="character" w:customStyle="1" w:styleId="CharChar6">
    <w:name w:val="Char Char6"/>
    <w:rsid w:val="00610CAA"/>
    <w:rPr>
      <w:rFonts w:ascii="Arial" w:hAnsi="Arial" w:cs="Arial" w:hint="default"/>
      <w:bCs/>
      <w:sz w:val="16"/>
      <w:szCs w:val="26"/>
      <w:lang w:val="en-US" w:eastAsia="en-US" w:bidi="ar-SA"/>
    </w:rPr>
  </w:style>
  <w:style w:type="character" w:customStyle="1" w:styleId="TagCharChar1">
    <w:name w:val="Tag Char Char1"/>
    <w:rsid w:val="00610CAA"/>
    <w:rPr>
      <w:b/>
      <w:bCs w:val="0"/>
      <w:sz w:val="24"/>
      <w:szCs w:val="24"/>
      <w:lang w:val="en-US" w:eastAsia="en-US" w:bidi="ar-SA"/>
    </w:rPr>
  </w:style>
  <w:style w:type="character" w:customStyle="1" w:styleId="12TimesNewRoman">
    <w:name w:val="12 Times New Roman"/>
    <w:rsid w:val="00610CAA"/>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610CAA"/>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610CAA"/>
    <w:rPr>
      <w:rFonts w:ascii="Times New Roman" w:hAnsi="Times New Roman" w:cs="Times New Roman" w:hint="default"/>
      <w:strike w:val="0"/>
      <w:dstrike w:val="0"/>
      <w:sz w:val="14"/>
      <w:u w:val="none"/>
      <w:effect w:val="none"/>
    </w:rPr>
  </w:style>
  <w:style w:type="character" w:customStyle="1" w:styleId="F8-UnderlineBold">
    <w:name w:val="F8 - Underline/Bold"/>
    <w:rsid w:val="00610CAA"/>
    <w:rPr>
      <w:rFonts w:ascii="Times New Roman" w:hAnsi="Times New Roman" w:cs="Times New Roman" w:hint="default"/>
      <w:b/>
      <w:bCs w:val="0"/>
      <w:sz w:val="20"/>
      <w:u w:val="single"/>
    </w:rPr>
  </w:style>
  <w:style w:type="character" w:customStyle="1" w:styleId="F7-SmallFont">
    <w:name w:val="F7 - Small Font"/>
    <w:rsid w:val="00610CAA"/>
    <w:rPr>
      <w:rFonts w:ascii="Times New Roman" w:hAnsi="Times New Roman" w:cs="Times New Roman" w:hint="default"/>
      <w:sz w:val="14"/>
    </w:rPr>
  </w:style>
  <w:style w:type="character" w:customStyle="1" w:styleId="Brief-Bold">
    <w:name w:val="Brief - Bold"/>
    <w:rsid w:val="00610CAA"/>
    <w:rPr>
      <w:rFonts w:ascii="Times New Roman" w:hAnsi="Times New Roman" w:cs="Times New Roman" w:hint="default"/>
      <w:b/>
      <w:bCs w:val="0"/>
    </w:rPr>
  </w:style>
  <w:style w:type="character" w:customStyle="1" w:styleId="Card-Underline">
    <w:name w:val="Card - Underline"/>
    <w:rsid w:val="00610CAA"/>
    <w:rPr>
      <w:rFonts w:ascii="Times New Roman" w:hAnsi="Times New Roman" w:cs="Times New Roman" w:hint="default"/>
      <w:u w:val="single"/>
    </w:rPr>
  </w:style>
  <w:style w:type="character" w:customStyle="1" w:styleId="beriefunderline">
    <w:name w:val="berief = underline"/>
    <w:rsid w:val="00610CAA"/>
    <w:rPr>
      <w:rFonts w:ascii="Times New Roman" w:eastAsia="Times New Roman" w:hAnsi="Times New Roman" w:cs="Times New Roman" w:hint="default"/>
      <w:sz w:val="20"/>
      <w:u w:val="single"/>
    </w:rPr>
  </w:style>
  <w:style w:type="character" w:customStyle="1" w:styleId="BoldText10pt">
    <w:name w:val="Bold Text 10 pt"/>
    <w:rsid w:val="00610CAA"/>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610CAA"/>
  </w:style>
  <w:style w:type="character" w:customStyle="1" w:styleId="SC4208902">
    <w:name w:val="SC.4.208902"/>
    <w:rsid w:val="00610CAA"/>
    <w:rPr>
      <w:rFonts w:ascii="Century" w:hAnsi="Century" w:cs="Century" w:hint="default"/>
      <w:color w:val="000000"/>
      <w:sz w:val="22"/>
      <w:szCs w:val="22"/>
    </w:rPr>
  </w:style>
  <w:style w:type="character" w:customStyle="1" w:styleId="SC4208915">
    <w:name w:val="SC.4.208915"/>
    <w:rsid w:val="00610CAA"/>
    <w:rPr>
      <w:rFonts w:ascii="Century" w:hAnsi="Century" w:cs="Century" w:hint="default"/>
      <w:color w:val="000000"/>
      <w:sz w:val="13"/>
      <w:szCs w:val="13"/>
    </w:rPr>
  </w:style>
  <w:style w:type="character" w:customStyle="1" w:styleId="SC273764">
    <w:name w:val="SC.2.73764"/>
    <w:rsid w:val="00610CAA"/>
    <w:rPr>
      <w:rFonts w:ascii="Century" w:hAnsi="Century" w:cs="Century" w:hint="default"/>
      <w:color w:val="000000"/>
      <w:sz w:val="72"/>
      <w:szCs w:val="72"/>
    </w:rPr>
  </w:style>
  <w:style w:type="character" w:customStyle="1" w:styleId="SC273779">
    <w:name w:val="SC.2.73779"/>
    <w:rsid w:val="00610CAA"/>
    <w:rPr>
      <w:rFonts w:ascii="Century" w:hAnsi="Century" w:cs="Century" w:hint="default"/>
      <w:color w:val="000000"/>
      <w:sz w:val="40"/>
      <w:szCs w:val="40"/>
    </w:rPr>
  </w:style>
  <w:style w:type="character" w:customStyle="1" w:styleId="SC273763">
    <w:name w:val="SC.2.73763"/>
    <w:rsid w:val="00610CAA"/>
    <w:rPr>
      <w:rFonts w:ascii="Century" w:hAnsi="Century" w:cs="Century" w:hint="default"/>
      <w:b/>
      <w:bCs/>
      <w:color w:val="000000"/>
    </w:rPr>
  </w:style>
  <w:style w:type="character" w:customStyle="1" w:styleId="SC4208910">
    <w:name w:val="SC.4.208910"/>
    <w:rsid w:val="00610CAA"/>
    <w:rPr>
      <w:rFonts w:ascii="Century" w:hAnsi="Century" w:cs="Century" w:hint="default"/>
      <w:color w:val="000000"/>
      <w:sz w:val="28"/>
      <w:szCs w:val="28"/>
    </w:rPr>
  </w:style>
  <w:style w:type="character" w:customStyle="1" w:styleId="SC4208911">
    <w:name w:val="SC.4.208911"/>
    <w:rsid w:val="00610CAA"/>
    <w:rPr>
      <w:rFonts w:ascii="Century" w:hAnsi="Century" w:cs="Century" w:hint="default"/>
      <w:color w:val="000000"/>
    </w:rPr>
  </w:style>
  <w:style w:type="character" w:customStyle="1" w:styleId="articlesubtitle">
    <w:name w:val="article_sub_title"/>
    <w:basedOn w:val="DefaultParagraphFont"/>
    <w:rsid w:val="00610CAA"/>
  </w:style>
  <w:style w:type="character" w:customStyle="1" w:styleId="newsdate2">
    <w:name w:val="news_date2"/>
    <w:basedOn w:val="DefaultParagraphFont"/>
    <w:rsid w:val="00610CAA"/>
  </w:style>
  <w:style w:type="character" w:customStyle="1" w:styleId="readarticleheader">
    <w:name w:val="readarticleheader"/>
    <w:basedOn w:val="DefaultParagraphFont"/>
    <w:rsid w:val="00610CAA"/>
  </w:style>
  <w:style w:type="character" w:customStyle="1" w:styleId="UnderlineChar20">
    <w:name w:val="Underline Char2"/>
    <w:rsid w:val="00610CAA"/>
    <w:rPr>
      <w:rFonts w:ascii="Trebuchet MS" w:hAnsi="Trebuchet MS" w:hint="default"/>
      <w:u w:val="thick"/>
      <w:lang w:val="en-US" w:eastAsia="zh-CN" w:bidi="ar-SA"/>
    </w:rPr>
  </w:style>
  <w:style w:type="character" w:customStyle="1" w:styleId="BoldUnderliningChar">
    <w:name w:val="Bold Underlining Char"/>
    <w:rsid w:val="00610CAA"/>
    <w:rPr>
      <w:rFonts w:ascii="Arial Narrow" w:eastAsia="Times New Roman" w:hAnsi="Arial Narrow" w:hint="default"/>
      <w:b/>
      <w:bCs w:val="0"/>
      <w:szCs w:val="24"/>
      <w:u w:val="single"/>
      <w:lang w:val="en-GB" w:eastAsia="en-US" w:bidi="ar-SA"/>
    </w:rPr>
  </w:style>
  <w:style w:type="character" w:customStyle="1" w:styleId="medium-normal1">
    <w:name w:val="medium-normal1"/>
    <w:rsid w:val="00610CAA"/>
    <w:rPr>
      <w:rFonts w:ascii="Arial" w:hAnsi="Arial" w:cs="Arial" w:hint="default"/>
      <w:b w:val="0"/>
      <w:bCs w:val="0"/>
      <w:i w:val="0"/>
      <w:iCs w:val="0"/>
      <w:sz w:val="20"/>
      <w:szCs w:val="20"/>
    </w:rPr>
  </w:style>
  <w:style w:type="character" w:customStyle="1" w:styleId="UnderlinedCardChar0">
    <w:name w:val="Underlined Card Char"/>
    <w:rsid w:val="00610CAA"/>
    <w:rPr>
      <w:rFonts w:ascii="Palatino Linotype" w:hAnsi="Palatino Linotype" w:hint="default"/>
      <w:u w:val="single"/>
      <w:lang w:val="en-US" w:eastAsia="en-US" w:bidi="ar-SA"/>
    </w:rPr>
  </w:style>
  <w:style w:type="character" w:customStyle="1" w:styleId="char">
    <w:name w:val="char"/>
    <w:basedOn w:val="DefaultParagraphFont"/>
    <w:rsid w:val="00610CAA"/>
  </w:style>
  <w:style w:type="character" w:customStyle="1" w:styleId="UnderlineCharCharCharCharCharChar">
    <w:name w:val="Underline Char Char Char Char Char Char"/>
    <w:rsid w:val="00610CAA"/>
    <w:rPr>
      <w:rFonts w:ascii="Arial Narrow" w:hAnsi="Arial Narrow" w:hint="default"/>
      <w:szCs w:val="24"/>
      <w:u w:val="single"/>
      <w:lang w:val="en-US" w:eastAsia="en-US" w:bidi="ar-SA"/>
    </w:rPr>
  </w:style>
  <w:style w:type="character" w:customStyle="1" w:styleId="klink">
    <w:name w:val="klink"/>
    <w:basedOn w:val="DefaultParagraphFont"/>
    <w:rsid w:val="00610CAA"/>
  </w:style>
  <w:style w:type="character" w:customStyle="1" w:styleId="date10">
    <w:name w:val="date1"/>
    <w:basedOn w:val="DefaultParagraphFont"/>
    <w:rsid w:val="00610CAA"/>
  </w:style>
  <w:style w:type="character" w:customStyle="1" w:styleId="bolding1">
    <w:name w:val="bolding1"/>
    <w:rsid w:val="00610CAA"/>
    <w:rPr>
      <w:b/>
      <w:bCs/>
    </w:rPr>
  </w:style>
  <w:style w:type="character" w:customStyle="1" w:styleId="bookoptions1">
    <w:name w:val="book_options1"/>
    <w:rsid w:val="00610CAA"/>
    <w:rPr>
      <w:b/>
      <w:bCs/>
      <w:color w:val="333366"/>
    </w:rPr>
  </w:style>
  <w:style w:type="character" w:customStyle="1" w:styleId="descriptionblock">
    <w:name w:val="description block"/>
    <w:basedOn w:val="DefaultParagraphFont"/>
    <w:rsid w:val="00610CAA"/>
  </w:style>
  <w:style w:type="character" w:customStyle="1" w:styleId="detailsboxblock">
    <w:name w:val="detailsbox block"/>
    <w:basedOn w:val="DefaultParagraphFont"/>
    <w:rsid w:val="00610CAA"/>
  </w:style>
  <w:style w:type="character" w:customStyle="1" w:styleId="Char3">
    <w:name w:val="Char3"/>
    <w:rsid w:val="00610CAA"/>
    <w:rPr>
      <w:rFonts w:ascii="Arial" w:hAnsi="Arial" w:cs="Arial" w:hint="default"/>
      <w:bCs/>
      <w:u w:val="thick"/>
      <w:lang w:val="en-US" w:eastAsia="en-US" w:bidi="ar-SA"/>
    </w:rPr>
  </w:style>
  <w:style w:type="character" w:customStyle="1" w:styleId="texto11">
    <w:name w:val="texto11"/>
    <w:rsid w:val="00610CAA"/>
    <w:rPr>
      <w:rFonts w:ascii="Arial" w:hAnsi="Arial" w:cs="Arial" w:hint="default"/>
      <w:b w:val="0"/>
      <w:bCs w:val="0"/>
      <w:i w:val="0"/>
      <w:iCs w:val="0"/>
      <w:caps w:val="0"/>
      <w:color w:val="000000"/>
      <w:sz w:val="26"/>
      <w:szCs w:val="26"/>
    </w:rPr>
  </w:style>
  <w:style w:type="character" w:customStyle="1" w:styleId="CardTagChar">
    <w:name w:val="Card Tag Char"/>
    <w:rsid w:val="00610CAA"/>
    <w:rPr>
      <w:rFonts w:ascii="Arial Narrow" w:hAnsi="Arial Narrow" w:hint="default"/>
      <w:b/>
      <w:bCs w:val="0"/>
      <w:sz w:val="24"/>
      <w:szCs w:val="24"/>
      <w:lang w:val="en-US" w:eastAsia="en-US" w:bidi="ar-SA"/>
    </w:rPr>
  </w:style>
  <w:style w:type="character" w:customStyle="1" w:styleId="DebateCiteCharCharChar">
    <w:name w:val="Debate Cite Char Char Char"/>
    <w:rsid w:val="00610CAA"/>
    <w:rPr>
      <w:b/>
      <w:bCs w:val="0"/>
      <w:sz w:val="32"/>
      <w:szCs w:val="32"/>
      <w:lang w:val="en-US" w:eastAsia="en-US" w:bidi="ar-SA"/>
    </w:rPr>
  </w:style>
  <w:style w:type="character" w:customStyle="1" w:styleId="TagandCiteChar">
    <w:name w:val="Tag and Cite Char"/>
    <w:rsid w:val="00610CAA"/>
    <w:rPr>
      <w:color w:val="333333"/>
      <w:sz w:val="22"/>
      <w:szCs w:val="22"/>
      <w:lang w:val="en-US" w:eastAsia="en-US" w:bidi="ar-SA"/>
    </w:rPr>
  </w:style>
  <w:style w:type="character" w:customStyle="1" w:styleId="Style10ptBold">
    <w:name w:val="Style 10 pt Bold"/>
    <w:rsid w:val="00610CAA"/>
    <w:rPr>
      <w:b/>
      <w:bCs/>
      <w:sz w:val="20"/>
    </w:rPr>
  </w:style>
  <w:style w:type="character" w:customStyle="1" w:styleId="text9">
    <w:name w:val="text9"/>
    <w:basedOn w:val="DefaultParagraphFont"/>
    <w:rsid w:val="00610CAA"/>
  </w:style>
  <w:style w:type="character" w:customStyle="1" w:styleId="text21">
    <w:name w:val="text21"/>
    <w:basedOn w:val="DefaultParagraphFont"/>
    <w:rsid w:val="00610CAA"/>
  </w:style>
  <w:style w:type="character" w:customStyle="1" w:styleId="text19">
    <w:name w:val="text19"/>
    <w:basedOn w:val="DefaultParagraphFont"/>
    <w:rsid w:val="00610CAA"/>
  </w:style>
  <w:style w:type="character" w:customStyle="1" w:styleId="term2">
    <w:name w:val="term2"/>
    <w:rsid w:val="00610CAA"/>
    <w:rPr>
      <w:b/>
      <w:bCs/>
    </w:rPr>
  </w:style>
  <w:style w:type="character" w:customStyle="1" w:styleId="pmterms12">
    <w:name w:val="pmterms12"/>
    <w:rsid w:val="00610CAA"/>
    <w:rPr>
      <w:b/>
      <w:bCs/>
      <w:i w:val="0"/>
      <w:iCs w:val="0"/>
      <w:color w:val="000000"/>
    </w:rPr>
  </w:style>
  <w:style w:type="character" w:customStyle="1" w:styleId="ToReadChar">
    <w:name w:val="To Read Char"/>
    <w:rsid w:val="00610CAA"/>
    <w:rPr>
      <w:rFonts w:ascii="Verdana" w:hAnsi="Verdana" w:hint="default"/>
      <w:b/>
      <w:bCs w:val="0"/>
      <w:szCs w:val="24"/>
      <w:u w:val="single"/>
      <w:lang w:val="en-US" w:eastAsia="en-US" w:bidi="ar-SA"/>
    </w:rPr>
  </w:style>
  <w:style w:type="character" w:customStyle="1" w:styleId="ToReadCharChar">
    <w:name w:val="To Read Char Char"/>
    <w:rsid w:val="00610CAA"/>
    <w:rPr>
      <w:rFonts w:ascii="Verdana" w:hAnsi="Verdana" w:hint="default"/>
      <w:b/>
      <w:bCs w:val="0"/>
      <w:szCs w:val="24"/>
      <w:u w:val="single"/>
      <w:lang w:val="en-US" w:eastAsia="en-US" w:bidi="ar-SA"/>
    </w:rPr>
  </w:style>
  <w:style w:type="character" w:customStyle="1" w:styleId="bio">
    <w:name w:val="bio"/>
    <w:basedOn w:val="DefaultParagraphFont"/>
    <w:rsid w:val="00610CAA"/>
  </w:style>
  <w:style w:type="character" w:customStyle="1" w:styleId="storytextstyle">
    <w:name w:val="storytextstyle"/>
    <w:basedOn w:val="DefaultParagraphFont"/>
    <w:rsid w:val="00610CAA"/>
  </w:style>
  <w:style w:type="character" w:customStyle="1" w:styleId="cardunderlinedCharChar">
    <w:name w:val="card underlined Char Char"/>
    <w:rsid w:val="00610CAA"/>
    <w:rPr>
      <w:rFonts w:ascii="Arial" w:hAnsi="Arial" w:cs="Arial" w:hint="default"/>
      <w:sz w:val="22"/>
      <w:szCs w:val="24"/>
      <w:u w:val="single"/>
      <w:lang w:val="en-US" w:eastAsia="en-US" w:bidi="ar-SA"/>
    </w:rPr>
  </w:style>
  <w:style w:type="character" w:customStyle="1" w:styleId="Style2Char0">
    <w:name w:val="Style2 Char"/>
    <w:rsid w:val="00610CAA"/>
    <w:rPr>
      <w:rFonts w:ascii="Book Antiqua" w:hAnsi="Book Antiqua" w:hint="default"/>
      <w:u w:val="thick"/>
      <w:lang w:val="en-US" w:eastAsia="en-US" w:bidi="ar-SA"/>
    </w:rPr>
  </w:style>
  <w:style w:type="character" w:customStyle="1" w:styleId="Style2Char1">
    <w:name w:val="Style2 Char1"/>
    <w:rsid w:val="00610CAA"/>
    <w:rPr>
      <w:rFonts w:ascii="Book Antiqua" w:hAnsi="Book Antiqua" w:hint="default"/>
      <w:szCs w:val="24"/>
      <w:u w:val="thick"/>
      <w:lang w:val="en-US" w:eastAsia="en-US" w:bidi="ar-SA"/>
    </w:rPr>
  </w:style>
  <w:style w:type="character" w:customStyle="1" w:styleId="articlehead21">
    <w:name w:val="articlehead21"/>
    <w:rsid w:val="00610CAA"/>
    <w:rPr>
      <w:rFonts w:ascii="Arial" w:hAnsi="Arial" w:cs="Arial" w:hint="default"/>
      <w:b/>
      <w:bCs/>
      <w:color w:val="660000"/>
      <w:sz w:val="20"/>
      <w:szCs w:val="20"/>
    </w:rPr>
  </w:style>
  <w:style w:type="character" w:customStyle="1" w:styleId="TagCiteChar1">
    <w:name w:val="Tag/Cite Char1"/>
    <w:rsid w:val="00610CAA"/>
    <w:rPr>
      <w:b/>
      <w:bCs w:val="0"/>
      <w:lang w:val="en-US" w:eastAsia="en-US" w:bidi="ar-SA"/>
    </w:rPr>
  </w:style>
  <w:style w:type="character" w:customStyle="1" w:styleId="goohl2">
    <w:name w:val="goohl2"/>
    <w:basedOn w:val="DefaultParagraphFont"/>
    <w:rsid w:val="00610CAA"/>
  </w:style>
  <w:style w:type="character" w:customStyle="1" w:styleId="CardCharChar0">
    <w:name w:val="Card Char Char"/>
    <w:rsid w:val="00610CAA"/>
    <w:rPr>
      <w:lang w:val="en-US" w:eastAsia="en-US" w:bidi="ar-SA"/>
    </w:rPr>
  </w:style>
  <w:style w:type="character" w:customStyle="1" w:styleId="BriefTitle1Char">
    <w:name w:val="Brief Title 1 Char"/>
    <w:rsid w:val="00610CAA"/>
    <w:rPr>
      <w:b/>
      <w:bCs w:val="0"/>
      <w:u w:val="single"/>
      <w:lang w:val="en-US" w:eastAsia="en-US" w:bidi="ar-SA"/>
    </w:rPr>
  </w:style>
  <w:style w:type="character" w:customStyle="1" w:styleId="TagCiteCharChar">
    <w:name w:val="Tag/Cite Char Char"/>
    <w:rsid w:val="00610CAA"/>
    <w:rPr>
      <w:b/>
      <w:bCs w:val="0"/>
      <w:lang w:val="en-US" w:eastAsia="en-US" w:bidi="ar-SA"/>
    </w:rPr>
  </w:style>
  <w:style w:type="character" w:customStyle="1" w:styleId="btx">
    <w:name w:val="btx"/>
    <w:basedOn w:val="DefaultParagraphFont"/>
    <w:rsid w:val="00610CAA"/>
  </w:style>
  <w:style w:type="character" w:customStyle="1" w:styleId="CardChar1">
    <w:name w:val="Card Char1"/>
    <w:rsid w:val="00610CAA"/>
    <w:rPr>
      <w:lang w:val="en-US" w:eastAsia="en-US" w:bidi="ar-SA"/>
    </w:rPr>
  </w:style>
  <w:style w:type="character" w:customStyle="1" w:styleId="prodgeneral1">
    <w:name w:val="prodgeneral1"/>
    <w:rsid w:val="00610CAA"/>
    <w:rPr>
      <w:rFonts w:ascii="Verdana" w:hAnsi="Verdana" w:hint="default"/>
      <w:b w:val="0"/>
      <w:bCs w:val="0"/>
      <w:caps w:val="0"/>
      <w:color w:val="000000"/>
      <w:spacing w:val="0"/>
      <w:sz w:val="16"/>
      <w:szCs w:val="16"/>
    </w:rPr>
  </w:style>
  <w:style w:type="character" w:customStyle="1" w:styleId="summary1">
    <w:name w:val="summary1"/>
    <w:rsid w:val="00610CAA"/>
    <w:rPr>
      <w:rFonts w:ascii="Arial" w:hAnsi="Arial" w:cs="Arial" w:hint="default"/>
      <w:sz w:val="18"/>
      <w:szCs w:val="18"/>
    </w:rPr>
  </w:style>
  <w:style w:type="character" w:customStyle="1" w:styleId="text3">
    <w:name w:val="text3"/>
    <w:basedOn w:val="DefaultParagraphFont"/>
    <w:rsid w:val="00610CAA"/>
  </w:style>
  <w:style w:type="character" w:customStyle="1" w:styleId="cardtextsmallChar">
    <w:name w:val="card text small Char"/>
    <w:rsid w:val="00610CAA"/>
    <w:rPr>
      <w:rFonts w:ascii="Arial Narrow" w:hAnsi="Arial Narrow" w:hint="default"/>
      <w:sz w:val="16"/>
      <w:szCs w:val="24"/>
      <w:lang w:val="en-US" w:eastAsia="en-US" w:bidi="ar-SA"/>
    </w:rPr>
  </w:style>
  <w:style w:type="character" w:customStyle="1" w:styleId="countrytitle1">
    <w:name w:val="countrytitle1"/>
    <w:rsid w:val="00610CAA"/>
    <w:rPr>
      <w:rFonts w:ascii="Verdana" w:hAnsi="Verdana" w:hint="default"/>
      <w:b/>
      <w:bCs/>
      <w:color w:val="293643"/>
      <w:sz w:val="24"/>
      <w:szCs w:val="24"/>
    </w:rPr>
  </w:style>
  <w:style w:type="character" w:customStyle="1" w:styleId="storyheader1">
    <w:name w:val="storyheader1"/>
    <w:rsid w:val="00610CAA"/>
    <w:rPr>
      <w:rFonts w:ascii="Verdana" w:hAnsi="Verdana" w:hint="default"/>
      <w:b/>
      <w:bCs/>
      <w:color w:val="000000"/>
      <w:sz w:val="21"/>
      <w:szCs w:val="21"/>
    </w:rPr>
  </w:style>
  <w:style w:type="character" w:customStyle="1" w:styleId="cardunderlinedChar0">
    <w:name w:val="card underlined Char"/>
    <w:rsid w:val="00610CAA"/>
    <w:rPr>
      <w:rFonts w:ascii="Arial" w:hAnsi="Arial" w:cs="Arial" w:hint="default"/>
      <w:sz w:val="22"/>
      <w:szCs w:val="24"/>
      <w:u w:val="single"/>
      <w:lang w:val="en-US" w:eastAsia="en-US" w:bidi="ar-SA"/>
    </w:rPr>
  </w:style>
  <w:style w:type="character" w:customStyle="1" w:styleId="article1">
    <w:name w:val="article1"/>
    <w:rsid w:val="00610CAA"/>
    <w:rPr>
      <w:rFonts w:ascii="Verdana" w:hAnsi="Verdana" w:hint="default"/>
      <w:color w:val="333333"/>
      <w:sz w:val="16"/>
      <w:szCs w:val="16"/>
    </w:rPr>
  </w:style>
  <w:style w:type="character" w:customStyle="1" w:styleId="story-posted-date1">
    <w:name w:val="story-posted-date1"/>
    <w:rsid w:val="00610CAA"/>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610CAA"/>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610CAA"/>
  </w:style>
  <w:style w:type="character" w:customStyle="1" w:styleId="textmedium">
    <w:name w:val="textmedium"/>
    <w:basedOn w:val="DefaultParagraphFont"/>
    <w:rsid w:val="00610CAA"/>
  </w:style>
  <w:style w:type="character" w:customStyle="1" w:styleId="citation1">
    <w:name w:val="citation1"/>
    <w:rsid w:val="00610CAA"/>
    <w:rPr>
      <w:rFonts w:ascii="Verdana" w:hAnsi="Verdana" w:hint="default"/>
      <w:sz w:val="17"/>
      <w:szCs w:val="17"/>
    </w:rPr>
  </w:style>
  <w:style w:type="character" w:customStyle="1" w:styleId="hithighlite">
    <w:name w:val="hithighlite"/>
    <w:basedOn w:val="DefaultParagraphFont"/>
    <w:rsid w:val="00610CAA"/>
  </w:style>
  <w:style w:type="character" w:customStyle="1" w:styleId="articlecontent">
    <w:name w:val="articlecontent"/>
    <w:basedOn w:val="DefaultParagraphFont"/>
    <w:rsid w:val="00610CAA"/>
  </w:style>
  <w:style w:type="character" w:customStyle="1" w:styleId="fource1">
    <w:name w:val="fource1"/>
    <w:rsid w:val="00610CAA"/>
    <w:rPr>
      <w:sz w:val="34"/>
      <w:szCs w:val="34"/>
    </w:rPr>
  </w:style>
  <w:style w:type="character" w:customStyle="1" w:styleId="LanguageStrikeChar">
    <w:name w:val="Language Strike Char"/>
    <w:rsid w:val="00610CAA"/>
    <w:rPr>
      <w:rFonts w:ascii="Arial Narrow" w:hAnsi="Arial Narrow" w:hint="default"/>
      <w:strike/>
      <w:szCs w:val="24"/>
      <w:lang w:val="en-US" w:eastAsia="en-US" w:bidi="ar-SA"/>
    </w:rPr>
  </w:style>
  <w:style w:type="character" w:customStyle="1" w:styleId="normal11">
    <w:name w:val="normal1"/>
    <w:basedOn w:val="DefaultParagraphFont"/>
    <w:rsid w:val="00610CAA"/>
  </w:style>
  <w:style w:type="character" w:customStyle="1" w:styleId="ds">
    <w:name w:val="ds"/>
    <w:basedOn w:val="DefaultParagraphFont"/>
    <w:rsid w:val="00610CAA"/>
  </w:style>
  <w:style w:type="character" w:customStyle="1" w:styleId="UnderliningChar1">
    <w:name w:val="Underlining Char1"/>
    <w:rsid w:val="00610CAA"/>
    <w:rPr>
      <w:rFonts w:ascii="Arial Narrow" w:hAnsi="Arial Narrow" w:hint="default"/>
      <w:szCs w:val="24"/>
      <w:u w:val="single"/>
      <w:lang w:val="en-US" w:eastAsia="en-US" w:bidi="ar-SA"/>
    </w:rPr>
  </w:style>
  <w:style w:type="character" w:customStyle="1" w:styleId="UnderliningChar2">
    <w:name w:val="Underlining Char2"/>
    <w:rsid w:val="00610CAA"/>
    <w:rPr>
      <w:rFonts w:ascii="Arial Narrow" w:hAnsi="Arial Narrow" w:hint="default"/>
      <w:szCs w:val="24"/>
      <w:u w:val="single"/>
      <w:lang w:val="en-US" w:eastAsia="en-US" w:bidi="ar-SA"/>
    </w:rPr>
  </w:style>
  <w:style w:type="character" w:customStyle="1" w:styleId="MicroTextChar1">
    <w:name w:val="MicroText Char1"/>
    <w:rsid w:val="00610CAA"/>
    <w:rPr>
      <w:rFonts w:ascii="Arial Narrow" w:hAnsi="Arial Narrow" w:hint="default"/>
      <w:sz w:val="12"/>
      <w:szCs w:val="24"/>
      <w:lang w:val="en-US" w:eastAsia="en-US" w:bidi="ar-SA"/>
    </w:rPr>
  </w:style>
  <w:style w:type="character" w:customStyle="1" w:styleId="DefaultPara">
    <w:name w:val="Default Para"/>
    <w:rsid w:val="00610CAA"/>
    <w:rPr>
      <w:sz w:val="20"/>
    </w:rPr>
  </w:style>
  <w:style w:type="character" w:customStyle="1" w:styleId="SYSHYPERTEXT">
    <w:name w:val="SYS_HYPERTEXT"/>
    <w:rsid w:val="00610CAA"/>
    <w:rPr>
      <w:color w:val="0000FF"/>
      <w:u w:val="single"/>
    </w:rPr>
  </w:style>
  <w:style w:type="character" w:customStyle="1" w:styleId="Hyperlink1">
    <w:name w:val="Hyperlink1"/>
    <w:rsid w:val="00610CAA"/>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610CAA"/>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610CAA"/>
    <w:rPr>
      <w:rFonts w:ascii="Arial Narrow" w:hAnsi="Arial Narrow" w:hint="default"/>
      <w:noProof w:val="0"/>
      <w:szCs w:val="24"/>
      <w:u w:val="single"/>
      <w:lang w:val="en-US" w:eastAsia="en-US" w:bidi="ar-SA"/>
    </w:rPr>
  </w:style>
  <w:style w:type="character" w:customStyle="1" w:styleId="BlockHeading1Char">
    <w:name w:val="Block Heading 1 Char"/>
    <w:rsid w:val="00610CAA"/>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610CAA"/>
    <w:rPr>
      <w:b/>
      <w:bCs w:val="0"/>
      <w:sz w:val="24"/>
      <w:szCs w:val="24"/>
      <w:u w:val="single"/>
      <w:lang w:val="en-US" w:eastAsia="en-US" w:bidi="ar-SA"/>
    </w:rPr>
  </w:style>
  <w:style w:type="character" w:customStyle="1" w:styleId="StyleTagTimesNewRomanChar">
    <w:name w:val="Style Tag + Times New Roman Char"/>
    <w:rsid w:val="00610CAA"/>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610CAA"/>
    <w:rPr>
      <w:rFonts w:ascii="Arial Narrow" w:hAnsi="Arial Narrow" w:cs="Arial" w:hint="default"/>
      <w:b/>
      <w:bCs/>
      <w:iCs/>
      <w:sz w:val="24"/>
      <w:szCs w:val="28"/>
      <w:lang w:val="en-US" w:eastAsia="en-US" w:bidi="ar-SA"/>
    </w:rPr>
  </w:style>
  <w:style w:type="character" w:customStyle="1" w:styleId="UnderliningCharChar">
    <w:name w:val="Underlining Char Char"/>
    <w:rsid w:val="00610CAA"/>
    <w:rPr>
      <w:rFonts w:ascii="Arial Narrow" w:hAnsi="Arial Narrow" w:hint="default"/>
      <w:szCs w:val="24"/>
      <w:u w:val="single"/>
      <w:lang w:val="en-US" w:eastAsia="en-US" w:bidi="ar-SA"/>
    </w:rPr>
  </w:style>
  <w:style w:type="character" w:customStyle="1" w:styleId="StyleArialNarrow12ptBold">
    <w:name w:val="Style Arial Narrow 12 pt Bold"/>
    <w:rsid w:val="00610CAA"/>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610CAA"/>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610CAA"/>
    <w:rPr>
      <w:noProof w:val="0"/>
      <w:u w:val="single"/>
      <w:lang w:val="en-US" w:eastAsia="en-US" w:bidi="ar-SA"/>
    </w:rPr>
  </w:style>
  <w:style w:type="character" w:customStyle="1" w:styleId="UnderlinedCharChar1">
    <w:name w:val="Underlined Char Char1"/>
    <w:rsid w:val="00610CAA"/>
    <w:rPr>
      <w:rFonts w:ascii="Bell MT" w:eastAsia="Times New Roman" w:hAnsi="Bell MT" w:hint="default"/>
      <w:bCs/>
      <w:iCs/>
      <w:sz w:val="22"/>
      <w:u w:val="single"/>
    </w:rPr>
  </w:style>
  <w:style w:type="character" w:customStyle="1" w:styleId="Heading2CharChar2">
    <w:name w:val="Heading 2 Char Char2"/>
    <w:rsid w:val="00610CAA"/>
    <w:rPr>
      <w:rFonts w:ascii="Arial" w:hAnsi="Arial" w:cs="Arial" w:hint="default"/>
      <w:b/>
      <w:bCs/>
      <w:iCs/>
      <w:sz w:val="22"/>
      <w:szCs w:val="28"/>
      <w:lang w:val="en-US" w:eastAsia="en-US" w:bidi="ar-SA"/>
    </w:rPr>
  </w:style>
  <w:style w:type="character" w:customStyle="1" w:styleId="doctitle">
    <w:name w:val="doctitle"/>
    <w:rsid w:val="00610CAA"/>
  </w:style>
  <w:style w:type="character" w:customStyle="1" w:styleId="cardtext-underlined0">
    <w:name w:val="card text- underlined"/>
    <w:rsid w:val="00610CAA"/>
    <w:rPr>
      <w:rFonts w:ascii="Garamond" w:hAnsi="Garamond" w:hint="default"/>
      <w:u w:val="single"/>
    </w:rPr>
  </w:style>
  <w:style w:type="character" w:customStyle="1" w:styleId="BodyText1">
    <w:name w:val="Body Text1"/>
    <w:basedOn w:val="DefaultParagraphFont"/>
    <w:rsid w:val="00610CAA"/>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610CAA"/>
  </w:style>
  <w:style w:type="character" w:customStyle="1" w:styleId="BriefTitleChar">
    <w:name w:val="Brief Title Char"/>
    <w:basedOn w:val="DefaultParagraphFont"/>
    <w:rsid w:val="00610CAA"/>
    <w:rPr>
      <w:b/>
      <w:bCs w:val="0"/>
      <w:sz w:val="24"/>
      <w:szCs w:val="24"/>
      <w:u w:val="single"/>
      <w:lang w:val="en-US" w:eastAsia="en-US" w:bidi="ar-SA"/>
    </w:rPr>
  </w:style>
  <w:style w:type="character" w:customStyle="1" w:styleId="BriefTitle2Char">
    <w:name w:val="Brief Title 2 Char"/>
    <w:basedOn w:val="BriefTitleChar"/>
    <w:rsid w:val="00610CAA"/>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610CAA"/>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610CAA"/>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610CAA"/>
    <w:rPr>
      <w:rFonts w:ascii="AGaramond" w:hAnsi="AGaramond" w:cs="AGaramond" w:hint="default"/>
      <w:color w:val="211D1E"/>
      <w:sz w:val="14"/>
      <w:szCs w:val="14"/>
    </w:rPr>
  </w:style>
  <w:style w:type="character" w:customStyle="1" w:styleId="CharacterStyle2">
    <w:name w:val="Character Style 2"/>
    <w:uiPriority w:val="99"/>
    <w:rsid w:val="00610CAA"/>
    <w:rPr>
      <w:sz w:val="20"/>
      <w:szCs w:val="20"/>
    </w:rPr>
  </w:style>
  <w:style w:type="character" w:customStyle="1" w:styleId="cross-head">
    <w:name w:val="cross-head"/>
    <w:rsid w:val="00610CAA"/>
  </w:style>
  <w:style w:type="character" w:customStyle="1" w:styleId="Subtitle1">
    <w:name w:val="Subtitle1"/>
    <w:rsid w:val="00610CAA"/>
  </w:style>
  <w:style w:type="character" w:customStyle="1" w:styleId="metaorigin">
    <w:name w:val="meta_origin"/>
    <w:rsid w:val="00610CAA"/>
  </w:style>
  <w:style w:type="character" w:customStyle="1" w:styleId="mandelbrotrefrag">
    <w:name w:val="mandelbrot_refrag"/>
    <w:rsid w:val="00610CAA"/>
  </w:style>
  <w:style w:type="character" w:customStyle="1" w:styleId="eminfo">
    <w:name w:val="eminfo"/>
    <w:rsid w:val="00610CAA"/>
  </w:style>
  <w:style w:type="character" w:customStyle="1" w:styleId="emhighlight">
    <w:name w:val="emhighlight"/>
    <w:rsid w:val="00610CAA"/>
  </w:style>
  <w:style w:type="character" w:customStyle="1" w:styleId="name">
    <w:name w:val="name"/>
    <w:rsid w:val="00610CAA"/>
  </w:style>
  <w:style w:type="character" w:customStyle="1" w:styleId="tkrname">
    <w:name w:val="tkrname"/>
    <w:rsid w:val="00610CAA"/>
  </w:style>
  <w:style w:type="character" w:customStyle="1" w:styleId="tkrchange">
    <w:name w:val="tkrchange"/>
    <w:rsid w:val="00610CAA"/>
  </w:style>
  <w:style w:type="character" w:customStyle="1" w:styleId="source-org">
    <w:name w:val="source-org"/>
    <w:rsid w:val="00610CAA"/>
  </w:style>
  <w:style w:type="character" w:customStyle="1" w:styleId="updated">
    <w:name w:val="updated"/>
    <w:rsid w:val="00610CAA"/>
  </w:style>
  <w:style w:type="character" w:customStyle="1" w:styleId="last">
    <w:name w:val="last"/>
    <w:rsid w:val="00610CAA"/>
  </w:style>
  <w:style w:type="character" w:customStyle="1" w:styleId="Style11ptBoldUnderline1">
    <w:name w:val="Style 11 pt Bold Underline1"/>
    <w:rsid w:val="00610CAA"/>
    <w:rPr>
      <w:b/>
      <w:bCs/>
      <w:sz w:val="20"/>
      <w:u w:val="single"/>
    </w:rPr>
  </w:style>
  <w:style w:type="character" w:customStyle="1" w:styleId="StyleStyleunderlineBold11pt">
    <w:name w:val="Style Style underline + Bold + 11 pt"/>
    <w:rsid w:val="00610CAA"/>
    <w:rPr>
      <w:bCs/>
      <w:sz w:val="20"/>
      <w:u w:val="single"/>
    </w:rPr>
  </w:style>
  <w:style w:type="character" w:customStyle="1" w:styleId="StyleunderlineAsianTimesNewRomanBold">
    <w:name w:val="Style underline + (Asian) Times New Roman Bold"/>
    <w:rsid w:val="00610CAA"/>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610CAA"/>
    <w:rPr>
      <w:b/>
      <w:bCs/>
      <w:sz w:val="20"/>
      <w:u w:val="single"/>
      <w:bdr w:val="single" w:sz="4" w:space="0" w:color="auto" w:frame="1"/>
    </w:rPr>
  </w:style>
  <w:style w:type="character" w:customStyle="1" w:styleId="A5">
    <w:name w:val="A5"/>
    <w:uiPriority w:val="99"/>
    <w:rsid w:val="00610CAA"/>
    <w:rPr>
      <w:rFonts w:ascii="Times New Roman" w:hAnsi="Times New Roman" w:cs="Times New Roman" w:hint="default"/>
      <w:color w:val="000000"/>
      <w:sz w:val="13"/>
      <w:szCs w:val="13"/>
    </w:rPr>
  </w:style>
  <w:style w:type="character" w:customStyle="1" w:styleId="quotepeekbase">
    <w:name w:val="quotepeekbase"/>
    <w:rsid w:val="00610CAA"/>
  </w:style>
  <w:style w:type="character" w:customStyle="1" w:styleId="cardChar10">
    <w:name w:val="card Char1"/>
    <w:rsid w:val="00610CAA"/>
    <w:rPr>
      <w:rFonts w:ascii="Calibri" w:eastAsia="Calibri" w:hAnsi="Calibri" w:cs="Calibri" w:hint="default"/>
      <w:sz w:val="24"/>
      <w:szCs w:val="22"/>
      <w:lang w:val="x-none" w:eastAsia="x-none"/>
    </w:rPr>
  </w:style>
  <w:style w:type="character" w:customStyle="1" w:styleId="NormalCard">
    <w:name w:val="Normal Card"/>
    <w:uiPriority w:val="1"/>
    <w:qFormat/>
    <w:rsid w:val="00610CAA"/>
    <w:rPr>
      <w:rFonts w:ascii="Times New Roman" w:hAnsi="Times New Roman" w:cs="Times New Roman" w:hint="default"/>
      <w:sz w:val="24"/>
    </w:rPr>
  </w:style>
  <w:style w:type="character" w:customStyle="1" w:styleId="HighlightedUnderline0">
    <w:name w:val="Highlighted Underline"/>
    <w:uiPriority w:val="1"/>
    <w:qFormat/>
    <w:rsid w:val="00610CAA"/>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610CAA"/>
    <w:rPr>
      <w:rFonts w:ascii="Times New Roman" w:hAnsi="Times New Roman" w:cs="Times New Roman" w:hint="default"/>
      <w:sz w:val="16"/>
      <w:szCs w:val="16"/>
    </w:rPr>
  </w:style>
  <w:style w:type="character" w:customStyle="1" w:styleId="timebox">
    <w:name w:val="timebox"/>
    <w:rsid w:val="00610CAA"/>
  </w:style>
  <w:style w:type="character" w:customStyle="1" w:styleId="Heading2Subtext">
    <w:name w:val="Heading 2 Subtext"/>
    <w:rsid w:val="00610CAA"/>
    <w:rPr>
      <w:rFonts w:ascii="Times New Roman" w:hAnsi="Times New Roman" w:cs="Times New Roman" w:hint="default"/>
      <w:sz w:val="16"/>
    </w:rPr>
  </w:style>
  <w:style w:type="character" w:customStyle="1" w:styleId="-SmallText-">
    <w:name w:val="-Small Text-"/>
    <w:rsid w:val="00610CAA"/>
    <w:rPr>
      <w:rFonts w:ascii="Garamond" w:hAnsi="Garamond" w:hint="default"/>
      <w:sz w:val="16"/>
    </w:rPr>
  </w:style>
  <w:style w:type="character" w:customStyle="1" w:styleId="label">
    <w:name w:val="label"/>
    <w:rsid w:val="00610CAA"/>
  </w:style>
  <w:style w:type="character" w:customStyle="1" w:styleId="BoldUnderlineCharChar">
    <w:name w:val="BoldUnderline Char Char"/>
    <w:rsid w:val="00610CAA"/>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610CAA"/>
  </w:style>
  <w:style w:type="character" w:customStyle="1" w:styleId="FontStyle477">
    <w:name w:val="Font Style477"/>
    <w:basedOn w:val="DefaultParagraphFont"/>
    <w:uiPriority w:val="99"/>
    <w:rsid w:val="00610CAA"/>
    <w:rPr>
      <w:rFonts w:ascii="Times New Roman" w:hAnsi="Times New Roman" w:cs="Times New Roman" w:hint="default"/>
      <w:sz w:val="18"/>
      <w:szCs w:val="18"/>
    </w:rPr>
  </w:style>
  <w:style w:type="character" w:customStyle="1" w:styleId="FontStyle505">
    <w:name w:val="Font Style505"/>
    <w:basedOn w:val="DefaultParagraphFont"/>
    <w:uiPriority w:val="99"/>
    <w:rsid w:val="00610CAA"/>
    <w:rPr>
      <w:rFonts w:ascii="Times New Roman" w:hAnsi="Times New Roman" w:cs="Times New Roman" w:hint="default"/>
      <w:sz w:val="18"/>
      <w:szCs w:val="18"/>
    </w:rPr>
  </w:style>
  <w:style w:type="character" w:customStyle="1" w:styleId="FontStyle514">
    <w:name w:val="Font Style514"/>
    <w:basedOn w:val="DefaultParagraphFont"/>
    <w:uiPriority w:val="99"/>
    <w:rsid w:val="00610CAA"/>
    <w:rPr>
      <w:rFonts w:ascii="Times New Roman" w:hAnsi="Times New Roman" w:cs="Times New Roman" w:hint="default"/>
      <w:sz w:val="14"/>
      <w:szCs w:val="14"/>
    </w:rPr>
  </w:style>
  <w:style w:type="character" w:customStyle="1" w:styleId="FontStyle500">
    <w:name w:val="Font Style500"/>
    <w:basedOn w:val="DefaultParagraphFont"/>
    <w:uiPriority w:val="99"/>
    <w:rsid w:val="00610CAA"/>
    <w:rPr>
      <w:rFonts w:ascii="Times New Roman" w:hAnsi="Times New Roman" w:cs="Times New Roman" w:hint="default"/>
      <w:b/>
      <w:bCs/>
      <w:sz w:val="16"/>
      <w:szCs w:val="16"/>
    </w:rPr>
  </w:style>
  <w:style w:type="character" w:customStyle="1" w:styleId="CardCite1">
    <w:name w:val="CardCite1"/>
    <w:qFormat/>
    <w:rsid w:val="00610CAA"/>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610CAA"/>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610CAA"/>
    <w:rPr>
      <w:rFonts w:ascii="Times New Roman" w:hAnsi="Times New Roman" w:cs="Times New Roman" w:hint="default"/>
      <w:b/>
      <w:bCs/>
      <w:sz w:val="22"/>
      <w:szCs w:val="22"/>
    </w:rPr>
  </w:style>
  <w:style w:type="character" w:customStyle="1" w:styleId="CharacterStyle3">
    <w:name w:val="Character Style 3"/>
    <w:uiPriority w:val="99"/>
    <w:rsid w:val="00610CAA"/>
    <w:rPr>
      <w:rFonts w:ascii="Bookman Old Style" w:hAnsi="Bookman Old Style" w:cs="Bookman Old Style" w:hint="default"/>
      <w:spacing w:val="-5"/>
      <w:sz w:val="18"/>
      <w:szCs w:val="18"/>
    </w:rPr>
  </w:style>
  <w:style w:type="character" w:customStyle="1" w:styleId="UnderlineStyleChar7">
    <w:name w:val="Underline Style Char7"/>
    <w:rsid w:val="00610CAA"/>
    <w:rPr>
      <w:rFonts w:ascii="Garamond" w:hAnsi="Garamond" w:hint="default"/>
      <w:sz w:val="22"/>
      <w:szCs w:val="24"/>
      <w:u w:val="single"/>
      <w:lang w:val="en-US" w:eastAsia="en-US" w:bidi="ar-SA"/>
    </w:rPr>
  </w:style>
  <w:style w:type="character" w:customStyle="1" w:styleId="StyleArial6ptBold">
    <w:name w:val="Style Arial 6 pt Bold"/>
    <w:rsid w:val="00610CAA"/>
    <w:rPr>
      <w:rFonts w:ascii="Arial" w:hAnsi="Arial" w:cs="Arial" w:hint="default"/>
      <w:bCs/>
      <w:sz w:val="12"/>
    </w:rPr>
  </w:style>
  <w:style w:type="character" w:customStyle="1" w:styleId="Heading2Char5">
    <w:name w:val="Heading 2 Char5"/>
    <w:rsid w:val="00610CAA"/>
    <w:rPr>
      <w:rFonts w:ascii="Garamond" w:hAnsi="Garamond" w:cs="Arial" w:hint="default"/>
      <w:b/>
      <w:bCs/>
      <w:iCs/>
      <w:sz w:val="24"/>
      <w:szCs w:val="28"/>
      <w:lang w:val="en-US" w:eastAsia="en-US" w:bidi="ar-SA"/>
    </w:rPr>
  </w:style>
  <w:style w:type="character" w:customStyle="1" w:styleId="TagGreg">
    <w:name w:val="TagGreg"/>
    <w:uiPriority w:val="1"/>
    <w:qFormat/>
    <w:rsid w:val="00610CAA"/>
    <w:rPr>
      <w:b/>
      <w:bCs w:val="0"/>
      <w:sz w:val="24"/>
    </w:rPr>
  </w:style>
  <w:style w:type="character" w:customStyle="1" w:styleId="StyleDebateUnderline10pt">
    <w:name w:val="Style Debate Underline + 10 pt"/>
    <w:rsid w:val="00610CAA"/>
    <w:rPr>
      <w:rFonts w:ascii="Times New Roman" w:hAnsi="Times New Roman" w:cs="Times New Roman" w:hint="default"/>
      <w:sz w:val="20"/>
      <w:szCs w:val="20"/>
      <w:u w:val="single"/>
    </w:rPr>
  </w:style>
  <w:style w:type="character" w:customStyle="1" w:styleId="underlinedCharChar0">
    <w:name w:val="underlined Char Char"/>
    <w:locked/>
    <w:rsid w:val="00610CAA"/>
    <w:rPr>
      <w:u w:val="single"/>
    </w:rPr>
  </w:style>
  <w:style w:type="character" w:customStyle="1" w:styleId="SourceBold">
    <w:name w:val="Source Bold"/>
    <w:rsid w:val="00610CAA"/>
    <w:rPr>
      <w:rFonts w:ascii="Arial Narrow" w:hAnsi="Arial Narrow" w:hint="default"/>
      <w:b/>
      <w:bCs w:val="0"/>
      <w:strike w:val="0"/>
      <w:dstrike w:val="0"/>
      <w:sz w:val="24"/>
      <w:u w:val="none"/>
      <w:effect w:val="none"/>
    </w:rPr>
  </w:style>
  <w:style w:type="character" w:customStyle="1" w:styleId="2xBoldUnderline">
    <w:name w:val="2x_Bold_Underline"/>
    <w:rsid w:val="00610CAA"/>
    <w:rPr>
      <w:b/>
      <w:bCs/>
      <w:sz w:val="24"/>
      <w:u w:val="thick"/>
    </w:rPr>
  </w:style>
  <w:style w:type="character" w:customStyle="1" w:styleId="Dottedunderline">
    <w:name w:val="Dotted underline"/>
    <w:rsid w:val="00610CAA"/>
    <w:rPr>
      <w:u w:val="dotted"/>
    </w:rPr>
  </w:style>
  <w:style w:type="character" w:customStyle="1" w:styleId="readChar">
    <w:name w:val="read Char"/>
    <w:rsid w:val="00610CAA"/>
    <w:rPr>
      <w:szCs w:val="22"/>
      <w:u w:val="single"/>
      <w:lang w:val="en-US" w:eastAsia="en-US" w:bidi="ar-SA"/>
    </w:rPr>
  </w:style>
  <w:style w:type="character" w:customStyle="1" w:styleId="underlining0">
    <w:name w:val="underlining"/>
    <w:rsid w:val="00610CAA"/>
    <w:rPr>
      <w:u w:val="single"/>
    </w:rPr>
  </w:style>
  <w:style w:type="character" w:customStyle="1" w:styleId="btitle">
    <w:name w:val="btitle"/>
    <w:rsid w:val="00610CAA"/>
  </w:style>
  <w:style w:type="character" w:customStyle="1" w:styleId="green">
    <w:name w:val="green"/>
    <w:rsid w:val="00610CAA"/>
  </w:style>
  <w:style w:type="character" w:customStyle="1" w:styleId="BodyText20">
    <w:name w:val="Body Text2"/>
    <w:rsid w:val="00610CA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610CAA"/>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610CA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610CAA"/>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610CAA"/>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610CAA"/>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610CA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610CAA"/>
    <w:rPr>
      <w:rFonts w:ascii="Sylfaen" w:hAnsi="Sylfaen" w:cs="Sylfaen" w:hint="default"/>
      <w:i/>
      <w:iCs/>
      <w:strike w:val="0"/>
      <w:dstrike w:val="0"/>
      <w:sz w:val="19"/>
      <w:szCs w:val="19"/>
      <w:u w:val="none"/>
      <w:effect w:val="none"/>
      <w:shd w:val="clear" w:color="auto" w:fill="FFFFFF"/>
    </w:rPr>
  </w:style>
  <w:style w:type="character" w:customStyle="1" w:styleId="1">
    <w:name w:val="1"/>
    <w:rsid w:val="00610CAA"/>
    <w:rPr>
      <w:rFonts w:ascii="Arial" w:hAnsi="Arial" w:cs="Arial" w:hint="default"/>
      <w:bCs/>
      <w:sz w:val="20"/>
      <w:u w:val="single"/>
      <w:lang w:val="en-US" w:eastAsia="en-US" w:bidi="ar-SA"/>
    </w:rPr>
  </w:style>
  <w:style w:type="character" w:customStyle="1" w:styleId="CharChar31">
    <w:name w:val="Char Char31"/>
    <w:rsid w:val="00610CAA"/>
    <w:rPr>
      <w:rFonts w:ascii="Arial" w:hAnsi="Arial" w:cs="Arial" w:hint="default"/>
      <w:b/>
      <w:bCs/>
      <w:iCs/>
      <w:lang w:val="en-US" w:eastAsia="en-US" w:bidi="ar-SA"/>
    </w:rPr>
  </w:style>
  <w:style w:type="character" w:customStyle="1" w:styleId="Subtitle2">
    <w:name w:val="Subtitle2"/>
    <w:rsid w:val="00610CAA"/>
  </w:style>
  <w:style w:type="character" w:customStyle="1" w:styleId="drop">
    <w:name w:val="drop"/>
    <w:rsid w:val="00610CAA"/>
  </w:style>
  <w:style w:type="character" w:customStyle="1" w:styleId="bioline">
    <w:name w:val="bioline"/>
    <w:rsid w:val="00610CAA"/>
  </w:style>
  <w:style w:type="character" w:customStyle="1" w:styleId="articletitle0">
    <w:name w:val="article_title"/>
    <w:rsid w:val="00610CAA"/>
  </w:style>
  <w:style w:type="character" w:customStyle="1" w:styleId="A4">
    <w:name w:val="A4"/>
    <w:uiPriority w:val="99"/>
    <w:rsid w:val="00610CAA"/>
    <w:rPr>
      <w:color w:val="000000"/>
    </w:rPr>
  </w:style>
  <w:style w:type="character" w:customStyle="1" w:styleId="s2">
    <w:name w:val="s2"/>
    <w:rsid w:val="00610CAA"/>
  </w:style>
  <w:style w:type="character" w:customStyle="1" w:styleId="s4">
    <w:name w:val="s4"/>
    <w:rsid w:val="00610CAA"/>
  </w:style>
  <w:style w:type="character" w:customStyle="1" w:styleId="s5">
    <w:name w:val="s5"/>
    <w:rsid w:val="00610CAA"/>
  </w:style>
  <w:style w:type="character" w:customStyle="1" w:styleId="cap">
    <w:name w:val="cap"/>
    <w:rsid w:val="00610CAA"/>
  </w:style>
  <w:style w:type="character" w:customStyle="1" w:styleId="rightsnotice">
    <w:name w:val="rightsnotice"/>
    <w:rsid w:val="00610CAA"/>
  </w:style>
  <w:style w:type="character" w:customStyle="1" w:styleId="Caption1">
    <w:name w:val="Caption1"/>
    <w:rsid w:val="00610CAA"/>
  </w:style>
  <w:style w:type="character" w:customStyle="1" w:styleId="credit">
    <w:name w:val="credit"/>
    <w:rsid w:val="00610CAA"/>
  </w:style>
  <w:style w:type="character" w:customStyle="1" w:styleId="scaps">
    <w:name w:val="scaps"/>
    <w:rsid w:val="00610CAA"/>
  </w:style>
  <w:style w:type="character" w:customStyle="1" w:styleId="current-article">
    <w:name w:val="current-article"/>
    <w:rsid w:val="00610CAA"/>
  </w:style>
  <w:style w:type="character" w:customStyle="1" w:styleId="related-current-indicator">
    <w:name w:val="related-current-indicator"/>
    <w:rsid w:val="00610CAA"/>
  </w:style>
  <w:style w:type="character" w:customStyle="1" w:styleId="bylclear">
    <w:name w:val="bylclear"/>
    <w:rsid w:val="00610CAA"/>
  </w:style>
  <w:style w:type="character" w:customStyle="1" w:styleId="timestamp">
    <w:name w:val="timestamp"/>
    <w:rsid w:val="00610CAA"/>
  </w:style>
  <w:style w:type="character" w:customStyle="1" w:styleId="comments">
    <w:name w:val="comments"/>
    <w:rsid w:val="00610CAA"/>
  </w:style>
  <w:style w:type="character" w:customStyle="1" w:styleId="essaytext">
    <w:name w:val="essaytext"/>
    <w:rsid w:val="00610CAA"/>
  </w:style>
  <w:style w:type="character" w:customStyle="1" w:styleId="username">
    <w:name w:val="username"/>
    <w:rsid w:val="00610CAA"/>
  </w:style>
  <w:style w:type="character" w:customStyle="1" w:styleId="toplinks">
    <w:name w:val="toplinks"/>
    <w:rsid w:val="00610CAA"/>
  </w:style>
  <w:style w:type="character" w:customStyle="1" w:styleId="A3">
    <w:name w:val="A3"/>
    <w:uiPriority w:val="99"/>
    <w:rsid w:val="00610CAA"/>
    <w:rPr>
      <w:rFonts w:ascii="Perpetua" w:hAnsi="Perpetua" w:cs="Perpetua" w:hint="default"/>
      <w:color w:val="000000"/>
      <w:sz w:val="15"/>
      <w:szCs w:val="15"/>
    </w:rPr>
  </w:style>
  <w:style w:type="character" w:customStyle="1" w:styleId="see">
    <w:name w:val="see"/>
    <w:rsid w:val="00610CAA"/>
  </w:style>
  <w:style w:type="character" w:customStyle="1" w:styleId="first-letter">
    <w:name w:val="first-letter"/>
    <w:rsid w:val="00610CAA"/>
  </w:style>
  <w:style w:type="character" w:customStyle="1" w:styleId="focusparagraph">
    <w:name w:val="focusparagraph"/>
    <w:rsid w:val="00610CAA"/>
  </w:style>
  <w:style w:type="character" w:customStyle="1" w:styleId="lightblue">
    <w:name w:val="lightblue"/>
    <w:rsid w:val="00610CAA"/>
  </w:style>
  <w:style w:type="character" w:customStyle="1" w:styleId="StyleUnderlineCharChar9pt">
    <w:name w:val="Style Underline Char Char + 9 pt"/>
    <w:rsid w:val="00610CAA"/>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610CAA"/>
  </w:style>
  <w:style w:type="character" w:customStyle="1" w:styleId="Title10">
    <w:name w:val="Title1"/>
    <w:rsid w:val="00610CAA"/>
  </w:style>
  <w:style w:type="character" w:customStyle="1" w:styleId="BoldandUnderlineCharCharCharChar">
    <w:name w:val="Bold and Underline Char Char Char Char"/>
    <w:rsid w:val="00610CAA"/>
    <w:rPr>
      <w:b/>
      <w:bCs w:val="0"/>
      <w:noProof w:val="0"/>
      <w:u w:val="single"/>
      <w:lang w:val="en-US" w:eastAsia="en-US" w:bidi="ar-SA"/>
    </w:rPr>
  </w:style>
  <w:style w:type="character" w:customStyle="1" w:styleId="FontStyle29">
    <w:name w:val="Font Style29"/>
    <w:uiPriority w:val="99"/>
    <w:rsid w:val="00610CAA"/>
    <w:rPr>
      <w:rFonts w:ascii="Arial" w:hAnsi="Arial" w:cs="Arial" w:hint="default"/>
      <w:sz w:val="14"/>
      <w:szCs w:val="14"/>
    </w:rPr>
  </w:style>
  <w:style w:type="character" w:customStyle="1" w:styleId="titles">
    <w:name w:val="titles"/>
    <w:rsid w:val="00610CAA"/>
  </w:style>
  <w:style w:type="character" w:customStyle="1" w:styleId="articletext0">
    <w:name w:val="article_text"/>
    <w:rsid w:val="00610CAA"/>
  </w:style>
  <w:style w:type="character" w:customStyle="1" w:styleId="contentauthor">
    <w:name w:val="contentauthor"/>
    <w:rsid w:val="00610CAA"/>
  </w:style>
  <w:style w:type="character" w:customStyle="1" w:styleId="subarticleheader">
    <w:name w:val="subarticleheader"/>
    <w:rsid w:val="00610CAA"/>
  </w:style>
  <w:style w:type="character" w:customStyle="1" w:styleId="spelle">
    <w:name w:val="spelle"/>
    <w:rsid w:val="00610CAA"/>
  </w:style>
  <w:style w:type="character" w:customStyle="1" w:styleId="grame">
    <w:name w:val="grame"/>
    <w:rsid w:val="00610CAA"/>
  </w:style>
  <w:style w:type="character" w:customStyle="1" w:styleId="newstitle1">
    <w:name w:val="newstitle1"/>
    <w:rsid w:val="00610CAA"/>
  </w:style>
  <w:style w:type="character" w:customStyle="1" w:styleId="copy">
    <w:name w:val="copy"/>
    <w:rsid w:val="00610CAA"/>
  </w:style>
  <w:style w:type="character" w:customStyle="1" w:styleId="topheadline">
    <w:name w:val="topheadline"/>
    <w:rsid w:val="00610CAA"/>
  </w:style>
  <w:style w:type="character" w:customStyle="1" w:styleId="Stylereduce27pt">
    <w:name w:val="Style reduce2 + 7 pt"/>
    <w:rsid w:val="00610CAA"/>
    <w:rPr>
      <w:rFonts w:ascii="Times New Roman" w:hAnsi="Times New Roman" w:cs="Arial" w:hint="default"/>
      <w:color w:val="000000"/>
      <w:sz w:val="14"/>
      <w:szCs w:val="22"/>
    </w:rPr>
  </w:style>
  <w:style w:type="character" w:customStyle="1" w:styleId="srtitle">
    <w:name w:val="srtitle"/>
    <w:rsid w:val="00610CAA"/>
  </w:style>
  <w:style w:type="character" w:customStyle="1" w:styleId="st1">
    <w:name w:val="st1"/>
    <w:rsid w:val="00610CAA"/>
  </w:style>
  <w:style w:type="character" w:customStyle="1" w:styleId="StyleStyleGaramond">
    <w:name w:val="Style Style Garamond +"/>
    <w:rsid w:val="00610CAA"/>
    <w:rPr>
      <w:rFonts w:ascii="Garamond" w:hAnsi="Garamond" w:cs="Times New Roman" w:hint="default"/>
      <w:sz w:val="20"/>
    </w:rPr>
  </w:style>
  <w:style w:type="character" w:customStyle="1" w:styleId="quotechar0">
    <w:name w:val="quotechar"/>
    <w:rsid w:val="00610CAA"/>
  </w:style>
  <w:style w:type="character" w:customStyle="1" w:styleId="boldunderline1">
    <w:name w:val="boldunderline"/>
    <w:rsid w:val="00610CAA"/>
  </w:style>
  <w:style w:type="character" w:customStyle="1" w:styleId="A8">
    <w:name w:val="A8"/>
    <w:rsid w:val="00610CAA"/>
    <w:rPr>
      <w:rFonts w:ascii="Scala" w:hAnsi="Scala" w:cs="Scala" w:hint="default"/>
      <w:color w:val="000000"/>
      <w:sz w:val="15"/>
      <w:szCs w:val="15"/>
    </w:rPr>
  </w:style>
  <w:style w:type="character" w:customStyle="1" w:styleId="A0">
    <w:name w:val="A0"/>
    <w:uiPriority w:val="99"/>
    <w:rsid w:val="00610CAA"/>
    <w:rPr>
      <w:rFonts w:ascii="Scala" w:hAnsi="Scala" w:cs="Scala" w:hint="default"/>
      <w:color w:val="000000"/>
      <w:sz w:val="16"/>
      <w:szCs w:val="16"/>
    </w:rPr>
  </w:style>
  <w:style w:type="character" w:customStyle="1" w:styleId="Date11">
    <w:name w:val="Date11"/>
    <w:rsid w:val="00610CAA"/>
  </w:style>
  <w:style w:type="character" w:customStyle="1" w:styleId="Boxout">
    <w:name w:val="Box out"/>
    <w:uiPriority w:val="1"/>
    <w:qFormat/>
    <w:rsid w:val="00610CAA"/>
    <w:rPr>
      <w:rFonts w:ascii="Tahoma" w:hAnsi="Tahoma" w:cs="Tahoma" w:hint="default"/>
      <w:b/>
      <w:bCs w:val="0"/>
      <w:sz w:val="20"/>
      <w:u w:val="single"/>
      <w:bdr w:val="none" w:sz="0" w:space="0" w:color="auto" w:frame="1"/>
      <w:shd w:val="clear" w:color="auto" w:fill="A9E8F5"/>
    </w:rPr>
  </w:style>
  <w:style w:type="character" w:customStyle="1" w:styleId="metad">
    <w:name w:val="metad"/>
    <w:rsid w:val="00610CAA"/>
  </w:style>
  <w:style w:type="character" w:customStyle="1" w:styleId="sifr-alternate">
    <w:name w:val="sifr-alternate"/>
    <w:rsid w:val="00610CAA"/>
  </w:style>
  <w:style w:type="character" w:customStyle="1" w:styleId="justify1">
    <w:name w:val="justify1"/>
    <w:rsid w:val="00610CAA"/>
  </w:style>
  <w:style w:type="character" w:customStyle="1" w:styleId="artbody1">
    <w:name w:val="art_body1"/>
    <w:rsid w:val="00610CAA"/>
    <w:rPr>
      <w:rFonts w:ascii="Arial" w:hAnsi="Arial" w:cs="Arial" w:hint="default"/>
    </w:rPr>
  </w:style>
  <w:style w:type="character" w:customStyle="1" w:styleId="A1">
    <w:name w:val="A1"/>
    <w:uiPriority w:val="99"/>
    <w:rsid w:val="00610CAA"/>
    <w:rPr>
      <w:rFonts w:ascii="Book Antiqua" w:hAnsi="Book Antiqua" w:cs="Book Antiqua" w:hint="default"/>
      <w:color w:val="221E1F"/>
      <w:sz w:val="22"/>
      <w:szCs w:val="22"/>
    </w:rPr>
  </w:style>
  <w:style w:type="character" w:customStyle="1" w:styleId="reality">
    <w:name w:val="reality"/>
    <w:rsid w:val="00610CAA"/>
  </w:style>
  <w:style w:type="character" w:customStyle="1" w:styleId="text2">
    <w:name w:val="text2"/>
    <w:rsid w:val="00610CAA"/>
  </w:style>
  <w:style w:type="character" w:customStyle="1" w:styleId="StyleUnderlineChar2CharChar11pt">
    <w:name w:val="Style Underline Char2 Char Char + 11 pt"/>
    <w:rsid w:val="00610CAA"/>
    <w:rPr>
      <w:rFonts w:ascii="Times New Roman" w:hAnsi="Times New Roman" w:cs="Times New Roman" w:hint="default"/>
      <w:sz w:val="20"/>
      <w:u w:val="single"/>
    </w:rPr>
  </w:style>
  <w:style w:type="character" w:customStyle="1" w:styleId="StyleStyleBoldUnderline11pt">
    <w:name w:val="Style Style Bold Underline + 11 pt"/>
    <w:rsid w:val="00610CAA"/>
    <w:rPr>
      <w:b/>
      <w:bCs/>
      <w:sz w:val="20"/>
      <w:u w:val="single"/>
    </w:rPr>
  </w:style>
  <w:style w:type="character" w:customStyle="1" w:styleId="articlehead2">
    <w:name w:val="articlehead2"/>
    <w:rsid w:val="00610CAA"/>
  </w:style>
  <w:style w:type="character" w:customStyle="1" w:styleId="pronset">
    <w:name w:val="pronset"/>
    <w:rsid w:val="00610CAA"/>
  </w:style>
  <w:style w:type="character" w:customStyle="1" w:styleId="prondelim">
    <w:name w:val="prondelim"/>
    <w:rsid w:val="00610CAA"/>
  </w:style>
  <w:style w:type="character" w:customStyle="1" w:styleId="prontoggle">
    <w:name w:val="pron_toggle"/>
    <w:rsid w:val="00610CAA"/>
  </w:style>
  <w:style w:type="character" w:customStyle="1" w:styleId="boldface">
    <w:name w:val="boldface"/>
    <w:rsid w:val="00610CAA"/>
  </w:style>
  <w:style w:type="character" w:customStyle="1" w:styleId="secondary-bf">
    <w:name w:val="secondary-bf"/>
    <w:rsid w:val="00610CAA"/>
  </w:style>
  <w:style w:type="table" w:styleId="ColorfulGrid-Accent1">
    <w:name w:val="Colorful Grid Accent 1"/>
    <w:basedOn w:val="TableNormal"/>
    <w:link w:val="ColorfulGrid-Accent1Char"/>
    <w:uiPriority w:val="29"/>
    <w:unhideWhenUsed/>
    <w:rsid w:val="00610CAA"/>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610CAA"/>
    <w:rPr>
      <w:rFonts w:ascii="Times New Roman" w:hAnsi="Times New Roman" w:cs="Times New Roman" w:hint="default"/>
      <w:iCs/>
      <w:color w:val="000000"/>
      <w:sz w:val="16"/>
    </w:rPr>
  </w:style>
  <w:style w:type="character" w:customStyle="1" w:styleId="Boxout0">
    <w:name w:val="Boxout"/>
    <w:uiPriority w:val="1"/>
    <w:qFormat/>
    <w:rsid w:val="00610CAA"/>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610CAA"/>
  </w:style>
  <w:style w:type="character" w:customStyle="1" w:styleId="detailtitle">
    <w:name w:val="detailtitle"/>
    <w:rsid w:val="00610CAA"/>
  </w:style>
  <w:style w:type="character" w:customStyle="1" w:styleId="storydate">
    <w:name w:val="storydate"/>
    <w:rsid w:val="00610CAA"/>
  </w:style>
  <w:style w:type="character" w:customStyle="1" w:styleId="preloadwrap">
    <w:name w:val="preloadwrap"/>
    <w:rsid w:val="00610CAA"/>
  </w:style>
  <w:style w:type="character" w:customStyle="1" w:styleId="creditwrap">
    <w:name w:val="creditwrap"/>
    <w:rsid w:val="00610CAA"/>
  </w:style>
  <w:style w:type="character" w:customStyle="1" w:styleId="DefaultChar1">
    <w:name w:val="Default Char1"/>
    <w:rsid w:val="00610CAA"/>
    <w:rPr>
      <w:noProof w:val="0"/>
      <w:color w:val="000000"/>
      <w:lang w:val="en-US" w:eastAsia="en-US" w:bidi="ar-SA"/>
    </w:rPr>
  </w:style>
  <w:style w:type="character" w:customStyle="1" w:styleId="textunderlineChar0">
    <w:name w:val="text underline Char"/>
    <w:link w:val="textunderline0"/>
    <w:rsid w:val="00610CAA"/>
    <w:rPr>
      <w:u w:val="thick"/>
    </w:rPr>
  </w:style>
  <w:style w:type="character" w:customStyle="1" w:styleId="BoldChar">
    <w:name w:val="Bold Char"/>
    <w:rsid w:val="00610CAA"/>
    <w:rPr>
      <w:rFonts w:ascii="Times New Roman" w:eastAsia="Times New Roman" w:hAnsi="Times New Roman" w:cs="Times New Roman" w:hint="default"/>
      <w:b/>
      <w:bCs w:val="0"/>
      <w:szCs w:val="24"/>
    </w:rPr>
  </w:style>
  <w:style w:type="character" w:customStyle="1" w:styleId="pmterms31">
    <w:name w:val="pmterms31"/>
    <w:rsid w:val="00610CAA"/>
    <w:rPr>
      <w:b/>
      <w:bCs/>
      <w:i w:val="0"/>
      <w:iCs w:val="0"/>
      <w:color w:val="000000"/>
    </w:rPr>
  </w:style>
  <w:style w:type="character" w:customStyle="1" w:styleId="ft01">
    <w:name w:val="ft01"/>
    <w:rsid w:val="00610CAA"/>
    <w:rPr>
      <w:rFonts w:ascii="Times" w:hAnsi="Times" w:cs="Times" w:hint="default"/>
      <w:color w:val="000000"/>
      <w:sz w:val="14"/>
      <w:szCs w:val="14"/>
    </w:rPr>
  </w:style>
  <w:style w:type="character" w:customStyle="1" w:styleId="ft11">
    <w:name w:val="ft11"/>
    <w:rsid w:val="00610CAA"/>
    <w:rPr>
      <w:rFonts w:ascii="Times" w:hAnsi="Times" w:cs="Times" w:hint="default"/>
      <w:color w:val="000000"/>
      <w:sz w:val="17"/>
      <w:szCs w:val="17"/>
    </w:rPr>
  </w:style>
  <w:style w:type="character" w:customStyle="1" w:styleId="ft21">
    <w:name w:val="ft21"/>
    <w:rsid w:val="00610CAA"/>
    <w:rPr>
      <w:rFonts w:ascii="Times" w:hAnsi="Times" w:cs="Times" w:hint="default"/>
      <w:color w:val="000000"/>
      <w:sz w:val="15"/>
      <w:szCs w:val="15"/>
    </w:rPr>
  </w:style>
  <w:style w:type="character" w:customStyle="1" w:styleId="ft31">
    <w:name w:val="ft31"/>
    <w:rsid w:val="00610CAA"/>
    <w:rPr>
      <w:rFonts w:ascii="Times" w:hAnsi="Times" w:cs="Times" w:hint="default"/>
      <w:color w:val="000000"/>
      <w:sz w:val="15"/>
      <w:szCs w:val="15"/>
    </w:rPr>
  </w:style>
  <w:style w:type="character" w:customStyle="1" w:styleId="dquo">
    <w:name w:val="dquo"/>
    <w:rsid w:val="00610CAA"/>
  </w:style>
  <w:style w:type="character" w:customStyle="1" w:styleId="caps2">
    <w:name w:val="caps2"/>
    <w:rsid w:val="00610CAA"/>
  </w:style>
  <w:style w:type="character" w:customStyle="1" w:styleId="CardsFont12ptCharCharCharChar">
    <w:name w:val="Cards + Font: 12 pt Char Char Char Char"/>
    <w:rsid w:val="00610CAA"/>
    <w:rPr>
      <w:sz w:val="24"/>
      <w:szCs w:val="24"/>
      <w:u w:val="thick"/>
      <w:lang w:val="en-US" w:eastAsia="en-US" w:bidi="ar-SA"/>
    </w:rPr>
  </w:style>
  <w:style w:type="character" w:customStyle="1" w:styleId="ccs">
    <w:name w:val="c cs"/>
    <w:rsid w:val="00610CAA"/>
  </w:style>
  <w:style w:type="character" w:customStyle="1" w:styleId="UnderlinedEvChar">
    <w:name w:val="Underlined Ev Char"/>
    <w:rsid w:val="00610CAA"/>
    <w:rPr>
      <w:rFonts w:ascii="Times New Roman" w:eastAsia="Times New Roman" w:hAnsi="Times New Roman" w:cs="Times New Roman" w:hint="default"/>
      <w:szCs w:val="24"/>
      <w:u w:val="single"/>
    </w:rPr>
  </w:style>
  <w:style w:type="character" w:customStyle="1" w:styleId="dropshadow">
    <w:name w:val="dropshadow"/>
    <w:rsid w:val="00610CAA"/>
  </w:style>
  <w:style w:type="character" w:customStyle="1" w:styleId="d05ws">
    <w:name w:val="d05ws"/>
    <w:rsid w:val="00610CAA"/>
  </w:style>
  <w:style w:type="character" w:customStyle="1" w:styleId="rzibod">
    <w:name w:val="rzibod"/>
    <w:rsid w:val="00610CAA"/>
  </w:style>
  <w:style w:type="character" w:customStyle="1" w:styleId="StyleBold1">
    <w:name w:val="Style Bold1"/>
    <w:rsid w:val="00610CAA"/>
    <w:rPr>
      <w:rFonts w:ascii="Georgia" w:hAnsi="Georgia" w:hint="default"/>
      <w:b/>
      <w:bCs/>
      <w:sz w:val="22"/>
    </w:rPr>
  </w:style>
  <w:style w:type="character" w:customStyle="1" w:styleId="headertext">
    <w:name w:val="headertext"/>
    <w:rsid w:val="00610CAA"/>
  </w:style>
  <w:style w:type="character" w:customStyle="1" w:styleId="endnote-reference">
    <w:name w:val="endnote-reference"/>
    <w:rsid w:val="00610CAA"/>
  </w:style>
  <w:style w:type="character" w:customStyle="1" w:styleId="officialsname">
    <w:name w:val="official_s_name"/>
    <w:rsid w:val="00610CAA"/>
  </w:style>
  <w:style w:type="character" w:customStyle="1" w:styleId="audience">
    <w:name w:val="audience"/>
    <w:rsid w:val="00610CAA"/>
  </w:style>
  <w:style w:type="character" w:customStyle="1" w:styleId="A7">
    <w:name w:val="A7"/>
    <w:uiPriority w:val="99"/>
    <w:rsid w:val="00610CAA"/>
    <w:rPr>
      <w:rFonts w:ascii="Myriad Pro" w:hAnsi="Myriad Pro" w:cs="Myriad Pro" w:hint="default"/>
      <w:color w:val="0066B1"/>
      <w:sz w:val="22"/>
      <w:szCs w:val="22"/>
    </w:rPr>
  </w:style>
  <w:style w:type="character" w:customStyle="1" w:styleId="normalchar">
    <w:name w:val="normal__char"/>
    <w:rsid w:val="00610CAA"/>
  </w:style>
  <w:style w:type="character" w:customStyle="1" w:styleId="hyperlink002cheading0020100200028block0020title0029char">
    <w:name w:val="hyperlink_002cheading_00201_0020_0028block_0020title_0029__char"/>
    <w:rsid w:val="00610CAA"/>
  </w:style>
  <w:style w:type="character" w:customStyle="1" w:styleId="underline002cstyle0020bold0020underlinechar">
    <w:name w:val="underline_002cstyle_0020bold_0020underline__char"/>
    <w:rsid w:val="00610CAA"/>
  </w:style>
  <w:style w:type="character" w:customStyle="1" w:styleId="copyboldblack">
    <w:name w:val="copyboldblack"/>
    <w:rsid w:val="00610CAA"/>
  </w:style>
  <w:style w:type="character" w:customStyle="1" w:styleId="copybold">
    <w:name w:val="copybold"/>
    <w:rsid w:val="00610CAA"/>
  </w:style>
  <w:style w:type="character" w:customStyle="1" w:styleId="author-date0">
    <w:name w:val="author-date"/>
    <w:rsid w:val="00610CAA"/>
  </w:style>
  <w:style w:type="character" w:customStyle="1" w:styleId="hidden">
    <w:name w:val="hidden"/>
    <w:rsid w:val="00610CAA"/>
  </w:style>
  <w:style w:type="character" w:customStyle="1" w:styleId="articlebegin">
    <w:name w:val="articlebegin"/>
    <w:rsid w:val="00610CAA"/>
  </w:style>
  <w:style w:type="character" w:customStyle="1" w:styleId="mediaoverlay">
    <w:name w:val="mediaoverlay"/>
    <w:rsid w:val="00610CAA"/>
  </w:style>
  <w:style w:type="character" w:customStyle="1" w:styleId="blogcaption">
    <w:name w:val="blog_caption"/>
    <w:rsid w:val="00610CAA"/>
  </w:style>
  <w:style w:type="character" w:customStyle="1" w:styleId="commnet-abuzz">
    <w:name w:val="commnet-abuzz"/>
    <w:rsid w:val="00610CAA"/>
  </w:style>
  <w:style w:type="character" w:customStyle="1" w:styleId="fbconnectbuttontext">
    <w:name w:val="fbconnectbutton_text"/>
    <w:rsid w:val="00610CAA"/>
  </w:style>
  <w:style w:type="character" w:customStyle="1" w:styleId="fbsharecountinner">
    <w:name w:val="fb_share_count_inner"/>
    <w:rsid w:val="00610CAA"/>
  </w:style>
  <w:style w:type="character" w:customStyle="1" w:styleId="stbuttontext">
    <w:name w:val="stbuttontext"/>
    <w:rsid w:val="00610CAA"/>
  </w:style>
  <w:style w:type="character" w:customStyle="1" w:styleId="source">
    <w:name w:val="source"/>
    <w:rsid w:val="00610CAA"/>
  </w:style>
  <w:style w:type="character" w:customStyle="1" w:styleId="pubdate">
    <w:name w:val="pubdate"/>
    <w:rsid w:val="00610CAA"/>
  </w:style>
  <w:style w:type="character" w:customStyle="1" w:styleId="grey">
    <w:name w:val="grey"/>
    <w:rsid w:val="00610CAA"/>
  </w:style>
  <w:style w:type="character" w:customStyle="1" w:styleId="postdate">
    <w:name w:val="post_date"/>
    <w:rsid w:val="00610CAA"/>
  </w:style>
  <w:style w:type="character" w:customStyle="1" w:styleId="bdx">
    <w:name w:val="bdx"/>
    <w:rsid w:val="00610CAA"/>
  </w:style>
  <w:style w:type="character" w:customStyle="1" w:styleId="bdl">
    <w:name w:val="bdl"/>
    <w:rsid w:val="00610CAA"/>
  </w:style>
  <w:style w:type="character" w:customStyle="1" w:styleId="breadcrumbitemcurrent">
    <w:name w:val="breadcrumbitemcurrent"/>
    <w:rsid w:val="00610CAA"/>
  </w:style>
  <w:style w:type="character" w:customStyle="1" w:styleId="bbl">
    <w:name w:val="bbl"/>
    <w:rsid w:val="00610CAA"/>
  </w:style>
  <w:style w:type="character" w:customStyle="1" w:styleId="Date2">
    <w:name w:val="Date2"/>
    <w:rsid w:val="00610CAA"/>
  </w:style>
  <w:style w:type="character" w:customStyle="1" w:styleId="company">
    <w:name w:val="company"/>
    <w:rsid w:val="00610CAA"/>
  </w:style>
  <w:style w:type="character" w:customStyle="1" w:styleId="itxtnewhookspan">
    <w:name w:val="itxtnewhookspan"/>
    <w:rsid w:val="00610CAA"/>
  </w:style>
  <w:style w:type="character" w:customStyle="1" w:styleId="gstxthlt">
    <w:name w:val="gstxt_hlt"/>
    <w:rsid w:val="00610CAA"/>
  </w:style>
  <w:style w:type="character" w:customStyle="1" w:styleId="SubtleEmphasis1">
    <w:name w:val="Subtle Emphasis1"/>
    <w:uiPriority w:val="19"/>
    <w:qFormat/>
    <w:rsid w:val="00610CAA"/>
    <w:rPr>
      <w:rFonts w:ascii="Times New Roman" w:hAnsi="Times New Roman" w:cs="Times New Roman" w:hint="default"/>
      <w:b/>
      <w:bCs w:val="0"/>
      <w:iCs/>
      <w:color w:val="auto"/>
      <w:sz w:val="22"/>
    </w:rPr>
  </w:style>
  <w:style w:type="character" w:customStyle="1" w:styleId="StyleBoldRed">
    <w:name w:val="Style Bold Red"/>
    <w:rsid w:val="00610CAA"/>
    <w:rPr>
      <w:b/>
      <w:bCs/>
      <w:color w:val="auto"/>
    </w:rPr>
  </w:style>
  <w:style w:type="character" w:customStyle="1" w:styleId="StyleTimesNewRoman8pt">
    <w:name w:val="Style Times New Roman 8 pt"/>
    <w:rsid w:val="00610CAA"/>
    <w:rPr>
      <w:rFonts w:ascii="Georgia" w:hAnsi="Georgia" w:hint="default"/>
      <w:sz w:val="16"/>
    </w:rPr>
  </w:style>
  <w:style w:type="character" w:customStyle="1" w:styleId="StyleStyle7pt8pt">
    <w:name w:val="Style Style 7 pt + 8 pt"/>
    <w:rsid w:val="00610CAA"/>
    <w:rPr>
      <w:sz w:val="16"/>
    </w:rPr>
  </w:style>
  <w:style w:type="character" w:customStyle="1" w:styleId="StyleStyleThickunderlineBold1">
    <w:name w:val="Style Style Thick underline + Bold1"/>
    <w:rsid w:val="00610CAA"/>
    <w:rPr>
      <w:b/>
      <w:bCs/>
      <w:u w:val="thick"/>
    </w:rPr>
  </w:style>
  <w:style w:type="character" w:customStyle="1" w:styleId="StyleUnderline2">
    <w:name w:val="Style Underline2"/>
    <w:rsid w:val="00610CAA"/>
    <w:rPr>
      <w:u w:val="single"/>
    </w:rPr>
  </w:style>
  <w:style w:type="character" w:customStyle="1" w:styleId="ShrinkText">
    <w:name w:val="Shrink Text"/>
    <w:rsid w:val="00610CAA"/>
    <w:rPr>
      <w:sz w:val="16"/>
    </w:rPr>
  </w:style>
  <w:style w:type="character" w:customStyle="1" w:styleId="smallcaps">
    <w:name w:val="smallcaps"/>
    <w:rsid w:val="00610CAA"/>
  </w:style>
  <w:style w:type="character" w:customStyle="1" w:styleId="goldbldtext">
    <w:name w:val="goldbldtext"/>
    <w:rsid w:val="00610CAA"/>
  </w:style>
  <w:style w:type="character" w:customStyle="1" w:styleId="cardshighlight0">
    <w:name w:val="cardshighlight"/>
    <w:rsid w:val="00610CAA"/>
  </w:style>
  <w:style w:type="character" w:customStyle="1" w:styleId="cardsfont12pt1">
    <w:name w:val="cardsfont12pt"/>
    <w:rsid w:val="00610CAA"/>
  </w:style>
  <w:style w:type="character" w:customStyle="1" w:styleId="ft6">
    <w:name w:val="ft6"/>
    <w:rsid w:val="00610CAA"/>
  </w:style>
  <w:style w:type="character" w:customStyle="1" w:styleId="kicker">
    <w:name w:val="kicker"/>
    <w:rsid w:val="00610CAA"/>
  </w:style>
  <w:style w:type="character" w:customStyle="1" w:styleId="backcontent">
    <w:name w:val="backcontent"/>
    <w:rsid w:val="00610CAA"/>
  </w:style>
  <w:style w:type="character" w:customStyle="1" w:styleId="daystmp">
    <w:name w:val="daystmp"/>
    <w:rsid w:val="00610CAA"/>
  </w:style>
  <w:style w:type="character" w:customStyle="1" w:styleId="cardsfont12ptchar">
    <w:name w:val="cardsfont12ptchar"/>
    <w:rsid w:val="00610CAA"/>
  </w:style>
  <w:style w:type="character" w:customStyle="1" w:styleId="gal">
    <w:name w:val="gal"/>
    <w:rsid w:val="00610CAA"/>
  </w:style>
  <w:style w:type="character" w:customStyle="1" w:styleId="submitted">
    <w:name w:val="submitted"/>
    <w:rsid w:val="00610CAA"/>
  </w:style>
  <w:style w:type="character" w:customStyle="1" w:styleId="imagedateline">
    <w:name w:val="image_dateline"/>
    <w:rsid w:val="00610CAA"/>
  </w:style>
  <w:style w:type="character" w:customStyle="1" w:styleId="authordatecharchar">
    <w:name w:val="authordatecharchar"/>
    <w:rsid w:val="00610CAA"/>
  </w:style>
  <w:style w:type="character" w:customStyle="1" w:styleId="style1char0">
    <w:name w:val="style1char"/>
    <w:rsid w:val="00610CAA"/>
  </w:style>
  <w:style w:type="character" w:customStyle="1" w:styleId="tagcharchar0">
    <w:name w:val="tagcharchar"/>
    <w:rsid w:val="00610CAA"/>
  </w:style>
  <w:style w:type="character" w:customStyle="1" w:styleId="underlinedcharchar2">
    <w:name w:val="underlinedcharchar"/>
    <w:rsid w:val="00610CAA"/>
  </w:style>
  <w:style w:type="character" w:customStyle="1" w:styleId="BoxedChar">
    <w:name w:val="Boxed Char"/>
    <w:rsid w:val="00610CAA"/>
    <w:rPr>
      <w:rFonts w:ascii="Arial Narrow" w:hAnsi="Arial Narrow" w:hint="default"/>
      <w:b/>
      <w:bCs w:val="0"/>
      <w:sz w:val="18"/>
      <w:bdr w:val="single" w:sz="6" w:space="0" w:color="auto" w:frame="1"/>
    </w:rPr>
  </w:style>
  <w:style w:type="character" w:customStyle="1" w:styleId="Style11ptUnderline2">
    <w:name w:val="Style 11 pt Underline2"/>
    <w:rsid w:val="00610CAA"/>
    <w:rPr>
      <w:sz w:val="20"/>
      <w:u w:val="single"/>
    </w:rPr>
  </w:style>
  <w:style w:type="character" w:customStyle="1" w:styleId="Style11ptBoldUnderline2">
    <w:name w:val="Style 11 pt Bold Underline2"/>
    <w:rsid w:val="00610CAA"/>
    <w:rPr>
      <w:b/>
      <w:bCs/>
      <w:sz w:val="20"/>
      <w:u w:val="single"/>
    </w:rPr>
  </w:style>
  <w:style w:type="character" w:customStyle="1" w:styleId="nw">
    <w:name w:val="nw"/>
    <w:rsid w:val="00610CAA"/>
  </w:style>
  <w:style w:type="character" w:customStyle="1" w:styleId="Styleunderline11ptBoldBorderSinglesolidlineAuto">
    <w:name w:val="Style underline + 11 pt Bold Border: : (Single solid line Auto ..."/>
    <w:rsid w:val="00610CAA"/>
    <w:rPr>
      <w:b/>
      <w:bCs/>
      <w:sz w:val="20"/>
      <w:u w:val="single"/>
      <w:bdr w:val="single" w:sz="4" w:space="0" w:color="auto" w:frame="1"/>
    </w:rPr>
  </w:style>
  <w:style w:type="character" w:customStyle="1" w:styleId="cardCharCharChar1">
    <w:name w:val="card Char Char Char1"/>
    <w:rsid w:val="00610CAA"/>
    <w:rPr>
      <w:lang w:val="en-US" w:eastAsia="en-US" w:bidi="ar-SA"/>
    </w:rPr>
  </w:style>
  <w:style w:type="character" w:customStyle="1" w:styleId="authors1">
    <w:name w:val="authors1"/>
    <w:rsid w:val="00610CAA"/>
    <w:rPr>
      <w:rFonts w:ascii="Verdana" w:hAnsi="Verdana" w:hint="default"/>
      <w:b/>
      <w:bCs/>
      <w:color w:val="006699"/>
      <w:sz w:val="20"/>
      <w:szCs w:val="20"/>
    </w:rPr>
  </w:style>
  <w:style w:type="character" w:customStyle="1" w:styleId="headlinesectionlarge">
    <w:name w:val="headline_section_large"/>
    <w:rsid w:val="00610CAA"/>
  </w:style>
  <w:style w:type="character" w:customStyle="1" w:styleId="Styleunderline11ptBlack">
    <w:name w:val="Style underline + 11 pt Black"/>
    <w:rsid w:val="00610CAA"/>
    <w:rPr>
      <w:color w:val="000000"/>
      <w:sz w:val="20"/>
      <w:u w:val="single"/>
    </w:rPr>
  </w:style>
  <w:style w:type="character" w:customStyle="1" w:styleId="Styleunderline11ptBoldBlack">
    <w:name w:val="Style underline + 11 pt Bold Black"/>
    <w:rsid w:val="00610CAA"/>
    <w:rPr>
      <w:b/>
      <w:bCs/>
      <w:color w:val="000000"/>
      <w:sz w:val="20"/>
      <w:u w:val="single"/>
    </w:rPr>
  </w:style>
  <w:style w:type="character" w:customStyle="1" w:styleId="Style11ptBoldBlackUnderline">
    <w:name w:val="Style 11 pt Bold Black Underline"/>
    <w:rsid w:val="00610CAA"/>
    <w:rPr>
      <w:b/>
      <w:bCs/>
      <w:color w:val="000000"/>
      <w:sz w:val="20"/>
      <w:u w:val="single"/>
    </w:rPr>
  </w:style>
  <w:style w:type="character" w:customStyle="1" w:styleId="Style11ptBoldBlackUnderlineBorderSinglesolidline">
    <w:name w:val="Style 11 pt Bold Black Underline Border: : (Single solid line ..."/>
    <w:rsid w:val="00610CAA"/>
    <w:rPr>
      <w:b/>
      <w:bCs/>
      <w:color w:val="000000"/>
      <w:sz w:val="20"/>
      <w:u w:val="single"/>
      <w:bdr w:val="single" w:sz="4" w:space="0" w:color="auto" w:frame="1"/>
    </w:rPr>
  </w:style>
  <w:style w:type="character" w:customStyle="1" w:styleId="StyleLatinMeridien-Italic11ptItalicUnderline">
    <w:name w:val="Style (Latin) Meridien-Italic 11 pt Italic Underline"/>
    <w:rsid w:val="00610CAA"/>
    <w:rPr>
      <w:rFonts w:ascii="Meridien-Italic" w:hAnsi="Meridien-Italic" w:hint="default"/>
      <w:i/>
      <w:iCs/>
      <w:sz w:val="20"/>
      <w:u w:val="single"/>
    </w:rPr>
  </w:style>
  <w:style w:type="character" w:customStyle="1" w:styleId="Citation-AuthorDate">
    <w:name w:val="Citation - Author/Date"/>
    <w:rsid w:val="00610CAA"/>
    <w:rPr>
      <w:b/>
      <w:bCs w:val="0"/>
      <w:smallCaps/>
      <w:sz w:val="24"/>
      <w:u w:val="single"/>
    </w:rPr>
  </w:style>
  <w:style w:type="character" w:customStyle="1" w:styleId="underlinestylechar0">
    <w:name w:val="underlinestylechar"/>
    <w:rsid w:val="00610CAA"/>
  </w:style>
  <w:style w:type="character" w:customStyle="1" w:styleId="highlight">
    <w:name w:val="highlight"/>
    <w:rsid w:val="00610CAA"/>
  </w:style>
  <w:style w:type="character" w:customStyle="1" w:styleId="DottedUnderline0">
    <w:name w:val="Dotted Underline"/>
    <w:rsid w:val="00610CAA"/>
    <w:rPr>
      <w:rFonts w:ascii="Times New Roman" w:hAnsi="Times New Roman" w:cs="Times New Roman" w:hint="default"/>
      <w:sz w:val="20"/>
      <w:u w:val="dottedHeavy"/>
    </w:rPr>
  </w:style>
  <w:style w:type="character" w:customStyle="1" w:styleId="titleauthoretc">
    <w:name w:val="titleauthoretc"/>
    <w:rsid w:val="00610CAA"/>
  </w:style>
  <w:style w:type="character" w:customStyle="1" w:styleId="labeltext">
    <w:name w:val="labeltext"/>
    <w:rsid w:val="00610CAA"/>
  </w:style>
  <w:style w:type="character" w:customStyle="1" w:styleId="viewlink">
    <w:name w:val="viewlink"/>
    <w:rsid w:val="00610CAA"/>
  </w:style>
  <w:style w:type="character" w:customStyle="1" w:styleId="share">
    <w:name w:val="share"/>
    <w:rsid w:val="00610CAA"/>
  </w:style>
  <w:style w:type="character" w:customStyle="1" w:styleId="inlinkchart">
    <w:name w:val="inlink_chart"/>
    <w:rsid w:val="00610CAA"/>
  </w:style>
  <w:style w:type="character" w:customStyle="1" w:styleId="underLight">
    <w:name w:val="underLight"/>
    <w:uiPriority w:val="1"/>
    <w:qFormat/>
    <w:rsid w:val="00610CAA"/>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610CAA"/>
  </w:style>
  <w:style w:type="character" w:customStyle="1" w:styleId="author-rss">
    <w:name w:val="author-rss"/>
    <w:rsid w:val="00610CAA"/>
  </w:style>
  <w:style w:type="character" w:customStyle="1" w:styleId="fbsharecountwrapper">
    <w:name w:val="fb_share_count_wrapper"/>
    <w:rsid w:val="00610CAA"/>
  </w:style>
  <w:style w:type="character" w:customStyle="1" w:styleId="fbbuttontext">
    <w:name w:val="fb_button_text"/>
    <w:rsid w:val="00610CAA"/>
  </w:style>
  <w:style w:type="character" w:customStyle="1" w:styleId="hw">
    <w:name w:val="hw"/>
    <w:rsid w:val="00610CAA"/>
  </w:style>
  <w:style w:type="character" w:customStyle="1" w:styleId="linktotop">
    <w:name w:val="linktotop"/>
    <w:rsid w:val="00610CAA"/>
  </w:style>
  <w:style w:type="character" w:customStyle="1" w:styleId="maintextbldleft">
    <w:name w:val="maintextbldleft"/>
    <w:rsid w:val="00610CAA"/>
  </w:style>
  <w:style w:type="character" w:customStyle="1" w:styleId="maintextleft">
    <w:name w:val="maintextleft"/>
    <w:rsid w:val="00610CAA"/>
  </w:style>
  <w:style w:type="character" w:customStyle="1" w:styleId="descriptionstyle1block">
    <w:name w:val="description style1 block"/>
    <w:rsid w:val="00610CAA"/>
  </w:style>
  <w:style w:type="character" w:customStyle="1" w:styleId="gutter-right-1">
    <w:name w:val="gutter-right-1"/>
    <w:basedOn w:val="DefaultParagraphFont"/>
    <w:rsid w:val="00610CAA"/>
  </w:style>
  <w:style w:type="character" w:customStyle="1" w:styleId="ssl3">
    <w:name w:val="ss_l3"/>
    <w:rsid w:val="00610CAA"/>
  </w:style>
  <w:style w:type="character" w:customStyle="1" w:styleId="FontStyle39">
    <w:name w:val="Font Style39"/>
    <w:uiPriority w:val="99"/>
    <w:rsid w:val="00610CAA"/>
    <w:rPr>
      <w:rFonts w:ascii="Constantia" w:hAnsi="Constantia" w:cs="Constantia" w:hint="default"/>
      <w:b/>
      <w:bCs/>
      <w:sz w:val="18"/>
      <w:szCs w:val="18"/>
    </w:rPr>
  </w:style>
  <w:style w:type="character" w:customStyle="1" w:styleId="6">
    <w:name w:val="6"/>
    <w:rsid w:val="00610CAA"/>
    <w:rPr>
      <w:rFonts w:ascii="Arial" w:hAnsi="Arial" w:cs="Arial" w:hint="default"/>
      <w:bCs/>
      <w:sz w:val="20"/>
      <w:u w:val="single"/>
      <w:lang w:val="en-US" w:eastAsia="en-US" w:bidi="ar-SA"/>
    </w:rPr>
  </w:style>
  <w:style w:type="character" w:customStyle="1" w:styleId="Header11">
    <w:name w:val="Header11"/>
    <w:rsid w:val="00610CAA"/>
  </w:style>
  <w:style w:type="character" w:customStyle="1" w:styleId="posa">
    <w:name w:val="pos(a)"/>
    <w:basedOn w:val="DefaultParagraphFont"/>
    <w:rsid w:val="00610CAA"/>
  </w:style>
  <w:style w:type="character" w:customStyle="1" w:styleId="u-hiddeninnarrowenv">
    <w:name w:val="u-hiddeninnarrowenv"/>
    <w:basedOn w:val="DefaultParagraphFont"/>
    <w:rsid w:val="00610CAA"/>
  </w:style>
  <w:style w:type="character" w:customStyle="1" w:styleId="followbutton-bird">
    <w:name w:val="followbutton-bird"/>
    <w:basedOn w:val="DefaultParagraphFont"/>
    <w:rsid w:val="00610CAA"/>
  </w:style>
  <w:style w:type="character" w:customStyle="1" w:styleId="tweetauthor-name">
    <w:name w:val="tweetauthor-name"/>
    <w:basedOn w:val="DefaultParagraphFont"/>
    <w:rsid w:val="00610CAA"/>
  </w:style>
  <w:style w:type="character" w:customStyle="1" w:styleId="tweetauthor-verifiedbadge">
    <w:name w:val="tweetauthor-verifiedbadge"/>
    <w:basedOn w:val="DefaultParagraphFont"/>
    <w:rsid w:val="00610CAA"/>
  </w:style>
  <w:style w:type="character" w:customStyle="1" w:styleId="tweetauthor-screenname">
    <w:name w:val="tweetauthor-screenname"/>
    <w:basedOn w:val="DefaultParagraphFont"/>
    <w:rsid w:val="00610CAA"/>
  </w:style>
  <w:style w:type="character" w:customStyle="1" w:styleId="u-hiddenvisually">
    <w:name w:val="u-hiddenvisually"/>
    <w:basedOn w:val="DefaultParagraphFont"/>
    <w:rsid w:val="00610CAA"/>
  </w:style>
  <w:style w:type="character" w:customStyle="1" w:styleId="tweetaction-stat">
    <w:name w:val="tweetaction-stat"/>
    <w:basedOn w:val="DefaultParagraphFont"/>
    <w:rsid w:val="00610CAA"/>
  </w:style>
  <w:style w:type="character" w:customStyle="1" w:styleId="related">
    <w:name w:val="related"/>
    <w:basedOn w:val="DefaultParagraphFont"/>
    <w:rsid w:val="00610CAA"/>
  </w:style>
  <w:style w:type="character" w:customStyle="1" w:styleId="related-content">
    <w:name w:val="related-content"/>
    <w:basedOn w:val="DefaultParagraphFont"/>
    <w:rsid w:val="00610CAA"/>
  </w:style>
  <w:style w:type="character" w:customStyle="1" w:styleId="name-of-author">
    <w:name w:val="name-of-author"/>
    <w:basedOn w:val="DefaultParagraphFont"/>
    <w:rsid w:val="00610CAA"/>
  </w:style>
  <w:style w:type="character" w:customStyle="1" w:styleId="first-name">
    <w:name w:val="first-name"/>
    <w:basedOn w:val="DefaultParagraphFont"/>
    <w:rsid w:val="00610CAA"/>
  </w:style>
  <w:style w:type="character" w:customStyle="1" w:styleId="last-name">
    <w:name w:val="last-name"/>
    <w:basedOn w:val="DefaultParagraphFont"/>
    <w:rsid w:val="00610CAA"/>
  </w:style>
  <w:style w:type="character" w:customStyle="1" w:styleId="caption10">
    <w:name w:val="caption1"/>
    <w:basedOn w:val="DefaultParagraphFont"/>
    <w:rsid w:val="00610CAA"/>
  </w:style>
  <w:style w:type="character" w:customStyle="1" w:styleId="recirc-text">
    <w:name w:val="&quot;recirc-text”"/>
    <w:basedOn w:val="DefaultParagraphFont"/>
    <w:rsid w:val="00610CAA"/>
  </w:style>
  <w:style w:type="character" w:customStyle="1" w:styleId="video-icon">
    <w:name w:val="video-icon"/>
    <w:basedOn w:val="DefaultParagraphFont"/>
    <w:rsid w:val="00610CAA"/>
  </w:style>
  <w:style w:type="character" w:customStyle="1" w:styleId="powa-shot-play-btn-text">
    <w:name w:val="powa-shot-play-btn-text"/>
    <w:basedOn w:val="DefaultParagraphFont"/>
    <w:rsid w:val="00610CAA"/>
  </w:style>
  <w:style w:type="character" w:customStyle="1" w:styleId="powa-shot-click">
    <w:name w:val="powa-shot-click"/>
    <w:basedOn w:val="DefaultParagraphFont"/>
    <w:rsid w:val="00610CAA"/>
  </w:style>
  <w:style w:type="character" w:customStyle="1" w:styleId="wpv-blurb">
    <w:name w:val="wpv-blurb"/>
    <w:basedOn w:val="DefaultParagraphFont"/>
    <w:rsid w:val="00610CAA"/>
  </w:style>
  <w:style w:type="character" w:customStyle="1" w:styleId="pb-caption">
    <w:name w:val="pb-caption"/>
    <w:basedOn w:val="DefaultParagraphFont"/>
    <w:rsid w:val="00610CAA"/>
  </w:style>
  <w:style w:type="character" w:customStyle="1" w:styleId="Heading5Char1">
    <w:name w:val="Heading 5 Char1"/>
    <w:aliases w:val="Text Char1"/>
    <w:basedOn w:val="DefaultParagraphFont"/>
    <w:semiHidden/>
    <w:rsid w:val="00610CAA"/>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610CAA"/>
    <w:rPr>
      <w:vertAlign w:val="baseline"/>
    </w:rPr>
  </w:style>
  <w:style w:type="character" w:customStyle="1" w:styleId="Heading7Char1">
    <w:name w:val="Heading 7 Char1"/>
    <w:basedOn w:val="DefaultParagraphFont"/>
    <w:semiHidden/>
    <w:rsid w:val="00610CAA"/>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610CAA"/>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610CAA"/>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610CAA"/>
    <w:rPr>
      <w:rFonts w:ascii="Calibri" w:hAnsi="Calibri" w:cs="Calibri"/>
    </w:rPr>
  </w:style>
  <w:style w:type="numbering" w:customStyle="1" w:styleId="NoList2">
    <w:name w:val="No List2"/>
    <w:next w:val="NoList"/>
    <w:uiPriority w:val="99"/>
    <w:semiHidden/>
    <w:unhideWhenUsed/>
    <w:rsid w:val="00610CAA"/>
  </w:style>
  <w:style w:type="numbering" w:customStyle="1" w:styleId="NoList3">
    <w:name w:val="No List3"/>
    <w:next w:val="NoList"/>
    <w:uiPriority w:val="99"/>
    <w:semiHidden/>
    <w:unhideWhenUsed/>
    <w:rsid w:val="00610CAA"/>
  </w:style>
  <w:style w:type="numbering" w:customStyle="1" w:styleId="NoList4">
    <w:name w:val="No List4"/>
    <w:next w:val="NoList"/>
    <w:uiPriority w:val="99"/>
    <w:semiHidden/>
    <w:unhideWhenUsed/>
    <w:rsid w:val="00610CAA"/>
  </w:style>
  <w:style w:type="numbering" w:customStyle="1" w:styleId="NoList5">
    <w:name w:val="No List5"/>
    <w:next w:val="NoList"/>
    <w:semiHidden/>
    <w:unhideWhenUsed/>
    <w:rsid w:val="00610CAA"/>
  </w:style>
  <w:style w:type="paragraph" w:styleId="BlockText">
    <w:name w:val="Block Text"/>
    <w:basedOn w:val="Normal"/>
    <w:rsid w:val="00610CAA"/>
    <w:pPr>
      <w:ind w:left="229" w:right="229"/>
    </w:pPr>
    <w:rPr>
      <w:rFonts w:ascii="Verdana" w:eastAsia="Times New Roman" w:hAnsi="Verdana"/>
      <w:sz w:val="16"/>
      <w:szCs w:val="20"/>
    </w:rPr>
  </w:style>
  <w:style w:type="paragraph" w:styleId="NormalIndent">
    <w:name w:val="Normal Indent"/>
    <w:basedOn w:val="Normal"/>
    <w:rsid w:val="00610CAA"/>
    <w:pPr>
      <w:ind w:left="720"/>
    </w:pPr>
    <w:rPr>
      <w:rFonts w:eastAsia="Times New Roman"/>
      <w:szCs w:val="20"/>
    </w:rPr>
  </w:style>
  <w:style w:type="paragraph" w:styleId="EnvelopeReturn">
    <w:name w:val="envelope return"/>
    <w:basedOn w:val="Normal"/>
    <w:rsid w:val="00610CAA"/>
    <w:rPr>
      <w:rFonts w:ascii="Arial" w:eastAsia="Times New Roman" w:hAnsi="Arial"/>
      <w:sz w:val="24"/>
      <w:szCs w:val="20"/>
    </w:rPr>
  </w:style>
  <w:style w:type="paragraph" w:styleId="EnvelopeAddress">
    <w:name w:val="envelope address"/>
    <w:basedOn w:val="Normal"/>
    <w:rsid w:val="00610CAA"/>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610CAA"/>
  </w:style>
  <w:style w:type="numbering" w:customStyle="1" w:styleId="NoList7">
    <w:name w:val="No List7"/>
    <w:next w:val="NoList"/>
    <w:semiHidden/>
    <w:unhideWhenUsed/>
    <w:rsid w:val="00610CAA"/>
  </w:style>
  <w:style w:type="paragraph" w:styleId="ListBullet">
    <w:name w:val="List Bullet"/>
    <w:basedOn w:val="Normal"/>
    <w:link w:val="ListBulletChar"/>
    <w:uiPriority w:val="99"/>
    <w:unhideWhenUsed/>
    <w:rsid w:val="00610CAA"/>
    <w:pPr>
      <w:tabs>
        <w:tab w:val="num" w:pos="360"/>
      </w:tabs>
      <w:ind w:left="360" w:hanging="360"/>
      <w:contextualSpacing/>
    </w:pPr>
    <w:rPr>
      <w:rFonts w:eastAsia="Calibri"/>
    </w:rPr>
  </w:style>
  <w:style w:type="table" w:styleId="MediumGrid1">
    <w:name w:val="Medium Grid 1"/>
    <w:basedOn w:val="TableNormal"/>
    <w:uiPriority w:val="67"/>
    <w:rsid w:val="00610CAA"/>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610CAA"/>
  </w:style>
  <w:style w:type="numbering" w:customStyle="1" w:styleId="NoList111">
    <w:name w:val="No List111"/>
    <w:next w:val="NoList"/>
    <w:uiPriority w:val="99"/>
    <w:semiHidden/>
    <w:unhideWhenUsed/>
    <w:rsid w:val="00610CAA"/>
  </w:style>
  <w:style w:type="numbering" w:customStyle="1" w:styleId="NoList1111">
    <w:name w:val="No List1111"/>
    <w:next w:val="NoList"/>
    <w:uiPriority w:val="99"/>
    <w:semiHidden/>
    <w:unhideWhenUsed/>
    <w:rsid w:val="00610CAA"/>
  </w:style>
  <w:style w:type="numbering" w:customStyle="1" w:styleId="NoList11111">
    <w:name w:val="No List11111"/>
    <w:next w:val="NoList"/>
    <w:uiPriority w:val="99"/>
    <w:semiHidden/>
    <w:unhideWhenUsed/>
    <w:rsid w:val="00610CAA"/>
  </w:style>
  <w:style w:type="numbering" w:customStyle="1" w:styleId="NoList111111">
    <w:name w:val="No List111111"/>
    <w:next w:val="NoList"/>
    <w:uiPriority w:val="99"/>
    <w:semiHidden/>
    <w:unhideWhenUsed/>
    <w:rsid w:val="00610CAA"/>
  </w:style>
  <w:style w:type="numbering" w:customStyle="1" w:styleId="NoList1111111">
    <w:name w:val="No List1111111"/>
    <w:next w:val="NoList"/>
    <w:uiPriority w:val="99"/>
    <w:semiHidden/>
    <w:unhideWhenUsed/>
    <w:rsid w:val="00610CAA"/>
  </w:style>
  <w:style w:type="numbering" w:customStyle="1" w:styleId="NoList11111111">
    <w:name w:val="No List11111111"/>
    <w:next w:val="NoList"/>
    <w:uiPriority w:val="99"/>
    <w:semiHidden/>
    <w:unhideWhenUsed/>
    <w:rsid w:val="00610CAA"/>
  </w:style>
  <w:style w:type="numbering" w:customStyle="1" w:styleId="NoList111111111">
    <w:name w:val="No List111111111"/>
    <w:next w:val="NoList"/>
    <w:uiPriority w:val="99"/>
    <w:semiHidden/>
    <w:unhideWhenUsed/>
    <w:rsid w:val="00610CAA"/>
  </w:style>
  <w:style w:type="numbering" w:customStyle="1" w:styleId="NoList1111111111">
    <w:name w:val="No List1111111111"/>
    <w:next w:val="NoList"/>
    <w:uiPriority w:val="99"/>
    <w:semiHidden/>
    <w:unhideWhenUsed/>
    <w:rsid w:val="00610CAA"/>
  </w:style>
  <w:style w:type="numbering" w:customStyle="1" w:styleId="NoList11111111111">
    <w:name w:val="No List11111111111"/>
    <w:next w:val="NoList"/>
    <w:uiPriority w:val="99"/>
    <w:semiHidden/>
    <w:unhideWhenUsed/>
    <w:rsid w:val="00610CAA"/>
  </w:style>
  <w:style w:type="numbering" w:customStyle="1" w:styleId="NoList111111111111">
    <w:name w:val="No List111111111111"/>
    <w:next w:val="NoList"/>
    <w:uiPriority w:val="99"/>
    <w:semiHidden/>
    <w:unhideWhenUsed/>
    <w:rsid w:val="00610CAA"/>
  </w:style>
  <w:style w:type="numbering" w:customStyle="1" w:styleId="NoList1111111111111">
    <w:name w:val="No List1111111111111"/>
    <w:next w:val="NoList"/>
    <w:uiPriority w:val="99"/>
    <w:semiHidden/>
    <w:unhideWhenUsed/>
    <w:rsid w:val="00610CAA"/>
  </w:style>
  <w:style w:type="numbering" w:customStyle="1" w:styleId="NoList11111111111111">
    <w:name w:val="No List11111111111111"/>
    <w:next w:val="NoList"/>
    <w:uiPriority w:val="99"/>
    <w:semiHidden/>
    <w:unhideWhenUsed/>
    <w:rsid w:val="00610CAA"/>
  </w:style>
  <w:style w:type="numbering" w:customStyle="1" w:styleId="NoList111111111111111">
    <w:name w:val="No List111111111111111"/>
    <w:next w:val="NoList"/>
    <w:uiPriority w:val="99"/>
    <w:semiHidden/>
    <w:unhideWhenUsed/>
    <w:rsid w:val="00610CAA"/>
  </w:style>
  <w:style w:type="numbering" w:customStyle="1" w:styleId="NoList1111111111111111">
    <w:name w:val="No List1111111111111111"/>
    <w:next w:val="NoList"/>
    <w:uiPriority w:val="99"/>
    <w:semiHidden/>
    <w:unhideWhenUsed/>
    <w:rsid w:val="00610CAA"/>
  </w:style>
  <w:style w:type="numbering" w:customStyle="1" w:styleId="NoList11111111111111111">
    <w:name w:val="No List11111111111111111"/>
    <w:next w:val="NoList"/>
    <w:uiPriority w:val="99"/>
    <w:semiHidden/>
    <w:unhideWhenUsed/>
    <w:rsid w:val="00610CAA"/>
  </w:style>
  <w:style w:type="character" w:customStyle="1" w:styleId="FontStyle220">
    <w:name w:val="Font Style220"/>
    <w:basedOn w:val="DefaultParagraphFont"/>
    <w:uiPriority w:val="99"/>
    <w:rsid w:val="00610CAA"/>
    <w:rPr>
      <w:rFonts w:ascii="Candara" w:hAnsi="Candara" w:cs="Candara" w:hint="default"/>
      <w:i/>
      <w:iCs/>
      <w:sz w:val="18"/>
      <w:szCs w:val="18"/>
    </w:rPr>
  </w:style>
  <w:style w:type="character" w:customStyle="1" w:styleId="FontStyle290">
    <w:name w:val="Font Style290"/>
    <w:basedOn w:val="DefaultParagraphFont"/>
    <w:uiPriority w:val="99"/>
    <w:rsid w:val="00610CAA"/>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610CAA"/>
    <w:rPr>
      <w:rFonts w:ascii="Arial" w:hAnsi="Arial" w:cs="Arial"/>
      <w:b/>
      <w:bCs/>
      <w:sz w:val="16"/>
      <w:szCs w:val="16"/>
    </w:rPr>
  </w:style>
  <w:style w:type="paragraph" w:customStyle="1" w:styleId="articlebodynormaltext">
    <w:name w:val="articlebody_normaltext"/>
    <w:basedOn w:val="Normal"/>
    <w:rsid w:val="00610CAA"/>
    <w:pPr>
      <w:spacing w:before="100" w:beforeAutospacing="1" w:after="100" w:afterAutospacing="1"/>
    </w:pPr>
    <w:rPr>
      <w:rFonts w:ascii="Georgia" w:hAnsi="Georgia"/>
    </w:rPr>
  </w:style>
  <w:style w:type="character" w:customStyle="1" w:styleId="Bodytext21">
    <w:name w:val="Body text (2)_"/>
    <w:basedOn w:val="DefaultParagraphFont"/>
    <w:link w:val="Bodytext22"/>
    <w:rsid w:val="00610CAA"/>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610CAA"/>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610CAA"/>
    <w:rPr>
      <w:color w:val="000000"/>
      <w:sz w:val="28"/>
      <w:szCs w:val="28"/>
    </w:rPr>
  </w:style>
  <w:style w:type="character" w:customStyle="1" w:styleId="Style9ptItalicUnderline">
    <w:name w:val="Style 9 pt Italic Underline"/>
    <w:rsid w:val="00610CAA"/>
    <w:rPr>
      <w:i/>
      <w:iCs/>
      <w:sz w:val="20"/>
      <w:u w:val="single"/>
    </w:rPr>
  </w:style>
  <w:style w:type="paragraph" w:customStyle="1" w:styleId="StyleHeading4TagsmalltextBigcardbodyNormalTagNotBold">
    <w:name w:val="Style Heading 4Tagsmall textBig cardbodyNormal Tag + Not Bold"/>
    <w:basedOn w:val="Heading4"/>
    <w:rsid w:val="00610CAA"/>
    <w:rPr>
      <w:bCs w:val="0"/>
      <w:sz w:val="22"/>
      <w:szCs w:val="22"/>
    </w:rPr>
  </w:style>
  <w:style w:type="character" w:customStyle="1" w:styleId="StyleBox12ptBold">
    <w:name w:val="Style Box + 12 pt Bold"/>
    <w:basedOn w:val="DefaultParagraphFont"/>
    <w:rsid w:val="00610CAA"/>
    <w:rPr>
      <w:rFonts w:ascii="Georgia" w:hAnsi="Georgia"/>
      <w:b/>
      <w:bCs/>
      <w:sz w:val="22"/>
      <w:u w:val="single"/>
      <w:bdr w:val="none" w:sz="0" w:space="0" w:color="auto"/>
    </w:rPr>
  </w:style>
  <w:style w:type="character" w:customStyle="1" w:styleId="StyleBox12pt">
    <w:name w:val="Style Box + 12 pt"/>
    <w:basedOn w:val="DefaultParagraphFont"/>
    <w:rsid w:val="00610CAA"/>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610CAA"/>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610CAA"/>
    <w:rPr>
      <w:bCs w:val="0"/>
      <w:szCs w:val="22"/>
    </w:rPr>
  </w:style>
  <w:style w:type="character" w:customStyle="1" w:styleId="StyleGaramondText1">
    <w:name w:val="Style Garamond Text 1"/>
    <w:basedOn w:val="DefaultParagraphFont"/>
    <w:rsid w:val="00610CAA"/>
    <w:rPr>
      <w:rFonts w:ascii="Georgia" w:hAnsi="Georgia"/>
      <w:color w:val="0D0D0D" w:themeColor="text1" w:themeTint="F2"/>
      <w:sz w:val="22"/>
    </w:rPr>
  </w:style>
  <w:style w:type="character" w:customStyle="1" w:styleId="StyleGaramondText1Underline">
    <w:name w:val="Style Garamond Text 1 Underline"/>
    <w:basedOn w:val="DefaultParagraphFont"/>
    <w:rsid w:val="00610CAA"/>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610CAA"/>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610CAA"/>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610CAA"/>
    <w:rPr>
      <w:b w:val="0"/>
      <w:bCs w:val="0"/>
      <w:sz w:val="14"/>
      <w:u w:val="none"/>
    </w:rPr>
  </w:style>
  <w:style w:type="character" w:customStyle="1" w:styleId="Style7ptBold">
    <w:name w:val="Style 7 pt Bold"/>
    <w:basedOn w:val="DefaultParagraphFont"/>
    <w:rsid w:val="00610CAA"/>
    <w:rPr>
      <w:b w:val="0"/>
      <w:bCs/>
      <w:sz w:val="14"/>
    </w:rPr>
  </w:style>
  <w:style w:type="paragraph" w:customStyle="1" w:styleId="Stylecardtext8pt">
    <w:name w:val="Style card text + 8 pt"/>
    <w:basedOn w:val="Normal"/>
    <w:rsid w:val="00610CAA"/>
    <w:pPr>
      <w:ind w:right="288"/>
    </w:pPr>
    <w:rPr>
      <w:sz w:val="16"/>
    </w:rPr>
  </w:style>
  <w:style w:type="paragraph" w:customStyle="1" w:styleId="Stylecardtext5pt">
    <w:name w:val="Style card text + 5 pt"/>
    <w:basedOn w:val="Normal"/>
    <w:rsid w:val="00610CAA"/>
    <w:pPr>
      <w:ind w:right="288"/>
    </w:pPr>
    <w:rPr>
      <w:sz w:val="10"/>
    </w:rPr>
  </w:style>
  <w:style w:type="character" w:customStyle="1" w:styleId="StyleStyleBoldUnderlineUnderlineIntenseEmphasis1apple-style-">
    <w:name w:val="Style Style Bold UnderlineUnderlineIntense Emphasis1apple-style-..."/>
    <w:basedOn w:val="DefaultParagraphFont"/>
    <w:rsid w:val="00610CAA"/>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610CAA"/>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610CAA"/>
    <w:rPr>
      <w:rFonts w:ascii="Georgia" w:hAnsi="Georgia"/>
      <w:u w:val="single"/>
    </w:rPr>
  </w:style>
  <w:style w:type="paragraph" w:customStyle="1" w:styleId="StyleCardsGeorgia12ptBoldThickunderlineBorderSin">
    <w:name w:val="Style Cards + Georgia 12 pt Bold Thick underline Border: : (Sin..."/>
    <w:basedOn w:val="Normal"/>
    <w:rsid w:val="00610CAA"/>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610CAA"/>
    <w:rPr>
      <w:rFonts w:ascii="Georgia" w:hAnsi="Georgia"/>
      <w:sz w:val="24"/>
      <w:u w:val="single"/>
    </w:rPr>
  </w:style>
  <w:style w:type="paragraph" w:customStyle="1" w:styleId="StyleCardsGeorgia">
    <w:name w:val="Style Cards + Georgia"/>
    <w:basedOn w:val="Normal"/>
    <w:rsid w:val="00610CAA"/>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610CAA"/>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610CAA"/>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610CAA"/>
    <w:rPr>
      <w:rFonts w:eastAsia="Times New Roman"/>
      <w:i/>
      <w:iCs/>
    </w:rPr>
  </w:style>
  <w:style w:type="character" w:customStyle="1" w:styleId="HTMLAddressChar">
    <w:name w:val="HTML Address Char"/>
    <w:basedOn w:val="DefaultParagraphFont"/>
    <w:link w:val="HTMLAddress"/>
    <w:uiPriority w:val="99"/>
    <w:rsid w:val="00610CAA"/>
    <w:rPr>
      <w:rFonts w:ascii="Calibri" w:eastAsia="Times New Roman" w:hAnsi="Calibri"/>
      <w:i/>
      <w:iCs/>
      <w:sz w:val="22"/>
    </w:rPr>
  </w:style>
  <w:style w:type="paragraph" w:styleId="Index1">
    <w:name w:val="index 1"/>
    <w:basedOn w:val="Normal"/>
    <w:next w:val="Normal"/>
    <w:autoRedefine/>
    <w:unhideWhenUsed/>
    <w:rsid w:val="00610CAA"/>
    <w:pPr>
      <w:ind w:left="220" w:hanging="220"/>
    </w:pPr>
  </w:style>
  <w:style w:type="character" w:customStyle="1" w:styleId="CardsFont6ptChar1">
    <w:name w:val="Cards + Font: 6 pt Char1"/>
    <w:link w:val="CardsFont6pt"/>
    <w:locked/>
    <w:rsid w:val="00610CAA"/>
    <w:rPr>
      <w:rFonts w:ascii="Calibri" w:eastAsia="Times New Roman" w:hAnsi="Calibri" w:cs="Times New Roman"/>
      <w:sz w:val="12"/>
      <w:szCs w:val="20"/>
    </w:rPr>
  </w:style>
  <w:style w:type="paragraph" w:customStyle="1" w:styleId="Quote2">
    <w:name w:val="Quote2"/>
    <w:basedOn w:val="Default"/>
    <w:next w:val="Default"/>
    <w:rsid w:val="00610CAA"/>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610CAA"/>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610CAA"/>
    <w:pPr>
      <w:keepNext/>
      <w:keepLines/>
      <w:spacing w:before="200"/>
      <w:outlineLvl w:val="3"/>
    </w:pPr>
    <w:rPr>
      <w:rFonts w:eastAsia="Times New Roman"/>
      <w:b/>
      <w:bCs/>
      <w:iCs/>
      <w:sz w:val="26"/>
    </w:rPr>
  </w:style>
  <w:style w:type="paragraph" w:customStyle="1" w:styleId="post-subtitle">
    <w:name w:val="post-subtitle"/>
    <w:basedOn w:val="Normal"/>
    <w:rsid w:val="00610CAA"/>
    <w:pPr>
      <w:spacing w:before="100" w:beforeAutospacing="1" w:after="100" w:afterAutospacing="1"/>
    </w:pPr>
    <w:rPr>
      <w:rFonts w:eastAsia="Times New Roman"/>
    </w:rPr>
  </w:style>
  <w:style w:type="paragraph" w:customStyle="1" w:styleId="Pa0">
    <w:name w:val="Pa0"/>
    <w:basedOn w:val="Default"/>
    <w:next w:val="Default"/>
    <w:uiPriority w:val="99"/>
    <w:rsid w:val="00610CAA"/>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610CAA"/>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610CAA"/>
    <w:pPr>
      <w:spacing w:before="100" w:beforeAutospacing="1" w:after="100" w:afterAutospacing="1"/>
    </w:pPr>
    <w:rPr>
      <w:rFonts w:eastAsia="Times New Roman"/>
    </w:rPr>
  </w:style>
  <w:style w:type="paragraph" w:customStyle="1" w:styleId="tagline1">
    <w:name w:val="tagline"/>
    <w:basedOn w:val="Normal"/>
    <w:rsid w:val="00610CAA"/>
    <w:pPr>
      <w:spacing w:before="100" w:beforeAutospacing="1" w:after="100" w:afterAutospacing="1"/>
    </w:pPr>
    <w:rPr>
      <w:rFonts w:eastAsia="Times New Roman"/>
    </w:rPr>
  </w:style>
  <w:style w:type="paragraph" w:customStyle="1" w:styleId="Block1">
    <w:name w:val="Block1"/>
    <w:basedOn w:val="Normal"/>
    <w:next w:val="Normal"/>
    <w:uiPriority w:val="3"/>
    <w:qFormat/>
    <w:rsid w:val="00610CAA"/>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610CAA"/>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610CAA"/>
    <w:rPr>
      <w:sz w:val="10"/>
    </w:rPr>
  </w:style>
  <w:style w:type="paragraph" w:customStyle="1" w:styleId="ReallySamllText">
    <w:name w:val="ReallySamllText"/>
    <w:basedOn w:val="Normal"/>
    <w:link w:val="ReallySamllTextChar"/>
    <w:autoRedefine/>
    <w:rsid w:val="00610CAA"/>
    <w:rPr>
      <w:rFonts w:asciiTheme="minorHAnsi" w:hAnsiTheme="minorHAnsi"/>
      <w:sz w:val="10"/>
    </w:rPr>
  </w:style>
  <w:style w:type="paragraph" w:customStyle="1" w:styleId="CardCites">
    <w:name w:val="Card Cites"/>
    <w:basedOn w:val="Normal"/>
    <w:next w:val="Normal"/>
    <w:qFormat/>
    <w:rsid w:val="00610CAA"/>
    <w:rPr>
      <w:rFonts w:eastAsia="Times New Roman"/>
      <w:b/>
      <w:sz w:val="20"/>
    </w:rPr>
  </w:style>
  <w:style w:type="paragraph" w:customStyle="1" w:styleId="NormalWeb3">
    <w:name w:val="Normal (Web)3"/>
    <w:basedOn w:val="Normal"/>
    <w:rsid w:val="00610CAA"/>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610CAA"/>
    <w:pPr>
      <w:ind w:left="400"/>
    </w:pPr>
    <w:rPr>
      <w:rFonts w:eastAsia="Times New Roman"/>
    </w:rPr>
  </w:style>
  <w:style w:type="paragraph" w:customStyle="1" w:styleId="TagCiteChar2">
    <w:name w:val="Tag / Cite Char"/>
    <w:basedOn w:val="Normal"/>
    <w:rsid w:val="00610CAA"/>
    <w:rPr>
      <w:rFonts w:eastAsia="Times New Roman"/>
      <w:b/>
      <w:color w:val="000000"/>
    </w:rPr>
  </w:style>
  <w:style w:type="paragraph" w:customStyle="1" w:styleId="PageNumber2">
    <w:name w:val="Page Number2"/>
    <w:basedOn w:val="Normal"/>
    <w:next w:val="Normal"/>
    <w:rsid w:val="00610CAA"/>
    <w:rPr>
      <w:rFonts w:eastAsia="Times New Roman"/>
      <w:sz w:val="20"/>
    </w:rPr>
  </w:style>
  <w:style w:type="paragraph" w:customStyle="1" w:styleId="HeaderFooter">
    <w:name w:val="Header &amp; Footer"/>
    <w:rsid w:val="00610CAA"/>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610CAA"/>
    <w:rPr>
      <w:rFonts w:ascii="Arial Narrow" w:eastAsia="Times New Roman" w:hAnsi="Arial Narrow"/>
      <w:color w:val="000000"/>
      <w:sz w:val="16"/>
    </w:rPr>
  </w:style>
  <w:style w:type="paragraph" w:customStyle="1" w:styleId="CardTextUnderlined">
    <w:name w:val="Card Text Underlined"/>
    <w:basedOn w:val="Normal"/>
    <w:rsid w:val="00610CAA"/>
    <w:rPr>
      <w:rFonts w:ascii="Arial Narrow" w:eastAsia="Times New Roman" w:hAnsi="Arial Narrow"/>
      <w:u w:val="single"/>
    </w:rPr>
  </w:style>
  <w:style w:type="paragraph" w:customStyle="1" w:styleId="HeaderDebate">
    <w:name w:val="Header Debate"/>
    <w:basedOn w:val="Normal"/>
    <w:rsid w:val="00610CAA"/>
    <w:pPr>
      <w:jc w:val="center"/>
      <w:outlineLvl w:val="0"/>
    </w:pPr>
    <w:rPr>
      <w:rFonts w:eastAsia="Times New Roman"/>
      <w:b/>
      <w:sz w:val="48"/>
      <w:u w:val="words"/>
    </w:rPr>
  </w:style>
  <w:style w:type="paragraph" w:customStyle="1" w:styleId="NormalWeb1">
    <w:name w:val="Normal (Web)1"/>
    <w:basedOn w:val="Normal"/>
    <w:rsid w:val="00610CAA"/>
    <w:pPr>
      <w:spacing w:before="100" w:beforeAutospacing="1" w:after="100" w:afterAutospacing="1"/>
    </w:pPr>
    <w:rPr>
      <w:rFonts w:eastAsia="Times New Roman"/>
      <w:sz w:val="20"/>
      <w:szCs w:val="20"/>
    </w:rPr>
  </w:style>
  <w:style w:type="paragraph" w:customStyle="1" w:styleId="CardTagCharChar">
    <w:name w:val="Card Tag Char Char"/>
    <w:basedOn w:val="Normal"/>
    <w:rsid w:val="00610CAA"/>
    <w:rPr>
      <w:rFonts w:eastAsia="Times New Roman"/>
      <w:b/>
    </w:rPr>
  </w:style>
  <w:style w:type="paragraph" w:customStyle="1" w:styleId="fixed">
    <w:name w:val="fixed"/>
    <w:basedOn w:val="Normal"/>
    <w:rsid w:val="00610CAA"/>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610CAA"/>
    <w:pPr>
      <w:spacing w:before="100" w:beforeAutospacing="1" w:after="100" w:afterAutospacing="1"/>
    </w:pPr>
    <w:rPr>
      <w:rFonts w:eastAsia="Times New Roman"/>
    </w:rPr>
  </w:style>
  <w:style w:type="paragraph" w:customStyle="1" w:styleId="ExecutiveSummarytext">
    <w:name w:val="Executive Summary text"/>
    <w:basedOn w:val="Normal"/>
    <w:next w:val="Normal"/>
    <w:rsid w:val="00610CAA"/>
    <w:pPr>
      <w:autoSpaceDE w:val="0"/>
      <w:autoSpaceDN w:val="0"/>
      <w:adjustRightInd w:val="0"/>
    </w:pPr>
    <w:rPr>
      <w:rFonts w:ascii="Arial" w:eastAsia="Times New Roman" w:hAnsi="Arial"/>
    </w:rPr>
  </w:style>
  <w:style w:type="character" w:customStyle="1" w:styleId="NormalUnderlineChar1">
    <w:name w:val="Normal Underline Char1"/>
    <w:locked/>
    <w:rsid w:val="00610CAA"/>
    <w:rPr>
      <w:u w:val="single"/>
    </w:rPr>
  </w:style>
  <w:style w:type="character" w:customStyle="1" w:styleId="CardUpSize-LightChar">
    <w:name w:val="CardUpSize - Light Char"/>
    <w:link w:val="CardUpSize-Light"/>
    <w:locked/>
    <w:rsid w:val="00610CAA"/>
    <w:rPr>
      <w:rFonts w:ascii="Times New Roman" w:eastAsia="Times New Roman" w:hAnsi="Times New Roman"/>
      <w:szCs w:val="32"/>
      <w:u w:val="single"/>
    </w:rPr>
  </w:style>
  <w:style w:type="paragraph" w:customStyle="1" w:styleId="CardUpSize-Light">
    <w:name w:val="CardUpSize - Light"/>
    <w:basedOn w:val="Normal"/>
    <w:link w:val="CardUpSize-LightChar"/>
    <w:rsid w:val="00610CAA"/>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610CAA"/>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610CAA"/>
    <w:pPr>
      <w:jc w:val="both"/>
    </w:pPr>
    <w:rPr>
      <w:rFonts w:ascii="Times New Roman" w:eastAsia="Times New Roman" w:hAnsi="Times New Roman"/>
      <w:b/>
      <w:sz w:val="24"/>
      <w:szCs w:val="32"/>
      <w:u w:val="single"/>
    </w:rPr>
  </w:style>
  <w:style w:type="paragraph" w:customStyle="1" w:styleId="SmallCite">
    <w:name w:val="Small Cite"/>
    <w:basedOn w:val="Normal"/>
    <w:rsid w:val="00610CAA"/>
    <w:rPr>
      <w:rFonts w:ascii="Verdana" w:eastAsia="Times New Roman" w:hAnsi="Verdana"/>
      <w:sz w:val="16"/>
    </w:rPr>
  </w:style>
  <w:style w:type="paragraph" w:customStyle="1" w:styleId="clearformatting">
    <w:name w:val="clear formatting"/>
    <w:basedOn w:val="Heading2"/>
    <w:rsid w:val="00610CAA"/>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610CAA"/>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610CAA"/>
    <w:pPr>
      <w:spacing w:after="240" w:line="360" w:lineRule="atLeast"/>
    </w:pPr>
    <w:rPr>
      <w:rFonts w:eastAsia="Times New Roman"/>
      <w:b/>
      <w:bCs/>
      <w:sz w:val="16"/>
      <w:szCs w:val="16"/>
    </w:rPr>
  </w:style>
  <w:style w:type="paragraph" w:customStyle="1" w:styleId="PlaceholderText1">
    <w:name w:val="Placeholder Text1"/>
    <w:basedOn w:val="Normal"/>
    <w:rsid w:val="00610CAA"/>
    <w:pPr>
      <w:keepNext/>
      <w:numPr>
        <w:numId w:val="14"/>
      </w:numPr>
      <w:outlineLvl w:val="0"/>
    </w:pPr>
    <w:rPr>
      <w:rFonts w:eastAsia="MS Gothic"/>
    </w:rPr>
  </w:style>
  <w:style w:type="character" w:customStyle="1" w:styleId="ImportantTextChar">
    <w:name w:val="Important Text Char"/>
    <w:link w:val="ImportantText"/>
    <w:locked/>
    <w:rsid w:val="00610CAA"/>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610CAA"/>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610CAA"/>
    <w:rPr>
      <w:rFonts w:ascii="HNKAOE+Arial" w:hAnsi="HNKAOE+Arial"/>
    </w:rPr>
  </w:style>
  <w:style w:type="paragraph" w:customStyle="1" w:styleId="StyleBodyText11ptBlackUnderline">
    <w:name w:val="Style Body Text + 11 pt Black Underline"/>
    <w:basedOn w:val="BodyText"/>
    <w:link w:val="StyleBodyText11ptBlackUnderlineChar"/>
    <w:rsid w:val="00610CAA"/>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610CAA"/>
    <w:rPr>
      <w:rFonts w:ascii="HNKAOE+Arial" w:hAnsi="HNKAOE+Arial"/>
    </w:rPr>
  </w:style>
  <w:style w:type="paragraph" w:customStyle="1" w:styleId="StyleBodyText11ptBoldBlack">
    <w:name w:val="Style Body Text + 11 pt Bold Black"/>
    <w:basedOn w:val="BodyText"/>
    <w:link w:val="StyleBodyText11ptBoldBlackChar"/>
    <w:rsid w:val="00610CAA"/>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610CAA"/>
    <w:rPr>
      <w:rFonts w:ascii="Times New Roman" w:eastAsia="Malgun Gothic" w:hAnsi="Times New Roman"/>
      <w:bCs/>
    </w:rPr>
  </w:style>
  <w:style w:type="paragraph" w:customStyle="1" w:styleId="StyletinyBold">
    <w:name w:val="Style tiny + Bold"/>
    <w:basedOn w:val="tiny"/>
    <w:link w:val="StyletinyBoldChar"/>
    <w:rsid w:val="00610CAA"/>
    <w:rPr>
      <w:rFonts w:cstheme="minorBidi"/>
      <w:bCs/>
      <w:sz w:val="24"/>
    </w:rPr>
  </w:style>
  <w:style w:type="character" w:customStyle="1" w:styleId="Heading5SizeDownChar">
    <w:name w:val="Heading 5 Size Down Char"/>
    <w:link w:val="Heading5SizeDown"/>
    <w:locked/>
    <w:rsid w:val="00610CAA"/>
    <w:rPr>
      <w:rFonts w:ascii="Times New Roman" w:eastAsia="Times New Roman" w:hAnsi="Times New Roman"/>
      <w:szCs w:val="16"/>
    </w:rPr>
  </w:style>
  <w:style w:type="paragraph" w:customStyle="1" w:styleId="Heading5SizeDown">
    <w:name w:val="Heading 5 Size Down"/>
    <w:basedOn w:val="Normal"/>
    <w:link w:val="Heading5SizeDownChar"/>
    <w:autoRedefine/>
    <w:rsid w:val="00610CAA"/>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610CAA"/>
    <w:rPr>
      <w:rFonts w:ascii="Times New Roman" w:eastAsia="Times New Roman" w:hAnsi="Times New Roman" w:cs="Arial"/>
      <w:b/>
      <w:szCs w:val="44"/>
    </w:rPr>
  </w:style>
  <w:style w:type="paragraph" w:customStyle="1" w:styleId="Normal2Bold">
    <w:name w:val="Normal2 + Bold"/>
    <w:basedOn w:val="Normal"/>
    <w:link w:val="Normal2BoldChar"/>
    <w:rsid w:val="00610CAA"/>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610CAA"/>
    <w:rPr>
      <w:rFonts w:ascii="Times New Roman" w:eastAsia="Times New Roman" w:hAnsi="Times New Roman"/>
      <w:lang w:eastAsia="ar-SA"/>
    </w:rPr>
  </w:style>
  <w:style w:type="paragraph" w:customStyle="1" w:styleId="ListContents">
    <w:name w:val="List Contents"/>
    <w:basedOn w:val="Normal"/>
    <w:link w:val="ListContentsChar"/>
    <w:rsid w:val="00610CAA"/>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610CAA"/>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610CAA"/>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610CAA"/>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610CAA"/>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610CAA"/>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610CAA"/>
    <w:rPr>
      <w:rFonts w:ascii="Arial" w:eastAsia="Times New Roman" w:hAnsi="Arial"/>
      <w:sz w:val="12"/>
    </w:rPr>
  </w:style>
  <w:style w:type="paragraph" w:customStyle="1" w:styleId="Unimportant">
    <w:name w:val="Unimportant"/>
    <w:basedOn w:val="Normal"/>
    <w:link w:val="UnimportantCharChar"/>
    <w:rsid w:val="00610CAA"/>
    <w:pPr>
      <w:jc w:val="both"/>
    </w:pPr>
    <w:rPr>
      <w:rFonts w:ascii="Arial" w:eastAsia="Times New Roman" w:hAnsi="Arial"/>
      <w:sz w:val="12"/>
    </w:rPr>
  </w:style>
  <w:style w:type="character" w:customStyle="1" w:styleId="TagCiteChar3">
    <w:name w:val="Tag &amp; Cite Char"/>
    <w:link w:val="TagCite2"/>
    <w:locked/>
    <w:rsid w:val="00610CAA"/>
    <w:rPr>
      <w:rFonts w:ascii="Arial" w:eastAsia="Times New Roman" w:hAnsi="Arial"/>
      <w:b/>
    </w:rPr>
  </w:style>
  <w:style w:type="paragraph" w:customStyle="1" w:styleId="TagCite2">
    <w:name w:val="Tag &amp; Cite"/>
    <w:basedOn w:val="Normal"/>
    <w:link w:val="TagCiteChar3"/>
    <w:rsid w:val="00610CAA"/>
    <w:pPr>
      <w:jc w:val="both"/>
    </w:pPr>
    <w:rPr>
      <w:rFonts w:ascii="Arial" w:eastAsia="Times New Roman" w:hAnsi="Arial"/>
      <w:b/>
      <w:sz w:val="24"/>
    </w:rPr>
  </w:style>
  <w:style w:type="character" w:customStyle="1" w:styleId="HighlightedTextChar">
    <w:name w:val="Highlighted Text Char"/>
    <w:link w:val="HighlightedText"/>
    <w:locked/>
    <w:rsid w:val="00610CAA"/>
    <w:rPr>
      <w:rFonts w:ascii="Arial" w:eastAsia="Times New Roman" w:hAnsi="Arial"/>
      <w:b/>
      <w:u w:val="thick"/>
    </w:rPr>
  </w:style>
  <w:style w:type="paragraph" w:customStyle="1" w:styleId="HighlightedText">
    <w:name w:val="Highlighted Text"/>
    <w:basedOn w:val="Normal"/>
    <w:link w:val="HighlightedTextChar"/>
    <w:rsid w:val="00610CAA"/>
    <w:pPr>
      <w:jc w:val="both"/>
    </w:pPr>
    <w:rPr>
      <w:rFonts w:ascii="Arial" w:eastAsia="Times New Roman" w:hAnsi="Arial"/>
      <w:b/>
      <w:sz w:val="24"/>
      <w:u w:val="thick"/>
    </w:rPr>
  </w:style>
  <w:style w:type="paragraph" w:customStyle="1" w:styleId="StyleHeading1Justified">
    <w:name w:val="Style Heading 1 + Justified"/>
    <w:basedOn w:val="Normal"/>
    <w:next w:val="Normal"/>
    <w:rsid w:val="00610CAA"/>
    <w:rPr>
      <w:rFonts w:ascii="Arial" w:eastAsia="Times New Roman" w:hAnsi="Arial"/>
      <w:sz w:val="20"/>
      <w:szCs w:val="20"/>
    </w:rPr>
  </w:style>
  <w:style w:type="paragraph" w:customStyle="1" w:styleId="textunderline0">
    <w:name w:val="text underline"/>
    <w:basedOn w:val="Normal"/>
    <w:link w:val="textunderlineChar0"/>
    <w:autoRedefine/>
    <w:rsid w:val="00610CAA"/>
    <w:rPr>
      <w:rFonts w:asciiTheme="minorHAnsi" w:hAnsiTheme="minorHAnsi"/>
      <w:sz w:val="24"/>
      <w:u w:val="thick"/>
    </w:rPr>
  </w:style>
  <w:style w:type="character" w:customStyle="1" w:styleId="DebateTagChar">
    <w:name w:val="Debate Tag Char"/>
    <w:link w:val="DebateTag"/>
    <w:locked/>
    <w:rsid w:val="00610CAA"/>
    <w:rPr>
      <w:rFonts w:ascii="Garamond" w:hAnsi="Garamond"/>
      <w:b/>
    </w:rPr>
  </w:style>
  <w:style w:type="paragraph" w:customStyle="1" w:styleId="DebateTag">
    <w:name w:val="Debate Tag"/>
    <w:basedOn w:val="Normal"/>
    <w:link w:val="DebateTagChar"/>
    <w:autoRedefine/>
    <w:rsid w:val="00610CAA"/>
    <w:pPr>
      <w:tabs>
        <w:tab w:val="left" w:pos="270"/>
      </w:tabs>
    </w:pPr>
    <w:rPr>
      <w:rFonts w:ascii="Garamond" w:hAnsi="Garamond"/>
      <w:b/>
      <w:sz w:val="24"/>
    </w:rPr>
  </w:style>
  <w:style w:type="paragraph" w:customStyle="1" w:styleId="DebateCite">
    <w:name w:val="Debate Cite"/>
    <w:basedOn w:val="Normal"/>
    <w:autoRedefine/>
    <w:rsid w:val="00610CAA"/>
    <w:pPr>
      <w:tabs>
        <w:tab w:val="left" w:pos="270"/>
      </w:tabs>
    </w:pPr>
    <w:rPr>
      <w:rFonts w:eastAsia="Times New Roman"/>
      <w:sz w:val="20"/>
    </w:rPr>
  </w:style>
  <w:style w:type="paragraph" w:customStyle="1" w:styleId="BlockTitle10">
    <w:name w:val="Block Title #1"/>
    <w:basedOn w:val="Heading1"/>
    <w:rsid w:val="00610CAA"/>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610CAA"/>
    <w:pPr>
      <w:widowControl w:val="0"/>
      <w:suppressAutoHyphens/>
    </w:pPr>
    <w:rPr>
      <w:rFonts w:ascii="Courier New" w:eastAsia="Courier New" w:hAnsi="Courier New"/>
      <w:sz w:val="20"/>
      <w:szCs w:val="20"/>
    </w:rPr>
  </w:style>
  <w:style w:type="paragraph" w:customStyle="1" w:styleId="MaggieTag">
    <w:name w:val="MaggieTag"/>
    <w:basedOn w:val="Heading2"/>
    <w:rsid w:val="00610CAA"/>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610CAA"/>
    <w:rPr>
      <w:rFonts w:ascii="Times New Roman" w:eastAsia="Times New Roman" w:hAnsi="Times New Roman"/>
    </w:rPr>
  </w:style>
  <w:style w:type="paragraph" w:customStyle="1" w:styleId="Heading4Cite">
    <w:name w:val="Heading 4 Cite"/>
    <w:basedOn w:val="Normal"/>
    <w:link w:val="Heading4CiteChar"/>
    <w:autoRedefine/>
    <w:rsid w:val="00610CAA"/>
    <w:rPr>
      <w:rFonts w:ascii="Times New Roman" w:eastAsia="Times New Roman" w:hAnsi="Times New Roman"/>
      <w:sz w:val="24"/>
    </w:rPr>
  </w:style>
  <w:style w:type="paragraph" w:customStyle="1" w:styleId="4">
    <w:name w:val="4"/>
    <w:basedOn w:val="Normal"/>
    <w:rsid w:val="00610CAA"/>
    <w:rPr>
      <w:rFonts w:eastAsia="Times New Roman"/>
      <w:sz w:val="20"/>
    </w:rPr>
  </w:style>
  <w:style w:type="character" w:customStyle="1" w:styleId="UnunderlinedTextChar">
    <w:name w:val="Ununderlined Text Char"/>
    <w:link w:val="UnunderlinedText"/>
    <w:locked/>
    <w:rsid w:val="00610CAA"/>
    <w:rPr>
      <w:rFonts w:eastAsia="Times New Roman"/>
      <w:bCs/>
      <w:sz w:val="12"/>
    </w:rPr>
  </w:style>
  <w:style w:type="paragraph" w:customStyle="1" w:styleId="UnunderlinedText">
    <w:name w:val="Ununderlined Text"/>
    <w:basedOn w:val="Normal"/>
    <w:link w:val="UnunderlinedTextChar"/>
    <w:autoRedefine/>
    <w:rsid w:val="00610CAA"/>
    <w:pPr>
      <w:spacing w:after="200" w:line="276" w:lineRule="auto"/>
    </w:pPr>
    <w:rPr>
      <w:rFonts w:asciiTheme="minorHAnsi" w:eastAsia="Times New Roman" w:hAnsiTheme="minorHAnsi"/>
      <w:bCs/>
      <w:sz w:val="12"/>
    </w:rPr>
  </w:style>
  <w:style w:type="paragraph" w:customStyle="1" w:styleId="card0">
    <w:name w:val="%card"/>
    <w:basedOn w:val="Normal"/>
    <w:autoRedefine/>
    <w:rsid w:val="00610CAA"/>
    <w:pPr>
      <w:spacing w:after="200" w:line="276" w:lineRule="auto"/>
      <w:ind w:left="288" w:right="288"/>
    </w:pPr>
    <w:rPr>
      <w:rFonts w:eastAsia="Times New Roman"/>
      <w:bCs/>
    </w:rPr>
  </w:style>
  <w:style w:type="paragraph" w:customStyle="1" w:styleId="BlockTitle4">
    <w:name w:val="%Block Title"/>
    <w:basedOn w:val="Heading1"/>
    <w:rsid w:val="00610CAA"/>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610CAA"/>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610C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610CAA"/>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610CAA"/>
    <w:rPr>
      <w:rFonts w:ascii="Century Gothic" w:eastAsia="Cambria" w:hAnsi="Century Gothic"/>
      <w:u w:val="thick"/>
    </w:rPr>
  </w:style>
  <w:style w:type="paragraph" w:customStyle="1" w:styleId="Card-Underline0">
    <w:name w:val="Card-Underline"/>
    <w:basedOn w:val="Normal"/>
    <w:link w:val="Card-UnderlineChar"/>
    <w:qFormat/>
    <w:rsid w:val="00610CAA"/>
    <w:rPr>
      <w:rFonts w:ascii="Century Gothic" w:eastAsia="Cambria" w:hAnsi="Century Gothic"/>
      <w:sz w:val="24"/>
      <w:u w:val="thick"/>
    </w:rPr>
  </w:style>
  <w:style w:type="paragraph" w:customStyle="1" w:styleId="PageNumber3">
    <w:name w:val="Page Number3"/>
    <w:basedOn w:val="Normal"/>
    <w:next w:val="Normal"/>
    <w:rsid w:val="00610CAA"/>
    <w:rPr>
      <w:rFonts w:eastAsia="Times New Roman"/>
      <w:sz w:val="20"/>
    </w:rPr>
  </w:style>
  <w:style w:type="paragraph" w:customStyle="1" w:styleId="PageNumber4">
    <w:name w:val="Page Number4"/>
    <w:basedOn w:val="Normal"/>
    <w:next w:val="Normal"/>
    <w:rsid w:val="00610CAA"/>
    <w:rPr>
      <w:rFonts w:eastAsia="Times New Roman"/>
      <w:sz w:val="20"/>
    </w:rPr>
  </w:style>
  <w:style w:type="paragraph" w:customStyle="1" w:styleId="PageNumber5">
    <w:name w:val="Page Number5"/>
    <w:basedOn w:val="Normal"/>
    <w:next w:val="Normal"/>
    <w:rsid w:val="00610CAA"/>
    <w:rPr>
      <w:rFonts w:eastAsia="Times New Roman"/>
      <w:sz w:val="20"/>
    </w:rPr>
  </w:style>
  <w:style w:type="paragraph" w:customStyle="1" w:styleId="smalltext1">
    <w:name w:val="small text1"/>
    <w:basedOn w:val="Normal"/>
    <w:next w:val="Normal"/>
    <w:uiPriority w:val="4"/>
    <w:qFormat/>
    <w:rsid w:val="00610CAA"/>
    <w:pPr>
      <w:keepNext/>
      <w:keepLines/>
      <w:spacing w:before="200"/>
      <w:outlineLvl w:val="3"/>
    </w:pPr>
    <w:rPr>
      <w:rFonts w:eastAsia="Times New Roman"/>
      <w:b/>
      <w:bCs/>
      <w:iCs/>
      <w:sz w:val="26"/>
    </w:rPr>
  </w:style>
  <w:style w:type="character" w:customStyle="1" w:styleId="CircleChar">
    <w:name w:val="Circle Char"/>
    <w:link w:val="Circle"/>
    <w:locked/>
    <w:rsid w:val="00610CAA"/>
    <w:rPr>
      <w:rFonts w:ascii="Times New Roman" w:eastAsia="Times New Roman" w:hAnsi="Times New Roman"/>
      <w:b/>
      <w:u w:val="words"/>
    </w:rPr>
  </w:style>
  <w:style w:type="paragraph" w:customStyle="1" w:styleId="Circle">
    <w:name w:val="Circle"/>
    <w:basedOn w:val="Normal"/>
    <w:link w:val="CircleChar"/>
    <w:rsid w:val="00610CAA"/>
    <w:rPr>
      <w:rFonts w:ascii="Times New Roman" w:eastAsia="Times New Roman" w:hAnsi="Times New Roman"/>
      <w:b/>
      <w:sz w:val="24"/>
      <w:u w:val="words"/>
    </w:rPr>
  </w:style>
  <w:style w:type="paragraph" w:customStyle="1" w:styleId="PageNumber6">
    <w:name w:val="Page Number6"/>
    <w:basedOn w:val="Normal"/>
    <w:next w:val="Normal"/>
    <w:rsid w:val="00610CAA"/>
    <w:rPr>
      <w:rFonts w:eastAsia="Times New Roman"/>
      <w:sz w:val="20"/>
    </w:rPr>
  </w:style>
  <w:style w:type="paragraph" w:customStyle="1" w:styleId="user">
    <w:name w:val="user"/>
    <w:basedOn w:val="Normal"/>
    <w:rsid w:val="00610CAA"/>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610CAA"/>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610CAA"/>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610CAA"/>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610CAA"/>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610CAA"/>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610CAA"/>
    <w:rPr>
      <w:rFonts w:eastAsia="Times New Roman"/>
      <w:sz w:val="20"/>
    </w:rPr>
  </w:style>
  <w:style w:type="paragraph" w:customStyle="1" w:styleId="DebateTag0">
    <w:name w:val="DebateTag"/>
    <w:basedOn w:val="Normal"/>
    <w:qFormat/>
    <w:rsid w:val="00610CAA"/>
    <w:rPr>
      <w:b/>
    </w:rPr>
  </w:style>
  <w:style w:type="paragraph" w:customStyle="1" w:styleId="date-comments">
    <w:name w:val="date-comments"/>
    <w:basedOn w:val="Normal"/>
    <w:uiPriority w:val="99"/>
    <w:rsid w:val="00610CAA"/>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610CAA"/>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610CAA"/>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610CAA"/>
    <w:rPr>
      <w:rFonts w:ascii="Garamond" w:eastAsia="Calibri" w:hAnsi="Garamond" w:hint="default"/>
      <w:sz w:val="16"/>
      <w:szCs w:val="22"/>
    </w:rPr>
  </w:style>
  <w:style w:type="character" w:customStyle="1" w:styleId="message-item">
    <w:name w:val="message-item"/>
    <w:rsid w:val="00610CAA"/>
  </w:style>
  <w:style w:type="character" w:customStyle="1" w:styleId="lightheader">
    <w:name w:val="lightheader"/>
    <w:rsid w:val="00610CAA"/>
  </w:style>
  <w:style w:type="character" w:customStyle="1" w:styleId="datestamp">
    <w:name w:val="datestamp"/>
    <w:rsid w:val="00610CAA"/>
  </w:style>
  <w:style w:type="character" w:customStyle="1" w:styleId="i">
    <w:name w:val="i"/>
    <w:uiPriority w:val="99"/>
    <w:rsid w:val="00610CAA"/>
  </w:style>
  <w:style w:type="character" w:customStyle="1" w:styleId="forenames">
    <w:name w:val="forenames"/>
    <w:rsid w:val="00610CAA"/>
  </w:style>
  <w:style w:type="character" w:customStyle="1" w:styleId="surname">
    <w:name w:val="surname"/>
    <w:rsid w:val="00610CAA"/>
  </w:style>
  <w:style w:type="character" w:customStyle="1" w:styleId="medium-font">
    <w:name w:val="medium-font"/>
    <w:rsid w:val="00610CAA"/>
  </w:style>
  <w:style w:type="character" w:customStyle="1" w:styleId="title-link-wrapper">
    <w:name w:val="title-link-wrapper"/>
    <w:rsid w:val="00610CAA"/>
  </w:style>
  <w:style w:type="character" w:customStyle="1" w:styleId="refpreview">
    <w:name w:val="refpreview"/>
    <w:rsid w:val="00610CAA"/>
  </w:style>
  <w:style w:type="character" w:customStyle="1" w:styleId="loose1">
    <w:name w:val="loose1"/>
    <w:rsid w:val="00610CAA"/>
  </w:style>
  <w:style w:type="character" w:customStyle="1" w:styleId="email">
    <w:name w:val="email"/>
    <w:rsid w:val="00610CAA"/>
  </w:style>
  <w:style w:type="character" w:customStyle="1" w:styleId="gsa">
    <w:name w:val="gs_a"/>
    <w:rsid w:val="00610CAA"/>
  </w:style>
  <w:style w:type="character" w:customStyle="1" w:styleId="goohl1">
    <w:name w:val="goohl1"/>
    <w:rsid w:val="00610CAA"/>
  </w:style>
  <w:style w:type="character" w:customStyle="1" w:styleId="mainarttitle">
    <w:name w:val="mainarttitle"/>
    <w:rsid w:val="00610CAA"/>
  </w:style>
  <w:style w:type="character" w:customStyle="1" w:styleId="mainartauthor">
    <w:name w:val="mainartauthor"/>
    <w:rsid w:val="00610CAA"/>
  </w:style>
  <w:style w:type="character" w:customStyle="1" w:styleId="mainartdate">
    <w:name w:val="mainartdate"/>
    <w:rsid w:val="00610CAA"/>
  </w:style>
  <w:style w:type="character" w:customStyle="1" w:styleId="gsggs">
    <w:name w:val="gs_ggs"/>
    <w:rsid w:val="00610CAA"/>
  </w:style>
  <w:style w:type="character" w:customStyle="1" w:styleId="ahead">
    <w:name w:val="a_head"/>
    <w:rsid w:val="00610CAA"/>
  </w:style>
  <w:style w:type="character" w:customStyle="1" w:styleId="articleauthor">
    <w:name w:val="articleauthor"/>
    <w:rsid w:val="00610CAA"/>
  </w:style>
  <w:style w:type="character" w:customStyle="1" w:styleId="footnote">
    <w:name w:val="footnote"/>
    <w:rsid w:val="00610CAA"/>
  </w:style>
  <w:style w:type="character" w:customStyle="1" w:styleId="docbody">
    <w:name w:val="docbody"/>
    <w:rsid w:val="00610CAA"/>
  </w:style>
  <w:style w:type="character" w:customStyle="1" w:styleId="superscript">
    <w:name w:val="superscript"/>
    <w:rsid w:val="00610CAA"/>
  </w:style>
  <w:style w:type="character" w:customStyle="1" w:styleId="citeChar2">
    <w:name w:val="cite Char"/>
    <w:locked/>
    <w:rsid w:val="00610CAA"/>
    <w:rPr>
      <w:b/>
      <w:bCs w:val="0"/>
      <w:u w:val="single"/>
    </w:rPr>
  </w:style>
  <w:style w:type="character" w:customStyle="1" w:styleId="StyleUnderlineChar">
    <w:name w:val="Style Underline Char"/>
    <w:locked/>
    <w:rsid w:val="00610CAA"/>
    <w:rPr>
      <w:u w:val="single"/>
    </w:rPr>
  </w:style>
  <w:style w:type="character" w:customStyle="1" w:styleId="CitesCharChar">
    <w:name w:val="Cites Char Char"/>
    <w:locked/>
    <w:rsid w:val="00610CAA"/>
    <w:rPr>
      <w:b/>
      <w:bCs/>
    </w:rPr>
  </w:style>
  <w:style w:type="character" w:customStyle="1" w:styleId="bwxsm">
    <w:name w:val="b w xsm"/>
    <w:rsid w:val="00610CAA"/>
  </w:style>
  <w:style w:type="character" w:customStyle="1" w:styleId="fstd">
    <w:name w:val="f std"/>
    <w:rsid w:val="00610CAA"/>
  </w:style>
  <w:style w:type="character" w:customStyle="1" w:styleId="gl">
    <w:name w:val="gl"/>
    <w:rsid w:val="00610CAA"/>
  </w:style>
  <w:style w:type="character" w:customStyle="1" w:styleId="heading2char2charchar1">
    <w:name w:val="heading2char2charchar1"/>
    <w:rsid w:val="00610CAA"/>
  </w:style>
  <w:style w:type="character" w:customStyle="1" w:styleId="charchar60">
    <w:name w:val="charchar6"/>
    <w:rsid w:val="00610CAA"/>
  </w:style>
  <w:style w:type="character" w:customStyle="1" w:styleId="bio1">
    <w:name w:val="bio1"/>
    <w:rsid w:val="00610CAA"/>
    <w:rPr>
      <w:rFonts w:ascii="Arial" w:hAnsi="Arial" w:cs="Arial" w:hint="default"/>
      <w:i/>
      <w:iCs/>
      <w:color w:val="000000"/>
      <w:sz w:val="20"/>
      <w:szCs w:val="20"/>
    </w:rPr>
  </w:style>
  <w:style w:type="character" w:customStyle="1" w:styleId="cardCharCharCharCharCharChar">
    <w:name w:val="card Char Char Char Char Char Char"/>
    <w:rsid w:val="00610CAA"/>
    <w:rPr>
      <w:sz w:val="24"/>
      <w:szCs w:val="24"/>
      <w:lang w:val="en-US" w:eastAsia="en-US" w:bidi="ar-SA"/>
    </w:rPr>
  </w:style>
  <w:style w:type="character" w:customStyle="1" w:styleId="Style24ptBoldUnderlineCenteredCharChar">
    <w:name w:val="Style 24 pt Bold Underline Centered Char Char"/>
    <w:rsid w:val="00610CAA"/>
    <w:rPr>
      <w:b/>
      <w:bCs/>
      <w:sz w:val="48"/>
      <w:szCs w:val="24"/>
      <w:u w:val="single"/>
      <w:lang w:val="en-US" w:eastAsia="en-US" w:bidi="ar-SA"/>
    </w:rPr>
  </w:style>
  <w:style w:type="character" w:customStyle="1" w:styleId="TagCiteCharChar0">
    <w:name w:val="Tag / Cite Char Char"/>
    <w:rsid w:val="00610CAA"/>
    <w:rPr>
      <w:b/>
      <w:bCs w:val="0"/>
      <w:color w:val="000000"/>
      <w:sz w:val="24"/>
      <w:szCs w:val="24"/>
      <w:lang w:val="en-US" w:eastAsia="en-US" w:bidi="ar-SA"/>
    </w:rPr>
  </w:style>
  <w:style w:type="character" w:customStyle="1" w:styleId="CardTextUnderlinedCharChar">
    <w:name w:val="Card Text Underlined Char Char"/>
    <w:rsid w:val="00610CAA"/>
    <w:rPr>
      <w:rFonts w:ascii="Arial Narrow" w:hAnsi="Arial Narrow" w:hint="default"/>
      <w:szCs w:val="24"/>
      <w:u w:val="single"/>
      <w:lang w:val="en-US" w:eastAsia="en-US" w:bidi="ar-SA"/>
    </w:rPr>
  </w:style>
  <w:style w:type="character" w:customStyle="1" w:styleId="CardTagCharCharChar">
    <w:name w:val="Card Tag Char Char Char"/>
    <w:rsid w:val="00610CAA"/>
    <w:rPr>
      <w:b/>
      <w:bCs w:val="0"/>
      <w:sz w:val="24"/>
      <w:szCs w:val="24"/>
      <w:lang w:val="en-US" w:eastAsia="en-US" w:bidi="ar-SA"/>
    </w:rPr>
  </w:style>
  <w:style w:type="character" w:customStyle="1" w:styleId="mainbody">
    <w:name w:val="mainbody"/>
    <w:rsid w:val="00610CAA"/>
  </w:style>
  <w:style w:type="character" w:customStyle="1" w:styleId="UnderlineStyleChar2">
    <w:name w:val="Underline Style Char2"/>
    <w:rsid w:val="00610CAA"/>
    <w:rPr>
      <w:rFonts w:ascii="Garamond" w:hAnsi="Garamond" w:hint="default"/>
      <w:sz w:val="22"/>
      <w:szCs w:val="24"/>
      <w:u w:val="single"/>
      <w:lang w:val="en-US" w:eastAsia="en-US" w:bidi="ar-SA"/>
    </w:rPr>
  </w:style>
  <w:style w:type="character" w:customStyle="1" w:styleId="Style1Char2">
    <w:name w:val="Style1 Char2"/>
    <w:rsid w:val="00610CAA"/>
    <w:rPr>
      <w:szCs w:val="24"/>
    </w:rPr>
  </w:style>
  <w:style w:type="character" w:customStyle="1" w:styleId="t13">
    <w:name w:val="t13"/>
    <w:rsid w:val="00610CAA"/>
  </w:style>
  <w:style w:type="character" w:customStyle="1" w:styleId="lead">
    <w:name w:val="lead"/>
    <w:rsid w:val="00610CAA"/>
  </w:style>
  <w:style w:type="paragraph" w:customStyle="1" w:styleId="CardDownx1">
    <w:name w:val="CardDown x1"/>
    <w:basedOn w:val="Normal"/>
    <w:link w:val="CardDownx1Char"/>
    <w:rsid w:val="00610CAA"/>
  </w:style>
  <w:style w:type="character" w:customStyle="1" w:styleId="CardDownx1Char">
    <w:name w:val="CardDown x1 Char"/>
    <w:link w:val="CardDownx1"/>
    <w:locked/>
    <w:rsid w:val="00610CAA"/>
    <w:rPr>
      <w:rFonts w:ascii="Calibri" w:hAnsi="Calibri"/>
      <w:sz w:val="22"/>
    </w:rPr>
  </w:style>
  <w:style w:type="character" w:customStyle="1" w:styleId="CharChar17">
    <w:name w:val="Char Char17"/>
    <w:locked/>
    <w:rsid w:val="00610CAA"/>
    <w:rPr>
      <w:rFonts w:ascii="Arial" w:hAnsi="Arial" w:cs="Arial" w:hint="default"/>
      <w:b/>
      <w:bCs/>
      <w:sz w:val="26"/>
      <w:szCs w:val="26"/>
    </w:rPr>
  </w:style>
  <w:style w:type="character" w:customStyle="1" w:styleId="address">
    <w:name w:val="address"/>
    <w:rsid w:val="00610CAA"/>
  </w:style>
  <w:style w:type="character" w:customStyle="1" w:styleId="ilspan">
    <w:name w:val="il_span"/>
    <w:rsid w:val="00610CAA"/>
  </w:style>
  <w:style w:type="character" w:customStyle="1" w:styleId="articletitle1">
    <w:name w:val="articletitle1"/>
    <w:rsid w:val="00610CAA"/>
    <w:rPr>
      <w:rFonts w:ascii="Times New Roman" w:hAnsi="Times New Roman" w:cs="Times New Roman" w:hint="default"/>
      <w:b/>
      <w:bCs/>
      <w:sz w:val="36"/>
      <w:szCs w:val="36"/>
    </w:rPr>
  </w:style>
  <w:style w:type="character" w:customStyle="1" w:styleId="leftidx1">
    <w:name w:val="leftidx1"/>
    <w:rsid w:val="00610CAA"/>
    <w:rPr>
      <w:rFonts w:ascii="Verdana" w:hAnsi="Verdana" w:hint="default"/>
      <w:sz w:val="22"/>
      <w:szCs w:val="22"/>
    </w:rPr>
  </w:style>
  <w:style w:type="character" w:customStyle="1" w:styleId="blue1">
    <w:name w:val="blue1"/>
    <w:rsid w:val="00610CAA"/>
    <w:rPr>
      <w:color w:val="0000FF"/>
    </w:rPr>
  </w:style>
  <w:style w:type="character" w:customStyle="1" w:styleId="author-link1">
    <w:name w:val="author-link1"/>
    <w:rsid w:val="00610CAA"/>
    <w:rPr>
      <w:b w:val="0"/>
      <w:bCs w:val="0"/>
    </w:rPr>
  </w:style>
  <w:style w:type="character" w:customStyle="1" w:styleId="black1">
    <w:name w:val="black1"/>
    <w:rsid w:val="00610CAA"/>
    <w:rPr>
      <w:color w:val="000000"/>
    </w:rPr>
  </w:style>
  <w:style w:type="character" w:customStyle="1" w:styleId="StyleunderlinedCharBold">
    <w:name w:val="Style underlined Char + Bold"/>
    <w:rsid w:val="00610CAA"/>
    <w:rPr>
      <w:rFonts w:ascii="Times New Roman" w:hAnsi="Times New Roman" w:cs="Times New Roman" w:hint="default"/>
      <w:b/>
      <w:bCs/>
      <w:sz w:val="21"/>
      <w:szCs w:val="24"/>
      <w:u w:val="single"/>
    </w:rPr>
  </w:style>
  <w:style w:type="character" w:customStyle="1" w:styleId="ThickUnderlineCharChar">
    <w:name w:val="Thick Underline Char Char"/>
    <w:rsid w:val="00610CAA"/>
    <w:rPr>
      <w:rFonts w:ascii="Calibri" w:eastAsia="Calibri" w:hAnsi="Calibri" w:hint="default"/>
    </w:rPr>
  </w:style>
  <w:style w:type="character" w:customStyle="1" w:styleId="CardUnderline">
    <w:name w:val="Card Underline"/>
    <w:rsid w:val="00610CAA"/>
    <w:rPr>
      <w:rFonts w:ascii="Times New Roman" w:hAnsi="Times New Roman" w:cs="Times New Roman" w:hint="default"/>
      <w:sz w:val="20"/>
      <w:u w:val="single"/>
    </w:rPr>
  </w:style>
  <w:style w:type="character" w:customStyle="1" w:styleId="lingoregion">
    <w:name w:val="lingo_region"/>
    <w:rsid w:val="00610CAA"/>
  </w:style>
  <w:style w:type="character" w:customStyle="1" w:styleId="cite0">
    <w:name w:val="%cite"/>
    <w:rsid w:val="00610CAA"/>
    <w:rPr>
      <w:rFonts w:ascii="Times New Roman" w:hAnsi="Times New Roman" w:cs="Times New Roman" w:hint="default"/>
      <w:b/>
      <w:bCs w:val="0"/>
      <w:sz w:val="24"/>
    </w:rPr>
  </w:style>
  <w:style w:type="character" w:customStyle="1" w:styleId="Emphasis21">
    <w:name w:val="%Emphasis2"/>
    <w:rsid w:val="00610CAA"/>
    <w:rPr>
      <w:rFonts w:ascii="Cooper Black" w:hAnsi="Cooper Black" w:hint="default"/>
      <w:iCs/>
      <w:u w:val="single"/>
    </w:rPr>
  </w:style>
  <w:style w:type="character" w:customStyle="1" w:styleId="bodycontentlink">
    <w:name w:val="bodycontentlink"/>
    <w:rsid w:val="00610CAA"/>
  </w:style>
  <w:style w:type="character" w:customStyle="1" w:styleId="AAAcite">
    <w:name w:val="AAAcite"/>
    <w:rsid w:val="00610CAA"/>
    <w:rPr>
      <w:rFonts w:ascii="Times New Roman" w:hAnsi="Times New Roman" w:cs="Times New Roman" w:hint="default"/>
      <w:b/>
      <w:bCs w:val="0"/>
      <w:sz w:val="24"/>
    </w:rPr>
  </w:style>
  <w:style w:type="character" w:customStyle="1" w:styleId="tmplheaderlink">
    <w:name w:val="tmplheaderlink"/>
    <w:rsid w:val="00610CAA"/>
    <w:rPr>
      <w:rFonts w:ascii="Times New Roman" w:hAnsi="Times New Roman" w:cs="Times New Roman" w:hint="default"/>
    </w:rPr>
  </w:style>
  <w:style w:type="character" w:customStyle="1" w:styleId="UnderlinedEvidenceCharChar">
    <w:name w:val="Underlined Evidence Char Char"/>
    <w:rsid w:val="00610CAA"/>
    <w:rPr>
      <w:rFonts w:ascii="Verdana" w:hAnsi="Verdana" w:hint="default"/>
      <w:sz w:val="21"/>
      <w:szCs w:val="21"/>
      <w:u w:val="thick"/>
      <w:lang w:val="en-US" w:eastAsia="en-US" w:bidi="ar-SA"/>
    </w:rPr>
  </w:style>
  <w:style w:type="character" w:customStyle="1" w:styleId="role">
    <w:name w:val="role"/>
    <w:rsid w:val="00610CAA"/>
  </w:style>
  <w:style w:type="character" w:customStyle="1" w:styleId="pagination">
    <w:name w:val="pagination"/>
    <w:rsid w:val="00610CAA"/>
  </w:style>
  <w:style w:type="character" w:customStyle="1" w:styleId="doi">
    <w:name w:val="doi"/>
    <w:rsid w:val="00610CAA"/>
  </w:style>
  <w:style w:type="character" w:customStyle="1" w:styleId="bodycontents">
    <w:name w:val="bodycontents"/>
    <w:rsid w:val="00610CAA"/>
  </w:style>
  <w:style w:type="character" w:customStyle="1" w:styleId="comma">
    <w:name w:val="comma"/>
    <w:rsid w:val="00610CAA"/>
  </w:style>
  <w:style w:type="character" w:customStyle="1" w:styleId="pad5right">
    <w:name w:val="pad5right"/>
    <w:rsid w:val="00610CAA"/>
  </w:style>
  <w:style w:type="character" w:customStyle="1" w:styleId="entry-date">
    <w:name w:val="entry-date"/>
    <w:rsid w:val="00610CAA"/>
  </w:style>
  <w:style w:type="character" w:customStyle="1" w:styleId="desc">
    <w:name w:val="desc"/>
    <w:rsid w:val="00610CAA"/>
  </w:style>
  <w:style w:type="character" w:customStyle="1" w:styleId="divider">
    <w:name w:val="divider"/>
    <w:rsid w:val="00610CAA"/>
  </w:style>
  <w:style w:type="character" w:customStyle="1" w:styleId="blogdate">
    <w:name w:val="blogdate"/>
    <w:rsid w:val="00610CAA"/>
  </w:style>
  <w:style w:type="character" w:customStyle="1" w:styleId="ticker">
    <w:name w:val="ticker"/>
    <w:rsid w:val="00610CAA"/>
  </w:style>
  <w:style w:type="character" w:customStyle="1" w:styleId="posted">
    <w:name w:val="posted"/>
    <w:rsid w:val="00610CAA"/>
  </w:style>
  <w:style w:type="character" w:customStyle="1" w:styleId="time">
    <w:name w:val="time"/>
    <w:rsid w:val="00610CAA"/>
  </w:style>
  <w:style w:type="character" w:customStyle="1" w:styleId="dot">
    <w:name w:val="dot"/>
    <w:rsid w:val="00610CAA"/>
  </w:style>
  <w:style w:type="character" w:customStyle="1" w:styleId="hn-date">
    <w:name w:val="hn-date"/>
    <w:rsid w:val="00610CAA"/>
  </w:style>
  <w:style w:type="character" w:customStyle="1" w:styleId="location">
    <w:name w:val="location"/>
    <w:rsid w:val="00610CAA"/>
  </w:style>
  <w:style w:type="character" w:customStyle="1" w:styleId="arial11">
    <w:name w:val="arial_11"/>
    <w:rsid w:val="00610CAA"/>
  </w:style>
  <w:style w:type="character" w:customStyle="1" w:styleId="dropcap-letter">
    <w:name w:val="dropcap-letter"/>
    <w:rsid w:val="00610CAA"/>
  </w:style>
  <w:style w:type="character" w:customStyle="1" w:styleId="offscreen">
    <w:name w:val="offscreen"/>
    <w:rsid w:val="00610CAA"/>
  </w:style>
  <w:style w:type="character" w:customStyle="1" w:styleId="linked-in">
    <w:name w:val="linked-in"/>
    <w:rsid w:val="00610CAA"/>
  </w:style>
  <w:style w:type="character" w:customStyle="1" w:styleId="in-widget">
    <w:name w:val="in-widget"/>
    <w:rsid w:val="00610CAA"/>
  </w:style>
  <w:style w:type="character" w:customStyle="1" w:styleId="in-right">
    <w:name w:val="in-right"/>
    <w:rsid w:val="00610CAA"/>
  </w:style>
  <w:style w:type="character" w:customStyle="1" w:styleId="tickerwrap">
    <w:name w:val="ticker_wrap"/>
    <w:rsid w:val="00610CAA"/>
  </w:style>
  <w:style w:type="character" w:customStyle="1" w:styleId="divs">
    <w:name w:val="divs"/>
    <w:rsid w:val="00610CAA"/>
  </w:style>
  <w:style w:type="character" w:customStyle="1" w:styleId="in-top">
    <w:name w:val="in-top"/>
    <w:rsid w:val="00610CAA"/>
  </w:style>
  <w:style w:type="character" w:customStyle="1" w:styleId="article-date">
    <w:name w:val="article-date"/>
    <w:rsid w:val="00610CAA"/>
  </w:style>
  <w:style w:type="character" w:customStyle="1" w:styleId="bodysubtoc">
    <w:name w:val="bodysubtoc"/>
    <w:rsid w:val="00610CAA"/>
  </w:style>
  <w:style w:type="character" w:customStyle="1" w:styleId="lefttitlesmaller">
    <w:name w:val="lefttitlesmaller"/>
    <w:rsid w:val="00610CAA"/>
  </w:style>
  <w:style w:type="character" w:customStyle="1" w:styleId="mb">
    <w:name w:val="mb"/>
    <w:rsid w:val="00610CAA"/>
  </w:style>
  <w:style w:type="character" w:customStyle="1" w:styleId="field-content">
    <w:name w:val="field-content"/>
    <w:rsid w:val="00610CAA"/>
  </w:style>
  <w:style w:type="character" w:customStyle="1" w:styleId="submitted-date">
    <w:name w:val="submitted-date"/>
    <w:rsid w:val="00610CAA"/>
  </w:style>
  <w:style w:type="character" w:customStyle="1" w:styleId="submitted-time">
    <w:name w:val="submitted-time"/>
    <w:rsid w:val="00610CAA"/>
  </w:style>
  <w:style w:type="character" w:customStyle="1" w:styleId="A2">
    <w:name w:val="A2"/>
    <w:uiPriority w:val="99"/>
    <w:rsid w:val="00610CAA"/>
    <w:rPr>
      <w:rFonts w:ascii="Sabon LT Std" w:hAnsi="Sabon LT Std" w:cs="Sabon LT Std" w:hint="default"/>
      <w:color w:val="000000"/>
      <w:sz w:val="15"/>
      <w:szCs w:val="15"/>
    </w:rPr>
  </w:style>
  <w:style w:type="character" w:customStyle="1" w:styleId="searchword">
    <w:name w:val="searchword"/>
    <w:rsid w:val="00610CAA"/>
  </w:style>
  <w:style w:type="character" w:customStyle="1" w:styleId="meta-prep">
    <w:name w:val="meta-prep"/>
    <w:rsid w:val="00610CAA"/>
  </w:style>
  <w:style w:type="numbering" w:customStyle="1" w:styleId="1ai1">
    <w:name w:val="1 / a / i1"/>
    <w:rsid w:val="00610CAA"/>
    <w:pPr>
      <w:numPr>
        <w:numId w:val="14"/>
      </w:numPr>
    </w:pPr>
  </w:style>
  <w:style w:type="numbering" w:styleId="1ai">
    <w:name w:val="Outline List 1"/>
    <w:basedOn w:val="NoList"/>
    <w:unhideWhenUsed/>
    <w:rsid w:val="00610CAA"/>
    <w:pPr>
      <w:numPr>
        <w:numId w:val="15"/>
      </w:numPr>
    </w:pPr>
  </w:style>
  <w:style w:type="character" w:customStyle="1" w:styleId="FontStyle310">
    <w:name w:val="Font Style310"/>
    <w:uiPriority w:val="99"/>
    <w:rsid w:val="00610CAA"/>
    <w:rPr>
      <w:rFonts w:ascii="Times New Roman" w:hAnsi="Times New Roman" w:cs="Times New Roman"/>
      <w:b/>
      <w:bCs/>
      <w:i/>
      <w:iCs/>
      <w:spacing w:val="-10"/>
      <w:sz w:val="18"/>
      <w:szCs w:val="18"/>
    </w:rPr>
  </w:style>
  <w:style w:type="character" w:customStyle="1" w:styleId="FontStyle329">
    <w:name w:val="Font Style329"/>
    <w:uiPriority w:val="99"/>
    <w:rsid w:val="00610CAA"/>
    <w:rPr>
      <w:rFonts w:ascii="Times New Roman" w:hAnsi="Times New Roman" w:cs="Times New Roman"/>
      <w:b/>
      <w:bCs/>
      <w:spacing w:val="-10"/>
      <w:sz w:val="18"/>
      <w:szCs w:val="18"/>
    </w:rPr>
  </w:style>
  <w:style w:type="character" w:customStyle="1" w:styleId="FontStyle370">
    <w:name w:val="Font Style370"/>
    <w:uiPriority w:val="99"/>
    <w:rsid w:val="00610CAA"/>
    <w:rPr>
      <w:rFonts w:ascii="Cambria" w:hAnsi="Cambria" w:cs="Cambria"/>
      <w:b/>
      <w:bCs/>
      <w:spacing w:val="-10"/>
      <w:sz w:val="18"/>
      <w:szCs w:val="18"/>
    </w:rPr>
  </w:style>
  <w:style w:type="character" w:customStyle="1" w:styleId="FontStyle302">
    <w:name w:val="Font Style302"/>
    <w:uiPriority w:val="99"/>
    <w:rsid w:val="00610CAA"/>
    <w:rPr>
      <w:rFonts w:ascii="Times New Roman" w:hAnsi="Times New Roman" w:cs="Times New Roman"/>
      <w:b/>
      <w:bCs/>
      <w:sz w:val="22"/>
      <w:szCs w:val="22"/>
    </w:rPr>
  </w:style>
  <w:style w:type="character" w:customStyle="1" w:styleId="FontStyle347">
    <w:name w:val="Font Style347"/>
    <w:uiPriority w:val="99"/>
    <w:rsid w:val="00610CAA"/>
    <w:rPr>
      <w:rFonts w:ascii="Times New Roman" w:hAnsi="Times New Roman" w:cs="Times New Roman"/>
      <w:b/>
      <w:bCs/>
      <w:spacing w:val="-10"/>
      <w:sz w:val="20"/>
      <w:szCs w:val="20"/>
    </w:rPr>
  </w:style>
  <w:style w:type="paragraph" w:customStyle="1" w:styleId="Style27">
    <w:name w:val="Style27"/>
    <w:basedOn w:val="Normal"/>
    <w:uiPriority w:val="99"/>
    <w:rsid w:val="00610CAA"/>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610CAA"/>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610CAA"/>
    <w:rPr>
      <w:rFonts w:ascii="Times New Roman" w:hAnsi="Times New Roman" w:cs="Times New Roman"/>
      <w:spacing w:val="-10"/>
      <w:sz w:val="18"/>
      <w:szCs w:val="18"/>
    </w:rPr>
  </w:style>
  <w:style w:type="character" w:customStyle="1" w:styleId="FontStyle312">
    <w:name w:val="Font Style312"/>
    <w:uiPriority w:val="99"/>
    <w:rsid w:val="00610CAA"/>
    <w:rPr>
      <w:rFonts w:ascii="Times New Roman" w:hAnsi="Times New Roman" w:cs="Times New Roman"/>
      <w:b/>
      <w:bCs/>
      <w:spacing w:val="-10"/>
      <w:sz w:val="16"/>
      <w:szCs w:val="16"/>
    </w:rPr>
  </w:style>
  <w:style w:type="character" w:customStyle="1" w:styleId="FontStyle346">
    <w:name w:val="Font Style346"/>
    <w:uiPriority w:val="99"/>
    <w:rsid w:val="00610CAA"/>
    <w:rPr>
      <w:rFonts w:ascii="Times New Roman" w:hAnsi="Times New Roman" w:cs="Times New Roman"/>
      <w:b/>
      <w:bCs/>
      <w:spacing w:val="-10"/>
      <w:sz w:val="18"/>
      <w:szCs w:val="18"/>
    </w:rPr>
  </w:style>
  <w:style w:type="character" w:customStyle="1" w:styleId="FontStyle330">
    <w:name w:val="Font Style330"/>
    <w:uiPriority w:val="99"/>
    <w:rsid w:val="00610CAA"/>
    <w:rPr>
      <w:rFonts w:ascii="Times New Roman" w:hAnsi="Times New Roman" w:cs="Times New Roman"/>
      <w:b/>
      <w:bCs/>
      <w:sz w:val="16"/>
      <w:szCs w:val="16"/>
    </w:rPr>
  </w:style>
  <w:style w:type="character" w:customStyle="1" w:styleId="FontStyle372">
    <w:name w:val="Font Style372"/>
    <w:uiPriority w:val="99"/>
    <w:rsid w:val="00610CAA"/>
    <w:rPr>
      <w:rFonts w:ascii="Times New Roman" w:hAnsi="Times New Roman" w:cs="Times New Roman"/>
      <w:b/>
      <w:bCs/>
      <w:sz w:val="16"/>
      <w:szCs w:val="16"/>
    </w:rPr>
  </w:style>
  <w:style w:type="paragraph" w:customStyle="1" w:styleId="Style59">
    <w:name w:val="Style59"/>
    <w:basedOn w:val="Normal"/>
    <w:uiPriority w:val="99"/>
    <w:rsid w:val="00610CAA"/>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610CAA"/>
    <w:rPr>
      <w:rFonts w:ascii="Times New Roman" w:hAnsi="Times New Roman" w:cs="Times New Roman"/>
      <w:b/>
      <w:bCs/>
      <w:i/>
      <w:iCs/>
      <w:sz w:val="16"/>
      <w:szCs w:val="16"/>
    </w:rPr>
  </w:style>
  <w:style w:type="paragraph" w:customStyle="1" w:styleId="Style200">
    <w:name w:val="Style20"/>
    <w:basedOn w:val="Normal"/>
    <w:uiPriority w:val="99"/>
    <w:rsid w:val="00610CAA"/>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610CAA"/>
    <w:rPr>
      <w:rFonts w:ascii="Times New Roman" w:hAnsi="Times New Roman" w:cs="Times New Roman"/>
      <w:smallCaps/>
      <w:sz w:val="14"/>
      <w:szCs w:val="14"/>
    </w:rPr>
  </w:style>
  <w:style w:type="paragraph" w:customStyle="1" w:styleId="Style89">
    <w:name w:val="Style89"/>
    <w:basedOn w:val="Normal"/>
    <w:uiPriority w:val="99"/>
    <w:rsid w:val="00610CAA"/>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610CAA"/>
    <w:rPr>
      <w:rFonts w:ascii="Times New Roman" w:hAnsi="Times New Roman" w:cs="Times New Roman"/>
      <w:b/>
      <w:bCs/>
      <w:spacing w:val="-10"/>
      <w:sz w:val="22"/>
      <w:szCs w:val="22"/>
    </w:rPr>
  </w:style>
  <w:style w:type="character" w:customStyle="1" w:styleId="FontStyle320">
    <w:name w:val="Font Style320"/>
    <w:uiPriority w:val="99"/>
    <w:rsid w:val="00610CAA"/>
    <w:rPr>
      <w:rFonts w:ascii="Times New Roman" w:hAnsi="Times New Roman" w:cs="Times New Roman"/>
      <w:b/>
      <w:bCs/>
      <w:spacing w:val="-10"/>
      <w:sz w:val="22"/>
      <w:szCs w:val="22"/>
    </w:rPr>
  </w:style>
  <w:style w:type="character" w:customStyle="1" w:styleId="FontStyle352">
    <w:name w:val="Font Style352"/>
    <w:uiPriority w:val="99"/>
    <w:rsid w:val="00610CAA"/>
    <w:rPr>
      <w:rFonts w:ascii="Times New Roman" w:hAnsi="Times New Roman" w:cs="Times New Roman"/>
      <w:b/>
      <w:bCs/>
      <w:sz w:val="16"/>
      <w:szCs w:val="16"/>
    </w:rPr>
  </w:style>
  <w:style w:type="character" w:customStyle="1" w:styleId="FontStyle356">
    <w:name w:val="Font Style356"/>
    <w:uiPriority w:val="99"/>
    <w:rsid w:val="00610CAA"/>
    <w:rPr>
      <w:rFonts w:ascii="Times New Roman" w:hAnsi="Times New Roman" w:cs="Times New Roman"/>
      <w:b/>
      <w:bCs/>
      <w:spacing w:val="-10"/>
      <w:sz w:val="22"/>
      <w:szCs w:val="22"/>
    </w:rPr>
  </w:style>
  <w:style w:type="character" w:customStyle="1" w:styleId="FontStyle298">
    <w:name w:val="Font Style298"/>
    <w:uiPriority w:val="99"/>
    <w:rsid w:val="00610CAA"/>
    <w:rPr>
      <w:rFonts w:ascii="Times New Roman" w:hAnsi="Times New Roman" w:cs="Times New Roman"/>
      <w:sz w:val="18"/>
      <w:szCs w:val="18"/>
    </w:rPr>
  </w:style>
  <w:style w:type="character" w:customStyle="1" w:styleId="FontStyle311">
    <w:name w:val="Font Style311"/>
    <w:uiPriority w:val="99"/>
    <w:rsid w:val="00610CAA"/>
    <w:rPr>
      <w:rFonts w:ascii="Times New Roman" w:hAnsi="Times New Roman" w:cs="Times New Roman"/>
      <w:b/>
      <w:bCs/>
      <w:spacing w:val="-10"/>
      <w:sz w:val="18"/>
      <w:szCs w:val="18"/>
    </w:rPr>
  </w:style>
  <w:style w:type="character" w:customStyle="1" w:styleId="FontStyle332">
    <w:name w:val="Font Style332"/>
    <w:uiPriority w:val="99"/>
    <w:rsid w:val="00610CAA"/>
    <w:rPr>
      <w:rFonts w:ascii="Times New Roman" w:hAnsi="Times New Roman" w:cs="Times New Roman"/>
      <w:b/>
      <w:bCs/>
      <w:i/>
      <w:iCs/>
      <w:spacing w:val="-10"/>
      <w:sz w:val="20"/>
      <w:szCs w:val="20"/>
    </w:rPr>
  </w:style>
  <w:style w:type="character" w:customStyle="1" w:styleId="FontStyle371">
    <w:name w:val="Font Style371"/>
    <w:uiPriority w:val="99"/>
    <w:rsid w:val="00610CAA"/>
    <w:rPr>
      <w:rFonts w:ascii="Times New Roman" w:hAnsi="Times New Roman" w:cs="Times New Roman"/>
      <w:sz w:val="16"/>
      <w:szCs w:val="16"/>
    </w:rPr>
  </w:style>
  <w:style w:type="character" w:customStyle="1" w:styleId="FontStyle350">
    <w:name w:val="Font Style350"/>
    <w:uiPriority w:val="99"/>
    <w:rsid w:val="00610CAA"/>
    <w:rPr>
      <w:rFonts w:ascii="Times New Roman" w:hAnsi="Times New Roman" w:cs="Times New Roman"/>
      <w:b/>
      <w:bCs/>
      <w:i/>
      <w:iCs/>
      <w:sz w:val="20"/>
      <w:szCs w:val="20"/>
    </w:rPr>
  </w:style>
  <w:style w:type="paragraph" w:customStyle="1" w:styleId="Style8">
    <w:name w:val="Style8"/>
    <w:basedOn w:val="Normal"/>
    <w:uiPriority w:val="99"/>
    <w:rsid w:val="00610CAA"/>
    <w:pPr>
      <w:widowControl w:val="0"/>
      <w:autoSpaceDE w:val="0"/>
      <w:autoSpaceDN w:val="0"/>
      <w:adjustRightInd w:val="0"/>
    </w:pPr>
    <w:rPr>
      <w:rFonts w:eastAsia="Times New Roman"/>
      <w:sz w:val="24"/>
    </w:rPr>
  </w:style>
  <w:style w:type="paragraph" w:customStyle="1" w:styleId="Style5">
    <w:name w:val="Style5"/>
    <w:basedOn w:val="Normal"/>
    <w:uiPriority w:val="99"/>
    <w:rsid w:val="00610CAA"/>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610CAA"/>
    <w:pPr>
      <w:widowControl w:val="0"/>
      <w:autoSpaceDE w:val="0"/>
      <w:autoSpaceDN w:val="0"/>
      <w:adjustRightInd w:val="0"/>
    </w:pPr>
    <w:rPr>
      <w:rFonts w:eastAsia="Times New Roman"/>
      <w:sz w:val="24"/>
    </w:rPr>
  </w:style>
  <w:style w:type="character" w:customStyle="1" w:styleId="FontStyle351">
    <w:name w:val="Font Style351"/>
    <w:uiPriority w:val="99"/>
    <w:rsid w:val="00610CAA"/>
    <w:rPr>
      <w:rFonts w:ascii="Times New Roman" w:hAnsi="Times New Roman" w:cs="Times New Roman"/>
      <w:b/>
      <w:bCs/>
      <w:sz w:val="22"/>
      <w:szCs w:val="22"/>
    </w:rPr>
  </w:style>
  <w:style w:type="paragraph" w:customStyle="1" w:styleId="Style10">
    <w:name w:val="Style10"/>
    <w:basedOn w:val="Normal"/>
    <w:uiPriority w:val="99"/>
    <w:rsid w:val="00610CAA"/>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610CAA"/>
    <w:pPr>
      <w:widowControl w:val="0"/>
      <w:autoSpaceDE w:val="0"/>
      <w:autoSpaceDN w:val="0"/>
      <w:adjustRightInd w:val="0"/>
      <w:jc w:val="both"/>
    </w:pPr>
    <w:rPr>
      <w:rFonts w:eastAsia="Times New Roman"/>
      <w:sz w:val="24"/>
    </w:rPr>
  </w:style>
  <w:style w:type="character" w:customStyle="1" w:styleId="FontStyle369">
    <w:name w:val="Font Style369"/>
    <w:uiPriority w:val="99"/>
    <w:rsid w:val="00610CAA"/>
    <w:rPr>
      <w:rFonts w:ascii="Times New Roman" w:hAnsi="Times New Roman" w:cs="Times New Roman"/>
      <w:b/>
      <w:bCs/>
      <w:spacing w:val="-10"/>
      <w:sz w:val="20"/>
      <w:szCs w:val="20"/>
    </w:rPr>
  </w:style>
  <w:style w:type="character" w:customStyle="1" w:styleId="FontStyle357">
    <w:name w:val="Font Style357"/>
    <w:uiPriority w:val="99"/>
    <w:rsid w:val="00610CAA"/>
    <w:rPr>
      <w:rFonts w:ascii="Times New Roman" w:hAnsi="Times New Roman" w:cs="Times New Roman"/>
      <w:b/>
      <w:bCs/>
      <w:spacing w:val="-10"/>
      <w:sz w:val="22"/>
      <w:szCs w:val="22"/>
    </w:rPr>
  </w:style>
  <w:style w:type="paragraph" w:customStyle="1" w:styleId="Style67">
    <w:name w:val="Style67"/>
    <w:basedOn w:val="Normal"/>
    <w:uiPriority w:val="99"/>
    <w:rsid w:val="00610CAA"/>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610CAA"/>
    <w:rPr>
      <w:rFonts w:ascii="Times New Roman" w:hAnsi="Times New Roman" w:cs="Times New Roman"/>
      <w:sz w:val="20"/>
      <w:szCs w:val="20"/>
    </w:rPr>
  </w:style>
  <w:style w:type="character" w:customStyle="1" w:styleId="FontStyle374">
    <w:name w:val="Font Style374"/>
    <w:uiPriority w:val="99"/>
    <w:rsid w:val="00610CAA"/>
    <w:rPr>
      <w:rFonts w:ascii="Times New Roman" w:hAnsi="Times New Roman" w:cs="Times New Roman"/>
      <w:b/>
      <w:bCs/>
      <w:spacing w:val="-10"/>
      <w:sz w:val="22"/>
      <w:szCs w:val="22"/>
    </w:rPr>
  </w:style>
  <w:style w:type="paragraph" w:customStyle="1" w:styleId="Style30">
    <w:name w:val="Style30"/>
    <w:basedOn w:val="Normal"/>
    <w:uiPriority w:val="99"/>
    <w:rsid w:val="00610CAA"/>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610CAA"/>
    <w:rPr>
      <w:rFonts w:ascii="Times New Roman" w:hAnsi="Times New Roman" w:cs="Times New Roman"/>
      <w:smallCaps/>
      <w:sz w:val="16"/>
      <w:szCs w:val="16"/>
    </w:rPr>
  </w:style>
  <w:style w:type="paragraph" w:customStyle="1" w:styleId="Style93">
    <w:name w:val="Style93"/>
    <w:basedOn w:val="Normal"/>
    <w:uiPriority w:val="99"/>
    <w:rsid w:val="00610CAA"/>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610CAA"/>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610CAA"/>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610CAA"/>
    <w:rPr>
      <w:u w:val="single"/>
    </w:rPr>
  </w:style>
  <w:style w:type="character" w:customStyle="1" w:styleId="SmalltextCharCharCharChar0">
    <w:name w:val="Small text Char Char Char Char"/>
    <w:rsid w:val="00610CAA"/>
    <w:rPr>
      <w:sz w:val="16"/>
      <w:szCs w:val="24"/>
      <w:lang w:val="en-US" w:eastAsia="en-US" w:bidi="ar-SA"/>
    </w:rPr>
  </w:style>
  <w:style w:type="paragraph" w:customStyle="1" w:styleId="boldcitation">
    <w:name w:val="bold citation"/>
    <w:basedOn w:val="Normal"/>
    <w:rsid w:val="00610CAA"/>
    <w:rPr>
      <w:rFonts w:ascii="Arial" w:eastAsia="Times New Roman" w:hAnsi="Arial"/>
      <w:b/>
      <w:sz w:val="28"/>
      <w:u w:val="thick"/>
    </w:rPr>
  </w:style>
  <w:style w:type="character" w:customStyle="1" w:styleId="underlinecardChar">
    <w:name w:val="underline card Char"/>
    <w:rsid w:val="00610CAA"/>
    <w:rPr>
      <w:rFonts w:ascii="Arial" w:hAnsi="Arial"/>
      <w:noProof w:val="0"/>
      <w:sz w:val="18"/>
      <w:szCs w:val="24"/>
      <w:u w:val="single"/>
      <w:lang w:val="en-US" w:eastAsia="en-US" w:bidi="ar-SA"/>
    </w:rPr>
  </w:style>
  <w:style w:type="character" w:customStyle="1" w:styleId="CardsCharCharChar">
    <w:name w:val="Cards Char Char Char"/>
    <w:rsid w:val="00610CAA"/>
    <w:rPr>
      <w:szCs w:val="24"/>
      <w:lang w:val="en-US" w:eastAsia="en-US" w:bidi="ar-SA"/>
    </w:rPr>
  </w:style>
  <w:style w:type="character" w:customStyle="1" w:styleId="HiddenBlockHeaderChar">
    <w:name w:val="Hidden Block Header Char"/>
    <w:link w:val="HiddenBlockHeader"/>
    <w:rsid w:val="00610CAA"/>
    <w:rPr>
      <w:rFonts w:ascii="Times New Roman" w:eastAsia="Times New Roman" w:hAnsi="Times New Roman" w:cs="Courier New"/>
      <w:b/>
      <w:bCs/>
      <w:sz w:val="28"/>
      <w:szCs w:val="22"/>
    </w:rPr>
  </w:style>
  <w:style w:type="paragraph" w:customStyle="1" w:styleId="NothingCharChar">
    <w:name w:val="Nothing Char Char"/>
    <w:link w:val="NothingCharCharChar"/>
    <w:rsid w:val="00610CAA"/>
    <w:pPr>
      <w:jc w:val="both"/>
    </w:pPr>
    <w:rPr>
      <w:rFonts w:ascii="Times New Roman" w:eastAsia="MS Mincho" w:hAnsi="Times New Roman" w:cs="Times New Roman"/>
    </w:rPr>
  </w:style>
  <w:style w:type="character" w:customStyle="1" w:styleId="NothingCharCharChar">
    <w:name w:val="Nothing Char Char Char"/>
    <w:link w:val="NothingCharChar"/>
    <w:rsid w:val="00610CAA"/>
    <w:rPr>
      <w:rFonts w:ascii="Times New Roman" w:eastAsia="MS Mincho" w:hAnsi="Times New Roman" w:cs="Times New Roman"/>
    </w:rPr>
  </w:style>
  <w:style w:type="character" w:customStyle="1" w:styleId="CardsCharChar">
    <w:name w:val="Cards Char Char"/>
    <w:rsid w:val="00610CAA"/>
    <w:rPr>
      <w:szCs w:val="24"/>
      <w:lang w:val="en-US" w:eastAsia="en-US" w:bidi="ar-SA"/>
    </w:rPr>
  </w:style>
  <w:style w:type="character" w:customStyle="1" w:styleId="CardsCharCharCharChar">
    <w:name w:val="Cards Char Char Char Char"/>
    <w:rsid w:val="00610CAA"/>
    <w:rPr>
      <w:szCs w:val="24"/>
      <w:lang w:val="en-US" w:eastAsia="en-US" w:bidi="ar-SA"/>
    </w:rPr>
  </w:style>
  <w:style w:type="character" w:customStyle="1" w:styleId="BlockHeadingsCharChar">
    <w:name w:val="Block Headings Char Char"/>
    <w:rsid w:val="00610CAA"/>
    <w:rPr>
      <w:b/>
      <w:sz w:val="36"/>
      <w:szCs w:val="24"/>
      <w:u w:val="single"/>
      <w:lang w:val="en-US" w:eastAsia="en-US" w:bidi="ar-SA"/>
    </w:rPr>
  </w:style>
  <w:style w:type="character" w:customStyle="1" w:styleId="NothingChar1">
    <w:name w:val="Nothing Char1"/>
    <w:rsid w:val="00610CAA"/>
    <w:rPr>
      <w:szCs w:val="24"/>
      <w:lang w:val="en-US" w:eastAsia="en-US" w:bidi="ar-SA"/>
    </w:rPr>
  </w:style>
  <w:style w:type="paragraph" w:customStyle="1" w:styleId="bloctitles">
    <w:name w:val="bloc titles"/>
    <w:basedOn w:val="Heading1"/>
    <w:next w:val="Normal"/>
    <w:link w:val="bloctitlesChar"/>
    <w:autoRedefine/>
    <w:rsid w:val="00610CAA"/>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610CAA"/>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610CAA"/>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610CAA"/>
  </w:style>
  <w:style w:type="character" w:customStyle="1" w:styleId="RegularChar">
    <w:name w:val="Regular Char"/>
    <w:link w:val="Regular"/>
    <w:rsid w:val="00610CAA"/>
    <w:rPr>
      <w:rFonts w:ascii="Garamond" w:eastAsia="Times New Roman" w:hAnsi="Garamond" w:cs="Arial"/>
      <w:bCs/>
      <w:kern w:val="20"/>
      <w:sz w:val="20"/>
      <w:szCs w:val="32"/>
    </w:rPr>
  </w:style>
  <w:style w:type="character" w:customStyle="1" w:styleId="StyleTimesNewRoman">
    <w:name w:val="Style Times New Roman"/>
    <w:rsid w:val="00610CAA"/>
    <w:rPr>
      <w:rFonts w:ascii="Garamond" w:hAnsi="Garamond"/>
    </w:rPr>
  </w:style>
  <w:style w:type="paragraph" w:customStyle="1" w:styleId="INDENTEDPARAGRAPH">
    <w:name w:val="INDENTED PARAGRAPH"/>
    <w:rsid w:val="00610CAA"/>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610CAA"/>
    <w:rPr>
      <w:rFonts w:cs="Arial"/>
      <w:bCs/>
      <w:caps/>
      <w:color w:val="FFFFFF"/>
      <w:sz w:val="2"/>
      <w:szCs w:val="2"/>
      <w:lang w:val="en-US" w:eastAsia="en-US" w:bidi="ar-SA"/>
    </w:rPr>
  </w:style>
  <w:style w:type="paragraph" w:customStyle="1" w:styleId="Numbering">
    <w:name w:val="Numbering"/>
    <w:basedOn w:val="Normal"/>
    <w:next w:val="Normal"/>
    <w:rsid w:val="00610CAA"/>
    <w:pPr>
      <w:widowControl w:val="0"/>
      <w:numPr>
        <w:numId w:val="20"/>
      </w:numPr>
      <w:suppressAutoHyphens/>
      <w:spacing w:after="200"/>
    </w:pPr>
    <w:rPr>
      <w:rFonts w:eastAsia="Times New Roman"/>
      <w:b/>
      <w:sz w:val="24"/>
      <w:szCs w:val="18"/>
    </w:rPr>
  </w:style>
  <w:style w:type="paragraph" w:customStyle="1" w:styleId="Un-IndexedHeading">
    <w:name w:val="Un-Indexed Heading"/>
    <w:basedOn w:val="Heading1"/>
    <w:next w:val="Normal"/>
    <w:rsid w:val="00610CAA"/>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610CAA"/>
    <w:pPr>
      <w:widowControl w:val="0"/>
      <w:numPr>
        <w:numId w:val="23"/>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610CAA"/>
    <w:pPr>
      <w:numPr>
        <w:numId w:val="18"/>
      </w:numPr>
    </w:pPr>
  </w:style>
  <w:style w:type="paragraph" w:customStyle="1" w:styleId="Lettering">
    <w:name w:val="Lettering"/>
    <w:basedOn w:val="Numbering"/>
    <w:next w:val="Normal"/>
    <w:rsid w:val="00610CAA"/>
    <w:pPr>
      <w:numPr>
        <w:numId w:val="16"/>
      </w:numPr>
    </w:pPr>
    <w:rPr>
      <w:szCs w:val="22"/>
    </w:rPr>
  </w:style>
  <w:style w:type="paragraph" w:customStyle="1" w:styleId="FileName">
    <w:name w:val="File Name"/>
    <w:basedOn w:val="Normal"/>
    <w:next w:val="Normal"/>
    <w:rsid w:val="00610CAA"/>
    <w:pPr>
      <w:widowControl w:val="0"/>
      <w:numPr>
        <w:numId w:val="17"/>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610CAA"/>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610CAA"/>
    <w:pPr>
      <w:numPr>
        <w:numId w:val="19"/>
      </w:numPr>
      <w:tabs>
        <w:tab w:val="num" w:pos="360"/>
      </w:tabs>
      <w:ind w:left="360"/>
    </w:pPr>
  </w:style>
  <w:style w:type="paragraph" w:customStyle="1" w:styleId="CardContinued1">
    <w:name w:val="Card Continued 1"/>
    <w:basedOn w:val="Normal"/>
    <w:next w:val="Normal"/>
    <w:rsid w:val="00610CAA"/>
    <w:pPr>
      <w:widowControl w:val="0"/>
      <w:numPr>
        <w:numId w:val="22"/>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610CAA"/>
    <w:pPr>
      <w:numPr>
        <w:numId w:val="0"/>
      </w:numPr>
      <w:spacing w:before="0" w:after="120"/>
      <w:jc w:val="left"/>
    </w:pPr>
  </w:style>
  <w:style w:type="paragraph" w:customStyle="1" w:styleId="Clearformatting0">
    <w:name w:val="Clear formatting"/>
    <w:basedOn w:val="Normal"/>
    <w:rsid w:val="00610CAA"/>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610CAA"/>
  </w:style>
  <w:style w:type="paragraph" w:customStyle="1" w:styleId="SmallCardText">
    <w:name w:val="Small Card Text"/>
    <w:rsid w:val="00610CAA"/>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610CAA"/>
    <w:rPr>
      <w:sz w:val="16"/>
      <w:szCs w:val="16"/>
      <w:lang w:val="en-US" w:eastAsia="en-US" w:bidi="ar-SA"/>
    </w:rPr>
  </w:style>
  <w:style w:type="paragraph" w:customStyle="1" w:styleId="TAGFONT">
    <w:name w:val="TAG FONT"/>
    <w:basedOn w:val="Normal"/>
    <w:autoRedefine/>
    <w:rsid w:val="00610CAA"/>
    <w:rPr>
      <w:rFonts w:eastAsia="Times New Roman"/>
      <w:sz w:val="24"/>
    </w:rPr>
  </w:style>
  <w:style w:type="character" w:customStyle="1" w:styleId="mainarttxt">
    <w:name w:val="mainarttxt"/>
    <w:basedOn w:val="DefaultParagraphFont"/>
    <w:rsid w:val="00610CAA"/>
  </w:style>
  <w:style w:type="paragraph" w:customStyle="1" w:styleId="TagChar1CharCharCharChar">
    <w:name w:val="Tag Char1 Char Char Char Char"/>
    <w:basedOn w:val="Normal"/>
    <w:rsid w:val="00610CAA"/>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610CAA"/>
    <w:rPr>
      <w:sz w:val="20"/>
    </w:rPr>
  </w:style>
  <w:style w:type="character" w:customStyle="1" w:styleId="highlightChar">
    <w:name w:val="highlight Char"/>
    <w:rsid w:val="00610CAA"/>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610CAA"/>
    <w:rPr>
      <w:rFonts w:eastAsia="Batang" w:cs="Arial"/>
      <w:b/>
      <w:bCs/>
      <w:iCs/>
      <w:sz w:val="24"/>
      <w:szCs w:val="28"/>
      <w:lang w:val="en-US" w:eastAsia="en-US" w:bidi="ar-SA"/>
    </w:rPr>
  </w:style>
  <w:style w:type="paragraph" w:customStyle="1" w:styleId="formfldssel">
    <w:name w:val="formfldssel"/>
    <w:basedOn w:val="Normal"/>
    <w:rsid w:val="00610CAA"/>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610CAA"/>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610CAA"/>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610CAA"/>
  </w:style>
  <w:style w:type="character" w:customStyle="1" w:styleId="StyleCardTextUnderline3Char">
    <w:name w:val="Style Card Text + Underline3 Char"/>
    <w:rsid w:val="00610CAA"/>
    <w:rPr>
      <w:rFonts w:eastAsia="SimSun"/>
      <w:szCs w:val="24"/>
      <w:u w:val="thick"/>
      <w:lang w:val="en-US" w:eastAsia="zh-CN" w:bidi="ar-SA"/>
    </w:rPr>
  </w:style>
  <w:style w:type="character" w:customStyle="1" w:styleId="BoldandUnderlineChar1Char2CharChar">
    <w:name w:val="Bold and Underline Char1 Char2 Char Char"/>
    <w:rsid w:val="00610CAA"/>
    <w:rPr>
      <w:b/>
      <w:noProof w:val="0"/>
      <w:szCs w:val="24"/>
      <w:u w:val="single"/>
      <w:lang w:val="en-US" w:eastAsia="en-US" w:bidi="ar-SA"/>
    </w:rPr>
  </w:style>
  <w:style w:type="character" w:customStyle="1" w:styleId="UnderlineChar1Char1">
    <w:name w:val="Underline Char1 Char1"/>
    <w:rsid w:val="00610CAA"/>
    <w:rPr>
      <w:noProof w:val="0"/>
      <w:szCs w:val="24"/>
      <w:u w:val="single"/>
      <w:lang w:val="en-US" w:eastAsia="en-US" w:bidi="ar-SA"/>
    </w:rPr>
  </w:style>
  <w:style w:type="paragraph" w:customStyle="1" w:styleId="Underlinestyle1">
    <w:name w:val="Underlinestyle"/>
    <w:basedOn w:val="Normal"/>
    <w:rsid w:val="00610CAA"/>
    <w:pPr>
      <w:tabs>
        <w:tab w:val="left" w:pos="720"/>
      </w:tabs>
      <w:ind w:left="720"/>
    </w:pPr>
    <w:rPr>
      <w:rFonts w:eastAsia="Times New Roman"/>
      <w:szCs w:val="20"/>
      <w:u w:val="single"/>
    </w:rPr>
  </w:style>
  <w:style w:type="character" w:customStyle="1" w:styleId="featurecontentgray1">
    <w:name w:val="featurecontentgray1"/>
    <w:rsid w:val="00610CAA"/>
    <w:rPr>
      <w:rFonts w:ascii="Arial" w:hAnsi="Arial" w:cs="Arial" w:hint="default"/>
      <w:color w:val="666666"/>
    </w:rPr>
  </w:style>
  <w:style w:type="character" w:customStyle="1" w:styleId="CardCharCharChar0">
    <w:name w:val="Card Char Char Char"/>
    <w:rsid w:val="00610CAA"/>
    <w:rPr>
      <w:rFonts w:ascii="Book Antiqua" w:hAnsi="Book Antiqua"/>
      <w:szCs w:val="24"/>
      <w:lang w:val="en-US" w:eastAsia="en-US" w:bidi="ar-SA"/>
    </w:rPr>
  </w:style>
  <w:style w:type="character" w:customStyle="1" w:styleId="big1">
    <w:name w:val="big1"/>
    <w:rsid w:val="00610CAA"/>
    <w:rPr>
      <w:sz w:val="28"/>
      <w:szCs w:val="28"/>
    </w:rPr>
  </w:style>
  <w:style w:type="character" w:customStyle="1" w:styleId="prodgeneral">
    <w:name w:val="prodgeneral"/>
    <w:basedOn w:val="DefaultParagraphFont"/>
    <w:rsid w:val="00610CAA"/>
  </w:style>
  <w:style w:type="character" w:customStyle="1" w:styleId="StyleUnderlineChar0">
    <w:name w:val="Style Underline + Char"/>
    <w:rsid w:val="00610CAA"/>
    <w:rPr>
      <w:rFonts w:eastAsia="SimSun" w:cs="Arial"/>
      <w:b/>
      <w:bCs/>
      <w:iCs/>
      <w:caps/>
      <w:sz w:val="24"/>
      <w:szCs w:val="24"/>
      <w:u w:val="single"/>
      <w:lang w:val="en-US" w:eastAsia="en-US" w:bidi="ar-SA"/>
    </w:rPr>
  </w:style>
  <w:style w:type="character" w:customStyle="1" w:styleId="StyleciteChar">
    <w:name w:val="Style cite + Char"/>
    <w:basedOn w:val="citeChar2"/>
    <w:rsid w:val="00610CAA"/>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610CAA"/>
    <w:rPr>
      <w:rFonts w:eastAsia="Times New Roman"/>
      <w:b/>
      <w:sz w:val="24"/>
    </w:rPr>
  </w:style>
  <w:style w:type="paragraph" w:customStyle="1" w:styleId="RepeatHeader">
    <w:name w:val="Repeat Header"/>
    <w:basedOn w:val="HeaderDebate"/>
    <w:rsid w:val="00610CAA"/>
    <w:pPr>
      <w:outlineLvl w:val="1"/>
    </w:pPr>
    <w:rPr>
      <w:szCs w:val="48"/>
    </w:rPr>
  </w:style>
  <w:style w:type="character" w:customStyle="1" w:styleId="sectiontitle">
    <w:name w:val="sectiontitle"/>
    <w:basedOn w:val="DefaultParagraphFont"/>
    <w:rsid w:val="00610CAA"/>
  </w:style>
  <w:style w:type="character" w:customStyle="1" w:styleId="sectionsubtitle">
    <w:name w:val="sectionsubtitle"/>
    <w:basedOn w:val="DefaultParagraphFont"/>
    <w:rsid w:val="00610CAA"/>
  </w:style>
  <w:style w:type="character" w:customStyle="1" w:styleId="copyright">
    <w:name w:val="copyright"/>
    <w:basedOn w:val="DefaultParagraphFont"/>
    <w:rsid w:val="00610CAA"/>
  </w:style>
  <w:style w:type="character" w:customStyle="1" w:styleId="EvidenceTag">
    <w:name w:val="Evidence Tag"/>
    <w:rsid w:val="00610CAA"/>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610CAA"/>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610CAA"/>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610CAA"/>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610CAA"/>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610CAA"/>
    <w:rPr>
      <w:rFonts w:eastAsia="Times New Roman"/>
      <w:sz w:val="16"/>
    </w:rPr>
  </w:style>
  <w:style w:type="paragraph" w:customStyle="1" w:styleId="citationunderline">
    <w:name w:val="citation/underline"/>
    <w:autoRedefine/>
    <w:rsid w:val="00610CAA"/>
    <w:rPr>
      <w:rFonts w:ascii="Times New Roman" w:eastAsia="Times New Roman" w:hAnsi="Times New Roman" w:cs="Times New Roman"/>
      <w:b/>
      <w:u w:val="single"/>
    </w:rPr>
  </w:style>
  <w:style w:type="character" w:customStyle="1" w:styleId="smcaps">
    <w:name w:val="smcaps"/>
    <w:basedOn w:val="DefaultParagraphFont"/>
    <w:rsid w:val="00610CAA"/>
  </w:style>
  <w:style w:type="character" w:customStyle="1" w:styleId="inside-head1">
    <w:name w:val="inside-head1"/>
    <w:rsid w:val="00610CAA"/>
    <w:rPr>
      <w:rFonts w:ascii="Arial" w:hAnsi="Arial" w:cs="Arial" w:hint="default"/>
      <w:b/>
      <w:bCs/>
      <w:color w:val="000000"/>
      <w:spacing w:val="-15"/>
      <w:sz w:val="45"/>
      <w:szCs w:val="45"/>
    </w:rPr>
  </w:style>
  <w:style w:type="character" w:customStyle="1" w:styleId="datestamp1">
    <w:name w:val="datestamp1"/>
    <w:rsid w:val="00610CAA"/>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610CAA"/>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610CAA"/>
  </w:style>
  <w:style w:type="paragraph" w:customStyle="1" w:styleId="links1">
    <w:name w:val="links1"/>
    <w:basedOn w:val="Normal"/>
    <w:rsid w:val="00610CAA"/>
    <w:pPr>
      <w:spacing w:before="100" w:beforeAutospacing="1" w:after="100" w:afterAutospacing="1"/>
    </w:pPr>
    <w:rPr>
      <w:rFonts w:eastAsia="Times New Roman"/>
      <w:color w:val="FFFFFF"/>
      <w:sz w:val="16"/>
      <w:szCs w:val="16"/>
    </w:rPr>
  </w:style>
  <w:style w:type="paragraph" w:customStyle="1" w:styleId="endtext">
    <w:name w:val="endtext"/>
    <w:basedOn w:val="Normal"/>
    <w:rsid w:val="00610CAA"/>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610CAA"/>
    <w:rPr>
      <w:rFonts w:ascii="Verdana" w:hAnsi="Verdana" w:hint="default"/>
      <w:b/>
      <w:bCs/>
      <w:sz w:val="32"/>
      <w:szCs w:val="32"/>
    </w:rPr>
  </w:style>
  <w:style w:type="character" w:customStyle="1" w:styleId="storydeck31">
    <w:name w:val="storydeck31"/>
    <w:rsid w:val="00610CAA"/>
    <w:rPr>
      <w:rFonts w:ascii="Verdana" w:hAnsi="Verdana" w:hint="default"/>
      <w:i w:val="0"/>
      <w:iCs w:val="0"/>
      <w:sz w:val="21"/>
      <w:szCs w:val="21"/>
    </w:rPr>
  </w:style>
  <w:style w:type="character" w:customStyle="1" w:styleId="subtitle10">
    <w:name w:val="subtitle1"/>
    <w:rsid w:val="00610CAA"/>
    <w:rPr>
      <w:rFonts w:ascii="Verdana" w:hAnsi="Verdana" w:hint="default"/>
      <w:b w:val="0"/>
      <w:bCs w:val="0"/>
      <w:vanish w:val="0"/>
      <w:webHidden w:val="0"/>
      <w:color w:val="484848"/>
      <w:sz w:val="14"/>
      <w:szCs w:val="14"/>
      <w:specVanish w:val="0"/>
    </w:rPr>
  </w:style>
  <w:style w:type="paragraph" w:customStyle="1" w:styleId="g">
    <w:name w:val="g"/>
    <w:basedOn w:val="Normal"/>
    <w:rsid w:val="00610CAA"/>
    <w:pPr>
      <w:spacing w:before="240" w:after="240"/>
    </w:pPr>
    <w:rPr>
      <w:rFonts w:eastAsia="Times New Roman"/>
      <w:sz w:val="24"/>
    </w:rPr>
  </w:style>
  <w:style w:type="character" w:customStyle="1" w:styleId="clsbiolink">
    <w:name w:val="clsbiolink"/>
    <w:basedOn w:val="DefaultParagraphFont"/>
    <w:rsid w:val="00610CAA"/>
  </w:style>
  <w:style w:type="character" w:customStyle="1" w:styleId="clssmaller">
    <w:name w:val="clssmaller"/>
    <w:basedOn w:val="DefaultParagraphFont"/>
    <w:rsid w:val="00610CAA"/>
  </w:style>
  <w:style w:type="character" w:customStyle="1" w:styleId="sm1">
    <w:name w:val="sm1"/>
    <w:rsid w:val="00610CAA"/>
    <w:rPr>
      <w:rFonts w:ascii="Verdana" w:hAnsi="Verdana" w:hint="default"/>
      <w:i w:val="0"/>
      <w:iCs w:val="0"/>
      <w:smallCaps w:val="0"/>
      <w:color w:val="000000"/>
      <w:sz w:val="17"/>
      <w:szCs w:val="17"/>
    </w:rPr>
  </w:style>
  <w:style w:type="character" w:customStyle="1" w:styleId="noindentChar">
    <w:name w:val="noindent Char"/>
    <w:rsid w:val="00610CAA"/>
    <w:rPr>
      <w:rFonts w:ascii="Arial" w:hAnsi="Arial" w:cs="Arial"/>
      <w:sz w:val="24"/>
      <w:szCs w:val="24"/>
      <w:lang w:val="en-US" w:eastAsia="en-US" w:bidi="ar-SA"/>
    </w:rPr>
  </w:style>
  <w:style w:type="character" w:customStyle="1" w:styleId="SmallChar1">
    <w:name w:val="Small Char1"/>
    <w:rsid w:val="00610CAA"/>
    <w:rPr>
      <w:sz w:val="16"/>
      <w:szCs w:val="24"/>
      <w:lang w:val="en-US" w:eastAsia="en-US" w:bidi="ar-SA"/>
    </w:rPr>
  </w:style>
  <w:style w:type="character" w:customStyle="1" w:styleId="fullcite0">
    <w:name w:val="fullcite"/>
    <w:basedOn w:val="DefaultParagraphFont"/>
    <w:rsid w:val="00610CAA"/>
  </w:style>
  <w:style w:type="character" w:customStyle="1" w:styleId="Style9ptThickunderline">
    <w:name w:val="Style 9 pt Thick underline"/>
    <w:rsid w:val="00610CAA"/>
    <w:rPr>
      <w:sz w:val="24"/>
      <w:u w:val="thick"/>
    </w:rPr>
  </w:style>
  <w:style w:type="paragraph" w:customStyle="1" w:styleId="Repeatheader0">
    <w:name w:val="Repeat header"/>
    <w:basedOn w:val="Normal"/>
    <w:autoRedefine/>
    <w:rsid w:val="00610CAA"/>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610CAA"/>
    <w:rPr>
      <w:rFonts w:ascii="Times New Roman" w:hAnsi="Times New Roman" w:cs="Calibri"/>
      <w:sz w:val="16"/>
    </w:rPr>
  </w:style>
  <w:style w:type="character" w:customStyle="1" w:styleId="CardNotUnderlinedChar">
    <w:name w:val="Card Not Underlined Char"/>
    <w:rsid w:val="00610CAA"/>
    <w:rPr>
      <w:sz w:val="16"/>
      <w:lang w:val="en-US" w:eastAsia="en-US" w:bidi="ar-SA"/>
    </w:rPr>
  </w:style>
  <w:style w:type="paragraph" w:customStyle="1" w:styleId="CardNotUnderlined3">
    <w:name w:val="Card Not Underlined 3"/>
    <w:basedOn w:val="CardNotUnderlined"/>
    <w:rsid w:val="00610CAA"/>
    <w:rPr>
      <w:rFonts w:ascii="Times New Roman" w:hAnsi="Times New Roman" w:cs="Calibri"/>
    </w:rPr>
  </w:style>
  <w:style w:type="paragraph" w:customStyle="1" w:styleId="CardNotUnderlinedFinal">
    <w:name w:val="Card Not Underlined Final"/>
    <w:basedOn w:val="CardNotUnderlined3"/>
    <w:rsid w:val="00610CAA"/>
    <w:rPr>
      <w:sz w:val="20"/>
    </w:rPr>
  </w:style>
  <w:style w:type="character" w:customStyle="1" w:styleId="tagChar3">
    <w:name w:val="tag Char3"/>
    <w:rsid w:val="00610CAA"/>
    <w:rPr>
      <w:b/>
      <w:sz w:val="24"/>
      <w:szCs w:val="24"/>
      <w:lang w:val="en-US" w:eastAsia="en-US" w:bidi="ar-SA"/>
    </w:rPr>
  </w:style>
  <w:style w:type="character" w:customStyle="1" w:styleId="link-mailto">
    <w:name w:val="link-mailto"/>
    <w:basedOn w:val="DefaultParagraphFont"/>
    <w:rsid w:val="00610CAA"/>
  </w:style>
  <w:style w:type="character" w:customStyle="1" w:styleId="StyleUnderlineUnderlineChar">
    <w:name w:val="Style Underline + Underline Char"/>
    <w:rsid w:val="00610CAA"/>
    <w:rPr>
      <w:rFonts w:ascii="Trebuchet MS" w:hAnsi="Trebuchet MS"/>
      <w:szCs w:val="18"/>
      <w:u w:val="single"/>
      <w:lang w:val="en-US" w:eastAsia="en-US" w:bidi="ar-SA"/>
    </w:rPr>
  </w:style>
  <w:style w:type="paragraph" w:customStyle="1" w:styleId="formfld">
    <w:name w:val="formfld"/>
    <w:basedOn w:val="Normal"/>
    <w:rsid w:val="00610CAA"/>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610CAA"/>
    <w:pPr>
      <w:keepLines w:val="0"/>
      <w:pageBreakBefore w:val="0"/>
      <w:numPr>
        <w:numId w:val="21"/>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610CAA"/>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610CAA"/>
    <w:rPr>
      <w:rFonts w:ascii="Times New Roman" w:eastAsia="Times New Roman" w:hAnsi="Times New Roman" w:cs="Times New Roman"/>
      <w:sz w:val="20"/>
      <w:u w:val="thick"/>
    </w:rPr>
  </w:style>
  <w:style w:type="paragraph" w:customStyle="1" w:styleId="SmallCards">
    <w:name w:val="Small Cards"/>
    <w:basedOn w:val="Cards"/>
    <w:link w:val="SmallCardsChar"/>
    <w:rsid w:val="00610CAA"/>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610CAA"/>
    <w:rPr>
      <w:rFonts w:ascii="Times New Roman" w:eastAsia="Times New Roman" w:hAnsi="Times New Roman" w:cs="Times New Roman"/>
      <w:sz w:val="14"/>
    </w:rPr>
  </w:style>
  <w:style w:type="paragraph" w:customStyle="1" w:styleId="ReadingCites">
    <w:name w:val="Reading Cites"/>
    <w:basedOn w:val="Normal"/>
    <w:link w:val="ReadingCitesChar"/>
    <w:rsid w:val="00610CAA"/>
    <w:rPr>
      <w:rFonts w:eastAsia="Times New Roman"/>
      <w:b/>
      <w:sz w:val="20"/>
      <w:szCs w:val="20"/>
    </w:rPr>
  </w:style>
  <w:style w:type="character" w:customStyle="1" w:styleId="ReadingCitesChar">
    <w:name w:val="Reading Cites Char"/>
    <w:link w:val="ReadingCites"/>
    <w:rsid w:val="00610CAA"/>
    <w:rPr>
      <w:rFonts w:ascii="Calibri" w:eastAsia="Times New Roman" w:hAnsi="Calibri"/>
      <w:b/>
      <w:sz w:val="20"/>
      <w:szCs w:val="20"/>
    </w:rPr>
  </w:style>
  <w:style w:type="paragraph" w:customStyle="1" w:styleId="ContentsHeading">
    <w:name w:val="Contents Heading"/>
    <w:basedOn w:val="Heading1"/>
    <w:next w:val="Normal"/>
    <w:rsid w:val="00610CAA"/>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610CAA"/>
    <w:pPr>
      <w:spacing w:before="100" w:beforeAutospacing="1" w:after="100" w:afterAutospacing="1"/>
    </w:pPr>
    <w:rPr>
      <w:rFonts w:eastAsia="Times New Roman"/>
      <w:sz w:val="20"/>
    </w:rPr>
  </w:style>
  <w:style w:type="character" w:customStyle="1" w:styleId="CharacterStyle8">
    <w:name w:val="Character Style 8"/>
    <w:rsid w:val="00610CAA"/>
    <w:rPr>
      <w:sz w:val="22"/>
      <w:szCs w:val="22"/>
    </w:rPr>
  </w:style>
  <w:style w:type="paragraph" w:customStyle="1" w:styleId="Style110">
    <w:name w:val="Style 11"/>
    <w:rsid w:val="00610CAA"/>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610CAA"/>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610CAA"/>
    <w:rPr>
      <w:b/>
      <w:sz w:val="24"/>
    </w:rPr>
  </w:style>
  <w:style w:type="character" w:customStyle="1" w:styleId="CardText1CharChar">
    <w:name w:val="Card Text 1 Char Char"/>
    <w:rsid w:val="00610CAA"/>
    <w:rPr>
      <w:rFonts w:ascii="Arial Narrow" w:hAnsi="Arial Narrow"/>
      <w:color w:val="000000"/>
      <w:sz w:val="22"/>
      <w:szCs w:val="22"/>
      <w:u w:val="single"/>
      <w:lang w:val="en-US" w:eastAsia="en-US" w:bidi="ar-SA"/>
    </w:rPr>
  </w:style>
  <w:style w:type="character" w:customStyle="1" w:styleId="CardText1Char1">
    <w:name w:val="Card Text 1 Char1"/>
    <w:rsid w:val="00610CAA"/>
    <w:rPr>
      <w:rFonts w:ascii="Arial Narrow" w:hAnsi="Arial Narrow"/>
      <w:color w:val="000000"/>
      <w:sz w:val="22"/>
      <w:szCs w:val="22"/>
      <w:u w:val="single"/>
      <w:lang w:val="en-US" w:eastAsia="en-US" w:bidi="ar-SA"/>
    </w:rPr>
  </w:style>
  <w:style w:type="paragraph" w:customStyle="1" w:styleId="Style70">
    <w:name w:val="Style 7"/>
    <w:rsid w:val="00610CAA"/>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610CAA"/>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610CAA"/>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610CAA"/>
  </w:style>
  <w:style w:type="paragraph" w:customStyle="1" w:styleId="Header1">
    <w:name w:val="Header1"/>
    <w:aliases w:val="Header Char Char,Header Char Char Char Char Char Char Char Cha,Char Char Char Cha"/>
    <w:basedOn w:val="Heading1"/>
    <w:next w:val="Heading1"/>
    <w:qFormat/>
    <w:rsid w:val="00610CAA"/>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610CAA"/>
    <w:rPr>
      <w:b/>
      <w:bCs/>
      <w:color w:val="695B54"/>
    </w:rPr>
  </w:style>
  <w:style w:type="paragraph" w:customStyle="1" w:styleId="Heading11">
    <w:name w:val="Heading 11"/>
    <w:basedOn w:val="Normal"/>
    <w:next w:val="Normal"/>
    <w:rsid w:val="00610CAA"/>
    <w:pPr>
      <w:keepNext/>
      <w:widowControl w:val="0"/>
      <w:suppressAutoHyphens/>
      <w:jc w:val="center"/>
    </w:pPr>
    <w:rPr>
      <w:rFonts w:eastAsia="Tahoma"/>
      <w:b/>
      <w:sz w:val="48"/>
      <w:szCs w:val="32"/>
      <w:u w:val="single"/>
    </w:rPr>
  </w:style>
  <w:style w:type="paragraph" w:customStyle="1" w:styleId="TextHeading">
    <w:name w:val="Text Heading"/>
    <w:basedOn w:val="Heading3"/>
    <w:rsid w:val="00610CAA"/>
    <w:pPr>
      <w:keepLines w:val="0"/>
      <w:pageBreakBefore w:val="0"/>
      <w:spacing w:before="0"/>
      <w:jc w:val="left"/>
    </w:pPr>
    <w:rPr>
      <w:rFonts w:eastAsia="Times New Roman" w:cs="Arial"/>
      <w:bCs w:val="0"/>
      <w:sz w:val="22"/>
      <w:szCs w:val="26"/>
    </w:rPr>
  </w:style>
  <w:style w:type="character" w:customStyle="1" w:styleId="TextHeadingChar">
    <w:name w:val="Text Heading Char"/>
    <w:rsid w:val="00610CAA"/>
    <w:rPr>
      <w:rFonts w:cs="Arial"/>
      <w:b/>
      <w:bCs/>
      <w:sz w:val="22"/>
      <w:szCs w:val="26"/>
      <w:u w:val="single"/>
      <w:lang w:val="en-US" w:eastAsia="en-US" w:bidi="ar-SA"/>
    </w:rPr>
  </w:style>
  <w:style w:type="character" w:customStyle="1" w:styleId="FootnoteCharacters">
    <w:name w:val="Footnote Characters"/>
    <w:rsid w:val="00610CAA"/>
    <w:rPr>
      <w:vertAlign w:val="superscript"/>
    </w:rPr>
  </w:style>
  <w:style w:type="paragraph" w:customStyle="1" w:styleId="StyleHeading1BlockTitleHeading1Char1ALEXHeadingBrief-He2">
    <w:name w:val="Style Heading 1Block TitleHeading 1 Char1ALEXHeadingBrief - He...2"/>
    <w:basedOn w:val="Heading1"/>
    <w:autoRedefine/>
    <w:rsid w:val="00610CAA"/>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610CAA"/>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610CAA"/>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610CAA"/>
    <w:rPr>
      <w:rFonts w:ascii="Arial" w:eastAsia="Times New Roman" w:hAnsi="Arial"/>
      <w:smallCaps/>
    </w:rPr>
  </w:style>
  <w:style w:type="paragraph" w:customStyle="1" w:styleId="DebateBody">
    <w:name w:val="Debate Body"/>
    <w:basedOn w:val="Normal"/>
    <w:qFormat/>
    <w:rsid w:val="00610CAA"/>
    <w:rPr>
      <w:rFonts w:ascii="Cambria" w:eastAsia="Cambria" w:hAnsi="Cambria"/>
      <w:b/>
      <w:caps/>
      <w:sz w:val="24"/>
    </w:rPr>
  </w:style>
  <w:style w:type="paragraph" w:customStyle="1" w:styleId="StyleDebateBodyBefore12pt">
    <w:name w:val="Style Debate Body + Before:  12 pt"/>
    <w:basedOn w:val="Normal"/>
    <w:next w:val="Normal"/>
    <w:rsid w:val="00610CAA"/>
    <w:pPr>
      <w:spacing w:before="240"/>
    </w:pPr>
    <w:rPr>
      <w:rFonts w:eastAsia="Times New Roman"/>
      <w:bCs/>
      <w:sz w:val="20"/>
      <w:szCs w:val="20"/>
    </w:rPr>
  </w:style>
  <w:style w:type="paragraph" w:customStyle="1" w:styleId="StyleDebateBodyBefore12pt1">
    <w:name w:val="Style Debate Body + Before:  12 pt1"/>
    <w:basedOn w:val="Normal"/>
    <w:rsid w:val="00610CAA"/>
    <w:pPr>
      <w:spacing w:before="240"/>
    </w:pPr>
    <w:rPr>
      <w:rFonts w:eastAsia="Times New Roman"/>
      <w:bCs/>
      <w:sz w:val="20"/>
      <w:szCs w:val="20"/>
    </w:rPr>
  </w:style>
  <w:style w:type="character" w:customStyle="1" w:styleId="10ptnotbold">
    <w:name w:val="10ptnotbold"/>
    <w:rsid w:val="00610CAA"/>
    <w:rPr>
      <w:sz w:val="20"/>
    </w:rPr>
  </w:style>
  <w:style w:type="paragraph" w:customStyle="1" w:styleId="PageNumber11">
    <w:name w:val="Page Number11"/>
    <w:basedOn w:val="Normal"/>
    <w:next w:val="Normal"/>
    <w:rsid w:val="00610CAA"/>
    <w:rPr>
      <w:rFonts w:eastAsia="Times New Roman"/>
      <w:sz w:val="20"/>
    </w:rPr>
  </w:style>
  <w:style w:type="character" w:customStyle="1" w:styleId="Heading2CharCharCharCharCharCharCharCharCharCharCharCharCharChar1">
    <w:name w:val="Heading 2 Char Char Char Char Char Char Char Char Char Char Char Char Char Char1"/>
    <w:rsid w:val="00610CAA"/>
    <w:rPr>
      <w:rFonts w:eastAsia="SimSun" w:cs="Arial"/>
      <w:b/>
      <w:bCs/>
      <w:iCs/>
      <w:sz w:val="24"/>
      <w:szCs w:val="28"/>
      <w:lang w:val="en-US" w:eastAsia="zh-CN" w:bidi="ar-SA"/>
    </w:rPr>
  </w:style>
  <w:style w:type="character" w:customStyle="1" w:styleId="Char31">
    <w:name w:val="Char31"/>
    <w:rsid w:val="00610CAA"/>
    <w:rPr>
      <w:rFonts w:cs="Arial"/>
      <w:bCs/>
      <w:u w:val="thick"/>
      <w:lang w:val="en-US" w:eastAsia="en-US" w:bidi="ar-SA"/>
    </w:rPr>
  </w:style>
  <w:style w:type="paragraph" w:customStyle="1" w:styleId="StyleHeading1Centered">
    <w:name w:val="Style Heading 1 + Centered"/>
    <w:basedOn w:val="Heading1"/>
    <w:rsid w:val="00610CAA"/>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610CAA"/>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610CAA"/>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610CAA"/>
    <w:pPr>
      <w:spacing w:before="120"/>
    </w:pPr>
    <w:rPr>
      <w:rFonts w:eastAsia="Times New Roman"/>
      <w:sz w:val="20"/>
    </w:rPr>
  </w:style>
  <w:style w:type="character" w:customStyle="1" w:styleId="underliningChar0">
    <w:name w:val="underlining Char"/>
    <w:rsid w:val="00610CAA"/>
    <w:rPr>
      <w:b/>
      <w:szCs w:val="24"/>
      <w:u w:val="single"/>
      <w:lang w:val="en-US" w:eastAsia="en-US" w:bidi="ar-SA"/>
    </w:rPr>
  </w:style>
  <w:style w:type="character" w:customStyle="1" w:styleId="notreadChar">
    <w:name w:val="not read Char"/>
    <w:rsid w:val="00610CAA"/>
    <w:rPr>
      <w:sz w:val="18"/>
      <w:szCs w:val="24"/>
      <w:lang w:val="en-US" w:eastAsia="en-US" w:bidi="ar-SA"/>
    </w:rPr>
  </w:style>
  <w:style w:type="paragraph" w:customStyle="1" w:styleId="StyleStrong10ptNotBold">
    <w:name w:val="Style Strong + 10 pt Not Bold"/>
    <w:basedOn w:val="Normal"/>
    <w:autoRedefine/>
    <w:rsid w:val="00610CAA"/>
    <w:pPr>
      <w:ind w:left="720" w:hanging="360"/>
    </w:pPr>
    <w:rPr>
      <w:rFonts w:eastAsia="Times New Roman"/>
      <w:sz w:val="26"/>
      <w:szCs w:val="26"/>
    </w:rPr>
  </w:style>
  <w:style w:type="character" w:customStyle="1" w:styleId="prbodytext1">
    <w:name w:val="pr_bodytext1"/>
    <w:rsid w:val="00610CAA"/>
    <w:rPr>
      <w:rFonts w:ascii="Arial" w:hAnsi="Arial" w:cs="Arial" w:hint="default"/>
      <w:sz w:val="20"/>
      <w:szCs w:val="20"/>
    </w:rPr>
  </w:style>
  <w:style w:type="character" w:customStyle="1" w:styleId="smallCharChar">
    <w:name w:val="small Char Char"/>
    <w:rsid w:val="00610CAA"/>
    <w:rPr>
      <w:rFonts w:ascii="Times New Roman" w:eastAsia="Times New Roman" w:hAnsi="Times New Roman" w:cs="Times New Roman"/>
      <w:sz w:val="12"/>
      <w:szCs w:val="16"/>
    </w:rPr>
  </w:style>
  <w:style w:type="character" w:customStyle="1" w:styleId="Undlerine">
    <w:name w:val="Undlerine"/>
    <w:qFormat/>
    <w:rsid w:val="00610CAA"/>
    <w:rPr>
      <w:rFonts w:ascii="Times New Roman" w:hAnsi="Times New Roman"/>
      <w:w w:val="110"/>
      <w:sz w:val="20"/>
      <w:szCs w:val="20"/>
      <w:u w:val="single"/>
      <w:bdr w:val="none" w:sz="0" w:space="0" w:color="auto"/>
      <w:lang w:bidi="he-IL"/>
    </w:rPr>
  </w:style>
  <w:style w:type="character" w:customStyle="1" w:styleId="Aunderline1">
    <w:name w:val="Aunderline"/>
    <w:qFormat/>
    <w:rsid w:val="00610CAA"/>
    <w:rPr>
      <w:rFonts w:ascii="Times New Roman" w:hAnsi="Times New Roman"/>
      <w:sz w:val="20"/>
      <w:u w:val="single"/>
    </w:rPr>
  </w:style>
  <w:style w:type="paragraph" w:customStyle="1" w:styleId="NormalUnderline0">
    <w:name w:val="Normal + Underline"/>
    <w:basedOn w:val="Normal"/>
    <w:link w:val="NormalUnderlineChar0"/>
    <w:rsid w:val="00610CAA"/>
    <w:pPr>
      <w:ind w:left="720"/>
    </w:pPr>
    <w:rPr>
      <w:rFonts w:eastAsia="Times New Roman"/>
      <w:b/>
      <w:sz w:val="20"/>
      <w:u w:val="single"/>
      <w:lang w:val="x-none" w:eastAsia="x-none"/>
    </w:rPr>
  </w:style>
  <w:style w:type="character" w:customStyle="1" w:styleId="NormalUnderlineChar0">
    <w:name w:val="Normal + Underline Char"/>
    <w:link w:val="NormalUnderline0"/>
    <w:rsid w:val="00610CAA"/>
    <w:rPr>
      <w:rFonts w:ascii="Calibri" w:eastAsia="Times New Roman" w:hAnsi="Calibri"/>
      <w:b/>
      <w:sz w:val="20"/>
      <w:u w:val="single"/>
      <w:lang w:val="x-none" w:eastAsia="x-none"/>
    </w:rPr>
  </w:style>
  <w:style w:type="character" w:customStyle="1" w:styleId="Boxes">
    <w:name w:val="Boxes"/>
    <w:qFormat/>
    <w:rsid w:val="00610CAA"/>
    <w:rPr>
      <w:rFonts w:ascii="Times New Roman" w:hAnsi="Times New Roman"/>
      <w:sz w:val="20"/>
      <w:u w:val="single"/>
      <w:bdr w:val="single" w:sz="4" w:space="0" w:color="auto"/>
    </w:rPr>
  </w:style>
  <w:style w:type="character" w:customStyle="1" w:styleId="tim">
    <w:name w:val="tim"/>
    <w:qFormat/>
    <w:rsid w:val="00610CAA"/>
    <w:rPr>
      <w:rFonts w:ascii="Times New Roman" w:hAnsi="Times New Roman"/>
      <w:sz w:val="20"/>
      <w:u w:val="single"/>
    </w:rPr>
  </w:style>
  <w:style w:type="character" w:customStyle="1" w:styleId="hl">
    <w:name w:val="hl"/>
    <w:basedOn w:val="DefaultParagraphFont"/>
    <w:rsid w:val="00610CAA"/>
  </w:style>
  <w:style w:type="character" w:customStyle="1" w:styleId="clock1">
    <w:name w:val="clock1"/>
    <w:rsid w:val="00610CAA"/>
    <w:rPr>
      <w:color w:val="B51B1B"/>
    </w:rPr>
  </w:style>
  <w:style w:type="character" w:customStyle="1" w:styleId="smallChar10">
    <w:name w:val="small Char1"/>
    <w:rsid w:val="00610CAA"/>
    <w:rPr>
      <w:sz w:val="12"/>
      <w:szCs w:val="16"/>
      <w:lang w:val="en-US" w:eastAsia="en-US" w:bidi="ar-SA"/>
    </w:rPr>
  </w:style>
  <w:style w:type="character" w:customStyle="1" w:styleId="SmallCardsCharChar">
    <w:name w:val="Small Cards Char Char"/>
    <w:rsid w:val="00610CAA"/>
    <w:rPr>
      <w:sz w:val="14"/>
      <w:szCs w:val="24"/>
      <w:lang w:val="en-US" w:eastAsia="en-US" w:bidi="ar-SA"/>
    </w:rPr>
  </w:style>
  <w:style w:type="paragraph" w:customStyle="1" w:styleId="NormalCards">
    <w:name w:val="Normal Cards"/>
    <w:basedOn w:val="Normal"/>
    <w:rsid w:val="00610CAA"/>
    <w:pPr>
      <w:ind w:left="288"/>
    </w:pPr>
    <w:rPr>
      <w:rFonts w:eastAsia="Times New Roman"/>
      <w:sz w:val="20"/>
    </w:rPr>
  </w:style>
  <w:style w:type="character" w:customStyle="1" w:styleId="iniciales">
    <w:name w:val="iniciales"/>
    <w:basedOn w:val="DefaultParagraphFont"/>
    <w:rsid w:val="00610CAA"/>
  </w:style>
  <w:style w:type="character" w:customStyle="1" w:styleId="Style10ptBoldUnderline">
    <w:name w:val="Style 10 pt Bold Underline"/>
    <w:rsid w:val="00610CAA"/>
    <w:rPr>
      <w:b/>
      <w:bCs/>
      <w:sz w:val="20"/>
      <w:u w:val="single"/>
    </w:rPr>
  </w:style>
  <w:style w:type="paragraph" w:customStyle="1" w:styleId="outdent">
    <w:name w:val="outdent"/>
    <w:basedOn w:val="Normal"/>
    <w:rsid w:val="00610CAA"/>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610CAA"/>
    <w:pPr>
      <w:spacing w:before="100" w:beforeAutospacing="1" w:after="100" w:afterAutospacing="1"/>
    </w:pPr>
    <w:rPr>
      <w:rFonts w:eastAsia="Times New Roman"/>
      <w:sz w:val="24"/>
    </w:rPr>
  </w:style>
  <w:style w:type="paragraph" w:customStyle="1" w:styleId="separator">
    <w:name w:val="separator"/>
    <w:basedOn w:val="Normal"/>
    <w:rsid w:val="00610CAA"/>
    <w:pPr>
      <w:spacing w:before="100" w:beforeAutospacing="1" w:after="100" w:afterAutospacing="1"/>
    </w:pPr>
    <w:rPr>
      <w:rFonts w:eastAsia="Times New Roman"/>
      <w:sz w:val="24"/>
    </w:rPr>
  </w:style>
  <w:style w:type="paragraph" w:customStyle="1" w:styleId="bulletfollow">
    <w:name w:val="bulletfollow"/>
    <w:basedOn w:val="Normal"/>
    <w:rsid w:val="00610CAA"/>
    <w:pPr>
      <w:spacing w:before="100" w:beforeAutospacing="1" w:after="100" w:afterAutospacing="1"/>
    </w:pPr>
    <w:rPr>
      <w:rFonts w:eastAsia="Times New Roman"/>
      <w:sz w:val="24"/>
    </w:rPr>
  </w:style>
  <w:style w:type="paragraph" w:customStyle="1" w:styleId="bulleted">
    <w:name w:val="bulleted"/>
    <w:basedOn w:val="Normal"/>
    <w:rsid w:val="00610CAA"/>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610CAA"/>
    <w:rPr>
      <w:rFonts w:ascii="Times New Roman" w:eastAsia="Times New Roman" w:hAnsi="Times New Roman" w:cs="Times New Roman"/>
      <w:strike/>
      <w:sz w:val="20"/>
      <w:szCs w:val="20"/>
    </w:rPr>
  </w:style>
  <w:style w:type="character" w:customStyle="1" w:styleId="StrikethroughChar">
    <w:name w:val="Strikethrough Char"/>
    <w:link w:val="Strikethrough0"/>
    <w:rsid w:val="00610CAA"/>
    <w:rPr>
      <w:rFonts w:ascii="Times New Roman" w:eastAsia="Times New Roman" w:hAnsi="Times New Roman" w:cs="Times New Roman"/>
      <w:strike/>
      <w:sz w:val="20"/>
      <w:szCs w:val="20"/>
    </w:rPr>
  </w:style>
  <w:style w:type="character" w:customStyle="1" w:styleId="UnderlineCardsCharChar">
    <w:name w:val="Underline Cards Char Char"/>
    <w:rsid w:val="00610CAA"/>
    <w:rPr>
      <w:rFonts w:eastAsia="SimSun"/>
      <w:szCs w:val="24"/>
      <w:u w:val="thick"/>
      <w:lang w:val="en-US" w:eastAsia="en-US" w:bidi="ar-SA"/>
    </w:rPr>
  </w:style>
  <w:style w:type="character" w:customStyle="1" w:styleId="head">
    <w:name w:val="head"/>
    <w:basedOn w:val="DefaultParagraphFont"/>
    <w:rsid w:val="00610CAA"/>
  </w:style>
  <w:style w:type="paragraph" w:customStyle="1" w:styleId="authorgroup">
    <w:name w:val="authorgroup"/>
    <w:basedOn w:val="Normal"/>
    <w:rsid w:val="00610CAA"/>
    <w:pPr>
      <w:spacing w:before="100" w:beforeAutospacing="1" w:after="100" w:afterAutospacing="1"/>
    </w:pPr>
    <w:rPr>
      <w:rFonts w:eastAsia="Calibri"/>
      <w:sz w:val="24"/>
    </w:rPr>
  </w:style>
  <w:style w:type="paragraph" w:customStyle="1" w:styleId="affiliation1">
    <w:name w:val="affiliation1"/>
    <w:basedOn w:val="Normal"/>
    <w:rsid w:val="00610CAA"/>
    <w:pPr>
      <w:spacing w:before="100" w:beforeAutospacing="1" w:after="100" w:afterAutospacing="1"/>
    </w:pPr>
    <w:rPr>
      <w:rFonts w:eastAsia="Calibri"/>
      <w:sz w:val="24"/>
    </w:rPr>
  </w:style>
  <w:style w:type="paragraph" w:customStyle="1" w:styleId="norm">
    <w:name w:val="norm"/>
    <w:basedOn w:val="Normal"/>
    <w:rsid w:val="00610CAA"/>
    <w:pPr>
      <w:spacing w:before="100" w:beforeAutospacing="1" w:after="100" w:afterAutospacing="1"/>
    </w:pPr>
    <w:rPr>
      <w:rFonts w:eastAsia="Calibri"/>
      <w:sz w:val="24"/>
    </w:rPr>
  </w:style>
  <w:style w:type="character" w:customStyle="1" w:styleId="smallcapitals">
    <w:name w:val="smallcapitals"/>
    <w:basedOn w:val="DefaultParagraphFont"/>
    <w:rsid w:val="00610CAA"/>
  </w:style>
  <w:style w:type="character" w:customStyle="1" w:styleId="number0">
    <w:name w:val="number"/>
    <w:basedOn w:val="DefaultParagraphFont"/>
    <w:rsid w:val="00610CAA"/>
  </w:style>
  <w:style w:type="character" w:customStyle="1" w:styleId="swauthor">
    <w:name w:val="sw_author"/>
    <w:rsid w:val="00610CAA"/>
  </w:style>
  <w:style w:type="character" w:customStyle="1" w:styleId="articlebody1">
    <w:name w:val="articlebody1"/>
    <w:rsid w:val="00610CAA"/>
  </w:style>
  <w:style w:type="character" w:customStyle="1" w:styleId="small1">
    <w:name w:val="small1"/>
    <w:rsid w:val="00610CAA"/>
  </w:style>
  <w:style w:type="paragraph" w:customStyle="1" w:styleId="AuthorDate2">
    <w:name w:val="Author/Date"/>
    <w:basedOn w:val="Normal"/>
    <w:link w:val="AuthorDateChar1"/>
    <w:rsid w:val="00610CAA"/>
    <w:rPr>
      <w:rFonts w:eastAsia="Times New Roman"/>
      <w:b/>
      <w:sz w:val="24"/>
      <w:u w:val="single"/>
    </w:rPr>
  </w:style>
  <w:style w:type="character" w:customStyle="1" w:styleId="AuthorDateChar1">
    <w:name w:val="Author/Date Char1"/>
    <w:link w:val="AuthorDate2"/>
    <w:rsid w:val="00610CAA"/>
    <w:rPr>
      <w:rFonts w:ascii="Calibri" w:eastAsia="Times New Roman" w:hAnsi="Calibri"/>
      <w:b/>
      <w:u w:val="single"/>
    </w:rPr>
  </w:style>
  <w:style w:type="character" w:customStyle="1" w:styleId="Shortcite">
    <w:name w:val="Shortcite"/>
    <w:basedOn w:val="DefaultParagraphFont"/>
    <w:rsid w:val="00610CAA"/>
    <w:rPr>
      <w:rFonts w:ascii="Times New Roman" w:hAnsi="Times New Roman"/>
      <w:b/>
      <w:bCs/>
      <w:sz w:val="20"/>
    </w:rPr>
  </w:style>
  <w:style w:type="character" w:customStyle="1" w:styleId="Longcite">
    <w:name w:val="Longcite"/>
    <w:basedOn w:val="DefaultParagraphFont"/>
    <w:rsid w:val="00610CAA"/>
    <w:rPr>
      <w:sz w:val="16"/>
    </w:rPr>
  </w:style>
  <w:style w:type="paragraph" w:customStyle="1" w:styleId="analytic0">
    <w:name w:val="analytic"/>
    <w:basedOn w:val="Normal"/>
    <w:link w:val="analyticChar0"/>
    <w:uiPriority w:val="4"/>
    <w:qFormat/>
    <w:rsid w:val="00610CAA"/>
    <w:pPr>
      <w:spacing w:before="120"/>
    </w:pPr>
    <w:rPr>
      <w:rFonts w:ascii="Arial" w:hAnsi="Arial"/>
      <w:b/>
      <w:sz w:val="20"/>
    </w:rPr>
  </w:style>
  <w:style w:type="character" w:customStyle="1" w:styleId="analyticChar0">
    <w:name w:val="analytic Char"/>
    <w:basedOn w:val="DefaultParagraphFont"/>
    <w:link w:val="analytic0"/>
    <w:uiPriority w:val="4"/>
    <w:rsid w:val="00610CAA"/>
    <w:rPr>
      <w:rFonts w:ascii="Arial" w:hAnsi="Arial"/>
      <w:b/>
      <w:sz w:val="20"/>
    </w:rPr>
  </w:style>
  <w:style w:type="character" w:customStyle="1" w:styleId="Normal30">
    <w:name w:val="Normal3"/>
    <w:basedOn w:val="DefaultParagraphFont"/>
    <w:rsid w:val="00610CAA"/>
  </w:style>
  <w:style w:type="paragraph" w:customStyle="1" w:styleId="PageNumber8">
    <w:name w:val="Page Number8"/>
    <w:basedOn w:val="Normal"/>
    <w:next w:val="Normal"/>
    <w:rsid w:val="00610CAA"/>
    <w:pPr>
      <w:spacing w:after="0" w:line="240" w:lineRule="auto"/>
    </w:pPr>
    <w:rPr>
      <w:rFonts w:ascii="Times New Roman" w:eastAsia="Times New Roman" w:hAnsi="Times New Roman"/>
      <w:sz w:val="20"/>
    </w:rPr>
  </w:style>
  <w:style w:type="paragraph" w:customStyle="1" w:styleId="Header2">
    <w:name w:val="Header2"/>
    <w:basedOn w:val="Heading1"/>
    <w:next w:val="Heading1"/>
    <w:rsid w:val="00610CAA"/>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610CAA"/>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610CAA"/>
    <w:rPr>
      <w:rFonts w:cs="New Baskerville"/>
      <w:color w:val="000000"/>
    </w:rPr>
  </w:style>
  <w:style w:type="character" w:customStyle="1" w:styleId="postauthor">
    <w:name w:val="postauthor"/>
    <w:basedOn w:val="DefaultParagraphFont"/>
    <w:rsid w:val="00610CAA"/>
  </w:style>
  <w:style w:type="paragraph" w:customStyle="1" w:styleId="notes-source-hasnotes">
    <w:name w:val="notes-source-hasnotes"/>
    <w:basedOn w:val="Normal"/>
    <w:rsid w:val="00610CAA"/>
    <w:pPr>
      <w:spacing w:before="100" w:beforeAutospacing="1" w:after="100" w:afterAutospacing="1"/>
    </w:pPr>
    <w:rPr>
      <w:rFonts w:ascii="Times" w:hAnsi="Times"/>
      <w:sz w:val="20"/>
      <w:szCs w:val="20"/>
    </w:rPr>
  </w:style>
  <w:style w:type="character" w:customStyle="1" w:styleId="span">
    <w:name w:val="span"/>
    <w:basedOn w:val="DefaultParagraphFont"/>
    <w:rsid w:val="00610CAA"/>
  </w:style>
  <w:style w:type="character" w:customStyle="1" w:styleId="maintitle">
    <w:name w:val="maintitle"/>
    <w:basedOn w:val="DefaultParagraphFont"/>
    <w:rsid w:val="00610CAA"/>
  </w:style>
  <w:style w:type="character" w:customStyle="1" w:styleId="thirdparty-logo">
    <w:name w:val="thirdparty-logo"/>
    <w:basedOn w:val="DefaultParagraphFont"/>
    <w:rsid w:val="00610CAA"/>
  </w:style>
  <w:style w:type="paragraph" w:customStyle="1" w:styleId="articlemeta">
    <w:name w:val="articlemeta"/>
    <w:basedOn w:val="Normal"/>
    <w:rsid w:val="00610CAA"/>
    <w:pPr>
      <w:spacing w:before="100" w:beforeAutospacing="1" w:after="100" w:afterAutospacing="1"/>
    </w:pPr>
    <w:rPr>
      <w:rFonts w:ascii="Times" w:hAnsi="Times"/>
      <w:sz w:val="20"/>
      <w:szCs w:val="20"/>
    </w:rPr>
  </w:style>
  <w:style w:type="character" w:customStyle="1" w:styleId="vcard">
    <w:name w:val="vcard"/>
    <w:basedOn w:val="DefaultParagraphFont"/>
    <w:rsid w:val="00610CAA"/>
  </w:style>
  <w:style w:type="character" w:customStyle="1" w:styleId="print-footnote">
    <w:name w:val="print-footnote"/>
    <w:basedOn w:val="DefaultParagraphFont"/>
    <w:rsid w:val="00610CAA"/>
  </w:style>
  <w:style w:type="character" w:customStyle="1" w:styleId="datestring">
    <w:name w:val="datestring"/>
    <w:basedOn w:val="DefaultParagraphFont"/>
    <w:rsid w:val="00610CAA"/>
  </w:style>
  <w:style w:type="paragraph" w:customStyle="1" w:styleId="left">
    <w:name w:val="left"/>
    <w:basedOn w:val="Normal"/>
    <w:rsid w:val="00610CAA"/>
    <w:pPr>
      <w:spacing w:before="100" w:beforeAutospacing="1" w:after="100" w:afterAutospacing="1"/>
    </w:pPr>
    <w:rPr>
      <w:rFonts w:ascii="Times" w:hAnsi="Times"/>
      <w:sz w:val="20"/>
      <w:szCs w:val="20"/>
    </w:rPr>
  </w:style>
  <w:style w:type="paragraph" w:customStyle="1" w:styleId="right">
    <w:name w:val="right"/>
    <w:basedOn w:val="Normal"/>
    <w:rsid w:val="00610CAA"/>
    <w:pPr>
      <w:spacing w:before="100" w:beforeAutospacing="1" w:after="100" w:afterAutospacing="1"/>
    </w:pPr>
    <w:rPr>
      <w:rFonts w:ascii="Times" w:hAnsi="Times"/>
      <w:sz w:val="20"/>
      <w:szCs w:val="20"/>
    </w:rPr>
  </w:style>
  <w:style w:type="character" w:customStyle="1" w:styleId="gptad">
    <w:name w:val="gptad"/>
    <w:basedOn w:val="DefaultParagraphFont"/>
    <w:rsid w:val="00610CAA"/>
  </w:style>
  <w:style w:type="paragraph" w:customStyle="1" w:styleId="creditpostedmodified">
    <w:name w:val="credit_posted_modified"/>
    <w:basedOn w:val="Normal"/>
    <w:rsid w:val="00610CAA"/>
    <w:pPr>
      <w:spacing w:before="100" w:beforeAutospacing="1" w:after="100" w:afterAutospacing="1"/>
    </w:pPr>
    <w:rPr>
      <w:rFonts w:ascii="Times" w:hAnsi="Times"/>
      <w:sz w:val="20"/>
      <w:szCs w:val="20"/>
    </w:rPr>
  </w:style>
  <w:style w:type="character" w:customStyle="1" w:styleId="creditline">
    <w:name w:val="creditline"/>
    <w:basedOn w:val="DefaultParagraphFont"/>
    <w:rsid w:val="00610CAA"/>
  </w:style>
  <w:style w:type="character" w:customStyle="1" w:styleId="grd">
    <w:name w:val="grd"/>
    <w:basedOn w:val="DefaultParagraphFont"/>
    <w:rsid w:val="00610CAA"/>
  </w:style>
  <w:style w:type="paragraph" w:customStyle="1" w:styleId="hs-text-container">
    <w:name w:val="hs-text-container"/>
    <w:basedOn w:val="Normal"/>
    <w:rsid w:val="00610CAA"/>
    <w:pPr>
      <w:spacing w:before="100" w:beforeAutospacing="1" w:after="100" w:afterAutospacing="1"/>
    </w:pPr>
    <w:rPr>
      <w:rFonts w:ascii="Times" w:hAnsi="Times"/>
      <w:sz w:val="20"/>
      <w:szCs w:val="20"/>
    </w:rPr>
  </w:style>
  <w:style w:type="character" w:customStyle="1" w:styleId="created">
    <w:name w:val="created"/>
    <w:basedOn w:val="DefaultParagraphFont"/>
    <w:rsid w:val="00610CAA"/>
  </w:style>
  <w:style w:type="character" w:customStyle="1" w:styleId="changed">
    <w:name w:val="changed"/>
    <w:basedOn w:val="DefaultParagraphFont"/>
    <w:rsid w:val="00610CAA"/>
  </w:style>
  <w:style w:type="character" w:customStyle="1" w:styleId="article-author-name">
    <w:name w:val="article-author-name"/>
    <w:basedOn w:val="DefaultParagraphFont"/>
    <w:rsid w:val="00610CAA"/>
  </w:style>
  <w:style w:type="character" w:customStyle="1" w:styleId="bioexcerpt">
    <w:name w:val="bio_excerpt"/>
    <w:basedOn w:val="DefaultParagraphFont"/>
    <w:rsid w:val="00610CAA"/>
  </w:style>
  <w:style w:type="character" w:customStyle="1" w:styleId="commentcount">
    <w:name w:val="comment_count"/>
    <w:basedOn w:val="DefaultParagraphFont"/>
    <w:rsid w:val="00610CAA"/>
  </w:style>
  <w:style w:type="character" w:customStyle="1" w:styleId="searchtermshighlighted">
    <w:name w:val="searchtermshighlighted"/>
    <w:basedOn w:val="DefaultParagraphFont"/>
    <w:rsid w:val="00610CAA"/>
  </w:style>
  <w:style w:type="character" w:customStyle="1" w:styleId="contributornametrigger">
    <w:name w:val="contributornametrigger"/>
    <w:basedOn w:val="DefaultParagraphFont"/>
    <w:rsid w:val="00610CAA"/>
  </w:style>
  <w:style w:type="character" w:customStyle="1" w:styleId="bylinepipe">
    <w:name w:val="bylinepipe"/>
    <w:basedOn w:val="DefaultParagraphFont"/>
    <w:rsid w:val="00610CAA"/>
  </w:style>
  <w:style w:type="character" w:customStyle="1" w:styleId="lucenesearchresulturlb">
    <w:name w:val="lucene_search_result_url_b"/>
    <w:basedOn w:val="DefaultParagraphFont"/>
    <w:rsid w:val="00610CAA"/>
  </w:style>
  <w:style w:type="character" w:customStyle="1" w:styleId="faculty-title">
    <w:name w:val="faculty-title"/>
    <w:basedOn w:val="DefaultParagraphFont"/>
    <w:rsid w:val="00610CAA"/>
  </w:style>
  <w:style w:type="character" w:customStyle="1" w:styleId="count">
    <w:name w:val="count"/>
    <w:basedOn w:val="DefaultParagraphFont"/>
    <w:rsid w:val="00610CAA"/>
  </w:style>
  <w:style w:type="character" w:customStyle="1" w:styleId="volume">
    <w:name w:val="volume"/>
    <w:basedOn w:val="DefaultParagraphFont"/>
    <w:rsid w:val="00610CAA"/>
  </w:style>
  <w:style w:type="character" w:customStyle="1" w:styleId="issue">
    <w:name w:val="issue"/>
    <w:basedOn w:val="DefaultParagraphFont"/>
    <w:rsid w:val="00610CAA"/>
  </w:style>
  <w:style w:type="character" w:customStyle="1" w:styleId="pages">
    <w:name w:val="pages"/>
    <w:basedOn w:val="DefaultParagraphFont"/>
    <w:rsid w:val="00610CAA"/>
  </w:style>
  <w:style w:type="character" w:customStyle="1" w:styleId="person">
    <w:name w:val="person"/>
    <w:basedOn w:val="DefaultParagraphFont"/>
    <w:rsid w:val="00610CAA"/>
  </w:style>
  <w:style w:type="character" w:customStyle="1" w:styleId="corresponding">
    <w:name w:val="corresponding"/>
    <w:basedOn w:val="DefaultParagraphFont"/>
    <w:rsid w:val="00610CAA"/>
  </w:style>
  <w:style w:type="paragraph" w:customStyle="1" w:styleId="entry-meta">
    <w:name w:val="entry-meta"/>
    <w:basedOn w:val="Normal"/>
    <w:rsid w:val="00610CAA"/>
    <w:pPr>
      <w:spacing w:before="100" w:beforeAutospacing="1" w:after="100" w:afterAutospacing="1"/>
    </w:pPr>
    <w:rPr>
      <w:rFonts w:ascii="Times" w:hAnsi="Times"/>
      <w:sz w:val="20"/>
      <w:szCs w:val="20"/>
    </w:rPr>
  </w:style>
  <w:style w:type="character" w:customStyle="1" w:styleId="post-time">
    <w:name w:val="post-time"/>
    <w:basedOn w:val="DefaultParagraphFont"/>
    <w:rsid w:val="00610CAA"/>
  </w:style>
  <w:style w:type="character" w:customStyle="1" w:styleId="post-category">
    <w:name w:val="post-category"/>
    <w:basedOn w:val="DefaultParagraphFont"/>
    <w:rsid w:val="00610CAA"/>
  </w:style>
  <w:style w:type="character" w:customStyle="1" w:styleId="post-author">
    <w:name w:val="post-author"/>
    <w:basedOn w:val="DefaultParagraphFont"/>
    <w:rsid w:val="00610CAA"/>
  </w:style>
  <w:style w:type="character" w:customStyle="1" w:styleId="A10">
    <w:name w:val="A10"/>
    <w:uiPriority w:val="99"/>
    <w:rsid w:val="00610CAA"/>
    <w:rPr>
      <w:rFonts w:cs="Trebuchet MS"/>
      <w:color w:val="000000"/>
      <w:sz w:val="11"/>
      <w:szCs w:val="11"/>
    </w:rPr>
  </w:style>
  <w:style w:type="paragraph" w:customStyle="1" w:styleId="Pa10">
    <w:name w:val="Pa10"/>
    <w:basedOn w:val="Default"/>
    <w:next w:val="Default"/>
    <w:uiPriority w:val="99"/>
    <w:rsid w:val="00610CAA"/>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610CAA"/>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610CAA"/>
  </w:style>
  <w:style w:type="paragraph" w:customStyle="1" w:styleId="aff">
    <w:name w:val="aff"/>
    <w:basedOn w:val="Normal"/>
    <w:rsid w:val="00610CAA"/>
    <w:pPr>
      <w:spacing w:before="100" w:beforeAutospacing="1" w:after="100" w:afterAutospacing="1"/>
    </w:pPr>
    <w:rPr>
      <w:rFonts w:ascii="Times" w:hAnsi="Times"/>
      <w:sz w:val="20"/>
      <w:szCs w:val="20"/>
    </w:rPr>
  </w:style>
  <w:style w:type="character" w:customStyle="1" w:styleId="entry-author">
    <w:name w:val="entry-author"/>
    <w:basedOn w:val="DefaultParagraphFont"/>
    <w:rsid w:val="00610CAA"/>
  </w:style>
  <w:style w:type="character" w:customStyle="1" w:styleId="entry-author-name">
    <w:name w:val="entry-author-name"/>
    <w:basedOn w:val="DefaultParagraphFont"/>
    <w:rsid w:val="00610CAA"/>
  </w:style>
  <w:style w:type="character" w:customStyle="1" w:styleId="contrib-degrees">
    <w:name w:val="contrib-degrees"/>
    <w:basedOn w:val="DefaultParagraphFont"/>
    <w:rsid w:val="00610CAA"/>
  </w:style>
  <w:style w:type="character" w:customStyle="1" w:styleId="contrib-on-behalf-of">
    <w:name w:val="contrib-on-behalf-of"/>
    <w:basedOn w:val="DefaultParagraphFont"/>
    <w:rsid w:val="00610CAA"/>
  </w:style>
  <w:style w:type="character" w:customStyle="1" w:styleId="pubtime">
    <w:name w:val="pubtime"/>
    <w:basedOn w:val="DefaultParagraphFont"/>
    <w:rsid w:val="00610CAA"/>
  </w:style>
  <w:style w:type="character" w:customStyle="1" w:styleId="fbcommentscount">
    <w:name w:val="fb_comments_count"/>
    <w:basedOn w:val="DefaultParagraphFont"/>
    <w:rsid w:val="00610CAA"/>
  </w:style>
  <w:style w:type="character" w:customStyle="1" w:styleId="stsharethiscustom">
    <w:name w:val="st_sharethis_custom"/>
    <w:basedOn w:val="DefaultParagraphFont"/>
    <w:rsid w:val="00610CAA"/>
  </w:style>
  <w:style w:type="paragraph" w:customStyle="1" w:styleId="permalinkable">
    <w:name w:val="permalinkable"/>
    <w:basedOn w:val="Normal"/>
    <w:rsid w:val="00610CAA"/>
    <w:pPr>
      <w:spacing w:before="100" w:beforeAutospacing="1" w:after="100" w:afterAutospacing="1"/>
    </w:pPr>
    <w:rPr>
      <w:rFonts w:ascii="Times" w:hAnsi="Times"/>
      <w:sz w:val="20"/>
      <w:szCs w:val="20"/>
    </w:rPr>
  </w:style>
  <w:style w:type="character" w:customStyle="1" w:styleId="post-date">
    <w:name w:val="post-date"/>
    <w:basedOn w:val="DefaultParagraphFont"/>
    <w:rsid w:val="00610CAA"/>
  </w:style>
  <w:style w:type="character" w:customStyle="1" w:styleId="link-external">
    <w:name w:val="link-external"/>
    <w:basedOn w:val="DefaultParagraphFont"/>
    <w:rsid w:val="00610CAA"/>
  </w:style>
  <w:style w:type="character" w:customStyle="1" w:styleId="articleauthor0">
    <w:name w:val="article_author"/>
    <w:basedOn w:val="DefaultParagraphFont"/>
    <w:rsid w:val="00610CAA"/>
  </w:style>
  <w:style w:type="character" w:customStyle="1" w:styleId="articleissue">
    <w:name w:val="article_issue"/>
    <w:basedOn w:val="DefaultParagraphFont"/>
    <w:rsid w:val="00610CAA"/>
  </w:style>
  <w:style w:type="character" w:customStyle="1" w:styleId="a-size-large">
    <w:name w:val="a-size-large"/>
    <w:basedOn w:val="DefaultParagraphFont"/>
    <w:rsid w:val="00610CAA"/>
  </w:style>
  <w:style w:type="character" w:customStyle="1" w:styleId="a-size-medium">
    <w:name w:val="a-size-medium"/>
    <w:basedOn w:val="DefaultParagraphFont"/>
    <w:rsid w:val="00610CAA"/>
  </w:style>
  <w:style w:type="character" w:customStyle="1" w:styleId="contribution">
    <w:name w:val="contribution"/>
    <w:basedOn w:val="DefaultParagraphFont"/>
    <w:rsid w:val="00610CAA"/>
  </w:style>
  <w:style w:type="character" w:customStyle="1" w:styleId="a-color-secondary">
    <w:name w:val="a-color-secondary"/>
    <w:basedOn w:val="DefaultParagraphFont"/>
    <w:rsid w:val="00610CAA"/>
  </w:style>
  <w:style w:type="paragraph" w:customStyle="1" w:styleId="sbyline">
    <w:name w:val="sbyline"/>
    <w:basedOn w:val="Normal"/>
    <w:rsid w:val="00610CAA"/>
    <w:pPr>
      <w:spacing w:before="100" w:beforeAutospacing="1" w:after="100" w:afterAutospacing="1"/>
    </w:pPr>
    <w:rPr>
      <w:rFonts w:ascii="Times" w:hAnsi="Times"/>
      <w:sz w:val="20"/>
      <w:szCs w:val="20"/>
    </w:rPr>
  </w:style>
  <w:style w:type="character" w:customStyle="1" w:styleId="ui-author">
    <w:name w:val="ui-author"/>
    <w:basedOn w:val="DefaultParagraphFont"/>
    <w:rsid w:val="00610CAA"/>
  </w:style>
  <w:style w:type="character" w:customStyle="1" w:styleId="ui-staffline">
    <w:name w:val="ui-staffline"/>
    <w:basedOn w:val="DefaultParagraphFont"/>
    <w:rsid w:val="00610CAA"/>
  </w:style>
  <w:style w:type="paragraph" w:customStyle="1" w:styleId="promotion-tag-p">
    <w:name w:val="promotion-tag-p"/>
    <w:basedOn w:val="Normal"/>
    <w:rsid w:val="00610CAA"/>
    <w:pPr>
      <w:spacing w:before="100" w:beforeAutospacing="1" w:after="100" w:afterAutospacing="1"/>
    </w:pPr>
    <w:rPr>
      <w:rFonts w:ascii="Times" w:hAnsi="Times"/>
      <w:sz w:val="20"/>
      <w:szCs w:val="20"/>
    </w:rPr>
  </w:style>
  <w:style w:type="paragraph" w:customStyle="1" w:styleId="heading">
    <w:name w:val="heading"/>
    <w:basedOn w:val="Normal"/>
    <w:rsid w:val="00610CAA"/>
    <w:pPr>
      <w:spacing w:before="100" w:beforeAutospacing="1" w:after="100" w:afterAutospacing="1"/>
    </w:pPr>
    <w:rPr>
      <w:rFonts w:ascii="Times" w:hAnsi="Times"/>
      <w:sz w:val="20"/>
      <w:szCs w:val="20"/>
    </w:rPr>
  </w:style>
  <w:style w:type="character" w:customStyle="1" w:styleId="value">
    <w:name w:val="value"/>
    <w:basedOn w:val="DefaultParagraphFont"/>
    <w:rsid w:val="00610CAA"/>
  </w:style>
  <w:style w:type="character" w:customStyle="1" w:styleId="specialissuelabel">
    <w:name w:val="specialissuelabel"/>
    <w:basedOn w:val="DefaultParagraphFont"/>
    <w:rsid w:val="00610CAA"/>
  </w:style>
  <w:style w:type="character" w:customStyle="1" w:styleId="referencediv">
    <w:name w:val="referencediv"/>
    <w:basedOn w:val="DefaultParagraphFont"/>
    <w:rsid w:val="00610CAA"/>
  </w:style>
  <w:style w:type="character" w:customStyle="1" w:styleId="wp-smiley">
    <w:name w:val="wp-smiley"/>
    <w:basedOn w:val="DefaultParagraphFont"/>
    <w:rsid w:val="00610CAA"/>
  </w:style>
  <w:style w:type="character" w:customStyle="1" w:styleId="artjournal">
    <w:name w:val="art_journal"/>
    <w:basedOn w:val="DefaultParagraphFont"/>
    <w:rsid w:val="00610CAA"/>
  </w:style>
  <w:style w:type="character" w:customStyle="1" w:styleId="artdatevolumeissuepart">
    <w:name w:val="art_datevolumeissuepart"/>
    <w:basedOn w:val="DefaultParagraphFont"/>
    <w:rsid w:val="00610CAA"/>
  </w:style>
  <w:style w:type="character" w:customStyle="1" w:styleId="artpages">
    <w:name w:val="art_pages"/>
    <w:basedOn w:val="DefaultParagraphFont"/>
    <w:rsid w:val="00610CAA"/>
  </w:style>
  <w:style w:type="character" w:customStyle="1" w:styleId="singlehighlightclass">
    <w:name w:val="single_highlight_class"/>
    <w:basedOn w:val="DefaultParagraphFont"/>
    <w:rsid w:val="00610CAA"/>
  </w:style>
  <w:style w:type="character" w:customStyle="1" w:styleId="degree">
    <w:name w:val="degree"/>
    <w:basedOn w:val="DefaultParagraphFont"/>
    <w:rsid w:val="00610CAA"/>
  </w:style>
  <w:style w:type="character" w:customStyle="1" w:styleId="major">
    <w:name w:val="major"/>
    <w:basedOn w:val="DefaultParagraphFont"/>
    <w:rsid w:val="00610CAA"/>
  </w:style>
  <w:style w:type="character" w:customStyle="1" w:styleId="authors">
    <w:name w:val="authors"/>
    <w:basedOn w:val="DefaultParagraphFont"/>
    <w:rsid w:val="00610CAA"/>
  </w:style>
  <w:style w:type="character" w:customStyle="1" w:styleId="views">
    <w:name w:val="views"/>
    <w:basedOn w:val="DefaultParagraphFont"/>
    <w:rsid w:val="00610CAA"/>
  </w:style>
  <w:style w:type="character" w:customStyle="1" w:styleId="stmainservices">
    <w:name w:val="stmainservices"/>
    <w:basedOn w:val="DefaultParagraphFont"/>
    <w:rsid w:val="00610CAA"/>
  </w:style>
  <w:style w:type="character" w:customStyle="1" w:styleId="stbubblehcount">
    <w:name w:val="stbubble_hcount"/>
    <w:basedOn w:val="DefaultParagraphFont"/>
    <w:rsid w:val="00610CAA"/>
  </w:style>
  <w:style w:type="paragraph" w:customStyle="1" w:styleId="Document">
    <w:name w:val="_Document"/>
    <w:basedOn w:val="Default"/>
    <w:next w:val="Default"/>
    <w:uiPriority w:val="99"/>
    <w:rsid w:val="00610CAA"/>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610CAA"/>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610CAA"/>
    <w:pPr>
      <w:widowControl w:val="0"/>
    </w:pPr>
    <w:rPr>
      <w:rFonts w:ascii="New Baskerville" w:eastAsiaTheme="minorEastAsia" w:hAnsi="New Baskerville"/>
      <w:color w:val="auto"/>
    </w:rPr>
  </w:style>
  <w:style w:type="paragraph" w:customStyle="1" w:styleId="collapsed-hide">
    <w:name w:val="collapsed-hide"/>
    <w:basedOn w:val="Normal"/>
    <w:rsid w:val="00610CAA"/>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610CAA"/>
    <w:pPr>
      <w:widowControl w:val="0"/>
      <w:spacing w:line="211" w:lineRule="atLeast"/>
    </w:pPr>
    <w:rPr>
      <w:rFonts w:ascii="Mokka" w:eastAsiaTheme="minorEastAsia" w:hAnsi="Mokka"/>
      <w:color w:val="auto"/>
    </w:rPr>
  </w:style>
  <w:style w:type="paragraph" w:customStyle="1" w:styleId="odd">
    <w:name w:val="odd"/>
    <w:basedOn w:val="Normal"/>
    <w:rsid w:val="00610CAA"/>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610CAA"/>
  </w:style>
  <w:style w:type="character" w:customStyle="1" w:styleId="tolocaltime">
    <w:name w:val="tolocaltime"/>
    <w:basedOn w:val="DefaultParagraphFont"/>
    <w:rsid w:val="00610CAA"/>
  </w:style>
  <w:style w:type="character" w:customStyle="1" w:styleId="pb-byline">
    <w:name w:val="pb-byline"/>
    <w:basedOn w:val="DefaultParagraphFont"/>
    <w:rsid w:val="00610CAA"/>
  </w:style>
  <w:style w:type="character" w:customStyle="1" w:styleId="pb-timestamp">
    <w:name w:val="pb-timestamp"/>
    <w:basedOn w:val="DefaultParagraphFont"/>
    <w:rsid w:val="00610CAA"/>
  </w:style>
  <w:style w:type="character" w:customStyle="1" w:styleId="posted-on">
    <w:name w:val="posted-on"/>
    <w:basedOn w:val="DefaultParagraphFont"/>
    <w:rsid w:val="00610CAA"/>
  </w:style>
  <w:style w:type="character" w:customStyle="1" w:styleId="even">
    <w:name w:val="even"/>
    <w:basedOn w:val="DefaultParagraphFont"/>
    <w:rsid w:val="00610CAA"/>
  </w:style>
  <w:style w:type="paragraph" w:customStyle="1" w:styleId="volissue">
    <w:name w:val="volissue"/>
    <w:basedOn w:val="Normal"/>
    <w:rsid w:val="00610CAA"/>
    <w:pPr>
      <w:spacing w:before="100" w:beforeAutospacing="1" w:after="100" w:afterAutospacing="1"/>
    </w:pPr>
    <w:rPr>
      <w:rFonts w:ascii="Times" w:hAnsi="Times"/>
      <w:sz w:val="20"/>
      <w:szCs w:val="20"/>
    </w:rPr>
  </w:style>
  <w:style w:type="character" w:customStyle="1" w:styleId="cat-date-line4">
    <w:name w:val="cat-date-line4"/>
    <w:basedOn w:val="DefaultParagraphFont"/>
    <w:rsid w:val="00610CAA"/>
  </w:style>
  <w:style w:type="character" w:customStyle="1" w:styleId="articledate">
    <w:name w:val="articledate"/>
    <w:basedOn w:val="DefaultParagraphFont"/>
    <w:rsid w:val="00610CAA"/>
  </w:style>
  <w:style w:type="character" w:customStyle="1" w:styleId="post-byline">
    <w:name w:val="post-byline"/>
    <w:basedOn w:val="DefaultParagraphFont"/>
    <w:rsid w:val="00610CAA"/>
  </w:style>
  <w:style w:type="character" w:customStyle="1" w:styleId="metadate">
    <w:name w:val="meta_date"/>
    <w:basedOn w:val="DefaultParagraphFont"/>
    <w:rsid w:val="00610CAA"/>
  </w:style>
  <w:style w:type="character" w:customStyle="1" w:styleId="fa">
    <w:name w:val="fa"/>
    <w:basedOn w:val="DefaultParagraphFont"/>
    <w:rsid w:val="00610CAA"/>
  </w:style>
  <w:style w:type="character" w:customStyle="1" w:styleId="longname">
    <w:name w:val="longname"/>
    <w:basedOn w:val="DefaultParagraphFont"/>
    <w:rsid w:val="00610CAA"/>
  </w:style>
  <w:style w:type="character" w:customStyle="1" w:styleId="echocontainer">
    <w:name w:val="echo_container"/>
    <w:basedOn w:val="DefaultParagraphFont"/>
    <w:rsid w:val="00610CAA"/>
  </w:style>
  <w:style w:type="character" w:customStyle="1" w:styleId="comment-display">
    <w:name w:val="comment-display"/>
    <w:basedOn w:val="DefaultParagraphFont"/>
    <w:rsid w:val="00610CAA"/>
  </w:style>
  <w:style w:type="paragraph" w:customStyle="1" w:styleId="comment-count-label">
    <w:name w:val="comment-count-label"/>
    <w:basedOn w:val="Normal"/>
    <w:rsid w:val="00610CAA"/>
    <w:pPr>
      <w:spacing w:before="100" w:beforeAutospacing="1" w:after="100" w:afterAutospacing="1"/>
    </w:pPr>
    <w:rPr>
      <w:rFonts w:ascii="Times" w:hAnsi="Times"/>
      <w:sz w:val="20"/>
      <w:szCs w:val="20"/>
    </w:rPr>
  </w:style>
  <w:style w:type="character" w:customStyle="1" w:styleId="echo-counter">
    <w:name w:val="echo-counter"/>
    <w:basedOn w:val="DefaultParagraphFont"/>
    <w:rsid w:val="00610CAA"/>
  </w:style>
  <w:style w:type="character" w:customStyle="1" w:styleId="discussion-policy">
    <w:name w:val="discussion-policy"/>
    <w:basedOn w:val="DefaultParagraphFont"/>
    <w:rsid w:val="00610CAA"/>
  </w:style>
  <w:style w:type="character" w:customStyle="1" w:styleId="echo-apps-conversations-streamcaption">
    <w:name w:val="echo-apps-conversations-streamcaption"/>
    <w:basedOn w:val="DefaultParagraphFont"/>
    <w:rsid w:val="00610CAA"/>
  </w:style>
  <w:style w:type="character" w:customStyle="1" w:styleId="echo-streamserver-controls-stream-item-text">
    <w:name w:val="echo-streamserver-controls-stream-item-text"/>
    <w:basedOn w:val="DefaultParagraphFont"/>
    <w:rsid w:val="00610CAA"/>
  </w:style>
  <w:style w:type="character" w:customStyle="1" w:styleId="echo-streamserver-controls-facepile-more">
    <w:name w:val="echo-streamserver-controls-facepile-more"/>
    <w:basedOn w:val="DefaultParagraphFont"/>
    <w:rsid w:val="00610CAA"/>
  </w:style>
  <w:style w:type="character" w:customStyle="1" w:styleId="echo-primaryfont">
    <w:name w:val="echo-primaryfont"/>
    <w:basedOn w:val="DefaultParagraphFont"/>
    <w:rsid w:val="00610CAA"/>
  </w:style>
  <w:style w:type="character" w:customStyle="1" w:styleId="section">
    <w:name w:val="section"/>
    <w:basedOn w:val="DefaultParagraphFont"/>
    <w:rsid w:val="00610CAA"/>
  </w:style>
  <w:style w:type="character" w:customStyle="1" w:styleId="wpsr-txt-headline">
    <w:name w:val="wpsr-txt-headline"/>
    <w:basedOn w:val="DefaultParagraphFont"/>
    <w:rsid w:val="00610CAA"/>
  </w:style>
  <w:style w:type="character" w:customStyle="1" w:styleId="asset-metabar-author">
    <w:name w:val="asset-metabar-author"/>
    <w:basedOn w:val="DefaultParagraphFont"/>
    <w:rsid w:val="00610CAA"/>
  </w:style>
  <w:style w:type="character" w:customStyle="1" w:styleId="eza-dateline">
    <w:name w:val="eza-dateline"/>
    <w:basedOn w:val="DefaultParagraphFont"/>
    <w:rsid w:val="00610CAA"/>
  </w:style>
  <w:style w:type="character" w:customStyle="1" w:styleId="eza-authors">
    <w:name w:val="eza-authors"/>
    <w:basedOn w:val="DefaultParagraphFont"/>
    <w:rsid w:val="00610CAA"/>
  </w:style>
  <w:style w:type="character" w:customStyle="1" w:styleId="csmstaff">
    <w:name w:val="csm_staff"/>
    <w:basedOn w:val="DefaultParagraphFont"/>
    <w:rsid w:val="00610CAA"/>
  </w:style>
  <w:style w:type="paragraph" w:customStyle="1" w:styleId="mol-para-with-font">
    <w:name w:val="mol-para-with-font"/>
    <w:basedOn w:val="Normal"/>
    <w:rsid w:val="00610CAA"/>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610CAA"/>
  </w:style>
  <w:style w:type="character" w:customStyle="1" w:styleId="byline-text">
    <w:name w:val="byline-text"/>
    <w:basedOn w:val="DefaultParagraphFont"/>
    <w:rsid w:val="00610CAA"/>
  </w:style>
  <w:style w:type="character" w:customStyle="1" w:styleId="itemauthor">
    <w:name w:val="itemauthor"/>
    <w:basedOn w:val="DefaultParagraphFont"/>
    <w:rsid w:val="00610CAA"/>
  </w:style>
  <w:style w:type="character" w:customStyle="1" w:styleId="itemdatecreated">
    <w:name w:val="itemdatecreated"/>
    <w:basedOn w:val="DefaultParagraphFont"/>
    <w:rsid w:val="00610CAA"/>
  </w:style>
  <w:style w:type="character" w:customStyle="1" w:styleId="slug-metadata-note">
    <w:name w:val="slug-metadata-note"/>
    <w:basedOn w:val="DefaultParagraphFont"/>
    <w:rsid w:val="00610CAA"/>
  </w:style>
  <w:style w:type="character" w:customStyle="1" w:styleId="drop-capped">
    <w:name w:val="drop-capped"/>
    <w:basedOn w:val="DefaultParagraphFont"/>
    <w:rsid w:val="00610CAA"/>
  </w:style>
  <w:style w:type="character" w:customStyle="1" w:styleId="published">
    <w:name w:val="published"/>
    <w:basedOn w:val="DefaultParagraphFont"/>
    <w:rsid w:val="00610CAA"/>
  </w:style>
  <w:style w:type="paragraph" w:customStyle="1" w:styleId="articleopinion-standfirst">
    <w:name w:val="articleopinion-standfirst"/>
    <w:basedOn w:val="Normal"/>
    <w:rsid w:val="00610CAA"/>
    <w:pPr>
      <w:spacing w:before="100" w:beforeAutospacing="1" w:after="100" w:afterAutospacing="1"/>
    </w:pPr>
    <w:rPr>
      <w:rFonts w:ascii="Times" w:hAnsi="Times"/>
      <w:sz w:val="20"/>
      <w:szCs w:val="20"/>
    </w:rPr>
  </w:style>
  <w:style w:type="paragraph" w:customStyle="1" w:styleId="snippet">
    <w:name w:val="snippet"/>
    <w:basedOn w:val="Normal"/>
    <w:rsid w:val="00610CAA"/>
    <w:pPr>
      <w:spacing w:before="100" w:beforeAutospacing="1" w:after="100" w:afterAutospacing="1"/>
    </w:pPr>
    <w:rPr>
      <w:rFonts w:ascii="Times" w:hAnsi="Times"/>
      <w:sz w:val="20"/>
      <w:szCs w:val="20"/>
    </w:rPr>
  </w:style>
  <w:style w:type="character" w:customStyle="1" w:styleId="thetitle">
    <w:name w:val="the_title"/>
    <w:basedOn w:val="DefaultParagraphFont"/>
    <w:rsid w:val="00610CAA"/>
  </w:style>
  <w:style w:type="character" w:customStyle="1" w:styleId="view-count">
    <w:name w:val="view-count"/>
    <w:basedOn w:val="DefaultParagraphFont"/>
    <w:rsid w:val="00610CAA"/>
  </w:style>
  <w:style w:type="character" w:customStyle="1" w:styleId="rupee">
    <w:name w:val="rupee"/>
    <w:basedOn w:val="DefaultParagraphFont"/>
    <w:rsid w:val="00610CAA"/>
  </w:style>
  <w:style w:type="character" w:customStyle="1" w:styleId="grey1">
    <w:name w:val="grey1"/>
    <w:basedOn w:val="DefaultParagraphFont"/>
    <w:rsid w:val="00610CAA"/>
  </w:style>
  <w:style w:type="paragraph" w:customStyle="1" w:styleId="Pa13">
    <w:name w:val="Pa13"/>
    <w:basedOn w:val="Default"/>
    <w:next w:val="Default"/>
    <w:uiPriority w:val="99"/>
    <w:rsid w:val="00610CAA"/>
    <w:pPr>
      <w:widowControl w:val="0"/>
      <w:spacing w:line="201" w:lineRule="atLeast"/>
    </w:pPr>
    <w:rPr>
      <w:rFonts w:eastAsiaTheme="minorEastAsia"/>
      <w:color w:val="auto"/>
    </w:rPr>
  </w:style>
  <w:style w:type="paragraph" w:customStyle="1" w:styleId="Pa14">
    <w:name w:val="Pa14"/>
    <w:basedOn w:val="Default"/>
    <w:next w:val="Default"/>
    <w:uiPriority w:val="99"/>
    <w:rsid w:val="00610CAA"/>
    <w:pPr>
      <w:widowControl w:val="0"/>
      <w:spacing w:line="241" w:lineRule="atLeast"/>
    </w:pPr>
    <w:rPr>
      <w:rFonts w:eastAsiaTheme="minorEastAsia"/>
      <w:color w:val="auto"/>
    </w:rPr>
  </w:style>
  <w:style w:type="paragraph" w:customStyle="1" w:styleId="Pa9">
    <w:name w:val="Pa9"/>
    <w:basedOn w:val="Default"/>
    <w:next w:val="Default"/>
    <w:uiPriority w:val="99"/>
    <w:rsid w:val="00610CAA"/>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610CAA"/>
  </w:style>
  <w:style w:type="character" w:customStyle="1" w:styleId="reporttitle">
    <w:name w:val="report_title"/>
    <w:basedOn w:val="DefaultParagraphFont"/>
    <w:rsid w:val="00610CAA"/>
  </w:style>
  <w:style w:type="character" w:customStyle="1" w:styleId="documenttype-longreleases">
    <w:name w:val="document_type_-_long_releases"/>
    <w:basedOn w:val="DefaultParagraphFont"/>
    <w:rsid w:val="00610CAA"/>
  </w:style>
  <w:style w:type="character" w:customStyle="1" w:styleId="alt-date">
    <w:name w:val="alt-date"/>
    <w:basedOn w:val="DefaultParagraphFont"/>
    <w:rsid w:val="00610CAA"/>
  </w:style>
  <w:style w:type="character" w:customStyle="1" w:styleId="entry-byline">
    <w:name w:val="entry-byline"/>
    <w:basedOn w:val="DefaultParagraphFont"/>
    <w:rsid w:val="00610CAA"/>
  </w:style>
  <w:style w:type="character" w:customStyle="1" w:styleId="taglinecontrib">
    <w:name w:val="tagline_contrib"/>
    <w:basedOn w:val="DefaultParagraphFont"/>
    <w:rsid w:val="00610CAA"/>
  </w:style>
  <w:style w:type="character" w:customStyle="1" w:styleId="articledate0">
    <w:name w:val="article_date"/>
    <w:basedOn w:val="DefaultParagraphFont"/>
    <w:rsid w:val="00610CAA"/>
  </w:style>
  <w:style w:type="paragraph" w:customStyle="1" w:styleId="hg-daily">
    <w:name w:val="hg-daily"/>
    <w:basedOn w:val="Normal"/>
    <w:rsid w:val="00610CAA"/>
    <w:pPr>
      <w:spacing w:before="100" w:beforeAutospacing="1" w:after="100" w:afterAutospacing="1"/>
    </w:pPr>
    <w:rPr>
      <w:rFonts w:ascii="Times" w:hAnsi="Times"/>
      <w:sz w:val="20"/>
      <w:szCs w:val="20"/>
    </w:rPr>
  </w:style>
  <w:style w:type="character" w:customStyle="1" w:styleId="cit">
    <w:name w:val="cit"/>
    <w:basedOn w:val="DefaultParagraphFont"/>
    <w:rsid w:val="00610CAA"/>
  </w:style>
  <w:style w:type="paragraph" w:customStyle="1" w:styleId="buttonheading">
    <w:name w:val="buttonheading"/>
    <w:basedOn w:val="Normal"/>
    <w:rsid w:val="00610CAA"/>
    <w:pPr>
      <w:spacing w:before="100" w:beforeAutospacing="1" w:after="100" w:afterAutospacing="1"/>
    </w:pPr>
    <w:rPr>
      <w:rFonts w:ascii="Times" w:hAnsi="Times"/>
      <w:sz w:val="20"/>
      <w:szCs w:val="20"/>
    </w:rPr>
  </w:style>
  <w:style w:type="character" w:customStyle="1" w:styleId="createdate">
    <w:name w:val="createdate"/>
    <w:basedOn w:val="DefaultParagraphFont"/>
    <w:rsid w:val="00610CAA"/>
  </w:style>
  <w:style w:type="character" w:customStyle="1" w:styleId="text-label">
    <w:name w:val="text-label"/>
    <w:basedOn w:val="DefaultParagraphFont"/>
    <w:rsid w:val="00610CAA"/>
  </w:style>
  <w:style w:type="paragraph" w:customStyle="1" w:styleId="TOC3Char">
    <w:name w:val="TOC 3 Char"/>
    <w:basedOn w:val="Normal"/>
    <w:next w:val="Normal"/>
    <w:rsid w:val="00610CAA"/>
    <w:rPr>
      <w:rFonts w:eastAsia="Times New Roman"/>
      <w:sz w:val="24"/>
      <w:szCs w:val="20"/>
    </w:rPr>
  </w:style>
  <w:style w:type="paragraph" w:customStyle="1" w:styleId="TOC1Char">
    <w:name w:val="TOC 1 Char"/>
    <w:basedOn w:val="Normal"/>
    <w:next w:val="Normal"/>
    <w:rsid w:val="00610CAA"/>
    <w:rPr>
      <w:rFonts w:eastAsia="Times New Roman"/>
      <w:b/>
      <w:sz w:val="24"/>
      <w:szCs w:val="20"/>
    </w:rPr>
  </w:style>
  <w:style w:type="character" w:customStyle="1" w:styleId="StyleCardtextChar10pt">
    <w:name w:val="Style Card text Char + 10 pt"/>
    <w:rsid w:val="00610CAA"/>
    <w:rPr>
      <w:rFonts w:ascii="Georgia" w:eastAsia="Calibri" w:hAnsi="Georgia"/>
      <w:sz w:val="20"/>
      <w:u w:val="single"/>
      <w:lang w:bidi="ar-SA"/>
    </w:rPr>
  </w:style>
  <w:style w:type="paragraph" w:customStyle="1" w:styleId="ColorfulList-Accent11">
    <w:name w:val="Colorful List - Accent 11"/>
    <w:basedOn w:val="Normal"/>
    <w:uiPriority w:val="34"/>
    <w:qFormat/>
    <w:rsid w:val="00610CAA"/>
    <w:pPr>
      <w:ind w:left="720"/>
      <w:contextualSpacing/>
      <w:jc w:val="both"/>
    </w:pPr>
    <w:rPr>
      <w:rFonts w:eastAsia="Times New Roman"/>
      <w:sz w:val="20"/>
      <w:szCs w:val="20"/>
    </w:rPr>
  </w:style>
  <w:style w:type="paragraph" w:customStyle="1" w:styleId="NoteLevel11">
    <w:name w:val="Note Level 11"/>
    <w:basedOn w:val="Normal"/>
    <w:uiPriority w:val="99"/>
    <w:rsid w:val="00610CAA"/>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610CAA"/>
    <w:pPr>
      <w:keepNext/>
      <w:tabs>
        <w:tab w:val="num" w:pos="1440"/>
      </w:tabs>
      <w:ind w:left="1800" w:hanging="360"/>
      <w:outlineLvl w:val="2"/>
    </w:pPr>
    <w:rPr>
      <w:rFonts w:eastAsia="MS Gothic"/>
    </w:rPr>
  </w:style>
  <w:style w:type="paragraph" w:customStyle="1" w:styleId="NoteLevel41">
    <w:name w:val="Note Level 41"/>
    <w:basedOn w:val="Normal"/>
    <w:rsid w:val="00610CAA"/>
    <w:pPr>
      <w:keepNext/>
      <w:tabs>
        <w:tab w:val="num" w:pos="2160"/>
      </w:tabs>
      <w:ind w:left="2520" w:hanging="360"/>
      <w:outlineLvl w:val="3"/>
    </w:pPr>
    <w:rPr>
      <w:rFonts w:eastAsia="MS Gothic"/>
    </w:rPr>
  </w:style>
  <w:style w:type="paragraph" w:customStyle="1" w:styleId="NoteLevel51">
    <w:name w:val="Note Level 51"/>
    <w:basedOn w:val="Normal"/>
    <w:rsid w:val="00610CAA"/>
    <w:pPr>
      <w:keepNext/>
      <w:tabs>
        <w:tab w:val="num" w:pos="2880"/>
      </w:tabs>
      <w:ind w:left="3240" w:hanging="360"/>
      <w:outlineLvl w:val="4"/>
    </w:pPr>
    <w:rPr>
      <w:rFonts w:eastAsia="MS Gothic"/>
    </w:rPr>
  </w:style>
  <w:style w:type="paragraph" w:customStyle="1" w:styleId="NoteLevel61">
    <w:name w:val="Note Level 61"/>
    <w:basedOn w:val="Normal"/>
    <w:rsid w:val="00610CAA"/>
    <w:pPr>
      <w:keepNext/>
      <w:tabs>
        <w:tab w:val="num" w:pos="3600"/>
      </w:tabs>
      <w:ind w:left="3960" w:hanging="360"/>
      <w:outlineLvl w:val="5"/>
    </w:pPr>
    <w:rPr>
      <w:rFonts w:eastAsia="MS Gothic"/>
    </w:rPr>
  </w:style>
  <w:style w:type="paragraph" w:customStyle="1" w:styleId="NoteLevel71">
    <w:name w:val="Note Level 71"/>
    <w:basedOn w:val="Normal"/>
    <w:rsid w:val="00610CAA"/>
    <w:pPr>
      <w:keepNext/>
      <w:tabs>
        <w:tab w:val="num" w:pos="4320"/>
      </w:tabs>
      <w:ind w:left="4680" w:hanging="360"/>
      <w:outlineLvl w:val="6"/>
    </w:pPr>
    <w:rPr>
      <w:rFonts w:eastAsia="MS Gothic"/>
    </w:rPr>
  </w:style>
  <w:style w:type="paragraph" w:customStyle="1" w:styleId="NoteLevel81">
    <w:name w:val="Note Level 81"/>
    <w:basedOn w:val="Normal"/>
    <w:rsid w:val="00610CAA"/>
    <w:pPr>
      <w:keepNext/>
      <w:tabs>
        <w:tab w:val="num" w:pos="5040"/>
      </w:tabs>
      <w:ind w:left="5400" w:hanging="360"/>
      <w:outlineLvl w:val="7"/>
    </w:pPr>
    <w:rPr>
      <w:rFonts w:eastAsia="MS Gothic"/>
    </w:rPr>
  </w:style>
  <w:style w:type="paragraph" w:customStyle="1" w:styleId="NoteLevel91">
    <w:name w:val="Note Level 91"/>
    <w:basedOn w:val="Normal"/>
    <w:rsid w:val="00610CAA"/>
    <w:pPr>
      <w:keepNext/>
      <w:tabs>
        <w:tab w:val="num" w:pos="5760"/>
      </w:tabs>
      <w:ind w:left="6120" w:hanging="360"/>
      <w:outlineLvl w:val="8"/>
    </w:pPr>
    <w:rPr>
      <w:rFonts w:eastAsia="MS Gothic"/>
    </w:rPr>
  </w:style>
  <w:style w:type="paragraph" w:styleId="Index2">
    <w:name w:val="index 2"/>
    <w:basedOn w:val="Normal"/>
    <w:next w:val="Normal"/>
    <w:autoRedefine/>
    <w:rsid w:val="00610CAA"/>
    <w:pPr>
      <w:spacing w:after="200" w:line="276" w:lineRule="auto"/>
      <w:ind w:left="400" w:hanging="200"/>
    </w:pPr>
    <w:rPr>
      <w:rFonts w:eastAsia="Times New Roman"/>
      <w:bCs/>
    </w:rPr>
  </w:style>
  <w:style w:type="paragraph" w:styleId="Index3">
    <w:name w:val="index 3"/>
    <w:basedOn w:val="Normal"/>
    <w:next w:val="Normal"/>
    <w:autoRedefine/>
    <w:rsid w:val="00610CAA"/>
    <w:pPr>
      <w:spacing w:after="200" w:line="276" w:lineRule="auto"/>
      <w:ind w:left="600" w:hanging="200"/>
    </w:pPr>
    <w:rPr>
      <w:rFonts w:eastAsia="Times New Roman"/>
      <w:bCs/>
    </w:rPr>
  </w:style>
  <w:style w:type="paragraph" w:styleId="Index4">
    <w:name w:val="index 4"/>
    <w:basedOn w:val="Normal"/>
    <w:next w:val="Normal"/>
    <w:autoRedefine/>
    <w:rsid w:val="00610CAA"/>
    <w:pPr>
      <w:spacing w:after="200" w:line="276" w:lineRule="auto"/>
      <w:ind w:left="800" w:hanging="200"/>
    </w:pPr>
    <w:rPr>
      <w:rFonts w:eastAsia="Times New Roman"/>
      <w:bCs/>
    </w:rPr>
  </w:style>
  <w:style w:type="paragraph" w:styleId="Index5">
    <w:name w:val="index 5"/>
    <w:basedOn w:val="Normal"/>
    <w:next w:val="Normal"/>
    <w:autoRedefine/>
    <w:rsid w:val="00610CAA"/>
    <w:pPr>
      <w:spacing w:after="200" w:line="276" w:lineRule="auto"/>
      <w:ind w:left="1000" w:hanging="200"/>
    </w:pPr>
    <w:rPr>
      <w:rFonts w:eastAsia="Times New Roman"/>
      <w:bCs/>
    </w:rPr>
  </w:style>
  <w:style w:type="paragraph" w:styleId="Index6">
    <w:name w:val="index 6"/>
    <w:basedOn w:val="Normal"/>
    <w:next w:val="Normal"/>
    <w:autoRedefine/>
    <w:rsid w:val="00610CAA"/>
    <w:pPr>
      <w:spacing w:after="200" w:line="276" w:lineRule="auto"/>
      <w:ind w:left="1200" w:hanging="200"/>
    </w:pPr>
    <w:rPr>
      <w:rFonts w:eastAsia="Times New Roman"/>
      <w:bCs/>
    </w:rPr>
  </w:style>
  <w:style w:type="paragraph" w:styleId="Index7">
    <w:name w:val="index 7"/>
    <w:basedOn w:val="Normal"/>
    <w:next w:val="Normal"/>
    <w:autoRedefine/>
    <w:rsid w:val="00610CAA"/>
    <w:pPr>
      <w:spacing w:after="200" w:line="276" w:lineRule="auto"/>
      <w:ind w:left="1400" w:hanging="200"/>
    </w:pPr>
    <w:rPr>
      <w:rFonts w:eastAsia="Times New Roman"/>
      <w:bCs/>
    </w:rPr>
  </w:style>
  <w:style w:type="paragraph" w:styleId="Index8">
    <w:name w:val="index 8"/>
    <w:basedOn w:val="Normal"/>
    <w:next w:val="Normal"/>
    <w:autoRedefine/>
    <w:rsid w:val="00610CAA"/>
    <w:pPr>
      <w:spacing w:after="200" w:line="276" w:lineRule="auto"/>
      <w:ind w:left="1600" w:hanging="200"/>
    </w:pPr>
    <w:rPr>
      <w:rFonts w:eastAsia="Times New Roman"/>
      <w:bCs/>
    </w:rPr>
  </w:style>
  <w:style w:type="paragraph" w:styleId="Index9">
    <w:name w:val="index 9"/>
    <w:basedOn w:val="Normal"/>
    <w:next w:val="Normal"/>
    <w:autoRedefine/>
    <w:rsid w:val="00610CAA"/>
    <w:pPr>
      <w:spacing w:after="200" w:line="276" w:lineRule="auto"/>
      <w:ind w:left="1800" w:hanging="200"/>
    </w:pPr>
    <w:rPr>
      <w:rFonts w:eastAsia="Times New Roman"/>
      <w:bCs/>
    </w:rPr>
  </w:style>
  <w:style w:type="paragraph" w:styleId="IndexHeading">
    <w:name w:val="index heading"/>
    <w:basedOn w:val="Normal"/>
    <w:next w:val="Index1"/>
    <w:rsid w:val="00610CAA"/>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610CAA"/>
    <w:pPr>
      <w:jc w:val="both"/>
    </w:pPr>
    <w:rPr>
      <w:rFonts w:eastAsia="Times New Roman"/>
      <w:i/>
      <w:iCs/>
      <w:color w:val="000000"/>
      <w:sz w:val="20"/>
    </w:rPr>
  </w:style>
  <w:style w:type="character" w:customStyle="1" w:styleId="MediumGrid11">
    <w:name w:val="Medium Grid 11"/>
    <w:uiPriority w:val="99"/>
    <w:rsid w:val="00610CAA"/>
    <w:rPr>
      <w:color w:val="808080"/>
    </w:rPr>
  </w:style>
  <w:style w:type="numbering" w:customStyle="1" w:styleId="NoList8">
    <w:name w:val="No List8"/>
    <w:next w:val="NoList"/>
    <w:semiHidden/>
    <w:unhideWhenUsed/>
    <w:rsid w:val="00610CAA"/>
  </w:style>
  <w:style w:type="numbering" w:customStyle="1" w:styleId="NoList9">
    <w:name w:val="No List9"/>
    <w:next w:val="NoList"/>
    <w:semiHidden/>
    <w:unhideWhenUsed/>
    <w:rsid w:val="00610CAA"/>
  </w:style>
  <w:style w:type="numbering" w:customStyle="1" w:styleId="NoList10">
    <w:name w:val="No List10"/>
    <w:next w:val="NoList"/>
    <w:semiHidden/>
    <w:unhideWhenUsed/>
    <w:rsid w:val="00610CAA"/>
  </w:style>
  <w:style w:type="numbering" w:customStyle="1" w:styleId="NoList12">
    <w:name w:val="No List12"/>
    <w:next w:val="NoList"/>
    <w:semiHidden/>
    <w:unhideWhenUsed/>
    <w:rsid w:val="00610CAA"/>
  </w:style>
  <w:style w:type="numbering" w:customStyle="1" w:styleId="NoList13">
    <w:name w:val="No List13"/>
    <w:next w:val="NoList"/>
    <w:semiHidden/>
    <w:unhideWhenUsed/>
    <w:rsid w:val="00610CAA"/>
  </w:style>
  <w:style w:type="numbering" w:customStyle="1" w:styleId="NoList14">
    <w:name w:val="No List14"/>
    <w:next w:val="NoList"/>
    <w:semiHidden/>
    <w:unhideWhenUsed/>
    <w:rsid w:val="00610CAA"/>
  </w:style>
  <w:style w:type="numbering" w:customStyle="1" w:styleId="NoList15">
    <w:name w:val="No List15"/>
    <w:next w:val="NoList"/>
    <w:uiPriority w:val="99"/>
    <w:semiHidden/>
    <w:unhideWhenUsed/>
    <w:rsid w:val="00610CAA"/>
  </w:style>
  <w:style w:type="numbering" w:customStyle="1" w:styleId="NoList16">
    <w:name w:val="No List16"/>
    <w:next w:val="NoList"/>
    <w:uiPriority w:val="99"/>
    <w:semiHidden/>
    <w:unhideWhenUsed/>
    <w:rsid w:val="00610CAA"/>
  </w:style>
  <w:style w:type="numbering" w:customStyle="1" w:styleId="NoList17">
    <w:name w:val="No List17"/>
    <w:next w:val="NoList"/>
    <w:semiHidden/>
    <w:unhideWhenUsed/>
    <w:rsid w:val="00610CAA"/>
  </w:style>
  <w:style w:type="numbering" w:customStyle="1" w:styleId="NoList18">
    <w:name w:val="No List18"/>
    <w:next w:val="NoList"/>
    <w:uiPriority w:val="99"/>
    <w:semiHidden/>
    <w:unhideWhenUsed/>
    <w:rsid w:val="00610CAA"/>
  </w:style>
  <w:style w:type="numbering" w:customStyle="1" w:styleId="NoList19">
    <w:name w:val="No List19"/>
    <w:next w:val="NoList"/>
    <w:uiPriority w:val="99"/>
    <w:semiHidden/>
    <w:unhideWhenUsed/>
    <w:rsid w:val="00610CAA"/>
  </w:style>
  <w:style w:type="numbering" w:customStyle="1" w:styleId="NoList20">
    <w:name w:val="No List20"/>
    <w:next w:val="NoList"/>
    <w:semiHidden/>
    <w:unhideWhenUsed/>
    <w:rsid w:val="00610CAA"/>
  </w:style>
  <w:style w:type="numbering" w:customStyle="1" w:styleId="NoList21">
    <w:name w:val="No List21"/>
    <w:next w:val="NoList"/>
    <w:semiHidden/>
    <w:unhideWhenUsed/>
    <w:rsid w:val="00610CAA"/>
  </w:style>
  <w:style w:type="paragraph" w:customStyle="1" w:styleId="PlaceholderText2">
    <w:name w:val="Placeholder Text2"/>
    <w:basedOn w:val="Normal"/>
    <w:uiPriority w:val="99"/>
    <w:rsid w:val="00610CAA"/>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610CAA"/>
    <w:pPr>
      <w:keepNext/>
      <w:tabs>
        <w:tab w:val="num" w:pos="1440"/>
      </w:tabs>
      <w:ind w:left="1800" w:hanging="360"/>
      <w:outlineLvl w:val="2"/>
    </w:pPr>
    <w:rPr>
      <w:rFonts w:eastAsia="MS Gothic"/>
      <w:sz w:val="24"/>
    </w:rPr>
  </w:style>
  <w:style w:type="paragraph" w:customStyle="1" w:styleId="LightList1">
    <w:name w:val="Light List1"/>
    <w:basedOn w:val="Normal"/>
    <w:rsid w:val="00610CAA"/>
    <w:pPr>
      <w:keepNext/>
      <w:tabs>
        <w:tab w:val="num" w:pos="2160"/>
      </w:tabs>
      <w:ind w:left="2520" w:hanging="360"/>
      <w:outlineLvl w:val="3"/>
    </w:pPr>
    <w:rPr>
      <w:rFonts w:eastAsia="MS Gothic"/>
      <w:sz w:val="24"/>
    </w:rPr>
  </w:style>
  <w:style w:type="paragraph" w:customStyle="1" w:styleId="LightGrid1">
    <w:name w:val="Light Grid1"/>
    <w:basedOn w:val="Normal"/>
    <w:rsid w:val="00610CAA"/>
    <w:pPr>
      <w:keepNext/>
      <w:tabs>
        <w:tab w:val="num" w:pos="2880"/>
      </w:tabs>
      <w:ind w:left="3240" w:hanging="360"/>
      <w:outlineLvl w:val="4"/>
    </w:pPr>
    <w:rPr>
      <w:rFonts w:eastAsia="MS Gothic"/>
      <w:sz w:val="24"/>
    </w:rPr>
  </w:style>
  <w:style w:type="paragraph" w:customStyle="1" w:styleId="MediumShading11">
    <w:name w:val="Medium Shading 11"/>
    <w:basedOn w:val="Normal"/>
    <w:rsid w:val="00610CAA"/>
    <w:pPr>
      <w:keepNext/>
      <w:tabs>
        <w:tab w:val="num" w:pos="3600"/>
      </w:tabs>
      <w:ind w:left="3960" w:hanging="360"/>
      <w:outlineLvl w:val="5"/>
    </w:pPr>
    <w:rPr>
      <w:rFonts w:eastAsia="MS Gothic"/>
      <w:sz w:val="24"/>
    </w:rPr>
  </w:style>
  <w:style w:type="paragraph" w:customStyle="1" w:styleId="MediumShading21">
    <w:name w:val="Medium Shading 21"/>
    <w:basedOn w:val="Normal"/>
    <w:rsid w:val="00610CAA"/>
    <w:pPr>
      <w:keepNext/>
      <w:tabs>
        <w:tab w:val="num" w:pos="4320"/>
      </w:tabs>
      <w:ind w:left="4680" w:hanging="360"/>
      <w:outlineLvl w:val="6"/>
    </w:pPr>
    <w:rPr>
      <w:rFonts w:eastAsia="MS Gothic"/>
      <w:sz w:val="24"/>
    </w:rPr>
  </w:style>
  <w:style w:type="paragraph" w:customStyle="1" w:styleId="MediumList11">
    <w:name w:val="Medium List 11"/>
    <w:basedOn w:val="Normal"/>
    <w:rsid w:val="00610CAA"/>
    <w:pPr>
      <w:keepNext/>
      <w:tabs>
        <w:tab w:val="num" w:pos="5040"/>
      </w:tabs>
      <w:ind w:left="5400" w:hanging="360"/>
      <w:outlineLvl w:val="7"/>
    </w:pPr>
    <w:rPr>
      <w:rFonts w:eastAsia="MS Gothic"/>
      <w:sz w:val="24"/>
    </w:rPr>
  </w:style>
  <w:style w:type="paragraph" w:customStyle="1" w:styleId="MediumList21">
    <w:name w:val="Medium List 21"/>
    <w:basedOn w:val="Normal"/>
    <w:rsid w:val="00610CAA"/>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610CAA"/>
    <w:rPr>
      <w:sz w:val="17"/>
      <w:szCs w:val="24"/>
      <w:lang w:val="en-US" w:eastAsia="en-US" w:bidi="ar-SA"/>
    </w:rPr>
  </w:style>
  <w:style w:type="paragraph" w:customStyle="1" w:styleId="TagsFutura">
    <w:name w:val="TagsFutura"/>
    <w:basedOn w:val="Normal"/>
    <w:next w:val="Cites"/>
    <w:rsid w:val="00610CAA"/>
    <w:rPr>
      <w:rFonts w:ascii="Futura" w:eastAsia="Times" w:hAnsi="Futura"/>
      <w:b/>
      <w:caps/>
      <w:sz w:val="18"/>
      <w:szCs w:val="20"/>
    </w:rPr>
  </w:style>
  <w:style w:type="character" w:customStyle="1" w:styleId="italics">
    <w:name w:val="italics"/>
    <w:basedOn w:val="DefaultParagraphFont"/>
    <w:rsid w:val="00610CAA"/>
  </w:style>
  <w:style w:type="character" w:customStyle="1" w:styleId="m-3583723223135346788gmail-style13ptbold">
    <w:name w:val="m_-3583723223135346788gmail-style13ptbold"/>
    <w:basedOn w:val="DefaultParagraphFont"/>
    <w:rsid w:val="00610CAA"/>
  </w:style>
  <w:style w:type="character" w:customStyle="1" w:styleId="m-3583723223135346788gmail-styleunderline">
    <w:name w:val="m_-3583723223135346788gmail-styleunderline"/>
    <w:basedOn w:val="DefaultParagraphFont"/>
    <w:rsid w:val="00610CAA"/>
  </w:style>
  <w:style w:type="paragraph" w:customStyle="1" w:styleId="speakable">
    <w:name w:val="speakable"/>
    <w:basedOn w:val="Normal"/>
    <w:uiPriority w:val="99"/>
    <w:qFormat/>
    <w:rsid w:val="00610CAA"/>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610CAA"/>
    <w:rPr>
      <w:b/>
      <w:u w:val="single"/>
    </w:rPr>
  </w:style>
  <w:style w:type="character" w:customStyle="1" w:styleId="UnresolvedMention3">
    <w:name w:val="Unresolved Mention3"/>
    <w:basedOn w:val="DefaultParagraphFont"/>
    <w:uiPriority w:val="99"/>
    <w:semiHidden/>
    <w:unhideWhenUsed/>
    <w:rsid w:val="00610CAA"/>
    <w:rPr>
      <w:color w:val="808080"/>
      <w:shd w:val="clear" w:color="auto" w:fill="E6E6E6"/>
    </w:rPr>
  </w:style>
  <w:style w:type="paragraph" w:customStyle="1" w:styleId="useless">
    <w:name w:val="useless"/>
    <w:basedOn w:val="Normal"/>
    <w:uiPriority w:val="99"/>
    <w:qFormat/>
    <w:rsid w:val="00610CAA"/>
    <w:rPr>
      <w:rFonts w:eastAsia="Times New Roman"/>
      <w:sz w:val="12"/>
    </w:rPr>
  </w:style>
  <w:style w:type="character" w:customStyle="1" w:styleId="tagCharCharCharChar">
    <w:name w:val="tag Char Char Char Char"/>
    <w:rsid w:val="00610CAA"/>
    <w:rPr>
      <w:b/>
      <w:sz w:val="24"/>
      <w:szCs w:val="24"/>
      <w:lang w:val="en-US" w:eastAsia="en-US" w:bidi="ar-SA"/>
    </w:rPr>
  </w:style>
  <w:style w:type="character" w:customStyle="1" w:styleId="DebateUnderlined">
    <w:name w:val="Debate Underlined"/>
    <w:rsid w:val="00610CAA"/>
    <w:rPr>
      <w:rFonts w:ascii="Helvetica" w:hAnsi="Helvetica"/>
      <w:sz w:val="20"/>
      <w:u w:val="single"/>
    </w:rPr>
  </w:style>
  <w:style w:type="character" w:styleId="PlaceholderText">
    <w:name w:val="Placeholder Text"/>
    <w:basedOn w:val="DefaultParagraphFont"/>
    <w:uiPriority w:val="99"/>
    <w:rsid w:val="00610CAA"/>
    <w:rPr>
      <w:color w:val="808080"/>
    </w:rPr>
  </w:style>
  <w:style w:type="character" w:customStyle="1" w:styleId="byl">
    <w:name w:val="byl"/>
    <w:rsid w:val="00610CAA"/>
  </w:style>
  <w:style w:type="paragraph" w:customStyle="1" w:styleId="css-xhhu0i">
    <w:name w:val="css-xhhu0i"/>
    <w:basedOn w:val="Normal"/>
    <w:rsid w:val="00610CAA"/>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610CAA"/>
  </w:style>
  <w:style w:type="character" w:customStyle="1" w:styleId="m-8878800405382358272gmail-styleunderline">
    <w:name w:val="m_-8878800405382358272gmail-styleunderline"/>
    <w:basedOn w:val="DefaultParagraphFont"/>
    <w:rsid w:val="00610CAA"/>
  </w:style>
  <w:style w:type="character" w:customStyle="1" w:styleId="m-5498913268213319940gmail-styleunderline">
    <w:name w:val="m_-5498913268213319940gmail-styleunderline"/>
    <w:basedOn w:val="DefaultParagraphFont"/>
    <w:rsid w:val="00610CAA"/>
  </w:style>
  <w:style w:type="character" w:customStyle="1" w:styleId="overlay">
    <w:name w:val="overlay"/>
    <w:basedOn w:val="DefaultParagraphFont"/>
    <w:rsid w:val="00610CAA"/>
  </w:style>
  <w:style w:type="character" w:customStyle="1" w:styleId="TagCharCharCharChar0">
    <w:name w:val="Tag Char Char Char Char"/>
    <w:basedOn w:val="DefaultParagraphFont"/>
    <w:rsid w:val="00610CAA"/>
    <w:rPr>
      <w:rFonts w:ascii="Calibri" w:hAnsi="Calibri" w:cs="Calibri"/>
      <w:b/>
      <w:sz w:val="24"/>
    </w:rPr>
  </w:style>
  <w:style w:type="paragraph" w:customStyle="1" w:styleId="g-body">
    <w:name w:val="g-body"/>
    <w:basedOn w:val="Normal"/>
    <w:uiPriority w:val="99"/>
    <w:qFormat/>
    <w:rsid w:val="00610CAA"/>
    <w:pPr>
      <w:spacing w:before="100" w:beforeAutospacing="1" w:after="100" w:afterAutospacing="1"/>
    </w:pPr>
    <w:rPr>
      <w:rFonts w:eastAsia="Times New Roman"/>
      <w:sz w:val="24"/>
    </w:rPr>
  </w:style>
  <w:style w:type="paragraph" w:customStyle="1" w:styleId="g-pstyle0">
    <w:name w:val="g-pstyle0"/>
    <w:basedOn w:val="Normal"/>
    <w:uiPriority w:val="99"/>
    <w:qFormat/>
    <w:rsid w:val="00610CAA"/>
    <w:pPr>
      <w:spacing w:before="100" w:beforeAutospacing="1" w:after="100" w:afterAutospacing="1"/>
    </w:pPr>
    <w:rPr>
      <w:rFonts w:eastAsia="Times New Roman"/>
      <w:sz w:val="24"/>
    </w:rPr>
  </w:style>
  <w:style w:type="paragraph" w:customStyle="1" w:styleId="g-pstyle1">
    <w:name w:val="g-pstyle1"/>
    <w:basedOn w:val="Normal"/>
    <w:uiPriority w:val="99"/>
    <w:qFormat/>
    <w:rsid w:val="00610CAA"/>
    <w:pPr>
      <w:spacing w:before="100" w:beforeAutospacing="1" w:after="100" w:afterAutospacing="1"/>
    </w:pPr>
    <w:rPr>
      <w:rFonts w:eastAsia="Times New Roman"/>
      <w:sz w:val="24"/>
    </w:rPr>
  </w:style>
  <w:style w:type="paragraph" w:customStyle="1" w:styleId="g-asset-hed">
    <w:name w:val="g-asset-hed"/>
    <w:basedOn w:val="Normal"/>
    <w:uiPriority w:val="99"/>
    <w:qFormat/>
    <w:rsid w:val="00610CAA"/>
    <w:pPr>
      <w:spacing w:before="100" w:beforeAutospacing="1" w:after="100" w:afterAutospacing="1"/>
    </w:pPr>
    <w:rPr>
      <w:rFonts w:eastAsia="Times New Roman"/>
      <w:sz w:val="24"/>
    </w:rPr>
  </w:style>
  <w:style w:type="paragraph" w:customStyle="1" w:styleId="js-tweet-text">
    <w:name w:val="js-tweet-text"/>
    <w:basedOn w:val="Normal"/>
    <w:uiPriority w:val="99"/>
    <w:qFormat/>
    <w:rsid w:val="00610CAA"/>
    <w:pPr>
      <w:spacing w:before="100" w:beforeAutospacing="1" w:after="100" w:afterAutospacing="1"/>
    </w:pPr>
    <w:rPr>
      <w:rFonts w:ascii="Arial" w:hAnsi="Arial"/>
      <w:sz w:val="24"/>
    </w:rPr>
  </w:style>
  <w:style w:type="paragraph" w:customStyle="1" w:styleId="speech">
    <w:name w:val="speech"/>
    <w:basedOn w:val="Normal"/>
    <w:uiPriority w:val="99"/>
    <w:qFormat/>
    <w:rsid w:val="00610CAA"/>
    <w:pPr>
      <w:spacing w:before="100" w:beforeAutospacing="1" w:after="100" w:afterAutospacing="1"/>
    </w:pPr>
    <w:rPr>
      <w:sz w:val="24"/>
    </w:rPr>
  </w:style>
  <w:style w:type="character" w:customStyle="1" w:styleId="adtext">
    <w:name w:val="adtext"/>
    <w:basedOn w:val="DefaultParagraphFont"/>
    <w:rsid w:val="00610CAA"/>
  </w:style>
  <w:style w:type="character" w:customStyle="1" w:styleId="UL-Bold">
    <w:name w:val="UL-Bold"/>
    <w:basedOn w:val="DefaultParagraphFont"/>
    <w:rsid w:val="00610CAA"/>
    <w:rPr>
      <w:u w:val="thick"/>
    </w:rPr>
  </w:style>
  <w:style w:type="character" w:customStyle="1" w:styleId="UL-None">
    <w:name w:val="UL-None"/>
    <w:basedOn w:val="DefaultParagraphFont"/>
    <w:rsid w:val="00610CAA"/>
    <w:rPr>
      <w:strike w:val="0"/>
      <w:dstrike w:val="0"/>
      <w:u w:val="none"/>
      <w:effect w:val="none"/>
    </w:rPr>
  </w:style>
  <w:style w:type="character" w:customStyle="1" w:styleId="qu730rj69h">
    <w:name w:val="qu730rj69h"/>
    <w:basedOn w:val="DefaultParagraphFont"/>
    <w:rsid w:val="00610CAA"/>
  </w:style>
  <w:style w:type="paragraph" w:customStyle="1" w:styleId="optext">
    <w:name w:val="optext"/>
    <w:basedOn w:val="Normal"/>
    <w:uiPriority w:val="99"/>
    <w:qFormat/>
    <w:rsid w:val="00610CAA"/>
    <w:pPr>
      <w:spacing w:before="100" w:beforeAutospacing="1" w:after="100" w:afterAutospacing="1"/>
    </w:pPr>
    <w:rPr>
      <w:sz w:val="24"/>
    </w:rPr>
  </w:style>
  <w:style w:type="character" w:customStyle="1" w:styleId="lmy74qr12z">
    <w:name w:val="lmy74qr12z"/>
    <w:basedOn w:val="DefaultParagraphFont"/>
    <w:rsid w:val="00610CAA"/>
  </w:style>
  <w:style w:type="character" w:customStyle="1" w:styleId="icr880">
    <w:name w:val="icr880"/>
    <w:basedOn w:val="DefaultParagraphFont"/>
    <w:rsid w:val="00610CAA"/>
  </w:style>
  <w:style w:type="character" w:customStyle="1" w:styleId="hx23q54">
    <w:name w:val="hx23q54"/>
    <w:basedOn w:val="DefaultParagraphFont"/>
    <w:rsid w:val="00610CAA"/>
  </w:style>
  <w:style w:type="character" w:customStyle="1" w:styleId="m-5348258726587825636gmail-style13ptbold">
    <w:name w:val="m_-5348258726587825636gmail-style13ptbold"/>
    <w:basedOn w:val="DefaultParagraphFont"/>
    <w:rsid w:val="00610CAA"/>
  </w:style>
  <w:style w:type="character" w:customStyle="1" w:styleId="m-5348258726587825636gmail-styleunderline">
    <w:name w:val="m_-5348258726587825636gmail-styleunderline"/>
    <w:basedOn w:val="DefaultParagraphFont"/>
    <w:rsid w:val="00610CAA"/>
  </w:style>
  <w:style w:type="character" w:customStyle="1" w:styleId="m4385445901877740177gmail-styleunderline">
    <w:name w:val="m_4385445901877740177gmail-styleunderline"/>
    <w:basedOn w:val="DefaultParagraphFont"/>
    <w:rsid w:val="00610CAA"/>
  </w:style>
  <w:style w:type="character" w:customStyle="1" w:styleId="DDIUnderline">
    <w:name w:val="DDI Underline"/>
    <w:qFormat/>
    <w:rsid w:val="00610CAA"/>
    <w:rPr>
      <w:rFonts w:ascii="Times New Roman" w:hAnsi="Times New Roman"/>
      <w:sz w:val="24"/>
      <w:u w:val="single"/>
    </w:rPr>
  </w:style>
  <w:style w:type="paragraph" w:customStyle="1" w:styleId="ALLCAPS">
    <w:name w:val="ALL CAPS"/>
    <w:basedOn w:val="Normal"/>
    <w:link w:val="ALLCAPSChar"/>
    <w:qFormat/>
    <w:rsid w:val="00610CAA"/>
    <w:rPr>
      <w:rFonts w:eastAsia="Times New Roman"/>
      <w:b/>
      <w:caps/>
    </w:rPr>
  </w:style>
  <w:style w:type="character" w:customStyle="1" w:styleId="ALLCAPSChar">
    <w:name w:val="ALL CAPS Char"/>
    <w:basedOn w:val="DefaultParagraphFont"/>
    <w:link w:val="ALLCAPS"/>
    <w:rsid w:val="00610CAA"/>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610CAA"/>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610CAA"/>
    <w:rPr>
      <w:rFonts w:ascii="Calibri" w:eastAsia="Times New Roman" w:hAnsi="Calibri"/>
      <w:b/>
    </w:rPr>
  </w:style>
  <w:style w:type="character" w:customStyle="1" w:styleId="Cites-AuthorDate">
    <w:name w:val="Cites-Author/Date"/>
    <w:rsid w:val="00610CAA"/>
    <w:rPr>
      <w:rFonts w:ascii="Helvetica" w:hAnsi="Helvetica"/>
      <w:b/>
      <w:sz w:val="22"/>
      <w:szCs w:val="24"/>
      <w:u w:val="thick"/>
    </w:rPr>
  </w:style>
  <w:style w:type="paragraph" w:customStyle="1" w:styleId="CiteTag">
    <w:name w:val="Cite/Tag"/>
    <w:basedOn w:val="Normal"/>
    <w:uiPriority w:val="99"/>
    <w:qFormat/>
    <w:rsid w:val="00610CAA"/>
    <w:rPr>
      <w:rFonts w:eastAsia="Cambria"/>
      <w:b/>
    </w:rPr>
  </w:style>
  <w:style w:type="character" w:customStyle="1" w:styleId="m489902567989944824gmail-style13ptbold">
    <w:name w:val="m_489902567989944824gmail-style13ptbold"/>
    <w:basedOn w:val="DefaultParagraphFont"/>
    <w:rsid w:val="00610CAA"/>
  </w:style>
  <w:style w:type="character" w:customStyle="1" w:styleId="m489902567989944824gmail-styleunderline">
    <w:name w:val="m_489902567989944824gmail-styleunderline"/>
    <w:basedOn w:val="DefaultParagraphFont"/>
    <w:rsid w:val="00610CAA"/>
  </w:style>
  <w:style w:type="character" w:customStyle="1" w:styleId="UnderlineCharChar3">
    <w:name w:val="Underline Char Char3"/>
    <w:rsid w:val="00610CAA"/>
    <w:rPr>
      <w:szCs w:val="24"/>
      <w:u w:val="single"/>
      <w:lang w:val="en-US" w:eastAsia="en-US" w:bidi="ar-SA"/>
    </w:rPr>
  </w:style>
  <w:style w:type="character" w:customStyle="1" w:styleId="tl8wme">
    <w:name w:val="tl8wme"/>
    <w:basedOn w:val="DefaultParagraphFont"/>
    <w:rsid w:val="00610CAA"/>
  </w:style>
  <w:style w:type="character" w:customStyle="1" w:styleId="Mention3">
    <w:name w:val="Mention3"/>
    <w:basedOn w:val="DefaultParagraphFont"/>
    <w:uiPriority w:val="99"/>
    <w:semiHidden/>
    <w:unhideWhenUsed/>
    <w:rsid w:val="00610CAA"/>
    <w:rPr>
      <w:color w:val="2B579A"/>
      <w:shd w:val="clear" w:color="auto" w:fill="E6E6E6"/>
    </w:rPr>
  </w:style>
  <w:style w:type="character" w:customStyle="1" w:styleId="m-5251091010484660064gmail-style13ptbold">
    <w:name w:val="m_-5251091010484660064gmail-style13ptbold"/>
    <w:basedOn w:val="DefaultParagraphFont"/>
    <w:rsid w:val="00610CAA"/>
  </w:style>
  <w:style w:type="character" w:customStyle="1" w:styleId="m-5251091010484660064gmail-styleunderline">
    <w:name w:val="m_-5251091010484660064gmail-styleunderline"/>
    <w:basedOn w:val="DefaultParagraphFont"/>
    <w:rsid w:val="00610CAA"/>
  </w:style>
  <w:style w:type="character" w:customStyle="1" w:styleId="tablecaption">
    <w:name w:val="tablecaption"/>
    <w:basedOn w:val="DefaultParagraphFont"/>
    <w:rsid w:val="00610CAA"/>
  </w:style>
  <w:style w:type="character" w:customStyle="1" w:styleId="StyleLatinHelvetica105ptBlack">
    <w:name w:val="Style (Latin) Helvetica 10.5 pt Black"/>
    <w:basedOn w:val="DefaultParagraphFont"/>
    <w:rsid w:val="00610CAA"/>
    <w:rPr>
      <w:rFonts w:ascii="Times New Roman" w:hAnsi="Times New Roman"/>
      <w:color w:val="000000"/>
      <w:sz w:val="21"/>
    </w:rPr>
  </w:style>
  <w:style w:type="character" w:customStyle="1" w:styleId="Quotation">
    <w:name w:val="Quotation"/>
    <w:qFormat/>
    <w:rsid w:val="00610CAA"/>
    <w:rPr>
      <w:rFonts w:ascii="Arial" w:hAnsi="Arial"/>
      <w:b/>
      <w:i/>
      <w:iCs/>
      <w:sz w:val="24"/>
      <w:u w:val="single"/>
    </w:rPr>
  </w:style>
  <w:style w:type="paragraph" w:customStyle="1" w:styleId="DateTime">
    <w:name w:val="DateTime"/>
    <w:basedOn w:val="Normal"/>
    <w:link w:val="DateTimeChar"/>
    <w:autoRedefine/>
    <w:uiPriority w:val="4"/>
    <w:qFormat/>
    <w:rsid w:val="00610CAA"/>
  </w:style>
  <w:style w:type="character" w:customStyle="1" w:styleId="DateTimeChar">
    <w:name w:val="DateTime Char"/>
    <w:basedOn w:val="DefaultParagraphFont"/>
    <w:link w:val="DateTime"/>
    <w:uiPriority w:val="4"/>
    <w:rsid w:val="00610CAA"/>
    <w:rPr>
      <w:rFonts w:ascii="Calibri" w:hAnsi="Calibri"/>
      <w:sz w:val="22"/>
    </w:rPr>
  </w:style>
  <w:style w:type="paragraph" w:customStyle="1" w:styleId="Lecture">
    <w:name w:val="Lecture"/>
    <w:next w:val="BodyText"/>
    <w:link w:val="LectureChar"/>
    <w:autoRedefine/>
    <w:uiPriority w:val="4"/>
    <w:qFormat/>
    <w:rsid w:val="00610CAA"/>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610CAA"/>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610CAA"/>
  </w:style>
  <w:style w:type="character" w:customStyle="1" w:styleId="m-413333960618644972gmail-styleunderline">
    <w:name w:val="m_-413333960618644972gmail-styleunderline"/>
    <w:basedOn w:val="DefaultParagraphFont"/>
    <w:rsid w:val="00610CAA"/>
  </w:style>
  <w:style w:type="character" w:customStyle="1" w:styleId="m8314098763611656848gmail-stylestylebold12pt">
    <w:name w:val="m_8314098763611656848gmail-stylestylebold12pt"/>
    <w:basedOn w:val="DefaultParagraphFont"/>
    <w:rsid w:val="00610CAA"/>
  </w:style>
  <w:style w:type="character" w:customStyle="1" w:styleId="m8314098763611656848gmail-styleboldunderline">
    <w:name w:val="m_8314098763611656848gmail-styleboldunderline"/>
    <w:basedOn w:val="DefaultParagraphFont"/>
    <w:rsid w:val="00610CAA"/>
  </w:style>
  <w:style w:type="paragraph" w:customStyle="1" w:styleId="Spacer">
    <w:name w:val="Spacer"/>
    <w:basedOn w:val="Heading1"/>
    <w:link w:val="SpacerChar"/>
    <w:autoRedefine/>
    <w:uiPriority w:val="4"/>
    <w:qFormat/>
    <w:rsid w:val="00610CAA"/>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610CAA"/>
    <w:rPr>
      <w:rFonts w:ascii="Georgia" w:eastAsiaTheme="majorEastAsia" w:hAnsi="Georgia" w:cstheme="majorBidi"/>
      <w:b/>
      <w:bCs/>
      <w:szCs w:val="32"/>
    </w:rPr>
  </w:style>
  <w:style w:type="paragraph" w:customStyle="1" w:styleId="msonormal0">
    <w:name w:val="msonormal"/>
    <w:basedOn w:val="Normal"/>
    <w:rsid w:val="00610CAA"/>
    <w:pPr>
      <w:spacing w:before="100" w:beforeAutospacing="1" w:after="100" w:afterAutospacing="1"/>
    </w:pPr>
    <w:rPr>
      <w:rFonts w:eastAsia="Times New Roman"/>
      <w:sz w:val="24"/>
    </w:rPr>
  </w:style>
  <w:style w:type="paragraph" w:customStyle="1" w:styleId="TxBr41p1">
    <w:name w:val="TxBr_41p1"/>
    <w:basedOn w:val="Normal"/>
    <w:qFormat/>
    <w:rsid w:val="00610CAA"/>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610CAA"/>
    <w:rPr>
      <w:rFonts w:ascii="Georgia" w:eastAsia="Times New Roman" w:hAnsi="Georgia" w:cs="Arial" w:hint="default"/>
      <w:b/>
      <w:bCs/>
      <w:kern w:val="32"/>
      <w:sz w:val="28"/>
      <w:szCs w:val="32"/>
    </w:rPr>
  </w:style>
  <w:style w:type="character" w:customStyle="1" w:styleId="CiteReal0">
    <w:name w:val="CiteReal"/>
    <w:uiPriority w:val="1"/>
    <w:qFormat/>
    <w:rsid w:val="00610CAA"/>
    <w:rPr>
      <w:rFonts w:ascii="Arial" w:hAnsi="Arial"/>
      <w:b/>
      <w:sz w:val="24"/>
      <w:u w:val="single"/>
    </w:rPr>
  </w:style>
  <w:style w:type="character" w:customStyle="1" w:styleId="dropcap1">
    <w:name w:val="dropcap1"/>
    <w:rsid w:val="00610CAA"/>
  </w:style>
  <w:style w:type="paragraph" w:customStyle="1" w:styleId="Style42">
    <w:name w:val="Style42"/>
    <w:basedOn w:val="Normal"/>
    <w:uiPriority w:val="99"/>
    <w:rsid w:val="00610CAA"/>
    <w:pPr>
      <w:spacing w:line="202" w:lineRule="exact"/>
      <w:jc w:val="both"/>
    </w:pPr>
    <w:rPr>
      <w:rFonts w:ascii="Palatino Linotype" w:hAnsi="Palatino Linotype" w:cs="Palatino Linotype"/>
    </w:rPr>
  </w:style>
  <w:style w:type="character" w:customStyle="1" w:styleId="FontStyle72">
    <w:name w:val="Font Style72"/>
    <w:uiPriority w:val="99"/>
    <w:rsid w:val="00610CAA"/>
    <w:rPr>
      <w:rFonts w:ascii="Cambria" w:hAnsi="Cambria" w:cs="Cambria" w:hint="default"/>
      <w:sz w:val="16"/>
      <w:szCs w:val="16"/>
    </w:rPr>
  </w:style>
  <w:style w:type="character" w:customStyle="1" w:styleId="FontStyle73">
    <w:name w:val="Font Style73"/>
    <w:uiPriority w:val="99"/>
    <w:rsid w:val="00610CAA"/>
    <w:rPr>
      <w:rFonts w:ascii="Cambria" w:hAnsi="Cambria" w:cs="Cambria" w:hint="default"/>
      <w:i/>
      <w:iCs/>
      <w:sz w:val="16"/>
      <w:szCs w:val="16"/>
    </w:rPr>
  </w:style>
  <w:style w:type="character" w:customStyle="1" w:styleId="UnderlinestyleChar20">
    <w:name w:val="Underline style Char2"/>
    <w:rsid w:val="00610CAA"/>
    <w:rPr>
      <w:sz w:val="22"/>
      <w:szCs w:val="24"/>
      <w:u w:val="single"/>
      <w:lang w:val="en-US" w:eastAsia="en-US" w:bidi="ar-SA"/>
    </w:rPr>
  </w:style>
  <w:style w:type="character" w:customStyle="1" w:styleId="FontStyle49">
    <w:name w:val="Font Style49"/>
    <w:uiPriority w:val="99"/>
    <w:rsid w:val="00610CAA"/>
    <w:rPr>
      <w:rFonts w:ascii="Cambria" w:hAnsi="Cambria" w:cs="Cambria"/>
      <w:sz w:val="20"/>
      <w:szCs w:val="20"/>
    </w:rPr>
  </w:style>
  <w:style w:type="character" w:customStyle="1" w:styleId="FontStyle50">
    <w:name w:val="Font Style50"/>
    <w:uiPriority w:val="99"/>
    <w:rsid w:val="00610CAA"/>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610CAA"/>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610CAA"/>
    <w:rPr>
      <w:rFonts w:ascii="Cambria" w:eastAsia="Cambria" w:hAnsi="Cambria" w:cs="Cambria"/>
      <w:spacing w:val="-3"/>
      <w:sz w:val="22"/>
      <w:szCs w:val="20"/>
    </w:rPr>
  </w:style>
  <w:style w:type="character" w:customStyle="1" w:styleId="kn">
    <w:name w:val="kn"/>
    <w:basedOn w:val="DefaultParagraphFont"/>
    <w:rsid w:val="00610CAA"/>
  </w:style>
  <w:style w:type="character" w:customStyle="1" w:styleId="StyleStyleUnderlineUnderlineStyleBoldUnderlineIntenseEmphas">
    <w:name w:val="Style Style UnderlineUnderlineStyle Bold UnderlineIntense Emphas..."/>
    <w:basedOn w:val="DefaultParagraphFont"/>
    <w:rsid w:val="00610CAA"/>
    <w:rPr>
      <w:b/>
      <w:bCs/>
      <w:sz w:val="26"/>
      <w:u w:val="single"/>
    </w:rPr>
  </w:style>
  <w:style w:type="character" w:customStyle="1" w:styleId="articoloinside">
    <w:name w:val="articolo_inside"/>
    <w:rsid w:val="00610CAA"/>
  </w:style>
  <w:style w:type="paragraph" w:customStyle="1" w:styleId="pagetools">
    <w:name w:val="pagetools"/>
    <w:basedOn w:val="Normal"/>
    <w:rsid w:val="00610CAA"/>
    <w:pPr>
      <w:spacing w:before="100" w:beforeAutospacing="1" w:after="100" w:afterAutospacing="1"/>
    </w:pPr>
    <w:rPr>
      <w:rFonts w:ascii="Cambria" w:eastAsia="Cambria" w:hAnsi="Cambria"/>
      <w:sz w:val="24"/>
    </w:rPr>
  </w:style>
  <w:style w:type="character" w:customStyle="1" w:styleId="job">
    <w:name w:val="job"/>
    <w:basedOn w:val="DefaultParagraphFont"/>
    <w:rsid w:val="00610CAA"/>
  </w:style>
  <w:style w:type="character" w:customStyle="1" w:styleId="publisher">
    <w:name w:val="publisher"/>
    <w:basedOn w:val="DefaultParagraphFont"/>
    <w:rsid w:val="00610CAA"/>
  </w:style>
  <w:style w:type="character" w:customStyle="1" w:styleId="pubyear">
    <w:name w:val="pubyear"/>
    <w:basedOn w:val="DefaultParagraphFont"/>
    <w:rsid w:val="00610CAA"/>
  </w:style>
  <w:style w:type="character" w:customStyle="1" w:styleId="pubcity">
    <w:name w:val="pubcity"/>
    <w:basedOn w:val="DefaultParagraphFont"/>
    <w:rsid w:val="00610CAA"/>
  </w:style>
  <w:style w:type="paragraph" w:customStyle="1" w:styleId="C-Text">
    <w:name w:val="C-Text"/>
    <w:basedOn w:val="Normal"/>
    <w:rsid w:val="00610CAA"/>
    <w:pPr>
      <w:tabs>
        <w:tab w:val="num" w:pos="720"/>
      </w:tabs>
      <w:ind w:left="720" w:hanging="360"/>
    </w:pPr>
    <w:rPr>
      <w:rFonts w:ascii="Book Antiqua" w:hAnsi="Book Antiqua"/>
      <w:sz w:val="24"/>
    </w:rPr>
  </w:style>
  <w:style w:type="character" w:customStyle="1" w:styleId="ecdate">
    <w:name w:val="ec_date"/>
    <w:basedOn w:val="DefaultParagraphFont"/>
    <w:rsid w:val="00610CAA"/>
    <w:rPr>
      <w:rFonts w:ascii="Symbol" w:hAnsi="Symbol" w:hint="default"/>
      <w:sz w:val="20"/>
      <w:szCs w:val="20"/>
      <w:shd w:val="clear" w:color="auto" w:fill="FFFFFF"/>
    </w:rPr>
  </w:style>
  <w:style w:type="paragraph" w:customStyle="1" w:styleId="ecmsonormal">
    <w:name w:val="ec_msonormal"/>
    <w:basedOn w:val="Normal"/>
    <w:rsid w:val="00610CAA"/>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610CAA"/>
  </w:style>
  <w:style w:type="character" w:customStyle="1" w:styleId="articleheadline">
    <w:name w:val="articleheadline"/>
    <w:basedOn w:val="DefaultParagraphFont"/>
    <w:rsid w:val="00610CAA"/>
  </w:style>
  <w:style w:type="paragraph" w:customStyle="1" w:styleId="u-intro">
    <w:name w:val="u-intro"/>
    <w:basedOn w:val="Normal"/>
    <w:rsid w:val="00610CAA"/>
    <w:pPr>
      <w:spacing w:before="100" w:beforeAutospacing="1" w:after="100" w:afterAutospacing="1"/>
    </w:pPr>
    <w:rPr>
      <w:rFonts w:ascii="Georgia" w:hAnsi="Georgia"/>
      <w:sz w:val="24"/>
    </w:rPr>
  </w:style>
  <w:style w:type="character" w:customStyle="1" w:styleId="u-byline">
    <w:name w:val="u-byline"/>
    <w:basedOn w:val="DefaultParagraphFont"/>
    <w:rsid w:val="00610CAA"/>
  </w:style>
  <w:style w:type="character" w:customStyle="1" w:styleId="articlebya">
    <w:name w:val="articleby_a"/>
    <w:basedOn w:val="DefaultParagraphFont"/>
    <w:rsid w:val="00610CAA"/>
  </w:style>
  <w:style w:type="character" w:customStyle="1" w:styleId="popupwinby">
    <w:name w:val="popupwinby"/>
    <w:basedOn w:val="DefaultParagraphFont"/>
    <w:rsid w:val="00610CAA"/>
  </w:style>
  <w:style w:type="character" w:customStyle="1" w:styleId="storyheader">
    <w:name w:val="storyheader"/>
    <w:basedOn w:val="DefaultParagraphFont"/>
    <w:rsid w:val="00610CAA"/>
  </w:style>
  <w:style w:type="character" w:customStyle="1" w:styleId="marron">
    <w:name w:val="marron"/>
    <w:basedOn w:val="DefaultParagraphFont"/>
    <w:rsid w:val="00610CAA"/>
  </w:style>
  <w:style w:type="paragraph" w:customStyle="1" w:styleId="StyleNormalWeb10pt">
    <w:name w:val="Style Normal (Web) + 10 pt"/>
    <w:basedOn w:val="NormalWeb"/>
    <w:next w:val="Normal"/>
    <w:rsid w:val="00610CAA"/>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610CAA"/>
    <w:rPr>
      <w:szCs w:val="24"/>
      <w:lang w:val="en-US" w:eastAsia="en-US" w:bidi="ar-SA"/>
    </w:rPr>
  </w:style>
  <w:style w:type="paragraph" w:customStyle="1" w:styleId="TagCiteShells">
    <w:name w:val="Tag/Cite/Shells"/>
    <w:basedOn w:val="Normal"/>
    <w:rsid w:val="00610CAA"/>
    <w:rPr>
      <w:rFonts w:ascii="Georgia" w:hAnsi="Georgia"/>
      <w:b/>
    </w:rPr>
  </w:style>
  <w:style w:type="paragraph" w:customStyle="1" w:styleId="DefinitionTerm">
    <w:name w:val="Definition Term"/>
    <w:basedOn w:val="Normal"/>
    <w:next w:val="Normal"/>
    <w:rsid w:val="00610CAA"/>
    <w:rPr>
      <w:rFonts w:ascii="Georgia" w:hAnsi="Georgia"/>
      <w:snapToGrid w:val="0"/>
      <w:sz w:val="24"/>
    </w:rPr>
  </w:style>
  <w:style w:type="character" w:customStyle="1" w:styleId="Style3CharChar">
    <w:name w:val="Style3 Char Char"/>
    <w:basedOn w:val="DefaultParagraphFont"/>
    <w:rsid w:val="00610CAA"/>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610CAA"/>
    <w:pPr>
      <w:spacing w:after="60"/>
    </w:pPr>
    <w:rPr>
      <w:rFonts w:ascii="Georgia" w:eastAsia="Segoe UI" w:hAnsi="Georgia" w:cs="Cambria"/>
      <w:caps/>
      <w:sz w:val="20"/>
      <w:lang w:eastAsia="zh-CN"/>
    </w:rPr>
  </w:style>
  <w:style w:type="character" w:customStyle="1" w:styleId="NormalChar0">
    <w:name w:val="Normal Char"/>
    <w:basedOn w:val="DefaultParagraphFont"/>
    <w:rsid w:val="00610CAA"/>
    <w:rPr>
      <w:lang w:eastAsia="en-US"/>
    </w:rPr>
  </w:style>
  <w:style w:type="character" w:customStyle="1" w:styleId="BoldUnderlineChar2">
    <w:name w:val="Bold + Underline Char"/>
    <w:basedOn w:val="DefaultParagraphFont"/>
    <w:rsid w:val="00610CAA"/>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610CAA"/>
  </w:style>
  <w:style w:type="character" w:customStyle="1" w:styleId="CharacterStyle7">
    <w:name w:val="Character Style 7"/>
    <w:rsid w:val="00610CAA"/>
    <w:rPr>
      <w:rFonts w:ascii="Trebuchet MS" w:hAnsi="Trebuchet MS" w:cs="Trebuchet MS"/>
      <w:sz w:val="20"/>
      <w:szCs w:val="20"/>
      <w:u w:val="single"/>
    </w:rPr>
  </w:style>
  <w:style w:type="character" w:customStyle="1" w:styleId="StyleStyle4Char">
    <w:name w:val="Style Style4 + Char"/>
    <w:basedOn w:val="DefaultParagraphFont"/>
    <w:rsid w:val="00610CAA"/>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610CAA"/>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610CAA"/>
    <w:rPr>
      <w:rFonts w:ascii="Symbol" w:hAnsi="Symbol"/>
      <w:sz w:val="21"/>
      <w:szCs w:val="21"/>
      <w:u w:val="thick"/>
    </w:rPr>
  </w:style>
  <w:style w:type="paragraph" w:customStyle="1" w:styleId="Cite8">
    <w:name w:val="Cite8"/>
    <w:basedOn w:val="Normal"/>
    <w:autoRedefine/>
    <w:qFormat/>
    <w:rsid w:val="00610CAA"/>
    <w:rPr>
      <w:rFonts w:ascii="Trebuchet MS" w:eastAsia="Verdana" w:hAnsi="Trebuchet MS" w:cs="Cambria"/>
      <w:sz w:val="16"/>
    </w:rPr>
  </w:style>
  <w:style w:type="paragraph" w:customStyle="1" w:styleId="8font">
    <w:name w:val="8font"/>
    <w:basedOn w:val="Normal"/>
    <w:next w:val="Normal"/>
    <w:autoRedefine/>
    <w:qFormat/>
    <w:rsid w:val="00610CAA"/>
    <w:rPr>
      <w:rFonts w:ascii="Georgia" w:eastAsia="Cambria Math" w:hAnsi="Georgia" w:cs="Cambria"/>
      <w:sz w:val="16"/>
      <w:szCs w:val="16"/>
    </w:rPr>
  </w:style>
  <w:style w:type="paragraph" w:customStyle="1" w:styleId="BoldUnderlineChar20">
    <w:name w:val="BoldUnderline Char2"/>
    <w:link w:val="BoldUnderlineChar2Char"/>
    <w:rsid w:val="00610CAA"/>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610CAA"/>
    <w:rPr>
      <w:rFonts w:ascii="Times New Roman" w:eastAsia="Times New Roman" w:hAnsi="Times New Roman" w:cs="Times New Roman"/>
      <w:b/>
      <w:sz w:val="20"/>
      <w:u w:val="single"/>
    </w:rPr>
  </w:style>
  <w:style w:type="character" w:customStyle="1" w:styleId="UnderlineCharChar4">
    <w:name w:val="Underline Char Char4"/>
    <w:rsid w:val="00610CAA"/>
    <w:rPr>
      <w:szCs w:val="24"/>
      <w:u w:val="single"/>
      <w:lang w:val="en-US" w:eastAsia="en-US" w:bidi="ar-SA"/>
    </w:rPr>
  </w:style>
  <w:style w:type="character" w:customStyle="1" w:styleId="BoldUnderlineCharChar3">
    <w:name w:val="BoldUnderline Char Char3"/>
    <w:rsid w:val="00610CAA"/>
    <w:rPr>
      <w:b/>
      <w:szCs w:val="24"/>
      <w:u w:val="single"/>
      <w:lang w:val="en-US" w:eastAsia="en-US" w:bidi="ar-SA"/>
    </w:rPr>
  </w:style>
  <w:style w:type="character" w:customStyle="1" w:styleId="BoldUnderlineCharChar2">
    <w:name w:val="BoldUnderline Char Char2"/>
    <w:rsid w:val="00610CAA"/>
    <w:rPr>
      <w:b/>
      <w:szCs w:val="24"/>
      <w:u w:val="single"/>
      <w:lang w:val="en-US" w:eastAsia="en-US" w:bidi="ar-SA"/>
    </w:rPr>
  </w:style>
  <w:style w:type="paragraph" w:customStyle="1" w:styleId="UnderlineCard0">
    <w:name w:val="UnderlineCard"/>
    <w:basedOn w:val="Heading3"/>
    <w:link w:val="UnderlineCardChar0"/>
    <w:qFormat/>
    <w:rsid w:val="00610CAA"/>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610CAA"/>
    <w:rPr>
      <w:rFonts w:ascii="Georgia" w:eastAsia="Calibri" w:hAnsi="Georgia" w:cs="Times New Roman"/>
      <w:sz w:val="20"/>
      <w:szCs w:val="20"/>
      <w:u w:val="single"/>
      <w:lang w:val="x-none" w:eastAsia="x-none"/>
    </w:rPr>
  </w:style>
  <w:style w:type="character" w:customStyle="1" w:styleId="5Notunderlined">
    <w:name w:val="5 Not underlined"/>
    <w:rsid w:val="00610CAA"/>
    <w:rPr>
      <w:rFonts w:ascii="Times New Roman" w:hAnsi="Times New Roman"/>
      <w:sz w:val="16"/>
    </w:rPr>
  </w:style>
  <w:style w:type="character" w:customStyle="1" w:styleId="volume-issue">
    <w:name w:val="volume-issue"/>
    <w:rsid w:val="00610CAA"/>
    <w:rPr>
      <w:rFonts w:cs="Times New Roman"/>
    </w:rPr>
  </w:style>
  <w:style w:type="character" w:customStyle="1" w:styleId="storytext">
    <w:name w:val="storytext"/>
    <w:basedOn w:val="DefaultParagraphFont"/>
    <w:rsid w:val="00610CAA"/>
  </w:style>
  <w:style w:type="character" w:customStyle="1" w:styleId="boldness1">
    <w:name w:val="boldness1"/>
    <w:rsid w:val="00610CAA"/>
  </w:style>
  <w:style w:type="paragraph" w:customStyle="1" w:styleId="Cardd">
    <w:name w:val="Cardd"/>
    <w:basedOn w:val="Normal"/>
    <w:uiPriority w:val="4"/>
    <w:qFormat/>
    <w:rsid w:val="00610CAA"/>
    <w:pPr>
      <w:ind w:left="288" w:right="288"/>
    </w:pPr>
    <w:rPr>
      <w:rFonts w:ascii="Georgia" w:hAnsi="Georgia"/>
    </w:rPr>
  </w:style>
  <w:style w:type="paragraph" w:customStyle="1" w:styleId="document0">
    <w:name w:val="document"/>
    <w:basedOn w:val="Normal"/>
    <w:rsid w:val="00610CAA"/>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610CAA"/>
  </w:style>
  <w:style w:type="character" w:customStyle="1" w:styleId="aa">
    <w:name w:val="_"/>
    <w:basedOn w:val="DefaultParagraphFont"/>
    <w:rsid w:val="00610CAA"/>
  </w:style>
  <w:style w:type="paragraph" w:customStyle="1" w:styleId="Shrink6">
    <w:name w:val="Shrink 6"/>
    <w:basedOn w:val="Normal"/>
    <w:qFormat/>
    <w:rsid w:val="00610CAA"/>
    <w:rPr>
      <w:rFonts w:ascii="Georgia" w:eastAsia="Calibri" w:hAnsi="Georgia"/>
      <w:sz w:val="12"/>
    </w:rPr>
  </w:style>
  <w:style w:type="character" w:customStyle="1" w:styleId="messagecontent">
    <w:name w:val="message_content"/>
    <w:rsid w:val="00610CAA"/>
  </w:style>
  <w:style w:type="paragraph" w:customStyle="1" w:styleId="BriefTitleWorks">
    <w:name w:val="Brief Title Works"/>
    <w:basedOn w:val="Heading1"/>
    <w:link w:val="BriefTitleWorksChar"/>
    <w:rsid w:val="00610CAA"/>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610CAA"/>
    <w:rPr>
      <w:rFonts w:ascii="Georgia" w:eastAsia="Times New Roman" w:hAnsi="Georgia" w:cs="Arial"/>
      <w:b/>
      <w:bCs/>
      <w:kern w:val="32"/>
      <w:szCs w:val="32"/>
      <w:u w:val="single"/>
    </w:rPr>
  </w:style>
  <w:style w:type="character" w:customStyle="1" w:styleId="twelptblackblack1">
    <w:name w:val="twelptblackblack1"/>
    <w:basedOn w:val="DefaultParagraphFont"/>
    <w:rsid w:val="00610CAA"/>
    <w:rPr>
      <w:rFonts w:ascii="Verdana" w:hAnsi="Verdana" w:hint="default"/>
      <w:color w:val="000000"/>
      <w:sz w:val="16"/>
      <w:szCs w:val="16"/>
    </w:rPr>
  </w:style>
  <w:style w:type="character" w:customStyle="1" w:styleId="Heading3CharCharCharChar1">
    <w:name w:val="Heading 3 Char Char Char Char1"/>
    <w:rsid w:val="00610CAA"/>
    <w:rPr>
      <w:rFonts w:cs="Arial"/>
      <w:bCs/>
      <w:szCs w:val="26"/>
      <w:u w:val="single"/>
      <w:lang w:val="en-US" w:eastAsia="en-US" w:bidi="ar-SA"/>
    </w:rPr>
  </w:style>
  <w:style w:type="paragraph" w:customStyle="1" w:styleId="conintrotext">
    <w:name w:val="conintrotext"/>
    <w:basedOn w:val="Normal"/>
    <w:uiPriority w:val="99"/>
    <w:rsid w:val="00610CAA"/>
    <w:pPr>
      <w:spacing w:before="100" w:beforeAutospacing="1" w:after="100" w:afterAutospacing="1"/>
    </w:pPr>
    <w:rPr>
      <w:rFonts w:ascii="Georgia" w:eastAsia="Times New Roman" w:hAnsi="Georgia"/>
      <w:sz w:val="24"/>
    </w:rPr>
  </w:style>
  <w:style w:type="character" w:customStyle="1" w:styleId="comment-body">
    <w:name w:val="comment-body"/>
    <w:rsid w:val="00610CAA"/>
  </w:style>
  <w:style w:type="character" w:customStyle="1" w:styleId="UnderlineCharCharChar1">
    <w:name w:val="Underline Char Char Char1"/>
    <w:rsid w:val="00610CAA"/>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610CAA"/>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610CAA"/>
    <w:rPr>
      <w:rFonts w:asciiTheme="minorHAnsi" w:eastAsia="MS Mincho" w:hAnsiTheme="minorHAnsi"/>
      <w:b/>
      <w:sz w:val="24"/>
      <w:u w:val="single"/>
    </w:rPr>
  </w:style>
  <w:style w:type="character" w:customStyle="1" w:styleId="mw-headline">
    <w:name w:val="mw-headline"/>
    <w:rsid w:val="00610CAA"/>
  </w:style>
  <w:style w:type="character" w:customStyle="1" w:styleId="flagicon">
    <w:name w:val="flagicon"/>
    <w:rsid w:val="00610CAA"/>
  </w:style>
  <w:style w:type="paragraph" w:customStyle="1" w:styleId="assert">
    <w:name w:val="assert"/>
    <w:basedOn w:val="Normal"/>
    <w:uiPriority w:val="99"/>
    <w:rsid w:val="00610CAA"/>
    <w:pPr>
      <w:spacing w:before="100" w:beforeAutospacing="1" w:after="100" w:afterAutospacing="1"/>
    </w:pPr>
    <w:rPr>
      <w:rFonts w:ascii="Georgia" w:eastAsia="Times New Roman" w:hAnsi="Georgia"/>
      <w:sz w:val="24"/>
    </w:rPr>
  </w:style>
  <w:style w:type="character" w:customStyle="1" w:styleId="apturelink">
    <w:name w:val="apturelink"/>
    <w:rsid w:val="00610CAA"/>
  </w:style>
  <w:style w:type="character" w:customStyle="1" w:styleId="apturelinkicon">
    <w:name w:val="apturelinkicon"/>
    <w:rsid w:val="00610CAA"/>
  </w:style>
  <w:style w:type="paragraph" w:customStyle="1" w:styleId="Default1">
    <w:name w:val="Default1"/>
    <w:basedOn w:val="Default"/>
    <w:next w:val="Default"/>
    <w:uiPriority w:val="99"/>
    <w:rsid w:val="00610CAA"/>
    <w:rPr>
      <w:color w:val="auto"/>
    </w:rPr>
  </w:style>
  <w:style w:type="paragraph" w:customStyle="1" w:styleId="center">
    <w:name w:val="center"/>
    <w:basedOn w:val="Normal"/>
    <w:uiPriority w:val="99"/>
    <w:rsid w:val="00610CAA"/>
    <w:pPr>
      <w:spacing w:before="100" w:beforeAutospacing="1" w:after="100" w:afterAutospacing="1"/>
    </w:pPr>
    <w:rPr>
      <w:rFonts w:ascii="Georgia" w:eastAsia="Times New Roman" w:hAnsi="Georgia"/>
      <w:sz w:val="24"/>
    </w:rPr>
  </w:style>
  <w:style w:type="character" w:customStyle="1" w:styleId="LittleChar">
    <w:name w:val="Little Char"/>
    <w:link w:val="Little"/>
    <w:rsid w:val="00610CAA"/>
    <w:rPr>
      <w:rFonts w:ascii="Calibri" w:eastAsia="Times New Roman" w:hAnsi="Calibri"/>
      <w:sz w:val="16"/>
    </w:rPr>
  </w:style>
  <w:style w:type="character" w:customStyle="1" w:styleId="UnderlineChar1Char">
    <w:name w:val="Underline Char1 Char"/>
    <w:rsid w:val="00610CAA"/>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610CAA"/>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610CAA"/>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610CAA"/>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610CAA"/>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610CAA"/>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610CAA"/>
    <w:rPr>
      <w:rFonts w:asciiTheme="minorHAnsi" w:eastAsia="MS Mincho" w:hAnsiTheme="minorHAnsi"/>
      <w:b/>
      <w:sz w:val="24"/>
      <w:u w:val="single"/>
    </w:rPr>
  </w:style>
  <w:style w:type="paragraph" w:customStyle="1" w:styleId="CardBody">
    <w:name w:val="Card Body"/>
    <w:basedOn w:val="Normal"/>
    <w:link w:val="CardBodyChar"/>
    <w:rsid w:val="00610CAA"/>
    <w:rPr>
      <w:rFonts w:ascii="Georgia" w:eastAsia="Times New Roman" w:hAnsi="Georgia"/>
      <w:sz w:val="16"/>
    </w:rPr>
  </w:style>
  <w:style w:type="character" w:customStyle="1" w:styleId="CardBodyChar">
    <w:name w:val="Card Body Char"/>
    <w:link w:val="CardBody"/>
    <w:rsid w:val="00610CAA"/>
    <w:rPr>
      <w:rFonts w:ascii="Georgia" w:eastAsia="Times New Roman" w:hAnsi="Georgia"/>
      <w:sz w:val="16"/>
    </w:rPr>
  </w:style>
  <w:style w:type="character" w:customStyle="1" w:styleId="ptitleinside">
    <w:name w:val="p_title_inside"/>
    <w:rsid w:val="00610CAA"/>
  </w:style>
  <w:style w:type="paragraph" w:customStyle="1" w:styleId="StyleBoldandUnderlineChar11ptBorderSinglesolidline">
    <w:name w:val="Style Bold and Underline Char + 11 pt Border: : (Single solid line..."/>
    <w:link w:val="StyleBoldandUnderlineChar11ptBorderSinglesolidlineChar"/>
    <w:rsid w:val="00610CAA"/>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610CAA"/>
    <w:rPr>
      <w:rFonts w:eastAsia="Times New Roman"/>
      <w:b/>
      <w:bCs/>
      <w:sz w:val="22"/>
      <w:szCs w:val="20"/>
      <w:u w:val="single"/>
      <w:bdr w:val="single" w:sz="4" w:space="0" w:color="auto"/>
    </w:rPr>
  </w:style>
  <w:style w:type="paragraph" w:customStyle="1" w:styleId="Indentation">
    <w:name w:val="Indentation"/>
    <w:basedOn w:val="Normal"/>
    <w:uiPriority w:val="99"/>
    <w:rsid w:val="00610CAA"/>
    <w:pPr>
      <w:ind w:left="288" w:right="288"/>
    </w:pPr>
    <w:rPr>
      <w:rFonts w:ascii="Georgia" w:hAnsi="Georgia"/>
    </w:rPr>
  </w:style>
  <w:style w:type="character" w:customStyle="1" w:styleId="StyleUnderlineCharChar9ptBold">
    <w:name w:val="Style Underline Char Char + 9 pt Bold"/>
    <w:rsid w:val="00610CAA"/>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610CAA"/>
    <w:rPr>
      <w:rFonts w:ascii="Georgia" w:eastAsia="Times New Roman" w:hAnsi="Georgia"/>
      <w:u w:val="single"/>
    </w:rPr>
  </w:style>
  <w:style w:type="character" w:customStyle="1" w:styleId="StyleStyle4ArialNarrow9ptChar">
    <w:name w:val="Style Style4 + Arial Narrow 9 pt Char"/>
    <w:link w:val="StyleStyle4ArialNarrow9pt"/>
    <w:rsid w:val="00610CAA"/>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610CAA"/>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610CAA"/>
    <w:rPr>
      <w:rFonts w:ascii="Georgia" w:eastAsia="Times New Roman" w:hAnsi="Georgia"/>
      <w:b/>
      <w:bCs/>
      <w:sz w:val="22"/>
      <w:u w:val="single"/>
    </w:rPr>
  </w:style>
  <w:style w:type="character" w:customStyle="1" w:styleId="StyleBoldandUnderlineCharChar29pt">
    <w:name w:val="Style Bold and Underline Char Char2 + 9 pt"/>
    <w:rsid w:val="00610CAA"/>
    <w:rPr>
      <w:rFonts w:ascii="Times New Roman" w:hAnsi="Times New Roman"/>
      <w:b/>
      <w:bCs/>
      <w:noProof w:val="0"/>
      <w:sz w:val="20"/>
      <w:u w:val="single"/>
    </w:rPr>
  </w:style>
  <w:style w:type="character" w:customStyle="1" w:styleId="StyleUnderlineCharChar19pt">
    <w:name w:val="Style Underline Char Char1 + 9 pt"/>
    <w:rsid w:val="00610CAA"/>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610CAA"/>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610CAA"/>
    <w:rPr>
      <w:rFonts w:ascii="Georgia" w:eastAsia="Times New Roman" w:hAnsi="Georgia"/>
      <w:b/>
      <w:smallCaps/>
      <w:sz w:val="24"/>
      <w:szCs w:val="24"/>
      <w:u w:val="single"/>
    </w:rPr>
  </w:style>
  <w:style w:type="character" w:customStyle="1" w:styleId="CardTextCharChar">
    <w:name w:val="Card Text Char Char"/>
    <w:rsid w:val="00610CAA"/>
    <w:rPr>
      <w:rFonts w:ascii="Times New Roman" w:eastAsia="Times New Roman" w:hAnsi="Times New Roman" w:cs="Times New Roman"/>
      <w:sz w:val="20"/>
      <w:szCs w:val="20"/>
    </w:rPr>
  </w:style>
  <w:style w:type="character" w:customStyle="1" w:styleId="Underline-Highlighted-WFU">
    <w:name w:val="Underline-Highlighted-WFU"/>
    <w:uiPriority w:val="1"/>
    <w:qFormat/>
    <w:rsid w:val="00610CAA"/>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610CAA"/>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610CAA"/>
    <w:rPr>
      <w:rFonts w:ascii="Times New Roman" w:hAnsi="Times New Roman"/>
      <w:sz w:val="24"/>
      <w:u w:val="single"/>
      <w:bdr w:val="none" w:sz="0" w:space="0" w:color="auto"/>
      <w:shd w:val="clear" w:color="auto" w:fill="auto"/>
    </w:rPr>
  </w:style>
  <w:style w:type="character" w:customStyle="1" w:styleId="FifthChar">
    <w:name w:val="Fifth Char"/>
    <w:link w:val="Fifth"/>
    <w:rsid w:val="00610CAA"/>
    <w:rPr>
      <w:rFonts w:ascii="Arial" w:eastAsia="Calibri" w:hAnsi="Arial"/>
      <w:sz w:val="22"/>
    </w:rPr>
  </w:style>
  <w:style w:type="paragraph" w:customStyle="1" w:styleId="Third">
    <w:name w:val="Third"/>
    <w:basedOn w:val="Normal"/>
    <w:link w:val="ThirdChar"/>
    <w:rsid w:val="00610CAA"/>
    <w:rPr>
      <w:rFonts w:ascii="Georgia" w:eastAsia="Times New Roman" w:hAnsi="Georgia"/>
      <w:b/>
      <w:u w:val="single"/>
      <w:lang w:val="x-none" w:eastAsia="x-none"/>
    </w:rPr>
  </w:style>
  <w:style w:type="character" w:customStyle="1" w:styleId="ThirdChar">
    <w:name w:val="Third Char"/>
    <w:link w:val="Third"/>
    <w:rsid w:val="00610CAA"/>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610CAA"/>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610CAA"/>
  </w:style>
  <w:style w:type="paragraph" w:customStyle="1" w:styleId="DebateUnderlineBoldChar">
    <w:name w:val="Debate Underline Bold Char"/>
    <w:basedOn w:val="Normal"/>
    <w:link w:val="DebateUnderlineBoldCharChar"/>
    <w:rsid w:val="00610CAA"/>
    <w:pPr>
      <w:jc w:val="both"/>
    </w:pPr>
    <w:rPr>
      <w:rFonts w:ascii="Georgia" w:eastAsia="Times New Roman" w:hAnsi="Georgia"/>
      <w:b/>
      <w:u w:val="thick"/>
    </w:rPr>
  </w:style>
  <w:style w:type="character" w:customStyle="1" w:styleId="DebateUnderlineBoldCharChar">
    <w:name w:val="Debate Underline Bold Char Char"/>
    <w:link w:val="DebateUnderlineBoldChar"/>
    <w:rsid w:val="00610CAA"/>
    <w:rPr>
      <w:rFonts w:ascii="Georgia" w:eastAsia="Times New Roman" w:hAnsi="Georgia"/>
      <w:b/>
      <w:sz w:val="22"/>
      <w:u w:val="thick"/>
    </w:rPr>
  </w:style>
  <w:style w:type="character" w:customStyle="1" w:styleId="bloctitlesChar">
    <w:name w:val="bloc titles Char"/>
    <w:link w:val="bloctitles"/>
    <w:rsid w:val="00610CAA"/>
    <w:rPr>
      <w:rFonts w:ascii="Calibri" w:eastAsia="Malgun Gothic" w:hAnsi="Calibri" w:cs="Arial"/>
      <w:b/>
      <w:kern w:val="32"/>
      <w:sz w:val="32"/>
      <w:szCs w:val="32"/>
      <w:u w:val="single"/>
    </w:rPr>
  </w:style>
  <w:style w:type="paragraph" w:customStyle="1" w:styleId="CiteSmallText">
    <w:name w:val="Cite Small Text"/>
    <w:basedOn w:val="Normal"/>
    <w:uiPriority w:val="99"/>
    <w:rsid w:val="00610CAA"/>
    <w:pPr>
      <w:widowControl w:val="0"/>
      <w:spacing w:after="200"/>
    </w:pPr>
    <w:rPr>
      <w:rFonts w:ascii="Helvetica Neue" w:hAnsi="Helvetica Neue"/>
      <w:b/>
      <w:sz w:val="18"/>
    </w:rPr>
  </w:style>
  <w:style w:type="character" w:customStyle="1" w:styleId="3TagCite">
    <w:name w:val="3 Tag/Cite"/>
    <w:rsid w:val="00610CAA"/>
    <w:rPr>
      <w:rFonts w:ascii="Times New Roman" w:hAnsi="Times New Roman"/>
      <w:b/>
    </w:rPr>
  </w:style>
  <w:style w:type="character" w:customStyle="1" w:styleId="4Qualifications">
    <w:name w:val="4 Qualifications"/>
    <w:rsid w:val="00610CAA"/>
    <w:rPr>
      <w:rFonts w:ascii="Times New Roman" w:hAnsi="Times New Roman"/>
      <w:sz w:val="19"/>
    </w:rPr>
  </w:style>
  <w:style w:type="character" w:customStyle="1" w:styleId="6Underlined">
    <w:name w:val="6 Underlined"/>
    <w:rsid w:val="00610CAA"/>
    <w:rPr>
      <w:rFonts w:ascii="Times New Roman" w:hAnsi="Times New Roman"/>
      <w:b/>
      <w:sz w:val="21"/>
      <w:u w:val="single"/>
    </w:rPr>
  </w:style>
  <w:style w:type="paragraph" w:customStyle="1" w:styleId="Cards1CharChar">
    <w:name w:val="Cards1 Char Char"/>
    <w:basedOn w:val="Normal"/>
    <w:link w:val="Cards1CharCharChar"/>
    <w:rsid w:val="00610CAA"/>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610CAA"/>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610CAA"/>
    <w:rPr>
      <w:rFonts w:asciiTheme="minorHAnsi" w:hAnsiTheme="minorHAnsi"/>
      <w:sz w:val="24"/>
      <w:u w:val="single"/>
    </w:rPr>
  </w:style>
  <w:style w:type="character" w:customStyle="1" w:styleId="CitesCharCharChar">
    <w:name w:val="Cites Char Char Char"/>
    <w:rsid w:val="00610CAA"/>
    <w:rPr>
      <w:rFonts w:ascii="Times New Roman" w:eastAsia="Times New Roman" w:hAnsi="Times New Roman" w:cs="Times New Roman"/>
      <w:sz w:val="20"/>
      <w:szCs w:val="24"/>
    </w:rPr>
  </w:style>
  <w:style w:type="character" w:customStyle="1" w:styleId="nohighlighting">
    <w:name w:val="no highlighting"/>
    <w:rsid w:val="00610CAA"/>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610CAA"/>
    <w:rPr>
      <w:rFonts w:ascii="Cambria" w:hAnsi="Cambria" w:hint="default"/>
      <w:sz w:val="21"/>
      <w:u w:val="single"/>
    </w:rPr>
  </w:style>
  <w:style w:type="paragraph" w:customStyle="1" w:styleId="Swag">
    <w:name w:val="Swag"/>
    <w:basedOn w:val="Normal"/>
    <w:link w:val="SwagChar"/>
    <w:qFormat/>
    <w:rsid w:val="00610CAA"/>
    <w:rPr>
      <w:rFonts w:ascii="Georgia" w:hAnsi="Georgia"/>
      <w:color w:val="0000FF"/>
      <w:sz w:val="12"/>
      <w:u w:val="single"/>
    </w:rPr>
  </w:style>
  <w:style w:type="character" w:customStyle="1" w:styleId="SwagChar">
    <w:name w:val="Swag Char"/>
    <w:link w:val="Swag"/>
    <w:rsid w:val="00610CAA"/>
    <w:rPr>
      <w:rFonts w:ascii="Georgia" w:hAnsi="Georgia"/>
      <w:color w:val="0000FF"/>
      <w:sz w:val="12"/>
      <w:u w:val="single"/>
    </w:rPr>
  </w:style>
  <w:style w:type="paragraph" w:customStyle="1" w:styleId="StyleUnderlineTimesNewRoman1">
    <w:name w:val="Style Underline + Times New Roman1"/>
    <w:link w:val="StyleUnderlineTimesNewRoman1Char"/>
    <w:rsid w:val="00610CAA"/>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610CAA"/>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610CAA"/>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610CAA"/>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610CAA"/>
    <w:rPr>
      <w:rFonts w:eastAsia="MS Mincho"/>
    </w:rPr>
  </w:style>
  <w:style w:type="character" w:customStyle="1" w:styleId="StyleStyleCardTextLeft-075Right0Char">
    <w:name w:val="Style Style Card Text + Left:  -0.75&quot; + Right:  0&quot; Char"/>
    <w:link w:val="StyleStyleCardTextLeft-075Right0"/>
    <w:rsid w:val="00610CAA"/>
    <w:rPr>
      <w:rFonts w:ascii="Calibri" w:eastAsia="MS Mincho" w:hAnsi="Calibri"/>
      <w:sz w:val="22"/>
    </w:rPr>
  </w:style>
  <w:style w:type="character" w:customStyle="1" w:styleId="CharChar61">
    <w:name w:val="Char Char61"/>
    <w:rsid w:val="00610CAA"/>
    <w:rPr>
      <w:rFonts w:cs="Arial"/>
      <w:bCs/>
      <w:sz w:val="16"/>
      <w:szCs w:val="26"/>
      <w:lang w:val="en-US" w:eastAsia="en-US" w:bidi="ar-SA"/>
    </w:rPr>
  </w:style>
  <w:style w:type="character" w:customStyle="1" w:styleId="ListBulletChar">
    <w:name w:val="List Bullet Char"/>
    <w:link w:val="ListBullet"/>
    <w:uiPriority w:val="99"/>
    <w:rsid w:val="00610CAA"/>
    <w:rPr>
      <w:rFonts w:ascii="Calibri" w:eastAsia="Calibri" w:hAnsi="Calibri"/>
      <w:sz w:val="22"/>
    </w:rPr>
  </w:style>
  <w:style w:type="paragraph" w:customStyle="1" w:styleId="subhead10">
    <w:name w:val="subhead1"/>
    <w:basedOn w:val="Normal"/>
    <w:uiPriority w:val="99"/>
    <w:rsid w:val="00610CAA"/>
    <w:pPr>
      <w:spacing w:before="100" w:beforeAutospacing="1" w:after="100" w:afterAutospacing="1"/>
    </w:pPr>
    <w:rPr>
      <w:rFonts w:ascii="Georgia" w:eastAsia="Times New Roman" w:hAnsi="Georgia"/>
      <w:sz w:val="24"/>
    </w:rPr>
  </w:style>
  <w:style w:type="character" w:customStyle="1" w:styleId="styledate0">
    <w:name w:val="styledate"/>
    <w:rsid w:val="00610CAA"/>
  </w:style>
  <w:style w:type="character" w:customStyle="1" w:styleId="BoldandUnderlineChar1">
    <w:name w:val="Bold and Underline Char1"/>
    <w:rsid w:val="00610CAA"/>
    <w:rPr>
      <w:b/>
      <w:szCs w:val="24"/>
      <w:u w:val="single"/>
      <w:lang w:val="en-US" w:eastAsia="en-US" w:bidi="ar-SA"/>
    </w:rPr>
  </w:style>
  <w:style w:type="character" w:customStyle="1" w:styleId="BoldandUnderlineChar1Char2">
    <w:name w:val="Bold and Underline Char1 Char2"/>
    <w:rsid w:val="00610CAA"/>
    <w:rPr>
      <w:b/>
      <w:szCs w:val="24"/>
      <w:u w:val="single"/>
      <w:lang w:val="en-US" w:eastAsia="en-US" w:bidi="ar-SA"/>
    </w:rPr>
  </w:style>
  <w:style w:type="character" w:customStyle="1" w:styleId="BoldandUnderlineCharChar1">
    <w:name w:val="Bold and Underline Char Char1"/>
    <w:rsid w:val="00610CAA"/>
    <w:rPr>
      <w:b/>
      <w:szCs w:val="24"/>
      <w:u w:val="single"/>
      <w:lang w:val="en-US" w:eastAsia="en-US" w:bidi="ar-SA"/>
    </w:rPr>
  </w:style>
  <w:style w:type="character" w:customStyle="1" w:styleId="BoldandUnderlineChar6">
    <w:name w:val="Bold and Underline Char6"/>
    <w:rsid w:val="00610CAA"/>
    <w:rPr>
      <w:b/>
      <w:szCs w:val="24"/>
      <w:u w:val="single"/>
      <w:lang w:val="en-US" w:eastAsia="en-US" w:bidi="ar-SA"/>
    </w:rPr>
  </w:style>
  <w:style w:type="paragraph" w:customStyle="1" w:styleId="abstract">
    <w:name w:val="abstract"/>
    <w:basedOn w:val="Normal"/>
    <w:uiPriority w:val="99"/>
    <w:rsid w:val="00610CAA"/>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610CAA"/>
    <w:rPr>
      <w:rFonts w:ascii="Georgia" w:eastAsia="Times New Roman" w:hAnsi="Georgia"/>
      <w:b/>
      <w:bCs/>
      <w:u w:val="single"/>
    </w:rPr>
  </w:style>
  <w:style w:type="character" w:customStyle="1" w:styleId="StyleUnderlineChar11ptBold2Char">
    <w:name w:val="Style Underline Char + 11 pt Bold2 Char"/>
    <w:link w:val="StyleUnderlineChar11ptBold2"/>
    <w:rsid w:val="00610CAA"/>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610CAA"/>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610CAA"/>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610CAA"/>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610CAA"/>
    <w:rPr>
      <w:rFonts w:ascii="Georgia" w:eastAsia="Times New Roman" w:hAnsi="Georgia"/>
      <w:sz w:val="22"/>
      <w:u w:val="single"/>
    </w:rPr>
  </w:style>
  <w:style w:type="character" w:customStyle="1" w:styleId="style13">
    <w:name w:val="style1"/>
    <w:rsid w:val="00610CAA"/>
  </w:style>
  <w:style w:type="character" w:customStyle="1" w:styleId="pmtermsel">
    <w:name w:val="pmtermsel"/>
    <w:rsid w:val="00610CAA"/>
  </w:style>
  <w:style w:type="character" w:customStyle="1" w:styleId="showipapr">
    <w:name w:val="show_ipapr"/>
    <w:rsid w:val="00610CAA"/>
  </w:style>
  <w:style w:type="character" w:customStyle="1" w:styleId="dnindex">
    <w:name w:val="dnindex"/>
    <w:rsid w:val="00610CAA"/>
  </w:style>
  <w:style w:type="character" w:customStyle="1" w:styleId="23">
    <w:name w:val="23"/>
    <w:rsid w:val="00610CAA"/>
    <w:rPr>
      <w:rFonts w:ascii="Times New Roman" w:hAnsi="Times New Roman" w:cs="Arial"/>
      <w:bCs/>
      <w:sz w:val="20"/>
      <w:u w:val="single"/>
      <w:lang w:val="en-US" w:eastAsia="en-US" w:bidi="ar-SA"/>
    </w:rPr>
  </w:style>
  <w:style w:type="character" w:customStyle="1" w:styleId="33">
    <w:name w:val="33"/>
    <w:rsid w:val="00610CAA"/>
    <w:rPr>
      <w:rFonts w:ascii="Times New Roman" w:hAnsi="Times New Roman" w:cs="Arial"/>
      <w:b/>
      <w:bCs/>
      <w:sz w:val="20"/>
      <w:u w:val="single"/>
      <w:lang w:val="en-US" w:eastAsia="en-US" w:bidi="ar-SA"/>
    </w:rPr>
  </w:style>
  <w:style w:type="character" w:customStyle="1" w:styleId="55">
    <w:name w:val="55"/>
    <w:rsid w:val="00610CAA"/>
    <w:rPr>
      <w:rFonts w:cs="Arial"/>
      <w:bCs/>
      <w:sz w:val="20"/>
      <w:u w:val="single"/>
      <w:lang w:val="en-US" w:eastAsia="en-US" w:bidi="ar-SA"/>
    </w:rPr>
  </w:style>
  <w:style w:type="character" w:customStyle="1" w:styleId="authoraffil">
    <w:name w:val="authoraffil"/>
    <w:rsid w:val="00610CAA"/>
  </w:style>
  <w:style w:type="character" w:customStyle="1" w:styleId="CharChar8">
    <w:name w:val="Char Char8"/>
    <w:rsid w:val="00610CAA"/>
    <w:rPr>
      <w:rFonts w:ascii="Georgia" w:eastAsia="Times New Roman" w:hAnsi="Georgia"/>
      <w:b/>
      <w:bCs/>
      <w:sz w:val="30"/>
      <w:szCs w:val="28"/>
      <w:u w:val="single"/>
    </w:rPr>
  </w:style>
  <w:style w:type="character" w:customStyle="1" w:styleId="FontStyle13">
    <w:name w:val="Font Style13"/>
    <w:uiPriority w:val="99"/>
    <w:rsid w:val="00610CAA"/>
    <w:rPr>
      <w:rFonts w:ascii="Constantia" w:hAnsi="Constantia" w:cs="Constantia"/>
      <w:sz w:val="18"/>
      <w:szCs w:val="18"/>
    </w:rPr>
  </w:style>
  <w:style w:type="character" w:customStyle="1" w:styleId="TagsCharCharCharChar">
    <w:name w:val="Tags Char Char Char Char"/>
    <w:rsid w:val="00610CAA"/>
    <w:rPr>
      <w:rFonts w:ascii="Times New Roman" w:eastAsia="Times New Roman" w:hAnsi="Times New Roman" w:cs="Times New Roman"/>
      <w:b/>
      <w:sz w:val="24"/>
      <w:szCs w:val="24"/>
    </w:rPr>
  </w:style>
  <w:style w:type="character" w:customStyle="1" w:styleId="Citation1Char">
    <w:name w:val="Citation1 Char"/>
    <w:link w:val="Citation10"/>
    <w:locked/>
    <w:rsid w:val="00610CAA"/>
    <w:rPr>
      <w:rFonts w:ascii="Georgia" w:hAnsi="Georgia"/>
      <w:b/>
      <w:u w:val="single"/>
    </w:rPr>
  </w:style>
  <w:style w:type="paragraph" w:customStyle="1" w:styleId="Citation10">
    <w:name w:val="Citation1"/>
    <w:basedOn w:val="Normal"/>
    <w:link w:val="Citation1Char"/>
    <w:qFormat/>
    <w:rsid w:val="00610CAA"/>
    <w:rPr>
      <w:rFonts w:ascii="Georgia" w:hAnsi="Georgia"/>
      <w:b/>
      <w:sz w:val="24"/>
      <w:u w:val="single"/>
    </w:rPr>
  </w:style>
  <w:style w:type="character" w:customStyle="1" w:styleId="TaglineChar">
    <w:name w:val="Tagline Char"/>
    <w:link w:val="Tagline2"/>
    <w:locked/>
    <w:rsid w:val="00610CAA"/>
    <w:rPr>
      <w:rFonts w:ascii="Georgia" w:hAnsi="Georgia"/>
      <w:b/>
    </w:rPr>
  </w:style>
  <w:style w:type="paragraph" w:customStyle="1" w:styleId="Tagline2">
    <w:name w:val="Tagline"/>
    <w:basedOn w:val="Normal"/>
    <w:link w:val="TaglineChar"/>
    <w:qFormat/>
    <w:rsid w:val="00610CAA"/>
    <w:rPr>
      <w:rFonts w:ascii="Georgia" w:hAnsi="Georgia"/>
      <w:b/>
      <w:sz w:val="24"/>
    </w:rPr>
  </w:style>
  <w:style w:type="paragraph" w:customStyle="1" w:styleId="StyleLeft021">
    <w:name w:val="Style Left:  0.2&quot;1"/>
    <w:basedOn w:val="Normal"/>
    <w:uiPriority w:val="99"/>
    <w:rsid w:val="00610CAA"/>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610CAA"/>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610CAA"/>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610CAA"/>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610CAA"/>
    <w:rPr>
      <w:rFonts w:ascii="Georgia" w:eastAsia="Times New Roman" w:hAnsi="Georgia"/>
      <w:sz w:val="22"/>
      <w:u w:val="single"/>
      <w:bdr w:val="single" w:sz="4" w:space="0" w:color="auto"/>
    </w:rPr>
  </w:style>
  <w:style w:type="character" w:customStyle="1" w:styleId="boldcitationChar">
    <w:name w:val="bold citation Char"/>
    <w:rsid w:val="00610CAA"/>
    <w:rPr>
      <w:rFonts w:ascii="Arial" w:hAnsi="Arial"/>
      <w:b/>
      <w:sz w:val="28"/>
      <w:szCs w:val="24"/>
      <w:u w:val="thick"/>
      <w:lang w:val="en-US" w:eastAsia="en-US" w:bidi="ar-SA"/>
    </w:rPr>
  </w:style>
  <w:style w:type="paragraph" w:customStyle="1" w:styleId="BlockTitle20">
    <w:name w:val="Block Title #2"/>
    <w:basedOn w:val="Normal"/>
    <w:uiPriority w:val="99"/>
    <w:rsid w:val="00610CAA"/>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610CAA"/>
    <w:rPr>
      <w:rFonts w:ascii="Georgia" w:hAnsi="Georgia"/>
      <w:b/>
    </w:rPr>
  </w:style>
  <w:style w:type="character" w:customStyle="1" w:styleId="BoldunderlineChar3">
    <w:name w:val="Bold/underline Char"/>
    <w:rsid w:val="00610CAA"/>
    <w:rPr>
      <w:rFonts w:eastAsia="SimSun"/>
      <w:b/>
      <w:noProof w:val="0"/>
      <w:sz w:val="24"/>
      <w:szCs w:val="24"/>
      <w:u w:val="single"/>
      <w:lang w:val="en-US" w:eastAsia="zh-CN" w:bidi="ar-SA"/>
    </w:rPr>
  </w:style>
  <w:style w:type="character" w:customStyle="1" w:styleId="underlinetextchar0">
    <w:name w:val="underlinetextchar"/>
    <w:rsid w:val="00610CAA"/>
  </w:style>
  <w:style w:type="character" w:customStyle="1" w:styleId="boldciteChar1">
    <w:name w:val="bold cite Char1"/>
    <w:rsid w:val="00610CAA"/>
    <w:rPr>
      <w:b/>
      <w:sz w:val="28"/>
      <w:u w:val="thick" w:color="000000"/>
    </w:rPr>
  </w:style>
  <w:style w:type="character" w:customStyle="1" w:styleId="tagCharCharChar1">
    <w:name w:val="tag Char Char Char1"/>
    <w:rsid w:val="00610CAA"/>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610CAA"/>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610CAA"/>
    <w:rPr>
      <w:rFonts w:ascii="Times New Roman" w:hAnsi="Times New Roman" w:cs="Times New Roman"/>
      <w:sz w:val="18"/>
      <w:szCs w:val="18"/>
    </w:rPr>
  </w:style>
  <w:style w:type="character" w:customStyle="1" w:styleId="bylines">
    <w:name w:val="bylines"/>
    <w:basedOn w:val="DefaultParagraphFont"/>
    <w:rsid w:val="00610CAA"/>
  </w:style>
  <w:style w:type="character" w:customStyle="1" w:styleId="StyleStyleBoldUnderlineUnderlineIntenseEmphasis1apple-style-2">
    <w:name w:val="Style Style Bold UnderlineUnderlineIntense Emphasis1apple-style-...2"/>
    <w:basedOn w:val="DefaultParagraphFont"/>
    <w:rsid w:val="00610CAA"/>
    <w:rPr>
      <w:b w:val="0"/>
      <w:bCs/>
      <w:sz w:val="22"/>
      <w:u w:val="single"/>
    </w:rPr>
  </w:style>
  <w:style w:type="character" w:customStyle="1" w:styleId="FontStyle57">
    <w:name w:val="Font Style57"/>
    <w:rsid w:val="00610CAA"/>
    <w:rPr>
      <w:rFonts w:ascii="Georgia" w:hAnsi="Georgia" w:cs="Georgia"/>
      <w:b/>
      <w:bCs/>
      <w:sz w:val="14"/>
      <w:szCs w:val="14"/>
    </w:rPr>
  </w:style>
  <w:style w:type="character" w:customStyle="1" w:styleId="FontStyle89">
    <w:name w:val="Font Style89"/>
    <w:rsid w:val="00610CAA"/>
    <w:rPr>
      <w:rFonts w:ascii="Times New Roman" w:hAnsi="Times New Roman" w:cs="Times New Roman"/>
      <w:b/>
      <w:bCs/>
      <w:smallCaps/>
      <w:spacing w:val="40"/>
      <w:sz w:val="16"/>
      <w:szCs w:val="16"/>
    </w:rPr>
  </w:style>
  <w:style w:type="character" w:customStyle="1" w:styleId="style3Char0">
    <w:name w:val="style 3 Char"/>
    <w:rsid w:val="00610CAA"/>
    <w:rPr>
      <w:sz w:val="18"/>
      <w:szCs w:val="24"/>
      <w:lang w:val="en-US" w:eastAsia="en-US" w:bidi="ar-SA"/>
    </w:rPr>
  </w:style>
  <w:style w:type="paragraph" w:customStyle="1" w:styleId="003Cite">
    <w:name w:val="003Cite"/>
    <w:basedOn w:val="Normal"/>
    <w:qFormat/>
    <w:rsid w:val="00610CAA"/>
    <w:rPr>
      <w:rFonts w:eastAsia="Calibri"/>
      <w:sz w:val="16"/>
      <w:szCs w:val="16"/>
    </w:rPr>
  </w:style>
  <w:style w:type="paragraph" w:customStyle="1" w:styleId="NormalBold">
    <w:name w:val="Normal + Bold"/>
    <w:aliases w:val="Double Underline"/>
    <w:basedOn w:val="Normal"/>
    <w:link w:val="NormalBoldChar"/>
    <w:rsid w:val="00610CAA"/>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610CAA"/>
    <w:rPr>
      <w:rFonts w:ascii="Georgia" w:hAnsi="Georgia"/>
      <w:b/>
      <w:color w:val="000000"/>
      <w:sz w:val="22"/>
      <w:u w:val="single"/>
    </w:rPr>
  </w:style>
  <w:style w:type="character" w:customStyle="1" w:styleId="BlockHeadingsChar1">
    <w:name w:val="Block Headings Char1"/>
    <w:rsid w:val="00610CAA"/>
    <w:rPr>
      <w:b/>
      <w:caps/>
    </w:rPr>
  </w:style>
  <w:style w:type="character" w:customStyle="1" w:styleId="FontStyle170">
    <w:name w:val="Font Style170"/>
    <w:uiPriority w:val="99"/>
    <w:rsid w:val="00610CAA"/>
    <w:rPr>
      <w:rFonts w:ascii="Bookman Old Style" w:hAnsi="Bookman Old Style" w:cs="Bookman Old Style"/>
      <w:sz w:val="16"/>
      <w:szCs w:val="16"/>
    </w:rPr>
  </w:style>
  <w:style w:type="character" w:customStyle="1" w:styleId="FontStyle17">
    <w:name w:val="Font Style17"/>
    <w:uiPriority w:val="99"/>
    <w:rsid w:val="00610CAA"/>
    <w:rPr>
      <w:rFonts w:ascii="Book Antiqua" w:hAnsi="Book Antiqua" w:cs="Book Antiqua"/>
      <w:i/>
      <w:iCs/>
      <w:spacing w:val="10"/>
      <w:sz w:val="22"/>
      <w:szCs w:val="22"/>
    </w:rPr>
  </w:style>
  <w:style w:type="paragraph" w:customStyle="1" w:styleId="cardbody0">
    <w:name w:val="cardbody"/>
    <w:basedOn w:val="Normal"/>
    <w:rsid w:val="00610CAA"/>
    <w:pPr>
      <w:spacing w:before="100" w:beforeAutospacing="1" w:after="100" w:afterAutospacing="1"/>
    </w:pPr>
  </w:style>
  <w:style w:type="paragraph" w:customStyle="1" w:styleId="vd">
    <w:name w:val="vd"/>
    <w:basedOn w:val="Normal"/>
    <w:rsid w:val="00610CAA"/>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andfonline.com/doi/pdf/10.1080/00455091.2016.1278150?needAccess=tru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nkedin.com/pulse/asteroid-mining-necessary-answer-mineral-scarcity-de-crombrugghe" TargetMode="External"/><Relationship Id="rId5" Type="http://schemas.openxmlformats.org/officeDocument/2006/relationships/numbering" Target="numbering.xml"/><Relationship Id="rId10" Type="http://schemas.openxmlformats.org/officeDocument/2006/relationships/hyperlink" Target="https://wagingnonviolence.org/feature/8-skills-of-a-well-trained-activist/" TargetMode="External"/><Relationship Id="rId4" Type="http://schemas.openxmlformats.org/officeDocument/2006/relationships/customXml" Target="../customXml/item4.xml"/><Relationship Id="rId9" Type="http://schemas.openxmlformats.org/officeDocument/2006/relationships/hyperlink" Target="https://armywritingstyle.com/punctuation-the-colon-and-semicolon/"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61</TotalTime>
  <Pages>1</Pages>
  <Words>21732</Words>
  <Characters>123874</Characters>
  <Application>Microsoft Office Word</Application>
  <DocSecurity>0</DocSecurity>
  <Lines>1032</Lines>
  <Paragraphs>290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145316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136</cp:revision>
  <dcterms:created xsi:type="dcterms:W3CDTF">2022-04-23T14:06:00Z</dcterms:created>
  <dcterms:modified xsi:type="dcterms:W3CDTF">2022-04-23T16:03:00Z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