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6ECB93" w14:textId="455E1EF3" w:rsidR="00E42E4C" w:rsidRDefault="00E21552" w:rsidP="00E21552">
      <w:pPr>
        <w:pStyle w:val="Heading1"/>
      </w:pPr>
      <w:r>
        <w:t>1NC</w:t>
      </w:r>
    </w:p>
    <w:p w14:paraId="46D625C5" w14:textId="426DF7CA" w:rsidR="00E21552" w:rsidRDefault="00E21552" w:rsidP="00E21552">
      <w:pPr>
        <w:pStyle w:val="Heading2"/>
      </w:pPr>
      <w:r>
        <w:t>Off</w:t>
      </w:r>
    </w:p>
    <w:p w14:paraId="02AFC767" w14:textId="5FB3F4EB" w:rsidR="006263F4" w:rsidRDefault="006263F4" w:rsidP="00E21552">
      <w:pPr>
        <w:pStyle w:val="Heading3"/>
      </w:pPr>
      <w:r>
        <w:t>1NC – CP</w:t>
      </w:r>
    </w:p>
    <w:p w14:paraId="1D8A5E4B" w14:textId="31DC527B" w:rsidR="003A5352" w:rsidRPr="00662462" w:rsidRDefault="00A27FC1" w:rsidP="003A5352">
      <w:pPr>
        <w:pStyle w:val="Heading4"/>
        <w:rPr>
          <w:rFonts w:cs="Calibri"/>
        </w:rPr>
      </w:pPr>
      <w:r>
        <w:rPr>
          <w:rFonts w:cs="Calibri"/>
        </w:rPr>
        <w:t xml:space="preserve"> </w:t>
      </w:r>
      <w:r w:rsidR="003A5352">
        <w:rPr>
          <w:rFonts w:cs="Calibri"/>
        </w:rPr>
        <w:t xml:space="preserve">Counterplan: </w:t>
      </w:r>
      <w:r w:rsidR="003A5352" w:rsidRPr="00662462">
        <w:rPr>
          <w:rFonts w:cs="Calibri"/>
        </w:rPr>
        <w:t>States should</w:t>
      </w:r>
      <w:r w:rsidR="003A5352">
        <w:rPr>
          <w:rFonts w:cs="Calibri"/>
        </w:rPr>
        <w:t xml:space="preserve"> establish a treaty to</w:t>
      </w:r>
      <w:r w:rsidR="003A5352" w:rsidRPr="00662462">
        <w:rPr>
          <w:rFonts w:cs="Calibri"/>
        </w:rPr>
        <w:t>:</w:t>
      </w:r>
    </w:p>
    <w:p w14:paraId="605035BE" w14:textId="77777777" w:rsidR="003A5352" w:rsidRPr="00662462" w:rsidRDefault="003A5352" w:rsidP="003A5352">
      <w:pPr>
        <w:pStyle w:val="Heading4"/>
        <w:numPr>
          <w:ilvl w:val="0"/>
          <w:numId w:val="13"/>
        </w:numPr>
        <w:tabs>
          <w:tab w:val="num" w:pos="360"/>
        </w:tabs>
        <w:ind w:left="0" w:firstLine="0"/>
        <w:rPr>
          <w:rFonts w:cs="Calibri"/>
        </w:rPr>
      </w:pPr>
      <w:r w:rsidRPr="00662462">
        <w:rPr>
          <w:rFonts w:cs="Calibri"/>
        </w:rPr>
        <w:t>Remove the most volatile and largest Debris pieces from the most congested orbits</w:t>
      </w:r>
    </w:p>
    <w:p w14:paraId="002A9358" w14:textId="77777777" w:rsidR="003A5352" w:rsidRPr="00662462" w:rsidRDefault="003A5352" w:rsidP="003A5352">
      <w:pPr>
        <w:pStyle w:val="Heading4"/>
        <w:numPr>
          <w:ilvl w:val="0"/>
          <w:numId w:val="13"/>
        </w:numPr>
        <w:tabs>
          <w:tab w:val="num" w:pos="360"/>
        </w:tabs>
        <w:ind w:left="0" w:firstLine="0"/>
        <w:rPr>
          <w:rFonts w:cs="Calibri"/>
        </w:rPr>
      </w:pPr>
      <w:r w:rsidRPr="00662462">
        <w:rPr>
          <w:rFonts w:cs="Calibri"/>
        </w:rPr>
        <w:t>Mandate UN guidelines on space debris mitigation</w:t>
      </w:r>
    </w:p>
    <w:p w14:paraId="7C6337DC" w14:textId="77777777" w:rsidR="003A5352" w:rsidRPr="00662462" w:rsidRDefault="003A5352" w:rsidP="003A5352">
      <w:pPr>
        <w:pStyle w:val="Heading4"/>
        <w:numPr>
          <w:ilvl w:val="0"/>
          <w:numId w:val="14"/>
        </w:numPr>
        <w:tabs>
          <w:tab w:val="num" w:pos="360"/>
        </w:tabs>
        <w:ind w:left="0" w:firstLine="0"/>
        <w:rPr>
          <w:rFonts w:cs="Calibri"/>
        </w:rPr>
      </w:pPr>
      <w:r w:rsidRPr="00662462">
        <w:rPr>
          <w:rFonts w:cs="Calibri"/>
        </w:rPr>
        <w:t>Collaborate on techniques to track and display the location of objects in real time and AI to automate debris-avoidance maneuvers</w:t>
      </w:r>
    </w:p>
    <w:p w14:paraId="0562E92A" w14:textId="77777777" w:rsidR="003A5352" w:rsidRPr="00662462" w:rsidRDefault="003A5352" w:rsidP="003A5352">
      <w:pPr>
        <w:pStyle w:val="Heading4"/>
        <w:rPr>
          <w:rFonts w:cs="Calibri"/>
        </w:rPr>
      </w:pPr>
      <w:r>
        <w:rPr>
          <w:rFonts w:cs="Calibri"/>
        </w:rPr>
        <w:t xml:space="preserve">-     </w:t>
      </w:r>
      <w:r w:rsidRPr="00662462">
        <w:rPr>
          <w:rFonts w:cs="Calibri"/>
        </w:rPr>
        <w:t>Indefinitely stall deployment of low earth orbit ASAT’s.</w:t>
      </w:r>
    </w:p>
    <w:p w14:paraId="3E97A3E2" w14:textId="77777777" w:rsidR="003A5352" w:rsidRPr="00662462" w:rsidRDefault="003A5352" w:rsidP="003A5352">
      <w:pPr>
        <w:pStyle w:val="Heading4"/>
        <w:rPr>
          <w:rFonts w:cs="Calibri"/>
        </w:rPr>
      </w:pPr>
      <w:r w:rsidRPr="00662462">
        <w:rPr>
          <w:rFonts w:cs="Calibri"/>
        </w:rPr>
        <w:t>That solves satellites, miscalc</w:t>
      </w:r>
      <w:r>
        <w:rPr>
          <w:rFonts w:cs="Calibri"/>
        </w:rPr>
        <w:t>ulation</w:t>
      </w:r>
      <w:r w:rsidRPr="00662462">
        <w:rPr>
          <w:rFonts w:cs="Calibri"/>
        </w:rPr>
        <w:t xml:space="preserve"> and debris collisions </w:t>
      </w:r>
    </w:p>
    <w:p w14:paraId="5A76F4B5" w14:textId="77777777" w:rsidR="003A5352" w:rsidRPr="00662462" w:rsidRDefault="003A5352" w:rsidP="003A5352">
      <w:pPr>
        <w:rPr>
          <w:rFonts w:cs="Calibri"/>
        </w:rPr>
      </w:pPr>
      <w:r>
        <w:rPr>
          <w:rStyle w:val="Style13ptBold"/>
          <w:rFonts w:cs="Calibri"/>
        </w:rPr>
        <w:t>NEB</w:t>
      </w:r>
      <w:r w:rsidRPr="00662462">
        <w:rPr>
          <w:rStyle w:val="Style13ptBold"/>
          <w:rFonts w:cs="Calibri"/>
        </w:rPr>
        <w:t xml:space="preserve"> </w:t>
      </w:r>
      <w:r>
        <w:rPr>
          <w:rStyle w:val="Style13ptBold"/>
          <w:rFonts w:cs="Calibri"/>
        </w:rPr>
        <w:t>21</w:t>
      </w:r>
      <w:r w:rsidRPr="00662462">
        <w:rPr>
          <w:rStyle w:val="Style13ptBold"/>
          <w:rFonts w:cs="Calibri"/>
        </w:rPr>
        <w:t xml:space="preserve"> </w:t>
      </w:r>
      <w:r w:rsidRPr="00662462">
        <w:rPr>
          <w:rStyle w:val="Style13ptBold"/>
          <w:rFonts w:cs="Calibri"/>
          <w:sz w:val="16"/>
          <w:szCs w:val="16"/>
        </w:rPr>
        <w:t xml:space="preserve">[(Nature Editorial Board, </w:t>
      </w:r>
      <w:r w:rsidRPr="00662462">
        <w:rPr>
          <w:rFonts w:cs="Calibri"/>
          <w:szCs w:val="16"/>
        </w:rPr>
        <w:t>peer-reviewed, comprises experimental scientists and data-standards experts from across different fields of science) “The world must cooperate to avoid a catastrophic space collision,” Nature, 8/11/2021] JL</w:t>
      </w:r>
    </w:p>
    <w:p w14:paraId="2096BB44" w14:textId="77777777" w:rsidR="003A5352" w:rsidRPr="00662462" w:rsidRDefault="003A5352" w:rsidP="003A5352">
      <w:pPr>
        <w:rPr>
          <w:rFonts w:cs="Calibri"/>
        </w:rPr>
      </w:pPr>
      <w:r w:rsidRPr="00662462">
        <w:rPr>
          <w:rFonts w:cs="Calibri"/>
        </w:rPr>
        <w:t>But there are no traffic cops in space, nor international borders with clearly delineated areas of responsibility. T</w:t>
      </w:r>
      <w:r w:rsidRPr="00662462">
        <w:rPr>
          <w:rStyle w:val="StyleUnderline"/>
          <w:rFonts w:cs="Calibri"/>
        </w:rPr>
        <w:t xml:space="preserve">o avoid further damage, </w:t>
      </w:r>
      <w:r w:rsidRPr="00662462">
        <w:rPr>
          <w:rStyle w:val="Emphasis"/>
          <w:rFonts w:cs="Calibri"/>
          <w:highlight w:val="green"/>
        </w:rPr>
        <w:t>it’s crucial that satellite op</w:t>
      </w:r>
      <w:r w:rsidRPr="00662462">
        <w:rPr>
          <w:rStyle w:val="Emphasis"/>
          <w:rFonts w:cs="Calibri"/>
        </w:rPr>
        <w:t>erator</w:t>
      </w:r>
      <w:r w:rsidRPr="00662462">
        <w:rPr>
          <w:rStyle w:val="Emphasis"/>
          <w:rFonts w:cs="Calibri"/>
          <w:highlight w:val="green"/>
        </w:rPr>
        <w:t>s have an accurate and up-to-date list of where objects are</w:t>
      </w:r>
      <w:r w:rsidRPr="00662462">
        <w:rPr>
          <w:rStyle w:val="Emphasis"/>
          <w:rFonts w:cs="Calibri"/>
        </w:rPr>
        <w:t xml:space="preserve"> in space</w:t>
      </w:r>
      <w:r w:rsidRPr="00662462">
        <w:rPr>
          <w:rFonts w:cs="Calibri"/>
        </w:rPr>
        <w:t xml:space="preserve">. At present, </w:t>
      </w:r>
      <w:r w:rsidRPr="00662462">
        <w:rPr>
          <w:rStyle w:val="StyleUnderline"/>
          <w:rFonts w:cs="Calibri"/>
        </w:rPr>
        <w:t>the main global catalogue of space objects is published at Space-Track.org by the US Space Command, a branch of the military.</w:t>
      </w:r>
      <w:r w:rsidRPr="00662462">
        <w:rPr>
          <w:rFonts w:cs="Calibri"/>
        </w:rPr>
        <w:t xml:space="preserve"> The catalogue is the most widely used public listing available, but </w:t>
      </w:r>
      <w:r w:rsidRPr="00662462">
        <w:rPr>
          <w:rStyle w:val="StyleUnderline"/>
          <w:rFonts w:cs="Calibri"/>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662462">
        <w:rPr>
          <w:rFonts w:cs="Calibri"/>
        </w:rPr>
        <w:t>.</w:t>
      </w:r>
    </w:p>
    <w:p w14:paraId="519AEEAD" w14:textId="77777777" w:rsidR="003A5352" w:rsidRPr="00662462" w:rsidRDefault="003A5352" w:rsidP="003A5352">
      <w:pPr>
        <w:rPr>
          <w:rFonts w:cs="Calibri"/>
        </w:rPr>
      </w:pPr>
      <w:r w:rsidRPr="00662462">
        <w:rPr>
          <w:rFonts w:cs="Calibri"/>
        </w:rPr>
        <w:t xml:space="preserve">Rather than this patchwork of incomplete sources, </w:t>
      </w:r>
      <w:r w:rsidRPr="00662462">
        <w:rPr>
          <w:rStyle w:val="Emphasis"/>
          <w:rFonts w:cs="Calibri"/>
        </w:rPr>
        <w:t xml:space="preserve">what </w:t>
      </w:r>
      <w:r w:rsidRPr="00662462">
        <w:rPr>
          <w:rStyle w:val="Emphasis"/>
          <w:rFonts w:cs="Calibri"/>
          <w:highlight w:val="green"/>
        </w:rPr>
        <w:t>the world needs</w:t>
      </w:r>
      <w:r w:rsidRPr="00662462">
        <w:rPr>
          <w:rStyle w:val="Emphasis"/>
          <w:rFonts w:cs="Calibri"/>
        </w:rPr>
        <w:t xml:space="preserve"> is a </w:t>
      </w:r>
      <w:r w:rsidRPr="00662462">
        <w:rPr>
          <w:rStyle w:val="Emphasis"/>
          <w:rFonts w:cs="Calibri"/>
          <w:highlight w:val="green"/>
        </w:rPr>
        <w:t>unified</w:t>
      </w:r>
      <w:r w:rsidRPr="00662462">
        <w:rPr>
          <w:rStyle w:val="Emphasis"/>
          <w:rFonts w:cs="Calibri"/>
        </w:rPr>
        <w:t xml:space="preserve"> system of </w:t>
      </w:r>
      <w:r w:rsidRPr="00662462">
        <w:rPr>
          <w:rStyle w:val="Emphasis"/>
          <w:rFonts w:cs="Calibri"/>
          <w:highlight w:val="green"/>
        </w:rPr>
        <w:t>space traffic management</w:t>
      </w:r>
      <w:r w:rsidRPr="00662462">
        <w:rPr>
          <w:rFonts w:cs="Calibri"/>
        </w:rPr>
        <w:t xml:space="preserve">. Through this, </w:t>
      </w:r>
      <w:r w:rsidRPr="00662462">
        <w:rPr>
          <w:rStyle w:val="StyleUnderline"/>
          <w:rFonts w:cs="Calibri"/>
        </w:rPr>
        <w:t>spacefaring nations and companies could agree to share more of their tracking data and cooperate to make space safer. This might require</w:t>
      </w:r>
      <w:r w:rsidRPr="00662462">
        <w:rPr>
          <w:rFonts w:cs="Calibri"/>
        </w:rPr>
        <w:t xml:space="preserve"> the creation of </w:t>
      </w:r>
      <w:r w:rsidRPr="00662462">
        <w:rPr>
          <w:rStyle w:val="StyleUnderline"/>
          <w:rFonts w:cs="Calibri"/>
        </w:rPr>
        <w:t xml:space="preserve">a </w:t>
      </w:r>
      <w:r w:rsidRPr="00662462">
        <w:rPr>
          <w:rStyle w:val="Emphasis"/>
          <w:rFonts w:cs="Calibri"/>
        </w:rPr>
        <w:t xml:space="preserve">new global regime, such as </w:t>
      </w:r>
      <w:r w:rsidRPr="00662462">
        <w:rPr>
          <w:rStyle w:val="Emphasis"/>
          <w:rFonts w:cs="Calibri"/>
          <w:highlight w:val="green"/>
        </w:rPr>
        <w:t>an international convention, through which rules and technical standards could be organized</w:t>
      </w:r>
      <w:r w:rsidRPr="00662462">
        <w:rPr>
          <w:rFonts w:cs="Calibri"/>
        </w:rPr>
        <w:t xml:space="preserve">. </w:t>
      </w:r>
      <w:r w:rsidRPr="00662462">
        <w:rPr>
          <w:rStyle w:val="StyleUnderline"/>
          <w:rFonts w:cs="Calibri"/>
        </w:rPr>
        <w:t>One analogy is the International Telecommunication Union, the United Nations agency that coordinates global telecommunications issues such as who can transmit in which parts of the radio spectrum</w:t>
      </w:r>
      <w:r w:rsidRPr="00662462">
        <w:rPr>
          <w:rFonts w:cs="Calibri"/>
        </w:rPr>
        <w:t>.</w:t>
      </w:r>
    </w:p>
    <w:p w14:paraId="3FC34DEC" w14:textId="77777777" w:rsidR="003A5352" w:rsidRPr="00662462" w:rsidRDefault="003A5352" w:rsidP="003A5352">
      <w:pPr>
        <w:rPr>
          <w:rFonts w:cs="Calibri"/>
        </w:rPr>
      </w:pPr>
      <w:r w:rsidRPr="00662462">
        <w:rPr>
          <w:rFonts w:cs="Calibri"/>
        </w:rPr>
        <w:t xml:space="preserve">It won’t be easy to create such a system for space traffic. For it to succeed, </w:t>
      </w:r>
      <w:r w:rsidRPr="00662462">
        <w:rPr>
          <w:rStyle w:val="StyleUnderline"/>
          <w:rFonts w:cs="Calibri"/>
        </w:rPr>
        <w:t xml:space="preserve">questions of safety (such as </w:t>
      </w:r>
      <w:r w:rsidRPr="00893CCA">
        <w:rPr>
          <w:rStyle w:val="StyleUnderline"/>
          <w:rFonts w:cs="Calibri"/>
        </w:rPr>
        <w:t>avoiding smashing up a satellite) will need to be disentangled from questions of security (such as whether that satellite is spying on another nation</w:t>
      </w:r>
      <w:r w:rsidRPr="00893CCA">
        <w:rPr>
          <w:rFonts w:cs="Calibri"/>
        </w:rPr>
        <w:t xml:space="preserve">) so that </w:t>
      </w:r>
      <w:r w:rsidRPr="00893CCA">
        <w:rPr>
          <w:rStyle w:val="Emphasis"/>
          <w:rFonts w:cs="Calibri"/>
        </w:rPr>
        <w:t>countries can be assured that participating in such an effort would not compromise national security</w:t>
      </w:r>
      <w:r w:rsidRPr="00893CCA">
        <w:rPr>
          <w:rFonts w:cs="Calibri"/>
        </w:rPr>
        <w:t xml:space="preserve">. </w:t>
      </w:r>
      <w:r w:rsidRPr="00893CCA">
        <w:rPr>
          <w:rStyle w:val="StyleUnderline"/>
          <w:rFonts w:cs="Calibri"/>
        </w:rPr>
        <w:t>Countries could</w:t>
      </w:r>
      <w:r w:rsidRPr="00893CCA">
        <w:rPr>
          <w:rFonts w:cs="Calibri"/>
        </w:rPr>
        <w:t xml:space="preserve">, for instance, </w:t>
      </w:r>
      <w:r w:rsidRPr="00893CCA">
        <w:rPr>
          <w:rStyle w:val="StyleUnderline"/>
          <w:rFonts w:cs="Calibri"/>
        </w:rPr>
        <w:t>share information about the location of a satellite without sharing details of its capabilities or purpose for being in space</w:t>
      </w:r>
      <w:r w:rsidRPr="00893CCA">
        <w:rPr>
          <w:rFonts w:cs="Calibri"/>
        </w:rPr>
        <w:t>.</w:t>
      </w:r>
    </w:p>
    <w:p w14:paraId="42911FDD" w14:textId="77777777" w:rsidR="003A5352" w:rsidRPr="00893CCA" w:rsidRDefault="003A5352" w:rsidP="003A5352">
      <w:pPr>
        <w:rPr>
          <w:rFonts w:cs="Calibri"/>
        </w:rPr>
      </w:pPr>
      <w:r w:rsidRPr="00662462">
        <w:rPr>
          <w:rStyle w:val="StyleUnderline"/>
          <w:rFonts w:cs="Calibri"/>
        </w:rPr>
        <w:t xml:space="preserve">One near-term move that would help would be for the United States to complete a planned </w:t>
      </w:r>
      <w:r w:rsidRPr="00662462">
        <w:rPr>
          <w:rStyle w:val="StyleUnderline"/>
          <w:rFonts w:cs="Calibri"/>
          <w:highlight w:val="green"/>
        </w:rPr>
        <w:t>shift</w:t>
      </w:r>
      <w:r w:rsidRPr="00662462">
        <w:rPr>
          <w:rStyle w:val="StyleUnderline"/>
          <w:rFonts w:cs="Calibri"/>
        </w:rPr>
        <w:t xml:space="preserve"> of </w:t>
      </w:r>
      <w:r w:rsidRPr="00662462">
        <w:rPr>
          <w:rStyle w:val="StyleUnderline"/>
          <w:rFonts w:cs="Calibri"/>
          <w:highlight w:val="green"/>
        </w:rPr>
        <w:t>responsibility for the Space-Track.org catalogue from</w:t>
      </w:r>
      <w:r w:rsidRPr="00662462">
        <w:rPr>
          <w:rStyle w:val="StyleUnderline"/>
          <w:rFonts w:cs="Calibri"/>
        </w:rPr>
        <w:t xml:space="preserve"> the </w:t>
      </w:r>
      <w:r w:rsidRPr="00662462">
        <w:rPr>
          <w:rStyle w:val="StyleUnderline"/>
          <w:rFonts w:cs="Calibri"/>
          <w:highlight w:val="green"/>
        </w:rPr>
        <w:t>military to</w:t>
      </w:r>
      <w:r w:rsidRPr="00662462">
        <w:rPr>
          <w:rStyle w:val="StyleUnderline"/>
          <w:rFonts w:cs="Calibri"/>
        </w:rPr>
        <w:t xml:space="preserve"> the </w:t>
      </w:r>
      <w:r w:rsidRPr="00662462">
        <w:rPr>
          <w:rStyle w:val="StyleUnderline"/>
          <w:rFonts w:cs="Calibri"/>
          <w:highlight w:val="green"/>
        </w:rPr>
        <w:t>civilian</w:t>
      </w:r>
      <w:r w:rsidRPr="00662462">
        <w:rPr>
          <w:rStyle w:val="StyleUnderline"/>
          <w:rFonts w:cs="Calibri"/>
        </w:rPr>
        <w:t xml:space="preserve"> Department of Commerce</w:t>
      </w:r>
      <w:r w:rsidRPr="00662462">
        <w:rPr>
          <w:rFonts w:cs="Calibri"/>
        </w:rPr>
        <w:t xml:space="preserve">. Because this catalogue has historically been the most widely used around the world, </w:t>
      </w:r>
      <w:r w:rsidRPr="00662462">
        <w:rPr>
          <w:rStyle w:val="StyleUnderline"/>
          <w:rFonts w:cs="Calibri"/>
        </w:rPr>
        <w:t xml:space="preserve">shifting it to a civilian agency could start </w:t>
      </w:r>
      <w:r w:rsidRPr="00662462">
        <w:rPr>
          <w:rStyle w:val="StyleUnderline"/>
          <w:rFonts w:cs="Calibri"/>
          <w:highlight w:val="green"/>
        </w:rPr>
        <w:t xml:space="preserve">to </w:t>
      </w:r>
      <w:r w:rsidRPr="00662462">
        <w:rPr>
          <w:rStyle w:val="Emphasis"/>
          <w:rFonts w:cs="Calibri"/>
          <w:highlight w:val="green"/>
        </w:rPr>
        <w:t>defuse geopolitical tensions</w:t>
      </w:r>
      <w:r w:rsidRPr="00662462">
        <w:rPr>
          <w:rStyle w:val="StyleUnderline"/>
          <w:rFonts w:cs="Calibri"/>
          <w:highlight w:val="green"/>
        </w:rPr>
        <w:t xml:space="preserve"> and</w:t>
      </w:r>
      <w:r w:rsidRPr="00662462">
        <w:rPr>
          <w:rStyle w:val="StyleUnderline"/>
          <w:rFonts w:cs="Calibri"/>
        </w:rPr>
        <w:t xml:space="preserve"> so improve global efforts to manage space debris. It might one day </w:t>
      </w:r>
      <w:r w:rsidRPr="00662462">
        <w:rPr>
          <w:rStyle w:val="StyleUnderline"/>
          <w:rFonts w:cs="Calibri"/>
          <w:highlight w:val="green"/>
        </w:rPr>
        <w:t>feed into</w:t>
      </w:r>
      <w:r w:rsidRPr="00662462">
        <w:rPr>
          <w:rStyle w:val="StyleUnderline"/>
          <w:rFonts w:cs="Calibri"/>
        </w:rPr>
        <w:t xml:space="preserve"> a </w:t>
      </w:r>
      <w:r w:rsidRPr="00662462">
        <w:rPr>
          <w:rStyle w:val="StyleUnderline"/>
          <w:rFonts w:cs="Calibri"/>
          <w:highlight w:val="green"/>
        </w:rPr>
        <w:t>global space-traffic agreement</w:t>
      </w:r>
      <w:r w:rsidRPr="00662462">
        <w:rPr>
          <w:rStyle w:val="StyleUnderline"/>
          <w:rFonts w:cs="Calibri"/>
        </w:rPr>
        <w:t xml:space="preserve"> between nations; even the nascent space superpower </w:t>
      </w:r>
      <w:r w:rsidRPr="00662462">
        <w:rPr>
          <w:rStyle w:val="Emphasis"/>
          <w:rFonts w:cs="Calibri"/>
          <w:highlight w:val="green"/>
        </w:rPr>
        <w:t>China would have a big incentive to participate</w:t>
      </w:r>
      <w:r w:rsidRPr="00662462">
        <w:rPr>
          <w:rStyle w:val="StyleUnderline"/>
          <w:rFonts w:cs="Calibri"/>
        </w:rPr>
        <w:t xml:space="preserve">, despite rivalries with the </w:t>
      </w:r>
      <w:r w:rsidRPr="00893CCA">
        <w:rPr>
          <w:rStyle w:val="StyleUnderline"/>
          <w:rFonts w:cs="Calibri"/>
        </w:rPr>
        <w:t>United States. The transition was called for in a 2018 US presidential directive</w:t>
      </w:r>
      <w:r w:rsidRPr="00893CCA">
        <w:rPr>
          <w:rFonts w:cs="Calibri"/>
        </w:rPr>
        <w:t xml:space="preserve"> that recognizes that companies are taking over from national governments as the dominant players in space, </w:t>
      </w:r>
      <w:r w:rsidRPr="00893CCA">
        <w:rPr>
          <w:rStyle w:val="StyleUnderline"/>
          <w:rFonts w:cs="Calibri"/>
        </w:rPr>
        <w:t>but it has yet to occur, in part because Congress has not allocated the necessary funds</w:t>
      </w:r>
      <w:r w:rsidRPr="00893CCA">
        <w:rPr>
          <w:rFonts w:cs="Calibri"/>
        </w:rPr>
        <w:t>.</w:t>
      </w:r>
    </w:p>
    <w:p w14:paraId="548045EA" w14:textId="77777777" w:rsidR="003A5352" w:rsidRPr="00662462" w:rsidRDefault="003A5352" w:rsidP="003A5352">
      <w:pPr>
        <w:rPr>
          <w:rFonts w:cs="Calibri"/>
        </w:rPr>
      </w:pPr>
      <w:r w:rsidRPr="00893CCA">
        <w:rPr>
          <w:rFonts w:cs="Calibri"/>
        </w:rPr>
        <w:t>On 25 August, the UN Committee on the Peaceful Uses of Outer Space will meet to discuss a range of topics related to international</w:t>
      </w:r>
      <w:r w:rsidRPr="00662462">
        <w:rPr>
          <w:rFonts w:cs="Calibri"/>
        </w:rPr>
        <w:t xml:space="preserve"> cooperation in space. </w:t>
      </w:r>
      <w:r w:rsidRPr="00662462">
        <w:rPr>
          <w:rStyle w:val="StyleUnderline"/>
          <w:rFonts w:cs="Calibri"/>
          <w:highlight w:val="green"/>
        </w:rPr>
        <w:t>The UN</w:t>
      </w:r>
      <w:r w:rsidRPr="00662462">
        <w:rPr>
          <w:rStyle w:val="StyleUnderline"/>
          <w:rFonts w:cs="Calibri"/>
        </w:rPr>
        <w:t xml:space="preserve"> is the right forum through which spacefaring nations can work together to </w:t>
      </w:r>
      <w:r w:rsidRPr="00662462">
        <w:rPr>
          <w:rStyle w:val="StyleUnderline"/>
          <w:rFonts w:cs="Calibri"/>
          <w:highlight w:val="green"/>
        </w:rPr>
        <w:t>establish norms for responsible space behaviour</w:t>
      </w:r>
      <w:r w:rsidRPr="00662462">
        <w:rPr>
          <w:rStyle w:val="StyleUnderline"/>
          <w:rFonts w:cs="Calibri"/>
        </w:rPr>
        <w:t>, and that should include how the world can track objects to make space safer</w:t>
      </w:r>
      <w:r w:rsidRPr="00662462">
        <w:rPr>
          <w:rFonts w:cs="Calibri"/>
        </w:rPr>
        <w:t xml:space="preserve">. It should continue </w:t>
      </w:r>
      <w:r w:rsidRPr="00662462">
        <w:rPr>
          <w:rStyle w:val="StyleUnderline"/>
          <w:rFonts w:cs="Calibri"/>
          <w:highlight w:val="green"/>
        </w:rPr>
        <w:t>recent work</w:t>
      </w:r>
      <w:r w:rsidRPr="00662462">
        <w:rPr>
          <w:rStyle w:val="StyleUnderline"/>
          <w:rFonts w:cs="Calibri"/>
        </w:rPr>
        <w:t xml:space="preserve"> it has been doing emphasizing space as a secure and sustainable environment</w:t>
      </w:r>
      <w:r w:rsidRPr="00662462">
        <w:rPr>
          <w:rFonts w:cs="Calibri"/>
        </w:rPr>
        <w:t xml:space="preserve">, which at least </w:t>
      </w:r>
      <w:r w:rsidRPr="00662462">
        <w:rPr>
          <w:rStyle w:val="StyleUnderline"/>
          <w:rFonts w:cs="Calibri"/>
          <w:highlight w:val="green"/>
        </w:rPr>
        <w:t>brings</w:t>
      </w:r>
      <w:r w:rsidRPr="00662462">
        <w:rPr>
          <w:rStyle w:val="StyleUnderline"/>
          <w:rFonts w:cs="Calibri"/>
        </w:rPr>
        <w:t xml:space="preserve"> countries such as </w:t>
      </w:r>
      <w:r w:rsidRPr="00662462">
        <w:rPr>
          <w:rStyle w:val="StyleUnderline"/>
          <w:rFonts w:cs="Calibri"/>
          <w:highlight w:val="green"/>
        </w:rPr>
        <w:t>the U</w:t>
      </w:r>
      <w:r w:rsidRPr="00662462">
        <w:rPr>
          <w:rStyle w:val="StyleUnderline"/>
          <w:rFonts w:cs="Calibri"/>
        </w:rPr>
        <w:t xml:space="preserve">nited </w:t>
      </w:r>
      <w:r w:rsidRPr="00662462">
        <w:rPr>
          <w:rStyle w:val="StyleUnderline"/>
          <w:rFonts w:cs="Calibri"/>
          <w:highlight w:val="green"/>
        </w:rPr>
        <w:t>S</w:t>
      </w:r>
      <w:r w:rsidRPr="00662462">
        <w:rPr>
          <w:rStyle w:val="StyleUnderline"/>
          <w:rFonts w:cs="Calibri"/>
        </w:rPr>
        <w:t xml:space="preserve">tates </w:t>
      </w:r>
      <w:r w:rsidRPr="00662462">
        <w:rPr>
          <w:rStyle w:val="StyleUnderline"/>
          <w:rFonts w:cs="Calibri"/>
          <w:highlight w:val="green"/>
        </w:rPr>
        <w:t>and China into the same conversation</w:t>
      </w:r>
      <w:r w:rsidRPr="00662462">
        <w:rPr>
          <w:rFonts w:cs="Calibri"/>
        </w:rPr>
        <w:t>.</w:t>
      </w:r>
    </w:p>
    <w:p w14:paraId="156623A6" w14:textId="1EA52942" w:rsidR="006263F4" w:rsidRPr="006263F4" w:rsidRDefault="003A5352" w:rsidP="006263F4">
      <w:r w:rsidRPr="00662462">
        <w:rPr>
          <w:rFonts w:cs="Calibri"/>
        </w:rPr>
        <w:t xml:space="preserve">Basic research has a role, too: </w:t>
      </w:r>
      <w:r w:rsidRPr="00662462">
        <w:rPr>
          <w:rStyle w:val="StyleUnderline"/>
          <w:rFonts w:cs="Calibri"/>
        </w:rPr>
        <w:t xml:space="preserve">innovations such as </w:t>
      </w:r>
      <w:r w:rsidRPr="00662462">
        <w:rPr>
          <w:rStyle w:val="Emphasis"/>
          <w:rFonts w:cs="Calibri"/>
          <w:highlight w:val="green"/>
        </w:rPr>
        <w:t>techniques to track and display</w:t>
      </w:r>
      <w:r w:rsidRPr="00662462">
        <w:rPr>
          <w:rStyle w:val="Emphasis"/>
          <w:rFonts w:cs="Calibri"/>
        </w:rPr>
        <w:t xml:space="preserve"> the </w:t>
      </w:r>
      <w:r w:rsidRPr="00662462">
        <w:rPr>
          <w:rStyle w:val="Emphasis"/>
          <w:rFonts w:cs="Calibri"/>
          <w:highlight w:val="green"/>
        </w:rPr>
        <w:t>locations</w:t>
      </w:r>
      <w:r w:rsidRPr="00662462">
        <w:rPr>
          <w:rStyle w:val="Emphasis"/>
          <w:rFonts w:cs="Calibri"/>
        </w:rPr>
        <w:t xml:space="preserve"> of orbiting objects </w:t>
      </w:r>
      <w:r w:rsidRPr="00662462">
        <w:rPr>
          <w:rStyle w:val="Emphasis"/>
          <w:rFonts w:cs="Calibri"/>
          <w:highlight w:val="green"/>
        </w:rPr>
        <w:t>in real time</w:t>
      </w:r>
      <w:r w:rsidRPr="00662462">
        <w:rPr>
          <w:rStyle w:val="StyleUnderline"/>
          <w:rFonts w:cs="Calibri"/>
          <w:highlight w:val="green"/>
        </w:rPr>
        <w:t xml:space="preserve">, and </w:t>
      </w:r>
      <w:r w:rsidRPr="00662462">
        <w:rPr>
          <w:rStyle w:val="Emphasis"/>
          <w:rFonts w:cs="Calibri"/>
          <w:highlight w:val="green"/>
        </w:rPr>
        <w:t>a</w:t>
      </w:r>
      <w:r w:rsidRPr="00662462">
        <w:rPr>
          <w:rStyle w:val="Emphasis"/>
          <w:rFonts w:cs="Calibri"/>
        </w:rPr>
        <w:t xml:space="preserve">rtificial </w:t>
      </w:r>
      <w:r w:rsidRPr="00662462">
        <w:rPr>
          <w:rStyle w:val="Emphasis"/>
          <w:rFonts w:cs="Calibri"/>
          <w:highlight w:val="green"/>
        </w:rPr>
        <w:t>i</w:t>
      </w:r>
      <w:r w:rsidRPr="00662462">
        <w:rPr>
          <w:rStyle w:val="Emphasis"/>
          <w:rFonts w:cs="Calibri"/>
        </w:rPr>
        <w:t xml:space="preserve">ntelligence </w:t>
      </w:r>
      <w:r w:rsidRPr="00662462">
        <w:rPr>
          <w:rStyle w:val="Emphasis"/>
          <w:rFonts w:cs="Calibri"/>
          <w:highlight w:val="green"/>
        </w:rPr>
        <w:t>to</w:t>
      </w:r>
      <w:r w:rsidRPr="00662462">
        <w:rPr>
          <w:rStyle w:val="Emphasis"/>
          <w:rFonts w:cs="Calibri"/>
        </w:rPr>
        <w:t xml:space="preserve"> help </w:t>
      </w:r>
      <w:r w:rsidRPr="00662462">
        <w:rPr>
          <w:rStyle w:val="Emphasis"/>
          <w:rFonts w:cs="Calibri"/>
          <w:highlight w:val="green"/>
        </w:rPr>
        <w:t>automate debris-avoidance manoeuvres</w:t>
      </w:r>
      <w:r w:rsidRPr="00662462">
        <w:rPr>
          <w:rStyle w:val="StyleUnderline"/>
          <w:rFonts w:cs="Calibri"/>
        </w:rPr>
        <w:t>, could bolster any global effort to monitor and regulate space</w:t>
      </w:r>
      <w:r w:rsidRPr="00662462">
        <w:rPr>
          <w:rFonts w:cs="Calibri"/>
        </w:rPr>
        <w:t>.</w:t>
      </w:r>
    </w:p>
    <w:p w14:paraId="0FC7D235" w14:textId="482D089A" w:rsidR="00E21552" w:rsidRDefault="00E21552" w:rsidP="00E21552">
      <w:pPr>
        <w:pStyle w:val="Heading3"/>
      </w:pPr>
      <w:r>
        <w:t>1NC – DA</w:t>
      </w:r>
    </w:p>
    <w:p w14:paraId="20BE2B90" w14:textId="77777777" w:rsidR="00E21552" w:rsidRPr="006421B7" w:rsidRDefault="00E21552" w:rsidP="00E21552">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3A99E690" w14:textId="77777777" w:rsidR="00E21552" w:rsidRPr="00604157" w:rsidRDefault="00E21552" w:rsidP="00E21552">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3D2F0571" w14:textId="77777777" w:rsidR="00E21552" w:rsidRDefault="00E21552" w:rsidP="00E21552">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4FF0A5CE" w14:textId="77777777" w:rsidR="00E21552" w:rsidRDefault="00E21552" w:rsidP="00E21552">
      <w:pPr>
        <w:pStyle w:val="Heading4"/>
      </w:pPr>
      <w:r>
        <w:t xml:space="preserve">Tech innovation solves every existential threat – cumulative extinction events outweigh the aff </w:t>
      </w:r>
    </w:p>
    <w:p w14:paraId="5E159CF0" w14:textId="77777777" w:rsidR="00E21552" w:rsidRDefault="00E21552" w:rsidP="00E21552">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7E327980" w14:textId="77777777" w:rsidR="00E21552" w:rsidRPr="008F2F9C" w:rsidRDefault="00E21552" w:rsidP="00E21552">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28127ECD" w14:textId="22EFAA5D" w:rsidR="00E21552" w:rsidRPr="00C11243" w:rsidRDefault="009C7AFA" w:rsidP="009C7AFA">
      <w:pPr>
        <w:pStyle w:val="Heading3"/>
        <w:rPr>
          <w:rFonts w:cs="Calibri"/>
        </w:rPr>
      </w:pPr>
      <w:r w:rsidRPr="00C11243">
        <w:rPr>
          <w:rFonts w:cs="Calibri"/>
        </w:rPr>
        <w:t>1NC – DA</w:t>
      </w:r>
    </w:p>
    <w:p w14:paraId="4822EBB8" w14:textId="284EDAC1" w:rsidR="009C7AFA" w:rsidRPr="00C11243" w:rsidRDefault="009C7AFA" w:rsidP="009C7AFA">
      <w:pPr>
        <w:pStyle w:val="Heading4"/>
        <w:rPr>
          <w:rFonts w:cs="Calibri"/>
        </w:rPr>
      </w:pPr>
      <w:r w:rsidRPr="00C11243">
        <w:rPr>
          <w:rFonts w:cs="Calibri"/>
        </w:rPr>
        <w:t xml:space="preserve">Russia’s international ambitions are low now due to space sector failures. </w:t>
      </w:r>
    </w:p>
    <w:p w14:paraId="7EB9C8E8" w14:textId="1214DB80" w:rsidR="009C7AFA" w:rsidRPr="00C11243" w:rsidRDefault="009C7AFA" w:rsidP="009C7AFA">
      <w:pPr>
        <w:rPr>
          <w:rFonts w:cs="Calibri"/>
        </w:rPr>
      </w:pPr>
      <w:r w:rsidRPr="00C11243">
        <w:rPr>
          <w:rStyle w:val="Style13ptBold"/>
          <w:rFonts w:cs="Calibri"/>
        </w:rPr>
        <w:t xml:space="preserve">AFP </w:t>
      </w:r>
      <w:r w:rsidRPr="008A4B13">
        <w:rPr>
          <w:rFonts w:eastAsiaTheme="majorEastAsia" w:cstheme="majorBidi"/>
          <w:b/>
          <w:bCs/>
          <w:sz w:val="26"/>
          <w:szCs w:val="26"/>
        </w:rPr>
        <w:t>19</w:t>
      </w:r>
      <w:r w:rsidRPr="00C11243">
        <w:rPr>
          <w:rFonts w:cs="Calibri"/>
        </w:rPr>
        <w:t xml:space="preserve"> (Agence France-Presse - international news agency headquartered in Paris, “Moscow, we have a problem: theft plagues Russia’s space sector,” </w:t>
      </w:r>
      <w:r w:rsidR="008A4B13">
        <w:rPr>
          <w:rFonts w:cs="Calibri"/>
        </w:rPr>
        <w:t xml:space="preserve">5-28-2019, </w:t>
      </w:r>
      <w:r w:rsidRPr="00C11243">
        <w:rPr>
          <w:rFonts w:cs="Calibri"/>
        </w:rPr>
        <w:t>https://www.scmp.com/news/world/russia-central-asia/article/3012088/moscow-we-have-problem-theft-plagues-russias-space)</w:t>
      </w:r>
    </w:p>
    <w:p w14:paraId="385D6F08" w14:textId="77777777" w:rsidR="009C7AFA" w:rsidRDefault="009C7AFA" w:rsidP="009C7AFA">
      <w:pPr>
        <w:rPr>
          <w:rStyle w:val="Emphasis"/>
          <w:b w:val="0"/>
          <w:bCs/>
          <w:sz w:val="16"/>
          <w:szCs w:val="16"/>
        </w:rPr>
      </w:pPr>
      <w:r w:rsidRPr="00C11243">
        <w:rPr>
          <w:rFonts w:cs="Calibri"/>
          <w:sz w:val="16"/>
        </w:rPr>
        <w:t xml:space="preserve">With millions of dollars missing and officials in prison or fleeing the country, </w:t>
      </w:r>
      <w:r w:rsidRPr="00C11243">
        <w:rPr>
          <w:rStyle w:val="StyleUnderline"/>
          <w:rFonts w:cs="Calibri"/>
          <w:highlight w:val="cyan"/>
        </w:rPr>
        <w:t>Russia’s space sector is at the heart of a</w:t>
      </w:r>
      <w:r w:rsidRPr="00C11243">
        <w:rPr>
          <w:rStyle w:val="StyleUnderline"/>
          <w:rFonts w:cs="Calibri"/>
        </w:rPr>
        <w:t xml:space="preserve"> staggering </w:t>
      </w:r>
      <w:r w:rsidRPr="00C11243">
        <w:rPr>
          <w:rStyle w:val="StyleUnderline"/>
          <w:rFonts w:cs="Calibri"/>
          <w:highlight w:val="cyan"/>
        </w:rPr>
        <w:t>embezzlement scheme that has</w:t>
      </w:r>
      <w:r w:rsidRPr="00C11243">
        <w:rPr>
          <w:rFonts w:cs="Calibri"/>
          <w:sz w:val="16"/>
          <w:highlight w:val="cyan"/>
        </w:rPr>
        <w:t xml:space="preserve"> </w:t>
      </w:r>
      <w:r w:rsidRPr="00C11243">
        <w:rPr>
          <w:rStyle w:val="Emphasis"/>
          <w:rFonts w:cs="Calibri"/>
          <w:highlight w:val="cyan"/>
        </w:rPr>
        <w:t>dampened ambitions of</w:t>
      </w:r>
      <w:r w:rsidRPr="00C11243">
        <w:rPr>
          <w:rStyle w:val="StyleUnderline"/>
          <w:rFonts w:cs="Calibri"/>
          <w:highlight w:val="cyan"/>
        </w:rPr>
        <w:t xml:space="preserve"> recovering</w:t>
      </w:r>
      <w:r w:rsidRPr="00C11243">
        <w:rPr>
          <w:rStyle w:val="StyleUnderline"/>
          <w:rFonts w:cs="Calibri"/>
        </w:rPr>
        <w:t xml:space="preserve"> its Soviet-era </w:t>
      </w:r>
      <w:r w:rsidRPr="00C11243">
        <w:rPr>
          <w:rStyle w:val="Emphasis"/>
          <w:rFonts w:cs="Calibri"/>
          <w:highlight w:val="cyan"/>
        </w:rPr>
        <w:t>greatness.</w:t>
      </w:r>
      <w:r w:rsidRPr="00C11243">
        <w:rPr>
          <w:rStyle w:val="StyleUnderline"/>
          <w:rFonts w:cs="Calibri"/>
        </w:rPr>
        <w:t xml:space="preserve"> For years, Moscow has tried to fix the industry that was a source of immense pride in the USSR.</w:t>
      </w:r>
      <w:r w:rsidRPr="00C11243">
        <w:rPr>
          <w:rFonts w:cs="Calibri"/>
          <w:sz w:val="16"/>
        </w:rPr>
        <w:t xml:space="preserve"> While it has bounced back from its post-Soviet collapse and once again become a major world player, </w:t>
      </w:r>
      <w:r w:rsidRPr="00C11243">
        <w:rPr>
          <w:rStyle w:val="StyleUnderline"/>
          <w:rFonts w:cs="Calibri"/>
          <w:highlight w:val="cyan"/>
        </w:rPr>
        <w:t>the Russian space sector has</w:t>
      </w:r>
      <w:r w:rsidRPr="00C11243">
        <w:rPr>
          <w:rStyle w:val="StyleUnderline"/>
          <w:rFonts w:cs="Calibri"/>
        </w:rPr>
        <w:t xml:space="preserve"> recently </w:t>
      </w:r>
      <w:r w:rsidRPr="00C11243">
        <w:rPr>
          <w:rStyle w:val="StyleUnderline"/>
          <w:rFonts w:cs="Calibri"/>
          <w:highlight w:val="cyan"/>
        </w:rPr>
        <w:t>suffered</w:t>
      </w:r>
      <w:r w:rsidRPr="00C11243">
        <w:rPr>
          <w:rStyle w:val="StyleUnderline"/>
          <w:rFonts w:cs="Calibri"/>
        </w:rPr>
        <w:t xml:space="preserve"> a series of </w:t>
      </w:r>
      <w:r w:rsidRPr="00C11243">
        <w:rPr>
          <w:rStyle w:val="Emphasis"/>
          <w:rFonts w:cs="Calibri"/>
          <w:highlight w:val="cyan"/>
        </w:rPr>
        <w:t>humiliating failures.</w:t>
      </w:r>
      <w:r w:rsidRPr="00C11243">
        <w:rPr>
          <w:rFonts w:cs="Calibri"/>
        </w:rPr>
        <w:t xml:space="preserve"> </w:t>
      </w:r>
      <w:r w:rsidRPr="00C11243">
        <w:rPr>
          <w:rFonts w:cs="Calibri"/>
          <w:sz w:val="16"/>
        </w:rPr>
        <w:t xml:space="preserve">And now, </w:t>
      </w:r>
      <w:r w:rsidRPr="00C11243">
        <w:rPr>
          <w:rStyle w:val="StyleUnderline"/>
          <w:rFonts w:cs="Calibri"/>
        </w:rPr>
        <w:t>massive corruption scandals at state space agency Roscosmos have eclipsed its plans to launch new rockets and lunar stations.</w:t>
      </w:r>
      <w:r w:rsidRPr="00C11243">
        <w:rPr>
          <w:rFonts w:cs="Calibri"/>
        </w:rPr>
        <w:t xml:space="preserve"> </w:t>
      </w:r>
      <w:r w:rsidRPr="00C11243">
        <w:rPr>
          <w:rFonts w:cs="Calibri"/>
          <w:sz w:val="16"/>
        </w:rPr>
        <w:t>“Billions (of roubles) are being stolen there, billions,” Alexander Bastrykin, the powerful head of Russia’s Investigative Committee – Russia’s equivalent of the FBI – said in mid-May. Investigations into corruption at Roscosmos have been ongoing “for around five years and there is no end in sight,” he added. In the latest controversy, a senior space official appears to have fled Russia during an audit of the research centre he headed. Yury Yaskin, the director of the Research Institute of Space Instrumentation, left Russia for a European country in April where he announced his resignation, the Kommersant paper reported. He feared the discovery of malpractice during an inspection of the institute, according to the newspaper’s sources. Roscosmos confirmed that Yaskin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Vostochny, built to relieve Moscow’s dependence on Baikonur in ex-Soviet Kazakhstan. Almost all major companies in the sector, including rocket builders Khrunichev and Progress, have been hit by financial scandals that have sometimes led to prison sentences for large-scale fraud. Russia’s Audit Chamber, a parliamentary body of financial control, estimated that 760 billion roubles</w:t>
      </w:r>
      <w:r w:rsidRPr="00FA7E34">
        <w:rPr>
          <w:sz w:val="16"/>
        </w:rPr>
        <w:t xml:space="preserve"> (around US$11.7 million) was misappropriated from Roscosmos in 2017, or nearly 40 per cent of the total misappropriated from the entire economy that year. Roscosmos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realise space projects are often unjustified,” the Russian leader </w:t>
      </w:r>
      <w:r w:rsidRPr="009B0A65">
        <w:rPr>
          <w:rStyle w:val="Emphasis"/>
          <w:highlight w:val="cyan"/>
        </w:rPr>
        <w:t>Rebooting the space sector is a matter of prestige</w:t>
      </w:r>
      <w:r w:rsidRPr="00FA7E34">
        <w:rPr>
          <w:rStyle w:val="Emphasis"/>
        </w:rPr>
        <w:t xml:space="preserve"> for the Kremlin. </w:t>
      </w:r>
      <w:r w:rsidRPr="009B0A65">
        <w:rPr>
          <w:rStyle w:val="Emphasis"/>
          <w:highlight w:val="cyan"/>
        </w:rPr>
        <w:t>It symbolises</w:t>
      </w:r>
      <w:r w:rsidRPr="00FA7E34">
        <w:rPr>
          <w:rStyle w:val="Emphasis"/>
        </w:rPr>
        <w:t xml:space="preserve"> its renewed </w:t>
      </w:r>
      <w:r w:rsidRPr="009B0A65">
        <w:rPr>
          <w:rStyle w:val="Emphasis"/>
          <w:highlight w:val="cyan"/>
        </w:rPr>
        <w:t>pride and ability to be a major global power</w:t>
      </w:r>
      <w:r w:rsidRPr="00FA7E34">
        <w:rPr>
          <w:rStyle w:val="Emphasis"/>
          <w:sz w:val="16"/>
          <w:szCs w:val="16"/>
        </w:rPr>
        <w:t>, especially in the context of increased tensions with the United States.</w:t>
      </w:r>
    </w:p>
    <w:p w14:paraId="73795E65" w14:textId="77777777" w:rsidR="009C7AFA" w:rsidRDefault="009C7AFA" w:rsidP="009C7AFA">
      <w:pPr>
        <w:pStyle w:val="Heading4"/>
      </w:pPr>
      <w:r>
        <w:t xml:space="preserve">Space cooperation with the U.S. boosts Russia’s </w:t>
      </w:r>
      <w:r>
        <w:rPr>
          <w:u w:val="single"/>
        </w:rPr>
        <w:t>diplomatic leverage</w:t>
      </w:r>
      <w:r>
        <w:t xml:space="preserve"> and </w:t>
      </w:r>
      <w:r>
        <w:rPr>
          <w:u w:val="single"/>
        </w:rPr>
        <w:t>international prestige</w:t>
      </w:r>
      <w:r>
        <w:t xml:space="preserve"> </w:t>
      </w:r>
    </w:p>
    <w:p w14:paraId="12273664" w14:textId="77777777" w:rsidR="009C7AFA" w:rsidRDefault="009C7AFA" w:rsidP="009C7AFA">
      <w:r w:rsidRPr="00470215">
        <w:rPr>
          <w:rStyle w:val="Style13ptBold"/>
        </w:rPr>
        <w:t>Juul 19</w:t>
      </w:r>
      <w:r>
        <w:t xml:space="preserve"> (Peter - senior policy analyst at the Center for American Progress, “Trump’s Space Force Gets the Final Frontier All Wrong,” 3/20/19, </w:t>
      </w:r>
      <w:hyperlink r:id="rId9" w:history="1">
        <w:r w:rsidRPr="0093234E">
          <w:rPr>
            <w:rStyle w:val="Hyperlink"/>
          </w:rPr>
          <w:t>https://foreignpolicy.com/2019/03/20/trumps-space-force-gets-the-final-frontier-all-wrong/</w:t>
        </w:r>
      </w:hyperlink>
      <w:r>
        <w:t>)</w:t>
      </w:r>
    </w:p>
    <w:p w14:paraId="055E4AD0" w14:textId="77777777" w:rsidR="009C7AFA" w:rsidRDefault="009C7AFA" w:rsidP="009C7AFA">
      <w:pPr>
        <w:rPr>
          <w:sz w:val="16"/>
        </w:rPr>
      </w:pPr>
      <w:r w:rsidRPr="00B90410">
        <w:rPr>
          <w:sz w:val="16"/>
        </w:rPr>
        <w:t xml:space="preserve">But funding isn’t everything, and in the new geopolitical context, </w:t>
      </w:r>
      <w:r w:rsidRPr="009B0A65">
        <w:rPr>
          <w:rStyle w:val="StyleUnderline"/>
          <w:highlight w:val="cyan"/>
        </w:rPr>
        <w:t>democracy must</w:t>
      </w:r>
      <w:r w:rsidRPr="00B90410">
        <w:rPr>
          <w:rStyle w:val="StyleUnderline"/>
        </w:rPr>
        <w:t xml:space="preserve"> be seen to </w:t>
      </w:r>
      <w:r w:rsidRPr="009B0A65">
        <w:rPr>
          <w:rStyle w:val="StyleUnderline"/>
          <w:highlight w:val="cyan"/>
        </w:rPr>
        <w:t>work effectively</w:t>
      </w:r>
      <w:r w:rsidRPr="00B90410">
        <w:rPr>
          <w:rStyle w:val="StyleUnderline"/>
        </w:rPr>
        <w:t xml:space="preserve">. When it comes to space exploration, </w:t>
      </w:r>
      <w:r w:rsidRPr="009B0A65">
        <w:rPr>
          <w:rStyle w:val="StyleUnderline"/>
          <w:highlight w:val="cyan"/>
        </w:rPr>
        <w:t xml:space="preserve">that means </w:t>
      </w:r>
      <w:r w:rsidRPr="009B0A65">
        <w:rPr>
          <w:rStyle w:val="Emphasis"/>
          <w:highlight w:val="cyan"/>
        </w:rPr>
        <w:t>ratcheting back U.S. space cooperation with Russia</w:t>
      </w:r>
      <w:r w:rsidRPr="00B90410">
        <w:rPr>
          <w:sz w:val="16"/>
        </w:rPr>
        <w:t xml:space="preserve"> as well as forgoing any equally intimate cooperation with China and its secretive space agency. </w:t>
      </w:r>
      <w:r w:rsidRPr="00B90410">
        <w:rPr>
          <w:rStyle w:val="StyleUnderline"/>
        </w:rPr>
        <w:t xml:space="preserve">The fact that the head of Russia’s space agency remains under U.S. sanctions for his role in Moscow’s military intervention in Ukraine illustrates the hazards involved in working with autocracies in space. </w:t>
      </w:r>
      <w:r w:rsidRPr="009B0A65">
        <w:rPr>
          <w:rStyle w:val="Emphasis"/>
          <w:highlight w:val="cyan"/>
        </w:rPr>
        <w:t>Deep cooperation with autocratic powers in space gives autocracies a</w:t>
      </w:r>
      <w:r w:rsidRPr="00B90410">
        <w:rPr>
          <w:rStyle w:val="Emphasis"/>
        </w:rPr>
        <w:t xml:space="preserve"> major </w:t>
      </w:r>
      <w:r w:rsidRPr="009B0A65">
        <w:rPr>
          <w:rStyle w:val="Emphasis"/>
          <w:highlight w:val="cyan"/>
        </w:rPr>
        <w:t>point of diplomatic leverage</w:t>
      </w:r>
      <w:r w:rsidRPr="009B0A65">
        <w:rPr>
          <w:rStyle w:val="StyleUnderline"/>
          <w:highlight w:val="cyan"/>
        </w:rPr>
        <w:t xml:space="preserve"> over the U</w:t>
      </w:r>
      <w:r w:rsidRPr="00B90410">
        <w:rPr>
          <w:rStyle w:val="StyleUnderline"/>
        </w:rPr>
        <w:t xml:space="preserve">nited </w:t>
      </w:r>
      <w:r w:rsidRPr="009B0A65">
        <w:rPr>
          <w:rStyle w:val="StyleUnderline"/>
          <w:highlight w:val="cyan"/>
        </w:rPr>
        <w:t>S</w:t>
      </w:r>
      <w:r w:rsidRPr="00B90410">
        <w:rPr>
          <w:rStyle w:val="StyleUnderline"/>
        </w:rPr>
        <w:t xml:space="preserve">tates, </w:t>
      </w:r>
      <w:r w:rsidRPr="009B0A65">
        <w:rPr>
          <w:rStyle w:val="StyleUnderline"/>
          <w:highlight w:val="cyan"/>
        </w:rPr>
        <w:t>and</w:t>
      </w:r>
      <w:r w:rsidRPr="00B90410">
        <w:rPr>
          <w:rStyle w:val="StyleUnderline"/>
        </w:rPr>
        <w:t xml:space="preserve"> more generally </w:t>
      </w:r>
      <w:r w:rsidRPr="009B0A65">
        <w:rPr>
          <w:rStyle w:val="StyleUnderline"/>
          <w:highlight w:val="cyan"/>
        </w:rPr>
        <w:t xml:space="preserve">allows them to </w:t>
      </w:r>
      <w:r w:rsidRPr="009B0A65">
        <w:rPr>
          <w:rStyle w:val="Emphasis"/>
          <w:highlight w:val="cyan"/>
        </w:rPr>
        <w:t>poach unearned international prestige</w:t>
      </w:r>
      <w:r w:rsidRPr="009B0A65">
        <w:rPr>
          <w:rStyle w:val="StyleUnderline"/>
          <w:highlight w:val="cyan"/>
        </w:rPr>
        <w:t xml:space="preserve"> by working on goals set and</w:t>
      </w:r>
      <w:r w:rsidRPr="00B90410">
        <w:rPr>
          <w:rStyle w:val="StyleUnderline"/>
        </w:rPr>
        <w:t xml:space="preserve"> largely </w:t>
      </w:r>
      <w:r w:rsidRPr="009B0A65">
        <w:rPr>
          <w:rStyle w:val="StyleUnderline"/>
          <w:highlight w:val="cyan"/>
        </w:rPr>
        <w:t>carried out by the U</w:t>
      </w:r>
      <w:r w:rsidRPr="00B90410">
        <w:rPr>
          <w:rStyle w:val="StyleUnderline"/>
        </w:rPr>
        <w:t xml:space="preserve">nited </w:t>
      </w:r>
      <w:r w:rsidRPr="009B0A65">
        <w:rPr>
          <w:rStyle w:val="StyleUnderline"/>
          <w:highlight w:val="cyan"/>
        </w:rPr>
        <w:t>S</w:t>
      </w:r>
      <w:r w:rsidRPr="00B90410">
        <w:rPr>
          <w:rStyle w:val="StyleUnderline"/>
        </w:rPr>
        <w:t>tates.</w:t>
      </w:r>
      <w:r w:rsidRPr="00B90410">
        <w:rPr>
          <w:sz w:val="16"/>
        </w:rPr>
        <w:t xml:space="preserve"> In today’s world, there’s no reason for the United States to give Russia or China this sort of standing by association.</w:t>
      </w:r>
    </w:p>
    <w:p w14:paraId="0D68AEAF" w14:textId="77777777" w:rsidR="009C7AFA" w:rsidRDefault="009C7AFA" w:rsidP="009C7AFA">
      <w:pPr>
        <w:pStyle w:val="Heading4"/>
      </w:pPr>
      <w:r>
        <w:t xml:space="preserve">Increased international prestige lays the foundation for Russian </w:t>
      </w:r>
      <w:r w:rsidRPr="00780342">
        <w:rPr>
          <w:u w:val="single"/>
        </w:rPr>
        <w:t>territorial expansion</w:t>
      </w:r>
      <w:r>
        <w:t xml:space="preserve"> and </w:t>
      </w:r>
      <w:r w:rsidRPr="00780342">
        <w:rPr>
          <w:u w:val="single"/>
        </w:rPr>
        <w:t>foreign policy aggression</w:t>
      </w:r>
      <w:r>
        <w:t xml:space="preserve">   </w:t>
      </w:r>
    </w:p>
    <w:p w14:paraId="04022DFE" w14:textId="77777777" w:rsidR="009C7AFA" w:rsidRDefault="009C7AFA" w:rsidP="009C7AFA">
      <w:r w:rsidRPr="007150B0">
        <w:rPr>
          <w:rStyle w:val="Style13ptBold"/>
        </w:rPr>
        <w:t>Gurganus 19</w:t>
      </w:r>
      <w:r>
        <w:t xml:space="preserve"> (Julia - nonresident scholar with the Russia and Eurasia Program at the Carnegie Endowment for International Peace &amp; Eugene Rumer - senior fellow and the director of Carnegie’s Russia and Eurasia Program, “Russia’s Global Ambitions in Perspective,” 2/20/19, https://carnegieendowment.org/2019/02/20/russia-s-global-ambitions-in-perspective-pub-78067)</w:t>
      </w:r>
    </w:p>
    <w:p w14:paraId="62AB2883" w14:textId="77777777" w:rsidR="009C7AFA" w:rsidRDefault="009C7AFA" w:rsidP="009C7AFA">
      <w:pPr>
        <w:rPr>
          <w:sz w:val="12"/>
        </w:rPr>
      </w:pPr>
      <w:r w:rsidRPr="007150B0">
        <w:rPr>
          <w:sz w:val="12"/>
        </w:rPr>
        <w:t xml:space="preserve">. Elsewhere, </w:t>
      </w:r>
      <w:r w:rsidRPr="00C15CD8">
        <w:rPr>
          <w:rStyle w:val="StyleUnderline"/>
        </w:rPr>
        <w:t>long-term conflicts, such as those in Afghanistan, Iraq, and Libya, or the unfinished business of post-conflict reconstruction, such as in the Balkans, have presented Russia with opportunities to insert itself and create new facts on the ground.</w:t>
      </w:r>
      <w:r w:rsidRPr="007150B0">
        <w:rPr>
          <w:sz w:val="12"/>
        </w:rPr>
        <w:t xml:space="preserve"> In the United States and Europe, growing political divisions, the proliferation of information providers, and popular frustration with governing elites in the wake of the 2008 global financial crisis have exposed targets for Russian interference. Russian agents did not cause these long-term conflicts or cleavages inside Western societies, but they have used them to advance their goals, which vary depending on the circumstances. In many instances, the Kremlin has relied on a diverse toolkit that creates the appearance of operating one step removed from the Russian government (through a range of actors including state-owned corporations such as Rosatom and Rosneft, private security companies such as the Wagner Group, organized crime syndicates, hackers, and information operation organizations such as the Internet Research Agency). Western perceptions of post-Soviet Russia have been heavily affected by the country’s economic and political implosion and foreign policy retreat during the 1990s. Against that backdrop, the ambition and dynamism of Russian foreign policy since Putin’s 2012 return to the presidency appears to be a relatively new phenomenon. It isn’t. Moscow’s post-2012 foreign policy fits comfortably in the long-standing historical and intellectual tradition of Soviet and even pre-Soviet Russian foreign policy. THE TROIKA OF RUSSIAN FOREIGN POLICY </w:t>
      </w:r>
      <w:r w:rsidRPr="007150B0">
        <w:rPr>
          <w:rStyle w:val="StyleUnderline"/>
        </w:rPr>
        <w:t>Contemporary Russian foreign policy displays the unmistakable presence of three centuries-old drivers of Moscow’s posture on the world stage.</w:t>
      </w:r>
      <w:r w:rsidRPr="007150B0">
        <w:rPr>
          <w:sz w:val="12"/>
        </w:rPr>
        <w:t xml:space="preserve"> Chief among these drivers is Russia’s quest for strategic depth and secure buffers against external threats, which, considering the country’s geography and absence of natural protective barriers between it and neighboring powers, has guided its geographic expansion. Along with physical insecurity and expansion, </w:t>
      </w:r>
      <w:r w:rsidRPr="009B0A65">
        <w:rPr>
          <w:rStyle w:val="StyleUnderline"/>
          <w:highlight w:val="cyan"/>
        </w:rPr>
        <w:t>the</w:t>
      </w:r>
      <w:r w:rsidRPr="007150B0">
        <w:rPr>
          <w:rStyle w:val="StyleUnderline"/>
        </w:rPr>
        <w:t xml:space="preserve"> second </w:t>
      </w:r>
      <w:r w:rsidRPr="009B0A65">
        <w:rPr>
          <w:rStyle w:val="StyleUnderline"/>
          <w:highlight w:val="cyan"/>
        </w:rPr>
        <w:t>key driver of Russian foreign policy has been</w:t>
      </w:r>
      <w:r w:rsidRPr="007150B0">
        <w:rPr>
          <w:rStyle w:val="StyleUnderline"/>
        </w:rPr>
        <w:t xml:space="preserve"> its </w:t>
      </w:r>
      <w:r w:rsidRPr="009B0A65">
        <w:rPr>
          <w:rStyle w:val="Emphasis"/>
          <w:highlight w:val="cyan"/>
        </w:rPr>
        <w:t>ambition for recognition as a great power, which the Kremlin has</w:t>
      </w:r>
      <w:r w:rsidRPr="007150B0">
        <w:rPr>
          <w:rStyle w:val="Emphasis"/>
        </w:rPr>
        <w:t xml:space="preserve"> long </w:t>
      </w:r>
      <w:r w:rsidRPr="009B0A65">
        <w:rPr>
          <w:rStyle w:val="Emphasis"/>
          <w:highlight w:val="cyan"/>
        </w:rPr>
        <w:t>seen as necessary for legitimizing</w:t>
      </w:r>
      <w:r w:rsidRPr="007150B0">
        <w:rPr>
          <w:rStyle w:val="Emphasis"/>
        </w:rPr>
        <w:t xml:space="preserve"> its </w:t>
      </w:r>
      <w:r w:rsidRPr="009B0A65">
        <w:rPr>
          <w:rStyle w:val="Emphasis"/>
          <w:highlight w:val="cyan"/>
        </w:rPr>
        <w:t>geographic conquests</w:t>
      </w:r>
      <w:r w:rsidRPr="007150B0">
        <w:rPr>
          <w:rStyle w:val="Emphasis"/>
        </w:rPr>
        <w:t xml:space="preserve"> and geopolitical ambitions.</w:t>
      </w:r>
      <w:r w:rsidRPr="007150B0">
        <w:rPr>
          <w:sz w:val="12"/>
        </w:rPr>
        <w:t xml:space="preserve"> The third driver, related to the first two, is Russia’s complicated relationship with the West, which combines rivalry with the need for cooperation. These recurrent themes are important. They highlight the degree to which Russian foreign policy in the Putin era is a continuation of many pursuits that are, by turns, decades- and centuries-old and were embraced by previous Russian governments regardless of their political persuasion. The historical record also performs an important legitimizing function for the citizens of the Russian state, which is less than three decades old, cementing the state’s claim to be the heir to a long, illustrious tradition dating back centuries. References to </w:t>
      </w:r>
      <w:r w:rsidRPr="007150B0">
        <w:rPr>
          <w:rStyle w:val="StyleUnderline"/>
        </w:rPr>
        <w:t>this tradition thus legitimize the Putin government’s ambitious overseas pursuits and present them as a matter of historical continuity and as an integral part of what Russia is.</w:t>
      </w:r>
      <w:r w:rsidRPr="007150B0">
        <w:t xml:space="preserve"> </w:t>
      </w:r>
      <w:r w:rsidRPr="007150B0">
        <w:rPr>
          <w:sz w:val="12"/>
        </w:rPr>
        <w:t xml:space="preserve">GEOGRAPHY AND STRATEGIC DEPTH It is hard to overestimate the role of geography as a driver behind Russia’s foreign policy. The Russian state and its security policy have been shaped by the absence of natural geographic barriers—oceans, rivers, or mountains.2 Geography has shaped Russian identity and its rulers’ understanding of security throughout the entire existence of the Russian state. Throughout the centuries, contemporary Russia, the Soviet Union, imperial Russia, and the principality of Muscovy have all faced the challenge of securing a vast stretch of territory from neighbors perceived to be hostile to the west, south, and east. To secure its territory, the Russian state acquired more territory, which, in turn, had to be secured from ever-present external threats of one kind or another. In the words of historian Stephen Kotkin, “Whatever the original causes behind early Russian expansionism—much of which was unplanned—many in the country’s political class came to believe over time that only further expansion could secure the earlier acquisitions. Russian security has thus traditionally been partly predicated on moving outward, in the name of preempting external attack.”3 The loss of territory, as was the case after the two great dislocations Russia experienced in the twentieth century—first after the 1917 revolution and the 1918 Brest-Litovsk Treaty, and later after the 1991 breakup of the Soviet Union—resulted in a profound sense of Russian insecurity and a renewed quest to regain strategic depth. Regaining that depth was the key task of the Soviet government as soon as the country began to recover from the trauma of the revolution and the civil war, and again after Moscow regained a measure of strength after the collapse of the 1990s. GREAT POWER AMBITIONS </w:t>
      </w:r>
      <w:r w:rsidRPr="007150B0">
        <w:rPr>
          <w:rStyle w:val="StyleUnderline"/>
        </w:rPr>
        <w:t>The quest for recognition as a great power has been both the result of Russia’s geographic expansion and its driver.</w:t>
      </w:r>
      <w:r w:rsidRPr="007150B0">
        <w:rPr>
          <w:sz w:val="12"/>
        </w:rPr>
        <w:t xml:space="preserve"> Geographic expanse was and is, in the eyes of Russian leaders, central to their claim to recognition as a great power. Such </w:t>
      </w:r>
      <w:r w:rsidRPr="009B0A65">
        <w:rPr>
          <w:rStyle w:val="Emphasis"/>
          <w:highlight w:val="cyan"/>
        </w:rPr>
        <w:t>recognition</w:t>
      </w:r>
      <w:r w:rsidRPr="007150B0">
        <w:rPr>
          <w:sz w:val="12"/>
        </w:rPr>
        <w:t xml:space="preserve">, in turn, </w:t>
      </w:r>
      <w:r w:rsidRPr="007150B0">
        <w:rPr>
          <w:rStyle w:val="Emphasis"/>
        </w:rPr>
        <w:t xml:space="preserve">has been needed to </w:t>
      </w:r>
      <w:r w:rsidRPr="009B0A65">
        <w:rPr>
          <w:rStyle w:val="Emphasis"/>
          <w:highlight w:val="cyan"/>
        </w:rPr>
        <w:t>lend a veneer of legitimacy to territorial conquests.</w:t>
      </w:r>
      <w:r w:rsidRPr="007150B0">
        <w:rPr>
          <w:sz w:val="12"/>
        </w:rPr>
        <w:t xml:space="preserve"> Perhaps </w:t>
      </w:r>
      <w:r w:rsidRPr="007150B0">
        <w:rPr>
          <w:rStyle w:val="StyleUnderline"/>
        </w:rPr>
        <w:t xml:space="preserve">precisely because they have had to struggle repeatedly for such recognition, </w:t>
      </w:r>
      <w:r w:rsidRPr="009B0A65">
        <w:rPr>
          <w:rStyle w:val="StyleUnderline"/>
          <w:highlight w:val="cyan"/>
        </w:rPr>
        <w:t>Russia’s rulers have been</w:t>
      </w:r>
      <w:r w:rsidRPr="007150B0">
        <w:rPr>
          <w:rStyle w:val="StyleUnderline"/>
        </w:rPr>
        <w:t xml:space="preserve"> particularly </w:t>
      </w:r>
      <w:r w:rsidRPr="009B0A65">
        <w:rPr>
          <w:rStyle w:val="StyleUnderline"/>
          <w:highlight w:val="cyan"/>
        </w:rPr>
        <w:t>sensitive to</w:t>
      </w:r>
      <w:r w:rsidRPr="007150B0">
        <w:rPr>
          <w:rStyle w:val="StyleUnderline"/>
        </w:rPr>
        <w:t xml:space="preserve"> any </w:t>
      </w:r>
      <w:r w:rsidRPr="009B0A65">
        <w:rPr>
          <w:rStyle w:val="StyleUnderline"/>
          <w:highlight w:val="cyan"/>
        </w:rPr>
        <w:t>suggestion that Russia does not belong in the ranks of major powers.</w:t>
      </w:r>
      <w:r w:rsidRPr="007150B0">
        <w:t xml:space="preserve"> </w:t>
      </w:r>
      <w:r w:rsidRPr="007150B0">
        <w:rPr>
          <w:sz w:val="12"/>
        </w:rPr>
        <w:t xml:space="preserve">In the mid-nineteenth century, Russian historian and writer Nikolay Danilevsky complained about Russia’s unfair treatment by Europe, which had turned a blind eye to Prussian and Austrian aggression against Denmark following the annexation of two Danish provinces yet criticized Russia’s efforts to protect the rights of its coreligionists in “barbaric” Turkey.4 Danilevsky’s complaint was, in effect, a precursor of Putin’s lament about the West’s double standards in dealing with Russia’s annexation of Crimea and the severing of Kosovo from Serbia.5 For the leaders of the independent Russia that emerged from the Soviet collapse, the Soviet and Russian imperial legacy appeared to serve as both an inspiration and a justification for their claim to great power status. They found ample philosophical rationales for their claim. In the words of noted Russian political philosopher Nikolai Berdyaev, empire and great power status constitute the essence of Russian identity even when the country is experiencing challenges and setbacks, in large part because of its spiritual and material wealth.6 As early as 1993, the official Foreign Policy Concept of the Russian Federation included, among other foreign policy priorities, the objectives of “furthering integration of the Commonwealth of Independent States” and ensuring Russia’s active role on the world stage as a “great power.”7 With Primakov’s rise to the helm of the Russian foreign policy establishment in 1996, great power ambitions again became the Kremlin’s driving force. In his first news conference as foreign minister, Primakov said, “Despite the present difficulties, Russia was and is a great power and its foreign policy should correspond with that.”8 </w:t>
      </w:r>
      <w:r w:rsidRPr="007150B0">
        <w:rPr>
          <w:rStyle w:val="StyleUnderline"/>
        </w:rPr>
        <w:t>Putin embraced this vision when he became president in 2000, and it has served as a cornerstone of his leadership ever since.</w:t>
      </w:r>
      <w:r w:rsidRPr="007150B0">
        <w:t xml:space="preserve"> </w:t>
      </w:r>
      <w:r w:rsidRPr="007150B0">
        <w:rPr>
          <w:sz w:val="12"/>
        </w:rPr>
        <w:t xml:space="preserve">Of particular importance to the Putin government has been the military record of the Russian state and its numerous conquests. Putin issued a presidential order in 2012 reconstituting the Russian Military-Historical Society.9 Long-serving Russian Culture Minister Vladimir Medinsky has been an active patron of the society as well. The expansion of the Russian state by force of arms—including numerous victories over Poland, Sweden, the Ottoman Empire, and Central Asia—make up an integral part of the foundational narrative of the contemporary Russian state. This narrative is reinforced by a sprawling state propaganda apparatus, official government activities, and educational curricula. Several historical events are featured prominently in this narrative. Russia’s defeat of Napoleon has been treated as a uniquely important event because of its significance to the European order in the nineteenth century, as well as for being an accomplishment that cemented Russia’s status as a great power. The victory over Nazi Germany in World War II is treated as the crowning achievement of the Soviet state, which saved not just the Soviet Union and Europe but the whole world from fascism. This triumph presently makes up the most important part of Russia’s national narrative. As a whole, this legacy provides both the justification and the motivation for Russia to pursue its ambitions not just around its vast periphery but well beyond its shores. UNEASY RELATIONS WITH THE WEST Moscow’s uneasy relationship with the West for centuries has been one of the most prominent features of its foreign policy. On the one hand—from Peter the Great’s founding of the new Russian capital on the Baltic shores to Catherine the Great’s engagement with leading European Enlightenment thinkers of the day, Czar Alexander I’s securing Russia’s place in the circle of major European powers to Joseph Stalin’s consolidation of the Soviet Union’s hold on Eastern Europe—Russia long has been an integral part of Europe and its political and security fabric. On the other hand, throughout Russian history since the time of Peter the Great, Russian elites, political thinkers, and cultural figures have questioned Russia’s European choice and relationship with Europe. In a more recent and very telling sign of that ambivalence, Foreign Minister Lavrov wrote in 2016 that, over the centuries, Russia has seen itself as part of Europe and the West, as better than the West, as different and unique from the West, and as representing a crucial link between the East and the West.10 The biggest obstacle that has kept Russia from having a closer and more stable relationship with Europe, according to Lavrov, has been Europe’s inability or unwillingness to simply let Russia be Russia, and its insistence on having Moscow conform to European norms—something that no Russian leader or the people of Russia would ever accept. Moscow’s claim to great power status has derived from its victories in the West, against Napoleon and Hitler. But Russia’s biggest setbacks too have been delivered by the West—in the Crimean War and in the Cold War—and these setbacks remain the biggest drivers of Moscow’s security and defense policy.11 As was the case during the Cold War, Russian policy toward the West has long had an important ideological dimension. During the Soviet era, the ideological competition was between Soviet communism and democratic capitalism. After a relatively brief period when Russia attempted to join the West, Moscow has embraced an overtly anti-Western ideology. Communism has been replaced by a mix of nationalist, authoritarian, and state-capitalist ideas as an alternative to the West’s notion of liberal democratic capitalism. The concept of Russia as a besieged fortress facing hostile Western designs and influences is a key tool the regime uses to mobilize the political support of Russian elites and ordinary citizens alike. OLD HABITS DON’T DIE In addition to a legacy of complicated geopolitics, great power ambitions, and a difficult relationship with the West, the new Russian state has inherited from its Soviet predecessor a time-tested foreign policy toolkit. While some elements of this toolkit fell into disuse early in the post-Soviet period when Russia was struggling with a series of domestic crises, these tools have been taken up again by the country’s foreign policy and national security establishment as Moscow has returned to the world stage as an increasingly assertive actor. George Kennan wrote in “The Sources of Soviet Conduct”: . . . the Kremlin is under no ideological compulsion to accomplish its purposes in a hurry . . . and it can afford to be patient. These precepts are fortified by the lessons of Russian history: of centuries of obscure battles between nomadic forces over the stretches of a vast unfortified plain. Here caution, circumspection, flexibility and deception are the valuable qualities . . . Its [the Soviet Union’s] political action is a fluid stream which moves constantly, wherever it is permitted to move, toward a given goal. . . . The main thing is that there should always be pressure, unceasing constant pressure, toward the desired goal. There is no trace of any feeling in Soviet psychology that that goal must be reached at any given time.12 </w:t>
      </w:r>
      <w:r w:rsidRPr="007150B0">
        <w:rPr>
          <w:rStyle w:val="StyleUnderline"/>
        </w:rPr>
        <w:t>Russian foreign policy in the Putin era fits Kennan’s description</w:t>
      </w:r>
      <w:r w:rsidRPr="007150B0">
        <w:rPr>
          <w:sz w:val="12"/>
        </w:rPr>
        <w:t xml:space="preserve"> from more than half a century ago. The Kremlin’s approach has involved the relatively low-cost, limited use of military force in combination with other nonmilitary instruments of national power. </w:t>
      </w:r>
      <w:r w:rsidRPr="009B0A65">
        <w:rPr>
          <w:rStyle w:val="Emphasis"/>
          <w:highlight w:val="cyan"/>
        </w:rPr>
        <w:t>Information operations</w:t>
      </w:r>
      <w:r w:rsidRPr="007150B0">
        <w:rPr>
          <w:rStyle w:val="Emphasis"/>
        </w:rPr>
        <w:t xml:space="preserve">, propaganda and disinformation, </w:t>
      </w:r>
      <w:r w:rsidRPr="009B0A65">
        <w:rPr>
          <w:rStyle w:val="Emphasis"/>
          <w:highlight w:val="cyan"/>
        </w:rPr>
        <w:t>cyber</w:t>
      </w:r>
      <w:r w:rsidRPr="007150B0">
        <w:rPr>
          <w:rStyle w:val="Emphasis"/>
        </w:rPr>
        <w:t xml:space="preserve"> operations, </w:t>
      </w:r>
      <w:r w:rsidRPr="009B0A65">
        <w:rPr>
          <w:rStyle w:val="Emphasis"/>
          <w:highlight w:val="cyan"/>
        </w:rPr>
        <w:t>trade embargoes</w:t>
      </w:r>
      <w:r w:rsidRPr="007150B0">
        <w:rPr>
          <w:rStyle w:val="Emphasis"/>
        </w:rPr>
        <w:t xml:space="preserve">, and a vast array of other tools </w:t>
      </w:r>
      <w:r w:rsidRPr="009B0A65">
        <w:rPr>
          <w:rStyle w:val="Emphasis"/>
          <w:highlight w:val="cyan"/>
        </w:rPr>
        <w:t>have been integrated into</w:t>
      </w:r>
      <w:r w:rsidRPr="007150B0">
        <w:rPr>
          <w:rStyle w:val="Emphasis"/>
        </w:rPr>
        <w:t xml:space="preserve"> what has become commonly known as </w:t>
      </w:r>
      <w:r w:rsidRPr="009B0A65">
        <w:rPr>
          <w:rStyle w:val="Emphasis"/>
          <w:highlight w:val="cyan"/>
        </w:rPr>
        <w:t>hybrid warfare.</w:t>
      </w:r>
      <w:r w:rsidRPr="007150B0">
        <w:rPr>
          <w:sz w:val="12"/>
        </w:rPr>
        <w:t xml:space="preserve"> The current policy discussions in Western capitals often create the impression that Moscow has come up with a fundamentally new toolkit. In reality, an extensive reliance on such tools has long been a feature of Russian domestic politics and foreign policy.</w:t>
      </w:r>
    </w:p>
    <w:p w14:paraId="5B3E0F1E" w14:textId="77777777" w:rsidR="009C7AFA" w:rsidRDefault="009C7AFA" w:rsidP="009C7AFA">
      <w:pPr>
        <w:pStyle w:val="Heading4"/>
      </w:pPr>
      <w:r>
        <w:t xml:space="preserve">Russian territorial expansion causes nuclear war with the U.S. and NATO </w:t>
      </w:r>
    </w:p>
    <w:p w14:paraId="76D6D074" w14:textId="77777777" w:rsidR="009C7AFA" w:rsidRDefault="009C7AFA" w:rsidP="009C7AFA">
      <w:r w:rsidRPr="00CF7246">
        <w:rPr>
          <w:rStyle w:val="Style13ptBold"/>
        </w:rPr>
        <w:t>O’Hanlon 19</w:t>
      </w:r>
      <w:r>
        <w:t xml:space="preserve"> (Michael – PhD from Princeton in Public and International Affairs and currently a senior fellow at the Brookings Institute, “The Senkaku Paradox: Risking Great Power War Over Small Stakes,” p. 34-37, 4/30/19, Dartmouth Libraries)</w:t>
      </w:r>
    </w:p>
    <w:p w14:paraId="707C7392" w14:textId="279FEC79" w:rsidR="009C7AFA" w:rsidRDefault="009C7AFA" w:rsidP="009C7AFA">
      <w:pPr>
        <w:rPr>
          <w:rStyle w:val="StyleUnderline"/>
        </w:rPr>
      </w:pPr>
      <w:r w:rsidRPr="00CF7246">
        <w:rPr>
          <w:sz w:val="12"/>
        </w:rPr>
        <w:t xml:space="preserve">As such, </w:t>
      </w:r>
      <w:r w:rsidRPr="00730914">
        <w:rPr>
          <w:rStyle w:val="StyleUnderline"/>
        </w:rPr>
        <w:t>the U</w:t>
      </w:r>
      <w:r w:rsidRPr="00CF7246">
        <w:rPr>
          <w:sz w:val="12"/>
        </w:rPr>
        <w:t xml:space="preserve">nited </w:t>
      </w:r>
      <w:r w:rsidRPr="00730914">
        <w:rPr>
          <w:rStyle w:val="StyleUnderline"/>
        </w:rPr>
        <w:t>S</w:t>
      </w:r>
      <w:r w:rsidRPr="00CF7246">
        <w:rPr>
          <w:sz w:val="12"/>
        </w:rPr>
        <w:t xml:space="preserve">tates </w:t>
      </w:r>
      <w:r w:rsidRPr="00730914">
        <w:rPr>
          <w:rStyle w:val="StyleUnderline"/>
        </w:rPr>
        <w:t xml:space="preserve">and </w:t>
      </w:r>
      <w:r w:rsidRPr="00CF7246">
        <w:rPr>
          <w:rStyle w:val="StyleUnderline"/>
        </w:rPr>
        <w:t xml:space="preserve">NATO partners would undoubtedly feel </w:t>
      </w:r>
      <w:r w:rsidRPr="00CF7246">
        <w:rPr>
          <w:rStyle w:val="Emphasis"/>
        </w:rPr>
        <w:t>intense pressure</w:t>
      </w:r>
      <w:r w:rsidRPr="00CF7246">
        <w:rPr>
          <w:rStyle w:val="StyleUnderline"/>
        </w:rPr>
        <w:t>, at the first sign of visible preparations for attack by Russia, to disable Russia’s surveillance and command and control capabilities and to preempt</w:t>
      </w:r>
      <w:r w:rsidRPr="00730914">
        <w:rPr>
          <w:rStyle w:val="StyleUnderline"/>
        </w:rPr>
        <w:t xml:space="preserve"> any missiles or aircraft or submarines before they could get within range of the target.</w:t>
      </w:r>
      <w:r w:rsidRPr="00CF7246">
        <w:rPr>
          <w:sz w:val="12"/>
        </w:rPr>
        <w:t xml:space="preserve"> </w:t>
      </w:r>
      <w:r w:rsidRPr="00730914">
        <w:rPr>
          <w:rStyle w:val="StyleUnderline"/>
        </w:rPr>
        <w:t>That could</w:t>
      </w:r>
      <w:r w:rsidRPr="00CF7246">
        <w:rPr>
          <w:sz w:val="12"/>
        </w:rPr>
        <w:t xml:space="preserve">, of course, </w:t>
      </w:r>
      <w:r w:rsidRPr="00730914">
        <w:rPr>
          <w:rStyle w:val="StyleUnderline"/>
        </w:rPr>
        <w:t xml:space="preserve">entail direct attacks against airfields, ports, and other facilities on Russian soil, </w:t>
      </w:r>
      <w:r w:rsidRPr="00730914">
        <w:rPr>
          <w:rStyle w:val="Emphasis"/>
        </w:rPr>
        <w:t>not just those that happened to be directly involved in the Baltic state occupation.</w:t>
      </w:r>
      <w:r w:rsidRPr="00CF7246">
        <w:rPr>
          <w:sz w:val="12"/>
        </w:rPr>
        <w:t xml:space="preserve"> In other words, </w:t>
      </w:r>
      <w:r w:rsidRPr="009B0A65">
        <w:rPr>
          <w:rStyle w:val="Emphasis"/>
          <w:highlight w:val="cyan"/>
        </w:rPr>
        <w:t>NATO might strike first</w:t>
      </w:r>
      <w:r w:rsidRPr="00730914">
        <w:rPr>
          <w:rStyle w:val="StyleUnderline"/>
        </w:rPr>
        <w:t>, rather than leave itself vulnerable to ambush.</w:t>
      </w:r>
      <w:r w:rsidRPr="00CF7246">
        <w:rPr>
          <w:sz w:val="12"/>
        </w:rPr>
        <w:t xml:space="preserve"> In light of the alliance’s consensus decision-making procedures, that possibility seems unlikely—but it must also be remembered that this scenario is premised on a situation in which Russian forces occupy at least a small swath of NATO territory, so certain thresholds would already have been crossed by enemy action. Regardless, </w:t>
      </w:r>
      <w:r w:rsidRPr="00CF7246">
        <w:rPr>
          <w:rStyle w:val="StyleUnderline"/>
        </w:rPr>
        <w:t xml:space="preserve">the stage would be set for an </w:t>
      </w:r>
      <w:r w:rsidRPr="00CF7246">
        <w:rPr>
          <w:rStyle w:val="Emphasis"/>
        </w:rPr>
        <w:t>extremely dangerous dynamic.</w:t>
      </w:r>
      <w:r w:rsidRPr="00CF7246">
        <w:rPr>
          <w:rStyle w:val="Emphasis"/>
          <w:sz w:val="16"/>
          <w:szCs w:val="16"/>
        </w:rPr>
        <w:t xml:space="preserve"> </w:t>
      </w:r>
      <w:r w:rsidRPr="00CF7246">
        <w:rPr>
          <w:sz w:val="12"/>
        </w:rPr>
        <w:t xml:space="preserve">If any initial conventional engagements went against its interests, </w:t>
      </w:r>
      <w:r w:rsidRPr="009B0A65">
        <w:rPr>
          <w:rStyle w:val="StyleUnderline"/>
          <w:highlight w:val="cyan"/>
        </w:rPr>
        <w:t>Russia</w:t>
      </w:r>
      <w:r w:rsidRPr="00CF7246">
        <w:rPr>
          <w:rStyle w:val="StyleUnderline"/>
        </w:rPr>
        <w:t xml:space="preserve"> might</w:t>
      </w:r>
      <w:r w:rsidRPr="00730914">
        <w:rPr>
          <w:rStyle w:val="StyleUnderline"/>
        </w:rPr>
        <w:t xml:space="preserve"> also </w:t>
      </w:r>
      <w:r w:rsidRPr="00CF7246">
        <w:rPr>
          <w:rStyle w:val="StyleUnderline"/>
        </w:rPr>
        <w:t xml:space="preserve">consider limited </w:t>
      </w:r>
      <w:r w:rsidRPr="00CF7246">
        <w:rPr>
          <w:rStyle w:val="Emphasis"/>
        </w:rPr>
        <w:t>nuclear employment</w:t>
      </w:r>
      <w:r w:rsidRPr="00730914">
        <w:rPr>
          <w:rStyle w:val="Emphasis"/>
        </w:rPr>
        <w:t xml:space="preserve"> options.</w:t>
      </w:r>
      <w:r w:rsidRPr="00CF7246">
        <w:rPr>
          <w:sz w:val="12"/>
        </w:rPr>
        <w:t xml:space="preserve"> Indeed, </w:t>
      </w:r>
      <w:r w:rsidRPr="00730914">
        <w:rPr>
          <w:rStyle w:val="StyleUnderline"/>
        </w:rPr>
        <w:t xml:space="preserve">some of </w:t>
      </w:r>
      <w:r w:rsidRPr="00CF7246">
        <w:rPr>
          <w:rStyle w:val="StyleUnderline"/>
        </w:rPr>
        <w:t xml:space="preserve">its </w:t>
      </w:r>
      <w:r w:rsidRPr="009B0A65">
        <w:rPr>
          <w:rStyle w:val="StyleUnderline"/>
          <w:highlight w:val="cyan"/>
        </w:rPr>
        <w:t>strategists</w:t>
      </w:r>
      <w:r w:rsidRPr="00730914">
        <w:rPr>
          <w:rStyle w:val="StyleUnderline"/>
        </w:rPr>
        <w:t xml:space="preserve"> currently </w:t>
      </w:r>
      <w:r w:rsidRPr="009B0A65">
        <w:rPr>
          <w:rStyle w:val="StyleUnderline"/>
          <w:highlight w:val="cyan"/>
        </w:rPr>
        <w:t>entertain</w:t>
      </w:r>
      <w:r w:rsidRPr="00730914">
        <w:rPr>
          <w:rStyle w:val="StyleUnderline"/>
        </w:rPr>
        <w:t xml:space="preserve"> an </w:t>
      </w:r>
      <w:r w:rsidRPr="009B0A65">
        <w:rPr>
          <w:rStyle w:val="StyleUnderline"/>
          <w:highlight w:val="cyan"/>
        </w:rPr>
        <w:t>“escalate to de-escalate”</w:t>
      </w:r>
      <w:r w:rsidRPr="00730914">
        <w:rPr>
          <w:rStyle w:val="StyleUnderline"/>
        </w:rPr>
        <w:t xml:space="preserve"> concept that would attempt to intimidate NATO allies into reversing their plans. </w:t>
      </w:r>
      <w:r w:rsidRPr="009B0A65">
        <w:rPr>
          <w:rStyle w:val="StyleUnderline"/>
          <w:highlight w:val="cyan"/>
        </w:rPr>
        <w:t>Russia might detonate a nuclear weapon</w:t>
      </w:r>
      <w:r w:rsidRPr="00730914">
        <w:rPr>
          <w:rStyle w:val="StyleUnderline"/>
        </w:rPr>
        <w:t xml:space="preserve"> high in the atmosphere </w:t>
      </w:r>
      <w:r w:rsidRPr="009B0A65">
        <w:rPr>
          <w:rStyle w:val="StyleUnderline"/>
          <w:highlight w:val="cyan"/>
        </w:rPr>
        <w:t>to create a</w:t>
      </w:r>
      <w:r w:rsidRPr="00730914">
        <w:rPr>
          <w:rStyle w:val="StyleUnderline"/>
        </w:rPr>
        <w:t xml:space="preserve"> powerful nuclear-induced electromagnetic pulse (</w:t>
      </w:r>
      <w:r w:rsidRPr="009B0A65">
        <w:rPr>
          <w:rStyle w:val="StyleUnderline"/>
          <w:highlight w:val="cyan"/>
        </w:rPr>
        <w:t>EMP)</w:t>
      </w:r>
      <w:r w:rsidRPr="00730914">
        <w:rPr>
          <w:rStyle w:val="StyleUnderline"/>
        </w:rPr>
        <w:t xml:space="preserve"> that could prove lethal to air defense radars, military communications systems, and much civilian infrastructure over a region many hundreds of kilometers in radius.</w:t>
      </w:r>
      <w:r w:rsidRPr="00CF7246">
        <w:rPr>
          <w:sz w:val="12"/>
        </w:rPr>
        <w:t xml:space="preserve"> A Russian EMP burst using a high-altitude nuclear weapon would be an extremely provocative and risky move, to be sure.57 But some Russian leaders could argue that it was not strictly speaking a nuclear attack, since no humans would be killed by the direct explosive effects of such a weapon—and thus might delude themselves into thinking it was a relatively low-risk option. In fact, the risks could be very high. Some types of EMP attacks (or even cyberattacks) by Russia could disable large chunks of the U.S. or European electricity grids for many months.58 </w:t>
      </w:r>
      <w:r w:rsidRPr="00730914">
        <w:rPr>
          <w:rStyle w:val="StyleUnderline"/>
        </w:rPr>
        <w:t xml:space="preserve">A severe attack of </w:t>
      </w:r>
      <w:r w:rsidRPr="009B0A65">
        <w:rPr>
          <w:rStyle w:val="StyleUnderline"/>
          <w:highlight w:val="cyan"/>
        </w:rPr>
        <w:t>this</w:t>
      </w:r>
      <w:r w:rsidRPr="00730914">
        <w:rPr>
          <w:rStyle w:val="StyleUnderline"/>
        </w:rPr>
        <w:t xml:space="preserve"> type might even </w:t>
      </w:r>
      <w:r w:rsidRPr="009B0A65">
        <w:rPr>
          <w:rStyle w:val="StyleUnderline"/>
          <w:highlight w:val="cyan"/>
        </w:rPr>
        <w:t>lead to</w:t>
      </w:r>
      <w:r w:rsidRPr="00730914">
        <w:rPr>
          <w:rStyle w:val="StyleUnderline"/>
        </w:rPr>
        <w:t xml:space="preserve"> a </w:t>
      </w:r>
      <w:r w:rsidRPr="009B0A65">
        <w:rPr>
          <w:rStyle w:val="Emphasis"/>
          <w:highlight w:val="cyan"/>
        </w:rPr>
        <w:t>U.S. nuclear response</w:t>
      </w:r>
      <w:r w:rsidRPr="00730914">
        <w:rPr>
          <w:rStyle w:val="StyleUnderline"/>
        </w:rPr>
        <w:t>, in light of the new nuclear doctrine of the Trump administration.</w:t>
      </w:r>
      <w:r w:rsidRPr="00CF7246">
        <w:rPr>
          <w:sz w:val="12"/>
        </w:rPr>
        <w:t xml:space="preserve">59 Beyond the EMP option, </w:t>
      </w:r>
      <w:r w:rsidRPr="00730914">
        <w:rPr>
          <w:rStyle w:val="Emphasis"/>
        </w:rPr>
        <w:t>Russia could use nuclear weapons</w:t>
      </w:r>
      <w:r w:rsidRPr="00730914">
        <w:rPr>
          <w:rStyle w:val="StyleUnderline"/>
        </w:rPr>
        <w:t xml:space="preserve"> directly against ships that carried military equipment, missile defense radars, or other capabilities.</w:t>
      </w:r>
      <w:r w:rsidRPr="00CF7246">
        <w:rPr>
          <w:sz w:val="12"/>
        </w:rPr>
        <w:t xml:space="preserve"> Indeed, it threatened to target nuclear missiles at any Danish ships joining the U.S.-led missile defense effort in 2015. Again, the provocation would be enormous—but the direct human stakes might be fairly limited, since only dozens of sailors, or at most a couple hundred, might be on a given naval vessel.60 Moscow might, perhaps delusionally, think the risks were acceptable. Of course, there would be enormous significance and risk to crossing the nuclear threshold in any way. But if weapons were used against isolated military targets (as both sides contemplated in various ways during the Cold War), Moscow again might convince itself, rightly or wrongly, that escalation risks could be tolerated and managed. That might be particularly true for attacks limited to the kinds of target sets that posed disproportionate vulnerability and dependence for NATO. These could include cargo ships at sea, rail marshaling yards where train tracks change gauge (necessitating unloading and reloading) at the Poland-Lithuania border, or particularly weak bridges without nearby alternative routes.61 If Russia could limit NATO fatalities to hundreds of sailors and not itself present any target sets that were characterized by a similar combination of relatively high military importance and relatively great separation from vulnerable civilian populations, NATO might not have a good recourse. Moscow might hope as much, at least—and so elect to roll the dice. Such a decision would be reckless and foolish, but perhaps not beyond the pale of how human beings have behaved historically in wars they felt they were otherwise likely to lose. The Outcome of the Scenario: Toward a Net Assessment With all these factors in motion, how would this kind of conflict likely play out? A </w:t>
      </w:r>
      <w:r w:rsidRPr="00730914">
        <w:rPr>
          <w:rStyle w:val="StyleUnderline"/>
        </w:rPr>
        <w:t>NATO military response to</w:t>
      </w:r>
      <w:r w:rsidRPr="00CF7246">
        <w:rPr>
          <w:sz w:val="12"/>
        </w:rPr>
        <w:t xml:space="preserve"> the postulated </w:t>
      </w:r>
      <w:r w:rsidRPr="00730914">
        <w:rPr>
          <w:rStyle w:val="StyleUnderline"/>
        </w:rPr>
        <w:t>Russian aggression</w:t>
      </w:r>
      <w:r>
        <w:rPr>
          <w:rStyle w:val="StyleUnderline"/>
        </w:rPr>
        <w:t xml:space="preserve"> </w:t>
      </w:r>
      <w:r w:rsidRPr="00730914">
        <w:rPr>
          <w:rStyle w:val="StyleUnderline"/>
        </w:rPr>
        <w:t>seems very likely.</w:t>
      </w:r>
      <w:r w:rsidRPr="00CF7246">
        <w:rPr>
          <w:sz w:val="12"/>
        </w:rPr>
        <w:t xml:space="preserve"> Perhaps evidence of its preparations to move forces into position to defend its ally and liberate its territory from Russian occupation would be enough to catalyze a diplomatic resolution of the crisis. If not, however, </w:t>
      </w:r>
      <w:r w:rsidRPr="009B0A65">
        <w:rPr>
          <w:rStyle w:val="Emphasis"/>
          <w:highlight w:val="cyan"/>
        </w:rPr>
        <w:t>the stage would be set for</w:t>
      </w:r>
      <w:r w:rsidRPr="00730914">
        <w:rPr>
          <w:rStyle w:val="Emphasis"/>
        </w:rPr>
        <w:t xml:space="preserve"> the possible eruption of</w:t>
      </w:r>
      <w:r>
        <w:rPr>
          <w:rStyle w:val="Emphasis"/>
        </w:rPr>
        <w:t xml:space="preserve"> </w:t>
      </w:r>
      <w:r w:rsidRPr="009B0A65">
        <w:rPr>
          <w:rStyle w:val="Emphasis"/>
          <w:highlight w:val="cyan"/>
        </w:rPr>
        <w:t>World War III.</w:t>
      </w:r>
      <w:r w:rsidRPr="00CF7246">
        <w:rPr>
          <w:sz w:val="12"/>
        </w:rPr>
        <w:t xml:space="preserve"> </w:t>
      </w:r>
      <w:r w:rsidRPr="00730914">
        <w:rPr>
          <w:rStyle w:val="StyleUnderline"/>
        </w:rPr>
        <w:t>Russia might try to impede a deployment through cyber-,</w:t>
      </w:r>
      <w:r>
        <w:rPr>
          <w:rStyle w:val="StyleUnderline"/>
        </w:rPr>
        <w:t xml:space="preserve"> </w:t>
      </w:r>
      <w:r w:rsidRPr="00730914">
        <w:rPr>
          <w:rStyle w:val="StyleUnderline"/>
        </w:rPr>
        <w:t>space</w:t>
      </w:r>
      <w:r w:rsidRPr="00CF7246">
        <w:rPr>
          <w:sz w:val="12"/>
        </w:rPr>
        <w:t xml:space="preserve">, and other such attacks, which would likely only slow the deployment, not stop it. </w:t>
      </w:r>
      <w:r w:rsidRPr="00730914">
        <w:rPr>
          <w:rStyle w:val="StyleUnderline"/>
        </w:rPr>
        <w:t>Thus escalation could easily result.</w:t>
      </w:r>
      <w:r w:rsidRPr="00CF7246">
        <w:rPr>
          <w:sz w:val="12"/>
        </w:rPr>
        <w:t xml:space="preserve">62 </w:t>
      </w:r>
      <w:r w:rsidRPr="00730914">
        <w:rPr>
          <w:rStyle w:val="StyleUnderline"/>
        </w:rPr>
        <w:t>Once shots were</w:t>
      </w:r>
      <w:r>
        <w:rPr>
          <w:rStyle w:val="StyleUnderline"/>
        </w:rPr>
        <w:t xml:space="preserve"> </w:t>
      </w:r>
      <w:r w:rsidRPr="00730914">
        <w:rPr>
          <w:rStyle w:val="StyleUnderline"/>
        </w:rPr>
        <w:t>fired, NATO would be unlikely to back down.</w:t>
      </w:r>
      <w:r w:rsidRPr="00CF7246">
        <w:rPr>
          <w:sz w:val="12"/>
        </w:rPr>
        <w:t xml:space="preserve"> Not every nation would necessarily send significant military forces, to be sure, but some key countries would probably remain resolute. Much </w:t>
      </w:r>
      <w:r w:rsidRPr="00730914">
        <w:rPr>
          <w:rStyle w:val="StyleUnderline"/>
        </w:rPr>
        <w:t>more likely than acceptance of</w:t>
      </w:r>
      <w:r>
        <w:rPr>
          <w:rStyle w:val="StyleUnderline"/>
        </w:rPr>
        <w:t xml:space="preserve"> </w:t>
      </w:r>
      <w:r w:rsidRPr="00730914">
        <w:rPr>
          <w:rStyle w:val="StyleUnderline"/>
        </w:rPr>
        <w:t>defeat would be a redoubled commitment to complete the mission—and,</w:t>
      </w:r>
      <w:r>
        <w:rPr>
          <w:rStyle w:val="StyleUnderline"/>
        </w:rPr>
        <w:t xml:space="preserve"> </w:t>
      </w:r>
      <w:r w:rsidRPr="00730914">
        <w:rPr>
          <w:rStyle w:val="StyleUnderline"/>
        </w:rPr>
        <w:t>if Russian nuclear weapons had been used by that point, even in a limited</w:t>
      </w:r>
      <w:r>
        <w:rPr>
          <w:rStyle w:val="StyleUnderline"/>
        </w:rPr>
        <w:t xml:space="preserve"> </w:t>
      </w:r>
      <w:r w:rsidRPr="00730914">
        <w:rPr>
          <w:rStyle w:val="StyleUnderline"/>
        </w:rPr>
        <w:t>attack, to respond in kind.</w:t>
      </w:r>
      <w:r w:rsidRPr="00CF7246">
        <w:rPr>
          <w:sz w:val="12"/>
        </w:rPr>
        <w:t xml:space="preserve"> Put differently, if Russia did choose to try to physically prevent the deployment of large forces into eastern NATO territory in likely preparation for a counterattack, there would be two possibilities. If that attempt failed, a showdown in the east on land would still loom. If it succeeded, NATO would then face a momentous decision: accept defeat, or reinforce dramatically with conventional forces (perhaps after a period of repairing damage and building more equipment and weaponry, depending on how many losses it had already suffered), or escalate to the nuclear level. In situations of this sort, the parties to the conflict might find themselves living scenarios like those that nuclear theorists pondered throughout the Cold War. They could be engaged in behavior that Thomas Schelling might have described as “the threat that leaves something to chance” or that Herman Kahn might have placed on the lower rungs of a nuclear escalation ladder that reached potentially to all-out war.63 American planners saw these kinds of escalatory ladders and options as ideas that might serve U.S. interests; thus it would not be too surprising to see Russian planners invoke them now.64 And </w:t>
      </w:r>
      <w:r w:rsidRPr="00730914">
        <w:rPr>
          <w:rStyle w:val="StyleUnderline"/>
        </w:rPr>
        <w:t>whatever the dangers during the deployment phase, they would</w:t>
      </w:r>
      <w:r>
        <w:rPr>
          <w:rStyle w:val="StyleUnderline"/>
        </w:rPr>
        <w:t xml:space="preserve"> </w:t>
      </w:r>
      <w:r w:rsidRPr="00730914">
        <w:rPr>
          <w:rStyle w:val="StyleUnderline"/>
        </w:rPr>
        <w:t>snowball during any actual maneuver warfare in eastern Europe.</w:t>
      </w:r>
      <w:r w:rsidRPr="00CF7246">
        <w:rPr>
          <w:sz w:val="12"/>
        </w:rPr>
        <w:t xml:space="preserve"> For example, it is entirely imaginable that an operation designed to liberate a Baltic state from a Russian occupation would trespass onto Russian territory to cut off supply lines and possible reinforcements.65 Moscow may or may not simply take NATO’s word that it has no designs on the country’s government. In other words, it might even fear that NATO’s counteroffensive could aspire to regime change in Russia. It may or may not have a clear picture of the kind of attack it is experiencing, as command and control systems would be compromised in the course of conventional battle, quite possibly including those systems commonly used for nuclear weapons.66 I conclude that, for a hypothetical conflict occurring sometime in the near future, enough uncertainties exist to make the outcome of the war somewhat unpredictable. One cannot simply assert that NATO’s numerous advantages guarantee a victory. </w:t>
      </w:r>
      <w:r w:rsidRPr="00730914">
        <w:rPr>
          <w:rStyle w:val="StyleUnderline"/>
        </w:rPr>
        <w:t xml:space="preserve">The </w:t>
      </w:r>
      <w:r w:rsidRPr="009B0A65">
        <w:rPr>
          <w:rStyle w:val="StyleUnderline"/>
          <w:highlight w:val="cyan"/>
        </w:rPr>
        <w:t>Baltics’ exposed</w:t>
      </w:r>
      <w:r w:rsidRPr="00730914">
        <w:rPr>
          <w:rStyle w:val="StyleUnderline"/>
        </w:rPr>
        <w:t xml:space="preserve"> geographic </w:t>
      </w:r>
      <w:r w:rsidRPr="009B0A65">
        <w:rPr>
          <w:rStyle w:val="StyleUnderline"/>
          <w:highlight w:val="cyan"/>
        </w:rPr>
        <w:t>location, NATO’s limited</w:t>
      </w:r>
      <w:r w:rsidRPr="00730914">
        <w:rPr>
          <w:rStyle w:val="StyleUnderline"/>
        </w:rPr>
        <w:t xml:space="preserve"> means of deploying </w:t>
      </w:r>
      <w:r w:rsidRPr="009B0A65">
        <w:rPr>
          <w:rStyle w:val="StyleUnderline"/>
          <w:highlight w:val="cyan"/>
        </w:rPr>
        <w:t>reinforcements</w:t>
      </w:r>
      <w:r w:rsidRPr="00730914">
        <w:rPr>
          <w:rStyle w:val="StyleUnderline"/>
        </w:rPr>
        <w:t xml:space="preserve"> to the region</w:t>
      </w:r>
      <w:r>
        <w:rPr>
          <w:rStyle w:val="StyleUnderline"/>
        </w:rPr>
        <w:t xml:space="preserve"> </w:t>
      </w:r>
      <w:r w:rsidRPr="00730914">
        <w:rPr>
          <w:rStyle w:val="StyleUnderline"/>
        </w:rPr>
        <w:t xml:space="preserve">reliably, </w:t>
      </w:r>
      <w:r w:rsidRPr="009B0A65">
        <w:rPr>
          <w:rStyle w:val="StyleUnderline"/>
          <w:highlight w:val="cyan"/>
        </w:rPr>
        <w:t>Russia’s</w:t>
      </w:r>
      <w:r w:rsidRPr="00730914">
        <w:rPr>
          <w:rStyle w:val="StyleUnderline"/>
        </w:rPr>
        <w:t xml:space="preserve"> options in domains ranging from cyberspace to outer</w:t>
      </w:r>
      <w:r>
        <w:rPr>
          <w:rStyle w:val="StyleUnderline"/>
        </w:rPr>
        <w:t xml:space="preserve"> </w:t>
      </w:r>
      <w:r w:rsidRPr="00730914">
        <w:rPr>
          <w:rStyle w:val="StyleUnderline"/>
        </w:rPr>
        <w:t xml:space="preserve">space, and the </w:t>
      </w:r>
      <w:r w:rsidRPr="00CF7246">
        <w:rPr>
          <w:rStyle w:val="StyleUnderline"/>
        </w:rPr>
        <w:t xml:space="preserve">possible </w:t>
      </w:r>
      <w:r w:rsidRPr="009B0A65">
        <w:rPr>
          <w:rStyle w:val="Emphasis"/>
          <w:highlight w:val="cyan"/>
        </w:rPr>
        <w:t>use of nuclear weapons</w:t>
      </w:r>
      <w:r w:rsidRPr="00730914">
        <w:rPr>
          <w:rStyle w:val="StyleUnderline"/>
        </w:rPr>
        <w:t xml:space="preserve"> even in just a limited, tactical role </w:t>
      </w:r>
      <w:r w:rsidRPr="009B0A65">
        <w:rPr>
          <w:rStyle w:val="StyleUnderline"/>
          <w:highlight w:val="cyan"/>
        </w:rPr>
        <w:t>make it uncertain</w:t>
      </w:r>
      <w:r w:rsidRPr="00730914">
        <w:rPr>
          <w:rStyle w:val="StyleUnderline"/>
        </w:rPr>
        <w:t xml:space="preserve"> that </w:t>
      </w:r>
      <w:r w:rsidRPr="009B0A65">
        <w:rPr>
          <w:rStyle w:val="StyleUnderline"/>
          <w:highlight w:val="cyan"/>
        </w:rPr>
        <w:t>NATO could</w:t>
      </w:r>
      <w:r w:rsidRPr="00730914">
        <w:rPr>
          <w:rStyle w:val="StyleUnderline"/>
        </w:rPr>
        <w:t xml:space="preserve"> confidently </w:t>
      </w:r>
      <w:r w:rsidRPr="009B0A65">
        <w:rPr>
          <w:rStyle w:val="StyleUnderline"/>
          <w:highlight w:val="cyan"/>
        </w:rPr>
        <w:t>expect victory</w:t>
      </w:r>
      <w:r w:rsidRPr="00CF7246">
        <w:rPr>
          <w:sz w:val="12"/>
        </w:rPr>
        <w:t xml:space="preserve"> despite collectively outspending Russia by more than ten to one in the military arena. For example, it is not clear that the United States could safely send most of its major ocean transport vessels to ports of debarkation and unload supplies there in the face of a conventional military threat. And if it lost a substantial fraction of its top-line supplies and ships to Russian attacks in its first attempt, the United States might need time to prepare for a second effort, which might then have to begin further west in Europe where disembarking and marshaling of forces could be carried out more safely, before those forces gradually made their way eastward. NATO would probably win such a conventional war, but it could take many months or even years. And even then, the deep uncertainties associated with possible nuclear escalation make it unclear whether victory could even be meaningful. Few would say that a few thousand square kilometers of Baltic territory logically warrant nuclear risks. But human beings are not always logical. </w:t>
      </w:r>
      <w:r w:rsidRPr="009B0A65">
        <w:rPr>
          <w:rStyle w:val="Emphasis"/>
          <w:highlight w:val="cyan"/>
        </w:rPr>
        <w:t>Nuclear brinkmanship over a limited-war scenario in eastern Europe would not be unthinkable</w:t>
      </w:r>
      <w:r w:rsidRPr="00730914">
        <w:rPr>
          <w:rStyle w:val="StyleUnderline"/>
        </w:rPr>
        <w:t>, based on what we know of history and human</w:t>
      </w:r>
      <w:r>
        <w:rPr>
          <w:rStyle w:val="StyleUnderline"/>
        </w:rPr>
        <w:t xml:space="preserve"> </w:t>
      </w:r>
      <w:r w:rsidRPr="00730914">
        <w:rPr>
          <w:rStyle w:val="StyleUnderline"/>
        </w:rPr>
        <w:t>nature. And if nuclear weapons were ever used</w:t>
      </w:r>
      <w:r w:rsidRPr="00CF7246">
        <w:rPr>
          <w:sz w:val="12"/>
        </w:rPr>
        <w:t xml:space="preserve">, even in small numbers at first, </w:t>
      </w:r>
      <w:r w:rsidRPr="00730914">
        <w:rPr>
          <w:rStyle w:val="Emphasis"/>
        </w:rPr>
        <w:t>all bets are off</w:t>
      </w:r>
      <w:r w:rsidRPr="00730914">
        <w:rPr>
          <w:rStyle w:val="StyleUnderline"/>
        </w:rPr>
        <w:t xml:space="preserve"> as to where and how the conflict would end.</w:t>
      </w:r>
    </w:p>
    <w:p w14:paraId="4B3F5B0C" w14:textId="77777777" w:rsidR="00415290" w:rsidRDefault="00415290" w:rsidP="00415290">
      <w:pPr>
        <w:pStyle w:val="Heading3"/>
      </w:pPr>
      <w:r>
        <w:t>1NC – DA</w:t>
      </w:r>
    </w:p>
    <w:p w14:paraId="5894B6FF" w14:textId="77777777" w:rsidR="00415290" w:rsidRDefault="00415290" w:rsidP="00415290">
      <w:pPr>
        <w:pStyle w:val="Heading4"/>
      </w:pPr>
      <w:r>
        <w:t xml:space="preserve">Starlink Mega-Constellations generates </w:t>
      </w:r>
      <w:r>
        <w:rPr>
          <w:u w:val="single"/>
        </w:rPr>
        <w:t>next-level</w:t>
      </w:r>
      <w:r>
        <w:t xml:space="preserve"> advanced Weather Forecasting. </w:t>
      </w:r>
    </w:p>
    <w:p w14:paraId="5C3D3418" w14:textId="77777777" w:rsidR="00415290" w:rsidRPr="000E77C2" w:rsidRDefault="00415290" w:rsidP="00415290">
      <w:r w:rsidRPr="000E77C2">
        <w:rPr>
          <w:rStyle w:val="Style13ptBold"/>
        </w:rPr>
        <w:t>Erwin 20</w:t>
      </w:r>
      <w:r>
        <w:t xml:space="preserve"> </w:t>
      </w:r>
      <w:r w:rsidRPr="000E77C2">
        <w:t>Sandra Erwin 10-14-2020 "SpaceX to explore ways to provide weather data to U.S. military"</w:t>
      </w:r>
      <w:r>
        <w:t xml:space="preserve"> </w:t>
      </w:r>
      <w:hyperlink r:id="rId10" w:history="1">
        <w:r w:rsidRPr="005C484B">
          <w:rPr>
            <w:rStyle w:val="Hyperlink"/>
          </w:rPr>
          <w:t>https://spacenews.com/spacex-to-explore-ways-to-provide-weather-data-to-u-s-military/</w:t>
        </w:r>
      </w:hyperlink>
      <w:r>
        <w:t xml:space="preserve"> (</w:t>
      </w:r>
      <w:r w:rsidRPr="000E77C2">
        <w:t>Sandra Erwin writes about military space programs, policy, technology and the industry that supports this sector. She has covered the military, the Pentagon, Congress and the defense industry for nearly two decades as editor of NDIA’s National Defense Magazine and Pentagon correspondent for Real Clear Defense.</w:t>
      </w:r>
      <w:r>
        <w:t xml:space="preserve">)//Elmer </w:t>
      </w:r>
    </w:p>
    <w:p w14:paraId="3304664B" w14:textId="77777777" w:rsidR="00415290" w:rsidRDefault="00415290" w:rsidP="00415290">
      <w:pPr>
        <w:rPr>
          <w:rStyle w:val="StyleUnderline"/>
        </w:rPr>
      </w:pPr>
      <w:r w:rsidRPr="00CB5CE3">
        <w:rPr>
          <w:rStyle w:val="StyleUnderline"/>
        </w:rPr>
        <w:t>The $2 million contract is to “assess the feasibility and long term viability of a ‘weather data as a service business model.”</w:t>
      </w:r>
      <w:r w:rsidRPr="000A34F0">
        <w:rPr>
          <w:sz w:val="16"/>
        </w:rPr>
        <w:t xml:space="preserve"> WASHINGTON — </w:t>
      </w:r>
      <w:r w:rsidRPr="000A34F0">
        <w:rPr>
          <w:rStyle w:val="Emphasis"/>
          <w:highlight w:val="green"/>
        </w:rPr>
        <w:t>SpaceX</w:t>
      </w:r>
      <w:r w:rsidRPr="000A34F0">
        <w:rPr>
          <w:rStyle w:val="StyleUnderline"/>
          <w:highlight w:val="green"/>
        </w:rPr>
        <w:t xml:space="preserve"> </w:t>
      </w:r>
      <w:r w:rsidRPr="00CB5CE3">
        <w:rPr>
          <w:rStyle w:val="StyleUnderline"/>
        </w:rPr>
        <w:t xml:space="preserve">is </w:t>
      </w:r>
      <w:r w:rsidRPr="000A34F0">
        <w:rPr>
          <w:rStyle w:val="Emphasis"/>
          <w:highlight w:val="green"/>
        </w:rPr>
        <w:t>looking</w:t>
      </w:r>
      <w:r w:rsidRPr="000A34F0">
        <w:rPr>
          <w:rStyle w:val="StyleUnderline"/>
          <w:highlight w:val="green"/>
        </w:rPr>
        <w:t xml:space="preserve"> </w:t>
      </w:r>
      <w:r w:rsidRPr="00CB5CE3">
        <w:rPr>
          <w:rStyle w:val="StyleUnderline"/>
        </w:rPr>
        <w:t xml:space="preserve">at </w:t>
      </w:r>
      <w:r w:rsidRPr="000A34F0">
        <w:rPr>
          <w:rStyle w:val="Emphasis"/>
          <w:highlight w:val="green"/>
        </w:rPr>
        <w:t>ways</w:t>
      </w:r>
      <w:r w:rsidRPr="000A34F0">
        <w:rPr>
          <w:rStyle w:val="StyleUnderline"/>
          <w:highlight w:val="green"/>
        </w:rPr>
        <w:t xml:space="preserve"> </w:t>
      </w:r>
      <w:r w:rsidRPr="00CB5CE3">
        <w:rPr>
          <w:rStyle w:val="StyleUnderline"/>
        </w:rPr>
        <w:t xml:space="preserve">it could </w:t>
      </w:r>
      <w:r w:rsidRPr="000A34F0">
        <w:rPr>
          <w:rStyle w:val="Emphasis"/>
          <w:highlight w:val="green"/>
          <w:bdr w:val="single" w:sz="18" w:space="0" w:color="auto"/>
        </w:rPr>
        <w:t>provide weather data</w:t>
      </w:r>
      <w:r w:rsidRPr="000A34F0">
        <w:rPr>
          <w:rStyle w:val="StyleUnderline"/>
          <w:highlight w:val="green"/>
        </w:rPr>
        <w:t xml:space="preserve"> </w:t>
      </w:r>
      <w:r w:rsidRPr="00CB5CE3">
        <w:rPr>
          <w:rStyle w:val="StyleUnderline"/>
        </w:rPr>
        <w:t>to the U.S. military. The company is working under a $2 million six-month study contract from the U.S. Space Force’s Space and Missile Systems Center.</w:t>
      </w:r>
      <w:r w:rsidRPr="000A34F0">
        <w:rPr>
          <w:sz w:val="16"/>
        </w:rPr>
        <w:t xml:space="preserve"> Charlotte Gerhart, chief of the Space and Missile Systems Center Production Corps Low Earth Orbit Division, said in a statement to SpaceNews that SpaceX received the contract in July from SMC’s Space Enterprise Consortium. </w:t>
      </w:r>
      <w:r w:rsidRPr="00CB5CE3">
        <w:rPr>
          <w:rStyle w:val="StyleUnderline"/>
        </w:rPr>
        <w:t>The contract is to “assess the feasibility and long term viability of a ‘weather data as a service business model,’” said Gerhart</w:t>
      </w:r>
      <w:r w:rsidRPr="000A34F0">
        <w:rPr>
          <w:sz w:val="16"/>
        </w:rPr>
        <w:t>. SpaceX did not respond to questions from SpaceNews on how the company would leverage the Starlink internet constellation to provide weather data. The contract awarded to SpaceX is part of a Space Force program called Electro Optical/Infrared Weather System (EO/IR EWS). The consortium in June awarded $309 million in contracts to Raytheon Technologies, General Atomics Electromagnetic Systems, and Atmospheric &amp; Space Technology Research Associates to develop weather satellite prototypes and payloads. SpaceX won the portion of the EO/IR EWS program that is looking at how weather data could be purchased as a service from a commercial company. “</w:t>
      </w:r>
      <w:r w:rsidRPr="00CB5CE3">
        <w:rPr>
          <w:rStyle w:val="StyleUnderline"/>
        </w:rPr>
        <w:t xml:space="preserve">The EWS program </w:t>
      </w:r>
      <w:r w:rsidRPr="000A34F0">
        <w:rPr>
          <w:rStyle w:val="Emphasis"/>
          <w:highlight w:val="green"/>
        </w:rPr>
        <w:t>goal remains to provide</w:t>
      </w:r>
      <w:r w:rsidRPr="000A34F0">
        <w:rPr>
          <w:rStyle w:val="StyleUnderline"/>
          <w:highlight w:val="green"/>
        </w:rPr>
        <w:t xml:space="preserve"> </w:t>
      </w:r>
      <w:r w:rsidRPr="00CB5CE3">
        <w:rPr>
          <w:rStyle w:val="StyleUnderline"/>
        </w:rPr>
        <w:t xml:space="preserve">a more </w:t>
      </w:r>
      <w:r w:rsidRPr="000A34F0">
        <w:rPr>
          <w:rStyle w:val="Emphasis"/>
          <w:highlight w:val="green"/>
          <w:bdr w:val="single" w:sz="18" w:space="0" w:color="auto"/>
        </w:rPr>
        <w:t>resilient and higher refresh capability, enhancing global terrestrial weather capability</w:t>
      </w:r>
      <w:r w:rsidRPr="00CB5CE3">
        <w:rPr>
          <w:rStyle w:val="StyleUnderline"/>
        </w:rPr>
        <w:t xml:space="preserve">,” said Gerhart. </w:t>
      </w:r>
      <w:r w:rsidRPr="000A34F0">
        <w:rPr>
          <w:sz w:val="16"/>
        </w:rPr>
        <w:t xml:space="preserve">The SpEC consortium was created in 2017 to attract commercial space businesses to work with the military. The contracts awarded by SpEC are known as “other transaction authority” deals that are used for research projects and prototyping. The consortium on Oct. 8 informed its members that SpaceX had won the weather study contract. “The Air Force is pursuing a space-based environmental monitoring EO/IR system in a multi phased approach,” the SpEC said in an email to members. </w:t>
      </w:r>
      <w:r w:rsidRPr="00CB5CE3">
        <w:rPr>
          <w:rStyle w:val="StyleUnderline"/>
        </w:rPr>
        <w:t xml:space="preserve">The EO/IR EWS program is </w:t>
      </w:r>
      <w:r w:rsidRPr="000A34F0">
        <w:rPr>
          <w:rStyle w:val="Emphasis"/>
          <w:highlight w:val="green"/>
        </w:rPr>
        <w:t>looking at</w:t>
      </w:r>
      <w:r w:rsidRPr="000A34F0">
        <w:rPr>
          <w:rStyle w:val="StyleUnderline"/>
          <w:highlight w:val="green"/>
        </w:rPr>
        <w:t xml:space="preserve"> </w:t>
      </w:r>
      <w:r w:rsidRPr="00CB5CE3">
        <w:rPr>
          <w:rStyle w:val="StyleUnderline"/>
        </w:rPr>
        <w:t xml:space="preserve">a </w:t>
      </w:r>
      <w:r w:rsidRPr="000A34F0">
        <w:rPr>
          <w:rStyle w:val="Emphasis"/>
          <w:highlight w:val="green"/>
        </w:rPr>
        <w:t>future</w:t>
      </w:r>
      <w:r w:rsidRPr="000A34F0">
        <w:rPr>
          <w:rStyle w:val="StyleUnderline"/>
          <w:highlight w:val="green"/>
        </w:rPr>
        <w:t xml:space="preserve"> </w:t>
      </w:r>
      <w:r w:rsidRPr="000A34F0">
        <w:rPr>
          <w:rStyle w:val="Emphasis"/>
          <w:highlight w:val="green"/>
        </w:rPr>
        <w:t>proliferated</w:t>
      </w:r>
      <w:r w:rsidRPr="000A34F0">
        <w:rPr>
          <w:rStyle w:val="StyleUnderline"/>
          <w:highlight w:val="green"/>
        </w:rPr>
        <w:t xml:space="preserve"> </w:t>
      </w:r>
      <w:r w:rsidRPr="000A34F0">
        <w:rPr>
          <w:rStyle w:val="Emphasis"/>
          <w:highlight w:val="green"/>
        </w:rPr>
        <w:t>l</w:t>
      </w:r>
      <w:r w:rsidRPr="00CB5CE3">
        <w:rPr>
          <w:rStyle w:val="StyleUnderline"/>
        </w:rPr>
        <w:t>ow-</w:t>
      </w:r>
      <w:r w:rsidRPr="000A34F0">
        <w:rPr>
          <w:rStyle w:val="Emphasis"/>
          <w:highlight w:val="green"/>
        </w:rPr>
        <w:t>E</w:t>
      </w:r>
      <w:r w:rsidRPr="00CB5CE3">
        <w:rPr>
          <w:rStyle w:val="StyleUnderline"/>
        </w:rPr>
        <w:t xml:space="preserve">arth </w:t>
      </w:r>
      <w:r w:rsidRPr="000A34F0">
        <w:rPr>
          <w:rStyle w:val="Emphasis"/>
          <w:highlight w:val="green"/>
        </w:rPr>
        <w:t>o</w:t>
      </w:r>
      <w:r w:rsidRPr="00CB5CE3">
        <w:rPr>
          <w:rStyle w:val="StyleUnderline"/>
        </w:rPr>
        <w:t xml:space="preserve">rbit </w:t>
      </w:r>
      <w:r w:rsidRPr="000A34F0">
        <w:rPr>
          <w:rStyle w:val="Emphasis"/>
          <w:highlight w:val="green"/>
        </w:rPr>
        <w:t>constellation</w:t>
      </w:r>
      <w:r w:rsidRPr="000A34F0">
        <w:rPr>
          <w:rStyle w:val="StyleUnderline"/>
          <w:highlight w:val="green"/>
        </w:rPr>
        <w:t xml:space="preserve"> </w:t>
      </w:r>
      <w:r w:rsidRPr="000A34F0">
        <w:rPr>
          <w:rStyle w:val="Emphasis"/>
          <w:highlight w:val="green"/>
          <w:bdr w:val="single" w:sz="18" w:space="0" w:color="auto"/>
        </w:rPr>
        <w:t>to focus on cloud characterization and theater weather imagery</w:t>
      </w:r>
      <w:r w:rsidRPr="000A34F0">
        <w:rPr>
          <w:rStyle w:val="StyleUnderline"/>
          <w:highlight w:val="green"/>
        </w:rPr>
        <w:t xml:space="preserve"> </w:t>
      </w:r>
      <w:r w:rsidRPr="00CB5CE3">
        <w:rPr>
          <w:rStyle w:val="StyleUnderline"/>
        </w:rPr>
        <w:t xml:space="preserve">that could be </w:t>
      </w:r>
      <w:r w:rsidRPr="000A34F0">
        <w:rPr>
          <w:rStyle w:val="Emphasis"/>
          <w:highlight w:val="green"/>
        </w:rPr>
        <w:t>supplemented by commercial services</w:t>
      </w:r>
      <w:r w:rsidRPr="00CB5CE3">
        <w:rPr>
          <w:rStyle w:val="StyleUnderline"/>
        </w:rPr>
        <w:t xml:space="preserve">. SpaceX’s contract is for the “weather data as a service system architecture exploration phase,” said SpEC. Industry sources speculated that </w:t>
      </w:r>
      <w:r w:rsidRPr="000A34F0">
        <w:rPr>
          <w:rStyle w:val="Emphasis"/>
          <w:highlight w:val="green"/>
        </w:rPr>
        <w:t>SpaceX could</w:t>
      </w:r>
      <w:r w:rsidRPr="000A34F0">
        <w:rPr>
          <w:rStyle w:val="StyleUnderline"/>
          <w:highlight w:val="green"/>
        </w:rPr>
        <w:t xml:space="preserve"> </w:t>
      </w:r>
      <w:r w:rsidRPr="000A34F0">
        <w:rPr>
          <w:rStyle w:val="Emphasis"/>
          <w:highlight w:val="green"/>
        </w:rPr>
        <w:t>provide</w:t>
      </w:r>
      <w:r w:rsidRPr="000A34F0">
        <w:rPr>
          <w:rStyle w:val="StyleUnderline"/>
          <w:highlight w:val="green"/>
        </w:rPr>
        <w:t xml:space="preserve"> </w:t>
      </w:r>
      <w:r w:rsidRPr="00CB5CE3">
        <w:rPr>
          <w:rStyle w:val="StyleUnderline"/>
        </w:rPr>
        <w:t xml:space="preserve">weather </w:t>
      </w:r>
      <w:r w:rsidRPr="000A34F0">
        <w:rPr>
          <w:rStyle w:val="Emphasis"/>
          <w:highlight w:val="green"/>
        </w:rPr>
        <w:t>data collected by sensors</w:t>
      </w:r>
      <w:r w:rsidRPr="000A34F0">
        <w:rPr>
          <w:rStyle w:val="StyleUnderline"/>
          <w:highlight w:val="green"/>
        </w:rPr>
        <w:t xml:space="preserve"> </w:t>
      </w:r>
      <w:r w:rsidRPr="000A34F0">
        <w:rPr>
          <w:rStyle w:val="Emphasis"/>
          <w:highlight w:val="green"/>
          <w:bdr w:val="single" w:sz="18" w:space="0" w:color="auto"/>
        </w:rPr>
        <w:t>hosted on its own Starlink satellites</w:t>
      </w:r>
      <w:r w:rsidRPr="00CB5CE3">
        <w:rPr>
          <w:rStyle w:val="StyleUnderline"/>
        </w:rPr>
        <w:t xml:space="preserve">, </w:t>
      </w:r>
      <w:r w:rsidRPr="000A34F0">
        <w:rPr>
          <w:rStyle w:val="Emphasis"/>
          <w:highlight w:val="green"/>
        </w:rPr>
        <w:t>or</w:t>
      </w:r>
      <w:r w:rsidRPr="000A34F0">
        <w:rPr>
          <w:rStyle w:val="StyleUnderline"/>
          <w:highlight w:val="green"/>
        </w:rPr>
        <w:t xml:space="preserve"> </w:t>
      </w:r>
      <w:r w:rsidRPr="00CB5CE3">
        <w:rPr>
          <w:rStyle w:val="StyleUnderline"/>
        </w:rPr>
        <w:t xml:space="preserve">it could team with  a weather data services company and </w:t>
      </w:r>
      <w:r w:rsidRPr="000A34F0">
        <w:rPr>
          <w:rStyle w:val="Emphasis"/>
          <w:highlight w:val="green"/>
        </w:rPr>
        <w:t>use Starlink to distribute the data</w:t>
      </w:r>
      <w:r w:rsidRPr="000A34F0">
        <w:rPr>
          <w:rStyle w:val="StyleUnderline"/>
          <w:highlight w:val="green"/>
        </w:rPr>
        <w:t xml:space="preserve"> </w:t>
      </w:r>
      <w:r w:rsidRPr="00CB5CE3">
        <w:rPr>
          <w:rStyle w:val="StyleUnderline"/>
        </w:rPr>
        <w:t>to customers</w:t>
      </w:r>
      <w:r w:rsidRPr="000A34F0">
        <w:rPr>
          <w:sz w:val="16"/>
        </w:rPr>
        <w:t xml:space="preserve">. One executive </w:t>
      </w:r>
      <w:r w:rsidRPr="00CB5CE3">
        <w:rPr>
          <w:rStyle w:val="StyleUnderline"/>
        </w:rPr>
        <w:t xml:space="preserve">noted that both the U.S. military and the National Oceanic and Atmospheric Administration have </w:t>
      </w:r>
      <w:r w:rsidRPr="000A34F0">
        <w:rPr>
          <w:rStyle w:val="Emphasis"/>
          <w:highlight w:val="green"/>
        </w:rPr>
        <w:t>growing demands for data</w:t>
      </w:r>
      <w:r w:rsidRPr="000A34F0">
        <w:rPr>
          <w:rStyle w:val="StyleUnderline"/>
          <w:highlight w:val="green"/>
        </w:rPr>
        <w:t xml:space="preserve"> </w:t>
      </w:r>
      <w:r w:rsidRPr="00CB5CE3">
        <w:rPr>
          <w:rStyle w:val="StyleUnderline"/>
        </w:rPr>
        <w:t xml:space="preserve">that can be </w:t>
      </w:r>
      <w:r w:rsidRPr="000A34F0">
        <w:rPr>
          <w:rStyle w:val="Emphasis"/>
          <w:highlight w:val="green"/>
        </w:rPr>
        <w:t xml:space="preserve">provided at relatively low cost from companies that operate </w:t>
      </w:r>
      <w:r w:rsidRPr="000A34F0">
        <w:rPr>
          <w:rStyle w:val="Emphasis"/>
          <w:highlight w:val="green"/>
          <w:bdr w:val="single" w:sz="18" w:space="0" w:color="auto"/>
        </w:rPr>
        <w:t>proliferated LEO systems</w:t>
      </w:r>
      <w:r w:rsidRPr="00CB5CE3">
        <w:rPr>
          <w:rStyle w:val="StyleUnderline"/>
        </w:rPr>
        <w:t>.</w:t>
      </w:r>
    </w:p>
    <w:p w14:paraId="4AD52276" w14:textId="77777777" w:rsidR="00415290" w:rsidRDefault="00415290" w:rsidP="00415290">
      <w:pPr>
        <w:pStyle w:val="Heading4"/>
      </w:pPr>
      <w:r>
        <w:t xml:space="preserve">Advanced Weather Forecasting </w:t>
      </w:r>
      <w:r>
        <w:rPr>
          <w:u w:val="single"/>
        </w:rPr>
        <w:t>solves</w:t>
      </w:r>
      <w:r>
        <w:t xml:space="preserve"> Climate Change. </w:t>
      </w:r>
    </w:p>
    <w:p w14:paraId="6D97F330" w14:textId="77777777" w:rsidR="00415290" w:rsidRPr="00326AC1" w:rsidRDefault="00415290" w:rsidP="00415290">
      <w:r w:rsidRPr="0033197A">
        <w:rPr>
          <w:rStyle w:val="Style13ptBold"/>
        </w:rPr>
        <w:t>Taylor-Smith 21</w:t>
      </w:r>
      <w:r>
        <w:t xml:space="preserve"> </w:t>
      </w:r>
      <w:r w:rsidRPr="0033197A">
        <w:t>Kerry Taylor-Smith 3-25-2021 "What Role can Advanced Weather Forecasting have in Providing Climate Crisis Solutions?"</w:t>
      </w:r>
      <w:r>
        <w:t xml:space="preserve"> </w:t>
      </w:r>
      <w:hyperlink r:id="rId11" w:history="1">
        <w:r w:rsidRPr="005C484B">
          <w:rPr>
            <w:rStyle w:val="Hyperlink"/>
          </w:rPr>
          <w:t>https://www.azocleantech.com/article.aspx?ArticleID=1193</w:t>
        </w:r>
      </w:hyperlink>
      <w:r>
        <w:t xml:space="preserve"> (</w:t>
      </w:r>
      <w:r w:rsidRPr="0033197A">
        <w:t>Pursuing a passion for science, Kerry completed a degree in Natural Sciences at the University of Bath; where she studied a range of topics, including chemistry, biology, and environmental sciences. Her passion for writing grew as she worked on the university newspaper as a contributor, feature editor, and editor.</w:t>
      </w:r>
      <w:r>
        <w:t xml:space="preserve">)//Elmer </w:t>
      </w:r>
    </w:p>
    <w:p w14:paraId="79596EF9" w14:textId="77777777" w:rsidR="00415290" w:rsidRPr="00C11243" w:rsidRDefault="00415290" w:rsidP="00415290">
      <w:pPr>
        <w:rPr>
          <w:rFonts w:cs="Calibri"/>
          <w:sz w:val="16"/>
        </w:rPr>
      </w:pPr>
      <w:r w:rsidRPr="000A34F0">
        <w:rPr>
          <w:rStyle w:val="Emphasis"/>
          <w:highlight w:val="green"/>
        </w:rPr>
        <w:t>Humankind</w:t>
      </w:r>
      <w:r w:rsidRPr="000A34F0">
        <w:rPr>
          <w:rStyle w:val="StyleUnderline"/>
          <w:highlight w:val="green"/>
        </w:rPr>
        <w:t xml:space="preserve"> </w:t>
      </w:r>
      <w:r w:rsidRPr="00CF5A50">
        <w:rPr>
          <w:rStyle w:val="StyleUnderline"/>
        </w:rPr>
        <w:t xml:space="preserve">is in the </w:t>
      </w:r>
      <w:r w:rsidRPr="000A34F0">
        <w:rPr>
          <w:rStyle w:val="Emphasis"/>
          <w:highlight w:val="green"/>
        </w:rPr>
        <w:t>midst of a climate crisis</w:t>
      </w:r>
      <w:r w:rsidRPr="00CF5A50">
        <w:rPr>
          <w:rStyle w:val="StyleUnderline"/>
        </w:rPr>
        <w:t xml:space="preserve">, battling to prevent global temperatures from rising while also keeping up with the energy demands of a growing population. Weather-related disasters cost billions of dollars each year, but it is not just the financial cost that should be considered – there is the loss of life, homes, wildlife, and infrastructure. There are </w:t>
      </w:r>
      <w:r w:rsidRPr="000A34F0">
        <w:rPr>
          <w:rStyle w:val="Emphasis"/>
          <w:highlight w:val="green"/>
          <w:bdr w:val="single" w:sz="18" w:space="0" w:color="auto"/>
        </w:rPr>
        <w:t>several ways weather monitoring can help solve</w:t>
      </w:r>
      <w:r w:rsidRPr="000A34F0">
        <w:rPr>
          <w:rStyle w:val="Emphasis"/>
          <w:highlight w:val="green"/>
        </w:rPr>
        <w:t xml:space="preserve"> </w:t>
      </w:r>
      <w:r w:rsidRPr="00CF5A50">
        <w:rPr>
          <w:rStyle w:val="StyleUnderline"/>
        </w:rPr>
        <w:t xml:space="preserve">the climate crisis, </w:t>
      </w:r>
      <w:r w:rsidRPr="008C7EED">
        <w:rPr>
          <w:rStyle w:val="Emphasis"/>
          <w:highlight w:val="green"/>
        </w:rPr>
        <w:t>from lowing</w:t>
      </w:r>
      <w:r w:rsidRPr="008C7EED">
        <w:rPr>
          <w:rStyle w:val="StyleUnderline"/>
          <w:highlight w:val="green"/>
        </w:rPr>
        <w:t xml:space="preserve"> </w:t>
      </w:r>
      <w:r w:rsidRPr="00CF5A50">
        <w:rPr>
          <w:rStyle w:val="StyleUnderline"/>
        </w:rPr>
        <w:t xml:space="preserve">transportation </w:t>
      </w:r>
      <w:r w:rsidRPr="008C7EED">
        <w:rPr>
          <w:rStyle w:val="Emphasis"/>
          <w:highlight w:val="green"/>
        </w:rPr>
        <w:t>emissions</w:t>
      </w:r>
      <w:r w:rsidRPr="008C7EED">
        <w:rPr>
          <w:rStyle w:val="StyleUnderline"/>
          <w:highlight w:val="green"/>
        </w:rPr>
        <w:t xml:space="preserve"> </w:t>
      </w:r>
      <w:r w:rsidRPr="008C7EED">
        <w:rPr>
          <w:rStyle w:val="Emphasis"/>
          <w:highlight w:val="green"/>
        </w:rPr>
        <w:t>to</w:t>
      </w:r>
      <w:r w:rsidRPr="008C7EED">
        <w:rPr>
          <w:rStyle w:val="StyleUnderline"/>
          <w:highlight w:val="green"/>
        </w:rPr>
        <w:t xml:space="preserve"> </w:t>
      </w:r>
      <w:r w:rsidRPr="008C7EED">
        <w:rPr>
          <w:rStyle w:val="Emphasis"/>
          <w:highlight w:val="green"/>
        </w:rPr>
        <w:t>pinpointing</w:t>
      </w:r>
      <w:r w:rsidRPr="008C7EED">
        <w:rPr>
          <w:rStyle w:val="StyleUnderline"/>
          <w:highlight w:val="green"/>
        </w:rPr>
        <w:t xml:space="preserve"> </w:t>
      </w:r>
      <w:r w:rsidRPr="008C7EED">
        <w:rPr>
          <w:rStyle w:val="Emphasis"/>
          <w:highlight w:val="green"/>
        </w:rPr>
        <w:t>extreme weather events</w:t>
      </w:r>
      <w:r w:rsidRPr="008C7EED">
        <w:rPr>
          <w:rStyle w:val="StyleUnderline"/>
          <w:highlight w:val="green"/>
        </w:rPr>
        <w:t xml:space="preserve"> </w:t>
      </w:r>
      <w:r w:rsidRPr="00CF5A50">
        <w:rPr>
          <w:rStyle w:val="StyleUnderline"/>
        </w:rPr>
        <w:t>such as wildfires and extraordinary variations in temperature</w:t>
      </w:r>
      <w:r w:rsidRPr="00D27BAD">
        <w:rPr>
          <w:sz w:val="16"/>
        </w:rPr>
        <w:t xml:space="preserve">. </w:t>
      </w:r>
      <w:r w:rsidRPr="00CF5A50">
        <w:rPr>
          <w:rStyle w:val="StyleUnderline"/>
        </w:rPr>
        <w:t xml:space="preserve">Tackling Emissions </w:t>
      </w:r>
      <w:r w:rsidRPr="008C7EED">
        <w:rPr>
          <w:rStyle w:val="Emphasis"/>
        </w:rPr>
        <w:t xml:space="preserve">Global </w:t>
      </w:r>
      <w:r w:rsidRPr="00D27BAD">
        <w:rPr>
          <w:rStyle w:val="Emphasis"/>
          <w:highlight w:val="green"/>
        </w:rPr>
        <w:t xml:space="preserve">travel and shipping contribute significantly to </w:t>
      </w:r>
      <w:r w:rsidRPr="008C7EED">
        <w:rPr>
          <w:rStyle w:val="Emphasis"/>
        </w:rPr>
        <w:t xml:space="preserve">global </w:t>
      </w:r>
      <w:r w:rsidRPr="00D27BAD">
        <w:rPr>
          <w:rStyle w:val="Emphasis"/>
          <w:highlight w:val="green"/>
        </w:rPr>
        <w:t>warming</w:t>
      </w:r>
      <w:r w:rsidRPr="00CF5A50">
        <w:rPr>
          <w:rStyle w:val="StyleUnderline"/>
        </w:rPr>
        <w:t xml:space="preserve">. Aircraft, ships, cars – nearly all modes of transportation emit harmful greenhouse gases, notably carbon dioxide, but also nitrous and sulfur oxides as well as particulates. </w:t>
      </w:r>
      <w:r w:rsidRPr="00D27BAD">
        <w:rPr>
          <w:rStyle w:val="Emphasis"/>
        </w:rPr>
        <w:t>These greenhouse gases trap heat in the Earth’s atmosphere, causing an overall warming effect and a negative impact on our climate</w:t>
      </w:r>
      <w:r w:rsidRPr="00CF5A50">
        <w:rPr>
          <w:rStyle w:val="StyleUnderline"/>
        </w:rPr>
        <w:t xml:space="preserve">. Aviation accounts for 2.4% of all anthropogenic carbon dioxide emissions, with international flights in 2019 producing 915 million tons of the gas. </w:t>
      </w:r>
      <w:r w:rsidRPr="00D27BAD">
        <w:rPr>
          <w:rStyle w:val="Emphasis"/>
          <w:highlight w:val="green"/>
        </w:rPr>
        <w:t>Weather forecasting</w:t>
      </w:r>
      <w:r w:rsidRPr="00CF5A50">
        <w:rPr>
          <w:rStyle w:val="StyleUnderline"/>
        </w:rPr>
        <w:t xml:space="preserve"> technology </w:t>
      </w:r>
      <w:r w:rsidRPr="00D27BAD">
        <w:rPr>
          <w:rStyle w:val="Emphasis"/>
          <w:highlight w:val="green"/>
        </w:rPr>
        <w:t>providing</w:t>
      </w:r>
      <w:r w:rsidRPr="00D27BAD">
        <w:rPr>
          <w:rStyle w:val="StyleUnderline"/>
          <w:highlight w:val="green"/>
        </w:rPr>
        <w:t xml:space="preserve"> </w:t>
      </w:r>
      <w:r w:rsidRPr="00CF5A50">
        <w:rPr>
          <w:rStyle w:val="StyleUnderline"/>
        </w:rPr>
        <w:t xml:space="preserve">accurate, </w:t>
      </w:r>
      <w:r w:rsidRPr="00D27BAD">
        <w:rPr>
          <w:rStyle w:val="Emphasis"/>
          <w:highlight w:val="green"/>
        </w:rPr>
        <w:t>real-time data</w:t>
      </w:r>
      <w:r w:rsidRPr="00D27BAD">
        <w:rPr>
          <w:rStyle w:val="StyleUnderline"/>
          <w:highlight w:val="green"/>
        </w:rPr>
        <w:t xml:space="preserve"> </w:t>
      </w:r>
      <w:r w:rsidRPr="00CF5A50">
        <w:rPr>
          <w:rStyle w:val="StyleUnderline"/>
        </w:rPr>
        <w:t xml:space="preserve">on meteorological conditions </w:t>
      </w:r>
      <w:r w:rsidRPr="00D27BAD">
        <w:rPr>
          <w:rStyle w:val="Emphasis"/>
          <w:highlight w:val="green"/>
        </w:rPr>
        <w:t>can help airlines</w:t>
      </w:r>
      <w:r w:rsidRPr="00D27BAD">
        <w:rPr>
          <w:rStyle w:val="StyleUnderline"/>
          <w:highlight w:val="green"/>
        </w:rPr>
        <w:t xml:space="preserve"> </w:t>
      </w:r>
      <w:r w:rsidRPr="00D27BAD">
        <w:rPr>
          <w:rStyle w:val="Emphasis"/>
          <w:highlight w:val="green"/>
        </w:rPr>
        <w:t>adjust</w:t>
      </w:r>
      <w:r w:rsidRPr="00D27BAD">
        <w:rPr>
          <w:rStyle w:val="StyleUnderline"/>
          <w:highlight w:val="green"/>
        </w:rPr>
        <w:t xml:space="preserve"> </w:t>
      </w:r>
      <w:r w:rsidRPr="00D27BAD">
        <w:rPr>
          <w:rStyle w:val="Emphasis"/>
          <w:highlight w:val="green"/>
        </w:rPr>
        <w:t>routes</w:t>
      </w:r>
      <w:r w:rsidRPr="00D27BAD">
        <w:rPr>
          <w:rStyle w:val="StyleUnderline"/>
          <w:highlight w:val="green"/>
        </w:rPr>
        <w:t xml:space="preserve"> </w:t>
      </w:r>
      <w:r w:rsidRPr="00D27BAD">
        <w:rPr>
          <w:rStyle w:val="Emphasis"/>
          <w:highlight w:val="green"/>
        </w:rPr>
        <w:t>to</w:t>
      </w:r>
      <w:r w:rsidRPr="00D27BAD">
        <w:rPr>
          <w:rStyle w:val="StyleUnderline"/>
          <w:highlight w:val="green"/>
        </w:rPr>
        <w:t xml:space="preserve"> </w:t>
      </w:r>
      <w:r w:rsidRPr="00D27BAD">
        <w:rPr>
          <w:rStyle w:val="Emphasis"/>
          <w:highlight w:val="green"/>
        </w:rPr>
        <w:t>avoid headwinds or take advantage of favorable winds</w:t>
      </w:r>
      <w:r w:rsidRPr="00CF5A50">
        <w:rPr>
          <w:rStyle w:val="StyleUnderline"/>
        </w:rPr>
        <w:t xml:space="preserve">, both of </w:t>
      </w:r>
      <w:r w:rsidRPr="00D27BAD">
        <w:rPr>
          <w:rStyle w:val="Emphasis"/>
          <w:highlight w:val="green"/>
        </w:rPr>
        <w:t>which can</w:t>
      </w:r>
      <w:r w:rsidRPr="00D27BAD">
        <w:rPr>
          <w:rStyle w:val="StyleUnderline"/>
          <w:highlight w:val="green"/>
        </w:rPr>
        <w:t xml:space="preserve"> </w:t>
      </w:r>
      <w:r w:rsidRPr="00CF5A50">
        <w:rPr>
          <w:rStyle w:val="StyleUnderline"/>
        </w:rPr>
        <w:t xml:space="preserve">help </w:t>
      </w:r>
      <w:r w:rsidRPr="00D27BAD">
        <w:rPr>
          <w:rStyle w:val="Emphasis"/>
          <w:highlight w:val="green"/>
          <w:bdr w:val="single" w:sz="18" w:space="0" w:color="auto"/>
        </w:rPr>
        <w:t>reduce fuel consumption and emissions</w:t>
      </w:r>
      <w:r w:rsidRPr="00D27BAD">
        <w:rPr>
          <w:sz w:val="16"/>
        </w:rPr>
        <w:t xml:space="preserve">. </w:t>
      </w:r>
      <w:r w:rsidRPr="00CF5A50">
        <w:rPr>
          <w:rStyle w:val="StyleUnderline"/>
        </w:rPr>
        <w:t>Shipping is one of the most fuel-efficient means of transport, but also one of the most polluting, contributing 3% of all greenhouse gas emissions - a figure expected to almost double by 2050. “Burning bunker fuel accounts for almost 90% of global sulfur emissions and the 15 largest ships in the world produce more sulfur each year than all cars put together,”</w:t>
      </w:r>
      <w:r w:rsidRPr="00D27BAD">
        <w:rPr>
          <w:sz w:val="16"/>
        </w:rPr>
        <w:t xml:space="preserve"> states Renny Vandewege, Vice President of Weather Operations at DTN, a company providing decision support tools and forecast insights across many sectors. </w:t>
      </w:r>
      <w:r w:rsidRPr="00CF5A50">
        <w:rPr>
          <w:rStyle w:val="StyleUnderline"/>
        </w:rPr>
        <w:t xml:space="preserve">Shipping discharges a large and growing source of noxious gas but the sector has the potential to drastically cut emissions through </w:t>
      </w:r>
      <w:r w:rsidRPr="00D27BAD">
        <w:rPr>
          <w:rStyle w:val="Emphasis"/>
          <w:highlight w:val="green"/>
        </w:rPr>
        <w:t>fuel-saving techniques</w:t>
      </w:r>
      <w:r w:rsidRPr="00CF5A50">
        <w:rPr>
          <w:rStyle w:val="StyleUnderline"/>
        </w:rPr>
        <w:t xml:space="preserve">. Among the most promising is </w:t>
      </w:r>
      <w:r w:rsidRPr="00D27BAD">
        <w:rPr>
          <w:rStyle w:val="Emphasis"/>
          <w:highlight w:val="green"/>
        </w:rPr>
        <w:t>weather routing</w:t>
      </w:r>
      <w:r w:rsidRPr="00CF5A50">
        <w:rPr>
          <w:rStyle w:val="StyleUnderline"/>
        </w:rPr>
        <w:t xml:space="preserve">. “Using weather information and analytics can help mitigate risks today caused by climate change and can also reduce emissions further reducing future impacts”, explains Vandewege, a former director of the Broadcast Meteorology Program at Mississippi State University. Weather </w:t>
      </w:r>
      <w:r w:rsidRPr="00D27BAD">
        <w:rPr>
          <w:rStyle w:val="Emphasis"/>
          <w:highlight w:val="green"/>
        </w:rPr>
        <w:t>analytics can optimize routes</w:t>
      </w:r>
      <w:r w:rsidRPr="00D27BAD">
        <w:rPr>
          <w:rStyle w:val="StyleUnderline"/>
          <w:highlight w:val="green"/>
        </w:rPr>
        <w:t xml:space="preserve"> </w:t>
      </w:r>
      <w:r w:rsidRPr="00CF5A50">
        <w:rPr>
          <w:rStyle w:val="StyleUnderline"/>
        </w:rPr>
        <w:t>and “</w:t>
      </w:r>
      <w:r w:rsidRPr="00D27BAD">
        <w:rPr>
          <w:rStyle w:val="Emphasis"/>
          <w:highlight w:val="green"/>
        </w:rPr>
        <w:t>reduce emissions up to 4% and</w:t>
      </w:r>
      <w:r w:rsidRPr="00D27BAD">
        <w:rPr>
          <w:rStyle w:val="StyleUnderline"/>
          <w:highlight w:val="green"/>
        </w:rPr>
        <w:t xml:space="preserve"> </w:t>
      </w:r>
      <w:r w:rsidRPr="00CF5A50">
        <w:rPr>
          <w:rStyle w:val="StyleUnderline"/>
        </w:rPr>
        <w:t xml:space="preserve">reduce </w:t>
      </w:r>
      <w:r w:rsidRPr="00D27BAD">
        <w:rPr>
          <w:rStyle w:val="Emphasis"/>
          <w:highlight w:val="green"/>
        </w:rPr>
        <w:t>fuel consumption up to 10%</w:t>
      </w:r>
      <w:r w:rsidRPr="00CF5A50">
        <w:rPr>
          <w:rStyle w:val="StyleUnderline"/>
        </w:rPr>
        <w:t>, depending on the type of vessel, the season, and the conditions,” states Vandewege. “If there’s bad weather ahead, sophisticated algorithms that use information about the ship and its capabilities and the weather effects on that specific ship can make numerous calculations and provide optimal route alternatives for the mariner.</w:t>
      </w:r>
      <w:r w:rsidRPr="00D27BAD">
        <w:rPr>
          <w:sz w:val="16"/>
        </w:rPr>
        <w:t xml:space="preserve">” Extreme Weather Events </w:t>
      </w:r>
      <w:r w:rsidRPr="00CF5A50">
        <w:rPr>
          <w:rStyle w:val="StyleUnderline"/>
        </w:rPr>
        <w:t>Advanced weather forecasting alerts us to the probability of extreme meteorological events occurring. While these events are largely unpredictable, accurate meteorological data can identify hotspots where they are likely to occur. The better the data, the better prepared the general public and authorities can be.</w:t>
      </w:r>
      <w:r w:rsidRPr="00D27BAD">
        <w:rPr>
          <w:sz w:val="16"/>
        </w:rPr>
        <w:t xml:space="preserve"> Wildfires have ravaged the US state of California and huge swathes of land in Australia. Climate change is responsible for the increasing intensity and occurrence of blazes, not just here, but worldwide. It has created the optimal conditions for wildfires to start, including warmer weather, less precipitation, dryer vegetation, and stronger winds. Advanced weather forecasting, such as DTN’s live Geographic Information System (GIS) can monitor atmospheric conditions to evaluate wildfire risk and predict areas where conditions are just right for a wildfire to ignite. “Fire weather forecasting uses atmospheric conditions to evaluate wildfire risk,” explains Vendewege. “</w:t>
      </w:r>
      <w:r w:rsidRPr="00CF5A50">
        <w:rPr>
          <w:rStyle w:val="StyleUnderline"/>
        </w:rPr>
        <w:t xml:space="preserve">Meteorologists can also use their tools and experience to identify the specific location of wildfires. Sophisticated imaging systems can show fire locations in real time, allowing for a live look at the conditions using a GIS layer service containing the latest fire hotspot data and also showing the likelihood of a fire.” Machine learning, </w:t>
      </w:r>
      <w:r w:rsidRPr="00C11243">
        <w:rPr>
          <w:rStyle w:val="StyleUnderline"/>
          <w:rFonts w:cs="Calibri"/>
        </w:rPr>
        <w:t>a means of artificial intelligence, can also be used in conjunction with current forecasting methods to predicts heat waves or cold snaps</w:t>
      </w:r>
      <w:r w:rsidRPr="00C11243">
        <w:rPr>
          <w:rFonts w:cs="Calibri"/>
          <w:sz w:val="16"/>
        </w:rPr>
        <w:t xml:space="preserve">. These extreme weather events are the result of unusual atmospheric patterns that researchers from Rice University realized could be taught to a pattern recognition program. The technology, designed to work with current analog forecasting systems rather than replace them, could predict events with 80% accuracy, five days before the event occurred. Although only proof-of-concept, the technology could provide an early warning about when and where an extreme weather event might occur. Conclusion Humans are heavily reliant on the weather; it has a role in every aspect of our lives, from feeding us to providing power for our ever-growing needs. Climate change has warmed the planet and altered our weather, making extreme weather events such as droughts and floods more likely. </w:t>
      </w:r>
      <w:r w:rsidRPr="00C11243">
        <w:rPr>
          <w:rStyle w:val="Emphasis"/>
          <w:rFonts w:cs="Calibri"/>
          <w:highlight w:val="green"/>
        </w:rPr>
        <w:t>High-tech weather forecasting technology can help</w:t>
      </w:r>
      <w:r w:rsidRPr="00C11243">
        <w:rPr>
          <w:rStyle w:val="StyleUnderline"/>
          <w:rFonts w:cs="Calibri"/>
          <w:highlight w:val="green"/>
        </w:rPr>
        <w:t xml:space="preserve"> </w:t>
      </w:r>
      <w:r w:rsidRPr="00C11243">
        <w:rPr>
          <w:rStyle w:val="StyleUnderline"/>
          <w:rFonts w:cs="Calibri"/>
        </w:rPr>
        <w:t xml:space="preserve">in the fight against climate change by monitoring meteorological conditions to </w:t>
      </w:r>
      <w:r w:rsidRPr="00C11243">
        <w:rPr>
          <w:rStyle w:val="Emphasis"/>
          <w:rFonts w:cs="Calibri"/>
          <w:highlight w:val="green"/>
        </w:rPr>
        <w:t>aid decision making</w:t>
      </w:r>
      <w:r w:rsidRPr="00C11243">
        <w:rPr>
          <w:rStyle w:val="StyleUnderline"/>
          <w:rFonts w:cs="Calibri"/>
        </w:rPr>
        <w:t xml:space="preserve">, whether that be in the aviation or shipping industry, </w:t>
      </w:r>
      <w:r w:rsidRPr="00C11243">
        <w:rPr>
          <w:rStyle w:val="Emphasis"/>
          <w:rFonts w:cs="Calibri"/>
          <w:highlight w:val="green"/>
        </w:rPr>
        <w:t>or</w:t>
      </w:r>
      <w:r w:rsidRPr="00C11243">
        <w:rPr>
          <w:rStyle w:val="StyleUnderline"/>
          <w:rFonts w:cs="Calibri"/>
        </w:rPr>
        <w:t xml:space="preserve"> by helping us </w:t>
      </w:r>
      <w:r w:rsidRPr="00C11243">
        <w:rPr>
          <w:rStyle w:val="Emphasis"/>
          <w:rFonts w:cs="Calibri"/>
          <w:highlight w:val="green"/>
        </w:rPr>
        <w:t>understand</w:t>
      </w:r>
      <w:r w:rsidRPr="00C11243">
        <w:rPr>
          <w:rStyle w:val="StyleUnderline"/>
          <w:rFonts w:cs="Calibri"/>
          <w:highlight w:val="green"/>
        </w:rPr>
        <w:t xml:space="preserve"> </w:t>
      </w:r>
      <w:r w:rsidRPr="00C11243">
        <w:rPr>
          <w:rStyle w:val="StyleUnderline"/>
          <w:rFonts w:cs="Calibri"/>
        </w:rPr>
        <w:t xml:space="preserve">and predict </w:t>
      </w:r>
      <w:r w:rsidRPr="00C11243">
        <w:rPr>
          <w:rStyle w:val="Emphasis"/>
          <w:rFonts w:cs="Calibri"/>
          <w:highlight w:val="green"/>
        </w:rPr>
        <w:t>natural hazards and disasters,</w:t>
      </w:r>
      <w:r w:rsidRPr="00C11243">
        <w:rPr>
          <w:rStyle w:val="StyleUnderline"/>
          <w:rFonts w:cs="Calibri"/>
        </w:rPr>
        <w:t xml:space="preserve"> allowing us to reduce the risk of adverse events – and the costs, environmental, economic or otherwise.</w:t>
      </w:r>
    </w:p>
    <w:p w14:paraId="77032E14" w14:textId="77777777" w:rsidR="00415290" w:rsidRPr="00C11243" w:rsidRDefault="00415290" w:rsidP="00415290">
      <w:pPr>
        <w:pStyle w:val="Heading4"/>
        <w:rPr>
          <w:rFonts w:cs="Calibri"/>
        </w:rPr>
      </w:pPr>
      <w:r w:rsidRPr="00C11243">
        <w:rPr>
          <w:rFonts w:cs="Calibri"/>
        </w:rPr>
        <w:t>Warming causes Extinction</w:t>
      </w:r>
    </w:p>
    <w:p w14:paraId="500BBD8F" w14:textId="77777777" w:rsidR="00415290" w:rsidRPr="00C11243" w:rsidRDefault="00415290" w:rsidP="00415290">
      <w:pPr>
        <w:rPr>
          <w:rFonts w:cs="Calibri"/>
        </w:rPr>
      </w:pPr>
      <w:r w:rsidRPr="00C11243">
        <w:rPr>
          <w:rStyle w:val="Style13ptBold"/>
          <w:rFonts w:cs="Calibri"/>
        </w:rPr>
        <w:t>Kareiva 18</w:t>
      </w:r>
      <w:r w:rsidRPr="00C11243">
        <w:rPr>
          <w:rFonts w:cs="Calibri"/>
        </w:rPr>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3D3F94E1" w14:textId="163F2C28" w:rsidR="00415290" w:rsidRDefault="00415290" w:rsidP="009C7AFA">
      <w:pPr>
        <w:rPr>
          <w:rStyle w:val="StyleUnderline"/>
        </w:rPr>
      </w:pPr>
      <w:r w:rsidRPr="00C11243">
        <w:rPr>
          <w:rFonts w:cs="Calibr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C11243">
        <w:rPr>
          <w:rFonts w:cs="Calibri"/>
          <w:u w:val="single"/>
        </w:rPr>
        <w:t>However, the three remaining boundaries (</w:t>
      </w:r>
      <w:r w:rsidRPr="00C11243">
        <w:rPr>
          <w:rFonts w:cs="Calibri"/>
          <w:b/>
          <w:highlight w:val="green"/>
          <w:u w:val="single"/>
        </w:rPr>
        <w:t>climate</w:t>
      </w:r>
      <w:r w:rsidRPr="00C11243">
        <w:rPr>
          <w:rFonts w:cs="Calibri"/>
          <w:b/>
          <w:u w:val="single"/>
        </w:rPr>
        <w:t xml:space="preserve"> </w:t>
      </w:r>
      <w:r w:rsidRPr="00C11243">
        <w:rPr>
          <w:rFonts w:cs="Calibri"/>
          <w:b/>
          <w:highlight w:val="green"/>
          <w:u w:val="single"/>
        </w:rPr>
        <w:t>change</w:t>
      </w:r>
      <w:r w:rsidRPr="00C11243">
        <w:rPr>
          <w:rFonts w:cs="Calibri"/>
          <w:u w:val="single"/>
        </w:rPr>
        <w:t xml:space="preserve">, global </w:t>
      </w:r>
      <w:r w:rsidRPr="00C11243">
        <w:rPr>
          <w:rFonts w:cs="Calibri"/>
          <w:b/>
          <w:highlight w:val="green"/>
          <w:u w:val="single"/>
        </w:rPr>
        <w:t>freshwater</w:t>
      </w:r>
      <w:r w:rsidRPr="00C11243">
        <w:rPr>
          <w:rFonts w:cs="Calibri"/>
          <w:highlight w:val="green"/>
          <w:u w:val="single"/>
        </w:rPr>
        <w:t xml:space="preserve"> </w:t>
      </w:r>
      <w:r w:rsidRPr="00C11243">
        <w:rPr>
          <w:rFonts w:cs="Calibri"/>
          <w:u w:val="single"/>
        </w:rPr>
        <w:t xml:space="preserve">cycle, </w:t>
      </w:r>
      <w:r w:rsidRPr="00C11243">
        <w:rPr>
          <w:rFonts w:cs="Calibri"/>
          <w:b/>
          <w:highlight w:val="green"/>
          <w:u w:val="single"/>
        </w:rPr>
        <w:t>and</w:t>
      </w:r>
      <w:r w:rsidRPr="00C11243">
        <w:rPr>
          <w:rFonts w:cs="Calibri"/>
          <w:u w:val="single"/>
        </w:rPr>
        <w:t xml:space="preserve"> ocean </w:t>
      </w:r>
      <w:r w:rsidRPr="00C11243">
        <w:rPr>
          <w:rFonts w:cs="Calibri"/>
          <w:b/>
          <w:highlight w:val="green"/>
          <w:u w:val="single"/>
        </w:rPr>
        <w:t>acidification</w:t>
      </w:r>
      <w:r w:rsidRPr="00C11243">
        <w:rPr>
          <w:rFonts w:cs="Calibri"/>
          <w:u w:val="single"/>
        </w:rPr>
        <w:t xml:space="preserve">) do </w:t>
      </w:r>
      <w:r w:rsidRPr="00C11243">
        <w:rPr>
          <w:rFonts w:cs="Calibri"/>
          <w:b/>
          <w:highlight w:val="green"/>
          <w:u w:val="single"/>
          <w:bdr w:val="single" w:sz="18" w:space="0" w:color="auto"/>
        </w:rPr>
        <w:t>pose existential risks</w:t>
      </w:r>
      <w:r w:rsidRPr="00C11243">
        <w:rPr>
          <w:rFonts w:cs="Calibri"/>
          <w:u w:val="single"/>
        </w:rPr>
        <w:t xml:space="preserve">. </w:t>
      </w:r>
      <w:r w:rsidRPr="00C11243">
        <w:rPr>
          <w:rFonts w:cs="Calibri"/>
          <w:highlight w:val="green"/>
          <w:u w:val="single"/>
        </w:rPr>
        <w:t>This is</w:t>
      </w:r>
      <w:r w:rsidRPr="00C11243">
        <w:rPr>
          <w:rFonts w:cs="Calibri"/>
          <w:u w:val="single"/>
        </w:rPr>
        <w:t xml:space="preserve"> </w:t>
      </w:r>
      <w:r w:rsidRPr="00C11243">
        <w:rPr>
          <w:rFonts w:cs="Calibri"/>
          <w:b/>
          <w:highlight w:val="green"/>
          <w:u w:val="single"/>
        </w:rPr>
        <w:t>because of</w:t>
      </w:r>
      <w:r w:rsidRPr="00C11243">
        <w:rPr>
          <w:rFonts w:cs="Calibri"/>
          <w:u w:val="single"/>
        </w:rPr>
        <w:t xml:space="preserve"> intrinsic </w:t>
      </w:r>
      <w:r w:rsidRPr="00C11243">
        <w:rPr>
          <w:rFonts w:cs="Calibri"/>
          <w:b/>
          <w:highlight w:val="green"/>
          <w:u w:val="single"/>
        </w:rPr>
        <w:t>positive feedback loops</w:t>
      </w:r>
      <w:r w:rsidRPr="00C11243">
        <w:rPr>
          <w:rFonts w:cs="Calibri"/>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C11243">
        <w:rPr>
          <w:rFonts w:cs="Calibri"/>
          <w:b/>
          <w:highlight w:val="green"/>
          <w:u w:val="single"/>
        </w:rPr>
        <w:t>directly connected to</w:t>
      </w:r>
      <w:r w:rsidRPr="00C11243">
        <w:rPr>
          <w:rFonts w:cs="Calibri"/>
          <w:b/>
          <w:u w:val="single"/>
        </w:rPr>
        <w:t xml:space="preserve"> </w:t>
      </w:r>
      <w:r w:rsidRPr="00C11243">
        <w:rPr>
          <w:rFonts w:cs="Calibri"/>
          <w:u w:val="single"/>
        </w:rPr>
        <w:t xml:space="preserve">the provision of </w:t>
      </w:r>
      <w:r w:rsidRPr="00C11243">
        <w:rPr>
          <w:rFonts w:cs="Calibri"/>
          <w:b/>
          <w:highlight w:val="green"/>
          <w:u w:val="single"/>
        </w:rPr>
        <w:t>food and water</w:t>
      </w:r>
      <w:r w:rsidRPr="00C11243">
        <w:rPr>
          <w:rFonts w:cs="Calibri"/>
          <w:u w:val="single"/>
        </w:rPr>
        <w:t xml:space="preserve">, and </w:t>
      </w:r>
      <w:r w:rsidRPr="00C11243">
        <w:rPr>
          <w:rFonts w:cs="Calibri"/>
          <w:b/>
          <w:highlight w:val="green"/>
          <w:u w:val="single"/>
        </w:rPr>
        <w:t>shortages</w:t>
      </w:r>
      <w:r w:rsidRPr="00C11243">
        <w:rPr>
          <w:rFonts w:cs="Calibri"/>
          <w:u w:val="single"/>
        </w:rPr>
        <w:t xml:space="preserve"> of food and water can </w:t>
      </w:r>
      <w:r w:rsidRPr="00C11243">
        <w:rPr>
          <w:rFonts w:cs="Calibri"/>
          <w:b/>
          <w:highlight w:val="green"/>
          <w:u w:val="single"/>
        </w:rPr>
        <w:t>create conflict</w:t>
      </w:r>
      <w:r w:rsidRPr="00C11243">
        <w:rPr>
          <w:rFonts w:cs="Calibri"/>
          <w:u w:val="single"/>
        </w:rPr>
        <w:t xml:space="preserve"> and social unrest. </w:t>
      </w:r>
      <w:r w:rsidRPr="00C11243">
        <w:rPr>
          <w:rFonts w:cs="Calibr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C11243">
        <w:rPr>
          <w:rFonts w:cs="Calibri"/>
          <w:u w:val="single"/>
        </w:rPr>
        <w:t>Climate change intersects with freshwater resources because it is expected to exacerbate drought and water scarcity, as well as flooding</w:t>
      </w:r>
      <w:r w:rsidRPr="00C11243">
        <w:rPr>
          <w:rFonts w:cs="Calibri"/>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C11243">
        <w:rPr>
          <w:rFonts w:cs="Calibri"/>
          <w:b/>
          <w:highlight w:val="green"/>
          <w:u w:val="single"/>
        </w:rPr>
        <w:t>Ample clean water</w:t>
      </w:r>
      <w:r w:rsidRPr="00C11243">
        <w:rPr>
          <w:rFonts w:cs="Calibri"/>
          <w:u w:val="single"/>
        </w:rPr>
        <w:t xml:space="preserve"> is not a luxury—it </w:t>
      </w:r>
      <w:r w:rsidRPr="00C11243">
        <w:rPr>
          <w:rFonts w:cs="Calibri"/>
          <w:b/>
          <w:highlight w:val="green"/>
          <w:u w:val="single"/>
        </w:rPr>
        <w:t>is essential for human survival</w:t>
      </w:r>
      <w:r w:rsidRPr="00C11243">
        <w:rPr>
          <w:rFonts w:cs="Calibri"/>
          <w:u w:val="single"/>
        </w:rPr>
        <w:t>. Consequently, cities, regions and nations that lack clean freshwater are vulnerable to social disruption and disease</w:t>
      </w:r>
      <w:r w:rsidRPr="00C11243">
        <w:rPr>
          <w:rFonts w:cs="Calibr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C11243">
        <w:rPr>
          <w:rFonts w:cs="Calibri"/>
          <w:u w:val="single"/>
        </w:rPr>
        <w:t xml:space="preserve">The combination of positive feedback loops and societal inertia is fertile ground for global environmental catastrophes </w:t>
      </w:r>
      <w:r w:rsidRPr="00C11243">
        <w:rPr>
          <w:rFonts w:cs="Calibri"/>
          <w:b/>
          <w:highlight w:val="green"/>
          <w:u w:val="single"/>
        </w:rPr>
        <w:t>Humans</w:t>
      </w:r>
      <w:r w:rsidRPr="00C11243">
        <w:rPr>
          <w:rFonts w:cs="Calibri"/>
          <w:u w:val="single"/>
        </w:rPr>
        <w:t xml:space="preserve"> are remarkably ingenious, and </w:t>
      </w:r>
      <w:r w:rsidRPr="00C11243">
        <w:rPr>
          <w:rFonts w:cs="Calibri"/>
          <w:b/>
          <w:highlight w:val="green"/>
          <w:u w:val="single"/>
        </w:rPr>
        <w:t>have adapted</w:t>
      </w:r>
      <w:r w:rsidRPr="00C11243">
        <w:rPr>
          <w:rFonts w:cs="Calibri"/>
          <w:u w:val="single"/>
        </w:rPr>
        <w:t xml:space="preserve"> to crises </w:t>
      </w:r>
      <w:r w:rsidRPr="00C11243">
        <w:rPr>
          <w:rFonts w:cs="Calibri"/>
          <w:b/>
          <w:highlight w:val="green"/>
          <w:u w:val="single"/>
        </w:rPr>
        <w:t>throughout</w:t>
      </w:r>
      <w:r w:rsidRPr="00C11243">
        <w:rPr>
          <w:rFonts w:cs="Calibri"/>
          <w:highlight w:val="green"/>
          <w:u w:val="single"/>
        </w:rPr>
        <w:t xml:space="preserve"> </w:t>
      </w:r>
      <w:r w:rsidRPr="00C11243">
        <w:rPr>
          <w:rFonts w:cs="Calibri"/>
          <w:u w:val="single"/>
        </w:rPr>
        <w:t xml:space="preserve">their </w:t>
      </w:r>
      <w:r w:rsidRPr="00C11243">
        <w:rPr>
          <w:rFonts w:cs="Calibri"/>
          <w:b/>
          <w:highlight w:val="green"/>
          <w:u w:val="single"/>
        </w:rPr>
        <w:t>history</w:t>
      </w:r>
      <w:r w:rsidRPr="00C11243">
        <w:rPr>
          <w:rFonts w:cs="Calibri"/>
          <w:u w:val="single"/>
        </w:rPr>
        <w:t xml:space="preserve">. Our doom has been repeatedly predicted, only to be averted by innovation (Ridley, 2011). </w:t>
      </w:r>
      <w:r w:rsidRPr="00C11243">
        <w:rPr>
          <w:rFonts w:cs="Calibri"/>
          <w:b/>
          <w:highlight w:val="green"/>
          <w:u w:val="single"/>
        </w:rPr>
        <w:t>However</w:t>
      </w:r>
      <w:r w:rsidRPr="00C11243">
        <w:rPr>
          <w:rFonts w:cs="Calibri"/>
          <w:u w:val="single"/>
        </w:rPr>
        <w:t xml:space="preserve">, the many </w:t>
      </w:r>
      <w:r w:rsidRPr="00C11243">
        <w:rPr>
          <w:rFonts w:cs="Calibri"/>
          <w:b/>
          <w:highlight w:val="green"/>
          <w:u w:val="single"/>
        </w:rPr>
        <w:t>stories</w:t>
      </w:r>
      <w:r w:rsidRPr="00C11243">
        <w:rPr>
          <w:rFonts w:cs="Calibri"/>
          <w:highlight w:val="green"/>
          <w:u w:val="single"/>
        </w:rPr>
        <w:t xml:space="preserve"> </w:t>
      </w:r>
      <w:r w:rsidRPr="00C11243">
        <w:rPr>
          <w:rFonts w:cs="Calibri"/>
          <w:b/>
          <w:highlight w:val="green"/>
          <w:u w:val="single"/>
        </w:rPr>
        <w:t>of</w:t>
      </w:r>
      <w:r w:rsidRPr="00C11243">
        <w:rPr>
          <w:rFonts w:cs="Calibri"/>
          <w:u w:val="single"/>
        </w:rPr>
        <w:t xml:space="preserve"> human ingenuity </w:t>
      </w:r>
      <w:r w:rsidRPr="00C11243">
        <w:rPr>
          <w:rFonts w:cs="Calibri"/>
          <w:b/>
          <w:highlight w:val="green"/>
          <w:u w:val="single"/>
        </w:rPr>
        <w:t>successfully</w:t>
      </w:r>
      <w:r w:rsidRPr="00C11243">
        <w:rPr>
          <w:rFonts w:cs="Calibri"/>
          <w:highlight w:val="green"/>
          <w:u w:val="single"/>
        </w:rPr>
        <w:t xml:space="preserve"> </w:t>
      </w:r>
      <w:r w:rsidRPr="00C11243">
        <w:rPr>
          <w:rFonts w:cs="Calibri"/>
          <w:b/>
          <w:highlight w:val="green"/>
          <w:u w:val="single"/>
        </w:rPr>
        <w:t>addressing</w:t>
      </w:r>
      <w:r w:rsidRPr="00C11243">
        <w:rPr>
          <w:rFonts w:cs="Calibri"/>
          <w:highlight w:val="green"/>
          <w:u w:val="single"/>
        </w:rPr>
        <w:t xml:space="preserve"> </w:t>
      </w:r>
      <w:r w:rsidRPr="00C11243">
        <w:rPr>
          <w:rFonts w:cs="Calibri"/>
          <w:b/>
          <w:highlight w:val="green"/>
          <w:u w:val="single"/>
        </w:rPr>
        <w:t>existential risks</w:t>
      </w:r>
      <w:r w:rsidRPr="00C11243">
        <w:rPr>
          <w:rFonts w:cs="Calibri"/>
          <w:u w:val="single"/>
        </w:rPr>
        <w:t xml:space="preserve"> such as global famine or extreme air pollution </w:t>
      </w:r>
      <w:r w:rsidRPr="00C11243">
        <w:rPr>
          <w:rFonts w:cs="Calibri"/>
          <w:b/>
          <w:highlight w:val="green"/>
          <w:u w:val="single"/>
        </w:rPr>
        <w:t>represent</w:t>
      </w:r>
      <w:r w:rsidRPr="00C11243">
        <w:rPr>
          <w:rFonts w:cs="Calibri"/>
          <w:u w:val="single"/>
        </w:rPr>
        <w:t xml:space="preserve"> environmental </w:t>
      </w:r>
      <w:r w:rsidRPr="00C11243">
        <w:rPr>
          <w:rFonts w:cs="Calibri"/>
          <w:highlight w:val="green"/>
          <w:u w:val="single"/>
        </w:rPr>
        <w:t>c</w:t>
      </w:r>
      <w:r w:rsidRPr="00C11243">
        <w:rPr>
          <w:rFonts w:cs="Calibri"/>
          <w:b/>
          <w:highlight w:val="green"/>
          <w:u w:val="single"/>
        </w:rPr>
        <w:t>hallenges that are</w:t>
      </w:r>
      <w:r w:rsidRPr="00C11243">
        <w:rPr>
          <w:rFonts w:cs="Calibri"/>
          <w:highlight w:val="green"/>
          <w:u w:val="single"/>
        </w:rPr>
        <w:t xml:space="preserve"> </w:t>
      </w:r>
      <w:r w:rsidRPr="00C11243">
        <w:rPr>
          <w:rFonts w:cs="Calibri"/>
          <w:u w:val="single"/>
        </w:rPr>
        <w:t xml:space="preserve">largely </w:t>
      </w:r>
      <w:r w:rsidRPr="00C11243">
        <w:rPr>
          <w:rFonts w:cs="Calibri"/>
          <w:b/>
          <w:highlight w:val="green"/>
          <w:u w:val="single"/>
        </w:rPr>
        <w:t>linear</w:t>
      </w:r>
      <w:r w:rsidRPr="00C11243">
        <w:rPr>
          <w:rFonts w:cs="Calibri"/>
          <w:highlight w:val="green"/>
          <w:u w:val="single"/>
        </w:rPr>
        <w:t xml:space="preserve">, </w:t>
      </w:r>
      <w:r w:rsidRPr="00C11243">
        <w:rPr>
          <w:rFonts w:cs="Calibri"/>
          <w:u w:val="single"/>
        </w:rPr>
        <w:t xml:space="preserve">have immediate consequences, </w:t>
      </w:r>
      <w:r w:rsidRPr="00C11243">
        <w:rPr>
          <w:rFonts w:cs="Calibri"/>
          <w:b/>
          <w:highlight w:val="green"/>
          <w:u w:val="single"/>
        </w:rPr>
        <w:t>and operate without positive feedbacks</w:t>
      </w:r>
      <w:r w:rsidRPr="00C11243">
        <w:rPr>
          <w:rFonts w:cs="Calibri"/>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C11243">
        <w:rPr>
          <w:rFonts w:cs="Calibri"/>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C11243">
        <w:rPr>
          <w:rFonts w:cs="Calibri"/>
          <w:u w:val="single"/>
        </w:rPr>
        <w:t xml:space="preserve">/). Secondly, unlike past environmental challenges, </w:t>
      </w:r>
      <w:r w:rsidRPr="00C11243">
        <w:rPr>
          <w:rFonts w:cs="Calibri"/>
          <w:b/>
          <w:bCs/>
          <w:u w:val="single"/>
        </w:rPr>
        <w:t>the Earth’s climate system is rife with positive feedback loops</w:t>
      </w:r>
      <w:r w:rsidRPr="00C11243">
        <w:rPr>
          <w:rFonts w:cs="Calibri"/>
          <w:u w:val="single"/>
        </w:rPr>
        <w:t xml:space="preserve">. In particular, as CO2 increases and the climate warms, that </w:t>
      </w:r>
      <w:r w:rsidRPr="00C11243">
        <w:rPr>
          <w:rFonts w:cs="Calibri"/>
          <w:b/>
          <w:bCs/>
          <w:u w:val="single"/>
        </w:rPr>
        <w:t>very warming can cause more CO2 release</w:t>
      </w:r>
      <w:r w:rsidRPr="00C11243">
        <w:rPr>
          <w:rFonts w:cs="Calibri"/>
          <w:u w:val="single"/>
        </w:rPr>
        <w:t xml:space="preserve"> which further increases global warming, and then more CO2, and so on.</w:t>
      </w:r>
      <w:r w:rsidRPr="00C11243">
        <w:rPr>
          <w:rFonts w:cs="Calibri"/>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C11243">
        <w:rPr>
          <w:rFonts w:cs="Calibri"/>
          <w:b/>
          <w:highlight w:val="green"/>
          <w:u w:val="single"/>
        </w:rPr>
        <w:t>forest fires will become more</w:t>
      </w:r>
      <w:r w:rsidRPr="00C11243">
        <w:rPr>
          <w:rFonts w:cs="Calibri"/>
          <w:b/>
          <w:u w:val="single"/>
        </w:rPr>
        <w:t xml:space="preserve"> </w:t>
      </w:r>
      <w:r w:rsidRPr="00C11243">
        <w:rPr>
          <w:rFonts w:cs="Calibri"/>
          <w:b/>
          <w:highlight w:val="green"/>
          <w:u w:val="single"/>
        </w:rPr>
        <w:t>frequent</w:t>
      </w:r>
      <w:r w:rsidRPr="00C11243">
        <w:rPr>
          <w:rFonts w:cs="Calibri"/>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C11243">
        <w:rPr>
          <w:rFonts w:cs="Calibri"/>
          <w:u w:val="single"/>
        </w:rPr>
        <w:t xml:space="preserve">This </w:t>
      </w:r>
      <w:r w:rsidRPr="00C11243">
        <w:rPr>
          <w:rFonts w:cs="Calibri"/>
          <w:b/>
          <w:highlight w:val="green"/>
          <w:u w:val="single"/>
        </w:rPr>
        <w:t>catastrophic fire</w:t>
      </w:r>
      <w:r w:rsidRPr="00C11243">
        <w:rPr>
          <w:rFonts w:cs="Calibri"/>
          <w:u w:val="single"/>
        </w:rPr>
        <w:t xml:space="preserve"> embodies the sorts of positive feedbacks and interacting factors that </w:t>
      </w:r>
      <w:r w:rsidRPr="00C11243">
        <w:rPr>
          <w:rFonts w:cs="Calibri"/>
          <w:b/>
          <w:highlight w:val="green"/>
          <w:u w:val="single"/>
        </w:rPr>
        <w:t>could catch humanity off-guard and produce a</w:t>
      </w:r>
      <w:r w:rsidRPr="00C11243">
        <w:rPr>
          <w:rFonts w:cs="Calibri"/>
          <w:highlight w:val="green"/>
          <w:u w:val="single"/>
        </w:rPr>
        <w:t xml:space="preserve"> </w:t>
      </w:r>
      <w:r w:rsidRPr="00C11243">
        <w:rPr>
          <w:rFonts w:cs="Calibri"/>
          <w:u w:val="single"/>
        </w:rPr>
        <w:t xml:space="preserve">true </w:t>
      </w:r>
      <w:r w:rsidRPr="00C11243">
        <w:rPr>
          <w:rFonts w:cs="Calibri"/>
          <w:b/>
          <w:highlight w:val="green"/>
          <w:u w:val="single"/>
        </w:rPr>
        <w:t>apocalyptic event.</w:t>
      </w:r>
      <w:r w:rsidRPr="00C11243">
        <w:rPr>
          <w:rFonts w:cs="Calibri"/>
          <w:highlight w:val="green"/>
          <w:u w:val="single"/>
        </w:rPr>
        <w:t xml:space="preserve"> </w:t>
      </w:r>
      <w:r w:rsidRPr="00C11243">
        <w:rPr>
          <w:rFonts w:cs="Calibri"/>
          <w:u w:val="single"/>
        </w:rPr>
        <w:t>Record-breaking rains produced an extraordinary flush of new vegetation, that then dried out as record heat waves and dry conditions took hold, coupled with stronger than normal winds, and ignition.</w:t>
      </w:r>
      <w:r w:rsidRPr="00C11243">
        <w:rPr>
          <w:rFonts w:cs="Calibri"/>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C11243">
        <w:rPr>
          <w:rFonts w:cs="Calibri"/>
          <w:u w:val="single"/>
        </w:rPr>
        <w:t xml:space="preserve">The key lesson from the long list of potentially positive feedbacks and their interactions is that </w:t>
      </w:r>
      <w:r w:rsidRPr="00C11243">
        <w:rPr>
          <w:rFonts w:cs="Calibri"/>
          <w:b/>
          <w:highlight w:val="green"/>
          <w:u w:val="single"/>
        </w:rPr>
        <w:t>runaway climate change,</w:t>
      </w:r>
      <w:r w:rsidRPr="00C11243">
        <w:rPr>
          <w:rFonts w:cs="Calibri"/>
          <w:u w:val="single"/>
        </w:rPr>
        <w:t xml:space="preserve"> and runaway perturbations have to be taken as a serious possibility</w:t>
      </w:r>
      <w:r w:rsidRPr="00C11243">
        <w:rPr>
          <w:rFonts w:cs="Calibri"/>
          <w:sz w:val="16"/>
        </w:rPr>
        <w:t>. Table 2 is just a snapshot of the type of feedbacks that have been identified (see Supplementary material for a more thorough explanation of positive feedback loops).</w:t>
      </w:r>
      <w:r w:rsidRPr="00C11243">
        <w:rPr>
          <w:rFonts w:cs="Calibri"/>
          <w:u w:val="single"/>
        </w:rPr>
        <w:t xml:space="preserve"> However, this list is not exhaustive and the possibility of undiscovered positive feedbacks </w:t>
      </w:r>
      <w:r w:rsidRPr="00C11243">
        <w:rPr>
          <w:rFonts w:cs="Calibri"/>
          <w:b/>
          <w:highlight w:val="green"/>
          <w:u w:val="single"/>
        </w:rPr>
        <w:t>portends</w:t>
      </w:r>
      <w:r w:rsidRPr="00C11243">
        <w:rPr>
          <w:rFonts w:cs="Calibri"/>
          <w:u w:val="single"/>
        </w:rPr>
        <w:t xml:space="preserve"> even greater </w:t>
      </w:r>
      <w:r w:rsidRPr="00C11243">
        <w:rPr>
          <w:rFonts w:cs="Calibri"/>
          <w:b/>
          <w:highlight w:val="green"/>
          <w:u w:val="single"/>
        </w:rPr>
        <w:t>existential risks</w:t>
      </w:r>
      <w:r w:rsidRPr="00C11243">
        <w:rPr>
          <w:rFonts w:cs="Calibri"/>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CED392D" w14:textId="68F7EE12" w:rsidR="00761206" w:rsidRPr="00761206" w:rsidRDefault="00C30FAE" w:rsidP="00A24000">
      <w:pPr>
        <w:pStyle w:val="Heading2"/>
      </w:pPr>
      <w:r>
        <w:t>Case</w:t>
      </w:r>
    </w:p>
    <w:p w14:paraId="0EC49946" w14:textId="06480272" w:rsidR="00FB0ECE" w:rsidRDefault="00FB0ECE" w:rsidP="00FB0ECE">
      <w:pPr>
        <w:pStyle w:val="Heading3"/>
        <w:rPr>
          <w:rFonts w:cs="Calibri"/>
        </w:rPr>
      </w:pPr>
      <w:r>
        <w:rPr>
          <w:rFonts w:cs="Calibri"/>
        </w:rPr>
        <w:t>1NC – Framing</w:t>
      </w:r>
    </w:p>
    <w:p w14:paraId="663889C4" w14:textId="041C101D" w:rsidR="00B435E0" w:rsidRDefault="00B435E0" w:rsidP="009276FF">
      <w:pPr>
        <w:pStyle w:val="Heading4"/>
        <w:rPr>
          <w:rFonts w:cs="Arial"/>
        </w:rPr>
      </w:pPr>
      <w:r>
        <w:rPr>
          <w:rFonts w:cs="Arial"/>
        </w:rPr>
        <w:t>The standard is maximizing expected wellbeing.</w:t>
      </w:r>
    </w:p>
    <w:p w14:paraId="495D5E3B" w14:textId="1269218B" w:rsidR="009276FF" w:rsidRPr="00730CE9" w:rsidRDefault="009276FF" w:rsidP="009276FF">
      <w:pPr>
        <w:pStyle w:val="Heading4"/>
        <w:rPr>
          <w:rFonts w:cs="Arial"/>
        </w:rPr>
      </w:pPr>
      <w:r>
        <w:rPr>
          <w:rFonts w:cs="Arial"/>
        </w:rPr>
        <w:t>Extinction</w:t>
      </w:r>
      <w:r w:rsidRPr="00730CE9">
        <w:rPr>
          <w:rFonts w:cs="Arial"/>
        </w:rPr>
        <w:t xml:space="preserve"> outweighs---it’s the upmost moral evil and disavowal of the risk makes it more likely.</w:t>
      </w:r>
    </w:p>
    <w:p w14:paraId="1DF4D75A" w14:textId="77777777" w:rsidR="009276FF" w:rsidRPr="00AE4834" w:rsidRDefault="009276FF" w:rsidP="009276FF">
      <w:pPr>
        <w:rPr>
          <w:rStyle w:val="Style13ptBold"/>
          <w:b w:val="0"/>
        </w:rPr>
      </w:pPr>
      <w:r w:rsidRPr="00AE4834">
        <w:rPr>
          <w:rStyle w:val="Style13ptBold"/>
          <w:rFonts w:eastAsia="Calibri"/>
        </w:rPr>
        <w:t>Burns</w:t>
      </w:r>
      <w:r w:rsidRPr="00AE4834">
        <w:rPr>
          <w:rStyle w:val="Style13ptBold"/>
        </w:rPr>
        <w:t xml:space="preserve"> 2017 </w:t>
      </w:r>
      <w:r w:rsidRPr="002818B5">
        <w:t xml:space="preserve">(Elizabeth Finneron-Burns is a Teaching Fellow at the University of Warwick and an Affiliated Researcher at the Institute for Futures Studies in Stockholm, What’s wrong with human extinction?, </w:t>
      </w:r>
      <w:hyperlink r:id="rId12"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139275EE" w14:textId="2217AE3D" w:rsidR="00FB0ECE" w:rsidRPr="00FB0ECE" w:rsidRDefault="009276FF" w:rsidP="00FB0ECE">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076E988B" w14:textId="179AA5D2" w:rsidR="004A0737" w:rsidRDefault="004A0737" w:rsidP="00972A1E">
      <w:pPr>
        <w:pStyle w:val="Heading3"/>
        <w:rPr>
          <w:rFonts w:cs="Calibri"/>
        </w:rPr>
      </w:pPr>
      <w:r>
        <w:rPr>
          <w:rFonts w:cs="Calibri"/>
        </w:rPr>
        <w:t>1NC – Capitalism</w:t>
      </w:r>
    </w:p>
    <w:p w14:paraId="143AA010" w14:textId="43292E80" w:rsidR="00201AEC" w:rsidRPr="00201AEC" w:rsidRDefault="00201AEC" w:rsidP="00201AEC">
      <w:pPr>
        <w:pStyle w:val="Heading4"/>
      </w:pPr>
      <w:r>
        <w:t>They didn’t read an impact to cap</w:t>
      </w:r>
    </w:p>
    <w:p w14:paraId="7399849D" w14:textId="0C481D21" w:rsidR="003F52D2" w:rsidRPr="003F52D2" w:rsidRDefault="00DA112A" w:rsidP="003F52D2">
      <w:pPr>
        <w:pStyle w:val="Heading4"/>
      </w:pPr>
      <w:r>
        <w:t>Independently, capitalism</w:t>
      </w:r>
      <w:r w:rsidR="003F52D2">
        <w:t xml:space="preserve"> is </w:t>
      </w:r>
      <w:r w:rsidR="003F52D2">
        <w:rPr>
          <w:u w:val="single"/>
        </w:rPr>
        <w:t>sustainable</w:t>
      </w:r>
      <w:r w:rsidR="003F52D2">
        <w:t xml:space="preserve"> and solves warming</w:t>
      </w:r>
    </w:p>
    <w:p w14:paraId="63817757" w14:textId="77777777" w:rsidR="003F52D2" w:rsidRPr="009A34ED" w:rsidRDefault="003F52D2" w:rsidP="003F52D2">
      <w:r w:rsidRPr="009A34ED">
        <w:rPr>
          <w:rStyle w:val="Style13ptBold"/>
        </w:rPr>
        <w:t>Hausfather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Essess, the chief scientist at C3.ai, and the cofounder and chief scientist of Efficiency 2.0. He also worked as a research scientist with Berkeley Earth, was the senior climate analyst at Project Drawdown, and the US analyst for Carbon Brief. He has masters degrees in environmental science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w:t>
      </w:r>
    </w:p>
    <w:p w14:paraId="0EB17B9B" w14:textId="4BB2B653" w:rsidR="004A0737" w:rsidRPr="004A0737" w:rsidRDefault="003F52D2" w:rsidP="004A0737">
      <w:r w:rsidRPr="00740FF9">
        <w:rPr>
          <w:sz w:val="16"/>
        </w:rPr>
        <w:t xml:space="preserve">The </w:t>
      </w:r>
      <w:r w:rsidRPr="009A34ED">
        <w:rPr>
          <w:rStyle w:val="StyleUnderline"/>
        </w:rPr>
        <w:t xml:space="preserve">past 30 years have seen immense progress </w:t>
      </w:r>
      <w:r w:rsidRPr="009A34ED">
        <w:rPr>
          <w:rStyle w:val="Emphasis"/>
        </w:rPr>
        <w:t xml:space="preserve">in </w:t>
      </w:r>
      <w:r w:rsidRPr="009207A1">
        <w:rPr>
          <w:rStyle w:val="Emphasis"/>
          <w:highlight w:val="green"/>
        </w:rPr>
        <w:t>improving</w:t>
      </w:r>
      <w:r w:rsidRPr="009A34ED">
        <w:rPr>
          <w:rStyle w:val="Emphasis"/>
        </w:rPr>
        <w:t xml:space="preserve"> the </w:t>
      </w:r>
      <w:r w:rsidRPr="009207A1">
        <w:rPr>
          <w:rStyle w:val="Emphasis"/>
          <w:highlight w:val="green"/>
        </w:rPr>
        <w:t>quality of life</w:t>
      </w:r>
      <w:r w:rsidRPr="009A34ED">
        <w:rPr>
          <w:rStyle w:val="Emphasis"/>
        </w:rPr>
        <w:t xml:space="preserve"> for much of humanity</w:t>
      </w:r>
      <w:r w:rsidRPr="009A34ED">
        <w:rPr>
          <w:rStyle w:val="StyleUnderline"/>
        </w:rPr>
        <w:t>.</w:t>
      </w:r>
      <w:r w:rsidRPr="00740FF9">
        <w:rPr>
          <w:sz w:val="16"/>
        </w:rPr>
        <w:t xml:space="preserve"> Extreme </w:t>
      </w:r>
      <w:r w:rsidRPr="009207A1">
        <w:rPr>
          <w:rStyle w:val="StyleUnderline"/>
          <w:highlight w:val="green"/>
        </w:rPr>
        <w:t>poverty</w:t>
      </w:r>
      <w:r w:rsidRPr="00740FF9">
        <w:rPr>
          <w:sz w:val="16"/>
        </w:rPr>
        <w:t xml:space="preserve"> — the number of people living on less than $1.90 per day — </w:t>
      </w:r>
      <w:r w:rsidRPr="009A34ED">
        <w:rPr>
          <w:rStyle w:val="StyleUnderline"/>
        </w:rPr>
        <w:t xml:space="preserve">has fallen by nearly two-thirds, </w:t>
      </w:r>
      <w:r w:rsidRPr="009207A1">
        <w:rPr>
          <w:rStyle w:val="StyleUnderline"/>
          <w:highlight w:val="green"/>
        </w:rPr>
        <w:t xml:space="preserve">from 1.9 </w:t>
      </w:r>
      <w:r w:rsidRPr="009207A1">
        <w:rPr>
          <w:rStyle w:val="Emphasis"/>
          <w:highlight w:val="green"/>
        </w:rPr>
        <w:t>billion to</w:t>
      </w:r>
      <w:r w:rsidRPr="009A34ED">
        <w:rPr>
          <w:rStyle w:val="StyleUnderline"/>
        </w:rPr>
        <w:t xml:space="preserve"> around </w:t>
      </w:r>
      <w:r w:rsidRPr="009207A1">
        <w:rPr>
          <w:rStyle w:val="StyleUnderline"/>
          <w:highlight w:val="green"/>
        </w:rPr>
        <w:t xml:space="preserve">650 </w:t>
      </w:r>
      <w:r w:rsidRPr="009207A1">
        <w:rPr>
          <w:rStyle w:val="Emphasis"/>
          <w:highlight w:val="green"/>
        </w:rPr>
        <w:t>million</w:t>
      </w:r>
      <w:r w:rsidRPr="00740FF9">
        <w:rPr>
          <w:sz w:val="16"/>
        </w:rPr>
        <w:t xml:space="preserve">. </w:t>
      </w:r>
      <w:r w:rsidRPr="009207A1">
        <w:rPr>
          <w:rStyle w:val="StyleUnderline"/>
          <w:highlight w:val="green"/>
        </w:rPr>
        <w:t>Life expectancy has risen</w:t>
      </w:r>
      <w:r w:rsidRPr="00740FF9">
        <w:rPr>
          <w:sz w:val="16"/>
        </w:rPr>
        <w:t xml:space="preserve"> in most of the world, </w:t>
      </w:r>
      <w:r w:rsidRPr="009A34ED">
        <w:rPr>
          <w:rStyle w:val="StyleUnderline"/>
        </w:rPr>
        <w:t>along with literacy and access to education</w:t>
      </w:r>
      <w:r w:rsidRPr="00740FF9">
        <w:rPr>
          <w:sz w:val="16"/>
        </w:rPr>
        <w:t xml:space="preserve">, </w:t>
      </w:r>
      <w:r w:rsidRPr="009A34ED">
        <w:rPr>
          <w:rStyle w:val="StyleUnderline"/>
        </w:rPr>
        <w:t>while infant mortality has fallen</w:t>
      </w:r>
      <w:r w:rsidRPr="00740FF9">
        <w:rPr>
          <w:sz w:val="16"/>
        </w:rPr>
        <w:t xml:space="preserve">. Despite perceptions to the contrary, </w:t>
      </w:r>
      <w:r w:rsidRPr="00740FF9">
        <w:rPr>
          <w:rStyle w:val="Emphasis"/>
        </w:rPr>
        <w:t xml:space="preserve">the average person born today is likely to have access to more opportunities and have a </w:t>
      </w:r>
      <w:r w:rsidRPr="009207A1">
        <w:rPr>
          <w:rStyle w:val="Emphasis"/>
          <w:highlight w:val="green"/>
        </w:rPr>
        <w:t xml:space="preserve">better </w:t>
      </w:r>
      <w:r w:rsidRPr="00740FF9">
        <w:rPr>
          <w:rStyle w:val="Emphasis"/>
        </w:rPr>
        <w:t xml:space="preserve">quality of </w:t>
      </w:r>
      <w:r w:rsidRPr="009207A1">
        <w:rPr>
          <w:rStyle w:val="Emphasis"/>
          <w:highlight w:val="green"/>
        </w:rPr>
        <w:t>life than at any other point</w:t>
      </w:r>
      <w:r w:rsidRPr="009A34ED">
        <w:rPr>
          <w:rStyle w:val="Emphasis"/>
        </w:rPr>
        <w:t xml:space="preserve"> in human history</w:t>
      </w:r>
      <w:r w:rsidRPr="00740FF9">
        <w:rPr>
          <w:sz w:val="16"/>
        </w:rPr>
        <w:t xml:space="preserve">. </w:t>
      </w:r>
      <w:r w:rsidRPr="009A34ED">
        <w:rPr>
          <w:rStyle w:val="StyleUnderline"/>
        </w:rPr>
        <w:t xml:space="preserve">Much of this increase in human wellbeing has been </w:t>
      </w:r>
      <w:r w:rsidRPr="009207A1">
        <w:rPr>
          <w:rStyle w:val="StyleUnderline"/>
          <w:highlight w:val="green"/>
        </w:rPr>
        <w:t>propelled by</w:t>
      </w:r>
      <w:r w:rsidRPr="009A34ED">
        <w:rPr>
          <w:rStyle w:val="StyleUnderline"/>
        </w:rPr>
        <w:t xml:space="preserve"> rapid </w:t>
      </w:r>
      <w:r w:rsidRPr="009207A1">
        <w:rPr>
          <w:rStyle w:val="StyleUnderline"/>
          <w:highlight w:val="green"/>
        </w:rPr>
        <w:t>economic growth</w:t>
      </w:r>
      <w:r w:rsidRPr="009A34ED">
        <w:rPr>
          <w:rStyle w:val="StyleUnderline"/>
        </w:rPr>
        <w:t xml:space="preserve"> driven largely by state-led industrial policy, particularly in poor-to-middle income countries.</w:t>
      </w:r>
      <w:r>
        <w:rPr>
          <w:rStyle w:val="StyleUnderline"/>
        </w:rPr>
        <w:t xml:space="preserve"> </w:t>
      </w:r>
      <w:r w:rsidRPr="00740FF9">
        <w:rPr>
          <w:sz w:val="16"/>
        </w:rPr>
        <w:t xml:space="preserve">However, </w:t>
      </w:r>
      <w:r w:rsidRPr="009A34ED">
        <w:rPr>
          <w:rStyle w:val="StyleUnderline"/>
        </w:rPr>
        <w:t>this growth has come at a cost</w:t>
      </w:r>
      <w:r w:rsidRPr="00740FF9">
        <w:rPr>
          <w:sz w:val="16"/>
        </w:rPr>
        <w:t xml:space="preserve">: </w:t>
      </w:r>
      <w:r w:rsidRPr="009A34ED">
        <w:rPr>
          <w:rStyle w:val="StyleUnderline"/>
        </w:rPr>
        <w:t>between 1990 and 2019</w:t>
      </w:r>
      <w:r w:rsidRPr="00740FF9">
        <w:rPr>
          <w:sz w:val="16"/>
        </w:rPr>
        <w:t xml:space="preserve">, global </w:t>
      </w:r>
      <w:r w:rsidRPr="009A34ED">
        <w:rPr>
          <w:rStyle w:val="StyleUnderline"/>
        </w:rPr>
        <w:t xml:space="preserve">emissions of CO2 </w:t>
      </w:r>
      <w:r w:rsidRPr="009A34ED">
        <w:rPr>
          <w:rStyle w:val="Emphasis"/>
        </w:rPr>
        <w:t>increased by 56%.</w:t>
      </w:r>
      <w:r w:rsidRPr="00740FF9">
        <w:rPr>
          <w:sz w:val="16"/>
        </w:rPr>
        <w:t xml:space="preserve"> </w:t>
      </w:r>
      <w:r w:rsidRPr="00740FF9">
        <w:rPr>
          <w:rStyle w:val="StyleUnderline"/>
        </w:rPr>
        <w:t>Historically,</w:t>
      </w:r>
      <w:r w:rsidRPr="009A34ED">
        <w:rPr>
          <w:rStyle w:val="StyleUnderline"/>
        </w:rPr>
        <w:t xml:space="preserve"> economic growth has been closely linked to increased energy consumption</w:t>
      </w:r>
      <w:r w:rsidRPr="00740FF9">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w:t>
      </w:r>
      <w:r w:rsidRPr="009207A1">
        <w:rPr>
          <w:sz w:val="16"/>
          <w:highlight w:val="green"/>
        </w:rPr>
        <w:t xml:space="preserve">. </w:t>
      </w:r>
      <w:r w:rsidRPr="009207A1">
        <w:rPr>
          <w:rStyle w:val="StyleUnderline"/>
          <w:highlight w:val="green"/>
        </w:rPr>
        <w:t>Over the</w:t>
      </w:r>
      <w:r w:rsidRPr="009A34ED">
        <w:rPr>
          <w:rStyle w:val="StyleUnderline"/>
        </w:rPr>
        <w:t xml:space="preserve"> past 15 </w:t>
      </w:r>
      <w:r w:rsidRPr="009207A1">
        <w:rPr>
          <w:rStyle w:val="StyleUnderline"/>
          <w:highlight w:val="green"/>
        </w:rPr>
        <w:t>years,</w:t>
      </w:r>
      <w:r w:rsidRPr="009A34ED">
        <w:rPr>
          <w:rStyle w:val="StyleUnderline"/>
        </w:rPr>
        <w:t xml:space="preserve"> however, </w:t>
      </w:r>
      <w:r w:rsidRPr="009207A1">
        <w:rPr>
          <w:rStyle w:val="Emphasis"/>
          <w:highlight w:val="green"/>
        </w:rPr>
        <w:t>something has begun to change</w:t>
      </w:r>
      <w:r w:rsidRPr="009A34ED">
        <w:rPr>
          <w:rStyle w:val="Emphasis"/>
        </w:rPr>
        <w:t>.</w:t>
      </w:r>
      <w:r w:rsidRPr="00740FF9">
        <w:rPr>
          <w:sz w:val="16"/>
        </w:rPr>
        <w:t xml:space="preserve"> Rather than a 21st century dominated by coal that energy modelers foresaw, </w:t>
      </w:r>
      <w:r w:rsidRPr="00740FF9">
        <w:rPr>
          <w:rStyle w:val="Emphasis"/>
        </w:rPr>
        <w:t xml:space="preserve">global </w:t>
      </w:r>
      <w:r w:rsidRPr="009207A1">
        <w:rPr>
          <w:rStyle w:val="Emphasis"/>
          <w:highlight w:val="green"/>
        </w:rPr>
        <w:t>coal</w:t>
      </w:r>
      <w:r w:rsidRPr="00740FF9">
        <w:rPr>
          <w:rStyle w:val="Emphasis"/>
        </w:rPr>
        <w:t xml:space="preserve"> use peaked in 2013 and is now </w:t>
      </w:r>
      <w:r w:rsidRPr="009207A1">
        <w:rPr>
          <w:rStyle w:val="Emphasis"/>
          <w:highlight w:val="green"/>
        </w:rPr>
        <w:t>in</w:t>
      </w:r>
      <w:r w:rsidRPr="00740FF9">
        <w:rPr>
          <w:rStyle w:val="Emphasis"/>
        </w:rPr>
        <w:t xml:space="preserve"> </w:t>
      </w:r>
      <w:r w:rsidRPr="009207A1">
        <w:rPr>
          <w:rStyle w:val="Emphasis"/>
          <w:highlight w:val="green"/>
        </w:rPr>
        <w:t>structural decline</w:t>
      </w:r>
      <w:r w:rsidRPr="00740FF9">
        <w:rPr>
          <w:sz w:val="16"/>
        </w:rPr>
        <w:t xml:space="preserve">. </w:t>
      </w:r>
      <w:r w:rsidRPr="00740FF9">
        <w:rPr>
          <w:rStyle w:val="StyleUnderline"/>
        </w:rPr>
        <w:t xml:space="preserve">We have succeeded in making </w:t>
      </w:r>
      <w:r w:rsidRPr="009207A1">
        <w:rPr>
          <w:rStyle w:val="StyleUnderline"/>
          <w:highlight w:val="green"/>
        </w:rPr>
        <w:t>clean energy cheap</w:t>
      </w:r>
      <w:r w:rsidRPr="00740FF9">
        <w:rPr>
          <w:rStyle w:val="StyleUnderline"/>
        </w:rPr>
        <w:t xml:space="preserve">, with solar power and battery storage </w:t>
      </w:r>
      <w:r w:rsidRPr="009207A1">
        <w:rPr>
          <w:rStyle w:val="StyleUnderline"/>
          <w:highlight w:val="green"/>
        </w:rPr>
        <w:t>costs falling</w:t>
      </w:r>
      <w:r w:rsidRPr="00740FF9">
        <w:rPr>
          <w:rStyle w:val="StyleUnderline"/>
        </w:rPr>
        <w:t xml:space="preserve"> 10-fold since 2009</w:t>
      </w:r>
      <w:r w:rsidRPr="00740FF9">
        <w:rPr>
          <w:sz w:val="16"/>
        </w:rPr>
        <w:t xml:space="preserve">. The world produced more electricity from clean energy — </w:t>
      </w:r>
      <w:r w:rsidRPr="00740FF9">
        <w:rPr>
          <w:rStyle w:val="StyleUnderline"/>
        </w:rPr>
        <w:t>solar, wind, hydro, and nuclear — than from coal over the past two years</w:t>
      </w:r>
      <w:r w:rsidRPr="00740FF9">
        <w:rPr>
          <w:sz w:val="16"/>
        </w:rPr>
        <w:t xml:space="preserve">. And, according to some major oil companies, </w:t>
      </w:r>
      <w:r w:rsidRPr="00740FF9">
        <w:rPr>
          <w:rStyle w:val="Emphasis"/>
        </w:rPr>
        <w:t xml:space="preserve">peak </w:t>
      </w:r>
      <w:r w:rsidRPr="009207A1">
        <w:rPr>
          <w:rStyle w:val="Emphasis"/>
          <w:highlight w:val="green"/>
        </w:rPr>
        <w:t>oil</w:t>
      </w:r>
      <w:r w:rsidRPr="00740FF9">
        <w:rPr>
          <w:rStyle w:val="Emphasis"/>
        </w:rPr>
        <w:t xml:space="preserve"> is upon us</w:t>
      </w:r>
      <w:r w:rsidRPr="00740FF9">
        <w:rPr>
          <w:sz w:val="16"/>
        </w:rPr>
        <w:t xml:space="preserve"> — not because we have run out of cheap oil to produce, but because </w:t>
      </w:r>
      <w:r w:rsidRPr="009207A1">
        <w:rPr>
          <w:rStyle w:val="StyleUnderline"/>
          <w:highlight w:val="green"/>
        </w:rPr>
        <w:t>demand is falling</w:t>
      </w:r>
      <w:r w:rsidRPr="00740FF9">
        <w:rPr>
          <w:rStyle w:val="StyleUnderline"/>
        </w:rPr>
        <w:t xml:space="preserve"> and </w:t>
      </w:r>
      <w:r w:rsidRPr="009207A1">
        <w:rPr>
          <w:rStyle w:val="StyleUnderline"/>
          <w:highlight w:val="green"/>
        </w:rPr>
        <w:t>companies expect further decline</w:t>
      </w:r>
      <w:r w:rsidRPr="00740FF9">
        <w:rPr>
          <w:rStyle w:val="StyleUnderline"/>
        </w:rPr>
        <w:t xml:space="preserve"> as consumers increasingly shift to electric vehicles.</w:t>
      </w:r>
      <w:r>
        <w:rPr>
          <w:rStyle w:val="StyleUnderline"/>
        </w:rPr>
        <w:t xml:space="preserve"> </w:t>
      </w:r>
      <w:r w:rsidRPr="00740FF9">
        <w:rPr>
          <w:sz w:val="16"/>
        </w:rPr>
        <w:t xml:space="preserve">The </w:t>
      </w:r>
      <w:r w:rsidRPr="00740FF9">
        <w:rPr>
          <w:rStyle w:val="StyleUnderline"/>
        </w:rPr>
        <w:t xml:space="preserve">world has long been experiencing a relative </w:t>
      </w:r>
      <w:r w:rsidRPr="009207A1">
        <w:rPr>
          <w:rStyle w:val="Emphasis"/>
          <w:highlight w:val="green"/>
        </w:rPr>
        <w:t>decoupling</w:t>
      </w:r>
      <w:r w:rsidRPr="009207A1">
        <w:rPr>
          <w:sz w:val="16"/>
          <w:highlight w:val="green"/>
        </w:rPr>
        <w:t xml:space="preserve"> </w:t>
      </w:r>
      <w:r w:rsidRPr="009207A1">
        <w:rPr>
          <w:rStyle w:val="StyleUnderline"/>
          <w:highlight w:val="green"/>
        </w:rPr>
        <w:t>between</w:t>
      </w:r>
      <w:r w:rsidRPr="00740FF9">
        <w:rPr>
          <w:rStyle w:val="StyleUnderline"/>
        </w:rPr>
        <w:t xml:space="preserve"> economic </w:t>
      </w:r>
      <w:r w:rsidRPr="009207A1">
        <w:rPr>
          <w:rStyle w:val="StyleUnderline"/>
          <w:highlight w:val="green"/>
        </w:rPr>
        <w:t>growth and</w:t>
      </w:r>
      <w:r w:rsidRPr="00740FF9">
        <w:rPr>
          <w:rStyle w:val="StyleUnderline"/>
        </w:rPr>
        <w:t xml:space="preserve"> CO2 </w:t>
      </w:r>
      <w:r w:rsidRPr="009207A1">
        <w:rPr>
          <w:rStyle w:val="StyleUnderline"/>
          <w:highlight w:val="green"/>
        </w:rPr>
        <w:t>emissions</w:t>
      </w:r>
      <w:r w:rsidRPr="009207A1">
        <w:rPr>
          <w:sz w:val="16"/>
          <w:highlight w:val="green"/>
        </w:rPr>
        <w:t>,</w:t>
      </w:r>
      <w:r w:rsidRPr="00740FF9">
        <w:rPr>
          <w:sz w:val="16"/>
        </w:rPr>
        <w:t xml:space="preserve"> </w:t>
      </w:r>
      <w:r w:rsidRPr="00740FF9">
        <w:rPr>
          <w:rStyle w:val="StyleUnderline"/>
        </w:rPr>
        <w:t xml:space="preserve">with the emissions per unit of GDP </w:t>
      </w:r>
      <w:r w:rsidRPr="00740FF9">
        <w:rPr>
          <w:rStyle w:val="Emphasis"/>
        </w:rPr>
        <w:t>falling for the past 60 years</w:t>
      </w:r>
      <w:r w:rsidRPr="00740FF9">
        <w:rPr>
          <w:sz w:val="16"/>
        </w:rPr>
        <w:t xml:space="preserve">. </w:t>
      </w:r>
      <w:r w:rsidRPr="00740FF9">
        <w:rPr>
          <w:rStyle w:val="StyleUnderline"/>
        </w:rPr>
        <w:t>This is the case even in countries like</w:t>
      </w:r>
      <w:r w:rsidRPr="00740FF9">
        <w:rPr>
          <w:sz w:val="16"/>
        </w:rPr>
        <w:t xml:space="preserve"> </w:t>
      </w:r>
      <w:r w:rsidRPr="00740FF9">
        <w:rPr>
          <w:rStyle w:val="Emphasis"/>
        </w:rPr>
        <w:t>India and China</w:t>
      </w:r>
      <w:r w:rsidRPr="00740FF9">
        <w:rPr>
          <w:sz w:val="16"/>
        </w:rPr>
        <w:t xml:space="preserve"> that </w:t>
      </w:r>
      <w:r w:rsidRPr="00740FF9">
        <w:rPr>
          <w:rStyle w:val="StyleUnderline"/>
        </w:rPr>
        <w:t>have been undergoing rapid</w:t>
      </w:r>
      <w:r w:rsidRPr="00740FF9">
        <w:rPr>
          <w:sz w:val="16"/>
        </w:rPr>
        <w:t xml:space="preserve"> economic </w:t>
      </w:r>
      <w:r w:rsidRPr="00740FF9">
        <w:rPr>
          <w:rStyle w:val="StyleUnderline"/>
        </w:rPr>
        <w:t>growth.</w:t>
      </w:r>
      <w:r w:rsidRPr="00740FF9">
        <w:rPr>
          <w:sz w:val="16"/>
        </w:rPr>
        <w:t xml:space="preserve"> But relative decoupling alone is inadequate in a world where global CO2 emissions need to peak and decline in the next decade to give us any chance at limiting warming to well below 2</w:t>
      </w:r>
      <w:r w:rsidRPr="00740FF9">
        <w:rPr>
          <w:rFonts w:ascii="Cambria Math" w:hAnsi="Cambria Math" w:cs="Cambria Math"/>
          <w:sz w:val="16"/>
        </w:rPr>
        <w:t>℃</w:t>
      </w:r>
      <w:r w:rsidRPr="00740FF9">
        <w:rPr>
          <w:sz w:val="16"/>
        </w:rPr>
        <w:t xml:space="preserve">, in line with Paris Agreement targets. Thankfully, there is increasing evidence that </w:t>
      </w:r>
      <w:r w:rsidRPr="00740FF9">
        <w:rPr>
          <w:rStyle w:val="StyleUnderline"/>
        </w:rPr>
        <w:t xml:space="preserve">the world is </w:t>
      </w:r>
      <w:r w:rsidRPr="009207A1">
        <w:rPr>
          <w:rStyle w:val="StyleUnderline"/>
          <w:highlight w:val="green"/>
        </w:rPr>
        <w:t xml:space="preserve">on track </w:t>
      </w:r>
      <w:r w:rsidRPr="009207A1">
        <w:rPr>
          <w:rStyle w:val="Emphasis"/>
          <w:highlight w:val="green"/>
        </w:rPr>
        <w:t>to absolutely decouple</w:t>
      </w:r>
      <w:r w:rsidRPr="00740FF9">
        <w:rPr>
          <w:rStyle w:val="Emphasis"/>
        </w:rPr>
        <w:t xml:space="preserve"> CO2 emissions and economic growth</w:t>
      </w:r>
      <w:r w:rsidRPr="00740FF9">
        <w:rPr>
          <w:sz w:val="16"/>
        </w:rPr>
        <w:t xml:space="preserve"> — with global </w:t>
      </w:r>
      <w:r w:rsidRPr="00740FF9">
        <w:rPr>
          <w:rStyle w:val="StyleUnderline"/>
        </w:rPr>
        <w:t xml:space="preserve">CO2 </w:t>
      </w:r>
      <w:r w:rsidRPr="009207A1">
        <w:rPr>
          <w:rStyle w:val="StyleUnderline"/>
          <w:highlight w:val="green"/>
        </w:rPr>
        <w:t>emissions</w:t>
      </w:r>
      <w:r w:rsidRPr="00740FF9">
        <w:rPr>
          <w:sz w:val="16"/>
        </w:rPr>
        <w:t xml:space="preserve"> potentially having </w:t>
      </w:r>
      <w:r w:rsidRPr="009207A1">
        <w:rPr>
          <w:rStyle w:val="StyleUnderline"/>
          <w:highlight w:val="green"/>
        </w:rPr>
        <w:t>peaked in 2019</w:t>
      </w:r>
      <w:r w:rsidRPr="00740FF9">
        <w:rPr>
          <w:sz w:val="16"/>
        </w:rPr>
        <w:t xml:space="preserve"> </w:t>
      </w:r>
      <w:r w:rsidRPr="00740FF9">
        <w:rPr>
          <w:rStyle w:val="Emphasis"/>
        </w:rPr>
        <w:t xml:space="preserve">and </w:t>
      </w:r>
      <w:r w:rsidRPr="009207A1">
        <w:rPr>
          <w:rStyle w:val="Emphasis"/>
          <w:highlight w:val="green"/>
        </w:rPr>
        <w:t>unlikely to increase</w:t>
      </w:r>
      <w:r w:rsidRPr="00740FF9">
        <w:rPr>
          <w:rStyle w:val="Emphasis"/>
        </w:rPr>
        <w:t xml:space="preserve"> substantially </w:t>
      </w:r>
      <w:r w:rsidRPr="009207A1">
        <w:rPr>
          <w:rStyle w:val="Emphasis"/>
          <w:highlight w:val="green"/>
        </w:rPr>
        <w:t>in the coming decade</w:t>
      </w:r>
      <w:r w:rsidRPr="00740FF9">
        <w:rPr>
          <w:sz w:val="16"/>
        </w:rPr>
        <w:t xml:space="preserve">. While an emissions peak is just the first and easiest step towards eventually reaching the net-zero emissions required to stop the world from continuing to warm, it </w:t>
      </w:r>
      <w:r w:rsidRPr="00740FF9">
        <w:rPr>
          <w:rStyle w:val="StyleUnderline"/>
        </w:rPr>
        <w:t>demonstrates that linkages between emissions and economic activity are not an immutable law, but rather simply a result of our current means of energy production.</w:t>
      </w:r>
      <w:r>
        <w:rPr>
          <w:rStyle w:val="StyleUnderline"/>
        </w:rPr>
        <w:t xml:space="preserve"> </w:t>
      </w:r>
      <w:r w:rsidRPr="00740FF9">
        <w:rPr>
          <w:sz w:val="16"/>
        </w:rPr>
        <w:t xml:space="preserve">In recent years we have seen more and more examples of absolute decoupling — economic growth accompanied by falling CO2 emissions. </w:t>
      </w:r>
      <w:r w:rsidRPr="00740FF9">
        <w:rPr>
          <w:rStyle w:val="StyleUnderline"/>
        </w:rPr>
        <w:t>Since 2005,</w:t>
      </w:r>
      <w:r w:rsidRPr="00740FF9">
        <w:rPr>
          <w:sz w:val="16"/>
        </w:rPr>
        <w:t xml:space="preserve"> </w:t>
      </w:r>
      <w:r w:rsidRPr="009207A1">
        <w:rPr>
          <w:rStyle w:val="StyleUnderline"/>
          <w:highlight w:val="green"/>
        </w:rPr>
        <w:t>32 countries</w:t>
      </w:r>
      <w:r w:rsidRPr="00740FF9">
        <w:rPr>
          <w:rStyle w:val="StyleUnderline"/>
        </w:rPr>
        <w:t xml:space="preserve"> with a population of at least one million people </w:t>
      </w:r>
      <w:r w:rsidRPr="00740FF9">
        <w:rPr>
          <w:rStyle w:val="Emphasis"/>
        </w:rPr>
        <w:t xml:space="preserve">have </w:t>
      </w:r>
      <w:r w:rsidRPr="009207A1">
        <w:rPr>
          <w:rStyle w:val="Emphasis"/>
          <w:highlight w:val="green"/>
        </w:rPr>
        <w:t>absolutely decoupled</w:t>
      </w:r>
      <w:r w:rsidRPr="00740FF9">
        <w:rPr>
          <w:sz w:val="16"/>
        </w:rPr>
        <w:t xml:space="preserve"> emissions from economic growth, both for terrestrial emissions (those within national borders) and consumption emissions (emissions embodied in the goods consumed in a country). This includes the </w:t>
      </w:r>
      <w:r w:rsidRPr="00740FF9">
        <w:rPr>
          <w:rStyle w:val="StyleUnderline"/>
        </w:rPr>
        <w:t>U</w:t>
      </w:r>
      <w:r w:rsidRPr="00740FF9">
        <w:rPr>
          <w:sz w:val="16"/>
        </w:rPr>
        <w:t xml:space="preserve">nited </w:t>
      </w:r>
      <w:r w:rsidRPr="00740FF9">
        <w:rPr>
          <w:rStyle w:val="StyleUnderline"/>
        </w:rPr>
        <w:t>S</w:t>
      </w:r>
      <w:r w:rsidRPr="00740FF9">
        <w:rPr>
          <w:sz w:val="16"/>
        </w:rPr>
        <w:t xml:space="preserve">tates, </w:t>
      </w:r>
      <w:r w:rsidRPr="00740FF9">
        <w:rPr>
          <w:rStyle w:val="StyleUnderline"/>
        </w:rPr>
        <w:t>Japan, Mexico, Germany, U</w:t>
      </w:r>
      <w:r w:rsidRPr="00740FF9">
        <w:rPr>
          <w:sz w:val="16"/>
        </w:rPr>
        <w:t xml:space="preserve">nited </w:t>
      </w:r>
      <w:r w:rsidRPr="00740FF9">
        <w:rPr>
          <w:rStyle w:val="StyleUnderline"/>
        </w:rPr>
        <w:t>K</w:t>
      </w:r>
      <w:r w:rsidRPr="00740FF9">
        <w:rPr>
          <w:sz w:val="16"/>
        </w:rPr>
        <w:t xml:space="preserve">ingdom, </w:t>
      </w:r>
      <w:r w:rsidRPr="00740FF9">
        <w:rPr>
          <w:rStyle w:val="StyleUnderline"/>
        </w:rPr>
        <w:t>France, Spain, Poland, Romania, Netherlands, Belgium, Portugal, Sweden, Hungary, Belarus, Austria, Bulgaria, El Salvador, Singapore, Denmark, Finland, Slovakia, Norway, Ireland, New Zealand, Croatia, Jamaica, Lithuania, Slovenia, Latvia, Estonia, and Cyprus.</w:t>
      </w:r>
      <w:r w:rsidRPr="00740FF9">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740FF9">
        <w:rPr>
          <w:rStyle w:val="StyleUnderline"/>
        </w:rPr>
        <w:t>declining territorial emissions over the 2005-2019 period (based on a linear regression), declining consumption emissions, and increasing real GDP (on a purchasing power parity basis, using constant 2017 international $USD).</w:t>
      </w:r>
      <w:r w:rsidRPr="00740FF9">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sidRPr="00740FF9">
        <w:rPr>
          <w:rStyle w:val="Emphasis"/>
        </w:rPr>
        <w:t>While it is unlikely that there is not at least some linkage between the two factors, there are plenty of examples of countries (e.g., Singapore, Romania, and Ireland) experiencing both extremely rapid economic growth and large reductions in CO2 emissions.</w:t>
      </w:r>
      <w:r>
        <w:rPr>
          <w:rStyle w:val="Emphasis"/>
        </w:rPr>
        <w:t xml:space="preserve"> </w:t>
      </w:r>
      <w:r w:rsidRPr="00740FF9">
        <w:rPr>
          <w:sz w:val="16"/>
        </w:rPr>
        <w:t xml:space="preserve">One of the </w:t>
      </w:r>
      <w:r w:rsidRPr="00740FF9">
        <w:rPr>
          <w:rStyle w:val="StyleUnderline"/>
        </w:rPr>
        <w:t xml:space="preserve">primary </w:t>
      </w:r>
      <w:r w:rsidRPr="009207A1">
        <w:rPr>
          <w:rStyle w:val="StyleUnderline"/>
          <w:highlight w:val="green"/>
        </w:rPr>
        <w:t>criticisms of</w:t>
      </w:r>
      <w:r w:rsidRPr="00740FF9">
        <w:rPr>
          <w:sz w:val="16"/>
        </w:rPr>
        <w:t xml:space="preserve"> some prior analyses of absolute </w:t>
      </w:r>
      <w:r w:rsidRPr="009207A1">
        <w:rPr>
          <w:rStyle w:val="StyleUnderline"/>
          <w:highlight w:val="green"/>
        </w:rPr>
        <w:t>decoupling is</w:t>
      </w:r>
      <w:r w:rsidRPr="00740FF9">
        <w:rPr>
          <w:sz w:val="16"/>
        </w:rPr>
        <w:t xml:space="preserve"> that they ignore </w:t>
      </w:r>
      <w:r w:rsidRPr="009207A1">
        <w:rPr>
          <w:rStyle w:val="Emphasis"/>
          <w:highlight w:val="green"/>
        </w:rPr>
        <w:t>leakage</w:t>
      </w:r>
      <w:r w:rsidRPr="00740FF9">
        <w:rPr>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740FF9">
        <w:rPr>
          <w:rStyle w:val="StyleUnderline"/>
        </w:rPr>
        <w:t xml:space="preserve">structural changes in China and a growing domestic market led to a reversal of these trends; the </w:t>
      </w:r>
      <w:r w:rsidRPr="009207A1">
        <w:rPr>
          <w:rStyle w:val="StyleUnderline"/>
          <w:highlight w:val="green"/>
        </w:rPr>
        <w:t>amount of emissions “exported”</w:t>
      </w:r>
      <w:r w:rsidRPr="00740FF9">
        <w:rPr>
          <w:rStyle w:val="StyleUnderline"/>
        </w:rPr>
        <w:t xml:space="preserve"> from developed countries to developing countries </w:t>
      </w:r>
      <w:r w:rsidRPr="009207A1">
        <w:rPr>
          <w:rStyle w:val="Emphasis"/>
          <w:highlight w:val="green"/>
        </w:rPr>
        <w:t>has</w:t>
      </w:r>
      <w:r w:rsidRPr="00740FF9">
        <w:rPr>
          <w:rStyle w:val="Emphasis"/>
        </w:rPr>
        <w:t xml:space="preserve"> actually </w:t>
      </w:r>
      <w:r w:rsidRPr="009207A1">
        <w:rPr>
          <w:rStyle w:val="Emphasis"/>
          <w:highlight w:val="green"/>
        </w:rPr>
        <w:t>declined</w:t>
      </w:r>
      <w:r w:rsidRPr="00740FF9">
        <w:rPr>
          <w:rStyle w:val="Emphasis"/>
        </w:rPr>
        <w:t xml:space="preserve"> over the past 15 years.</w:t>
      </w:r>
      <w:r>
        <w:rPr>
          <w:rStyle w:val="Emphasis"/>
        </w:rPr>
        <w:t xml:space="preserve"> </w:t>
      </w:r>
      <w:r w:rsidRPr="00740FF9">
        <w:rPr>
          <w:sz w:val="16"/>
        </w:rPr>
        <w:t xml:space="preserve">This means that, for many countries, </w:t>
      </w:r>
      <w:r w:rsidRPr="00740FF9">
        <w:rPr>
          <w:rStyle w:val="StyleUnderline"/>
        </w:rPr>
        <w:t>both territorial emissions and consumption emissions</w:t>
      </w:r>
      <w:r w:rsidRPr="00740FF9">
        <w:rPr>
          <w:sz w:val="16"/>
        </w:rPr>
        <w:t xml:space="preserve"> (which include any emissions “exported” to other countries) </w:t>
      </w:r>
      <w:r w:rsidRPr="00740FF9">
        <w:rPr>
          <w:rStyle w:val="Emphasis"/>
        </w:rPr>
        <w:t>have jointly declined</w:t>
      </w:r>
      <w:r w:rsidRPr="00740FF9">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9207A1">
        <w:rPr>
          <w:rStyle w:val="Emphasis"/>
          <w:highlight w:val="green"/>
        </w:rPr>
        <w:t>Absolute decoupling is possible</w:t>
      </w:r>
      <w:r w:rsidRPr="00740FF9">
        <w:rPr>
          <w:rStyle w:val="Emphasis"/>
        </w:rPr>
        <w:t>.</w:t>
      </w:r>
      <w:r w:rsidRPr="00740FF9">
        <w:rPr>
          <w:sz w:val="16"/>
        </w:rPr>
        <w:t xml:space="preserve"> </w:t>
      </w:r>
      <w:r w:rsidRPr="00740FF9">
        <w:rPr>
          <w:rStyle w:val="StyleUnderline"/>
        </w:rPr>
        <w:t>There is no physical law requiring economic growth — and broader increases in human wellbeing — to necessarily be linked to CO2 emissions</w:t>
      </w:r>
      <w:r w:rsidRPr="00740FF9">
        <w:rPr>
          <w:sz w:val="16"/>
        </w:rPr>
        <w:t xml:space="preserve">. All of the </w:t>
      </w:r>
      <w:r w:rsidRPr="009207A1">
        <w:rPr>
          <w:rStyle w:val="Emphasis"/>
          <w:highlight w:val="green"/>
        </w:rPr>
        <w:t>services that we rely on today</w:t>
      </w:r>
      <w:r w:rsidRPr="00740FF9">
        <w:rPr>
          <w:rStyle w:val="Emphasis"/>
        </w:rPr>
        <w:t xml:space="preserve"> that emit fossil fuels</w:t>
      </w:r>
      <w:r w:rsidRPr="00740FF9">
        <w:rPr>
          <w:sz w:val="16"/>
        </w:rPr>
        <w:t xml:space="preserve"> — electricity, transportation, heating, food — </w:t>
      </w:r>
      <w:r w:rsidRPr="009207A1">
        <w:rPr>
          <w:rStyle w:val="StyleUnderline"/>
          <w:highlight w:val="green"/>
        </w:rPr>
        <w:t>can</w:t>
      </w:r>
      <w:r w:rsidRPr="00740FF9">
        <w:rPr>
          <w:sz w:val="16"/>
        </w:rPr>
        <w:t xml:space="preserve"> in principle </w:t>
      </w:r>
      <w:r w:rsidRPr="009207A1">
        <w:rPr>
          <w:rStyle w:val="Emphasis"/>
          <w:highlight w:val="green"/>
        </w:rPr>
        <w:t>be replaced by</w:t>
      </w:r>
      <w:r w:rsidRPr="00740FF9">
        <w:rPr>
          <w:rStyle w:val="Emphasis"/>
        </w:rPr>
        <w:t xml:space="preserve"> near-</w:t>
      </w:r>
      <w:r w:rsidRPr="009207A1">
        <w:rPr>
          <w:rStyle w:val="Emphasis"/>
          <w:highlight w:val="green"/>
        </w:rPr>
        <w:t>zero carbon alternatives</w:t>
      </w:r>
      <w:r w:rsidRPr="00740FF9">
        <w:rPr>
          <w:sz w:val="16"/>
        </w:rPr>
        <w:t>, though these are more mature in some sectors (electricity, transportation, buildings) than in others (industrial processes, agriculture).</w:t>
      </w:r>
    </w:p>
    <w:p w14:paraId="3EC8B9CA" w14:textId="505068AC" w:rsidR="00E6746A" w:rsidRDefault="00E6746A" w:rsidP="00972A1E">
      <w:pPr>
        <w:pStyle w:val="Heading3"/>
        <w:rPr>
          <w:rFonts w:cs="Calibri"/>
        </w:rPr>
      </w:pPr>
      <w:r>
        <w:rPr>
          <w:rFonts w:cs="Calibri"/>
        </w:rPr>
        <w:t>1NC – Debris</w:t>
      </w:r>
    </w:p>
    <w:p w14:paraId="0366CE56" w14:textId="77777777" w:rsidR="00167D33" w:rsidRPr="00FC3ECF" w:rsidRDefault="00167D33" w:rsidP="00167D33">
      <w:pPr>
        <w:pStyle w:val="Heading4"/>
      </w:pPr>
      <w:r>
        <w:t xml:space="preserve">It takes </w:t>
      </w:r>
      <w:r>
        <w:rPr>
          <w:u w:val="single"/>
        </w:rPr>
        <w:t>centuries</w:t>
      </w:r>
      <w:r>
        <w:t xml:space="preserve"> and </w:t>
      </w:r>
      <w:r>
        <w:rPr>
          <w:u w:val="single"/>
        </w:rPr>
        <w:t>adaptation</w:t>
      </w:r>
      <w:r>
        <w:t xml:space="preserve"> solves</w:t>
      </w:r>
    </w:p>
    <w:p w14:paraId="1A0659D7" w14:textId="77777777" w:rsidR="00167D33" w:rsidRDefault="00167D33" w:rsidP="00167D33">
      <w:r>
        <w:t xml:space="preserve">Ted </w:t>
      </w:r>
      <w:r w:rsidRPr="004274AC">
        <w:rPr>
          <w:rStyle w:val="Style13ptBold"/>
        </w:rPr>
        <w:t>Muelhaupt 19</w:t>
      </w:r>
      <w:r>
        <w:t>,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For the Kessler Syndrome To Destroy All The Satellites In LEO? And Could You See This Happening From Earth?”, Quora, 2/28/2019, https://www.quora.com/How-quickly-would-it-take-for-the-Kessler-Syndrome-to-destroy-all-the-satellites-in-LEO-And-could-you-see-this-happening-from-Earth</w:t>
      </w:r>
    </w:p>
    <w:p w14:paraId="00B1411C" w14:textId="77777777" w:rsidR="00167D33" w:rsidRDefault="00167D33" w:rsidP="00167D33">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4274AC">
        <w:rPr>
          <w:rStyle w:val="StyleUnderline"/>
          <w:highlight w:val="cyan"/>
        </w:rPr>
        <w:t xml:space="preserve">a </w:t>
      </w:r>
      <w:r w:rsidRPr="004274AC">
        <w:rPr>
          <w:rStyle w:val="Emphasis"/>
          <w:highlight w:val="cyan"/>
        </w:rPr>
        <w:t>slow motion</w:t>
      </w:r>
      <w:r w:rsidRPr="004274AC">
        <w:rPr>
          <w:rStyle w:val="StyleUnderline"/>
          <w:highlight w:val="cyan"/>
        </w:rPr>
        <w:t xml:space="preserve"> disaster</w:t>
      </w:r>
      <w:r w:rsidRPr="004274AC">
        <w:rPr>
          <w:rStyle w:val="StyleUnderline"/>
        </w:rPr>
        <w:t xml:space="preserve"> that we can prevent</w:t>
      </w:r>
      <w:r>
        <w:t>.</w:t>
      </w:r>
    </w:p>
    <w:p w14:paraId="2B1B84E6" w14:textId="77777777" w:rsidR="00167D33" w:rsidRDefault="00167D33" w:rsidP="00167D33">
      <w:r>
        <w:t xml:space="preserve">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worthwhile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59C62819" w14:textId="77777777" w:rsidR="00167D33" w:rsidRPr="0007074C" w:rsidRDefault="00167D33" w:rsidP="00167D33">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21FD236F" w14:textId="77777777" w:rsidR="00167D33" w:rsidRDefault="00167D33" w:rsidP="00167D33">
      <w:pPr>
        <w:pStyle w:val="Heading4"/>
      </w:pPr>
      <w:r>
        <w:t xml:space="preserve">Squo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07451B1D" w14:textId="77777777" w:rsidR="00167D33" w:rsidRDefault="00167D33" w:rsidP="00167D33">
      <w:r>
        <w:t xml:space="preserve">Dr. Brian </w:t>
      </w:r>
      <w:r w:rsidRPr="00C43CBF">
        <w:rPr>
          <w:rStyle w:val="Style13ptBold"/>
        </w:rPr>
        <w:t>Koberlein 16</w:t>
      </w:r>
      <w:r>
        <w:t>, Professor of Physics at the Rochester Institute of Technology and PhD in Astrophysics from the University of Connecticut, “Cascade Effect”, 5-4, https://archive.briankoberlein.com/2016/05/04/cascade-effect/index.html</w:t>
      </w:r>
    </w:p>
    <w:p w14:paraId="012DED73" w14:textId="77777777" w:rsidR="00167D33" w:rsidRDefault="00167D33" w:rsidP="00167D33">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59FAF3F2" w14:textId="77777777" w:rsidR="00167D33" w:rsidRDefault="00167D33" w:rsidP="00167D33">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0B6D7A56" w14:textId="77777777" w:rsidR="00167D33" w:rsidRPr="003B6BA7" w:rsidRDefault="00167D33" w:rsidP="00167D33">
      <w:pPr>
        <w:rPr>
          <w:rStyle w:val="StyleUnderline"/>
        </w:rPr>
      </w:pPr>
      <w:r w:rsidRPr="003B6BA7">
        <w:rPr>
          <w:rStyle w:val="StyleUnderline"/>
        </w:rPr>
        <w:t xml:space="preserve">While that might sound alarming, </w:t>
      </w:r>
      <w:r w:rsidRPr="00A1153A">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01FAF802" w14:textId="77777777" w:rsidR="00167D33" w:rsidRDefault="00167D33" w:rsidP="00167D33">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18A9F2F9" w14:textId="3B097F0A" w:rsidR="00E6746A" w:rsidRPr="00E6746A" w:rsidRDefault="00167D33" w:rsidP="00E6746A">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amount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Earths atmosphere to burn up, or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14:paraId="44111535" w14:textId="526D1B9A" w:rsidR="00972A1E" w:rsidRPr="005A1F7F" w:rsidRDefault="00972A1E" w:rsidP="00972A1E">
      <w:pPr>
        <w:pStyle w:val="Heading3"/>
        <w:rPr>
          <w:rFonts w:cs="Calibri"/>
        </w:rPr>
      </w:pPr>
      <w:r w:rsidRPr="00687ED8">
        <w:rPr>
          <w:rFonts w:cs="Calibri"/>
        </w:rPr>
        <w:t xml:space="preserve">1NC – </w:t>
      </w:r>
      <w:r w:rsidR="00593D5F">
        <w:rPr>
          <w:rFonts w:cs="Calibri"/>
        </w:rPr>
        <w:t>Collisions</w:t>
      </w:r>
    </w:p>
    <w:p w14:paraId="5E676067" w14:textId="66F03A48" w:rsidR="00972A1E" w:rsidRDefault="00972A1E" w:rsidP="00972A1E">
      <w:pPr>
        <w:pStyle w:val="Heading4"/>
        <w:rPr>
          <w:rFonts w:cs="Times New Roman"/>
        </w:rPr>
      </w:pPr>
      <w:r>
        <w:rPr>
          <w:rFonts w:cs="Times New Roman"/>
        </w:rPr>
        <w:t xml:space="preserve">They don’t solve current debris – </w:t>
      </w:r>
      <w:r w:rsidR="006E1C6A">
        <w:rPr>
          <w:rFonts w:cs="Times New Roman"/>
        </w:rPr>
        <w:t>millions of debris particles already exist and the plan doesn’t remove those</w:t>
      </w:r>
    </w:p>
    <w:p w14:paraId="3EEA3A91" w14:textId="77777777" w:rsidR="00972A1E" w:rsidRPr="00B036CD" w:rsidRDefault="00972A1E" w:rsidP="00972A1E">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3AD59CC6" w14:textId="77777777" w:rsidR="00972A1E" w:rsidRPr="00FE4F08" w:rsidRDefault="00972A1E" w:rsidP="00972A1E">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2FEC3870" w14:textId="77777777" w:rsidR="00972A1E" w:rsidRDefault="00972A1E" w:rsidP="00972A1E">
      <w:pPr>
        <w:rPr>
          <w:rFonts w:cs="Calibri"/>
        </w:rPr>
      </w:pPr>
      <w:r w:rsidRPr="00B036CD">
        <w:rPr>
          <w:rStyle w:val="StyleUnderline"/>
        </w:rPr>
        <w:t xml:space="preserve">The orbital area around earth can be broken down into </w:t>
      </w:r>
      <w:r w:rsidRPr="00CF5A50">
        <w:rPr>
          <w:rStyle w:val="StyleUnderline"/>
          <w:highlight w:val="green"/>
        </w:rPr>
        <w:t>four regions.</w:t>
      </w:r>
      <w:r>
        <w:rPr>
          <w:rStyle w:val="StyleUnderline"/>
        </w:rPr>
        <w:t xml:space="preserve"> </w:t>
      </w:r>
      <w:r w:rsidRPr="00CF5A50">
        <w:rPr>
          <w:rStyle w:val="Emphasis"/>
          <w:highlight w:val="green"/>
        </w:rPr>
        <w:t>Low LEO</w:t>
      </w:r>
      <w:r w:rsidRPr="00B036CD">
        <w:rPr>
          <w:rStyle w:val="StyleUnderline"/>
        </w:rPr>
        <w:t xml:space="preserve"> - Up to about 400km. </w:t>
      </w:r>
      <w:r w:rsidRPr="00CF5A50">
        <w:rPr>
          <w:rStyle w:val="StyleUnderline"/>
          <w:highlight w:val="green"/>
        </w:rPr>
        <w:t>Things</w:t>
      </w:r>
      <w:r w:rsidRPr="00B036CD">
        <w:rPr>
          <w:rStyle w:val="StyleUnderline"/>
        </w:rPr>
        <w:t xml:space="preserve"> that orbit here </w:t>
      </w:r>
      <w:r w:rsidRPr="00CF5A50">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CF5A50">
        <w:rPr>
          <w:rStyle w:val="Emphasis"/>
          <w:highlight w:val="green"/>
        </w:rPr>
        <w:t>High LEO</w:t>
      </w:r>
      <w:r w:rsidRPr="00B036CD">
        <w:rPr>
          <w:rStyle w:val="StyleUnderline"/>
        </w:rPr>
        <w:t xml:space="preserve"> - 400km to 2000km. This </w:t>
      </w:r>
      <w:r w:rsidRPr="002A301D">
        <w:rPr>
          <w:rStyle w:val="StyleUnderline"/>
        </w:rPr>
        <w:t xml:space="preserve">where </w:t>
      </w:r>
      <w:r w:rsidRPr="00CF5A50">
        <w:rPr>
          <w:rStyle w:val="StyleUnderline"/>
          <w:highlight w:val="green"/>
        </w:rPr>
        <w:t>most</w:t>
      </w:r>
      <w:r w:rsidRPr="00B036CD">
        <w:rPr>
          <w:rStyle w:val="StyleUnderline"/>
        </w:rPr>
        <w:t xml:space="preserve"> heavy satellites and most space </w:t>
      </w:r>
      <w:r w:rsidRPr="00CF5A50">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CF5A50">
        <w:rPr>
          <w:rStyle w:val="Emphasis"/>
          <w:highlight w:val="green"/>
        </w:rPr>
        <w:t>Mid Orbit</w:t>
      </w:r>
      <w:r w:rsidRPr="00CF5A50">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CF5A50">
        <w:rPr>
          <w:rStyle w:val="StyleUnderline"/>
          <w:highlight w:val="green"/>
        </w:rPr>
        <w:t>sat</w:t>
      </w:r>
      <w:r w:rsidRPr="00B036CD">
        <w:rPr>
          <w:rStyle w:val="StyleUnderline"/>
        </w:rPr>
        <w:t>ellite</w:t>
      </w:r>
      <w:r w:rsidRPr="00CF5A50">
        <w:rPr>
          <w:rStyle w:val="StyleUnderline"/>
          <w:highlight w:val="green"/>
        </w:rPr>
        <w:t>s travel here</w:t>
      </w:r>
      <w:r w:rsidRPr="00B036CD">
        <w:rPr>
          <w:rStyle w:val="StyleUnderline"/>
        </w:rPr>
        <w:t xml:space="preserve"> in lonely, long lives. The </w:t>
      </w:r>
      <w:r w:rsidRPr="00CF5A50">
        <w:rPr>
          <w:rStyle w:val="Emphasis"/>
          <w:highlight w:val="green"/>
        </w:rPr>
        <w:t>volume</w:t>
      </w:r>
      <w:r w:rsidRPr="00B036CD">
        <w:rPr>
          <w:rStyle w:val="Emphasis"/>
        </w:rPr>
        <w:t xml:space="preserve"> of space </w:t>
      </w:r>
      <w:r w:rsidRPr="00CF5A50">
        <w:rPr>
          <w:rStyle w:val="Emphasis"/>
          <w:highlight w:val="green"/>
        </w:rPr>
        <w:t>is so huge</w:t>
      </w:r>
      <w:r w:rsidRPr="00CF5A50">
        <w:rPr>
          <w:rStyle w:val="StyleUnderline"/>
          <w:highlight w:val="green"/>
        </w:rPr>
        <w:t>, and</w:t>
      </w:r>
      <w:r w:rsidRPr="00B036CD">
        <w:rPr>
          <w:rStyle w:val="StyleUnderline"/>
        </w:rPr>
        <w:t xml:space="preserve"> the </w:t>
      </w:r>
      <w:r w:rsidRPr="00CF5A50">
        <w:rPr>
          <w:rStyle w:val="Emphasis"/>
          <w:highlight w:val="green"/>
        </w:rPr>
        <w:t>number of sat</w:t>
      </w:r>
      <w:r w:rsidRPr="00B036CD">
        <w:rPr>
          <w:rStyle w:val="Emphasis"/>
        </w:rPr>
        <w:t>ellite</w:t>
      </w:r>
      <w:r w:rsidRPr="00CF5A50">
        <w:rPr>
          <w:rStyle w:val="Emphasis"/>
          <w:highlight w:val="green"/>
        </w:rPr>
        <w:t>s so few</w:t>
      </w:r>
      <w:r w:rsidRPr="00B036CD">
        <w:rPr>
          <w:rStyle w:val="StyleUnderline"/>
        </w:rPr>
        <w:t xml:space="preserve">, that </w:t>
      </w:r>
      <w:r w:rsidRPr="00CF5A50">
        <w:rPr>
          <w:rStyle w:val="StyleUnderline"/>
          <w:highlight w:val="green"/>
        </w:rPr>
        <w:t xml:space="preserve">we </w:t>
      </w:r>
      <w:r w:rsidRPr="00CF5A50">
        <w:rPr>
          <w:rStyle w:val="Emphasis"/>
          <w:highlight w:val="green"/>
        </w:rPr>
        <w:t>don’t</w:t>
      </w:r>
      <w:r w:rsidRPr="00B036CD">
        <w:rPr>
          <w:rStyle w:val="Emphasis"/>
        </w:rPr>
        <w:t xml:space="preserve"> need to </w:t>
      </w:r>
      <w:r w:rsidRPr="00CF5A50">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CF5A50">
        <w:rPr>
          <w:rStyle w:val="StyleUnderline"/>
          <w:highlight w:val="green"/>
        </w:rPr>
        <w:t>sat</w:t>
      </w:r>
      <w:r w:rsidRPr="00B036CD">
        <w:rPr>
          <w:rStyle w:val="StyleUnderline"/>
        </w:rPr>
        <w:t>ellite</w:t>
      </w:r>
      <w:r w:rsidRPr="00CF5A50">
        <w:rPr>
          <w:rStyle w:val="StyleUnderline"/>
          <w:highlight w:val="green"/>
        </w:rPr>
        <w:t>s</w:t>
      </w:r>
      <w:r w:rsidRPr="00B036CD">
        <w:rPr>
          <w:rStyle w:val="StyleUnderline"/>
        </w:rPr>
        <w:t xml:space="preserve"> here are </w:t>
      </w:r>
      <w:r w:rsidRPr="00CF5A50">
        <w:rPr>
          <w:rStyle w:val="StyleUnderline"/>
          <w:highlight w:val="green"/>
        </w:rPr>
        <w:t>moving the same</w:t>
      </w:r>
      <w:r w:rsidRPr="00B036CD">
        <w:rPr>
          <w:rStyle w:val="StyleUnderline"/>
        </w:rPr>
        <w:t xml:space="preserve"> direction at the same </w:t>
      </w:r>
      <w:r w:rsidRPr="00CF5A50">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CF5A50">
        <w:rPr>
          <w:rStyle w:val="Emphasis"/>
          <w:highlight w:val="green"/>
        </w:rPr>
        <w:t>one</w:t>
      </w:r>
      <w:r w:rsidRPr="00B036CD">
        <w:rPr>
          <w:rStyle w:val="Emphasis"/>
        </w:rPr>
        <w:t xml:space="preserve"> satellite </w:t>
      </w:r>
      <w:r w:rsidRPr="00CF5A50">
        <w:rPr>
          <w:rStyle w:val="Emphasis"/>
          <w:highlight w:val="green"/>
        </w:rPr>
        <w:t>per 1000km</w:t>
      </w:r>
      <w:r w:rsidRPr="00B036CD">
        <w:rPr>
          <w:rStyle w:val="StyleUnderline"/>
        </w:rPr>
        <w:t xml:space="preserve"> of the ring. Kessler is </w:t>
      </w:r>
      <w:r w:rsidRPr="00CF5A50">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r w:rsidRPr="00CF5A50">
        <w:rPr>
          <w:rStyle w:val="Emphasis"/>
          <w:highlight w:val="green"/>
        </w:rPr>
        <w:t>worst case</w:t>
      </w:r>
      <w:r w:rsidRPr="00CF5A50">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So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CF5A50">
        <w:rPr>
          <w:rStyle w:val="StyleUnderline"/>
          <w:highlight w:val="green"/>
        </w:rPr>
        <w:t>odds of hitting</w:t>
      </w:r>
      <w:r w:rsidRPr="00B036CD">
        <w:rPr>
          <w:rStyle w:val="StyleUnderline"/>
        </w:rPr>
        <w:t xml:space="preserve"> that cube </w:t>
      </w:r>
      <w:r w:rsidRPr="00CF5A50">
        <w:rPr>
          <w:rStyle w:val="StyleUnderline"/>
          <w:highlight w:val="green"/>
        </w:rPr>
        <w:t xml:space="preserve">are </w:t>
      </w:r>
      <w:r w:rsidRPr="00CF5A50">
        <w:rPr>
          <w:rStyle w:val="Emphasis"/>
          <w:highlight w:val="green"/>
        </w:rPr>
        <w:t xml:space="preserve">tiny </w:t>
      </w:r>
      <w:r w:rsidRPr="005E6353">
        <w:rPr>
          <w:rStyle w:val="Emphasis"/>
        </w:rPr>
        <w:t>- less than 1 in 10,000</w:t>
      </w:r>
      <w:r w:rsidRPr="00B036CD">
        <w:rPr>
          <w:sz w:val="16"/>
        </w:rPr>
        <w:t>.</w:t>
      </w:r>
    </w:p>
    <w:p w14:paraId="143DF8BB" w14:textId="77777777" w:rsidR="00972A1E" w:rsidRPr="005A1F7F" w:rsidRDefault="00972A1E" w:rsidP="00972A1E">
      <w:pPr>
        <w:pStyle w:val="Heading4"/>
        <w:rPr>
          <w:rFonts w:cs="Calibri"/>
        </w:rPr>
      </w:pPr>
      <w:r w:rsidRPr="005A1F7F">
        <w:rPr>
          <w:rFonts w:cs="Calibri"/>
        </w:rPr>
        <w:t xml:space="preserve">Low altitude orbits zeroes risk of collision and doesn’t contribute to overall debris in dense areas – even if satellites fail no impact </w:t>
      </w:r>
    </w:p>
    <w:p w14:paraId="287BE1D2" w14:textId="77777777" w:rsidR="00972A1E" w:rsidRPr="005A1F7F" w:rsidRDefault="00972A1E" w:rsidP="00972A1E">
      <w:pPr>
        <w:spacing w:line="240" w:lineRule="auto"/>
        <w:contextualSpacing/>
        <w:rPr>
          <w:rFonts w:cs="Calibri"/>
        </w:rPr>
      </w:pPr>
      <w:r w:rsidRPr="005A1F7F">
        <w:rPr>
          <w:rStyle w:val="Style13ptBold"/>
          <w:rFonts w:cs="Calibri"/>
        </w:rPr>
        <w:t>Grush 18</w:t>
      </w:r>
      <w:r w:rsidRPr="005A1F7F">
        <w:rPr>
          <w:rFonts w:cs="Calibri"/>
        </w:rPr>
        <w:t xml:space="preserve"> – [Loren, “SpaceX wants to fly some internet satellites closer to Earth to cut down on space trash,” 10/9/2018, </w:t>
      </w:r>
      <w:hyperlink r:id="rId13" w:history="1">
        <w:r w:rsidRPr="005A1F7F">
          <w:rPr>
            <w:rStyle w:val="Hyperlink"/>
            <w:rFonts w:cs="Calibri"/>
          </w:rPr>
          <w:t>https://www.theverge.com/2018/11/9/18016962/spacex-internet-satellites-space-debris-trash-orbit-closer-earth-distance-atmosphere</w:t>
        </w:r>
      </w:hyperlink>
      <w:r w:rsidRPr="005A1F7F">
        <w:rPr>
          <w:rFonts w:cs="Calibri"/>
        </w:rPr>
        <w:t>]</w:t>
      </w:r>
    </w:p>
    <w:p w14:paraId="3392FE7F" w14:textId="77777777" w:rsidR="00972A1E" w:rsidRPr="005A1F7F" w:rsidRDefault="00972A1E" w:rsidP="00972A1E">
      <w:pPr>
        <w:spacing w:line="240" w:lineRule="auto"/>
        <w:contextualSpacing/>
        <w:rPr>
          <w:rFonts w:cs="Calibri"/>
        </w:rPr>
      </w:pPr>
    </w:p>
    <w:p w14:paraId="293A135F" w14:textId="77777777" w:rsidR="00972A1E" w:rsidRPr="005A1F7F" w:rsidRDefault="00972A1E" w:rsidP="00972A1E">
      <w:pPr>
        <w:spacing w:line="240" w:lineRule="auto"/>
        <w:contextualSpacing/>
        <w:rPr>
          <w:rFonts w:cs="Calibri"/>
          <w:u w:val="single"/>
        </w:rPr>
      </w:pPr>
      <w:r w:rsidRPr="005A1F7F">
        <w:rPr>
          <w:rFonts w:cs="Calibri"/>
          <w:sz w:val="16"/>
        </w:rPr>
        <w:t xml:space="preserve">SpaceX is revising its satellite internet initiative, </w:t>
      </w:r>
      <w:r w:rsidRPr="005A1F7F">
        <w:rPr>
          <w:rStyle w:val="StyleUnderline"/>
          <w:rFonts w:cs="Calibri"/>
          <w:highlight w:val="cyan"/>
        </w:rPr>
        <w:t>Starlink</w:t>
      </w:r>
      <w:r w:rsidRPr="005A1F7F">
        <w:rPr>
          <w:rFonts w:cs="Calibri"/>
          <w:sz w:val="16"/>
          <w:highlight w:val="cyan"/>
        </w:rPr>
        <w:t>,</w:t>
      </w:r>
      <w:r w:rsidRPr="005A1F7F">
        <w:rPr>
          <w:rFonts w:cs="Calibri"/>
          <w:sz w:val="16"/>
        </w:rPr>
        <w:t xml:space="preserve"> and it now hopes to </w:t>
      </w:r>
      <w:r w:rsidRPr="005A1F7F">
        <w:rPr>
          <w:rStyle w:val="StyleUnderline"/>
          <w:rFonts w:cs="Calibri"/>
          <w:highlight w:val="cyan"/>
        </w:rPr>
        <w:t>operate</w:t>
      </w:r>
      <w:r w:rsidRPr="005A1F7F">
        <w:rPr>
          <w:rStyle w:val="StyleUnderline"/>
          <w:rFonts w:cs="Calibri"/>
        </w:rPr>
        <w:t xml:space="preserve"> </w:t>
      </w:r>
      <w:r w:rsidRPr="005A1F7F">
        <w:rPr>
          <w:rFonts w:cs="Calibri"/>
          <w:sz w:val="16"/>
        </w:rPr>
        <w:t xml:space="preserve">some of its </w:t>
      </w:r>
      <w:r w:rsidRPr="005A1F7F">
        <w:rPr>
          <w:rStyle w:val="StyleUnderline"/>
          <w:rFonts w:cs="Calibri"/>
        </w:rPr>
        <w:t xml:space="preserve">spacecraft </w:t>
      </w:r>
      <w:r w:rsidRPr="005A1F7F">
        <w:rPr>
          <w:rStyle w:val="StyleUnderline"/>
          <w:rFonts w:cs="Calibri"/>
          <w:highlight w:val="cyan"/>
        </w:rPr>
        <w:t>at a lower altitude</w:t>
      </w:r>
      <w:r w:rsidRPr="005A1F7F">
        <w:rPr>
          <w:rFonts w:cs="Calibri"/>
          <w:sz w:val="16"/>
        </w:rPr>
        <w:t xml:space="preserve"> than originally planned. In a new filing to the Federal Communications Commission (FCC), SpaceX is asking the agency to modify its license so that more than 1,500 Starlink satellites can operate at </w:t>
      </w:r>
      <w:r w:rsidRPr="005A1F7F">
        <w:rPr>
          <w:rStyle w:val="StyleUnderline"/>
          <w:rFonts w:cs="Calibri"/>
        </w:rPr>
        <w:t>an altitude 600 kilometers lower than the company originally requested.</w:t>
      </w:r>
    </w:p>
    <w:p w14:paraId="3405F70F" w14:textId="77777777" w:rsidR="00972A1E" w:rsidRPr="005A1F7F" w:rsidRDefault="00972A1E" w:rsidP="00972A1E">
      <w:pPr>
        <w:spacing w:line="240" w:lineRule="auto"/>
        <w:contextualSpacing/>
        <w:rPr>
          <w:rFonts w:cs="Calibri"/>
          <w:sz w:val="16"/>
        </w:rPr>
      </w:pPr>
      <w:r w:rsidRPr="005A1F7F">
        <w:rPr>
          <w:rFonts w:cs="Calibri"/>
          <w:sz w:val="16"/>
        </w:rPr>
        <w:t xml:space="preserve">SpaceX argues that </w:t>
      </w:r>
      <w:r w:rsidRPr="005A1F7F">
        <w:rPr>
          <w:rStyle w:val="StyleUnderline"/>
          <w:rFonts w:cs="Calibri"/>
          <w:highlight w:val="cyan"/>
        </w:rPr>
        <w:t>this change will make</w:t>
      </w:r>
      <w:r w:rsidRPr="005A1F7F">
        <w:rPr>
          <w:rStyle w:val="StyleUnderline"/>
          <w:rFonts w:cs="Calibri"/>
        </w:rPr>
        <w:t xml:space="preserve"> the </w:t>
      </w:r>
      <w:r w:rsidRPr="005A1F7F">
        <w:rPr>
          <w:rStyle w:val="StyleUnderline"/>
          <w:rFonts w:cs="Calibri"/>
          <w:highlight w:val="cyan"/>
        </w:rPr>
        <w:t>space environment safer</w:t>
      </w:r>
      <w:r w:rsidRPr="005A1F7F">
        <w:rPr>
          <w:rStyle w:val="StyleUnderline"/>
          <w:rFonts w:cs="Calibri"/>
        </w:rPr>
        <w:t xml:space="preserve">, as </w:t>
      </w:r>
      <w:r w:rsidRPr="005A1F7F">
        <w:rPr>
          <w:rStyle w:val="StyleUnderline"/>
          <w:rFonts w:cs="Calibri"/>
          <w:highlight w:val="cyan"/>
        </w:rPr>
        <w:t>it will be easier to get rid of</w:t>
      </w:r>
      <w:r w:rsidRPr="005A1F7F">
        <w:rPr>
          <w:rStyle w:val="StyleUnderline"/>
          <w:rFonts w:cs="Calibri"/>
        </w:rPr>
        <w:t xml:space="preserve"> these </w:t>
      </w:r>
      <w:r w:rsidRPr="005A1F7F">
        <w:rPr>
          <w:rStyle w:val="StyleUnderline"/>
          <w:rFonts w:cs="Calibri"/>
          <w:highlight w:val="cyan"/>
        </w:rPr>
        <w:t>satellites</w:t>
      </w:r>
      <w:r w:rsidRPr="005A1F7F">
        <w:rPr>
          <w:rStyle w:val="StyleUnderline"/>
          <w:rFonts w:cs="Calibri"/>
        </w:rPr>
        <w:t xml:space="preserve"> at this new altitude </w:t>
      </w:r>
      <w:r w:rsidRPr="005A1F7F">
        <w:rPr>
          <w:rStyle w:val="StyleUnderline"/>
          <w:rFonts w:cs="Calibri"/>
          <w:highlight w:val="cyan"/>
        </w:rPr>
        <w:t>when they</w:t>
      </w:r>
      <w:r w:rsidRPr="005A1F7F">
        <w:rPr>
          <w:rStyle w:val="StyleUnderline"/>
          <w:rFonts w:cs="Calibri"/>
        </w:rPr>
        <w:t xml:space="preserve"> run low on fuel or </w:t>
      </w:r>
      <w:r w:rsidRPr="005A1F7F">
        <w:rPr>
          <w:rStyle w:val="StyleUnderline"/>
          <w:rFonts w:cs="Calibri"/>
          <w:highlight w:val="cyan"/>
        </w:rPr>
        <w:t>can no longer function</w:t>
      </w:r>
      <w:r w:rsidRPr="005A1F7F">
        <w:rPr>
          <w:rStyle w:val="StyleUnderline"/>
          <w:rFonts w:cs="Calibri"/>
        </w:rPr>
        <w:t xml:space="preserve"> properly in orbit.</w:t>
      </w:r>
      <w:r w:rsidRPr="005A1F7F">
        <w:rPr>
          <w:rFonts w:cs="Calibri"/>
          <w:sz w:val="16"/>
        </w:rPr>
        <w:t xml:space="preserve"> This update could also explain the unexpected behavior of two of SpaceX’s test satellites for Starlink, which have remained in lower orbits than expected.</w:t>
      </w:r>
    </w:p>
    <w:p w14:paraId="63E3C23B" w14:textId="77777777" w:rsidR="00972A1E" w:rsidRPr="005A1F7F" w:rsidRDefault="00972A1E" w:rsidP="00972A1E">
      <w:pPr>
        <w:spacing w:line="240" w:lineRule="auto"/>
        <w:contextualSpacing/>
        <w:rPr>
          <w:rFonts w:cs="Calibri"/>
          <w:sz w:val="16"/>
          <w:szCs w:val="16"/>
        </w:rPr>
      </w:pPr>
      <w:r w:rsidRPr="005A1F7F">
        <w:rPr>
          <w:rFonts w:cs="Calibri"/>
          <w:sz w:val="16"/>
          <w:szCs w:val="16"/>
        </w:rPr>
        <w:t>Back in March, the FCC approved SpaceX’s license for the first phase of its ambitious Starlink initiative — the company’s long-term plan to launch nearly 12,000 satellites into orbit to beam internet coverage down to Earth. Initially, SpaceX asked the FCC for permission to launch 4,425 satellites into orbits ranging between 1,110 to 1,325 kilometers high. But with this new filing, SpaceX is requesting that 1,584 of those satellites, which were supposed to operate at 1,110 kilometers, be allowed to operate at 550 kilometers instead.</w:t>
      </w:r>
    </w:p>
    <w:p w14:paraId="339F2BB9" w14:textId="77777777" w:rsidR="00972A1E" w:rsidRPr="005A1F7F" w:rsidRDefault="00972A1E" w:rsidP="00972A1E">
      <w:pPr>
        <w:spacing w:line="240" w:lineRule="auto"/>
        <w:contextualSpacing/>
        <w:rPr>
          <w:rStyle w:val="StyleUnderline"/>
          <w:rFonts w:cs="Calibri"/>
        </w:rPr>
      </w:pPr>
      <w:r w:rsidRPr="005A1F7F">
        <w:rPr>
          <w:rFonts w:cs="Calibri"/>
          <w:sz w:val="16"/>
        </w:rPr>
        <w:t xml:space="preserve">SpaceX says </w:t>
      </w:r>
      <w:r w:rsidRPr="005A1F7F">
        <w:rPr>
          <w:rStyle w:val="StyleUnderline"/>
          <w:rFonts w:cs="Calibri"/>
        </w:rPr>
        <w:t xml:space="preserve">moving the satellites to a lower altitude means </w:t>
      </w:r>
      <w:r w:rsidRPr="005A1F7F">
        <w:rPr>
          <w:rStyle w:val="StyleUnderline"/>
          <w:rFonts w:cs="Calibri"/>
          <w:highlight w:val="cyan"/>
        </w:rPr>
        <w:t>it can do more with less</w:t>
      </w:r>
      <w:r w:rsidRPr="005A1F7F">
        <w:rPr>
          <w:rStyle w:val="StyleUnderline"/>
          <w:rFonts w:cs="Calibri"/>
        </w:rPr>
        <w:t>.</w:t>
      </w:r>
      <w:r w:rsidRPr="005A1F7F">
        <w:rPr>
          <w:rFonts w:cs="Calibri"/>
          <w:sz w:val="16"/>
        </w:rPr>
        <w:t xml:space="preserve"> Originally, the company said it needed 1,600 satellites to operate at the 1,110-kilometer altitude, but moving them lower means the company can get the same results with 16 fewer spacecraft. And </w:t>
      </w:r>
      <w:r w:rsidRPr="005A1F7F">
        <w:rPr>
          <w:rStyle w:val="StyleUnderline"/>
          <w:rFonts w:cs="Calibri"/>
          <w:highlight w:val="cyan"/>
        </w:rPr>
        <w:t>the lower altitude makes it easy to dispose</w:t>
      </w:r>
      <w:r w:rsidRPr="005A1F7F">
        <w:rPr>
          <w:rStyle w:val="StyleUnderline"/>
          <w:rFonts w:cs="Calibri"/>
        </w:rPr>
        <w:t xml:space="preserve"> of these satellites once they’re done in space.</w:t>
      </w:r>
      <w:r w:rsidRPr="005A1F7F">
        <w:rPr>
          <w:rFonts w:cs="Calibri"/>
          <w:sz w:val="16"/>
        </w:rPr>
        <w:t xml:space="preserve"> At this height, particles from Earth’s atmosphere bombard the spacecraft more rapidly, pushing them out of orbit and dragging them down to the planet. And </w:t>
      </w:r>
      <w:r w:rsidRPr="005A1F7F">
        <w:rPr>
          <w:rStyle w:val="StyleUnderline"/>
          <w:rFonts w:cs="Calibri"/>
          <w:highlight w:val="cyan"/>
        </w:rPr>
        <w:t>on the way down, they burn up in the atmosphere.</w:t>
      </w:r>
    </w:p>
    <w:p w14:paraId="7C5D2D52" w14:textId="77777777" w:rsidR="00972A1E" w:rsidRPr="005A1F7F" w:rsidRDefault="00972A1E" w:rsidP="00972A1E">
      <w:pPr>
        <w:spacing w:line="240" w:lineRule="auto"/>
        <w:contextualSpacing/>
        <w:rPr>
          <w:rFonts w:cs="Calibri"/>
          <w:sz w:val="16"/>
          <w:szCs w:val="16"/>
        </w:rPr>
      </w:pPr>
      <w:r w:rsidRPr="005A1F7F">
        <w:rPr>
          <w:rFonts w:cs="Calibri"/>
          <w:sz w:val="16"/>
          <w:szCs w:val="16"/>
        </w:rPr>
        <w:t>Making sure these spacecraft come out of orbit in a timely manner is crucial because of the vast number of vehicles that SpaceX wants to put into orbit. A constellation the size of Starlink could dramatically increase the number of operational satellites in space, raising the risk of in-space collisions. A recent NASA study argued that 99 percent of these satellites will need to be taken out of orbit, reliably, within five years of launch, or the risk of satellite collisions goes up quite a bit.</w:t>
      </w:r>
    </w:p>
    <w:p w14:paraId="1DA0B02E" w14:textId="77777777" w:rsidR="00972A1E" w:rsidRPr="005A1F7F" w:rsidRDefault="00972A1E" w:rsidP="00972A1E">
      <w:pPr>
        <w:spacing w:line="240" w:lineRule="auto"/>
        <w:contextualSpacing/>
        <w:rPr>
          <w:rFonts w:cs="Calibri"/>
        </w:rPr>
      </w:pPr>
      <w:r w:rsidRPr="005A1F7F">
        <w:rPr>
          <w:rFonts w:cs="Calibri"/>
          <w:sz w:val="16"/>
        </w:rPr>
        <w:t xml:space="preserve">De-orbiting a satellite typically entails bringing the vehicle to a low enough altitude with thrusters where Earth’s air particles and gravity drag the probe down so that it burns up. Now, with this new filing, </w:t>
      </w:r>
      <w:r w:rsidRPr="005A1F7F">
        <w:rPr>
          <w:rStyle w:val="StyleUnderline"/>
          <w:rFonts w:cs="Calibri"/>
          <w:highlight w:val="cyan"/>
        </w:rPr>
        <w:t>SpaceX won’t have to</w:t>
      </w:r>
      <w:r w:rsidRPr="005A1F7F">
        <w:rPr>
          <w:rStyle w:val="StyleUnderline"/>
          <w:rFonts w:cs="Calibri"/>
        </w:rPr>
        <w:t xml:space="preserve"> significantly </w:t>
      </w:r>
      <w:r w:rsidRPr="005A1F7F">
        <w:rPr>
          <w:rStyle w:val="StyleUnderline"/>
          <w:rFonts w:cs="Calibri"/>
          <w:highlight w:val="cyan"/>
        </w:rPr>
        <w:t>move</w:t>
      </w:r>
      <w:r w:rsidRPr="005A1F7F">
        <w:rPr>
          <w:rFonts w:cs="Calibri"/>
          <w:sz w:val="16"/>
        </w:rPr>
        <w:t xml:space="preserve"> 1,584 of </w:t>
      </w:r>
      <w:r w:rsidRPr="005A1F7F">
        <w:rPr>
          <w:rStyle w:val="StyleUnderline"/>
          <w:rFonts w:cs="Calibri"/>
          <w:highlight w:val="cyan"/>
        </w:rPr>
        <w:t>its satellites to get rid of them. The atmosphere</w:t>
      </w:r>
      <w:r w:rsidRPr="005A1F7F">
        <w:rPr>
          <w:rStyle w:val="StyleUnderline"/>
          <w:rFonts w:cs="Calibri"/>
        </w:rPr>
        <w:t xml:space="preserve"> at 550 kilometers </w:t>
      </w:r>
      <w:r w:rsidRPr="005A1F7F">
        <w:rPr>
          <w:rStyle w:val="StyleUnderline"/>
          <w:rFonts w:cs="Calibri"/>
          <w:highlight w:val="cyan"/>
        </w:rPr>
        <w:t>should do the job within a few years. That’s also helpful in case the spacecraft fails</w:t>
      </w:r>
      <w:r w:rsidRPr="005A1F7F">
        <w:rPr>
          <w:rStyle w:val="StyleUnderline"/>
          <w:rFonts w:cs="Calibri"/>
        </w:rPr>
        <w:t xml:space="preserve"> in orbit.</w:t>
      </w:r>
      <w:r w:rsidRPr="005A1F7F">
        <w:rPr>
          <w:rFonts w:cs="Calibri"/>
          <w:sz w:val="16"/>
        </w:rPr>
        <w:t xml:space="preserve"> Satellites that fail in higher altitudes could turn into unoperational space debris that stay in orbit for long periods of time.</w:t>
      </w:r>
      <w:r w:rsidRPr="005A1F7F">
        <w:rPr>
          <w:rStyle w:val="StyleUnderline"/>
          <w:rFonts w:cs="Calibri"/>
        </w:rPr>
        <w:t xml:space="preserve"> At lower altitudes, they can still fail, and the atmosphere will still swallow them up </w:t>
      </w:r>
      <w:r w:rsidRPr="005A1F7F">
        <w:rPr>
          <w:rFonts w:cs="Calibri"/>
          <w:sz w:val="16"/>
        </w:rPr>
        <w:t>in a timely manner.</w:t>
      </w:r>
    </w:p>
    <w:p w14:paraId="1338342C" w14:textId="77777777" w:rsidR="00972A1E" w:rsidRPr="00687ED8" w:rsidRDefault="00972A1E" w:rsidP="00972A1E">
      <w:pPr>
        <w:pStyle w:val="Heading4"/>
        <w:rPr>
          <w:rFonts w:cs="Calibri"/>
        </w:rPr>
      </w:pPr>
      <w:bookmarkStart w:id="0" w:name="_Hlk30232579"/>
      <w:r w:rsidRPr="00687ED8">
        <w:rPr>
          <w:rFonts w:cs="Calibri"/>
        </w:rPr>
        <w:t>Sat attacks don’t cause nuke war</w:t>
      </w:r>
    </w:p>
    <w:p w14:paraId="6E363C92" w14:textId="77777777" w:rsidR="00972A1E" w:rsidRPr="00687ED8" w:rsidRDefault="00972A1E" w:rsidP="00972A1E">
      <w:pPr>
        <w:rPr>
          <w:rFonts w:cs="Calibri"/>
        </w:rPr>
      </w:pPr>
      <w:r w:rsidRPr="00687ED8">
        <w:rPr>
          <w:rStyle w:val="Style13ptBold"/>
          <w:rFonts w:cs="Calibri"/>
        </w:rPr>
        <w:t>Zarybnisky 18</w:t>
      </w:r>
      <w:r w:rsidRPr="00687ED8">
        <w:rPr>
          <w:rFonts w:cs="Calibri"/>
        </w:rPr>
        <w:t xml:space="preserve"> [Eric J. Zarybnisky, MA in National Security Studies from the Naval War College, PhD in Operations Research from the MIT Sloan School of Management, Lt Col, USAF. Celestial Deterrence: Deterring Aggression in the Global Commons of Space. March 28, 2018. </w:t>
      </w:r>
      <w:hyperlink r:id="rId14" w:history="1">
        <w:r w:rsidRPr="00687ED8">
          <w:rPr>
            <w:rStyle w:val="Hyperlink"/>
            <w:rFonts w:cs="Calibri"/>
          </w:rPr>
          <w:t>https://apps.dtic.mil/dtic/tr/fulltext/u2/1062004.pdf</w:t>
        </w:r>
      </w:hyperlink>
      <w:r w:rsidRPr="00687ED8">
        <w:rPr>
          <w:rFonts w:cs="Calibri"/>
        </w:rPr>
        <w:t>]</w:t>
      </w:r>
    </w:p>
    <w:p w14:paraId="31BE9CE9" w14:textId="77777777" w:rsidR="00972A1E" w:rsidRPr="00687ED8" w:rsidRDefault="00972A1E" w:rsidP="00972A1E">
      <w:pPr>
        <w:rPr>
          <w:rFonts w:cs="Calibri"/>
          <w:sz w:val="16"/>
        </w:rPr>
      </w:pPr>
      <w:r w:rsidRPr="00687ED8">
        <w:rPr>
          <w:rFonts w:cs="Calibri"/>
          <w:sz w:val="16"/>
        </w:rPr>
        <w:t>PREVENTING AGGRESSION IN SPACE</w:t>
      </w:r>
    </w:p>
    <w:p w14:paraId="78965176" w14:textId="77777777" w:rsidR="00972A1E" w:rsidRPr="00687ED8" w:rsidRDefault="00972A1E" w:rsidP="00972A1E">
      <w:pPr>
        <w:rPr>
          <w:rFonts w:cs="Calibri"/>
          <w:sz w:val="16"/>
        </w:rPr>
      </w:pPr>
      <w:r w:rsidRPr="00687ED8">
        <w:rPr>
          <w:rFonts w:cs="Calibri"/>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687ED8">
        <w:rPr>
          <w:rStyle w:val="StyleUnderline"/>
          <w:rFonts w:cs="Calibri"/>
          <w:highlight w:val="cyan"/>
        </w:rPr>
        <w:t>during the Cold War</w:t>
      </w:r>
      <w:r w:rsidRPr="00687ED8">
        <w:rPr>
          <w:rFonts w:cs="Calibri"/>
          <w:sz w:val="16"/>
        </w:rPr>
        <w:t xml:space="preserve"> because </w:t>
      </w:r>
      <w:r w:rsidRPr="00687ED8">
        <w:rPr>
          <w:rStyle w:val="StyleUnderline"/>
          <w:rFonts w:cs="Calibri"/>
          <w:highlight w:val="cyan"/>
        </w:rPr>
        <w:t>both sides viewed</w:t>
      </w:r>
      <w:r w:rsidRPr="00687ED8">
        <w:rPr>
          <w:rFonts w:cs="Calibri"/>
          <w:sz w:val="16"/>
        </w:rPr>
        <w:t xml:space="preserve"> an </w:t>
      </w:r>
      <w:r w:rsidRPr="00687ED8">
        <w:rPr>
          <w:rStyle w:val="StyleUnderline"/>
          <w:rFonts w:cs="Calibri"/>
          <w:highlight w:val="cyan"/>
        </w:rPr>
        <w:t>attack on</w:t>
      </w:r>
      <w:r w:rsidRPr="00687ED8">
        <w:rPr>
          <w:rFonts w:cs="Calibri"/>
          <w:sz w:val="16"/>
        </w:rPr>
        <w:t xml:space="preserve"> military </w:t>
      </w:r>
      <w:r w:rsidRPr="00687ED8">
        <w:rPr>
          <w:rStyle w:val="Emphasis"/>
          <w:rFonts w:cs="Calibri"/>
          <w:highlight w:val="cyan"/>
        </w:rPr>
        <w:t>sat</w:t>
      </w:r>
      <w:r w:rsidRPr="00687ED8">
        <w:rPr>
          <w:rFonts w:cs="Calibri"/>
          <w:sz w:val="16"/>
        </w:rPr>
        <w:t>ellite</w:t>
      </w:r>
      <w:r w:rsidRPr="00687ED8">
        <w:rPr>
          <w:rStyle w:val="Emphasis"/>
          <w:rFonts w:cs="Calibri"/>
          <w:highlight w:val="cyan"/>
        </w:rPr>
        <w:t>s</w:t>
      </w:r>
      <w:r w:rsidRPr="00687ED8">
        <w:rPr>
          <w:rStyle w:val="StyleUnderline"/>
          <w:rFonts w:cs="Calibri"/>
        </w:rPr>
        <w:t xml:space="preserve"> </w:t>
      </w:r>
      <w:r w:rsidRPr="00687ED8">
        <w:rPr>
          <w:rStyle w:val="StyleUnderline"/>
          <w:rFonts w:cs="Calibri"/>
          <w:highlight w:val="cyan"/>
        </w:rPr>
        <w:t>as</w:t>
      </w:r>
      <w:r w:rsidRPr="00687ED8">
        <w:rPr>
          <w:rFonts w:cs="Calibri"/>
          <w:sz w:val="16"/>
        </w:rPr>
        <w:t xml:space="preserve"> highly </w:t>
      </w:r>
      <w:r w:rsidRPr="00687ED8">
        <w:rPr>
          <w:rStyle w:val="StyleUnderline"/>
          <w:rFonts w:cs="Calibri"/>
          <w:highlight w:val="cyan"/>
        </w:rPr>
        <w:t>escalatory</w:t>
      </w:r>
      <w:r w:rsidRPr="00687ED8">
        <w:rPr>
          <w:rFonts w:cs="Calibri"/>
          <w:sz w:val="16"/>
        </w:rPr>
        <w:t xml:space="preserve">, and such an action would likely result in general nuclear war.7F 7 </w:t>
      </w:r>
      <w:r w:rsidRPr="00687ED8">
        <w:rPr>
          <w:rFonts w:cs="Calibri"/>
          <w:highlight w:val="cyan"/>
          <w:u w:val="single"/>
        </w:rPr>
        <w:t>In today’s</w:t>
      </w:r>
      <w:r w:rsidRPr="00687ED8">
        <w:rPr>
          <w:rFonts w:cs="Calibri"/>
          <w:u w:val="single"/>
        </w:rPr>
        <w:t xml:space="preserve"> more </w:t>
      </w:r>
      <w:r w:rsidRPr="00687ED8">
        <w:rPr>
          <w:rStyle w:val="Emphasis"/>
          <w:rFonts w:cs="Calibri"/>
          <w:highlight w:val="cyan"/>
        </w:rPr>
        <w:t>nuanced world</w:t>
      </w:r>
      <w:r w:rsidRPr="00687ED8">
        <w:rPr>
          <w:rFonts w:cs="Calibri"/>
          <w:sz w:val="16"/>
        </w:rPr>
        <w:t xml:space="preserve">, </w:t>
      </w:r>
      <w:r w:rsidRPr="00687ED8">
        <w:rPr>
          <w:rStyle w:val="Emphasis"/>
          <w:rFonts w:cs="Calibri"/>
          <w:highlight w:val="cyan"/>
        </w:rPr>
        <w:t>attacking</w:t>
      </w:r>
      <w:r w:rsidRPr="00687ED8">
        <w:rPr>
          <w:rFonts w:cs="Calibri"/>
          <w:sz w:val="16"/>
        </w:rPr>
        <w:t xml:space="preserve"> satellites, including </w:t>
      </w:r>
      <w:r w:rsidRPr="00687ED8">
        <w:rPr>
          <w:rStyle w:val="Emphasis"/>
          <w:rFonts w:cs="Calibri"/>
          <w:highlight w:val="cyan"/>
        </w:rPr>
        <w:t>military</w:t>
      </w:r>
      <w:r w:rsidRPr="00687ED8">
        <w:rPr>
          <w:rFonts w:cs="Calibri"/>
          <w:sz w:val="16"/>
        </w:rPr>
        <w:t xml:space="preserve"> </w:t>
      </w:r>
      <w:r w:rsidRPr="00687ED8">
        <w:rPr>
          <w:rStyle w:val="Emphasis"/>
          <w:rFonts w:cs="Calibri"/>
          <w:highlight w:val="cyan"/>
        </w:rPr>
        <w:t>sat</w:t>
      </w:r>
      <w:r w:rsidRPr="00687ED8">
        <w:rPr>
          <w:rFonts w:cs="Calibri"/>
          <w:sz w:val="16"/>
        </w:rPr>
        <w:t>ellite</w:t>
      </w:r>
      <w:r w:rsidRPr="00687ED8">
        <w:rPr>
          <w:rStyle w:val="Emphasis"/>
          <w:rFonts w:cs="Calibri"/>
          <w:highlight w:val="cyan"/>
        </w:rPr>
        <w:t>s</w:t>
      </w:r>
      <w:r w:rsidRPr="00687ED8">
        <w:rPr>
          <w:rFonts w:cs="Calibri"/>
          <w:sz w:val="16"/>
        </w:rPr>
        <w:t xml:space="preserve">, </w:t>
      </w:r>
      <w:r w:rsidRPr="00687ED8">
        <w:rPr>
          <w:rStyle w:val="Emphasis"/>
          <w:rFonts w:cs="Calibri"/>
          <w:highlight w:val="cyan"/>
        </w:rPr>
        <w:t>does not</w:t>
      </w:r>
      <w:r w:rsidRPr="00687ED8">
        <w:rPr>
          <w:rFonts w:cs="Calibri"/>
          <w:sz w:val="16"/>
        </w:rPr>
        <w:t xml:space="preserve"> necessarily </w:t>
      </w:r>
      <w:r w:rsidRPr="00687ED8">
        <w:rPr>
          <w:rStyle w:val="Emphasis"/>
          <w:rFonts w:cs="Calibri"/>
          <w:highlight w:val="cyan"/>
        </w:rPr>
        <w:t>result in nuclear war</w:t>
      </w:r>
      <w:r w:rsidRPr="00687ED8">
        <w:rPr>
          <w:rFonts w:cs="Calibri"/>
          <w:sz w:val="16"/>
        </w:rPr>
        <w:t xml:space="preserve">. For instance, </w:t>
      </w:r>
      <w:r w:rsidRPr="00687ED8">
        <w:rPr>
          <w:rStyle w:val="StyleUnderline"/>
          <w:rFonts w:cs="Calibri"/>
          <w:highlight w:val="cyan"/>
        </w:rPr>
        <w:t>foreign countries</w:t>
      </w:r>
      <w:r w:rsidRPr="00687ED8">
        <w:rPr>
          <w:rFonts w:cs="Calibri"/>
          <w:sz w:val="16"/>
        </w:rPr>
        <w:t xml:space="preserve"> have </w:t>
      </w:r>
      <w:r w:rsidRPr="00687ED8">
        <w:rPr>
          <w:rStyle w:val="StyleUnderline"/>
          <w:rFonts w:cs="Calibri"/>
          <w:highlight w:val="cyan"/>
        </w:rPr>
        <w:t>used</w:t>
      </w:r>
      <w:r w:rsidRPr="00687ED8">
        <w:rPr>
          <w:rStyle w:val="StyleUnderline"/>
          <w:rFonts w:cs="Calibri"/>
        </w:rPr>
        <w:t xml:space="preserve"> highpowered </w:t>
      </w:r>
      <w:r w:rsidRPr="00687ED8">
        <w:rPr>
          <w:rStyle w:val="StyleUnderline"/>
          <w:rFonts w:cs="Calibri"/>
          <w:highlight w:val="cyan"/>
        </w:rPr>
        <w:t>lasers against American</w:t>
      </w:r>
      <w:r w:rsidRPr="00687ED8">
        <w:rPr>
          <w:rStyle w:val="StyleUnderline"/>
          <w:rFonts w:cs="Calibri"/>
        </w:rPr>
        <w:t xml:space="preserve"> intelligence-gathering </w:t>
      </w:r>
      <w:r w:rsidRPr="00687ED8">
        <w:rPr>
          <w:rStyle w:val="Emphasis"/>
          <w:rFonts w:cs="Calibri"/>
          <w:highlight w:val="cyan"/>
        </w:rPr>
        <w:t>sat</w:t>
      </w:r>
      <w:r w:rsidRPr="00687ED8">
        <w:rPr>
          <w:rFonts w:cs="Calibri"/>
          <w:sz w:val="16"/>
        </w:rPr>
        <w:t>ellite</w:t>
      </w:r>
      <w:r w:rsidRPr="00687ED8">
        <w:rPr>
          <w:rStyle w:val="Emphasis"/>
          <w:rFonts w:cs="Calibri"/>
          <w:highlight w:val="cyan"/>
        </w:rPr>
        <w:t>s</w:t>
      </w:r>
      <w:r w:rsidRPr="00687ED8">
        <w:rPr>
          <w:rFonts w:cs="Calibri"/>
          <w:sz w:val="16"/>
        </w:rPr>
        <w:t xml:space="preserve">8F 8 </w:t>
      </w:r>
      <w:r w:rsidRPr="00687ED8">
        <w:rPr>
          <w:rStyle w:val="StyleUnderline"/>
          <w:rFonts w:cs="Calibri"/>
        </w:rPr>
        <w:t xml:space="preserve">and </w:t>
      </w:r>
      <w:r w:rsidRPr="00687ED8">
        <w:rPr>
          <w:rStyle w:val="StyleUnderline"/>
          <w:rFonts w:cs="Calibri"/>
          <w:highlight w:val="cyan"/>
        </w:rPr>
        <w:t xml:space="preserve">the </w:t>
      </w:r>
      <w:r w:rsidRPr="00687ED8">
        <w:rPr>
          <w:rStyle w:val="Emphasis"/>
          <w:rFonts w:cs="Calibri"/>
          <w:highlight w:val="cyan"/>
        </w:rPr>
        <w:t>U</w:t>
      </w:r>
      <w:r w:rsidRPr="00687ED8">
        <w:rPr>
          <w:rFonts w:cs="Calibri"/>
          <w:sz w:val="16"/>
        </w:rPr>
        <w:t xml:space="preserve">nited </w:t>
      </w:r>
      <w:r w:rsidRPr="00687ED8">
        <w:rPr>
          <w:rStyle w:val="Emphasis"/>
          <w:rFonts w:cs="Calibri"/>
          <w:highlight w:val="cyan"/>
        </w:rPr>
        <w:t>S</w:t>
      </w:r>
      <w:r w:rsidRPr="00687ED8">
        <w:rPr>
          <w:rFonts w:cs="Calibri"/>
          <w:sz w:val="16"/>
        </w:rPr>
        <w:t xml:space="preserve">tates </w:t>
      </w:r>
      <w:r w:rsidRPr="00687ED8">
        <w:rPr>
          <w:rFonts w:cs="Calibri"/>
          <w:highlight w:val="cyan"/>
          <w:u w:val="single"/>
        </w:rPr>
        <w:t xml:space="preserve">has been </w:t>
      </w:r>
      <w:r w:rsidRPr="00687ED8">
        <w:rPr>
          <w:rStyle w:val="Emphasis"/>
          <w:rFonts w:cs="Calibri"/>
          <w:highlight w:val="cyan"/>
        </w:rPr>
        <w:t>reluctant to respond</w:t>
      </w:r>
      <w:r w:rsidRPr="00687ED8">
        <w:rPr>
          <w:rFonts w:cs="Calibri"/>
          <w:u w:val="single"/>
        </w:rPr>
        <w:t>, let alone retaliate</w:t>
      </w:r>
      <w:r w:rsidRPr="00687ED8">
        <w:rPr>
          <w:rFonts w:cs="Calibri"/>
          <w:sz w:val="16"/>
        </w:rPr>
        <w:t xml:space="preserve"> with nuclear weapons. This </w:t>
      </w:r>
      <w:r w:rsidRPr="00687ED8">
        <w:rPr>
          <w:rFonts w:cs="Calibri"/>
          <w:highlight w:val="cyan"/>
          <w:u w:val="single"/>
        </w:rPr>
        <w:t xml:space="preserve">shift in policy is a </w:t>
      </w:r>
      <w:r w:rsidRPr="00687ED8">
        <w:rPr>
          <w:rStyle w:val="StyleUnderline"/>
          <w:rFonts w:cs="Calibri"/>
          <w:highlight w:val="cyan"/>
        </w:rPr>
        <w:t>result of</w:t>
      </w:r>
      <w:r w:rsidRPr="00687ED8">
        <w:rPr>
          <w:rStyle w:val="StyleUnderline"/>
          <w:rFonts w:cs="Calibri"/>
        </w:rPr>
        <w:t xml:space="preserve"> the </w:t>
      </w:r>
      <w:r w:rsidRPr="00687ED8">
        <w:rPr>
          <w:rStyle w:val="StyleUnderline"/>
          <w:rFonts w:cs="Calibri"/>
          <w:highlight w:val="cyan"/>
        </w:rPr>
        <w:t>broader use of gray zone</w:t>
      </w:r>
      <w:r w:rsidRPr="00687ED8">
        <w:rPr>
          <w:rFonts w:cs="Calibri"/>
          <w:highlight w:val="cyan"/>
          <w:u w:val="single"/>
        </w:rPr>
        <w:t xml:space="preserve"> </w:t>
      </w:r>
      <w:r w:rsidRPr="00687ED8">
        <w:rPr>
          <w:rStyle w:val="Emphasis"/>
          <w:rFonts w:cs="Calibri"/>
          <w:highlight w:val="cyan"/>
        </w:rPr>
        <w:t>op</w:t>
      </w:r>
      <w:r w:rsidRPr="00687ED8">
        <w:rPr>
          <w:rFonts w:cs="Calibri"/>
          <w:sz w:val="16"/>
        </w:rPr>
        <w:t>eration</w:t>
      </w:r>
      <w:r w:rsidRPr="00687ED8">
        <w:rPr>
          <w:rStyle w:val="Emphasis"/>
          <w:rFonts w:cs="Calibri"/>
          <w:highlight w:val="cyan"/>
        </w:rPr>
        <w:t>s</w:t>
      </w:r>
      <w:r w:rsidRPr="00687ED8">
        <w:rPr>
          <w:rFonts w:cs="Calibri"/>
          <w:sz w:val="16"/>
        </w:rPr>
        <w:t>, to which countries struggle to respond while limiting escalation. Beginning with the fundamentals of deterrence illuminates how it applies to prevention of aggression in space.</w:t>
      </w:r>
    </w:p>
    <w:bookmarkEnd w:id="0"/>
    <w:p w14:paraId="39C00C43" w14:textId="77777777" w:rsidR="00972A1E" w:rsidRPr="00687ED8" w:rsidRDefault="00972A1E" w:rsidP="00972A1E">
      <w:pPr>
        <w:pStyle w:val="Heading4"/>
        <w:rPr>
          <w:rFonts w:cs="Calibri"/>
          <w:b w:val="0"/>
          <w:bCs w:val="0"/>
        </w:rPr>
      </w:pPr>
      <w:r w:rsidRPr="00687ED8">
        <w:rPr>
          <w:rFonts w:cs="Calibri"/>
        </w:rPr>
        <w:t>No one’s going to war over a downed satellite</w:t>
      </w:r>
    </w:p>
    <w:p w14:paraId="17A32B80" w14:textId="77777777" w:rsidR="00972A1E" w:rsidRPr="00687ED8" w:rsidRDefault="00972A1E" w:rsidP="00972A1E">
      <w:pPr>
        <w:rPr>
          <w:rFonts w:cs="Calibri"/>
        </w:rPr>
      </w:pPr>
      <w:r w:rsidRPr="00687ED8">
        <w:rPr>
          <w:rStyle w:val="Style13ptBold"/>
          <w:rFonts w:cs="Calibri"/>
        </w:rPr>
        <w:t>Bowen 18</w:t>
      </w:r>
      <w:r w:rsidRPr="00687ED8">
        <w:rPr>
          <w:rFonts w:cs="Calibri"/>
        </w:rPr>
        <w:t xml:space="preserve"> [Bleddyn Bowen, Lecturer in International Relations at the University of Leicester. The Art of Space Deterrence. February 20, 2018. https://www.europeanleadershipnetwork.org/commentary/the-art-of-space-deterrence/]</w:t>
      </w:r>
    </w:p>
    <w:p w14:paraId="69C89A13" w14:textId="77777777" w:rsidR="00972A1E" w:rsidRPr="00687ED8" w:rsidRDefault="00972A1E" w:rsidP="00972A1E">
      <w:pPr>
        <w:rPr>
          <w:rFonts w:cs="Calibri"/>
          <w:sz w:val="16"/>
        </w:rPr>
      </w:pPr>
      <w:r w:rsidRPr="00687ED8">
        <w:rPr>
          <w:rFonts w:cs="Calibri"/>
          <w:highlight w:val="cyan"/>
          <w:u w:val="single"/>
        </w:rPr>
        <w:t>Space is</w:t>
      </w:r>
      <w:r w:rsidRPr="00687ED8">
        <w:rPr>
          <w:rFonts w:cs="Calibri"/>
          <w:sz w:val="16"/>
        </w:rPr>
        <w:t xml:space="preserve"> often </w:t>
      </w:r>
      <w:r w:rsidRPr="00687ED8">
        <w:rPr>
          <w:rFonts w:cs="Calibri"/>
          <w:highlight w:val="cyan"/>
          <w:u w:val="single"/>
        </w:rPr>
        <w:t xml:space="preserve">an </w:t>
      </w:r>
      <w:r w:rsidRPr="00687ED8">
        <w:rPr>
          <w:rStyle w:val="Emphasis"/>
          <w:rFonts w:cs="Calibri"/>
          <w:highlight w:val="cyan"/>
        </w:rPr>
        <w:t>afterthought</w:t>
      </w:r>
      <w:r w:rsidRPr="00687ED8">
        <w:rPr>
          <w:rFonts w:cs="Calibri"/>
          <w:sz w:val="16"/>
        </w:rPr>
        <w:t xml:space="preserve"> or a miscellaneous ancillary </w:t>
      </w:r>
      <w:r w:rsidRPr="00687ED8">
        <w:rPr>
          <w:rFonts w:cs="Calibri"/>
          <w:highlight w:val="cyan"/>
          <w:u w:val="single"/>
        </w:rPr>
        <w:t>in</w:t>
      </w:r>
      <w:r w:rsidRPr="00687ED8">
        <w:rPr>
          <w:rFonts w:cs="Calibri"/>
          <w:u w:val="single"/>
        </w:rPr>
        <w:t xml:space="preserve"> the </w:t>
      </w:r>
      <w:r w:rsidRPr="00687ED8">
        <w:rPr>
          <w:rStyle w:val="Emphasis"/>
          <w:rFonts w:cs="Calibri"/>
          <w:highlight w:val="cyan"/>
        </w:rPr>
        <w:t>grand strategic views</w:t>
      </w:r>
      <w:r w:rsidRPr="00687ED8">
        <w:rPr>
          <w:rFonts w:cs="Calibri"/>
          <w:highlight w:val="cyan"/>
          <w:u w:val="single"/>
        </w:rPr>
        <w:t xml:space="preserve"> of </w:t>
      </w:r>
      <w:r w:rsidRPr="00687ED8">
        <w:rPr>
          <w:rStyle w:val="Emphasis"/>
          <w:rFonts w:cs="Calibri"/>
          <w:highlight w:val="cyan"/>
        </w:rPr>
        <w:t>top-level decision-makers</w:t>
      </w:r>
      <w:r w:rsidRPr="00687ED8">
        <w:rPr>
          <w:rFonts w:cs="Calibri"/>
          <w:sz w:val="16"/>
        </w:rPr>
        <w:t xml:space="preserve">. </w:t>
      </w:r>
      <w:r w:rsidRPr="00687ED8">
        <w:rPr>
          <w:rFonts w:cs="Calibri"/>
          <w:highlight w:val="cyan"/>
          <w:u w:val="single"/>
        </w:rPr>
        <w:t xml:space="preserve">A </w:t>
      </w:r>
      <w:r w:rsidRPr="00687ED8">
        <w:rPr>
          <w:rStyle w:val="Emphasis"/>
          <w:rFonts w:cs="Calibri"/>
          <w:highlight w:val="cyan"/>
        </w:rPr>
        <w:t>president</w:t>
      </w:r>
      <w:r w:rsidRPr="00687ED8">
        <w:rPr>
          <w:rFonts w:cs="Calibri"/>
          <w:highlight w:val="cyan"/>
          <w:u w:val="single"/>
        </w:rPr>
        <w:t xml:space="preserve"> may </w:t>
      </w:r>
      <w:r w:rsidRPr="00687ED8">
        <w:rPr>
          <w:rStyle w:val="Emphasis"/>
          <w:rFonts w:cs="Calibri"/>
          <w:highlight w:val="cyan"/>
        </w:rPr>
        <w:t>not care</w:t>
      </w:r>
      <w:r w:rsidRPr="00687ED8">
        <w:rPr>
          <w:rFonts w:cs="Calibri"/>
          <w:u w:val="single"/>
        </w:rPr>
        <w:t xml:space="preserve"> that </w:t>
      </w:r>
      <w:r w:rsidRPr="00687ED8">
        <w:rPr>
          <w:rStyle w:val="Emphasis"/>
          <w:rFonts w:cs="Calibri"/>
          <w:highlight w:val="cyan"/>
        </w:rPr>
        <w:t>one sat</w:t>
      </w:r>
      <w:r w:rsidRPr="00687ED8">
        <w:rPr>
          <w:rStyle w:val="Emphasis"/>
          <w:rFonts w:cs="Calibri"/>
        </w:rPr>
        <w:t xml:space="preserve">ellite </w:t>
      </w:r>
      <w:r w:rsidRPr="00687ED8">
        <w:rPr>
          <w:rStyle w:val="Emphasis"/>
          <w:rFonts w:cs="Calibri"/>
          <w:highlight w:val="cyan"/>
        </w:rPr>
        <w:t>may be lost</w:t>
      </w:r>
      <w:r w:rsidRPr="00687ED8">
        <w:rPr>
          <w:rFonts w:cs="Calibri"/>
          <w:u w:val="single"/>
        </w:rPr>
        <w:t xml:space="preserve"> or go dark</w:t>
      </w:r>
      <w:r w:rsidRPr="00687ED8">
        <w:rPr>
          <w:rFonts w:cs="Calibri"/>
          <w:sz w:val="16"/>
        </w:rPr>
        <w:t xml:space="preserve">; </w:t>
      </w:r>
      <w:r w:rsidRPr="00687ED8">
        <w:rPr>
          <w:rFonts w:cs="Calibri"/>
          <w:highlight w:val="cyan"/>
          <w:u w:val="single"/>
        </w:rPr>
        <w:t>it may cause</w:t>
      </w:r>
      <w:r w:rsidRPr="00687ED8">
        <w:rPr>
          <w:rFonts w:cs="Calibri"/>
          <w:u w:val="single"/>
        </w:rPr>
        <w:t xml:space="preserve"> panic and</w:t>
      </w:r>
      <w:r w:rsidRPr="00687ED8">
        <w:rPr>
          <w:rFonts w:cs="Calibri"/>
          <w:sz w:val="16"/>
        </w:rPr>
        <w:t xml:space="preserve"> </w:t>
      </w:r>
      <w:r w:rsidRPr="00687ED8">
        <w:rPr>
          <w:rStyle w:val="Emphasis"/>
          <w:rFonts w:cs="Calibri"/>
          <w:highlight w:val="cyan"/>
        </w:rPr>
        <w:t>Twitter</w:t>
      </w:r>
      <w:r w:rsidRPr="00687ED8">
        <w:rPr>
          <w:rFonts w:cs="Calibri"/>
          <w:sz w:val="16"/>
        </w:rPr>
        <w:t xml:space="preserve">-based </w:t>
      </w:r>
      <w:r w:rsidRPr="00687ED8">
        <w:rPr>
          <w:rStyle w:val="Emphasis"/>
          <w:rFonts w:cs="Calibri"/>
          <w:highlight w:val="cyan"/>
        </w:rPr>
        <w:t>hysteria</w:t>
      </w:r>
      <w:r w:rsidRPr="00687ED8">
        <w:rPr>
          <w:rFonts w:cs="Calibri"/>
          <w:sz w:val="16"/>
        </w:rPr>
        <w:t xml:space="preserve"> for the space community, of course. </w:t>
      </w:r>
      <w:r w:rsidRPr="00687ED8">
        <w:rPr>
          <w:rFonts w:cs="Calibri"/>
          <w:highlight w:val="cyan"/>
          <w:u w:val="single"/>
        </w:rPr>
        <w:t>But</w:t>
      </w:r>
      <w:r w:rsidRPr="00687ED8">
        <w:rPr>
          <w:rFonts w:cs="Calibri"/>
          <w:u w:val="single"/>
        </w:rPr>
        <w:t xml:space="preserve"> the </w:t>
      </w:r>
      <w:r w:rsidRPr="00687ED8">
        <w:rPr>
          <w:rStyle w:val="Emphasis"/>
          <w:rFonts w:cs="Calibri"/>
          <w:highlight w:val="cyan"/>
        </w:rPr>
        <w:t>terrestrial context</w:t>
      </w:r>
      <w:r w:rsidRPr="00687ED8">
        <w:rPr>
          <w:rFonts w:cs="Calibri"/>
          <w:sz w:val="16"/>
        </w:rPr>
        <w:t xml:space="preserve"> and consequences, </w:t>
      </w:r>
      <w:r w:rsidRPr="00687ED8">
        <w:rPr>
          <w:rFonts w:cs="Calibri"/>
          <w:u w:val="single"/>
        </w:rPr>
        <w:t xml:space="preserve">as well as the political stakes and symbolism of any exchange of hostilities in space </w:t>
      </w:r>
      <w:r w:rsidRPr="00687ED8">
        <w:rPr>
          <w:rStyle w:val="Emphasis"/>
          <w:rFonts w:cs="Calibri"/>
          <w:highlight w:val="cyan"/>
        </w:rPr>
        <w:t>matters more</w:t>
      </w:r>
      <w:r w:rsidRPr="00687ED8">
        <w:rPr>
          <w:rFonts w:cs="Calibri"/>
          <w:sz w:val="16"/>
          <w:highlight w:val="cyan"/>
        </w:rPr>
        <w:t xml:space="preserve">. </w:t>
      </w:r>
      <w:r w:rsidRPr="00687ED8">
        <w:rPr>
          <w:rFonts w:cs="Calibri"/>
          <w:highlight w:val="cyan"/>
          <w:u w:val="single"/>
        </w:rPr>
        <w:t>The</w:t>
      </w:r>
      <w:r w:rsidRPr="00687ED8">
        <w:rPr>
          <w:rFonts w:cs="Calibri"/>
          <w:u w:val="single"/>
        </w:rPr>
        <w:t xml:space="preserve"> political and </w:t>
      </w:r>
      <w:r w:rsidRPr="00687ED8">
        <w:rPr>
          <w:rFonts w:cs="Calibri"/>
          <w:highlight w:val="cyan"/>
          <w:u w:val="single"/>
        </w:rPr>
        <w:t>media</w:t>
      </w:r>
      <w:r w:rsidRPr="00687ED8">
        <w:rPr>
          <w:rFonts w:cs="Calibri"/>
          <w:u w:val="single"/>
        </w:rPr>
        <w:t xml:space="preserve"> dimension can </w:t>
      </w:r>
      <w:r w:rsidRPr="00687ED8">
        <w:rPr>
          <w:rFonts w:cs="Calibri"/>
          <w:highlight w:val="cyan"/>
          <w:u w:val="single"/>
        </w:rPr>
        <w:t>magnify</w:t>
      </w:r>
      <w:r w:rsidRPr="00687ED8">
        <w:rPr>
          <w:rFonts w:cs="Calibri"/>
          <w:sz w:val="16"/>
        </w:rPr>
        <w:t xml:space="preserve"> or minimise </w:t>
      </w:r>
      <w:r w:rsidRPr="00687ED8">
        <w:rPr>
          <w:rFonts w:cs="Calibri"/>
          <w:u w:val="single"/>
        </w:rPr>
        <w:t xml:space="preserve">the </w:t>
      </w:r>
      <w:r w:rsidRPr="00687ED8">
        <w:rPr>
          <w:rFonts w:cs="Calibri"/>
          <w:highlight w:val="cyan"/>
          <w:u w:val="single"/>
        </w:rPr>
        <w:t>perceived consequences of losing</w:t>
      </w:r>
      <w:r w:rsidRPr="00687ED8">
        <w:rPr>
          <w:rFonts w:cs="Calibri"/>
          <w:u w:val="single"/>
        </w:rPr>
        <w:t xml:space="preserve"> specific </w:t>
      </w:r>
      <w:r w:rsidRPr="00687ED8">
        <w:rPr>
          <w:rStyle w:val="Emphasis"/>
          <w:rFonts w:cs="Calibri"/>
          <w:highlight w:val="cyan"/>
        </w:rPr>
        <w:t>sat</w:t>
      </w:r>
      <w:r w:rsidRPr="00687ED8">
        <w:rPr>
          <w:rFonts w:cs="Calibri"/>
          <w:sz w:val="16"/>
          <w:szCs w:val="16"/>
        </w:rPr>
        <w:t>ellite</w:t>
      </w:r>
      <w:r w:rsidRPr="00687ED8">
        <w:rPr>
          <w:rStyle w:val="Emphasis"/>
          <w:rFonts w:cs="Calibri"/>
          <w:highlight w:val="cyan"/>
        </w:rPr>
        <w:t>s</w:t>
      </w:r>
      <w:r w:rsidRPr="00687ED8">
        <w:rPr>
          <w:rFonts w:cs="Calibri"/>
          <w:u w:val="single"/>
        </w:rPr>
        <w:t xml:space="preserve"> </w:t>
      </w:r>
      <w:r w:rsidRPr="00687ED8">
        <w:rPr>
          <w:rStyle w:val="Emphasis"/>
          <w:rFonts w:cs="Calibri"/>
          <w:highlight w:val="cyan"/>
        </w:rPr>
        <w:t>out of</w:t>
      </w:r>
      <w:r w:rsidRPr="00687ED8">
        <w:rPr>
          <w:rFonts w:cs="Calibri"/>
          <w:u w:val="single"/>
        </w:rPr>
        <w:t xml:space="preserve"> all </w:t>
      </w:r>
      <w:r w:rsidRPr="00687ED8">
        <w:rPr>
          <w:rStyle w:val="Emphasis"/>
          <w:rFonts w:cs="Calibri"/>
          <w:highlight w:val="cyan"/>
        </w:rPr>
        <w:t>proportion</w:t>
      </w:r>
      <w:r w:rsidRPr="00687ED8">
        <w:rPr>
          <w:rFonts w:cs="Calibri"/>
          <w:highlight w:val="cyan"/>
          <w:u w:val="single"/>
        </w:rPr>
        <w:t xml:space="preserve"> to</w:t>
      </w:r>
      <w:r w:rsidRPr="00687ED8">
        <w:rPr>
          <w:rFonts w:cs="Calibri"/>
          <w:u w:val="single"/>
        </w:rPr>
        <w:t xml:space="preserve"> their </w:t>
      </w:r>
      <w:r w:rsidRPr="00687ED8">
        <w:rPr>
          <w:rStyle w:val="Emphasis"/>
          <w:rFonts w:cs="Calibri"/>
          <w:highlight w:val="cyan"/>
        </w:rPr>
        <w:t>actual strategic effect</w:t>
      </w:r>
      <w:r w:rsidRPr="00687ED8">
        <w:rPr>
          <w:rFonts w:cs="Calibri"/>
          <w:sz w:val="16"/>
        </w:rPr>
        <w:t>.</w:t>
      </w:r>
    </w:p>
    <w:p w14:paraId="4FCBBD2B" w14:textId="77777777" w:rsidR="00972A1E" w:rsidRPr="00687ED8" w:rsidRDefault="00972A1E" w:rsidP="00972A1E">
      <w:pPr>
        <w:pStyle w:val="Heading4"/>
        <w:rPr>
          <w:rFonts w:cs="Calibri"/>
          <w:u w:val="single"/>
        </w:rPr>
      </w:pPr>
      <w:r w:rsidRPr="00687ED8">
        <w:rPr>
          <w:rFonts w:cs="Calibri"/>
        </w:rPr>
        <w:t xml:space="preserve">Won’t go </w:t>
      </w:r>
      <w:r w:rsidRPr="00687ED8">
        <w:rPr>
          <w:rFonts w:cs="Calibri"/>
          <w:u w:val="single"/>
        </w:rPr>
        <w:t>nuclear</w:t>
      </w:r>
      <w:r w:rsidRPr="00687ED8">
        <w:rPr>
          <w:rFonts w:cs="Calibri"/>
        </w:rPr>
        <w:t xml:space="preserve"> – seen as a </w:t>
      </w:r>
      <w:r w:rsidRPr="00687ED8">
        <w:rPr>
          <w:rFonts w:cs="Calibri"/>
          <w:u w:val="single"/>
        </w:rPr>
        <w:t>normal conventional attack</w:t>
      </w:r>
      <w:r w:rsidRPr="00687ED8">
        <w:rPr>
          <w:rFonts w:cs="Calibri"/>
        </w:rPr>
        <w:t xml:space="preserve"> because of integration with </w:t>
      </w:r>
      <w:r w:rsidRPr="00687ED8">
        <w:rPr>
          <w:rFonts w:cs="Calibri"/>
          <w:u w:val="single"/>
        </w:rPr>
        <w:t>ground forces</w:t>
      </w:r>
    </w:p>
    <w:p w14:paraId="5624F489" w14:textId="77777777" w:rsidR="00972A1E" w:rsidRPr="00687ED8" w:rsidRDefault="00972A1E" w:rsidP="00972A1E">
      <w:pPr>
        <w:rPr>
          <w:rFonts w:cs="Calibri"/>
        </w:rPr>
      </w:pPr>
      <w:r w:rsidRPr="00687ED8">
        <w:rPr>
          <w:rStyle w:val="Style13ptBold"/>
          <w:rFonts w:cs="Calibri"/>
        </w:rPr>
        <w:t>Firth 7/1</w:t>
      </w:r>
      <w:r w:rsidRPr="00687ED8">
        <w:rPr>
          <w:rFonts w:cs="Calibri"/>
        </w:rPr>
        <w:t>/19 [News Editor at MIT Technology Review, was Chief News Editor at New Scientist. How to fight a war in space (and get away with it). July 1, 2019. MIT Technology Review]</w:t>
      </w:r>
    </w:p>
    <w:p w14:paraId="62C60468" w14:textId="77777777" w:rsidR="00972A1E" w:rsidRDefault="00972A1E" w:rsidP="00972A1E">
      <w:pPr>
        <w:rPr>
          <w:rFonts w:cs="Calibri"/>
          <w:sz w:val="16"/>
        </w:rPr>
      </w:pPr>
      <w:r w:rsidRPr="00687ED8">
        <w:rPr>
          <w:rStyle w:val="Emphasis"/>
          <w:rFonts w:cs="Calibri"/>
          <w:highlight w:val="cyan"/>
        </w:rPr>
        <w:t>Space</w:t>
      </w:r>
      <w:r w:rsidRPr="00687ED8">
        <w:rPr>
          <w:rFonts w:cs="Calibri"/>
          <w:highlight w:val="cyan"/>
          <w:u w:val="single"/>
        </w:rPr>
        <w:t xml:space="preserve"> is so </w:t>
      </w:r>
      <w:r w:rsidRPr="00687ED8">
        <w:rPr>
          <w:rStyle w:val="Emphasis"/>
          <w:rFonts w:cs="Calibri"/>
          <w:highlight w:val="cyan"/>
        </w:rPr>
        <w:t>intrinsic</w:t>
      </w:r>
      <w:r w:rsidRPr="00687ED8">
        <w:rPr>
          <w:rFonts w:cs="Calibri"/>
          <w:highlight w:val="cyan"/>
          <w:u w:val="single"/>
        </w:rPr>
        <w:t xml:space="preserve"> to how</w:t>
      </w:r>
      <w:r w:rsidRPr="00687ED8">
        <w:rPr>
          <w:rFonts w:cs="Calibri"/>
          <w:u w:val="single"/>
        </w:rPr>
        <w:t xml:space="preserve"> advanced </w:t>
      </w:r>
      <w:r w:rsidRPr="00687ED8">
        <w:rPr>
          <w:rStyle w:val="Emphasis"/>
          <w:rFonts w:cs="Calibri"/>
          <w:highlight w:val="cyan"/>
        </w:rPr>
        <w:t>militaries fight</w:t>
      </w:r>
      <w:r w:rsidRPr="00687ED8">
        <w:rPr>
          <w:rFonts w:cs="Calibri"/>
          <w:highlight w:val="cyan"/>
          <w:u w:val="single"/>
        </w:rPr>
        <w:t xml:space="preserve"> on the ground that an </w:t>
      </w:r>
      <w:r w:rsidRPr="00687ED8">
        <w:rPr>
          <w:rStyle w:val="Emphasis"/>
          <w:rFonts w:cs="Calibri"/>
          <w:highlight w:val="cyan"/>
        </w:rPr>
        <w:t>attack on a sat</w:t>
      </w:r>
      <w:r w:rsidRPr="00687ED8">
        <w:rPr>
          <w:rFonts w:cs="Calibri"/>
          <w:u w:val="single"/>
        </w:rPr>
        <w:t xml:space="preserve">ellite need </w:t>
      </w:r>
      <w:r w:rsidRPr="00687ED8">
        <w:rPr>
          <w:rStyle w:val="Emphasis"/>
          <w:rFonts w:cs="Calibri"/>
          <w:highlight w:val="cyan"/>
        </w:rPr>
        <w:t>no longer signal</w:t>
      </w:r>
      <w:r w:rsidRPr="00687ED8">
        <w:rPr>
          <w:rFonts w:cs="Calibri"/>
          <w:highlight w:val="cyan"/>
          <w:u w:val="single"/>
        </w:rPr>
        <w:t xml:space="preserve"> the </w:t>
      </w:r>
      <w:r w:rsidRPr="00687ED8">
        <w:rPr>
          <w:rStyle w:val="Emphasis"/>
          <w:rFonts w:cs="Calibri"/>
          <w:highlight w:val="cyan"/>
        </w:rPr>
        <w:t>opening shot</w:t>
      </w:r>
      <w:r w:rsidRPr="00687ED8">
        <w:rPr>
          <w:rFonts w:cs="Calibri"/>
          <w:highlight w:val="cyan"/>
          <w:u w:val="single"/>
        </w:rPr>
        <w:t xml:space="preserve"> in</w:t>
      </w:r>
      <w:r w:rsidRPr="00687ED8">
        <w:rPr>
          <w:rFonts w:cs="Calibri"/>
          <w:u w:val="single"/>
        </w:rPr>
        <w:t xml:space="preserve"> a </w:t>
      </w:r>
      <w:r w:rsidRPr="00687ED8">
        <w:rPr>
          <w:rStyle w:val="Emphasis"/>
          <w:rFonts w:cs="Calibri"/>
          <w:highlight w:val="cyan"/>
        </w:rPr>
        <w:t>nuclear apocalypse</w:t>
      </w:r>
      <w:r w:rsidRPr="00687ED8">
        <w:rPr>
          <w:rFonts w:cs="Calibri"/>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p w14:paraId="207187ED" w14:textId="0CDD6D9A" w:rsidR="00972A1E" w:rsidRPr="00147FA8" w:rsidRDefault="00972A1E" w:rsidP="00972A1E">
      <w:pPr>
        <w:pStyle w:val="Heading4"/>
      </w:pPr>
      <w:r w:rsidRPr="00147FA8">
        <w:t xml:space="preserve">Solar flares will end satellites inevitably – no </w:t>
      </w:r>
      <w:r w:rsidR="00CE1D4A">
        <w:t>offense</w:t>
      </w:r>
    </w:p>
    <w:p w14:paraId="3E785202" w14:textId="77777777" w:rsidR="00972A1E" w:rsidRPr="00147FA8" w:rsidRDefault="00972A1E" w:rsidP="00972A1E">
      <w:r w:rsidRPr="00147FA8">
        <w:rPr>
          <w:rStyle w:val="Style13ptBold"/>
        </w:rPr>
        <w:t>Wild 15</w:t>
      </w:r>
      <w:r w:rsidRPr="00147FA8">
        <w:t xml:space="preserve"> (Jim Wild, Professor of Space Physics at Lancaster University, “With So Much Vested In Satellites, </w:t>
      </w:r>
      <w:r w:rsidRPr="00CF5A50">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6AE541EE" w14:textId="72BD8EC4" w:rsidR="00C30FAE" w:rsidRPr="00C30FAE" w:rsidRDefault="00972A1E" w:rsidP="00C30FAE">
      <w:r w:rsidRPr="00147FA8">
        <w:rPr>
          <w:rStyle w:val="StyleUnderline"/>
        </w:rPr>
        <w:t xml:space="preserve">These </w:t>
      </w:r>
      <w:r w:rsidRPr="00CF5A50">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commands or </w:t>
      </w:r>
      <w:r w:rsidRPr="00CF5A50">
        <w:rPr>
          <w:rStyle w:val="StyleUnderline"/>
          <w:highlight w:val="green"/>
        </w:rPr>
        <w:t>overloading</w:t>
      </w:r>
      <w:r w:rsidRPr="00147FA8">
        <w:rPr>
          <w:sz w:val="16"/>
        </w:rPr>
        <w:t xml:space="preserve"> and damaging </w:t>
      </w:r>
      <w:r w:rsidRPr="00147FA8">
        <w:rPr>
          <w:rStyle w:val="StyleUnderline"/>
        </w:rPr>
        <w:t xml:space="preserve">sensitive </w:t>
      </w:r>
      <w:r w:rsidRPr="00CF5A50">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CF5A50">
        <w:rPr>
          <w:rStyle w:val="Emphasis"/>
          <w:highlight w:val="green"/>
        </w:rPr>
        <w:t>rendering them unusable</w:t>
      </w:r>
      <w:r w:rsidRPr="00CF5A50">
        <w:rPr>
          <w:sz w:val="16"/>
          <w:highlight w:val="green"/>
        </w:rPr>
        <w:t>.</w:t>
      </w:r>
      <w:r>
        <w:rPr>
          <w:sz w:val="16"/>
        </w:rPr>
        <w:t xml:space="preserve"> </w:t>
      </w:r>
      <w:r w:rsidRPr="00CF5A50">
        <w:rPr>
          <w:rStyle w:val="StyleUnderline"/>
          <w:highlight w:val="green"/>
        </w:rPr>
        <w:t xml:space="preserve">These are </w:t>
      </w:r>
      <w:r w:rsidRPr="00CF5A50">
        <w:rPr>
          <w:rStyle w:val="Emphasis"/>
          <w:highlight w:val="green"/>
        </w:rPr>
        <w:t>not theoretical</w:t>
      </w:r>
      <w:r w:rsidRPr="00147FA8">
        <w:rPr>
          <w:sz w:val="16"/>
        </w:rPr>
        <w:t xml:space="preserve"> hazards: in recent decades, solar storms have caused </w:t>
      </w:r>
      <w:r w:rsidRPr="00CF5A50">
        <w:rPr>
          <w:rStyle w:val="StyleUnderline"/>
          <w:highlight w:val="green"/>
        </w:rPr>
        <w:t>outages for a number of satellites</w:t>
      </w:r>
      <w:r w:rsidRPr="00147FA8">
        <w:rPr>
          <w:sz w:val="16"/>
        </w:rPr>
        <w:t xml:space="preserve"> services – and a handful of satellites have been lost altogether. These </w:t>
      </w:r>
      <w:r w:rsidRPr="00CF5A50">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rPr>
          <w:sz w:val="16"/>
        </w:rPr>
        <w:t xml:space="preserve"> </w:t>
      </w:r>
      <w:r w:rsidRPr="00147FA8">
        <w:t>When Space Weather Becomes A Hurricane</w:t>
      </w:r>
      <w:r>
        <w:t xml:space="preserve"> </w:t>
      </w:r>
      <w:r w:rsidRPr="00147FA8">
        <w:rPr>
          <w:sz w:val="16"/>
          <w:szCs w:val="16"/>
        </w:rPr>
        <w:t>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r>
        <w:rPr>
          <w:sz w:val="16"/>
          <w:szCs w:val="16"/>
        </w:rPr>
        <w:t xml:space="preserve"> </w:t>
      </w:r>
      <w:r w:rsidRPr="00147FA8">
        <w:rPr>
          <w:sz w:val="16"/>
        </w:rPr>
        <w:t xml:space="preserve">Statistical analysis of this and other severe solar storms suggests that </w:t>
      </w:r>
      <w:r w:rsidRPr="00CF5A50">
        <w:rPr>
          <w:rStyle w:val="StyleUnderline"/>
          <w:highlight w:val="green"/>
        </w:rPr>
        <w:t>we can expect</w:t>
      </w:r>
      <w:r w:rsidRPr="00147FA8">
        <w:rPr>
          <w:rStyle w:val="StyleUnderline"/>
        </w:rPr>
        <w:t xml:space="preserve"> an event of </w:t>
      </w:r>
      <w:r w:rsidRPr="00CF5A50">
        <w:rPr>
          <w:rStyle w:val="StyleUnderline"/>
          <w:highlight w:val="green"/>
        </w:rPr>
        <w:t>this magnitude once every few</w:t>
      </w:r>
      <w:r w:rsidRPr="00147FA8">
        <w:rPr>
          <w:rStyle w:val="StyleUnderline"/>
        </w:rPr>
        <w:t xml:space="preserve"> </w:t>
      </w:r>
      <w:r w:rsidRPr="00CF5A50">
        <w:rPr>
          <w:rStyle w:val="StyleUnderline"/>
          <w:highlight w:val="green"/>
        </w:rPr>
        <w:t>hundred years</w:t>
      </w:r>
      <w:r w:rsidRPr="00147FA8">
        <w:rPr>
          <w:sz w:val="16"/>
        </w:rPr>
        <w:t xml:space="preserve"> – </w:t>
      </w:r>
      <w:r w:rsidRPr="00CF5A50">
        <w:rPr>
          <w:rStyle w:val="StyleUnderline"/>
          <w:highlight w:val="green"/>
        </w:rPr>
        <w:t>it’s a question of “</w:t>
      </w:r>
      <w:r w:rsidRPr="00CF5A50">
        <w:rPr>
          <w:rStyle w:val="Emphasis"/>
          <w:highlight w:val="green"/>
        </w:rPr>
        <w:t>when</w:t>
      </w:r>
      <w:r w:rsidRPr="00CF5A50">
        <w:rPr>
          <w:rStyle w:val="StyleUnderline"/>
          <w:highlight w:val="green"/>
        </w:rPr>
        <w:t xml:space="preserve">” </w:t>
      </w:r>
      <w:r w:rsidRPr="00CF5A50">
        <w:rPr>
          <w:rStyle w:val="Emphasis"/>
          <w:highlight w:val="green"/>
        </w:rPr>
        <w:t>rather than “if”</w:t>
      </w:r>
      <w:r w:rsidRPr="00CF5A50">
        <w:rPr>
          <w:rStyle w:val="StyleUnderline"/>
          <w:highlight w:val="green"/>
        </w:rPr>
        <w:t>.</w:t>
      </w:r>
      <w:r w:rsidRPr="00147FA8">
        <w:rPr>
          <w:sz w:val="16"/>
        </w:rPr>
        <w:t xml:space="preserve"> A 2007 study estimated </w:t>
      </w:r>
      <w:r w:rsidRPr="00CF5A50">
        <w:rPr>
          <w:rStyle w:val="StyleUnderline"/>
          <w:highlight w:val="green"/>
        </w:rPr>
        <w:t>a Carrington event today would cause</w:t>
      </w:r>
      <w:r w:rsidRPr="00147FA8">
        <w:rPr>
          <w:rStyle w:val="StyleUnderline"/>
        </w:rPr>
        <w:t xml:space="preserve"> US$</w:t>
      </w:r>
      <w:r w:rsidRPr="00CF5A50">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programme.</w:t>
      </w:r>
    </w:p>
    <w:sectPr w:rsidR="00C30FAE" w:rsidRPr="00C30FA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렐艞羷"/>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panose1 w:val="020B0604020202020204"/>
    <w:charset w:val="4D"/>
    <w:family w:val="roman"/>
    <w:notTrueType/>
    <w:pitch w:val="default"/>
    <w:sig w:usb0="03000000" w:usb1="00000000" w:usb2="00000000" w:usb3="00000000" w:csb0="00000001" w:csb1="00000000"/>
  </w:font>
  <w:font w:name="Frutiger LT Std 55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E72CE9"/>
    <w:multiLevelType w:val="hybridMultilevel"/>
    <w:tmpl w:val="98045344"/>
    <w:lvl w:ilvl="0" w:tplc="BED81E2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B64D73"/>
    <w:multiLevelType w:val="hybridMultilevel"/>
    <w:tmpl w:val="76564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2"/>
  </w:num>
  <w:num w:numId="13">
    <w:abstractNumId w:val="30"/>
  </w:num>
  <w:num w:numId="14">
    <w:abstractNumId w:val="33"/>
  </w:num>
  <w:num w:numId="15">
    <w:abstractNumId w:val="24"/>
  </w:num>
  <w:num w:numId="16">
    <w:abstractNumId w:val="26"/>
  </w:num>
  <w:num w:numId="17">
    <w:abstractNumId w:val="11"/>
  </w:num>
  <w:num w:numId="18">
    <w:abstractNumId w:val="15"/>
  </w:num>
  <w:num w:numId="19">
    <w:abstractNumId w:val="23"/>
  </w:num>
  <w:num w:numId="20">
    <w:abstractNumId w:val="31"/>
  </w:num>
  <w:num w:numId="21">
    <w:abstractNumId w:val="20"/>
  </w:num>
  <w:num w:numId="22">
    <w:abstractNumId w:val="27"/>
  </w:num>
  <w:num w:numId="23">
    <w:abstractNumId w:val="18"/>
  </w:num>
  <w:num w:numId="24">
    <w:abstractNumId w:val="22"/>
  </w:num>
  <w:num w:numId="25">
    <w:abstractNumId w:val="16"/>
  </w:num>
  <w:num w:numId="26">
    <w:abstractNumId w:val="29"/>
  </w:num>
  <w:num w:numId="27">
    <w:abstractNumId w:val="25"/>
  </w:num>
  <w:num w:numId="28">
    <w:abstractNumId w:val="21"/>
  </w:num>
  <w:num w:numId="29">
    <w:abstractNumId w:val="28"/>
  </w:num>
  <w:num w:numId="30">
    <w:abstractNumId w:val="17"/>
  </w:num>
  <w:num w:numId="31">
    <w:abstractNumId w:val="13"/>
  </w:num>
  <w:num w:numId="32">
    <w:abstractNumId w:val="14"/>
  </w:num>
  <w:num w:numId="33">
    <w:abstractNumId w:val="34"/>
  </w:num>
  <w:num w:numId="34">
    <w:abstractNumId w:val="12"/>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15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5F69"/>
    <w:rsid w:val="00163EDB"/>
    <w:rsid w:val="00167D3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AEC"/>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352"/>
    <w:rsid w:val="003B1668"/>
    <w:rsid w:val="003C5F4C"/>
    <w:rsid w:val="003D5EA8"/>
    <w:rsid w:val="003D7B28"/>
    <w:rsid w:val="003E305E"/>
    <w:rsid w:val="003E34DB"/>
    <w:rsid w:val="003E5302"/>
    <w:rsid w:val="003E5BF1"/>
    <w:rsid w:val="003F2452"/>
    <w:rsid w:val="003F41EA"/>
    <w:rsid w:val="003F52D2"/>
    <w:rsid w:val="003F7DF0"/>
    <w:rsid w:val="004039AF"/>
    <w:rsid w:val="00407AFF"/>
    <w:rsid w:val="0041155D"/>
    <w:rsid w:val="00415290"/>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737"/>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380"/>
    <w:rsid w:val="0058349C"/>
    <w:rsid w:val="00585FBE"/>
    <w:rsid w:val="005870E8"/>
    <w:rsid w:val="0058789C"/>
    <w:rsid w:val="00593D5F"/>
    <w:rsid w:val="005A4D4E"/>
    <w:rsid w:val="005A7237"/>
    <w:rsid w:val="005B21FA"/>
    <w:rsid w:val="005B3244"/>
    <w:rsid w:val="005B6EE8"/>
    <w:rsid w:val="005B7731"/>
    <w:rsid w:val="005C4515"/>
    <w:rsid w:val="005C5602"/>
    <w:rsid w:val="005C74A6"/>
    <w:rsid w:val="005D3B4D"/>
    <w:rsid w:val="005D5EB6"/>
    <w:rsid w:val="005D615C"/>
    <w:rsid w:val="005E1860"/>
    <w:rsid w:val="005F063B"/>
    <w:rsid w:val="005F192D"/>
    <w:rsid w:val="005F24C8"/>
    <w:rsid w:val="005F26AF"/>
    <w:rsid w:val="00607D6C"/>
    <w:rsid w:val="0061383D"/>
    <w:rsid w:val="00614D69"/>
    <w:rsid w:val="00617030"/>
    <w:rsid w:val="00621301"/>
    <w:rsid w:val="0062173F"/>
    <w:rsid w:val="006235FB"/>
    <w:rsid w:val="006263F4"/>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1C6A"/>
    <w:rsid w:val="006E6D0B"/>
    <w:rsid w:val="006F126E"/>
    <w:rsid w:val="006F32C9"/>
    <w:rsid w:val="006F3834"/>
    <w:rsid w:val="006F5693"/>
    <w:rsid w:val="006F5D4C"/>
    <w:rsid w:val="00714452"/>
    <w:rsid w:val="00717B01"/>
    <w:rsid w:val="007227D9"/>
    <w:rsid w:val="0072491F"/>
    <w:rsid w:val="00725598"/>
    <w:rsid w:val="007374A1"/>
    <w:rsid w:val="00752712"/>
    <w:rsid w:val="00753A84"/>
    <w:rsid w:val="007611F5"/>
    <w:rsid w:val="00761206"/>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0A0F"/>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B13"/>
    <w:rsid w:val="008B032E"/>
    <w:rsid w:val="008C0FA2"/>
    <w:rsid w:val="008C2342"/>
    <w:rsid w:val="008C77B6"/>
    <w:rsid w:val="008D1B91"/>
    <w:rsid w:val="008D724A"/>
    <w:rsid w:val="008E7A3E"/>
    <w:rsid w:val="008F41FD"/>
    <w:rsid w:val="008F4479"/>
    <w:rsid w:val="008F4BA0"/>
    <w:rsid w:val="00901726"/>
    <w:rsid w:val="00920E6A"/>
    <w:rsid w:val="009276FF"/>
    <w:rsid w:val="00931816"/>
    <w:rsid w:val="00932C71"/>
    <w:rsid w:val="009509D5"/>
    <w:rsid w:val="009538F5"/>
    <w:rsid w:val="00957187"/>
    <w:rsid w:val="00960255"/>
    <w:rsid w:val="009603E1"/>
    <w:rsid w:val="00961C9D"/>
    <w:rsid w:val="00963065"/>
    <w:rsid w:val="0097151F"/>
    <w:rsid w:val="00972A1E"/>
    <w:rsid w:val="00973777"/>
    <w:rsid w:val="00976E78"/>
    <w:rsid w:val="009775C0"/>
    <w:rsid w:val="00981F23"/>
    <w:rsid w:val="00990634"/>
    <w:rsid w:val="00991733"/>
    <w:rsid w:val="00992078"/>
    <w:rsid w:val="00992BE3"/>
    <w:rsid w:val="009938D8"/>
    <w:rsid w:val="009A1467"/>
    <w:rsid w:val="009A6464"/>
    <w:rsid w:val="009B69F5"/>
    <w:rsid w:val="009C5FF7"/>
    <w:rsid w:val="009C6292"/>
    <w:rsid w:val="009C7AFA"/>
    <w:rsid w:val="009D15DB"/>
    <w:rsid w:val="009D3133"/>
    <w:rsid w:val="009E160D"/>
    <w:rsid w:val="009F1CBB"/>
    <w:rsid w:val="009F3305"/>
    <w:rsid w:val="009F6FB2"/>
    <w:rsid w:val="00A071C0"/>
    <w:rsid w:val="00A22670"/>
    <w:rsid w:val="00A24000"/>
    <w:rsid w:val="00A24B35"/>
    <w:rsid w:val="00A271BA"/>
    <w:rsid w:val="00A27F86"/>
    <w:rsid w:val="00A27FC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5E0"/>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243"/>
    <w:rsid w:val="00C203FA"/>
    <w:rsid w:val="00C244F5"/>
    <w:rsid w:val="00C30FAE"/>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1D4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12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552"/>
    <w:rsid w:val="00E353A2"/>
    <w:rsid w:val="00E36881"/>
    <w:rsid w:val="00E42E4C"/>
    <w:rsid w:val="00E47013"/>
    <w:rsid w:val="00E541F9"/>
    <w:rsid w:val="00E57B79"/>
    <w:rsid w:val="00E63419"/>
    <w:rsid w:val="00E64496"/>
    <w:rsid w:val="00E6746A"/>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0CC3"/>
    <w:rsid w:val="00FB0ECE"/>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77B98E"/>
  <w14:defaultImageDpi w14:val="300"/>
  <w15:docId w15:val="{BDF2F2B2-5ED7-284F-BD78-555412896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1552"/>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E215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E215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E215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Spacing112,No Spacing1121,No Spacing4,No Spacing21,no read,Ch,TAG,No Spacing211,No Spacing12,No Spacing2111,No Spacing11111,No Spacing5,Tags"/>
    <w:basedOn w:val="Normal"/>
    <w:next w:val="Normal"/>
    <w:link w:val="Heading4Char"/>
    <w:uiPriority w:val="9"/>
    <w:unhideWhenUsed/>
    <w:qFormat/>
    <w:rsid w:val="00E2155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9276F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9276FF"/>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9276FF"/>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9276FF"/>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9276FF"/>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215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1552"/>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E21552"/>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E2155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Cite 1 Char,Read Char Char,Heading 3 Char1 Char Char Char,Heading 3 Char Char1 Char Char Char, Char Char"/>
    <w:basedOn w:val="DefaultParagraphFont"/>
    <w:link w:val="Heading3"/>
    <w:uiPriority w:val="9"/>
    <w:rsid w:val="00E2155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Spacing112 Char,No Spacing1121 Char,No Spacing4 Char,No Spacing21 Char,no read Char,Ch Char"/>
    <w:basedOn w:val="DefaultParagraphFont"/>
    <w:link w:val="Heading4"/>
    <w:uiPriority w:val="9"/>
    <w:rsid w:val="00E215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1552"/>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1"/>
    <w:qFormat/>
    <w:rsid w:val="00E21552"/>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B"/>
    <w:basedOn w:val="DefaultParagraphFont"/>
    <w:link w:val="Emphasis1"/>
    <w:uiPriority w:val="20"/>
    <w:qFormat/>
    <w:rsid w:val="00E21552"/>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E2155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 ,T,C"/>
    <w:basedOn w:val="DefaultParagraphFont"/>
    <w:link w:val="NoSpacing"/>
    <w:uiPriority w:val="99"/>
    <w:unhideWhenUsed/>
    <w:rsid w:val="00E21552"/>
    <w:rPr>
      <w:color w:val="auto"/>
      <w:u w:val="none"/>
    </w:rPr>
  </w:style>
  <w:style w:type="paragraph" w:styleId="DocumentMap">
    <w:name w:val="Document Map"/>
    <w:basedOn w:val="Normal"/>
    <w:link w:val="DocumentMapChar"/>
    <w:uiPriority w:val="99"/>
    <w:unhideWhenUsed/>
    <w:rsid w:val="00E215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21552"/>
    <w:rPr>
      <w:rFonts w:ascii="Lucida Grande" w:hAnsi="Lucida Grande" w:cs="Lucida Grande"/>
    </w:rPr>
  </w:style>
  <w:style w:type="paragraph" w:customStyle="1" w:styleId="Emphasis1">
    <w:name w:val="Emphasis1"/>
    <w:basedOn w:val="Normal"/>
    <w:link w:val="Emphasis"/>
    <w:uiPriority w:val="20"/>
    <w:qFormat/>
    <w:rsid w:val="00E2155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9C7AFA"/>
    <w:pPr>
      <w:ind w:left="720"/>
      <w:jc w:val="both"/>
    </w:pPr>
    <w:rPr>
      <w:rFonts w:eastAsiaTheme="minorHAnsi" w:cs="Calibri"/>
      <w:b/>
      <w:iCs/>
      <w:u w:val="single"/>
      <w:bdr w:val="single" w:sz="8" w:space="0" w:color="auto"/>
    </w:rPr>
  </w:style>
  <w:style w:type="paragraph" w:styleId="NoSpacing">
    <w:name w:val="No Spacing"/>
    <w:aliases w:val="Note Level 2,Card Format,No Spacing31,ClearFormatting,Clear,DDI Tag,Tag Title,No Spacing51,No Spacing22,card,Medium Grid 21,Debate Text,No Spacing11,No Spacing111,No Spacing3,No Spacing2,Read stuff,Dont use,No Spacing6,No Spacing tnr,tag,Card"/>
    <w:basedOn w:val="Heading1"/>
    <w:link w:val="Hyperlink"/>
    <w:autoRedefine/>
    <w:qFormat/>
    <w:rsid w:val="00C112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rsid w:val="009276FF"/>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9276FF"/>
    <w:rPr>
      <w:rFonts w:ascii="Cambria" w:eastAsia="Times New Roman" w:hAnsi="Cambria"/>
      <w:b/>
      <w:bCs/>
      <w:i/>
      <w:iCs/>
      <w:sz w:val="20"/>
      <w:lang w:bidi="en-US"/>
    </w:rPr>
  </w:style>
  <w:style w:type="character" w:customStyle="1" w:styleId="Heading7Char">
    <w:name w:val="Heading 7 Char"/>
    <w:basedOn w:val="DefaultParagraphFont"/>
    <w:link w:val="Heading7"/>
    <w:rsid w:val="009276FF"/>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9276FF"/>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9276FF"/>
    <w:rPr>
      <w:rFonts w:ascii="Cambria" w:eastAsia="Times New Roman" w:hAnsi="Cambria"/>
      <w:i/>
      <w:iCs/>
      <w:sz w:val="18"/>
      <w:szCs w:val="18"/>
      <w:lang w:bidi="en-US"/>
    </w:rPr>
  </w:style>
  <w:style w:type="paragraph" w:styleId="ListParagraph">
    <w:name w:val="List Paragraph"/>
    <w:aliases w:val="6 font"/>
    <w:basedOn w:val="Normal"/>
    <w:uiPriority w:val="99"/>
    <w:unhideWhenUsed/>
    <w:qFormat/>
    <w:rsid w:val="009276FF"/>
    <w:pPr>
      <w:ind w:left="720"/>
      <w:contextualSpacing/>
    </w:pPr>
  </w:style>
  <w:style w:type="character" w:styleId="UnresolvedMention">
    <w:name w:val="Unresolved Mention"/>
    <w:basedOn w:val="DefaultParagraphFont"/>
    <w:uiPriority w:val="99"/>
    <w:semiHidden/>
    <w:unhideWhenUsed/>
    <w:rsid w:val="009276FF"/>
    <w:rPr>
      <w:color w:val="605E5C"/>
      <w:shd w:val="clear" w:color="auto" w:fill="E1DFDD"/>
    </w:rPr>
  </w:style>
  <w:style w:type="paragraph" w:styleId="BalloonText">
    <w:name w:val="Balloon Text"/>
    <w:basedOn w:val="Normal"/>
    <w:link w:val="BalloonTextChar"/>
    <w:uiPriority w:val="99"/>
    <w:unhideWhenUsed/>
    <w:qFormat/>
    <w:rsid w:val="009276F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9276FF"/>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276FF"/>
    <w:rPr>
      <w:sz w:val="22"/>
      <w:u w:val="single"/>
    </w:rPr>
  </w:style>
  <w:style w:type="paragraph" w:customStyle="1" w:styleId="Analytic">
    <w:name w:val="Analytic"/>
    <w:basedOn w:val="Heading4"/>
    <w:link w:val="AnalyticChar"/>
    <w:uiPriority w:val="4"/>
    <w:qFormat/>
    <w:rsid w:val="009276FF"/>
    <w:pPr>
      <w:outlineLvl w:val="9"/>
    </w:pPr>
  </w:style>
  <w:style w:type="character" w:customStyle="1" w:styleId="AnalyticChar">
    <w:name w:val="Analytic Char"/>
    <w:basedOn w:val="DefaultParagraphFont"/>
    <w:link w:val="Analytic"/>
    <w:uiPriority w:val="4"/>
    <w:rsid w:val="009276FF"/>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9276FF"/>
    <w:rPr>
      <w:sz w:val="20"/>
      <w:u w:val="single"/>
    </w:rPr>
  </w:style>
  <w:style w:type="paragraph" w:styleId="Title">
    <w:name w:val="Title"/>
    <w:aliases w:val="UNDERLINE,Bold Underlined,Cites and Cards,title,Block Heading,Read This"/>
    <w:basedOn w:val="Normal"/>
    <w:next w:val="Normal"/>
    <w:link w:val="TitleChar"/>
    <w:uiPriority w:val="6"/>
    <w:qFormat/>
    <w:rsid w:val="009276FF"/>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9276FF"/>
    <w:rPr>
      <w:rFonts w:asciiTheme="majorHAnsi" w:eastAsiaTheme="majorEastAsia" w:hAnsiTheme="majorHAnsi" w:cstheme="majorBidi"/>
      <w:spacing w:val="-10"/>
      <w:kern w:val="28"/>
      <w:sz w:val="56"/>
      <w:szCs w:val="56"/>
    </w:rPr>
  </w:style>
  <w:style w:type="character" w:customStyle="1" w:styleId="Heading4Char1">
    <w:name w:val="Heading 4 Char1"/>
    <w:aliases w:val="Tag Char1,Normal Tag Char1,small text Char1,Big card Char1,body Char1,heading 2 Char1,no read Char1,No Spacing11111 Char1,Underlined Char2"/>
    <w:rsid w:val="009276FF"/>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9276FF"/>
    <w:rPr>
      <w:rFonts w:ascii="Calibri" w:hAnsi="Calibri"/>
      <w:b/>
      <w:sz w:val="26"/>
    </w:rPr>
  </w:style>
  <w:style w:type="character" w:customStyle="1" w:styleId="Heading4Char3">
    <w:name w:val="Heading 4 Char3"/>
    <w:aliases w:val="Tag Char3,heading 2 Char3,Heading 2 Char2 Char Char1,Heading 2 Char1 Char Char Char1,ta Char"/>
    <w:rsid w:val="009276FF"/>
    <w:rPr>
      <w:rFonts w:ascii="Calibri" w:hAnsi="Calibri"/>
      <w:b/>
      <w:sz w:val="26"/>
    </w:rPr>
  </w:style>
  <w:style w:type="character" w:customStyle="1" w:styleId="UnderlineBold">
    <w:name w:val="Underline + Bold"/>
    <w:uiPriority w:val="1"/>
    <w:qFormat/>
    <w:rsid w:val="009276FF"/>
    <w:rPr>
      <w:rFonts w:ascii="Georgia" w:hAnsi="Georgia"/>
      <w:b w:val="0"/>
      <w:bCs w:val="0"/>
      <w:sz w:val="22"/>
      <w:u w:val="single"/>
    </w:rPr>
  </w:style>
  <w:style w:type="paragraph" w:customStyle="1" w:styleId="underlined">
    <w:name w:val="underlined"/>
    <w:next w:val="Normal"/>
    <w:link w:val="underlinedChar"/>
    <w:autoRedefine/>
    <w:qFormat/>
    <w:rsid w:val="009276FF"/>
    <w:pPr>
      <w:contextualSpacing/>
    </w:pPr>
    <w:rPr>
      <w:rFonts w:ascii="Times New Roman" w:eastAsia="Malgun Gothic" w:hAnsi="Times New Roman" w:cs="Times New Roman"/>
      <w:u w:val="single"/>
    </w:rPr>
  </w:style>
  <w:style w:type="character" w:customStyle="1" w:styleId="underlinedChar">
    <w:name w:val="underlined Char"/>
    <w:link w:val="underlined"/>
    <w:rsid w:val="009276FF"/>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276FF"/>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9276FF"/>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9276FF"/>
    <w:rPr>
      <w:rFonts w:ascii="Times New Roman" w:eastAsia="Calibri" w:hAnsi="Times New Roman"/>
      <w:u w:val="single"/>
      <w:lang w:val="x-none"/>
    </w:rPr>
  </w:style>
  <w:style w:type="paragraph" w:customStyle="1" w:styleId="Analytics">
    <w:name w:val="Analytics"/>
    <w:basedOn w:val="Heading4"/>
    <w:link w:val="AnalyticsChar"/>
    <w:qFormat/>
    <w:rsid w:val="009276FF"/>
    <w:rPr>
      <w:bCs w:val="0"/>
      <w:szCs w:val="22"/>
    </w:rPr>
  </w:style>
  <w:style w:type="character" w:customStyle="1" w:styleId="AnalyticsChar">
    <w:name w:val="Analytics Char"/>
    <w:basedOn w:val="DefaultParagraphFont"/>
    <w:link w:val="Analytics"/>
    <w:rsid w:val="009276FF"/>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9276FF"/>
    <w:rPr>
      <w:rFonts w:cs="Arial"/>
      <w:b/>
      <w:bCs/>
      <w:iCs/>
      <w:szCs w:val="28"/>
      <w:lang w:val="en-US" w:eastAsia="en-US" w:bidi="ar-SA"/>
    </w:rPr>
  </w:style>
  <w:style w:type="numbering" w:customStyle="1" w:styleId="NoList1">
    <w:name w:val="No List1"/>
    <w:next w:val="NoList"/>
    <w:semiHidden/>
    <w:unhideWhenUsed/>
    <w:rsid w:val="009276FF"/>
  </w:style>
  <w:style w:type="character" w:customStyle="1" w:styleId="underline">
    <w:name w:val="underline"/>
    <w:basedOn w:val="DefaultParagraphFont"/>
    <w:qFormat/>
    <w:locked/>
    <w:rsid w:val="009276FF"/>
    <w:rPr>
      <w:rFonts w:ascii="Times New Roman" w:hAnsi="Times New Roman" w:cs="Times New Roman" w:hint="default"/>
      <w:u w:val="single"/>
    </w:rPr>
  </w:style>
  <w:style w:type="character" w:customStyle="1" w:styleId="Style11ptUnderline">
    <w:name w:val="Style 11 pt Underline"/>
    <w:basedOn w:val="DefaultParagraphFont"/>
    <w:qFormat/>
    <w:rsid w:val="009276FF"/>
    <w:rPr>
      <w:sz w:val="20"/>
      <w:u w:val="single"/>
    </w:rPr>
  </w:style>
  <w:style w:type="character" w:customStyle="1" w:styleId="Style11pt">
    <w:name w:val="Style 11 pt"/>
    <w:basedOn w:val="DefaultParagraphFont"/>
    <w:qFormat/>
    <w:rsid w:val="009276FF"/>
    <w:rPr>
      <w:sz w:val="20"/>
    </w:rPr>
  </w:style>
  <w:style w:type="character" w:customStyle="1" w:styleId="Style1Char1">
    <w:name w:val="Style1 Char1"/>
    <w:basedOn w:val="DefaultParagraphFont"/>
    <w:qFormat/>
    <w:rsid w:val="009276FF"/>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9276FF"/>
    <w:rPr>
      <w:sz w:val="18"/>
      <w:szCs w:val="18"/>
    </w:rPr>
  </w:style>
  <w:style w:type="paragraph" w:styleId="CommentText">
    <w:name w:val="annotation text"/>
    <w:basedOn w:val="Normal"/>
    <w:link w:val="CommentTextChar"/>
    <w:uiPriority w:val="99"/>
    <w:unhideWhenUsed/>
    <w:rsid w:val="009276FF"/>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9276FF"/>
    <w:rPr>
      <w:rFonts w:ascii="Times New Roman" w:hAnsi="Times New Roman"/>
    </w:rPr>
  </w:style>
  <w:style w:type="paragraph" w:styleId="CommentSubject">
    <w:name w:val="annotation subject"/>
    <w:basedOn w:val="CommentText"/>
    <w:next w:val="CommentText"/>
    <w:link w:val="CommentSubjectChar"/>
    <w:unhideWhenUsed/>
    <w:rsid w:val="009276FF"/>
    <w:rPr>
      <w:b/>
      <w:bCs/>
      <w:sz w:val="20"/>
      <w:szCs w:val="20"/>
    </w:rPr>
  </w:style>
  <w:style w:type="character" w:customStyle="1" w:styleId="CommentSubjectChar">
    <w:name w:val="Comment Subject Char"/>
    <w:basedOn w:val="CommentTextChar"/>
    <w:link w:val="CommentSubject"/>
    <w:rsid w:val="009276FF"/>
    <w:rPr>
      <w:rFonts w:ascii="Times New Roman" w:hAnsi="Times New Roman"/>
      <w:b/>
      <w:bCs/>
      <w:sz w:val="20"/>
      <w:szCs w:val="20"/>
    </w:rPr>
  </w:style>
  <w:style w:type="character" w:customStyle="1" w:styleId="cardChar">
    <w:name w:val="card Char"/>
    <w:aliases w:val="Bold Cite Char Char,Speed Cite Char"/>
    <w:qFormat/>
    <w:rsid w:val="009276FF"/>
    <w:rPr>
      <w:rFonts w:ascii="Times New Roman" w:hAnsi="Times New Roman"/>
      <w:sz w:val="16"/>
    </w:rPr>
  </w:style>
  <w:style w:type="character" w:customStyle="1" w:styleId="StyleDate">
    <w:name w:val="Style Date"/>
    <w:aliases w:val="Author"/>
    <w:qFormat/>
    <w:rsid w:val="009276FF"/>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9276FF"/>
    <w:rPr>
      <w:b/>
      <w:bCs/>
    </w:rPr>
  </w:style>
  <w:style w:type="character" w:customStyle="1" w:styleId="apple-converted-space">
    <w:name w:val="apple-converted-space"/>
    <w:basedOn w:val="DefaultParagraphFont"/>
    <w:qFormat/>
    <w:rsid w:val="009276FF"/>
  </w:style>
  <w:style w:type="character" w:customStyle="1" w:styleId="st">
    <w:name w:val="st"/>
    <w:rsid w:val="009276FF"/>
  </w:style>
  <w:style w:type="character" w:customStyle="1" w:styleId="CharChar11">
    <w:name w:val="Char Char11"/>
    <w:rsid w:val="009276FF"/>
    <w:rPr>
      <w:rFonts w:cs="Arial"/>
      <w:bCs/>
      <w:szCs w:val="26"/>
      <w:u w:val="single"/>
      <w:lang w:val="en-US" w:eastAsia="en-US" w:bidi="ar-SA"/>
    </w:rPr>
  </w:style>
  <w:style w:type="character" w:customStyle="1" w:styleId="DebateHighlighted">
    <w:name w:val="Debate Highlighted"/>
    <w:basedOn w:val="DefaultParagraphFont"/>
    <w:qFormat/>
    <w:rsid w:val="009276FF"/>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9276FF"/>
    <w:rPr>
      <w:rFonts w:ascii="Times New Roman" w:eastAsia="MS Mincho" w:hAnsi="Times New Roman" w:cs="Times New Roman"/>
      <w:sz w:val="16"/>
    </w:rPr>
  </w:style>
  <w:style w:type="character" w:customStyle="1" w:styleId="Highlightedunderline">
    <w:name w:val="Highlighted underline"/>
    <w:qFormat/>
    <w:rsid w:val="009276FF"/>
    <w:rPr>
      <w:rFonts w:ascii="Times New Roman" w:hAnsi="Times New Roman"/>
      <w:sz w:val="20"/>
      <w:shd w:val="clear" w:color="auto" w:fill="C0C0C0"/>
    </w:rPr>
  </w:style>
  <w:style w:type="paragraph" w:customStyle="1" w:styleId="CITE">
    <w:name w:val="CITE"/>
    <w:basedOn w:val="Normal"/>
    <w:next w:val="Normal"/>
    <w:link w:val="CITEChar"/>
    <w:qFormat/>
    <w:rsid w:val="009276FF"/>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9276FF"/>
    <w:rPr>
      <w:rFonts w:ascii="Liberation Sans" w:hAnsi="Liberation Sans" w:cs="Georgia"/>
      <w:sz w:val="20"/>
      <w:szCs w:val="20"/>
      <w:u w:val="single"/>
    </w:rPr>
  </w:style>
  <w:style w:type="paragraph" w:customStyle="1" w:styleId="cardtext">
    <w:name w:val="card text"/>
    <w:basedOn w:val="Normal"/>
    <w:link w:val="cardtextChar"/>
    <w:qFormat/>
    <w:rsid w:val="009276FF"/>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9276FF"/>
    <w:rPr>
      <w:rFonts w:ascii="Georgia" w:eastAsia="Calibri" w:hAnsi="Georgia"/>
    </w:rPr>
  </w:style>
  <w:style w:type="character" w:customStyle="1" w:styleId="UnderlineBold0">
    <w:name w:val="Underline Bold"/>
    <w:basedOn w:val="DefaultParagraphFont"/>
    <w:uiPriority w:val="6"/>
    <w:qFormat/>
    <w:rsid w:val="009276FF"/>
    <w:rPr>
      <w:b/>
      <w:sz w:val="20"/>
      <w:u w:val="single"/>
    </w:rPr>
  </w:style>
  <w:style w:type="paragraph" w:styleId="BodyText">
    <w:name w:val="Body Text"/>
    <w:basedOn w:val="Normal"/>
    <w:link w:val="BodyTextChar"/>
    <w:uiPriority w:val="99"/>
    <w:unhideWhenUsed/>
    <w:qFormat/>
    <w:rsid w:val="009276FF"/>
    <w:pPr>
      <w:spacing w:after="120"/>
    </w:pPr>
  </w:style>
  <w:style w:type="character" w:customStyle="1" w:styleId="BodyTextChar">
    <w:name w:val="Body Text Char"/>
    <w:basedOn w:val="DefaultParagraphFont"/>
    <w:link w:val="BodyText"/>
    <w:uiPriority w:val="99"/>
    <w:qFormat/>
    <w:rsid w:val="009276FF"/>
    <w:rPr>
      <w:rFonts w:ascii="Calibri" w:hAnsi="Calibri"/>
      <w:sz w:val="22"/>
    </w:rPr>
  </w:style>
  <w:style w:type="paragraph" w:customStyle="1" w:styleId="UnderlinePara">
    <w:name w:val="Underline Para"/>
    <w:basedOn w:val="Normal"/>
    <w:uiPriority w:val="6"/>
    <w:qFormat/>
    <w:rsid w:val="009276FF"/>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9276FF"/>
  </w:style>
  <w:style w:type="paragraph" w:customStyle="1" w:styleId="tiny">
    <w:name w:val="tiny"/>
    <w:next w:val="Normal"/>
    <w:link w:val="tinyChar"/>
    <w:autoRedefine/>
    <w:qFormat/>
    <w:rsid w:val="009276FF"/>
    <w:pPr>
      <w:contextualSpacing/>
    </w:pPr>
    <w:rPr>
      <w:rFonts w:ascii="Times New Roman" w:eastAsia="Malgun Gothic" w:hAnsi="Times New Roman" w:cs="Times New Roman"/>
      <w:sz w:val="12"/>
    </w:rPr>
  </w:style>
  <w:style w:type="character" w:customStyle="1" w:styleId="tinyChar">
    <w:name w:val="tiny Char"/>
    <w:link w:val="tiny"/>
    <w:rsid w:val="009276FF"/>
    <w:rPr>
      <w:rFonts w:ascii="Times New Roman" w:eastAsia="Malgun Gothic" w:hAnsi="Times New Roman" w:cs="Times New Roman"/>
      <w:sz w:val="12"/>
    </w:rPr>
  </w:style>
  <w:style w:type="character" w:customStyle="1" w:styleId="DocumentMapChar1">
    <w:name w:val="Document Map Char1"/>
    <w:basedOn w:val="DefaultParagraphFont"/>
    <w:uiPriority w:val="99"/>
    <w:rsid w:val="009276FF"/>
    <w:rPr>
      <w:rFonts w:ascii="Segoe UI" w:hAnsi="Segoe UI" w:cs="Segoe UI"/>
      <w:sz w:val="16"/>
      <w:szCs w:val="16"/>
    </w:rPr>
  </w:style>
  <w:style w:type="character" w:customStyle="1" w:styleId="CommentSubjectChar1">
    <w:name w:val="Comment Subject Char1"/>
    <w:basedOn w:val="CommentTextChar"/>
    <w:uiPriority w:val="99"/>
    <w:semiHidden/>
    <w:rsid w:val="009276FF"/>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9276FF"/>
    <w:rPr>
      <w:rFonts w:ascii="Lucida Grande" w:eastAsiaTheme="minorHAnsi" w:hAnsi="Lucida Grande" w:cs="Lucida Grande"/>
      <w:sz w:val="18"/>
      <w:szCs w:val="18"/>
    </w:rPr>
  </w:style>
  <w:style w:type="character" w:customStyle="1" w:styleId="Style1Char">
    <w:name w:val="Style1 Char"/>
    <w:basedOn w:val="DefaultParagraphFont"/>
    <w:qFormat/>
    <w:rsid w:val="009276FF"/>
    <w:rPr>
      <w:rFonts w:eastAsia="SimSun"/>
      <w:sz w:val="20"/>
      <w:szCs w:val="24"/>
      <w:u w:val="single"/>
      <w:lang w:val="en-US" w:eastAsia="zh-CN" w:bidi="ar-SA"/>
    </w:rPr>
  </w:style>
  <w:style w:type="paragraph" w:customStyle="1" w:styleId="Tag2">
    <w:name w:val="Tag2"/>
    <w:basedOn w:val="Normal"/>
    <w:autoRedefine/>
    <w:qFormat/>
    <w:rsid w:val="009276FF"/>
    <w:rPr>
      <w:rFonts w:eastAsia="Calibri" w:cs="Arial"/>
      <w:b/>
    </w:rPr>
  </w:style>
  <w:style w:type="character" w:customStyle="1" w:styleId="CommentTextChar1">
    <w:name w:val="Comment Text Char1"/>
    <w:basedOn w:val="DefaultParagraphFont"/>
    <w:uiPriority w:val="99"/>
    <w:rsid w:val="009276FF"/>
    <w:rPr>
      <w:rFonts w:ascii="Calibri" w:hAnsi="Calibri"/>
    </w:rPr>
  </w:style>
  <w:style w:type="character" w:customStyle="1" w:styleId="apple-style-span">
    <w:name w:val="apple-style-span"/>
    <w:basedOn w:val="DefaultParagraphFont"/>
    <w:qFormat/>
    <w:rsid w:val="009276FF"/>
  </w:style>
  <w:style w:type="character" w:customStyle="1" w:styleId="FootnoteTextChar">
    <w:name w:val="Footnote Text Char"/>
    <w:basedOn w:val="DefaultParagraphFont"/>
    <w:link w:val="FootnoteText"/>
    <w:rsid w:val="009276FF"/>
    <w:rPr>
      <w:rFonts w:ascii="Calibri" w:hAnsi="Calibri"/>
    </w:rPr>
  </w:style>
  <w:style w:type="paragraph" w:styleId="FootnoteText">
    <w:name w:val="footnote text"/>
    <w:basedOn w:val="Normal"/>
    <w:link w:val="FootnoteTextChar"/>
    <w:unhideWhenUsed/>
    <w:qFormat/>
    <w:rsid w:val="009276FF"/>
    <w:pPr>
      <w:spacing w:after="0" w:line="240" w:lineRule="auto"/>
    </w:pPr>
    <w:rPr>
      <w:sz w:val="24"/>
    </w:rPr>
  </w:style>
  <w:style w:type="character" w:customStyle="1" w:styleId="FootnoteTextChar1">
    <w:name w:val="Footnote Text Char1"/>
    <w:basedOn w:val="DefaultParagraphFont"/>
    <w:rsid w:val="009276FF"/>
    <w:rPr>
      <w:rFonts w:ascii="Calibri" w:hAnsi="Calibri"/>
      <w:sz w:val="20"/>
      <w:szCs w:val="20"/>
    </w:rPr>
  </w:style>
  <w:style w:type="paragraph" w:customStyle="1" w:styleId="p">
    <w:name w:val="p"/>
    <w:basedOn w:val="Normal"/>
    <w:rsid w:val="009276FF"/>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9276FF"/>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9276FF"/>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9276FF"/>
    <w:rPr>
      <w:vertAlign w:val="superscript"/>
    </w:rPr>
  </w:style>
  <w:style w:type="paragraph" w:customStyle="1" w:styleId="para">
    <w:name w:val="para"/>
    <w:basedOn w:val="Normal"/>
    <w:rsid w:val="009276FF"/>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9276FF"/>
    <w:pPr>
      <w:spacing w:before="100" w:beforeAutospacing="1" w:after="100" w:afterAutospacing="1" w:line="240" w:lineRule="auto"/>
    </w:pPr>
    <w:rPr>
      <w:rFonts w:cs="Times New Roman"/>
    </w:rPr>
  </w:style>
  <w:style w:type="character" w:customStyle="1" w:styleId="vm-hook">
    <w:name w:val="vm-hook"/>
    <w:basedOn w:val="DefaultParagraphFont"/>
    <w:rsid w:val="009276FF"/>
  </w:style>
  <w:style w:type="character" w:customStyle="1" w:styleId="dfm-title">
    <w:name w:val="dfm-title"/>
    <w:basedOn w:val="DefaultParagraphFont"/>
    <w:rsid w:val="009276FF"/>
  </w:style>
  <w:style w:type="paragraph" w:customStyle="1" w:styleId="evidencetext">
    <w:name w:val="evidence text"/>
    <w:basedOn w:val="Normal"/>
    <w:link w:val="evidencetextChar1"/>
    <w:qFormat/>
    <w:rsid w:val="009276FF"/>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9276FF"/>
    <w:rPr>
      <w:rFonts w:ascii="Arial" w:hAnsi="Arial" w:cs="Arial"/>
      <w:color w:val="000000"/>
      <w:sz w:val="22"/>
      <w:lang w:val="x-none" w:eastAsia="x-none"/>
    </w:rPr>
  </w:style>
  <w:style w:type="paragraph" w:customStyle="1" w:styleId="CardIndented">
    <w:name w:val="Card (Indented)"/>
    <w:basedOn w:val="Normal"/>
    <w:link w:val="CardIndentedChar"/>
    <w:qFormat/>
    <w:rsid w:val="009276FF"/>
    <w:pPr>
      <w:spacing w:after="0" w:line="240" w:lineRule="auto"/>
      <w:ind w:left="288"/>
    </w:pPr>
    <w:rPr>
      <w:rFonts w:ascii="Arial" w:hAnsi="Arial" w:cs="Arial"/>
    </w:rPr>
  </w:style>
  <w:style w:type="paragraph" w:customStyle="1" w:styleId="Emphasize">
    <w:name w:val="Emphasize"/>
    <w:basedOn w:val="Normal"/>
    <w:uiPriority w:val="7"/>
    <w:qFormat/>
    <w:rsid w:val="009276F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9276FF"/>
    <w:rPr>
      <w:rFonts w:asciiTheme="minorHAnsi" w:hAnsiTheme="minorHAnsi"/>
      <w:sz w:val="22"/>
    </w:rPr>
  </w:style>
  <w:style w:type="character" w:customStyle="1" w:styleId="UnresolvedMention1">
    <w:name w:val="Unresolved Mention1"/>
    <w:basedOn w:val="DefaultParagraphFont"/>
    <w:uiPriority w:val="99"/>
    <w:unhideWhenUsed/>
    <w:rsid w:val="009276FF"/>
    <w:rPr>
      <w:color w:val="808080"/>
      <w:shd w:val="clear" w:color="auto" w:fill="E6E6E6"/>
    </w:rPr>
  </w:style>
  <w:style w:type="character" w:customStyle="1" w:styleId="BodyTextChar1">
    <w:name w:val="Body Text Char1"/>
    <w:aliases w:val="Very Small Text Char1"/>
    <w:basedOn w:val="DefaultParagraphFont"/>
    <w:uiPriority w:val="99"/>
    <w:rsid w:val="009276FF"/>
    <w:rPr>
      <w:rFonts w:ascii="Times New Roman" w:hAnsi="Times New Roman"/>
      <w:sz w:val="24"/>
    </w:rPr>
  </w:style>
  <w:style w:type="character" w:customStyle="1" w:styleId="UnresolvedMention2">
    <w:name w:val="Unresolved Mention2"/>
    <w:basedOn w:val="DefaultParagraphFont"/>
    <w:uiPriority w:val="99"/>
    <w:unhideWhenUsed/>
    <w:rsid w:val="009276FF"/>
    <w:rPr>
      <w:color w:val="808080"/>
      <w:shd w:val="clear" w:color="auto" w:fill="E6E6E6"/>
    </w:rPr>
  </w:style>
  <w:style w:type="character" w:customStyle="1" w:styleId="Author-Date">
    <w:name w:val="Author-Date"/>
    <w:qFormat/>
    <w:rsid w:val="009276FF"/>
    <w:rPr>
      <w:b/>
      <w:sz w:val="24"/>
    </w:rPr>
  </w:style>
  <w:style w:type="character" w:customStyle="1" w:styleId="ListLabel12">
    <w:name w:val="ListLabel 12"/>
    <w:qFormat/>
    <w:rsid w:val="009276FF"/>
    <w:rPr>
      <w:strike w:val="0"/>
      <w:dstrike w:val="0"/>
      <w:color w:val="000000"/>
      <w:spacing w:val="0"/>
      <w:w w:val="100"/>
      <w:sz w:val="16"/>
      <w:lang w:val="en-US"/>
    </w:rPr>
  </w:style>
  <w:style w:type="character" w:customStyle="1" w:styleId="ListLabel11">
    <w:name w:val="ListLabel 11"/>
    <w:qFormat/>
    <w:rsid w:val="009276FF"/>
    <w:rPr>
      <w:strike w:val="0"/>
      <w:dstrike w:val="0"/>
      <w:color w:val="000000"/>
      <w:spacing w:val="70"/>
      <w:w w:val="100"/>
      <w:sz w:val="16"/>
      <w:lang w:val="en-US"/>
    </w:rPr>
  </w:style>
  <w:style w:type="character" w:customStyle="1" w:styleId="ListLabel10">
    <w:name w:val="ListLabel 10"/>
    <w:qFormat/>
    <w:rsid w:val="009276FF"/>
    <w:rPr>
      <w:strike w:val="0"/>
      <w:dstrike w:val="0"/>
      <w:color w:val="000000"/>
      <w:spacing w:val="0"/>
      <w:w w:val="100"/>
      <w:sz w:val="18"/>
      <w:lang w:val="en-US"/>
    </w:rPr>
  </w:style>
  <w:style w:type="character" w:customStyle="1" w:styleId="ListLabel9">
    <w:name w:val="ListLabel 9"/>
    <w:qFormat/>
    <w:rsid w:val="009276FF"/>
    <w:rPr>
      <w:strike w:val="0"/>
      <w:dstrike w:val="0"/>
      <w:color w:val="000000"/>
      <w:spacing w:val="0"/>
      <w:w w:val="100"/>
      <w:sz w:val="21"/>
      <w:lang w:val="en-US"/>
    </w:rPr>
  </w:style>
  <w:style w:type="character" w:customStyle="1" w:styleId="ListLabel8">
    <w:name w:val="ListLabel 8"/>
    <w:qFormat/>
    <w:rsid w:val="009276FF"/>
    <w:rPr>
      <w:strike w:val="0"/>
      <w:dstrike w:val="0"/>
      <w:color w:val="000000"/>
      <w:spacing w:val="0"/>
      <w:w w:val="100"/>
      <w:sz w:val="20"/>
      <w:lang w:val="en-US"/>
    </w:rPr>
  </w:style>
  <w:style w:type="character" w:customStyle="1" w:styleId="ListLabel7">
    <w:name w:val="ListLabel 7"/>
    <w:qFormat/>
    <w:rsid w:val="009276FF"/>
    <w:rPr>
      <w:strike w:val="0"/>
      <w:dstrike w:val="0"/>
      <w:color w:val="000000"/>
      <w:spacing w:val="0"/>
      <w:w w:val="100"/>
      <w:sz w:val="20"/>
      <w:lang w:val="en-US"/>
    </w:rPr>
  </w:style>
  <w:style w:type="character" w:customStyle="1" w:styleId="ListLabel6">
    <w:name w:val="ListLabel 6"/>
    <w:qFormat/>
    <w:rsid w:val="009276FF"/>
    <w:rPr>
      <w:i/>
      <w:strike w:val="0"/>
      <w:dstrike w:val="0"/>
      <w:color w:val="000000"/>
      <w:spacing w:val="0"/>
      <w:w w:val="100"/>
      <w:sz w:val="20"/>
      <w:lang w:val="en-US"/>
    </w:rPr>
  </w:style>
  <w:style w:type="character" w:customStyle="1" w:styleId="ListLabel5">
    <w:name w:val="ListLabel 5"/>
    <w:qFormat/>
    <w:rsid w:val="009276FF"/>
    <w:rPr>
      <w:strike w:val="0"/>
      <w:dstrike w:val="0"/>
      <w:color w:val="000000"/>
      <w:spacing w:val="0"/>
      <w:w w:val="100"/>
      <w:sz w:val="20"/>
      <w:lang w:val="en-US"/>
    </w:rPr>
  </w:style>
  <w:style w:type="character" w:customStyle="1" w:styleId="ListLabel4">
    <w:name w:val="ListLabel 4"/>
    <w:qFormat/>
    <w:rsid w:val="009276FF"/>
    <w:rPr>
      <w:strike w:val="0"/>
      <w:dstrike w:val="0"/>
      <w:color w:val="000000"/>
      <w:spacing w:val="0"/>
      <w:w w:val="100"/>
      <w:sz w:val="19"/>
      <w:lang w:val="en-US"/>
    </w:rPr>
  </w:style>
  <w:style w:type="character" w:customStyle="1" w:styleId="ListLabel3">
    <w:name w:val="ListLabel 3"/>
    <w:qFormat/>
    <w:rsid w:val="009276FF"/>
    <w:rPr>
      <w:i/>
      <w:strike w:val="0"/>
      <w:dstrike w:val="0"/>
      <w:color w:val="000000"/>
      <w:spacing w:val="0"/>
      <w:w w:val="100"/>
      <w:sz w:val="20"/>
      <w:lang w:val="en-US"/>
    </w:rPr>
  </w:style>
  <w:style w:type="character" w:customStyle="1" w:styleId="ListLabel2">
    <w:name w:val="ListLabel 2"/>
    <w:qFormat/>
    <w:rsid w:val="009276FF"/>
    <w:rPr>
      <w:strike w:val="0"/>
      <w:dstrike w:val="0"/>
      <w:color w:val="000000"/>
      <w:spacing w:val="0"/>
      <w:w w:val="100"/>
      <w:sz w:val="20"/>
      <w:lang w:val="en-US"/>
    </w:rPr>
  </w:style>
  <w:style w:type="character" w:customStyle="1" w:styleId="ListLabel1">
    <w:name w:val="ListLabel 1"/>
    <w:qFormat/>
    <w:rsid w:val="009276FF"/>
    <w:rPr>
      <w:i/>
      <w:strike w:val="0"/>
      <w:dstrike w:val="0"/>
      <w:color w:val="000000"/>
      <w:spacing w:val="0"/>
      <w:w w:val="100"/>
      <w:sz w:val="18"/>
      <w:lang w:val="en-US"/>
    </w:rPr>
  </w:style>
  <w:style w:type="character" w:customStyle="1" w:styleId="verdana">
    <w:name w:val="verdana"/>
    <w:basedOn w:val="DefaultParagraphFont"/>
    <w:qFormat/>
    <w:rsid w:val="009276FF"/>
    <w:rPr>
      <w:rFonts w:cs="Times New Roman"/>
    </w:rPr>
  </w:style>
  <w:style w:type="character" w:customStyle="1" w:styleId="italic">
    <w:name w:val="italic"/>
    <w:basedOn w:val="DefaultParagraphFont"/>
    <w:qFormat/>
    <w:rsid w:val="009276FF"/>
    <w:rPr>
      <w:rFonts w:cs="Times New Roman"/>
    </w:rPr>
  </w:style>
  <w:style w:type="character" w:customStyle="1" w:styleId="hit">
    <w:name w:val="hit"/>
    <w:basedOn w:val="DefaultParagraphFont"/>
    <w:qFormat/>
    <w:rsid w:val="009276FF"/>
    <w:rPr>
      <w:rFonts w:cs="Times New Roman"/>
    </w:rPr>
  </w:style>
  <w:style w:type="character" w:customStyle="1" w:styleId="blue">
    <w:name w:val="blue"/>
    <w:basedOn w:val="DefaultParagraphFont"/>
    <w:qFormat/>
    <w:rsid w:val="009276FF"/>
    <w:rPr>
      <w:rFonts w:cs="Times New Roman"/>
    </w:rPr>
  </w:style>
  <w:style w:type="character" w:customStyle="1" w:styleId="copyrightdescription">
    <w:name w:val="copyrightdescription"/>
    <w:basedOn w:val="DefaultParagraphFont"/>
    <w:qFormat/>
    <w:rsid w:val="009276FF"/>
    <w:rPr>
      <w:rFonts w:cs="Times New Roman"/>
    </w:rPr>
  </w:style>
  <w:style w:type="character" w:customStyle="1" w:styleId="tabtitle">
    <w:name w:val="tabtitle"/>
    <w:basedOn w:val="DefaultParagraphFont"/>
    <w:qFormat/>
    <w:rsid w:val="009276FF"/>
    <w:rPr>
      <w:rFonts w:cs="Times New Roman"/>
    </w:rPr>
  </w:style>
  <w:style w:type="character" w:customStyle="1" w:styleId="resultbodyblack">
    <w:name w:val="resultbodyblack"/>
    <w:basedOn w:val="DefaultParagraphFont"/>
    <w:qFormat/>
    <w:rsid w:val="009276FF"/>
    <w:rPr>
      <w:rFonts w:cs="Times New Roman"/>
    </w:rPr>
  </w:style>
  <w:style w:type="character" w:customStyle="1" w:styleId="resultbody">
    <w:name w:val="resultbody"/>
    <w:basedOn w:val="DefaultParagraphFont"/>
    <w:qFormat/>
    <w:rsid w:val="009276FF"/>
    <w:rPr>
      <w:rFonts w:cs="Times New Roman"/>
    </w:rPr>
  </w:style>
  <w:style w:type="character" w:customStyle="1" w:styleId="resultbodysmallitalic">
    <w:name w:val="resultbodysmallitalic"/>
    <w:basedOn w:val="DefaultParagraphFont"/>
    <w:qFormat/>
    <w:rsid w:val="009276FF"/>
    <w:rPr>
      <w:rFonts w:cs="Times New Roman"/>
    </w:rPr>
  </w:style>
  <w:style w:type="character" w:customStyle="1" w:styleId="resultpron">
    <w:name w:val="resultpron"/>
    <w:basedOn w:val="DefaultParagraphFont"/>
    <w:qFormat/>
    <w:rsid w:val="009276FF"/>
    <w:rPr>
      <w:rFonts w:cs="Times New Roman"/>
    </w:rPr>
  </w:style>
  <w:style w:type="character" w:customStyle="1" w:styleId="NumberingSymbols">
    <w:name w:val="Numbering Symbols"/>
    <w:qFormat/>
    <w:rsid w:val="009276FF"/>
  </w:style>
  <w:style w:type="character" w:customStyle="1" w:styleId="StrongEmphasis">
    <w:name w:val="Strong Emphasis"/>
    <w:qFormat/>
    <w:rsid w:val="009276FF"/>
    <w:rPr>
      <w:b/>
      <w:bCs/>
    </w:rPr>
  </w:style>
  <w:style w:type="character" w:customStyle="1" w:styleId="Emphasis2">
    <w:name w:val="Emphasis2"/>
    <w:basedOn w:val="DefaultParagraphFont"/>
    <w:qFormat/>
    <w:rsid w:val="009276FF"/>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9276FF"/>
    <w:rPr>
      <w:rFonts w:ascii="Times New Roman" w:hAnsi="Times New Roman"/>
      <w:sz w:val="20"/>
      <w:szCs w:val="24"/>
      <w:u w:val="single"/>
      <w:lang w:val="en-US" w:eastAsia="en-US" w:bidi="ar-SA"/>
    </w:rPr>
  </w:style>
  <w:style w:type="character" w:customStyle="1" w:styleId="pg">
    <w:name w:val="pg"/>
    <w:basedOn w:val="DefaultParagraphFont"/>
    <w:qFormat/>
    <w:rsid w:val="009276FF"/>
  </w:style>
  <w:style w:type="character" w:customStyle="1" w:styleId="ital-inline">
    <w:name w:val="ital-inline"/>
    <w:basedOn w:val="DefaultParagraphFont"/>
    <w:qFormat/>
    <w:rsid w:val="009276FF"/>
  </w:style>
  <w:style w:type="character" w:customStyle="1" w:styleId="senselabelstart">
    <w:name w:val="sense_label start"/>
    <w:basedOn w:val="DefaultParagraphFont"/>
    <w:qFormat/>
    <w:rsid w:val="009276FF"/>
  </w:style>
  <w:style w:type="character" w:customStyle="1" w:styleId="sensecontent">
    <w:name w:val="sense_content"/>
    <w:basedOn w:val="DefaultParagraphFont"/>
    <w:qFormat/>
    <w:rsid w:val="009276FF"/>
  </w:style>
  <w:style w:type="character" w:customStyle="1" w:styleId="vi">
    <w:name w:val="vi"/>
    <w:basedOn w:val="DefaultParagraphFont"/>
    <w:qFormat/>
    <w:rsid w:val="009276FF"/>
  </w:style>
  <w:style w:type="character" w:customStyle="1" w:styleId="senselabel">
    <w:name w:val="sense_label"/>
    <w:basedOn w:val="DefaultParagraphFont"/>
    <w:qFormat/>
    <w:rsid w:val="009276FF"/>
  </w:style>
  <w:style w:type="character" w:customStyle="1" w:styleId="Style11ptItalicUnderline">
    <w:name w:val="Style 11 pt Italic Underline"/>
    <w:basedOn w:val="DefaultParagraphFont"/>
    <w:qFormat/>
    <w:rsid w:val="009276FF"/>
    <w:rPr>
      <w:i/>
      <w:iCs/>
      <w:sz w:val="20"/>
      <w:u w:val="single"/>
    </w:rPr>
  </w:style>
  <w:style w:type="character" w:customStyle="1" w:styleId="Style11ptBoldUnderline">
    <w:name w:val="Style 11 pt Bold Underline"/>
    <w:basedOn w:val="DefaultParagraphFont"/>
    <w:qFormat/>
    <w:rsid w:val="009276FF"/>
    <w:rPr>
      <w:b/>
      <w:bCs/>
      <w:sz w:val="20"/>
      <w:u w:val="single"/>
    </w:rPr>
  </w:style>
  <w:style w:type="character" w:customStyle="1" w:styleId="StyleStyle4CharTimesNewRoman11ptItalic">
    <w:name w:val="Style Style4 Char + Times New Roman 11 pt Italic"/>
    <w:basedOn w:val="DefaultParagraphFont"/>
    <w:qFormat/>
    <w:rsid w:val="009276FF"/>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9276FF"/>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9276FF"/>
    <w:rPr>
      <w:color w:val="000000"/>
      <w:sz w:val="20"/>
    </w:rPr>
  </w:style>
  <w:style w:type="character" w:customStyle="1" w:styleId="Style11ptBlackUnderline">
    <w:name w:val="Style 11 pt Black Underline"/>
    <w:basedOn w:val="DefaultParagraphFont"/>
    <w:qFormat/>
    <w:rsid w:val="009276FF"/>
    <w:rPr>
      <w:color w:val="000000"/>
      <w:sz w:val="20"/>
      <w:u w:val="single"/>
    </w:rPr>
  </w:style>
  <w:style w:type="character" w:customStyle="1" w:styleId="pmterms1">
    <w:name w:val="pmterms1"/>
    <w:basedOn w:val="DefaultParagraphFont"/>
    <w:qFormat/>
    <w:rsid w:val="009276FF"/>
  </w:style>
  <w:style w:type="character" w:customStyle="1" w:styleId="HTMLTypewriter3">
    <w:name w:val="HTML Typewriter3"/>
    <w:basedOn w:val="DefaultParagraphFont"/>
    <w:qFormat/>
    <w:rsid w:val="009276FF"/>
    <w:rPr>
      <w:rFonts w:ascii="Courier New" w:eastAsia="SimSun" w:hAnsi="Courier New" w:cs="Courier New"/>
      <w:sz w:val="20"/>
      <w:szCs w:val="20"/>
    </w:rPr>
  </w:style>
  <w:style w:type="character" w:customStyle="1" w:styleId="CardsChar">
    <w:name w:val="Cards Char"/>
    <w:basedOn w:val="DefaultParagraphFont"/>
    <w:qFormat/>
    <w:rsid w:val="009276FF"/>
    <w:rPr>
      <w:rFonts w:ascii="Times New Roman" w:hAnsi="Times New Roman" w:cs="Times New Roman"/>
      <w:lang w:val="en-US" w:bidi="ar-SA"/>
    </w:rPr>
  </w:style>
  <w:style w:type="character" w:customStyle="1" w:styleId="CardsFont12pt0">
    <w:name w:val="Cards + Font 12pt"/>
    <w:basedOn w:val="CardsChar"/>
    <w:qFormat/>
    <w:rsid w:val="009276FF"/>
    <w:rPr>
      <w:rFonts w:ascii="Times New Roman" w:hAnsi="Times New Roman" w:cs="Times New Roman"/>
      <w:sz w:val="24"/>
      <w:u w:val="single"/>
      <w:lang w:val="en-US" w:bidi="ar-SA"/>
    </w:rPr>
  </w:style>
  <w:style w:type="character" w:customStyle="1" w:styleId="AuthorDateChar">
    <w:name w:val="AuthorDate Char"/>
    <w:basedOn w:val="DefaultParagraphFont"/>
    <w:qFormat/>
    <w:rsid w:val="009276FF"/>
    <w:rPr>
      <w:rFonts w:ascii="Times New Roman" w:hAnsi="Times New Roman" w:cs="Times New Roman"/>
      <w:b/>
      <w:sz w:val="24"/>
      <w:u w:val="single"/>
      <w:lang w:val="en-US" w:bidi="ar-SA"/>
    </w:rPr>
  </w:style>
  <w:style w:type="character" w:styleId="HTMLCite">
    <w:name w:val="HTML Cite"/>
    <w:basedOn w:val="DefaultParagraphFont"/>
    <w:uiPriority w:val="99"/>
    <w:qFormat/>
    <w:rsid w:val="009276FF"/>
    <w:rPr>
      <w:rFonts w:cs="Times New Roman"/>
      <w:i/>
    </w:rPr>
  </w:style>
  <w:style w:type="character" w:customStyle="1" w:styleId="VisitedInternetLink">
    <w:name w:val="Visited Internet Link"/>
    <w:basedOn w:val="DefaultParagraphFont"/>
    <w:rsid w:val="009276FF"/>
    <w:rPr>
      <w:color w:val="800080"/>
      <w:u w:val="single"/>
    </w:rPr>
  </w:style>
  <w:style w:type="character" w:customStyle="1" w:styleId="CitesChar">
    <w:name w:val="Cites Char"/>
    <w:basedOn w:val="DefaultParagraphFont"/>
    <w:qFormat/>
    <w:rsid w:val="009276FF"/>
    <w:rPr>
      <w:szCs w:val="24"/>
      <w:lang w:val="en-US" w:bidi="ar-SA"/>
    </w:rPr>
  </w:style>
  <w:style w:type="character" w:customStyle="1" w:styleId="loose">
    <w:name w:val="loose"/>
    <w:qFormat/>
    <w:rsid w:val="009276FF"/>
  </w:style>
  <w:style w:type="character" w:customStyle="1" w:styleId="domtooltips">
    <w:name w:val="domtooltips"/>
    <w:basedOn w:val="DefaultParagraphFont"/>
    <w:qFormat/>
    <w:rsid w:val="009276FF"/>
  </w:style>
  <w:style w:type="character" w:customStyle="1" w:styleId="caps">
    <w:name w:val="caps"/>
    <w:basedOn w:val="DefaultParagraphFont"/>
    <w:qFormat/>
    <w:rsid w:val="009276FF"/>
  </w:style>
  <w:style w:type="character" w:customStyle="1" w:styleId="Style11ptUnderlineBorderSinglesolidlineAuto05pt">
    <w:name w:val="Style 11 pt Underline Border: : (Single solid line Auto  0.5 pt..."/>
    <w:basedOn w:val="DefaultParagraphFont"/>
    <w:qFormat/>
    <w:rsid w:val="009276FF"/>
    <w:rPr>
      <w:sz w:val="20"/>
      <w:u w:val="single"/>
      <w:bdr w:val="single" w:sz="4" w:space="0" w:color="00000A"/>
    </w:rPr>
  </w:style>
  <w:style w:type="character" w:customStyle="1" w:styleId="StyleUnderlineChar11pt">
    <w:name w:val="Style Underline Char + 11 pt"/>
    <w:basedOn w:val="DefaultParagraphFont"/>
    <w:qFormat/>
    <w:rsid w:val="009276FF"/>
    <w:rPr>
      <w:rFonts w:ascii="Times New Roman" w:hAnsi="Times New Roman"/>
      <w:sz w:val="20"/>
      <w:szCs w:val="24"/>
      <w:u w:val="single"/>
      <w:lang w:val="en-US" w:eastAsia="en-US" w:bidi="ar-SA"/>
    </w:rPr>
  </w:style>
  <w:style w:type="paragraph" w:styleId="List">
    <w:name w:val="List"/>
    <w:basedOn w:val="BodyText"/>
    <w:uiPriority w:val="99"/>
    <w:rsid w:val="009276FF"/>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9276FF"/>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9276FF"/>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9276FF"/>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9276FF"/>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9276FF"/>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9276FF"/>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9276FF"/>
    <w:rPr>
      <w:rFonts w:ascii="Liberation Sans" w:eastAsia="Droid Sans Fallback" w:hAnsi="Liberation Sans"/>
      <w:color w:val="00000A"/>
      <w:sz w:val="22"/>
    </w:rPr>
  </w:style>
  <w:style w:type="paragraph" w:customStyle="1" w:styleId="FrameContents">
    <w:name w:val="Frame Contents"/>
    <w:basedOn w:val="Normal"/>
    <w:qFormat/>
    <w:rsid w:val="009276FF"/>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9276FF"/>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9276FF"/>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9276FF"/>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9276FF"/>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9276FF"/>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9276FF"/>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9276FF"/>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9276FF"/>
    <w:rPr>
      <w:rFonts w:ascii="Times New Roman" w:eastAsia="Times New Roman" w:hAnsi="Times New Roman" w:cs="Arial"/>
      <w:bCs/>
      <w:caps/>
      <w:color w:val="00000A"/>
      <w:sz w:val="20"/>
      <w:szCs w:val="20"/>
    </w:rPr>
  </w:style>
  <w:style w:type="character" w:customStyle="1" w:styleId="Heading3Char1">
    <w:name w:val="Heading 3 Char1"/>
    <w:qFormat/>
    <w:rsid w:val="009276FF"/>
    <w:rPr>
      <w:rFonts w:cs="Arial"/>
      <w:bCs/>
      <w:szCs w:val="26"/>
      <w:u w:val="single"/>
      <w:lang w:val="en-US" w:eastAsia="en-US" w:bidi="ar-SA"/>
    </w:rPr>
  </w:style>
  <w:style w:type="paragraph" w:styleId="Revision">
    <w:name w:val="Revision"/>
    <w:hidden/>
    <w:uiPriority w:val="99"/>
    <w:semiHidden/>
    <w:rsid w:val="009276FF"/>
    <w:rPr>
      <w:rFonts w:ascii="Calibri" w:hAnsi="Calibri"/>
      <w:sz w:val="22"/>
    </w:rPr>
  </w:style>
  <w:style w:type="paragraph" w:customStyle="1" w:styleId="Smalltext">
    <w:name w:val="Small text"/>
    <w:aliases w:val="Quote1,Quote11"/>
    <w:basedOn w:val="Normal"/>
    <w:link w:val="SmalltextChar"/>
    <w:qFormat/>
    <w:rsid w:val="009276FF"/>
    <w:rPr>
      <w:rFonts w:ascii="Times New Roman" w:eastAsia="MS Mincho" w:hAnsi="Times New Roman" w:cs="Times New Roman"/>
      <w:sz w:val="16"/>
    </w:rPr>
  </w:style>
  <w:style w:type="character" w:customStyle="1" w:styleId="BoldUnderlineChar">
    <w:name w:val="Bold Underline Char"/>
    <w:basedOn w:val="DefaultParagraphFont"/>
    <w:locked/>
    <w:rsid w:val="009276FF"/>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9276FF"/>
    <w:rPr>
      <w:b w:val="0"/>
      <w:bCs w:val="0"/>
      <w:sz w:val="22"/>
      <w:u w:val="single"/>
    </w:rPr>
  </w:style>
  <w:style w:type="character" w:customStyle="1" w:styleId="StyleGaramond">
    <w:name w:val="Style Garamond"/>
    <w:qFormat/>
    <w:rsid w:val="009276FF"/>
    <w:rPr>
      <w:rFonts w:ascii="Garamond" w:hAnsi="Garamond" w:cs="Garamond"/>
    </w:rPr>
  </w:style>
  <w:style w:type="character" w:customStyle="1" w:styleId="StyletagGaramondChar">
    <w:name w:val="Style tag + Garamond Char"/>
    <w:qFormat/>
    <w:rsid w:val="009276FF"/>
    <w:rPr>
      <w:rFonts w:ascii="Garamond" w:hAnsi="Garamond" w:cs="Garamond"/>
      <w:b/>
      <w:bCs/>
      <w:sz w:val="24"/>
      <w:szCs w:val="24"/>
      <w:lang w:val="en-US" w:bidi="ar-SA"/>
    </w:rPr>
  </w:style>
  <w:style w:type="character" w:customStyle="1" w:styleId="StylecardGaramond12ptUnderlineChar">
    <w:name w:val="Style card + Garamond 12 pt Underline Char"/>
    <w:qFormat/>
    <w:rsid w:val="009276FF"/>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9276FF"/>
    <w:rPr>
      <w:rFonts w:ascii="Arial" w:hAnsi="Arial"/>
      <w:b/>
      <w:sz w:val="20"/>
      <w:u w:val="single"/>
    </w:rPr>
  </w:style>
  <w:style w:type="character" w:customStyle="1" w:styleId="WW8Num2z0">
    <w:name w:val="WW8Num2z0"/>
    <w:qFormat/>
    <w:rsid w:val="009276FF"/>
  </w:style>
  <w:style w:type="character" w:customStyle="1" w:styleId="WW8Num2z1">
    <w:name w:val="WW8Num2z1"/>
    <w:qFormat/>
    <w:rsid w:val="009276FF"/>
  </w:style>
  <w:style w:type="character" w:customStyle="1" w:styleId="WW8Num2z2">
    <w:name w:val="WW8Num2z2"/>
    <w:qFormat/>
    <w:rsid w:val="009276FF"/>
  </w:style>
  <w:style w:type="character" w:customStyle="1" w:styleId="WW8Num2z3">
    <w:name w:val="WW8Num2z3"/>
    <w:qFormat/>
    <w:rsid w:val="009276FF"/>
  </w:style>
  <w:style w:type="character" w:customStyle="1" w:styleId="WW8Num2z4">
    <w:name w:val="WW8Num2z4"/>
    <w:qFormat/>
    <w:rsid w:val="009276FF"/>
  </w:style>
  <w:style w:type="character" w:customStyle="1" w:styleId="WW8Num2z5">
    <w:name w:val="WW8Num2z5"/>
    <w:qFormat/>
    <w:rsid w:val="009276FF"/>
  </w:style>
  <w:style w:type="character" w:customStyle="1" w:styleId="WW8Num2z6">
    <w:name w:val="WW8Num2z6"/>
    <w:qFormat/>
    <w:rsid w:val="009276FF"/>
  </w:style>
  <w:style w:type="character" w:customStyle="1" w:styleId="WW8Num2z7">
    <w:name w:val="WW8Num2z7"/>
    <w:qFormat/>
    <w:rsid w:val="009276FF"/>
  </w:style>
  <w:style w:type="character" w:customStyle="1" w:styleId="WW8Num2z8">
    <w:name w:val="WW8Num2z8"/>
    <w:qFormat/>
    <w:rsid w:val="009276FF"/>
  </w:style>
  <w:style w:type="character" w:customStyle="1" w:styleId="WW8Num5z0">
    <w:name w:val="WW8Num5z0"/>
    <w:qFormat/>
    <w:rsid w:val="009276FF"/>
  </w:style>
  <w:style w:type="character" w:customStyle="1" w:styleId="WW8Num5z1">
    <w:name w:val="WW8Num5z1"/>
    <w:qFormat/>
    <w:rsid w:val="009276FF"/>
  </w:style>
  <w:style w:type="character" w:customStyle="1" w:styleId="WW8Num5z2">
    <w:name w:val="WW8Num5z2"/>
    <w:qFormat/>
    <w:rsid w:val="009276FF"/>
  </w:style>
  <w:style w:type="character" w:customStyle="1" w:styleId="WW8Num5z3">
    <w:name w:val="WW8Num5z3"/>
    <w:qFormat/>
    <w:rsid w:val="009276FF"/>
  </w:style>
  <w:style w:type="character" w:customStyle="1" w:styleId="WW8Num5z4">
    <w:name w:val="WW8Num5z4"/>
    <w:qFormat/>
    <w:rsid w:val="009276FF"/>
  </w:style>
  <w:style w:type="character" w:customStyle="1" w:styleId="WW8Num5z5">
    <w:name w:val="WW8Num5z5"/>
    <w:qFormat/>
    <w:rsid w:val="009276FF"/>
  </w:style>
  <w:style w:type="character" w:customStyle="1" w:styleId="WW8Num5z6">
    <w:name w:val="WW8Num5z6"/>
    <w:qFormat/>
    <w:rsid w:val="009276FF"/>
  </w:style>
  <w:style w:type="character" w:customStyle="1" w:styleId="WW8Num5z7">
    <w:name w:val="WW8Num5z7"/>
    <w:qFormat/>
    <w:rsid w:val="009276FF"/>
  </w:style>
  <w:style w:type="character" w:customStyle="1" w:styleId="WW8Num5z8">
    <w:name w:val="WW8Num5z8"/>
    <w:qFormat/>
    <w:rsid w:val="009276FF"/>
  </w:style>
  <w:style w:type="character" w:customStyle="1" w:styleId="CiteChar0">
    <w:name w:val="Cite Char"/>
    <w:aliases w:val="cite_tag Char,Char Char Char Char1 Char Char1,Char Char Char Char1 Char,Taglines Char Char, Cha"/>
    <w:basedOn w:val="DefaultParagraphFont"/>
    <w:qFormat/>
    <w:rsid w:val="009276FF"/>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9276FF"/>
    <w:rPr>
      <w:rFonts w:ascii="Times New Roman" w:eastAsia="Times New Roman" w:hAnsi="Times New Roman" w:cs="Times New Roman"/>
      <w:u w:val="thick"/>
    </w:rPr>
  </w:style>
  <w:style w:type="character" w:customStyle="1" w:styleId="ListLabel19">
    <w:name w:val="ListLabel 19"/>
    <w:qFormat/>
    <w:rsid w:val="009276FF"/>
    <w:rPr>
      <w:b/>
      <w:i/>
      <w:strike w:val="0"/>
      <w:dstrike w:val="0"/>
      <w:spacing w:val="0"/>
      <w:w w:val="100"/>
      <w:sz w:val="26"/>
    </w:rPr>
  </w:style>
  <w:style w:type="paragraph" w:styleId="Footer">
    <w:name w:val="footer"/>
    <w:basedOn w:val="Normal"/>
    <w:link w:val="FooterChar"/>
    <w:uiPriority w:val="99"/>
    <w:rsid w:val="009276FF"/>
  </w:style>
  <w:style w:type="character" w:customStyle="1" w:styleId="FooterChar">
    <w:name w:val="Footer Char"/>
    <w:basedOn w:val="DefaultParagraphFont"/>
    <w:link w:val="Footer"/>
    <w:uiPriority w:val="99"/>
    <w:rsid w:val="009276FF"/>
    <w:rPr>
      <w:rFonts w:ascii="Calibri" w:hAnsi="Calibri"/>
      <w:sz w:val="22"/>
    </w:rPr>
  </w:style>
  <w:style w:type="paragraph" w:customStyle="1" w:styleId="TagCite">
    <w:name w:val="Tag/Cite"/>
    <w:basedOn w:val="Normal"/>
    <w:qFormat/>
    <w:rsid w:val="009276FF"/>
    <w:rPr>
      <w:rFonts w:eastAsia="Times New Roman" w:cs="Times New Roman"/>
      <w:b/>
    </w:rPr>
  </w:style>
  <w:style w:type="paragraph" w:customStyle="1" w:styleId="NormalText">
    <w:name w:val="Normal Text"/>
    <w:basedOn w:val="Normal"/>
    <w:link w:val="NormalTextChar"/>
    <w:qFormat/>
    <w:rsid w:val="009276FF"/>
    <w:pPr>
      <w:jc w:val="both"/>
    </w:pPr>
    <w:rPr>
      <w:sz w:val="20"/>
      <w:szCs w:val="26"/>
    </w:rPr>
  </w:style>
  <w:style w:type="paragraph" w:customStyle="1" w:styleId="CardsFont6pt">
    <w:name w:val="Cards + Font: 6 pt"/>
    <w:basedOn w:val="Normal"/>
    <w:link w:val="CardsFont6ptChar1"/>
    <w:qFormat/>
    <w:rsid w:val="009276FF"/>
    <w:pPr>
      <w:ind w:left="432" w:right="432"/>
      <w:jc w:val="both"/>
    </w:pPr>
    <w:rPr>
      <w:rFonts w:eastAsia="Times New Roman" w:cs="Times New Roman"/>
      <w:sz w:val="12"/>
      <w:szCs w:val="20"/>
    </w:rPr>
  </w:style>
  <w:style w:type="paragraph" w:customStyle="1" w:styleId="Small">
    <w:name w:val="Small"/>
    <w:basedOn w:val="Normal"/>
    <w:uiPriority w:val="99"/>
    <w:qFormat/>
    <w:rsid w:val="009276FF"/>
    <w:rPr>
      <w:sz w:val="14"/>
    </w:rPr>
  </w:style>
  <w:style w:type="paragraph" w:customStyle="1" w:styleId="NotUnderlined">
    <w:name w:val="Not Underlined"/>
    <w:basedOn w:val="Normal"/>
    <w:uiPriority w:val="99"/>
    <w:qFormat/>
    <w:rsid w:val="009276FF"/>
  </w:style>
  <w:style w:type="numbering" w:customStyle="1" w:styleId="WW8Num2">
    <w:name w:val="WW8Num2"/>
    <w:qFormat/>
    <w:rsid w:val="009276FF"/>
  </w:style>
  <w:style w:type="numbering" w:customStyle="1" w:styleId="WW8Num5">
    <w:name w:val="WW8Num5"/>
    <w:qFormat/>
    <w:rsid w:val="009276FF"/>
  </w:style>
  <w:style w:type="paragraph" w:customStyle="1" w:styleId="citenon-bold">
    <w:name w:val="cite non-bold"/>
    <w:basedOn w:val="Normal"/>
    <w:link w:val="citenon-boldChar"/>
    <w:qFormat/>
    <w:rsid w:val="009276FF"/>
    <w:rPr>
      <w:rFonts w:ascii="Georgia" w:eastAsia="Calibri" w:hAnsi="Georgia"/>
    </w:rPr>
  </w:style>
  <w:style w:type="character" w:customStyle="1" w:styleId="citenon-boldChar">
    <w:name w:val="cite non-bold Char"/>
    <w:link w:val="citenon-bold"/>
    <w:rsid w:val="009276FF"/>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9276FF"/>
    <w:rPr>
      <w:rFonts w:ascii="Times" w:eastAsia="MS Mincho" w:hAnsi="Times"/>
      <w:sz w:val="20"/>
      <w:szCs w:val="20"/>
    </w:rPr>
  </w:style>
  <w:style w:type="paragraph" w:customStyle="1" w:styleId="NewDebate">
    <w:name w:val="New Debate"/>
    <w:basedOn w:val="Heading4"/>
    <w:link w:val="NewDebateChar"/>
    <w:uiPriority w:val="4"/>
    <w:qFormat/>
    <w:rsid w:val="009276FF"/>
    <w:rPr>
      <w:szCs w:val="22"/>
    </w:rPr>
  </w:style>
  <w:style w:type="character" w:customStyle="1" w:styleId="NewDebateChar">
    <w:name w:val="New Debate Char"/>
    <w:basedOn w:val="DefaultParagraphFont"/>
    <w:link w:val="NewDebate"/>
    <w:uiPriority w:val="4"/>
    <w:rsid w:val="009276FF"/>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9276FF"/>
    <w:rPr>
      <w:rFonts w:eastAsia="Calibri"/>
      <w:sz w:val="10"/>
    </w:rPr>
  </w:style>
  <w:style w:type="character" w:customStyle="1" w:styleId="ReallyfuckingsmallChar">
    <w:name w:val="Really fucking small Char"/>
    <w:basedOn w:val="DefaultParagraphFont"/>
    <w:link w:val="Reallyfuckingsmall"/>
    <w:rsid w:val="009276FF"/>
    <w:rPr>
      <w:rFonts w:ascii="Calibri" w:eastAsia="Calibri" w:hAnsi="Calibri"/>
      <w:sz w:val="10"/>
    </w:rPr>
  </w:style>
  <w:style w:type="character" w:customStyle="1" w:styleId="NothingChar">
    <w:name w:val="Nothing Char"/>
    <w:link w:val="Nothing"/>
    <w:rsid w:val="009276FF"/>
    <w:rPr>
      <w:rFonts w:ascii="Times New Roman" w:eastAsia="Times New Roman" w:hAnsi="Times New Roman" w:cs="Times New Roman"/>
      <w:color w:val="00000A"/>
      <w:sz w:val="20"/>
    </w:rPr>
  </w:style>
  <w:style w:type="character" w:customStyle="1" w:styleId="Footnote2Char">
    <w:name w:val="Footnote2 Char"/>
    <w:link w:val="Footnote2"/>
    <w:locked/>
    <w:rsid w:val="009276FF"/>
  </w:style>
  <w:style w:type="paragraph" w:customStyle="1" w:styleId="Footnote2">
    <w:name w:val="Footnote2"/>
    <w:basedOn w:val="Normal"/>
    <w:next w:val="Normal"/>
    <w:link w:val="Footnote2Char"/>
    <w:autoRedefine/>
    <w:qFormat/>
    <w:rsid w:val="009276FF"/>
    <w:pPr>
      <w:spacing w:after="120" w:line="480" w:lineRule="auto"/>
    </w:pPr>
    <w:rPr>
      <w:rFonts w:asciiTheme="minorHAnsi" w:hAnsiTheme="minorHAnsi"/>
      <w:sz w:val="24"/>
    </w:rPr>
  </w:style>
  <w:style w:type="character" w:customStyle="1" w:styleId="UnderlineCharChar">
    <w:name w:val="Underline Char Char"/>
    <w:basedOn w:val="DefaultParagraphFont"/>
    <w:rsid w:val="009276FF"/>
    <w:rPr>
      <w:noProof w:val="0"/>
      <w:u w:val="single"/>
      <w:lang w:val="en-US" w:eastAsia="en-US" w:bidi="ar-SA"/>
    </w:rPr>
  </w:style>
  <w:style w:type="character" w:customStyle="1" w:styleId="UnderlinesCharChar">
    <w:name w:val="Underlines Char Char"/>
    <w:basedOn w:val="DefaultParagraphFont"/>
    <w:rsid w:val="009276FF"/>
    <w:rPr>
      <w:rFonts w:cs="Arial"/>
      <w:b/>
      <w:bCs/>
      <w:noProof w:val="0"/>
      <w:sz w:val="22"/>
      <w:szCs w:val="26"/>
      <w:u w:val="single"/>
      <w:lang w:val="en-US" w:eastAsia="en-US" w:bidi="ar-SA"/>
    </w:rPr>
  </w:style>
  <w:style w:type="paragraph" w:customStyle="1" w:styleId="Style3">
    <w:name w:val="Style3"/>
    <w:basedOn w:val="Normal"/>
    <w:link w:val="Style3Char"/>
    <w:qFormat/>
    <w:rsid w:val="009276FF"/>
    <w:rPr>
      <w:rFonts w:ascii="Arial Narrow" w:eastAsia="Times New Roman" w:hAnsi="Arial Narrow" w:cs="Times New Roman"/>
      <w:b/>
      <w:sz w:val="20"/>
    </w:rPr>
  </w:style>
  <w:style w:type="character" w:customStyle="1" w:styleId="Style3Char">
    <w:name w:val="Style3 Char"/>
    <w:basedOn w:val="DefaultParagraphFont"/>
    <w:link w:val="Style3"/>
    <w:rsid w:val="009276FF"/>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9276FF"/>
    <w:rPr>
      <w:rFonts w:eastAsia="Times New Roman"/>
      <w:sz w:val="20"/>
      <w:u w:val="single"/>
    </w:rPr>
  </w:style>
  <w:style w:type="character" w:customStyle="1" w:styleId="StyleStyle411ptChar">
    <w:name w:val="Style Style4 + 11 pt Char"/>
    <w:link w:val="StyleStyle411pt"/>
    <w:rsid w:val="009276FF"/>
    <w:rPr>
      <w:rFonts w:ascii="Calibri" w:eastAsia="Times New Roman" w:hAnsi="Calibri"/>
      <w:sz w:val="20"/>
      <w:u w:val="single"/>
    </w:rPr>
  </w:style>
  <w:style w:type="paragraph" w:customStyle="1" w:styleId="StyleStyle411ptBold">
    <w:name w:val="Style Style4 + 11 pt Bold"/>
    <w:basedOn w:val="Normal"/>
    <w:link w:val="StyleStyle411ptBoldChar"/>
    <w:qFormat/>
    <w:rsid w:val="009276FF"/>
    <w:rPr>
      <w:b/>
      <w:bCs/>
      <w:sz w:val="20"/>
      <w:u w:val="single"/>
    </w:rPr>
  </w:style>
  <w:style w:type="character" w:customStyle="1" w:styleId="StyleStyle411ptBoldChar">
    <w:name w:val="Style Style4 + 11 pt Bold Char"/>
    <w:link w:val="StyleStyle411ptBold"/>
    <w:rsid w:val="009276FF"/>
    <w:rPr>
      <w:rFonts w:ascii="Calibri" w:hAnsi="Calibri"/>
      <w:b/>
      <w:bCs/>
      <w:sz w:val="20"/>
      <w:u w:val="single"/>
    </w:rPr>
  </w:style>
  <w:style w:type="paragraph" w:customStyle="1" w:styleId="Underlining">
    <w:name w:val="Underlining"/>
    <w:basedOn w:val="Normal"/>
    <w:link w:val="UnderliningChar"/>
    <w:qFormat/>
    <w:rsid w:val="009276FF"/>
    <w:rPr>
      <w:rFonts w:eastAsia="Times New Roman"/>
      <w:sz w:val="20"/>
      <w:u w:val="single"/>
    </w:rPr>
  </w:style>
  <w:style w:type="character" w:customStyle="1" w:styleId="UnderliningChar">
    <w:name w:val="Underlining Char"/>
    <w:basedOn w:val="DefaultParagraphFont"/>
    <w:link w:val="Underlining"/>
    <w:rsid w:val="009276FF"/>
    <w:rPr>
      <w:rFonts w:ascii="Calibri" w:eastAsia="Times New Roman" w:hAnsi="Calibri"/>
      <w:sz w:val="20"/>
      <w:u w:val="single"/>
    </w:rPr>
  </w:style>
  <w:style w:type="character" w:customStyle="1" w:styleId="StyleTimesNewRoman12ptBold">
    <w:name w:val="Style Times New Roman 12 pt Bold"/>
    <w:rsid w:val="009276FF"/>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9276FF"/>
    <w:rPr>
      <w:rFonts w:ascii="Century Gothic" w:hAnsi="Century Gothic"/>
      <w:sz w:val="24"/>
      <w:u w:val="thick"/>
    </w:rPr>
  </w:style>
  <w:style w:type="paragraph" w:customStyle="1" w:styleId="Cardstyle">
    <w:name w:val="Cardstyle"/>
    <w:basedOn w:val="Normal"/>
    <w:next w:val="Normal"/>
    <w:qFormat/>
    <w:rsid w:val="009276FF"/>
    <w:rPr>
      <w:rFonts w:eastAsia="Times New Roman" w:cs="Times New Roman"/>
      <w:sz w:val="20"/>
    </w:rPr>
  </w:style>
  <w:style w:type="character" w:customStyle="1" w:styleId="Style8pt1">
    <w:name w:val="Style 8 pt1"/>
    <w:basedOn w:val="DefaultParagraphFont"/>
    <w:rsid w:val="009276FF"/>
    <w:rPr>
      <w:rFonts w:ascii="Georgia" w:hAnsi="Georgia"/>
      <w:sz w:val="16"/>
    </w:rPr>
  </w:style>
  <w:style w:type="character" w:customStyle="1" w:styleId="Style8pt">
    <w:name w:val="Style 8 pt"/>
    <w:basedOn w:val="DefaultParagraphFont"/>
    <w:rsid w:val="009276FF"/>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9276FF"/>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9276FF"/>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9276FF"/>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9276FF"/>
    <w:rPr>
      <w:rFonts w:eastAsia="Times New Roman" w:cs="Times New Roman"/>
      <w:b/>
      <w:bCs/>
      <w:sz w:val="20"/>
      <w:u w:val="single"/>
    </w:rPr>
  </w:style>
  <w:style w:type="character" w:customStyle="1" w:styleId="StyleUnderlineChar11ptBoldChar">
    <w:name w:val="Style Underline Char + 11 pt Bold Char"/>
    <w:link w:val="StyleUnderlineChar11ptBold"/>
    <w:rsid w:val="009276FF"/>
    <w:rPr>
      <w:rFonts w:ascii="Calibri" w:eastAsia="Times New Roman" w:hAnsi="Calibri" w:cs="Times New Roman"/>
      <w:b/>
      <w:bCs/>
      <w:sz w:val="20"/>
      <w:u w:val="single"/>
    </w:rPr>
  </w:style>
  <w:style w:type="character" w:customStyle="1" w:styleId="NormalTextChar">
    <w:name w:val="Normal Text Char"/>
    <w:link w:val="NormalText"/>
    <w:rsid w:val="009276FF"/>
    <w:rPr>
      <w:rFonts w:ascii="Calibri" w:hAnsi="Calibri"/>
      <w:sz w:val="20"/>
      <w:szCs w:val="26"/>
    </w:rPr>
  </w:style>
  <w:style w:type="character" w:customStyle="1" w:styleId="ShrinkChar">
    <w:name w:val="Shrink Char"/>
    <w:link w:val="Shrink"/>
    <w:rsid w:val="009276FF"/>
    <w:rPr>
      <w:rFonts w:ascii="Garamond" w:hAnsi="Garamond"/>
      <w:sz w:val="12"/>
    </w:rPr>
  </w:style>
  <w:style w:type="paragraph" w:customStyle="1" w:styleId="Shrink">
    <w:name w:val="Shrink"/>
    <w:link w:val="ShrinkChar"/>
    <w:qFormat/>
    <w:rsid w:val="009276FF"/>
    <w:pPr>
      <w:ind w:left="288" w:right="288"/>
    </w:pPr>
    <w:rPr>
      <w:rFonts w:ascii="Garamond" w:hAnsi="Garamond"/>
      <w:sz w:val="12"/>
    </w:rPr>
  </w:style>
  <w:style w:type="paragraph" w:customStyle="1" w:styleId="cites0">
    <w:name w:val="cites"/>
    <w:link w:val="citesChar0"/>
    <w:autoRedefine/>
    <w:qFormat/>
    <w:rsid w:val="009276FF"/>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9276FF"/>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9276FF"/>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9276FF"/>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9276FF"/>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9276FF"/>
  </w:style>
  <w:style w:type="character" w:customStyle="1" w:styleId="CardsChar1">
    <w:name w:val="Cards Char1"/>
    <w:rsid w:val="009276FF"/>
    <w:rPr>
      <w:rFonts w:ascii="Times New Roman" w:hAnsi="Times New Roman" w:cs="Times New Roman"/>
      <w:sz w:val="20"/>
      <w:szCs w:val="20"/>
    </w:rPr>
  </w:style>
  <w:style w:type="character" w:customStyle="1" w:styleId="AuthorYear">
    <w:name w:val="AuthorYear"/>
    <w:uiPriority w:val="1"/>
    <w:qFormat/>
    <w:rsid w:val="009276FF"/>
    <w:rPr>
      <w:rFonts w:ascii="Georgia" w:hAnsi="Georgia"/>
      <w:b/>
      <w:sz w:val="24"/>
    </w:rPr>
  </w:style>
  <w:style w:type="paragraph" w:customStyle="1" w:styleId="Shrink8">
    <w:name w:val="Shrink8"/>
    <w:basedOn w:val="Normal"/>
    <w:qFormat/>
    <w:rsid w:val="009276FF"/>
    <w:rPr>
      <w:sz w:val="16"/>
    </w:rPr>
  </w:style>
  <w:style w:type="paragraph" w:customStyle="1" w:styleId="Normal1">
    <w:name w:val="Normal1"/>
    <w:qFormat/>
    <w:rsid w:val="009276FF"/>
    <w:rPr>
      <w:rFonts w:ascii="Calibri" w:eastAsia="Calibri" w:hAnsi="Calibri" w:cs="Calibri"/>
      <w:color w:val="000000"/>
      <w:sz w:val="22"/>
      <w:szCs w:val="20"/>
      <w:lang w:val="es-US" w:eastAsia="es-US"/>
    </w:rPr>
  </w:style>
  <w:style w:type="character" w:customStyle="1" w:styleId="highlight2">
    <w:name w:val="highlight2"/>
    <w:rsid w:val="009276FF"/>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9276FF"/>
    <w:pPr>
      <w:spacing w:after="0" w:line="240" w:lineRule="auto"/>
      <w:ind w:left="288" w:right="288"/>
    </w:pPr>
    <w:rPr>
      <w:rFonts w:ascii="Times New Roman" w:eastAsia="SimSun" w:hAnsi="Times New Roman" w:cs="Times New Roman"/>
      <w:color w:val="00000A"/>
      <w:sz w:val="20"/>
      <w:lang w:eastAsia="zh-CN"/>
    </w:rPr>
  </w:style>
  <w:style w:type="character" w:customStyle="1" w:styleId="Stylecard11ptChar">
    <w:name w:val="Style card + 11 pt Char"/>
    <w:basedOn w:val="cardChar"/>
    <w:link w:val="Stylecard11pt"/>
    <w:rsid w:val="009276FF"/>
    <w:rPr>
      <w:rFonts w:ascii="Times New Roman" w:eastAsia="SimSun" w:hAnsi="Times New Roman" w:cs="Times New Roman"/>
      <w:color w:val="00000A"/>
      <w:sz w:val="20"/>
      <w:lang w:eastAsia="zh-CN"/>
    </w:rPr>
  </w:style>
  <w:style w:type="paragraph" w:customStyle="1" w:styleId="Stylecard11ptUnderline">
    <w:name w:val="Style card + 11 pt Underline"/>
    <w:basedOn w:val="Normal"/>
    <w:link w:val="Stylecard11ptUnderlineChar"/>
    <w:qFormat/>
    <w:rsid w:val="009276FF"/>
    <w:pPr>
      <w:spacing w:after="0" w:line="240" w:lineRule="auto"/>
      <w:ind w:left="288" w:right="288"/>
    </w:pPr>
    <w:rPr>
      <w:rFonts w:ascii="Times New Roman" w:eastAsia="SimSun" w:hAnsi="Times New Roman" w:cs="Times New Roman"/>
      <w:color w:val="00000A"/>
      <w:sz w:val="20"/>
      <w:lang w:eastAsia="zh-CN"/>
    </w:rPr>
  </w:style>
  <w:style w:type="character" w:customStyle="1" w:styleId="Stylecard11ptUnderlineChar">
    <w:name w:val="Style card + 11 pt Underline Char"/>
    <w:basedOn w:val="cardChar"/>
    <w:link w:val="Stylecard11ptUnderline"/>
    <w:rsid w:val="009276FF"/>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9276FF"/>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9276FF"/>
    <w:rPr>
      <w:rFonts w:cs="Arial"/>
      <w:b/>
      <w:bCs/>
      <w:kern w:val="32"/>
      <w:sz w:val="32"/>
      <w:szCs w:val="32"/>
      <w:u w:val="single"/>
      <w:lang w:val="en-US" w:eastAsia="en-US" w:bidi="ar-SA"/>
    </w:rPr>
  </w:style>
  <w:style w:type="character" w:customStyle="1" w:styleId="UNDERLINECharChar0">
    <w:name w:val="UNDERLINE Char Char"/>
    <w:basedOn w:val="DefaultParagraphFont"/>
    <w:rsid w:val="009276FF"/>
    <w:rPr>
      <w:bCs/>
      <w:kern w:val="28"/>
      <w:szCs w:val="32"/>
      <w:u w:val="single"/>
    </w:rPr>
  </w:style>
  <w:style w:type="character" w:customStyle="1" w:styleId="term">
    <w:name w:val="term"/>
    <w:basedOn w:val="DefaultParagraphFont"/>
    <w:rsid w:val="009276FF"/>
  </w:style>
  <w:style w:type="character" w:customStyle="1" w:styleId="SmallFontCharCharCharChar">
    <w:name w:val="Small Font Char Char Char Char"/>
    <w:basedOn w:val="DefaultParagraphFont"/>
    <w:rsid w:val="009276FF"/>
    <w:rPr>
      <w:rFonts w:ascii="Arial" w:hAnsi="Arial"/>
      <w:sz w:val="12"/>
      <w:szCs w:val="24"/>
    </w:rPr>
  </w:style>
  <w:style w:type="character" w:customStyle="1" w:styleId="vitstoryheadline">
    <w:name w:val="vitstoryheadline"/>
    <w:basedOn w:val="DefaultParagraphFont"/>
    <w:rsid w:val="009276FF"/>
  </w:style>
  <w:style w:type="character" w:customStyle="1" w:styleId="regtext">
    <w:name w:val="regtext"/>
    <w:basedOn w:val="DefaultParagraphFont"/>
    <w:rsid w:val="009276FF"/>
  </w:style>
  <w:style w:type="character" w:customStyle="1" w:styleId="bps-topic-ident">
    <w:name w:val="bps-topic-ident"/>
    <w:basedOn w:val="DefaultParagraphFont"/>
    <w:rsid w:val="009276FF"/>
  </w:style>
  <w:style w:type="character" w:customStyle="1" w:styleId="CharChar4">
    <w:name w:val="Char Char4"/>
    <w:basedOn w:val="DefaultParagraphFont"/>
    <w:rsid w:val="009276FF"/>
    <w:rPr>
      <w:b/>
      <w:bCs/>
      <w:sz w:val="28"/>
      <w:szCs w:val="28"/>
    </w:rPr>
  </w:style>
  <w:style w:type="character" w:customStyle="1" w:styleId="CharChar5">
    <w:name w:val="Char Char5"/>
    <w:basedOn w:val="DefaultParagraphFont"/>
    <w:rsid w:val="009276FF"/>
    <w:rPr>
      <w:rFonts w:ascii="Arial" w:hAnsi="Arial" w:cs="Arial"/>
      <w:b/>
      <w:bCs/>
      <w:sz w:val="26"/>
      <w:szCs w:val="26"/>
    </w:rPr>
  </w:style>
  <w:style w:type="paragraph" w:customStyle="1" w:styleId="tagcite0">
    <w:name w:val="tagcite"/>
    <w:basedOn w:val="Normal"/>
    <w:qFormat/>
    <w:rsid w:val="009276FF"/>
    <w:rPr>
      <w:rFonts w:eastAsia="Times New Roman" w:cs="Times New Roman"/>
      <w:b/>
    </w:rPr>
  </w:style>
  <w:style w:type="paragraph" w:customStyle="1" w:styleId="Regular">
    <w:name w:val="Regular"/>
    <w:link w:val="RegularChar"/>
    <w:rsid w:val="009276FF"/>
    <w:rPr>
      <w:rFonts w:ascii="Garamond" w:eastAsia="Times New Roman" w:hAnsi="Garamond" w:cs="Arial"/>
      <w:bCs/>
      <w:kern w:val="20"/>
      <w:sz w:val="20"/>
      <w:szCs w:val="32"/>
    </w:rPr>
  </w:style>
  <w:style w:type="paragraph" w:customStyle="1" w:styleId="Boldunderline0">
    <w:name w:val="Bold underline"/>
    <w:basedOn w:val="Normal"/>
    <w:rsid w:val="009276FF"/>
    <w:rPr>
      <w:rFonts w:eastAsia="Times New Roman" w:cs="Arial"/>
      <w:b/>
      <w:bCs/>
      <w:kern w:val="20"/>
      <w:sz w:val="20"/>
      <w:szCs w:val="32"/>
      <w:u w:val="single"/>
    </w:rPr>
  </w:style>
  <w:style w:type="character" w:customStyle="1" w:styleId="BoldunderlineChar0">
    <w:name w:val="Bold underline Char"/>
    <w:basedOn w:val="DefaultParagraphFont"/>
    <w:rsid w:val="009276FF"/>
    <w:rPr>
      <w:rFonts w:ascii="Garamond" w:hAnsi="Garamond" w:cs="Arial"/>
      <w:b/>
      <w:bCs/>
      <w:kern w:val="20"/>
      <w:szCs w:val="32"/>
      <w:u w:val="single"/>
      <w:lang w:val="en-US" w:eastAsia="en-US" w:bidi="ar-SA"/>
    </w:rPr>
  </w:style>
  <w:style w:type="paragraph" w:customStyle="1" w:styleId="tag1">
    <w:name w:val="tag1"/>
    <w:basedOn w:val="Normal"/>
    <w:qFormat/>
    <w:rsid w:val="009276FF"/>
    <w:rPr>
      <w:rFonts w:eastAsia="Times New Roman" w:cs="Times New Roman"/>
      <w:b/>
      <w:szCs w:val="20"/>
    </w:rPr>
  </w:style>
  <w:style w:type="character" w:customStyle="1" w:styleId="byline">
    <w:name w:val="byline"/>
    <w:basedOn w:val="DefaultParagraphFont"/>
    <w:rsid w:val="009276FF"/>
  </w:style>
  <w:style w:type="character" w:customStyle="1" w:styleId="7TimesNewRoman">
    <w:name w:val="7 Times New Roman"/>
    <w:rsid w:val="009276FF"/>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9276FF"/>
    <w:rPr>
      <w:rFonts w:ascii="Cambria" w:eastAsia="Times New Roman" w:hAnsi="Cambria" w:cs="Times New Roman"/>
      <w:sz w:val="18"/>
      <w:szCs w:val="20"/>
    </w:rPr>
  </w:style>
  <w:style w:type="character" w:customStyle="1" w:styleId="Boxed">
    <w:name w:val="Boxed"/>
    <w:qFormat/>
    <w:rsid w:val="009276FF"/>
    <w:rPr>
      <w:rFonts w:ascii="Garamond" w:hAnsi="Garamond"/>
      <w:sz w:val="20"/>
      <w:bdr w:val="single" w:sz="6" w:space="0" w:color="auto"/>
    </w:rPr>
  </w:style>
  <w:style w:type="character" w:customStyle="1" w:styleId="CardtextChar0">
    <w:name w:val="Card text Char"/>
    <w:basedOn w:val="DefaultParagraphFont"/>
    <w:link w:val="Cardtext0"/>
    <w:rsid w:val="009276FF"/>
    <w:rPr>
      <w:rFonts w:ascii="Garamond" w:hAnsi="Garamond"/>
      <w:u w:val="single"/>
    </w:rPr>
  </w:style>
  <w:style w:type="paragraph" w:styleId="Date">
    <w:name w:val="Date"/>
    <w:aliases w:val="date"/>
    <w:basedOn w:val="Normal"/>
    <w:next w:val="Normal"/>
    <w:link w:val="DateChar"/>
    <w:uiPriority w:val="99"/>
    <w:rsid w:val="009276FF"/>
    <w:rPr>
      <w:rFonts w:eastAsia="Times New Roman" w:cs="Times New Roman"/>
      <w:sz w:val="16"/>
    </w:rPr>
  </w:style>
  <w:style w:type="character" w:customStyle="1" w:styleId="DateChar">
    <w:name w:val="Date Char"/>
    <w:aliases w:val="date Char"/>
    <w:basedOn w:val="DefaultParagraphFont"/>
    <w:link w:val="Date"/>
    <w:uiPriority w:val="99"/>
    <w:rsid w:val="009276FF"/>
    <w:rPr>
      <w:rFonts w:ascii="Calibri" w:eastAsia="Times New Roman" w:hAnsi="Calibri" w:cs="Times New Roman"/>
      <w:sz w:val="16"/>
    </w:rPr>
  </w:style>
  <w:style w:type="paragraph" w:customStyle="1" w:styleId="DebateCardSmall">
    <w:name w:val="Debate Card Small"/>
    <w:basedOn w:val="Normal"/>
    <w:link w:val="DebateCardSmallChar"/>
    <w:qFormat/>
    <w:rsid w:val="009276FF"/>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9276FF"/>
    <w:rPr>
      <w:rFonts w:ascii="Calibri" w:eastAsia="Times New Roman" w:hAnsi="Calibri" w:cs="Times New Roman"/>
      <w:sz w:val="16"/>
      <w:szCs w:val="16"/>
      <w:lang w:val="x-none" w:eastAsia="x-none"/>
    </w:rPr>
  </w:style>
  <w:style w:type="character" w:customStyle="1" w:styleId="reduce2">
    <w:name w:val="reduce2"/>
    <w:rsid w:val="009276FF"/>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9276FF"/>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9276FF"/>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9276FF"/>
  </w:style>
  <w:style w:type="character" w:customStyle="1" w:styleId="Style1CharChar">
    <w:name w:val="Style1 Char Char"/>
    <w:basedOn w:val="DefaultParagraphFont"/>
    <w:rsid w:val="009276FF"/>
    <w:rPr>
      <w:sz w:val="16"/>
      <w:szCs w:val="16"/>
      <w:lang w:val="en-US" w:eastAsia="en-US" w:bidi="ar-SA"/>
    </w:rPr>
  </w:style>
  <w:style w:type="character" w:customStyle="1" w:styleId="Style2CharChar">
    <w:name w:val="Style2 Char Char"/>
    <w:basedOn w:val="DefaultParagraphFont"/>
    <w:rsid w:val="009276FF"/>
    <w:rPr>
      <w:u w:val="thick"/>
      <w:lang w:val="en-US" w:eastAsia="en-US" w:bidi="ar-SA"/>
    </w:rPr>
  </w:style>
  <w:style w:type="character" w:customStyle="1" w:styleId="dateline">
    <w:name w:val="dateline"/>
    <w:basedOn w:val="DefaultParagraphFont"/>
    <w:rsid w:val="009276FF"/>
  </w:style>
  <w:style w:type="character" w:customStyle="1" w:styleId="date-display-single">
    <w:name w:val="date-display-single"/>
    <w:basedOn w:val="DefaultParagraphFont"/>
    <w:rsid w:val="009276FF"/>
  </w:style>
  <w:style w:type="character" w:customStyle="1" w:styleId="wikigeneratedlinkcontent">
    <w:name w:val="wikigeneratedlinkcontent"/>
    <w:basedOn w:val="DefaultParagraphFont"/>
    <w:rsid w:val="009276FF"/>
  </w:style>
  <w:style w:type="character" w:customStyle="1" w:styleId="Heading3CharCharChar3">
    <w:name w:val="Heading 3 Char Char Char3"/>
    <w:aliases w:val=" Char Char Char3,Char Char Char3,Heading 3 Char Char Char2, Char Char Char2,Char Char Char2"/>
    <w:basedOn w:val="DefaultParagraphFont"/>
    <w:rsid w:val="009276FF"/>
    <w:rPr>
      <w:rFonts w:cs="Arial"/>
      <w:bCs/>
      <w:szCs w:val="26"/>
      <w:u w:val="single"/>
      <w:lang w:val="en-US" w:eastAsia="en-US" w:bidi="ar-SA"/>
    </w:rPr>
  </w:style>
  <w:style w:type="character" w:customStyle="1" w:styleId="aqj">
    <w:name w:val="aqj"/>
    <w:rsid w:val="009276FF"/>
  </w:style>
  <w:style w:type="character" w:customStyle="1" w:styleId="CardTextChar1">
    <w:name w:val="CardText Char"/>
    <w:basedOn w:val="DefaultParagraphFont"/>
    <w:link w:val="CardText1"/>
    <w:locked/>
    <w:rsid w:val="009276FF"/>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9276FF"/>
    <w:pPr>
      <w:ind w:left="288" w:right="288"/>
    </w:pPr>
    <w:rPr>
      <w:rFonts w:ascii="Times New Roman" w:eastAsia="Times New Roman" w:hAnsi="Times New Roman" w:cs="Times New Roman"/>
      <w:sz w:val="16"/>
    </w:rPr>
  </w:style>
  <w:style w:type="character" w:customStyle="1" w:styleId="ilad">
    <w:name w:val="il_ad"/>
    <w:rsid w:val="009276FF"/>
  </w:style>
  <w:style w:type="character" w:customStyle="1" w:styleId="CardsUnderlined">
    <w:name w:val="Cards Underlined"/>
    <w:qFormat/>
    <w:rsid w:val="009276FF"/>
    <w:rPr>
      <w:rFonts w:ascii="Helvetica" w:hAnsi="Helvetica"/>
      <w:sz w:val="22"/>
      <w:szCs w:val="24"/>
      <w:u w:val="thick"/>
    </w:rPr>
  </w:style>
  <w:style w:type="paragraph" w:customStyle="1" w:styleId="BBCite">
    <w:name w:val="BB Cite"/>
    <w:basedOn w:val="Normal"/>
    <w:autoRedefine/>
    <w:rsid w:val="009276FF"/>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9276FF"/>
  </w:style>
  <w:style w:type="character" w:customStyle="1" w:styleId="StyleStyleUnderline411pt">
    <w:name w:val="Style Style Underline4 + 11 pt"/>
    <w:basedOn w:val="DefaultParagraphFont"/>
    <w:rsid w:val="009276FF"/>
    <w:rPr>
      <w:sz w:val="20"/>
      <w:u w:val="single"/>
    </w:rPr>
  </w:style>
  <w:style w:type="character" w:customStyle="1" w:styleId="StyleStyleUnderline411ptBold">
    <w:name w:val="Style Style Underline4 + 11 pt Bold"/>
    <w:basedOn w:val="DefaultParagraphFont"/>
    <w:rsid w:val="009276FF"/>
    <w:rPr>
      <w:b/>
      <w:bCs/>
      <w:sz w:val="20"/>
      <w:u w:val="single"/>
    </w:rPr>
  </w:style>
  <w:style w:type="character" w:customStyle="1" w:styleId="StyleStyleUnderline311pt">
    <w:name w:val="Style Style Underline3 + 11 pt"/>
    <w:basedOn w:val="DefaultParagraphFont"/>
    <w:rsid w:val="009276FF"/>
    <w:rPr>
      <w:sz w:val="20"/>
      <w:u w:val="single"/>
    </w:rPr>
  </w:style>
  <w:style w:type="character" w:customStyle="1" w:styleId="StyleStyleUnderline311ptBold">
    <w:name w:val="Style Style Underline3 + 11 pt Bold"/>
    <w:basedOn w:val="DefaultParagraphFont"/>
    <w:rsid w:val="009276FF"/>
    <w:rPr>
      <w:b/>
      <w:bCs/>
      <w:sz w:val="20"/>
      <w:u w:val="single"/>
    </w:rPr>
  </w:style>
  <w:style w:type="character" w:customStyle="1" w:styleId="red-subtitle">
    <w:name w:val="red-subtitle"/>
    <w:basedOn w:val="DefaultParagraphFont"/>
    <w:rsid w:val="009276FF"/>
  </w:style>
  <w:style w:type="character" w:styleId="PageNumber">
    <w:name w:val="page number"/>
    <w:aliases w:val="card ununderlined"/>
    <w:basedOn w:val="DefaultParagraphFont"/>
    <w:uiPriority w:val="99"/>
    <w:unhideWhenUsed/>
    <w:rsid w:val="009276FF"/>
  </w:style>
  <w:style w:type="character" w:customStyle="1" w:styleId="ft1">
    <w:name w:val="ft1"/>
    <w:basedOn w:val="DefaultParagraphFont"/>
    <w:rsid w:val="009276FF"/>
  </w:style>
  <w:style w:type="character" w:customStyle="1" w:styleId="dropcap">
    <w:name w:val="dropcap"/>
    <w:basedOn w:val="DefaultParagraphFont"/>
    <w:rsid w:val="009276FF"/>
  </w:style>
  <w:style w:type="paragraph" w:customStyle="1" w:styleId="TagText">
    <w:name w:val="TagText"/>
    <w:basedOn w:val="Normal"/>
    <w:uiPriority w:val="99"/>
    <w:qFormat/>
    <w:rsid w:val="009276FF"/>
    <w:pPr>
      <w:spacing w:before="200"/>
    </w:pPr>
    <w:rPr>
      <w:rFonts w:eastAsia="Calibri"/>
      <w:b/>
      <w:sz w:val="24"/>
    </w:rPr>
  </w:style>
  <w:style w:type="paragraph" w:customStyle="1" w:styleId="BreakTag">
    <w:name w:val="Break Tag"/>
    <w:basedOn w:val="Normal"/>
    <w:autoRedefine/>
    <w:uiPriority w:val="4"/>
    <w:qFormat/>
    <w:rsid w:val="009276FF"/>
    <w:pPr>
      <w:spacing w:before="240"/>
    </w:pPr>
    <w:rPr>
      <w:rFonts w:ascii="Arial" w:hAnsi="Arial" w:cs="Arial"/>
      <w:b/>
      <w:sz w:val="26"/>
    </w:rPr>
  </w:style>
  <w:style w:type="paragraph" w:customStyle="1" w:styleId="BreakBlock">
    <w:name w:val="Break Block"/>
    <w:basedOn w:val="Normal"/>
    <w:link w:val="BreakBlockChar"/>
    <w:autoRedefine/>
    <w:qFormat/>
    <w:rsid w:val="009276FF"/>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9276FF"/>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9276FF"/>
  </w:style>
  <w:style w:type="character" w:customStyle="1" w:styleId="Mention1">
    <w:name w:val="Mention1"/>
    <w:basedOn w:val="DefaultParagraphFont"/>
    <w:uiPriority w:val="99"/>
    <w:semiHidden/>
    <w:unhideWhenUsed/>
    <w:rsid w:val="009276FF"/>
    <w:rPr>
      <w:color w:val="2B579A"/>
      <w:shd w:val="clear" w:color="auto" w:fill="E6E6E6"/>
    </w:rPr>
  </w:style>
  <w:style w:type="character" w:customStyle="1" w:styleId="Styleunderline11pt">
    <w:name w:val="Style underline + 11 pt"/>
    <w:rsid w:val="009276FF"/>
    <w:rPr>
      <w:rFonts w:ascii="Times New Roman" w:hAnsi="Times New Roman"/>
      <w:sz w:val="20"/>
      <w:u w:val="single"/>
    </w:rPr>
  </w:style>
  <w:style w:type="paragraph" w:customStyle="1" w:styleId="Minimize">
    <w:name w:val="Minimize"/>
    <w:basedOn w:val="Normal"/>
    <w:next w:val="Normal"/>
    <w:link w:val="MinimizeChar"/>
    <w:qFormat/>
    <w:rsid w:val="009276FF"/>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MinimizeChar">
    <w:name w:val="Minimize Char"/>
    <w:link w:val="Minimize"/>
    <w:rsid w:val="009276FF"/>
    <w:rPr>
      <w:rFonts w:ascii="Georgia" w:hAnsi="Georgia"/>
      <w:bCs/>
      <w:color w:val="000000"/>
      <w:sz w:val="12"/>
      <w:szCs w:val="20"/>
    </w:rPr>
  </w:style>
  <w:style w:type="character" w:customStyle="1" w:styleId="hilite1">
    <w:name w:val="hilite1"/>
    <w:basedOn w:val="DefaultParagraphFont"/>
    <w:rsid w:val="009276FF"/>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9276FF"/>
    <w:rPr>
      <w:rFonts w:eastAsia="Times New Roman"/>
      <w:b/>
      <w:szCs w:val="20"/>
    </w:rPr>
  </w:style>
  <w:style w:type="character" w:customStyle="1" w:styleId="NormaltagChar">
    <w:name w:val="Normal tag Char"/>
    <w:basedOn w:val="DefaultParagraphFont"/>
    <w:link w:val="Normaltag"/>
    <w:uiPriority w:val="99"/>
    <w:locked/>
    <w:rsid w:val="009276FF"/>
    <w:rPr>
      <w:rFonts w:ascii="Calibri" w:eastAsia="Times New Roman" w:hAnsi="Calibri"/>
      <w:b/>
      <w:sz w:val="22"/>
      <w:szCs w:val="20"/>
    </w:rPr>
  </w:style>
  <w:style w:type="character" w:customStyle="1" w:styleId="CitesChar2">
    <w:name w:val="Cites Char2"/>
    <w:link w:val="Cites"/>
    <w:rsid w:val="009276FF"/>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9276FF"/>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9276FF"/>
    <w:pPr>
      <w:spacing w:before="120" w:after="120"/>
    </w:pPr>
    <w:rPr>
      <w:rFonts w:eastAsia="Times New Roman"/>
      <w:b/>
      <w:u w:val="single"/>
      <w:lang w:bidi="en-US"/>
    </w:rPr>
  </w:style>
  <w:style w:type="paragraph" w:styleId="TOC9">
    <w:name w:val="toc 9"/>
    <w:basedOn w:val="Normal"/>
    <w:next w:val="Normal"/>
    <w:autoRedefine/>
    <w:rsid w:val="009276FF"/>
    <w:pPr>
      <w:ind w:left="1600"/>
    </w:pPr>
    <w:rPr>
      <w:rFonts w:eastAsia="Times New Roman"/>
      <w:sz w:val="20"/>
      <w:lang w:bidi="en-US"/>
    </w:rPr>
  </w:style>
  <w:style w:type="paragraph" w:customStyle="1" w:styleId="TxBrp1">
    <w:name w:val="TxBr_p1"/>
    <w:basedOn w:val="Normal"/>
    <w:qFormat/>
    <w:rsid w:val="009276FF"/>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9276FF"/>
    <w:pPr>
      <w:spacing w:before="100" w:beforeAutospacing="1" w:after="100" w:afterAutospacing="1"/>
    </w:pPr>
    <w:rPr>
      <w:rFonts w:eastAsia="Times New Roman"/>
      <w:lang w:bidi="en-US"/>
    </w:rPr>
  </w:style>
  <w:style w:type="character" w:customStyle="1" w:styleId="standardcontent">
    <w:name w:val="standardcontent"/>
    <w:basedOn w:val="DefaultParagraphFont"/>
    <w:rsid w:val="009276FF"/>
  </w:style>
  <w:style w:type="paragraph" w:customStyle="1" w:styleId="hat">
    <w:name w:val="hat"/>
    <w:basedOn w:val="Normal"/>
    <w:next w:val="Normal"/>
    <w:link w:val="hatChar"/>
    <w:qFormat/>
    <w:rsid w:val="009276FF"/>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9276FF"/>
  </w:style>
  <w:style w:type="paragraph" w:customStyle="1" w:styleId="HotRouteChar">
    <w:name w:val="Hot Route! Char"/>
    <w:basedOn w:val="Normal"/>
    <w:qFormat/>
    <w:rsid w:val="009276FF"/>
    <w:pPr>
      <w:ind w:left="144"/>
    </w:pPr>
    <w:rPr>
      <w:rFonts w:eastAsia="Times New Roman"/>
      <w:sz w:val="20"/>
      <w:lang w:bidi="en-US"/>
    </w:rPr>
  </w:style>
  <w:style w:type="paragraph" w:customStyle="1" w:styleId="Default">
    <w:name w:val="Default"/>
    <w:qFormat/>
    <w:rsid w:val="009276FF"/>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9276FF"/>
    <w:rPr>
      <w:rFonts w:ascii="Cambria" w:hAnsi="Cambria" w:cs="Times New Roman"/>
      <w:b/>
      <w:bCs/>
      <w:sz w:val="26"/>
      <w:szCs w:val="26"/>
    </w:rPr>
  </w:style>
  <w:style w:type="character" w:customStyle="1" w:styleId="CardCharChar1">
    <w:name w:val="Card Char Char1"/>
    <w:basedOn w:val="DefaultParagraphFont"/>
    <w:rsid w:val="009276FF"/>
    <w:rPr>
      <w:rFonts w:cs="Times New Roman"/>
      <w:b/>
      <w:bCs/>
      <w:sz w:val="28"/>
      <w:szCs w:val="28"/>
    </w:rPr>
  </w:style>
  <w:style w:type="paragraph" w:customStyle="1" w:styleId="SmallFont">
    <w:name w:val="Small Font"/>
    <w:basedOn w:val="Normal"/>
    <w:link w:val="SmallFontChar"/>
    <w:qFormat/>
    <w:rsid w:val="009276FF"/>
    <w:pPr>
      <w:spacing w:after="200"/>
      <w:jc w:val="both"/>
    </w:pPr>
    <w:rPr>
      <w:rFonts w:eastAsia="Calibri"/>
      <w:szCs w:val="18"/>
    </w:rPr>
  </w:style>
  <w:style w:type="character" w:customStyle="1" w:styleId="SmallFontChar">
    <w:name w:val="Small Font Char"/>
    <w:basedOn w:val="DefaultParagraphFont"/>
    <w:link w:val="SmallFont"/>
    <w:locked/>
    <w:rsid w:val="009276FF"/>
    <w:rPr>
      <w:rFonts w:ascii="Calibri" w:eastAsia="Calibri" w:hAnsi="Calibri"/>
      <w:sz w:val="22"/>
      <w:szCs w:val="18"/>
    </w:rPr>
  </w:style>
  <w:style w:type="character" w:customStyle="1" w:styleId="CircleChar1">
    <w:name w:val="Circle Char1"/>
    <w:basedOn w:val="DefaultParagraphFont"/>
    <w:rsid w:val="009276FF"/>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9276FF"/>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9276FF"/>
    <w:rPr>
      <w:rFonts w:ascii="Calibri" w:eastAsia="Times New Roman" w:hAnsi="Calibri" w:cs="Times New Roman"/>
      <w:b/>
      <w:sz w:val="20"/>
      <w:szCs w:val="20"/>
    </w:rPr>
  </w:style>
  <w:style w:type="character" w:customStyle="1" w:styleId="hit1">
    <w:name w:val="hit1"/>
    <w:basedOn w:val="DefaultParagraphFont"/>
    <w:rsid w:val="009276FF"/>
    <w:rPr>
      <w:b/>
      <w:bCs/>
      <w:color w:val="CC0033"/>
    </w:rPr>
  </w:style>
  <w:style w:type="character" w:customStyle="1" w:styleId="upper">
    <w:name w:val="upper"/>
    <w:basedOn w:val="DefaultParagraphFont"/>
    <w:rsid w:val="009276FF"/>
  </w:style>
  <w:style w:type="character" w:customStyle="1" w:styleId="SmallFont7pt">
    <w:name w:val="Small Font (7 pt)"/>
    <w:basedOn w:val="DefaultParagraphFont"/>
    <w:qFormat/>
    <w:rsid w:val="009276FF"/>
    <w:rPr>
      <w:sz w:val="14"/>
    </w:rPr>
  </w:style>
  <w:style w:type="paragraph" w:customStyle="1" w:styleId="UnderlinedText">
    <w:name w:val="Underlined Text"/>
    <w:basedOn w:val="Normal"/>
    <w:qFormat/>
    <w:rsid w:val="009276FF"/>
    <w:rPr>
      <w:rFonts w:eastAsia="Times New Roman"/>
      <w:b/>
      <w:szCs w:val="20"/>
    </w:rPr>
  </w:style>
  <w:style w:type="character" w:customStyle="1" w:styleId="SmallText-New">
    <w:name w:val="Small Text - New"/>
    <w:basedOn w:val="DefaultParagraphFont"/>
    <w:rsid w:val="009276FF"/>
    <w:rPr>
      <w:rFonts w:ascii="Arial Narrow" w:hAnsi="Arial Narrow"/>
      <w:sz w:val="14"/>
    </w:rPr>
  </w:style>
  <w:style w:type="character" w:customStyle="1" w:styleId="Underlined-New">
    <w:name w:val="Underlined - New"/>
    <w:basedOn w:val="DefaultParagraphFont"/>
    <w:rsid w:val="009276FF"/>
    <w:rPr>
      <w:rFonts w:ascii="Arial Narrow" w:hAnsi="Arial Narrow"/>
      <w:sz w:val="16"/>
      <w:u w:val="single"/>
    </w:rPr>
  </w:style>
  <w:style w:type="paragraph" w:styleId="TOC2">
    <w:name w:val="toc 2"/>
    <w:basedOn w:val="Normal"/>
    <w:next w:val="Normal"/>
    <w:autoRedefine/>
    <w:uiPriority w:val="39"/>
    <w:qFormat/>
    <w:rsid w:val="009276FF"/>
    <w:pPr>
      <w:ind w:left="200"/>
    </w:pPr>
    <w:rPr>
      <w:rFonts w:eastAsia="Times New Roman"/>
      <w:sz w:val="20"/>
      <w:lang w:bidi="en-US"/>
    </w:rPr>
  </w:style>
  <w:style w:type="paragraph" w:styleId="TOCHeading">
    <w:name w:val="TOC Heading"/>
    <w:basedOn w:val="Heading1"/>
    <w:next w:val="Normal"/>
    <w:uiPriority w:val="39"/>
    <w:qFormat/>
    <w:rsid w:val="009276FF"/>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9276FF"/>
    <w:rPr>
      <w:rFonts w:ascii="Arial Narrow" w:hAnsi="Arial Narrow"/>
      <w:dstrike w:val="0"/>
      <w:sz w:val="20"/>
      <w:bdr w:val="single" w:sz="2" w:space="0" w:color="auto"/>
      <w:vertAlign w:val="baseline"/>
    </w:rPr>
  </w:style>
  <w:style w:type="character" w:customStyle="1" w:styleId="style65">
    <w:name w:val="style65"/>
    <w:basedOn w:val="DefaultParagraphFont"/>
    <w:rsid w:val="009276FF"/>
    <w:rPr>
      <w:rFonts w:cs="Times New Roman"/>
    </w:rPr>
  </w:style>
  <w:style w:type="character" w:customStyle="1" w:styleId="qlabel">
    <w:name w:val="q_label"/>
    <w:basedOn w:val="DefaultParagraphFont"/>
    <w:rsid w:val="009276FF"/>
  </w:style>
  <w:style w:type="character" w:customStyle="1" w:styleId="alabel">
    <w:name w:val="a_label"/>
    <w:basedOn w:val="DefaultParagraphFont"/>
    <w:rsid w:val="009276FF"/>
  </w:style>
  <w:style w:type="character" w:customStyle="1" w:styleId="BoldandUnderlineCharChar">
    <w:name w:val="Bold and Underline Char Char"/>
    <w:basedOn w:val="DefaultParagraphFont"/>
    <w:rsid w:val="009276FF"/>
    <w:rPr>
      <w:rFonts w:eastAsia="MS Mincho"/>
      <w:b/>
      <w:u w:val="single"/>
      <w:lang w:val="en-US" w:eastAsia="en-US" w:bidi="ar-SA"/>
    </w:rPr>
  </w:style>
  <w:style w:type="character" w:customStyle="1" w:styleId="CardTextChar2">
    <w:name w:val="Card Text Char"/>
    <w:basedOn w:val="DefaultParagraphFont"/>
    <w:rsid w:val="009276FF"/>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9276FF"/>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9276FF"/>
    <w:rPr>
      <w:rFonts w:cs="Arial"/>
      <w:bCs/>
      <w:szCs w:val="26"/>
      <w:u w:val="single"/>
      <w:lang w:val="en-US" w:eastAsia="en-US" w:bidi="ar-SA"/>
    </w:rPr>
  </w:style>
  <w:style w:type="paragraph" w:customStyle="1" w:styleId="evidencetextChar">
    <w:name w:val="evidence text Char"/>
    <w:basedOn w:val="Normal"/>
    <w:qFormat/>
    <w:rsid w:val="009276FF"/>
    <w:pPr>
      <w:ind w:left="1728" w:right="1008"/>
    </w:pPr>
    <w:rPr>
      <w:rFonts w:eastAsia="Times New Roman"/>
      <w:color w:val="000000"/>
      <w:sz w:val="18"/>
    </w:rPr>
  </w:style>
  <w:style w:type="character" w:customStyle="1" w:styleId="underline2">
    <w:name w:val="underline2"/>
    <w:basedOn w:val="DefaultParagraphFont"/>
    <w:rsid w:val="009276FF"/>
    <w:rPr>
      <w:u w:val="single"/>
    </w:rPr>
  </w:style>
  <w:style w:type="character" w:customStyle="1" w:styleId="UnderlineChar4Char">
    <w:name w:val="Underline Char4 Char"/>
    <w:basedOn w:val="DefaultParagraphFont"/>
    <w:link w:val="UnderlineChar4"/>
    <w:rsid w:val="009276FF"/>
    <w:rPr>
      <w:u w:val="single"/>
    </w:rPr>
  </w:style>
  <w:style w:type="paragraph" w:customStyle="1" w:styleId="UnderlineChar4">
    <w:name w:val="Underline Char4"/>
    <w:basedOn w:val="Normal"/>
    <w:link w:val="UnderlineChar4Char"/>
    <w:qFormat/>
    <w:rsid w:val="009276FF"/>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9276FF"/>
    <w:rPr>
      <w:b/>
      <w:u w:val="single"/>
    </w:rPr>
  </w:style>
  <w:style w:type="paragraph" w:customStyle="1" w:styleId="BoldandUnderlineChar3">
    <w:name w:val="Bold and Underline Char3"/>
    <w:basedOn w:val="Normal"/>
    <w:link w:val="BoldandUnderlineChar3Char2"/>
    <w:qFormat/>
    <w:rsid w:val="009276FF"/>
    <w:rPr>
      <w:rFonts w:asciiTheme="minorHAnsi" w:hAnsiTheme="minorHAnsi"/>
      <w:b/>
      <w:sz w:val="24"/>
      <w:u w:val="single"/>
    </w:rPr>
  </w:style>
  <w:style w:type="character" w:customStyle="1" w:styleId="inside-head">
    <w:name w:val="inside-head"/>
    <w:basedOn w:val="DefaultParagraphFont"/>
    <w:rsid w:val="009276FF"/>
  </w:style>
  <w:style w:type="character" w:customStyle="1" w:styleId="officialstitle-">
    <w:name w:val="official_s_title-"/>
    <w:basedOn w:val="DefaultParagraphFont"/>
    <w:rsid w:val="009276FF"/>
  </w:style>
  <w:style w:type="character" w:customStyle="1" w:styleId="officialsbureau">
    <w:name w:val="official_s_bureau"/>
    <w:basedOn w:val="DefaultParagraphFont"/>
    <w:rsid w:val="009276FF"/>
  </w:style>
  <w:style w:type="paragraph" w:customStyle="1" w:styleId="Stylecard11ptBoldUnderline">
    <w:name w:val="Style card + 11 pt Bold Underline"/>
    <w:basedOn w:val="Normal"/>
    <w:link w:val="Stylecard11ptBoldUnderlineChar"/>
    <w:qFormat/>
    <w:rsid w:val="009276FF"/>
    <w:pPr>
      <w:spacing w:after="0" w:line="240" w:lineRule="auto"/>
      <w:ind w:left="288" w:right="288"/>
    </w:pPr>
    <w:rPr>
      <w:rFonts w:ascii="Georgia" w:eastAsia="SimSun" w:hAnsi="Georgia"/>
      <w:b/>
      <w:sz w:val="16"/>
      <w:lang w:eastAsia="zh-CN"/>
    </w:rPr>
  </w:style>
  <w:style w:type="character" w:customStyle="1" w:styleId="Stylecard11ptBoldUnderlineChar">
    <w:name w:val="Style card + 11 pt Bold Underline Char"/>
    <w:link w:val="Stylecard11ptBoldUnderline"/>
    <w:rsid w:val="009276FF"/>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9276FF"/>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9276FF"/>
    <w:pPr>
      <w:spacing w:after="0" w:line="240" w:lineRule="auto"/>
      <w:ind w:left="288" w:right="288"/>
    </w:pPr>
    <w:rPr>
      <w:rFonts w:ascii="Georgia" w:eastAsia="SimSun" w:hAnsi="Georgia"/>
      <w:bCs/>
      <w:sz w:val="16"/>
      <w:lang w:eastAsia="zh-CN"/>
    </w:rPr>
  </w:style>
  <w:style w:type="character" w:customStyle="1" w:styleId="StylecardLatinVerdana-BoldUnderlineChar">
    <w:name w:val="Style card + (Latin) Verdana-Bold Underline Char"/>
    <w:basedOn w:val="cardChar"/>
    <w:link w:val="StylecardLatinVerdana-BoldUnderline"/>
    <w:rsid w:val="009276FF"/>
    <w:rPr>
      <w:rFonts w:ascii="Georgia" w:eastAsia="SimSun" w:hAnsi="Georgia"/>
      <w:bCs/>
      <w:sz w:val="16"/>
      <w:lang w:eastAsia="zh-CN"/>
    </w:rPr>
  </w:style>
  <w:style w:type="paragraph" w:styleId="HTMLPreformatted">
    <w:name w:val="HTML Preformatted"/>
    <w:basedOn w:val="Normal"/>
    <w:link w:val="HTMLPreformattedChar"/>
    <w:rsid w:val="00927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9276FF"/>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9276FF"/>
    <w:rPr>
      <w:u w:val="single"/>
    </w:rPr>
  </w:style>
  <w:style w:type="character" w:customStyle="1" w:styleId="StyleUnderlining11ptChar">
    <w:name w:val="Style Underlining + 11 pt Char"/>
    <w:basedOn w:val="DefaultParagraphFont"/>
    <w:link w:val="StyleUnderlining11pt"/>
    <w:rsid w:val="009276FF"/>
    <w:rPr>
      <w:rFonts w:ascii="Calibri" w:hAnsi="Calibri"/>
      <w:sz w:val="22"/>
      <w:u w:val="single"/>
    </w:rPr>
  </w:style>
  <w:style w:type="paragraph" w:customStyle="1" w:styleId="StyleCardText9pt">
    <w:name w:val="Style Card Text + 9 pt"/>
    <w:basedOn w:val="Normal"/>
    <w:link w:val="StyleCardText9ptChar"/>
    <w:qFormat/>
    <w:rsid w:val="009276FF"/>
    <w:pPr>
      <w:spacing w:after="200"/>
      <w:contextualSpacing/>
    </w:pPr>
    <w:rPr>
      <w:rFonts w:eastAsia="Calibri"/>
    </w:rPr>
  </w:style>
  <w:style w:type="character" w:customStyle="1" w:styleId="StyleCardText9ptChar">
    <w:name w:val="Style Card Text + 9 pt Char"/>
    <w:basedOn w:val="DefaultParagraphFont"/>
    <w:link w:val="StyleCardText9pt"/>
    <w:rsid w:val="009276FF"/>
    <w:rPr>
      <w:rFonts w:ascii="Calibri" w:eastAsia="Calibri" w:hAnsi="Calibri"/>
      <w:sz w:val="22"/>
    </w:rPr>
  </w:style>
  <w:style w:type="paragraph" w:styleId="Quote">
    <w:name w:val="Quote"/>
    <w:basedOn w:val="Normal"/>
    <w:next w:val="Normal"/>
    <w:link w:val="QuoteChar"/>
    <w:uiPriority w:val="29"/>
    <w:qFormat/>
    <w:rsid w:val="009276FF"/>
    <w:pPr>
      <w:widowControl w:val="0"/>
    </w:pPr>
    <w:rPr>
      <w:rFonts w:eastAsia="Times New Roman"/>
      <w:iCs/>
      <w:color w:val="000000"/>
      <w:lang w:bidi="en-US"/>
    </w:rPr>
  </w:style>
  <w:style w:type="character" w:customStyle="1" w:styleId="QuoteChar">
    <w:name w:val="Quote Char"/>
    <w:basedOn w:val="DefaultParagraphFont"/>
    <w:link w:val="Quote"/>
    <w:uiPriority w:val="29"/>
    <w:rsid w:val="009276FF"/>
    <w:rPr>
      <w:rFonts w:ascii="Calibri" w:eastAsia="Times New Roman" w:hAnsi="Calibri"/>
      <w:iCs/>
      <w:color w:val="000000"/>
      <w:sz w:val="22"/>
      <w:lang w:bidi="en-US"/>
    </w:rPr>
  </w:style>
  <w:style w:type="character" w:customStyle="1" w:styleId="underlineChar">
    <w:name w:val="underline Char"/>
    <w:basedOn w:val="DefaultParagraphFont"/>
    <w:rsid w:val="009276FF"/>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9276FF"/>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9276FF"/>
    <w:rPr>
      <w:sz w:val="20"/>
      <w:u w:val="single"/>
    </w:rPr>
  </w:style>
  <w:style w:type="paragraph" w:styleId="BodyTextIndent2">
    <w:name w:val="Body Text Indent 2"/>
    <w:basedOn w:val="Normal"/>
    <w:link w:val="BodyTextIndent2Char"/>
    <w:unhideWhenUsed/>
    <w:rsid w:val="009276FF"/>
    <w:pPr>
      <w:spacing w:after="120" w:line="480" w:lineRule="auto"/>
      <w:ind w:left="360"/>
    </w:pPr>
  </w:style>
  <w:style w:type="character" w:customStyle="1" w:styleId="BodyTextIndent2Char">
    <w:name w:val="Body Text Indent 2 Char"/>
    <w:basedOn w:val="DefaultParagraphFont"/>
    <w:link w:val="BodyTextIndent2"/>
    <w:rsid w:val="009276FF"/>
    <w:rPr>
      <w:rFonts w:ascii="Calibri" w:hAnsi="Calibri"/>
      <w:sz w:val="22"/>
    </w:rPr>
  </w:style>
  <w:style w:type="paragraph" w:styleId="BodyTextIndent3">
    <w:name w:val="Body Text Indent 3"/>
    <w:basedOn w:val="Normal"/>
    <w:link w:val="BodyTextIndent3Char"/>
    <w:uiPriority w:val="99"/>
    <w:unhideWhenUsed/>
    <w:rsid w:val="009276FF"/>
    <w:pPr>
      <w:spacing w:after="120"/>
      <w:ind w:left="360"/>
    </w:pPr>
    <w:rPr>
      <w:szCs w:val="16"/>
    </w:rPr>
  </w:style>
  <w:style w:type="character" w:customStyle="1" w:styleId="BodyTextIndent3Char">
    <w:name w:val="Body Text Indent 3 Char"/>
    <w:basedOn w:val="DefaultParagraphFont"/>
    <w:link w:val="BodyTextIndent3"/>
    <w:uiPriority w:val="99"/>
    <w:rsid w:val="009276FF"/>
    <w:rPr>
      <w:rFonts w:ascii="Calibri" w:hAnsi="Calibri"/>
      <w:sz w:val="22"/>
      <w:szCs w:val="16"/>
    </w:rPr>
  </w:style>
  <w:style w:type="paragraph" w:styleId="BodyText2">
    <w:name w:val="Body Text 2"/>
    <w:basedOn w:val="Normal"/>
    <w:link w:val="BodyText2Char"/>
    <w:unhideWhenUsed/>
    <w:rsid w:val="009276FF"/>
    <w:pPr>
      <w:spacing w:after="120" w:line="480" w:lineRule="auto"/>
    </w:pPr>
  </w:style>
  <w:style w:type="character" w:customStyle="1" w:styleId="BodyText2Char">
    <w:name w:val="Body Text 2 Char"/>
    <w:basedOn w:val="DefaultParagraphFont"/>
    <w:link w:val="BodyText2"/>
    <w:rsid w:val="009276FF"/>
    <w:rPr>
      <w:rFonts w:ascii="Calibri" w:hAnsi="Calibri"/>
      <w:sz w:val="22"/>
    </w:rPr>
  </w:style>
  <w:style w:type="paragraph" w:styleId="BodyTextIndent">
    <w:name w:val="Body Text Indent"/>
    <w:basedOn w:val="Normal"/>
    <w:link w:val="BodyTextIndentChar"/>
    <w:uiPriority w:val="99"/>
    <w:unhideWhenUsed/>
    <w:rsid w:val="009276FF"/>
    <w:pPr>
      <w:spacing w:after="120"/>
      <w:ind w:left="360"/>
    </w:pPr>
  </w:style>
  <w:style w:type="character" w:customStyle="1" w:styleId="BodyTextIndentChar">
    <w:name w:val="Body Text Indent Char"/>
    <w:basedOn w:val="DefaultParagraphFont"/>
    <w:link w:val="BodyTextIndent"/>
    <w:uiPriority w:val="99"/>
    <w:rsid w:val="009276FF"/>
    <w:rPr>
      <w:rFonts w:ascii="Calibri" w:hAnsi="Calibri"/>
      <w:sz w:val="22"/>
    </w:rPr>
  </w:style>
  <w:style w:type="paragraph" w:styleId="BodyText3">
    <w:name w:val="Body Text 3"/>
    <w:basedOn w:val="Normal"/>
    <w:link w:val="BodyText3Char"/>
    <w:unhideWhenUsed/>
    <w:rsid w:val="009276FF"/>
    <w:pPr>
      <w:spacing w:after="120"/>
    </w:pPr>
    <w:rPr>
      <w:szCs w:val="16"/>
    </w:rPr>
  </w:style>
  <w:style w:type="character" w:customStyle="1" w:styleId="BodyText3Char">
    <w:name w:val="Body Text 3 Char"/>
    <w:basedOn w:val="DefaultParagraphFont"/>
    <w:link w:val="BodyText3"/>
    <w:rsid w:val="009276FF"/>
    <w:rPr>
      <w:rFonts w:ascii="Calibri" w:hAnsi="Calibri"/>
      <w:sz w:val="22"/>
      <w:szCs w:val="16"/>
    </w:rPr>
  </w:style>
  <w:style w:type="character" w:customStyle="1" w:styleId="StyleBold">
    <w:name w:val="Style Bold"/>
    <w:basedOn w:val="DefaultParagraphFont"/>
    <w:uiPriority w:val="9"/>
    <w:semiHidden/>
    <w:rsid w:val="009276FF"/>
    <w:rPr>
      <w:b/>
      <w:bCs/>
    </w:rPr>
  </w:style>
  <w:style w:type="character" w:customStyle="1" w:styleId="body-text">
    <w:name w:val="body-text"/>
    <w:basedOn w:val="DefaultParagraphFont"/>
    <w:rsid w:val="009276FF"/>
  </w:style>
  <w:style w:type="paragraph" w:customStyle="1" w:styleId="StyleStyle411ptBoldBorderSinglesolidlineAuto0">
    <w:name w:val="Style Style4 + 11 pt Bold Border: : (Single solid line Auto  0...."/>
    <w:basedOn w:val="Normal"/>
    <w:link w:val="StyleStyle411ptBoldBorderSinglesolidlineAuto0Char"/>
    <w:qFormat/>
    <w:rsid w:val="009276FF"/>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9276FF"/>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9276FF"/>
  </w:style>
  <w:style w:type="paragraph" w:customStyle="1" w:styleId="StyleStyle112pt">
    <w:name w:val="Style Style1 + 12 pt"/>
    <w:basedOn w:val="Normal"/>
    <w:link w:val="StyleStyle112ptChar"/>
    <w:qFormat/>
    <w:rsid w:val="009276FF"/>
    <w:rPr>
      <w:rFonts w:eastAsia="SimSun"/>
      <w:u w:val="single"/>
      <w:lang w:eastAsia="zh-CN"/>
    </w:rPr>
  </w:style>
  <w:style w:type="character" w:customStyle="1" w:styleId="StyleStyle112ptChar">
    <w:name w:val="Style Style1 + 12 pt Char"/>
    <w:basedOn w:val="DefaultParagraphFont"/>
    <w:link w:val="StyleStyle112pt"/>
    <w:rsid w:val="009276FF"/>
    <w:rPr>
      <w:rFonts w:ascii="Calibri" w:eastAsia="SimSun" w:hAnsi="Calibri"/>
      <w:sz w:val="22"/>
      <w:u w:val="single"/>
      <w:lang w:eastAsia="zh-CN"/>
    </w:rPr>
  </w:style>
  <w:style w:type="paragraph" w:customStyle="1" w:styleId="MinimizedText">
    <w:name w:val="Minimized Text"/>
    <w:basedOn w:val="Normal"/>
    <w:link w:val="MinimizedTextChar"/>
    <w:qFormat/>
    <w:rsid w:val="009276FF"/>
    <w:rPr>
      <w:rFonts w:eastAsia="Times New Roman"/>
    </w:rPr>
  </w:style>
  <w:style w:type="character" w:customStyle="1" w:styleId="MinimizedTextChar">
    <w:name w:val="Minimized Text Char"/>
    <w:basedOn w:val="DefaultParagraphFont"/>
    <w:link w:val="MinimizedText"/>
    <w:rsid w:val="009276FF"/>
    <w:rPr>
      <w:rFonts w:ascii="Calibri" w:eastAsia="Times New Roman" w:hAnsi="Calibri"/>
      <w:sz w:val="22"/>
    </w:rPr>
  </w:style>
  <w:style w:type="character" w:customStyle="1" w:styleId="term1">
    <w:name w:val="term1"/>
    <w:basedOn w:val="DefaultParagraphFont"/>
    <w:rsid w:val="009276FF"/>
    <w:rPr>
      <w:b/>
      <w:bCs/>
    </w:rPr>
  </w:style>
  <w:style w:type="character" w:customStyle="1" w:styleId="Styleterm111ptUnderline">
    <w:name w:val="Style term1 + 11 pt Underline"/>
    <w:basedOn w:val="term1"/>
    <w:rsid w:val="009276FF"/>
    <w:rPr>
      <w:b/>
      <w:bCs/>
      <w:sz w:val="20"/>
      <w:u w:val="single"/>
    </w:rPr>
  </w:style>
  <w:style w:type="paragraph" w:customStyle="1" w:styleId="StyleMinimizedTextArialNarrow10pt">
    <w:name w:val="Style Minimized Text + Arial Narrow 10 pt"/>
    <w:basedOn w:val="MinimizedText"/>
    <w:link w:val="StyleMinimizedTextArialNarrow10ptChar"/>
    <w:qFormat/>
    <w:rsid w:val="009276FF"/>
    <w:rPr>
      <w:sz w:val="20"/>
    </w:rPr>
  </w:style>
  <w:style w:type="character" w:customStyle="1" w:styleId="StyleMinimizedTextArialNarrow10ptChar">
    <w:name w:val="Style Minimized Text + Arial Narrow 10 pt Char"/>
    <w:basedOn w:val="MinimizedTextChar"/>
    <w:link w:val="StyleMinimizedTextArialNarrow10pt"/>
    <w:rsid w:val="009276FF"/>
    <w:rPr>
      <w:rFonts w:ascii="Calibri" w:eastAsia="Times New Roman" w:hAnsi="Calibri"/>
      <w:sz w:val="20"/>
    </w:rPr>
  </w:style>
  <w:style w:type="character" w:customStyle="1" w:styleId="Styleunderline11ptBold">
    <w:name w:val="Style underline + 11 pt Bold"/>
    <w:basedOn w:val="underline"/>
    <w:rsid w:val="009276FF"/>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9276FF"/>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9276FF"/>
    <w:rPr>
      <w:rFonts w:ascii="Calibri" w:eastAsia="Times New Roman" w:hAnsi="Calibri"/>
      <w:sz w:val="22"/>
      <w:u w:val="single"/>
      <w:bdr w:val="single" w:sz="4" w:space="0" w:color="auto"/>
    </w:rPr>
  </w:style>
  <w:style w:type="character" w:customStyle="1" w:styleId="Style9pt">
    <w:name w:val="Style 9 pt"/>
    <w:basedOn w:val="DefaultParagraphFont"/>
    <w:rsid w:val="009276FF"/>
    <w:rPr>
      <w:rFonts w:ascii="Times New Roman" w:hAnsi="Times New Roman"/>
      <w:sz w:val="20"/>
    </w:rPr>
  </w:style>
  <w:style w:type="paragraph" w:customStyle="1" w:styleId="StyleStyle49pt3">
    <w:name w:val="Style Style4 + 9 pt3"/>
    <w:basedOn w:val="Style4"/>
    <w:link w:val="StyleStyle49pt3Char"/>
    <w:qFormat/>
    <w:rsid w:val="009276FF"/>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9276FF"/>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9276FF"/>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9276FF"/>
    <w:rPr>
      <w:rFonts w:ascii="Calibri" w:eastAsia="Times New Roman" w:hAnsi="Calibri" w:cs="Times New Roman"/>
      <w:b/>
      <w:bCs/>
      <w:u w:val="single"/>
      <w:lang w:val="x-none"/>
    </w:rPr>
  </w:style>
  <w:style w:type="character" w:customStyle="1" w:styleId="authorbio">
    <w:name w:val="authorbio"/>
    <w:basedOn w:val="DefaultParagraphFont"/>
    <w:rsid w:val="009276FF"/>
  </w:style>
  <w:style w:type="character" w:customStyle="1" w:styleId="a">
    <w:name w:val="a"/>
    <w:basedOn w:val="DefaultParagraphFont"/>
    <w:rsid w:val="009276FF"/>
  </w:style>
  <w:style w:type="character" w:customStyle="1" w:styleId="StyleUnderline3">
    <w:name w:val="Style Underline3"/>
    <w:basedOn w:val="DefaultParagraphFont"/>
    <w:rsid w:val="009276FF"/>
    <w:rPr>
      <w:u w:val="single"/>
    </w:rPr>
  </w:style>
  <w:style w:type="paragraph" w:customStyle="1" w:styleId="StyleStyle111ptBorderSinglesolidlineAuto05ptL">
    <w:name w:val="Style Style1 + 11 pt Border: : (Single solid line Auto  0.5 pt L..."/>
    <w:link w:val="StyleStyle111ptBorderSinglesolidlineAuto05ptLChar"/>
    <w:qFormat/>
    <w:rsid w:val="009276FF"/>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9276FF"/>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9276FF"/>
    <w:rPr>
      <w:u w:val="single"/>
    </w:rPr>
  </w:style>
  <w:style w:type="paragraph" w:customStyle="1" w:styleId="Circled">
    <w:name w:val="Circled"/>
    <w:link w:val="CircledChar"/>
    <w:qFormat/>
    <w:rsid w:val="009276FF"/>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9276FF"/>
    <w:rPr>
      <w:rFonts w:ascii="Times New Roman" w:eastAsia="MS Mincho" w:hAnsi="Times New Roman" w:cs="Times New Roman"/>
      <w:b/>
      <w:sz w:val="22"/>
      <w:szCs w:val="20"/>
      <w:u w:val="single"/>
      <w:lang w:eastAsia="ja-JP"/>
    </w:rPr>
  </w:style>
  <w:style w:type="character" w:customStyle="1" w:styleId="base">
    <w:name w:val="base"/>
    <w:basedOn w:val="DefaultParagraphFont"/>
    <w:rsid w:val="009276FF"/>
  </w:style>
  <w:style w:type="character" w:customStyle="1" w:styleId="part-of-speech">
    <w:name w:val="part-of-speech"/>
    <w:basedOn w:val="DefaultParagraphFont"/>
    <w:rsid w:val="009276FF"/>
  </w:style>
  <w:style w:type="character" w:customStyle="1" w:styleId="sep">
    <w:name w:val="sep"/>
    <w:basedOn w:val="DefaultParagraphFont"/>
    <w:rsid w:val="009276FF"/>
  </w:style>
  <w:style w:type="character" w:customStyle="1" w:styleId="pron">
    <w:name w:val="pron"/>
    <w:basedOn w:val="DefaultParagraphFont"/>
    <w:rsid w:val="009276FF"/>
  </w:style>
  <w:style w:type="paragraph" w:customStyle="1" w:styleId="StyleStyle4LatinTimesNewRomanAsianSimSun">
    <w:name w:val="Style Style4 + (Latin) Times New Roman (Asian) SimSun"/>
    <w:basedOn w:val="Normal"/>
    <w:link w:val="StyleStyle4LatinTimesNewRomanAsianSimSunChar"/>
    <w:qFormat/>
    <w:rsid w:val="009276FF"/>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9276FF"/>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9276FF"/>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9276FF"/>
    <w:rPr>
      <w:rFonts w:ascii="Calibri" w:eastAsia="SimSun" w:hAnsi="Calibri"/>
      <w:b/>
      <w:bCs/>
      <w:sz w:val="22"/>
      <w:u w:val="single"/>
    </w:rPr>
  </w:style>
  <w:style w:type="character" w:customStyle="1" w:styleId="CharChar3">
    <w:name w:val="Char Char3"/>
    <w:basedOn w:val="DefaultParagraphFont"/>
    <w:rsid w:val="009276FF"/>
    <w:rPr>
      <w:rFonts w:cs="Arial"/>
      <w:b/>
      <w:bCs/>
      <w:iCs/>
      <w:lang w:val="en-US" w:eastAsia="en-US" w:bidi="ar-SA"/>
    </w:rPr>
  </w:style>
  <w:style w:type="character" w:customStyle="1" w:styleId="SubtitleChar1">
    <w:name w:val="Subtitle Char1"/>
    <w:aliases w:val="Underlined card text Char1"/>
    <w:basedOn w:val="DefaultParagraphFont"/>
    <w:rsid w:val="009276FF"/>
    <w:rPr>
      <w:color w:val="5A5A5A" w:themeColor="text1" w:themeTint="A5"/>
      <w:spacing w:val="15"/>
      <w:sz w:val="22"/>
      <w:szCs w:val="22"/>
    </w:rPr>
  </w:style>
  <w:style w:type="paragraph" w:customStyle="1" w:styleId="StyleStyle411pt1">
    <w:name w:val="Style Style4 + 11 pt1"/>
    <w:basedOn w:val="Style4"/>
    <w:link w:val="StyleStyle411pt1Char"/>
    <w:qFormat/>
    <w:rsid w:val="009276FF"/>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9276FF"/>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9276FF"/>
    <w:rPr>
      <w:b/>
      <w:u w:val="single"/>
      <w:lang w:val="en-US" w:eastAsia="en-US" w:bidi="ar-SA"/>
    </w:rPr>
  </w:style>
  <w:style w:type="character" w:customStyle="1" w:styleId="StyleUnderlineCharChar111pt">
    <w:name w:val="Style Underline Char Char1 + 11 pt"/>
    <w:basedOn w:val="DefaultParagraphFont"/>
    <w:rsid w:val="009276FF"/>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9276FF"/>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9276FF"/>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9276FF"/>
    <w:rPr>
      <w:sz w:val="22"/>
      <w:u w:val="single"/>
    </w:rPr>
  </w:style>
  <w:style w:type="paragraph" w:customStyle="1" w:styleId="StyleMinimizedTextArialNarrow9pt">
    <w:name w:val="Style Minimized Text + Arial Narrow 9 pt"/>
    <w:basedOn w:val="Normal"/>
    <w:link w:val="StyleMinimizedTextArialNarrow9ptChar"/>
    <w:qFormat/>
    <w:rsid w:val="009276FF"/>
    <w:rPr>
      <w:rFonts w:eastAsia="Times New Roman"/>
    </w:rPr>
  </w:style>
  <w:style w:type="character" w:customStyle="1" w:styleId="StyleMinimizedTextArialNarrow9ptChar">
    <w:name w:val="Style Minimized Text + Arial Narrow 9 pt Char"/>
    <w:basedOn w:val="DefaultParagraphFont"/>
    <w:link w:val="StyleMinimizedTextArialNarrow9pt"/>
    <w:rsid w:val="009276FF"/>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9276FF"/>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9276FF"/>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9276FF"/>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9276FF"/>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9276FF"/>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9276FF"/>
    <w:rPr>
      <w:b w:val="0"/>
      <w:bCs/>
      <w:sz w:val="20"/>
      <w:u w:val="single"/>
      <w:lang w:val="en-US" w:eastAsia="en-US" w:bidi="ar-SA"/>
    </w:rPr>
  </w:style>
  <w:style w:type="character" w:customStyle="1" w:styleId="Styleunderline9pt">
    <w:name w:val="Style underline + 9 pt"/>
    <w:basedOn w:val="underline"/>
    <w:rsid w:val="009276FF"/>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9276FF"/>
    <w:rPr>
      <w:rFonts w:ascii="Times New Roman" w:hAnsi="Times New Roman"/>
      <w:sz w:val="20"/>
    </w:rPr>
  </w:style>
  <w:style w:type="character" w:customStyle="1" w:styleId="Styleunderline9pt1">
    <w:name w:val="Style underline + 9 pt1"/>
    <w:basedOn w:val="underline"/>
    <w:rsid w:val="009276FF"/>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9276FF"/>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9276FF"/>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9276FF"/>
    <w:rPr>
      <w:b/>
      <w:bCs/>
      <w:noProof w:val="0"/>
      <w:sz w:val="20"/>
      <w:u w:val="single"/>
      <w:lang w:val="en-US" w:eastAsia="en-US" w:bidi="ar-SA"/>
    </w:rPr>
  </w:style>
  <w:style w:type="character" w:customStyle="1" w:styleId="Hyperlink23">
    <w:name w:val="Hyperlink23"/>
    <w:basedOn w:val="DefaultParagraphFont"/>
    <w:rsid w:val="009276FF"/>
    <w:rPr>
      <w:color w:val="3300CC"/>
      <w:u w:val="single"/>
    </w:rPr>
  </w:style>
  <w:style w:type="paragraph" w:customStyle="1" w:styleId="cardCharChar">
    <w:name w:val="card Char Char"/>
    <w:basedOn w:val="Normal"/>
    <w:link w:val="cardCharCharChar"/>
    <w:qFormat/>
    <w:rsid w:val="009276FF"/>
    <w:pPr>
      <w:ind w:left="288" w:right="288"/>
    </w:pPr>
    <w:rPr>
      <w:rFonts w:eastAsia="Times New Roman"/>
      <w:szCs w:val="20"/>
    </w:rPr>
  </w:style>
  <w:style w:type="character" w:customStyle="1" w:styleId="cardCharCharChar">
    <w:name w:val="card Char Char Char"/>
    <w:basedOn w:val="DefaultParagraphFont"/>
    <w:link w:val="cardCharChar"/>
    <w:rsid w:val="009276FF"/>
    <w:rPr>
      <w:rFonts w:ascii="Calibri" w:eastAsia="Times New Roman" w:hAnsi="Calibri"/>
      <w:sz w:val="22"/>
      <w:szCs w:val="20"/>
    </w:rPr>
  </w:style>
  <w:style w:type="character" w:customStyle="1" w:styleId="StyleunderlineArialNarrow9ptBold">
    <w:name w:val="Style underline + Arial Narrow 9 pt Bold"/>
    <w:basedOn w:val="underline"/>
    <w:rsid w:val="009276FF"/>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9276FF"/>
  </w:style>
  <w:style w:type="character" w:customStyle="1" w:styleId="StylecardCharCharArialNarrow9ptChar">
    <w:name w:val="Style card Char Char + Arial Narrow 9 pt Char"/>
    <w:basedOn w:val="cardCharCharChar"/>
    <w:link w:val="StylecardCharCharArialNarrow9pt"/>
    <w:rsid w:val="009276FF"/>
    <w:rPr>
      <w:rFonts w:ascii="Calibri" w:eastAsia="Times New Roman" w:hAnsi="Calibri"/>
      <w:sz w:val="22"/>
      <w:szCs w:val="20"/>
    </w:rPr>
  </w:style>
  <w:style w:type="character" w:customStyle="1" w:styleId="CardTextChar10">
    <w:name w:val="Card Text Char1"/>
    <w:basedOn w:val="DefaultParagraphFont"/>
    <w:rsid w:val="009276FF"/>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9276FF"/>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9276FF"/>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9276FF"/>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9276FF"/>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9276FF"/>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9276FF"/>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9276FF"/>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9276FF"/>
    <w:rPr>
      <w:rFonts w:eastAsia="Times New Roman"/>
    </w:rPr>
  </w:style>
  <w:style w:type="character" w:customStyle="1" w:styleId="TextsmallChar">
    <w:name w:val="Textsmall Char"/>
    <w:basedOn w:val="DefaultParagraphFont"/>
    <w:link w:val="Textsmall"/>
    <w:rsid w:val="009276FF"/>
    <w:rPr>
      <w:rFonts w:ascii="Calibri" w:eastAsia="Times New Roman" w:hAnsi="Calibri"/>
      <w:sz w:val="22"/>
    </w:rPr>
  </w:style>
  <w:style w:type="character" w:customStyle="1" w:styleId="CharChar111">
    <w:name w:val="Char Char111"/>
    <w:basedOn w:val="DefaultParagraphFont"/>
    <w:rsid w:val="009276FF"/>
    <w:rPr>
      <w:rFonts w:cs="Arial"/>
      <w:bCs/>
      <w:szCs w:val="26"/>
      <w:u w:val="single"/>
      <w:lang w:val="en-US" w:eastAsia="en-US" w:bidi="ar-SA"/>
    </w:rPr>
  </w:style>
  <w:style w:type="paragraph" w:customStyle="1" w:styleId="cardtextsmall">
    <w:name w:val="card text small"/>
    <w:basedOn w:val="Normal"/>
    <w:qFormat/>
    <w:rsid w:val="009276FF"/>
    <w:rPr>
      <w:rFonts w:ascii="Arial Narrow" w:eastAsia="Times New Roman" w:hAnsi="Arial Narrow"/>
    </w:rPr>
  </w:style>
  <w:style w:type="character" w:customStyle="1" w:styleId="AUnterdline">
    <w:name w:val="AUnterdline"/>
    <w:qFormat/>
    <w:rsid w:val="009276FF"/>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9276FF"/>
    <w:rPr>
      <w:rFonts w:ascii="Times New Roman" w:hAnsi="Times New Roman"/>
      <w:b/>
      <w:bCs/>
      <w:sz w:val="20"/>
      <w:u w:val="single"/>
      <w:bdr w:val="single" w:sz="4" w:space="0" w:color="auto"/>
    </w:rPr>
  </w:style>
  <w:style w:type="character" w:customStyle="1" w:styleId="highlightedsearchterm">
    <w:name w:val="highlightedsearchterm"/>
    <w:rsid w:val="009276FF"/>
  </w:style>
  <w:style w:type="character" w:customStyle="1" w:styleId="StyleUnderline1">
    <w:name w:val="Style Underline1"/>
    <w:basedOn w:val="DefaultParagraphFont"/>
    <w:rsid w:val="009276FF"/>
    <w:rPr>
      <w:rFonts w:ascii="Times New Roman" w:hAnsi="Times New Roman"/>
      <w:sz w:val="20"/>
      <w:u w:val="single"/>
    </w:rPr>
  </w:style>
  <w:style w:type="paragraph" w:customStyle="1" w:styleId="StyleStyle49pt10">
    <w:name w:val="Style Style4 + 9 pt10"/>
    <w:basedOn w:val="Style4"/>
    <w:link w:val="StyleStyle49pt10Char"/>
    <w:qFormat/>
    <w:rsid w:val="009276FF"/>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9276FF"/>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9276FF"/>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9276FF"/>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9276FF"/>
    <w:pPr>
      <w:ind w:left="288"/>
    </w:pPr>
    <w:rPr>
      <w:rFonts w:eastAsia="Times New Roman"/>
      <w:u w:val="single"/>
    </w:rPr>
  </w:style>
  <w:style w:type="character" w:customStyle="1" w:styleId="NormalUnderlineChar">
    <w:name w:val="Normal Underline Char"/>
    <w:link w:val="NormalUnderline"/>
    <w:rsid w:val="009276FF"/>
    <w:rPr>
      <w:rFonts w:ascii="Calibri" w:eastAsia="Times New Roman" w:hAnsi="Calibri"/>
      <w:sz w:val="22"/>
      <w:u w:val="single"/>
    </w:rPr>
  </w:style>
  <w:style w:type="character" w:customStyle="1" w:styleId="DontRead">
    <w:name w:val="Don't Read"/>
    <w:qFormat/>
    <w:rsid w:val="009276FF"/>
    <w:rPr>
      <w:rFonts w:ascii="Times New Roman" w:hAnsi="Times New Roman"/>
      <w:sz w:val="16"/>
    </w:rPr>
  </w:style>
  <w:style w:type="paragraph" w:customStyle="1" w:styleId="Underlinestyle">
    <w:name w:val="Underline style"/>
    <w:basedOn w:val="Normal"/>
    <w:qFormat/>
    <w:rsid w:val="009276FF"/>
    <w:rPr>
      <w:rFonts w:eastAsia="Times New Roman"/>
      <w:u w:val="single"/>
    </w:rPr>
  </w:style>
  <w:style w:type="character" w:customStyle="1" w:styleId="Style11ptUnderline3">
    <w:name w:val="Style 11 pt Underline3"/>
    <w:rsid w:val="009276FF"/>
    <w:rPr>
      <w:sz w:val="20"/>
      <w:u w:val="single"/>
    </w:rPr>
  </w:style>
  <w:style w:type="character" w:customStyle="1" w:styleId="27">
    <w:name w:val="27"/>
    <w:rsid w:val="009276FF"/>
    <w:rPr>
      <w:rFonts w:cs="Arial"/>
      <w:bCs/>
      <w:sz w:val="20"/>
      <w:u w:val="single"/>
      <w:lang w:val="en-US" w:eastAsia="en-US" w:bidi="ar-SA"/>
    </w:rPr>
  </w:style>
  <w:style w:type="character" w:customStyle="1" w:styleId="2">
    <w:name w:val="2"/>
    <w:rsid w:val="009276FF"/>
    <w:rPr>
      <w:rFonts w:cs="Arial"/>
      <w:bCs/>
      <w:sz w:val="20"/>
      <w:u w:val="single"/>
      <w:lang w:val="en-US" w:eastAsia="en-US" w:bidi="ar-SA"/>
    </w:rPr>
  </w:style>
  <w:style w:type="character" w:customStyle="1" w:styleId="Style9ptUnderline11">
    <w:name w:val="Style 9 pt Underline11"/>
    <w:basedOn w:val="DefaultParagraphFont"/>
    <w:rsid w:val="009276FF"/>
    <w:rPr>
      <w:sz w:val="20"/>
      <w:u w:val="single"/>
    </w:rPr>
  </w:style>
  <w:style w:type="character" w:customStyle="1" w:styleId="Style9ptBoldUnderline5">
    <w:name w:val="Style 9 pt Bold Underline5"/>
    <w:basedOn w:val="DefaultParagraphFont"/>
    <w:rsid w:val="009276FF"/>
    <w:rPr>
      <w:b/>
      <w:bCs/>
      <w:sz w:val="20"/>
      <w:u w:val="single"/>
    </w:rPr>
  </w:style>
  <w:style w:type="character" w:customStyle="1" w:styleId="CharChar114">
    <w:name w:val="Char Char114"/>
    <w:basedOn w:val="DefaultParagraphFont"/>
    <w:rsid w:val="009276FF"/>
    <w:rPr>
      <w:rFonts w:cs="Arial"/>
      <w:bCs/>
      <w:szCs w:val="26"/>
      <w:u w:val="single"/>
      <w:lang w:val="en-US" w:eastAsia="en-US" w:bidi="ar-SA"/>
    </w:rPr>
  </w:style>
  <w:style w:type="character" w:customStyle="1" w:styleId="CharChar113">
    <w:name w:val="Char Char113"/>
    <w:basedOn w:val="DefaultParagraphFont"/>
    <w:rsid w:val="009276FF"/>
    <w:rPr>
      <w:rFonts w:cs="Arial"/>
      <w:bCs/>
      <w:szCs w:val="26"/>
      <w:u w:val="single"/>
      <w:lang w:val="en-US" w:eastAsia="en-US" w:bidi="ar-SA"/>
    </w:rPr>
  </w:style>
  <w:style w:type="character" w:customStyle="1" w:styleId="CharChar112">
    <w:name w:val="Char Char112"/>
    <w:basedOn w:val="DefaultParagraphFont"/>
    <w:rsid w:val="009276FF"/>
    <w:rPr>
      <w:rFonts w:cs="Arial"/>
      <w:bCs/>
      <w:szCs w:val="26"/>
      <w:u w:val="single"/>
      <w:lang w:val="en-US" w:eastAsia="en-US" w:bidi="ar-SA"/>
    </w:rPr>
  </w:style>
  <w:style w:type="character" w:customStyle="1" w:styleId="ssl0">
    <w:name w:val="ss_l0"/>
    <w:basedOn w:val="DefaultParagraphFont"/>
    <w:rsid w:val="009276FF"/>
  </w:style>
  <w:style w:type="paragraph" w:customStyle="1" w:styleId="WW-Default1">
    <w:name w:val="WW-Default1"/>
    <w:basedOn w:val="Normal"/>
    <w:qFormat/>
    <w:rsid w:val="009276FF"/>
    <w:pPr>
      <w:suppressAutoHyphens/>
    </w:pPr>
    <w:rPr>
      <w:rFonts w:eastAsia="Times New Roman"/>
      <w:b/>
      <w:bCs/>
      <w:szCs w:val="20"/>
      <w:lang w:eastAsia="ar-SA"/>
    </w:rPr>
  </w:style>
  <w:style w:type="character" w:customStyle="1" w:styleId="zoomme">
    <w:name w:val="zoomme"/>
    <w:basedOn w:val="DefaultParagraphFont"/>
    <w:rsid w:val="009276FF"/>
  </w:style>
  <w:style w:type="character" w:customStyle="1" w:styleId="Date1">
    <w:name w:val="Date1"/>
    <w:basedOn w:val="DefaultParagraphFont"/>
    <w:rsid w:val="009276FF"/>
  </w:style>
  <w:style w:type="character" w:customStyle="1" w:styleId="classauthor">
    <w:name w:val="class=&quot;author&quot;"/>
    <w:basedOn w:val="DefaultParagraphFont"/>
    <w:rsid w:val="009276FF"/>
  </w:style>
  <w:style w:type="paragraph" w:customStyle="1" w:styleId="CardStyle0">
    <w:name w:val="Card Style"/>
    <w:basedOn w:val="Normal"/>
    <w:link w:val="CardStyleChar"/>
    <w:qFormat/>
    <w:rsid w:val="009276FF"/>
    <w:rPr>
      <w:rFonts w:eastAsia="Times New Roman"/>
    </w:rPr>
  </w:style>
  <w:style w:type="character" w:customStyle="1" w:styleId="CharCharChar">
    <w:name w:val="Char Char Char"/>
    <w:basedOn w:val="DefaultParagraphFont"/>
    <w:rsid w:val="009276FF"/>
    <w:rPr>
      <w:rFonts w:cs="Arial"/>
      <w:bCs/>
      <w:szCs w:val="26"/>
      <w:u w:val="single"/>
      <w:lang w:val="en-US" w:eastAsia="en-US" w:bidi="ar-SA"/>
    </w:rPr>
  </w:style>
  <w:style w:type="character" w:customStyle="1" w:styleId="texto1">
    <w:name w:val="texto1"/>
    <w:rsid w:val="009276FF"/>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276FF"/>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9276FF"/>
    <w:rPr>
      <w:rFonts w:ascii="Calibri" w:eastAsia="Times New Roman" w:hAnsi="Calibri" w:cs="Arial"/>
      <w:b/>
      <w:szCs w:val="28"/>
    </w:rPr>
  </w:style>
  <w:style w:type="paragraph" w:customStyle="1" w:styleId="Style23">
    <w:name w:val="Style23"/>
    <w:basedOn w:val="Normal"/>
    <w:uiPriority w:val="99"/>
    <w:qFormat/>
    <w:rsid w:val="009276FF"/>
    <w:pPr>
      <w:widowControl w:val="0"/>
      <w:autoSpaceDE w:val="0"/>
      <w:autoSpaceDN w:val="0"/>
      <w:adjustRightInd w:val="0"/>
      <w:spacing w:line="209" w:lineRule="exact"/>
    </w:pPr>
    <w:rPr>
      <w:rFonts w:eastAsia="SimSun"/>
    </w:rPr>
  </w:style>
  <w:style w:type="character" w:customStyle="1" w:styleId="gray">
    <w:name w:val="gray"/>
    <w:basedOn w:val="DefaultParagraphFont"/>
    <w:rsid w:val="009276FF"/>
  </w:style>
  <w:style w:type="paragraph" w:customStyle="1" w:styleId="Tagtemplate">
    <w:name w:val="Tagtemplate"/>
    <w:basedOn w:val="Normal"/>
    <w:link w:val="TagtemplateChar"/>
    <w:autoRedefine/>
    <w:qFormat/>
    <w:rsid w:val="009276FF"/>
    <w:pPr>
      <w:keepNext/>
      <w:keepLines/>
    </w:pPr>
    <w:rPr>
      <w:rFonts w:eastAsia="Calibri"/>
      <w:b/>
    </w:rPr>
  </w:style>
  <w:style w:type="character" w:customStyle="1" w:styleId="TagtemplateChar">
    <w:name w:val="Tagtemplate Char"/>
    <w:basedOn w:val="DefaultParagraphFont"/>
    <w:link w:val="Tagtemplate"/>
    <w:rsid w:val="009276FF"/>
    <w:rPr>
      <w:rFonts w:ascii="Calibri" w:eastAsia="Calibri" w:hAnsi="Calibri"/>
      <w:b/>
      <w:sz w:val="22"/>
    </w:rPr>
  </w:style>
  <w:style w:type="character" w:customStyle="1" w:styleId="Styleunderline11ptBorderSinglesolidlineAuto05p">
    <w:name w:val="Style underline + 11 pt Border: : (Single solid line Auto  0.5 p..."/>
    <w:rsid w:val="009276FF"/>
    <w:rPr>
      <w:sz w:val="20"/>
      <w:u w:val="single"/>
      <w:bdr w:val="single" w:sz="4" w:space="0" w:color="auto"/>
    </w:rPr>
  </w:style>
  <w:style w:type="paragraph" w:customStyle="1" w:styleId="Citation-FirstLine">
    <w:name w:val="Citation - First Line"/>
    <w:basedOn w:val="Normal"/>
    <w:next w:val="Normal"/>
    <w:autoRedefine/>
    <w:qFormat/>
    <w:rsid w:val="009276FF"/>
    <w:pPr>
      <w:spacing w:line="240" w:lineRule="atLeast"/>
      <w:jc w:val="both"/>
    </w:pPr>
    <w:rPr>
      <w:rFonts w:ascii="Book Antiqua" w:eastAsia="Times New Roman" w:hAnsi="Book Antiqua"/>
    </w:rPr>
  </w:style>
  <w:style w:type="character" w:customStyle="1" w:styleId="CardText-Underlined">
    <w:name w:val="Card Text - Underlined"/>
    <w:rsid w:val="009276FF"/>
    <w:rPr>
      <w:b/>
      <w:sz w:val="20"/>
      <w:u w:val="single"/>
    </w:rPr>
  </w:style>
  <w:style w:type="paragraph" w:customStyle="1" w:styleId="Citation-Complete">
    <w:name w:val="Citation - Complete"/>
    <w:basedOn w:val="Normal"/>
    <w:next w:val="Normal"/>
    <w:link w:val="Citation-CompleteChar"/>
    <w:autoRedefine/>
    <w:qFormat/>
    <w:rsid w:val="009276FF"/>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9276FF"/>
    <w:rPr>
      <w:rFonts w:ascii="Book Antiqua" w:eastAsia="Times New Roman" w:hAnsi="Book Antiqua"/>
      <w:sz w:val="22"/>
    </w:rPr>
  </w:style>
  <w:style w:type="character" w:customStyle="1" w:styleId="MicroTextChar">
    <w:name w:val="MicroText Char"/>
    <w:link w:val="MicroText"/>
    <w:rsid w:val="009276FF"/>
    <w:rPr>
      <w:rFonts w:ascii="Arial Narrow" w:hAnsi="Arial Narrow"/>
      <w:sz w:val="12"/>
    </w:rPr>
  </w:style>
  <w:style w:type="character" w:customStyle="1" w:styleId="Style11ptItalic">
    <w:name w:val="Style 11 pt Italic"/>
    <w:basedOn w:val="DefaultParagraphFont"/>
    <w:rsid w:val="009276FF"/>
    <w:rPr>
      <w:rFonts w:ascii="Times New Roman" w:hAnsi="Times New Roman"/>
      <w:i/>
      <w:iCs/>
      <w:sz w:val="20"/>
    </w:rPr>
  </w:style>
  <w:style w:type="character" w:customStyle="1" w:styleId="BoldandUnderlineChar">
    <w:name w:val="Bold and Underline Char"/>
    <w:basedOn w:val="DefaultParagraphFont"/>
    <w:link w:val="BoldandUnderline"/>
    <w:locked/>
    <w:rsid w:val="009276FF"/>
    <w:rPr>
      <w:b/>
      <w:u w:val="single"/>
    </w:rPr>
  </w:style>
  <w:style w:type="paragraph" w:customStyle="1" w:styleId="BoldandUnderline">
    <w:name w:val="Bold and Underline"/>
    <w:basedOn w:val="Normal"/>
    <w:link w:val="BoldandUnderlineChar"/>
    <w:qFormat/>
    <w:rsid w:val="009276FF"/>
    <w:rPr>
      <w:rFonts w:asciiTheme="minorHAnsi" w:hAnsiTheme="minorHAnsi"/>
      <w:b/>
      <w:sz w:val="24"/>
      <w:u w:val="single"/>
    </w:rPr>
  </w:style>
  <w:style w:type="character" w:customStyle="1" w:styleId="hdr">
    <w:name w:val="hdr"/>
    <w:basedOn w:val="DefaultParagraphFont"/>
    <w:rsid w:val="009276FF"/>
  </w:style>
  <w:style w:type="paragraph" w:customStyle="1" w:styleId="StyleStyle49ptBold3">
    <w:name w:val="Style Style4 + 9 pt Bold3"/>
    <w:basedOn w:val="Style4"/>
    <w:link w:val="StyleStyle49ptBold3Char"/>
    <w:qFormat/>
    <w:rsid w:val="009276FF"/>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9276FF"/>
    <w:rPr>
      <w:rFonts w:ascii="Calibri" w:eastAsia="Times New Roman" w:hAnsi="Calibri" w:cs="Times New Roman"/>
      <w:b/>
      <w:bCs/>
      <w:u w:val="single"/>
      <w:lang w:val="x-none"/>
    </w:rPr>
  </w:style>
  <w:style w:type="character" w:customStyle="1" w:styleId="Style9ptUnderline6">
    <w:name w:val="Style 9 pt Underline6"/>
    <w:basedOn w:val="DefaultParagraphFont"/>
    <w:rsid w:val="009276FF"/>
    <w:rPr>
      <w:sz w:val="20"/>
      <w:u w:val="single"/>
    </w:rPr>
  </w:style>
  <w:style w:type="character" w:customStyle="1" w:styleId="ct-with-fmlt">
    <w:name w:val="ct-with-fmlt"/>
    <w:basedOn w:val="DefaultParagraphFont"/>
    <w:rsid w:val="009276FF"/>
  </w:style>
  <w:style w:type="paragraph" w:customStyle="1" w:styleId="StyleStyle49pt">
    <w:name w:val="Style Style4 + 9 pt"/>
    <w:basedOn w:val="Normal"/>
    <w:link w:val="StyleStyle49ptChar"/>
    <w:qFormat/>
    <w:rsid w:val="009276FF"/>
    <w:rPr>
      <w:rFonts w:eastAsia="Times New Roman"/>
      <w:u w:val="single"/>
    </w:rPr>
  </w:style>
  <w:style w:type="character" w:customStyle="1" w:styleId="StyleStyle49ptChar">
    <w:name w:val="Style Style4 + 9 pt Char"/>
    <w:basedOn w:val="DefaultParagraphFont"/>
    <w:link w:val="StyleStyle49pt"/>
    <w:rsid w:val="009276FF"/>
    <w:rPr>
      <w:rFonts w:ascii="Calibri" w:eastAsia="Times New Roman" w:hAnsi="Calibri"/>
      <w:sz w:val="22"/>
      <w:u w:val="single"/>
    </w:rPr>
  </w:style>
  <w:style w:type="paragraph" w:customStyle="1" w:styleId="StyleStyle49ptBold">
    <w:name w:val="Style Style4 + 9 pt Bold"/>
    <w:basedOn w:val="Normal"/>
    <w:link w:val="StyleStyle49ptBoldChar"/>
    <w:qFormat/>
    <w:rsid w:val="009276FF"/>
    <w:rPr>
      <w:rFonts w:eastAsia="Times New Roman"/>
      <w:b/>
      <w:bCs/>
      <w:u w:val="single"/>
    </w:rPr>
  </w:style>
  <w:style w:type="character" w:customStyle="1" w:styleId="StyleStyle49ptBoldChar">
    <w:name w:val="Style Style4 + 9 pt Bold Char"/>
    <w:basedOn w:val="DefaultParagraphFont"/>
    <w:link w:val="StyleStyle49ptBold"/>
    <w:rsid w:val="009276FF"/>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9276FF"/>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9276FF"/>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9276FF"/>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9276FF"/>
    <w:rPr>
      <w:rFonts w:ascii="Arial" w:eastAsia="Times New Roman" w:hAnsi="Arial" w:cs="Arial"/>
      <w:b/>
      <w:bCs/>
      <w:sz w:val="22"/>
      <w:u w:val="single"/>
    </w:rPr>
  </w:style>
  <w:style w:type="paragraph" w:customStyle="1" w:styleId="StyleUnderlined11pt">
    <w:name w:val="Style Underlined + 11 pt"/>
    <w:link w:val="StyleUnderlined11ptChar"/>
    <w:qFormat/>
    <w:rsid w:val="009276FF"/>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9276FF"/>
    <w:rPr>
      <w:rFonts w:ascii="Arial" w:eastAsia="Times New Roman" w:hAnsi="Arial" w:cs="Arial"/>
      <w:sz w:val="22"/>
      <w:u w:val="single"/>
    </w:rPr>
  </w:style>
  <w:style w:type="character" w:customStyle="1" w:styleId="newscontent">
    <w:name w:val="newscontent"/>
    <w:rsid w:val="009276FF"/>
  </w:style>
  <w:style w:type="character" w:customStyle="1" w:styleId="StyleUnderlinePatternClearYellow">
    <w:name w:val="Style Underline Pattern: Clear (Yellow)"/>
    <w:basedOn w:val="DefaultParagraphFont"/>
    <w:rsid w:val="009276FF"/>
    <w:rPr>
      <w:u w:val="single"/>
      <w:shd w:val="clear" w:color="auto" w:fill="00FF00"/>
    </w:rPr>
  </w:style>
  <w:style w:type="paragraph" w:customStyle="1" w:styleId="StyleUnderlineChar11pt3">
    <w:name w:val="Style Underline Char + 11 pt3"/>
    <w:link w:val="StyleUnderlineChar11pt3Char"/>
    <w:qFormat/>
    <w:rsid w:val="009276FF"/>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9276FF"/>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9276FF"/>
    <w:rPr>
      <w:b w:val="0"/>
      <w:bCs/>
      <w:u w:val="single"/>
    </w:rPr>
  </w:style>
  <w:style w:type="paragraph" w:customStyle="1" w:styleId="Cite2">
    <w:name w:val="Cite 2"/>
    <w:basedOn w:val="Normal"/>
    <w:qFormat/>
    <w:rsid w:val="009276FF"/>
    <w:rPr>
      <w:rFonts w:eastAsia="MS Mincho"/>
      <w:b/>
      <w:u w:val="single"/>
    </w:rPr>
  </w:style>
  <w:style w:type="character" w:customStyle="1" w:styleId="StyleunderlineBold">
    <w:name w:val="Style underline + Bold"/>
    <w:basedOn w:val="underline"/>
    <w:rsid w:val="009276FF"/>
    <w:rPr>
      <w:rFonts w:ascii="Times New Roman" w:hAnsi="Times New Roman" w:cs="Times New Roman" w:hint="default"/>
      <w:b w:val="0"/>
      <w:bCs/>
      <w:sz w:val="20"/>
      <w:u w:val="single"/>
    </w:rPr>
  </w:style>
  <w:style w:type="paragraph" w:customStyle="1" w:styleId="cards0">
    <w:name w:val="cards"/>
    <w:basedOn w:val="Cites"/>
    <w:qFormat/>
    <w:rsid w:val="009276FF"/>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9276FF"/>
    <w:rPr>
      <w:sz w:val="20"/>
      <w:u w:val="single"/>
    </w:rPr>
  </w:style>
  <w:style w:type="character" w:customStyle="1" w:styleId="slug-pub-date">
    <w:name w:val="slug-pub-date"/>
    <w:basedOn w:val="DefaultParagraphFont"/>
    <w:rsid w:val="009276FF"/>
  </w:style>
  <w:style w:type="character" w:customStyle="1" w:styleId="slug-vol">
    <w:name w:val="slug-vol"/>
    <w:basedOn w:val="DefaultParagraphFont"/>
    <w:rsid w:val="009276FF"/>
  </w:style>
  <w:style w:type="character" w:customStyle="1" w:styleId="slug-issue">
    <w:name w:val="slug-issue"/>
    <w:basedOn w:val="DefaultParagraphFont"/>
    <w:rsid w:val="009276FF"/>
  </w:style>
  <w:style w:type="character" w:customStyle="1" w:styleId="slug-pages">
    <w:name w:val="slug-pages"/>
    <w:basedOn w:val="DefaultParagraphFont"/>
    <w:rsid w:val="009276FF"/>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9276FF"/>
    <w:rPr>
      <w:b/>
      <w:bCs/>
      <w:strike w:val="0"/>
      <w:dstrike w:val="0"/>
      <w:sz w:val="24"/>
      <w:u w:val="none"/>
      <w:effect w:val="none"/>
    </w:rPr>
  </w:style>
  <w:style w:type="character" w:customStyle="1" w:styleId="tagchar">
    <w:name w:val="tagchar"/>
    <w:basedOn w:val="DefaultParagraphFont"/>
    <w:rsid w:val="009276FF"/>
  </w:style>
  <w:style w:type="character" w:customStyle="1" w:styleId="pmterms11">
    <w:name w:val="pmterms11"/>
    <w:basedOn w:val="DefaultParagraphFont"/>
    <w:rsid w:val="009276FF"/>
    <w:rPr>
      <w:b/>
      <w:bCs/>
      <w:i w:val="0"/>
      <w:iCs w:val="0"/>
      <w:color w:val="000000"/>
    </w:rPr>
  </w:style>
  <w:style w:type="character" w:customStyle="1" w:styleId="StyleUnderlineChar9ptBold">
    <w:name w:val="Style Underline Char + 9 pt Bold"/>
    <w:basedOn w:val="DefaultParagraphFont"/>
    <w:rsid w:val="009276FF"/>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9276FF"/>
    <w:rPr>
      <w:szCs w:val="24"/>
      <w:u w:val="single"/>
      <w:lang w:val="en-US" w:eastAsia="en-US" w:bidi="ar-SA"/>
    </w:rPr>
  </w:style>
  <w:style w:type="character" w:customStyle="1" w:styleId="BoldandUnderlineChar2Char1">
    <w:name w:val="Bold and Underline Char2 Char1"/>
    <w:basedOn w:val="DefaultParagraphFont"/>
    <w:rsid w:val="009276FF"/>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9276FF"/>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9276FF"/>
    <w:rPr>
      <w:szCs w:val="24"/>
      <w:u w:val="single"/>
      <w:lang w:val="en-US" w:eastAsia="en-US" w:bidi="ar-SA"/>
    </w:rPr>
  </w:style>
  <w:style w:type="paragraph" w:customStyle="1" w:styleId="Language">
    <w:name w:val="Language"/>
    <w:basedOn w:val="Normal"/>
    <w:link w:val="LanguageChar"/>
    <w:qFormat/>
    <w:rsid w:val="009276FF"/>
    <w:rPr>
      <w:rFonts w:eastAsia="Times New Roman"/>
      <w:strike/>
      <w:szCs w:val="20"/>
    </w:rPr>
  </w:style>
  <w:style w:type="character" w:customStyle="1" w:styleId="LanguageChar">
    <w:name w:val="Language Char"/>
    <w:basedOn w:val="DefaultParagraphFont"/>
    <w:link w:val="Language"/>
    <w:rsid w:val="009276FF"/>
    <w:rPr>
      <w:rFonts w:ascii="Calibri" w:eastAsia="Times New Roman" w:hAnsi="Calibri"/>
      <w:strike/>
      <w:sz w:val="22"/>
      <w:szCs w:val="20"/>
    </w:rPr>
  </w:style>
  <w:style w:type="paragraph" w:customStyle="1" w:styleId="UnderlineChar3">
    <w:name w:val="Underline Char3"/>
    <w:basedOn w:val="Normal"/>
    <w:link w:val="UnderlineChar3Char"/>
    <w:qFormat/>
    <w:rsid w:val="009276FF"/>
    <w:rPr>
      <w:rFonts w:eastAsia="Times New Roman"/>
      <w:u w:val="single"/>
    </w:rPr>
  </w:style>
  <w:style w:type="character" w:customStyle="1" w:styleId="UnderlineChar3Char">
    <w:name w:val="Underline Char3 Char"/>
    <w:basedOn w:val="DefaultParagraphFont"/>
    <w:link w:val="UnderlineChar3"/>
    <w:rsid w:val="009276FF"/>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9276FF"/>
    <w:rPr>
      <w:rFonts w:eastAsia="Times New Roman"/>
      <w:b/>
      <w:u w:val="single"/>
    </w:rPr>
  </w:style>
  <w:style w:type="character" w:customStyle="1" w:styleId="BoldandUnderlineChar3CharChar">
    <w:name w:val="Bold and Underline Char3 Char Char"/>
    <w:basedOn w:val="DefaultParagraphFont"/>
    <w:link w:val="BoldandUnderlineChar3Char"/>
    <w:rsid w:val="009276FF"/>
    <w:rPr>
      <w:rFonts w:ascii="Calibri" w:eastAsia="Times New Roman" w:hAnsi="Calibri"/>
      <w:b/>
      <w:sz w:val="22"/>
      <w:u w:val="single"/>
    </w:rPr>
  </w:style>
  <w:style w:type="character" w:customStyle="1" w:styleId="UnderlineChar1">
    <w:name w:val="Underline Char1"/>
    <w:basedOn w:val="DefaultParagraphFont"/>
    <w:rsid w:val="009276FF"/>
    <w:rPr>
      <w:szCs w:val="24"/>
      <w:u w:val="single"/>
      <w:lang w:val="en-US" w:eastAsia="en-US" w:bidi="ar-SA"/>
    </w:rPr>
  </w:style>
  <w:style w:type="character" w:customStyle="1" w:styleId="BoldandUnderlineChar1Char2Char">
    <w:name w:val="Bold and Underline Char1 Char2 Char"/>
    <w:basedOn w:val="DefaultParagraphFont"/>
    <w:rsid w:val="009276FF"/>
    <w:rPr>
      <w:b/>
      <w:szCs w:val="24"/>
      <w:u w:val="single"/>
      <w:lang w:val="en-US" w:eastAsia="en-US" w:bidi="ar-SA"/>
    </w:rPr>
  </w:style>
  <w:style w:type="paragraph" w:customStyle="1" w:styleId="HotRoute">
    <w:name w:val="Hot Route"/>
    <w:basedOn w:val="Normal"/>
    <w:link w:val="HotRouteChar0"/>
    <w:qFormat/>
    <w:rsid w:val="009276FF"/>
    <w:pPr>
      <w:ind w:left="144"/>
    </w:pPr>
    <w:rPr>
      <w:rFonts w:eastAsia="Times New Roman"/>
    </w:rPr>
  </w:style>
  <w:style w:type="character" w:customStyle="1" w:styleId="Style12ptBoldUnderline1">
    <w:name w:val="Style 12 pt Bold Underline1"/>
    <w:basedOn w:val="DefaultParagraphFont"/>
    <w:rsid w:val="009276FF"/>
    <w:rPr>
      <w:b/>
      <w:bCs/>
      <w:sz w:val="24"/>
      <w:u w:val="single"/>
    </w:rPr>
  </w:style>
  <w:style w:type="character" w:customStyle="1" w:styleId="StyleEmphasisArial12ptBoldNotItalic">
    <w:name w:val="Style Emphasis + Arial 12 pt Bold Not Italic"/>
    <w:basedOn w:val="Emphasis"/>
    <w:rsid w:val="009276FF"/>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9276FF"/>
    <w:rPr>
      <w:rFonts w:ascii="SimSun" w:eastAsia="SimSun" w:hAnsi="SimSun"/>
      <w:sz w:val="15"/>
      <w:lang w:eastAsia="zh-CN"/>
    </w:rPr>
  </w:style>
  <w:style w:type="paragraph" w:customStyle="1" w:styleId="UnreadText">
    <w:name w:val="Unread Text"/>
    <w:basedOn w:val="Normal"/>
    <w:next w:val="Normal"/>
    <w:link w:val="UnreadTextChar"/>
    <w:autoRedefine/>
    <w:qFormat/>
    <w:rsid w:val="009276FF"/>
    <w:pPr>
      <w:ind w:left="360"/>
    </w:pPr>
    <w:rPr>
      <w:rFonts w:ascii="SimSun" w:eastAsia="SimSun" w:hAnsi="SimSun"/>
      <w:sz w:val="15"/>
      <w:lang w:eastAsia="zh-CN"/>
    </w:rPr>
  </w:style>
  <w:style w:type="character" w:customStyle="1" w:styleId="smallChar">
    <w:name w:val="small Char"/>
    <w:rsid w:val="009276FF"/>
    <w:rPr>
      <w:rFonts w:ascii="Calibri" w:eastAsia="Calibri" w:hAnsi="Calibri" w:cs="Calibri"/>
      <w:sz w:val="16"/>
      <w:szCs w:val="20"/>
      <w:lang w:val="x-none" w:eastAsia="x-none"/>
    </w:rPr>
  </w:style>
  <w:style w:type="paragraph" w:customStyle="1" w:styleId="HotRoute0">
    <w:name w:val="Hot Route!"/>
    <w:basedOn w:val="Normal"/>
    <w:qFormat/>
    <w:rsid w:val="009276FF"/>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9276FF"/>
    <w:rPr>
      <w:rFonts w:ascii="Times New Roman" w:hAnsi="Times New Roman" w:cs="Times New Roman"/>
      <w:sz w:val="16"/>
      <w:szCs w:val="16"/>
    </w:rPr>
  </w:style>
  <w:style w:type="character" w:customStyle="1" w:styleId="BodyText2Char1">
    <w:name w:val="Body Text 2 Char1"/>
    <w:basedOn w:val="DefaultParagraphFont"/>
    <w:semiHidden/>
    <w:rsid w:val="009276FF"/>
    <w:rPr>
      <w:rFonts w:ascii="Times New Roman" w:hAnsi="Times New Roman" w:cs="Times New Roman"/>
      <w:sz w:val="20"/>
    </w:rPr>
  </w:style>
  <w:style w:type="character" w:customStyle="1" w:styleId="Heading2Char1CharCharCharCharCharC">
    <w:name w:val="Heading 2 Char1 Char Char Char Char Char C"/>
    <w:rsid w:val="009276FF"/>
    <w:rPr>
      <w:rFonts w:cs="Arial"/>
      <w:b/>
      <w:bCs/>
      <w:iCs/>
      <w:sz w:val="24"/>
      <w:szCs w:val="28"/>
      <w:lang w:val="en-US" w:eastAsia="en-US" w:bidi="ar-SA"/>
    </w:rPr>
  </w:style>
  <w:style w:type="character" w:customStyle="1" w:styleId="underline1">
    <w:name w:val="underline1"/>
    <w:basedOn w:val="DefaultParagraphFont"/>
    <w:rsid w:val="009276FF"/>
    <w:rPr>
      <w:u w:val="single"/>
    </w:rPr>
  </w:style>
  <w:style w:type="character" w:customStyle="1" w:styleId="author">
    <w:name w:val="author"/>
    <w:basedOn w:val="DefaultParagraphFont"/>
    <w:rsid w:val="009276FF"/>
    <w:rPr>
      <w:rFonts w:ascii="Times New Roman" w:hAnsi="Times New Roman"/>
      <w:b/>
      <w:sz w:val="24"/>
    </w:rPr>
  </w:style>
  <w:style w:type="character" w:customStyle="1" w:styleId="FontStyle291">
    <w:name w:val="Font Style291"/>
    <w:basedOn w:val="DefaultParagraphFont"/>
    <w:uiPriority w:val="99"/>
    <w:rsid w:val="009276FF"/>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9276FF"/>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9276FF"/>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9276FF"/>
    <w:rPr>
      <w:rFonts w:ascii="Calibri" w:eastAsia="Times New Roman" w:hAnsi="Calibri"/>
      <w:sz w:val="22"/>
    </w:rPr>
  </w:style>
  <w:style w:type="paragraph" w:customStyle="1" w:styleId="Cards1">
    <w:name w:val="Cards1"/>
    <w:basedOn w:val="Normal"/>
    <w:link w:val="Cards1Char"/>
    <w:qFormat/>
    <w:rsid w:val="009276FF"/>
    <w:pPr>
      <w:ind w:left="288"/>
    </w:pPr>
    <w:rPr>
      <w:rFonts w:eastAsia="Times New Roman"/>
      <w:u w:val="single"/>
    </w:rPr>
  </w:style>
  <w:style w:type="character" w:customStyle="1" w:styleId="Cards1Char">
    <w:name w:val="Cards1 Char"/>
    <w:basedOn w:val="DefaultParagraphFont"/>
    <w:link w:val="Cards1"/>
    <w:rsid w:val="009276FF"/>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9276FF"/>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9276FF"/>
    <w:rPr>
      <w:rFonts w:ascii="Arial" w:eastAsia="Calibri" w:hAnsi="Arial" w:cs="Arial"/>
      <w:sz w:val="22"/>
      <w:szCs w:val="22"/>
      <w:u w:val="single"/>
    </w:rPr>
  </w:style>
  <w:style w:type="character" w:customStyle="1" w:styleId="EmphasizeThis">
    <w:name w:val="EmphasizeThis"/>
    <w:rsid w:val="009276FF"/>
    <w:rPr>
      <w:rFonts w:ascii="Georgia" w:hAnsi="Georgia"/>
      <w:b/>
      <w:iCs/>
      <w:sz w:val="24"/>
      <w:u w:val="thick"/>
    </w:rPr>
  </w:style>
  <w:style w:type="paragraph" w:customStyle="1" w:styleId="Stylecard8pt">
    <w:name w:val="Style card + 8 pt"/>
    <w:basedOn w:val="Normal"/>
    <w:link w:val="Stylecard8ptChar"/>
    <w:qFormat/>
    <w:rsid w:val="009276FF"/>
    <w:pPr>
      <w:spacing w:after="0" w:line="240" w:lineRule="auto"/>
      <w:ind w:left="288" w:right="288"/>
    </w:pPr>
    <w:rPr>
      <w:rFonts w:ascii="Georgia" w:hAnsi="Georgia"/>
      <w:bCs/>
      <w:color w:val="000000"/>
      <w:sz w:val="16"/>
      <w:lang w:eastAsia="ar-SA"/>
    </w:rPr>
  </w:style>
  <w:style w:type="character" w:customStyle="1" w:styleId="Stylecard8ptChar">
    <w:name w:val="Style card + 8 pt Char"/>
    <w:basedOn w:val="cardChar"/>
    <w:link w:val="Stylecard8pt"/>
    <w:rsid w:val="009276FF"/>
    <w:rPr>
      <w:rFonts w:ascii="Georgia" w:hAnsi="Georgia"/>
      <w:bCs/>
      <w:color w:val="000000"/>
      <w:sz w:val="16"/>
      <w:lang w:eastAsia="ar-SA"/>
    </w:rPr>
  </w:style>
  <w:style w:type="character" w:customStyle="1" w:styleId="bhl">
    <w:name w:val="bhl"/>
    <w:basedOn w:val="DefaultParagraphFont"/>
    <w:rsid w:val="009276FF"/>
  </w:style>
  <w:style w:type="paragraph" w:customStyle="1" w:styleId="TagGA11">
    <w:name w:val="Tag GA 11"/>
    <w:basedOn w:val="TOC1"/>
    <w:qFormat/>
    <w:rsid w:val="009276FF"/>
    <w:pPr>
      <w:spacing w:before="0" w:after="160"/>
    </w:pPr>
    <w:rPr>
      <w:rFonts w:ascii="Georgia" w:eastAsia="Calibri" w:hAnsi="Georgia"/>
      <w:u w:val="none"/>
      <w:lang w:bidi="ar-SA"/>
    </w:rPr>
  </w:style>
  <w:style w:type="paragraph" w:customStyle="1" w:styleId="CiteCard">
    <w:name w:val="Cite/Card"/>
    <w:basedOn w:val="TOC2"/>
    <w:qFormat/>
    <w:rsid w:val="009276FF"/>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9276FF"/>
    <w:rPr>
      <w:rFonts w:ascii="Georgia" w:eastAsia="Times New Roman" w:hAnsi="Georgia" w:hint="default"/>
      <w:sz w:val="22"/>
      <w:u w:val="single"/>
      <w:lang w:eastAsia="zh-CN"/>
    </w:rPr>
  </w:style>
  <w:style w:type="character" w:customStyle="1" w:styleId="addmd">
    <w:name w:val="addmd"/>
    <w:basedOn w:val="DefaultParagraphFont"/>
    <w:rsid w:val="009276FF"/>
  </w:style>
  <w:style w:type="character" w:customStyle="1" w:styleId="UnderlinedTextCharChar">
    <w:name w:val="Underlined Text Char Char"/>
    <w:basedOn w:val="DefaultParagraphFont"/>
    <w:rsid w:val="009276FF"/>
    <w:rPr>
      <w:rFonts w:cs="Arial"/>
      <w:bCs/>
      <w:noProof w:val="0"/>
      <w:szCs w:val="26"/>
      <w:u w:val="single"/>
      <w:lang w:val="en-US" w:eastAsia="en-US" w:bidi="ar-SA"/>
    </w:rPr>
  </w:style>
  <w:style w:type="character" w:customStyle="1" w:styleId="CardText1Char">
    <w:name w:val="Card Text 1 Char"/>
    <w:rsid w:val="009276FF"/>
    <w:rPr>
      <w:rFonts w:ascii="Georgia" w:hAnsi="Georgia"/>
      <w:color w:val="000000"/>
      <w:sz w:val="22"/>
      <w:szCs w:val="22"/>
      <w:u w:val="single"/>
    </w:rPr>
  </w:style>
  <w:style w:type="character" w:customStyle="1" w:styleId="BoldUnderlining">
    <w:name w:val="Bold Underlining"/>
    <w:rsid w:val="009276FF"/>
    <w:rPr>
      <w:u w:val="single"/>
    </w:rPr>
  </w:style>
  <w:style w:type="character" w:customStyle="1" w:styleId="Intemphasis">
    <w:name w:val="Intemphasis"/>
    <w:uiPriority w:val="1"/>
    <w:qFormat/>
    <w:rsid w:val="009276FF"/>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9276FF"/>
    <w:pPr>
      <w:ind w:left="288" w:right="288"/>
    </w:pPr>
    <w:rPr>
      <w:szCs w:val="16"/>
    </w:rPr>
  </w:style>
  <w:style w:type="character" w:customStyle="1" w:styleId="cardtextChar3">
    <w:name w:val="cardtext Char"/>
    <w:basedOn w:val="DefaultParagraphFont"/>
    <w:link w:val="cardtext2"/>
    <w:rsid w:val="009276FF"/>
    <w:rPr>
      <w:rFonts w:ascii="Calibri" w:hAnsi="Calibri"/>
      <w:sz w:val="22"/>
      <w:szCs w:val="16"/>
    </w:rPr>
  </w:style>
  <w:style w:type="character" w:customStyle="1" w:styleId="BoldUnderlineChar10">
    <w:name w:val="BoldUnderline Char1"/>
    <w:rsid w:val="009276FF"/>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9276FF"/>
    <w:pPr>
      <w:spacing w:after="200"/>
      <w:contextualSpacing/>
    </w:pPr>
    <w:rPr>
      <w:rFonts w:eastAsia="Calibri"/>
      <w:u w:val="single"/>
    </w:rPr>
  </w:style>
  <w:style w:type="character" w:customStyle="1" w:styleId="UnderlinedCardTextChar">
    <w:name w:val="Underlined Card Text Char"/>
    <w:link w:val="UnderlinedCardText"/>
    <w:rsid w:val="009276FF"/>
    <w:rPr>
      <w:rFonts w:ascii="Calibri" w:eastAsia="Calibri" w:hAnsi="Calibri"/>
      <w:sz w:val="22"/>
      <w:u w:val="single"/>
    </w:rPr>
  </w:style>
  <w:style w:type="character" w:customStyle="1" w:styleId="Hyperlink6">
    <w:name w:val="Hyperlink6"/>
    <w:basedOn w:val="DefaultParagraphFont"/>
    <w:rsid w:val="009276FF"/>
    <w:rPr>
      <w:color w:val="3300CC"/>
      <w:u w:val="single"/>
    </w:rPr>
  </w:style>
  <w:style w:type="paragraph" w:customStyle="1" w:styleId="Tag12">
    <w:name w:val="Tag12"/>
    <w:basedOn w:val="Normal"/>
    <w:qFormat/>
    <w:rsid w:val="009276FF"/>
    <w:pPr>
      <w:contextualSpacing/>
    </w:pPr>
    <w:rPr>
      <w:rFonts w:eastAsia="Cambria"/>
      <w:b/>
    </w:rPr>
  </w:style>
  <w:style w:type="character" w:customStyle="1" w:styleId="citation">
    <w:name w:val="citation"/>
    <w:basedOn w:val="DefaultParagraphFont"/>
    <w:rsid w:val="009276FF"/>
  </w:style>
  <w:style w:type="paragraph" w:customStyle="1" w:styleId="UnderlineText">
    <w:name w:val="Underline Text"/>
    <w:basedOn w:val="Normal"/>
    <w:link w:val="UnderlineTextChar"/>
    <w:qFormat/>
    <w:rsid w:val="009276FF"/>
    <w:pPr>
      <w:ind w:left="288"/>
    </w:pPr>
    <w:rPr>
      <w:rFonts w:eastAsia="Times New Roman"/>
      <w:u w:val="single"/>
    </w:rPr>
  </w:style>
  <w:style w:type="character" w:customStyle="1" w:styleId="UnderlineTextChar">
    <w:name w:val="Underline Text Char"/>
    <w:basedOn w:val="DefaultParagraphFont"/>
    <w:link w:val="UnderlineText"/>
    <w:rsid w:val="009276FF"/>
    <w:rPr>
      <w:rFonts w:ascii="Calibri" w:eastAsia="Times New Roman" w:hAnsi="Calibri"/>
      <w:sz w:val="22"/>
      <w:u w:val="single"/>
    </w:rPr>
  </w:style>
  <w:style w:type="character" w:customStyle="1" w:styleId="il">
    <w:name w:val="il"/>
    <w:basedOn w:val="DefaultParagraphFont"/>
    <w:rsid w:val="009276FF"/>
  </w:style>
  <w:style w:type="character" w:customStyle="1" w:styleId="commentstext">
    <w:name w:val="comments_text"/>
    <w:uiPriority w:val="99"/>
    <w:rsid w:val="009276FF"/>
    <w:rPr>
      <w:rFonts w:cs="Times New Roman"/>
    </w:rPr>
  </w:style>
  <w:style w:type="paragraph" w:customStyle="1" w:styleId="Heading42">
    <w:name w:val="Heading 42"/>
    <w:basedOn w:val="Normal"/>
    <w:qFormat/>
    <w:rsid w:val="009276FF"/>
    <w:rPr>
      <w:rFonts w:eastAsia="Times New Roman"/>
    </w:rPr>
  </w:style>
  <w:style w:type="paragraph" w:customStyle="1" w:styleId="DebateNormal">
    <w:name w:val="DebateNormal"/>
    <w:basedOn w:val="Normal"/>
    <w:link w:val="DebateNormalChar"/>
    <w:qFormat/>
    <w:rsid w:val="009276FF"/>
    <w:pPr>
      <w:spacing w:line="276" w:lineRule="auto"/>
    </w:pPr>
    <w:rPr>
      <w:rFonts w:eastAsia="Calibri"/>
      <w:szCs w:val="20"/>
    </w:rPr>
  </w:style>
  <w:style w:type="character" w:customStyle="1" w:styleId="DebateNormalChar">
    <w:name w:val="DebateNormal Char"/>
    <w:basedOn w:val="DefaultParagraphFont"/>
    <w:link w:val="DebateNormal"/>
    <w:rsid w:val="009276FF"/>
    <w:rPr>
      <w:rFonts w:ascii="Calibri" w:eastAsia="Calibri" w:hAnsi="Calibri"/>
      <w:sz w:val="22"/>
      <w:szCs w:val="20"/>
    </w:rPr>
  </w:style>
  <w:style w:type="paragraph" w:customStyle="1" w:styleId="DebateEmphasis">
    <w:name w:val="DebateEmphasis"/>
    <w:basedOn w:val="Normal"/>
    <w:link w:val="DebateEmphasisChar"/>
    <w:qFormat/>
    <w:rsid w:val="009276FF"/>
    <w:pPr>
      <w:spacing w:line="276" w:lineRule="auto"/>
    </w:pPr>
    <w:rPr>
      <w:rFonts w:eastAsia="Calibri"/>
      <w:b/>
      <w:szCs w:val="20"/>
      <w:u w:val="single"/>
    </w:rPr>
  </w:style>
  <w:style w:type="character" w:customStyle="1" w:styleId="DebateEmphasisChar">
    <w:name w:val="DebateEmphasis Char"/>
    <w:basedOn w:val="DefaultParagraphFont"/>
    <w:link w:val="DebateEmphasis"/>
    <w:rsid w:val="009276FF"/>
    <w:rPr>
      <w:rFonts w:ascii="Calibri" w:eastAsia="Calibri" w:hAnsi="Calibri"/>
      <w:b/>
      <w:sz w:val="22"/>
      <w:szCs w:val="20"/>
      <w:u w:val="single"/>
    </w:rPr>
  </w:style>
  <w:style w:type="paragraph" w:customStyle="1" w:styleId="NormalCite">
    <w:name w:val="NormalCite"/>
    <w:link w:val="NormalCiteChar"/>
    <w:qFormat/>
    <w:rsid w:val="009276FF"/>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9276FF"/>
    <w:rPr>
      <w:rFonts w:ascii="Times New Roman" w:eastAsiaTheme="minorHAnsi" w:hAnsi="Times New Roman" w:cs="Times New Roman"/>
      <w:sz w:val="18"/>
      <w:szCs w:val="22"/>
    </w:rPr>
  </w:style>
  <w:style w:type="character" w:customStyle="1" w:styleId="articletext">
    <w:name w:val="articletext"/>
    <w:basedOn w:val="DefaultParagraphFont"/>
    <w:rsid w:val="009276FF"/>
  </w:style>
  <w:style w:type="character" w:customStyle="1" w:styleId="grey10">
    <w:name w:val="grey10"/>
    <w:basedOn w:val="DefaultParagraphFont"/>
    <w:rsid w:val="009276FF"/>
  </w:style>
  <w:style w:type="character" w:customStyle="1" w:styleId="navy13bd">
    <w:name w:val="navy13bd"/>
    <w:basedOn w:val="DefaultParagraphFont"/>
    <w:rsid w:val="009276FF"/>
  </w:style>
  <w:style w:type="character" w:customStyle="1" w:styleId="Style9ptUnderline2">
    <w:name w:val="Style 9 pt Underline2"/>
    <w:basedOn w:val="DefaultParagraphFont"/>
    <w:rsid w:val="009276FF"/>
    <w:rPr>
      <w:sz w:val="20"/>
      <w:u w:val="single"/>
    </w:rPr>
  </w:style>
  <w:style w:type="character" w:customStyle="1" w:styleId="Style9ptBoldUnderline1">
    <w:name w:val="Style 9 pt Bold Underline1"/>
    <w:basedOn w:val="DefaultParagraphFont"/>
    <w:rsid w:val="009276FF"/>
    <w:rPr>
      <w:b/>
      <w:bCs/>
      <w:sz w:val="20"/>
      <w:u w:val="single"/>
    </w:rPr>
  </w:style>
  <w:style w:type="character" w:customStyle="1" w:styleId="TagsCharChar">
    <w:name w:val="Tags Char Char"/>
    <w:basedOn w:val="DefaultParagraphFont"/>
    <w:rsid w:val="009276FF"/>
    <w:rPr>
      <w:rFonts w:eastAsia="SimSun"/>
      <w:b/>
      <w:sz w:val="24"/>
      <w:lang w:val="en-US" w:eastAsia="zh-CN" w:bidi="ar-SA"/>
    </w:rPr>
  </w:style>
  <w:style w:type="paragraph" w:customStyle="1" w:styleId="cardCharCharCharChar">
    <w:name w:val="card Char Char Char Char"/>
    <w:basedOn w:val="Normal"/>
    <w:qFormat/>
    <w:rsid w:val="009276FF"/>
    <w:pPr>
      <w:widowControl w:val="0"/>
      <w:overflowPunct w:val="0"/>
      <w:autoSpaceDE w:val="0"/>
      <w:autoSpaceDN w:val="0"/>
      <w:adjustRightInd w:val="0"/>
      <w:ind w:left="288" w:right="288"/>
      <w:textAlignment w:val="baseline"/>
    </w:pPr>
    <w:rPr>
      <w:rFonts w:eastAsia="Times New Roman"/>
      <w:szCs w:val="20"/>
    </w:rPr>
  </w:style>
  <w:style w:type="paragraph" w:customStyle="1" w:styleId="CARD">
    <w:name w:val="CARD"/>
    <w:basedOn w:val="Normal"/>
    <w:link w:val="CARDChar0"/>
    <w:qFormat/>
    <w:rsid w:val="009276FF"/>
    <w:rPr>
      <w:rFonts w:eastAsia="Times New Roman"/>
      <w:u w:val="single"/>
    </w:rPr>
  </w:style>
  <w:style w:type="character" w:customStyle="1" w:styleId="CARDChar0">
    <w:name w:val="CARD Char"/>
    <w:basedOn w:val="DefaultParagraphFont"/>
    <w:link w:val="CARD"/>
    <w:rsid w:val="009276FF"/>
    <w:rPr>
      <w:rFonts w:ascii="Calibri" w:eastAsia="Times New Roman" w:hAnsi="Calibri"/>
      <w:sz w:val="22"/>
      <w:u w:val="single"/>
    </w:rPr>
  </w:style>
  <w:style w:type="paragraph" w:customStyle="1" w:styleId="Normal2">
    <w:name w:val="Normal2"/>
    <w:basedOn w:val="Normal"/>
    <w:qFormat/>
    <w:rsid w:val="009276FF"/>
    <w:rPr>
      <w:rFonts w:eastAsia="Times New Roman"/>
    </w:rPr>
  </w:style>
  <w:style w:type="character" w:customStyle="1" w:styleId="Style11ptThickunderline">
    <w:name w:val="Style 11 pt Thick underline"/>
    <w:rsid w:val="009276FF"/>
    <w:rPr>
      <w:rFonts w:ascii="Times New Roman" w:hAnsi="Times New Roman"/>
      <w:sz w:val="20"/>
      <w:u w:val="single"/>
    </w:rPr>
  </w:style>
  <w:style w:type="character" w:customStyle="1" w:styleId="Style11ptBoldThickunderline">
    <w:name w:val="Style 11 pt Bold Thick underline"/>
    <w:rsid w:val="009276FF"/>
    <w:rPr>
      <w:rFonts w:ascii="Times New Roman" w:hAnsi="Times New Roman"/>
      <w:b/>
      <w:bCs/>
      <w:sz w:val="20"/>
      <w:u w:val="single"/>
    </w:rPr>
  </w:style>
  <w:style w:type="paragraph" w:customStyle="1" w:styleId="UnderlineBoldIndent">
    <w:name w:val="Underline + Bold Indent"/>
    <w:basedOn w:val="Normal"/>
    <w:link w:val="UnderlineBoldIndentCharChar"/>
    <w:qFormat/>
    <w:rsid w:val="009276FF"/>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9276FF"/>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9276FF"/>
    <w:rPr>
      <w:u w:val="single"/>
    </w:rPr>
  </w:style>
  <w:style w:type="character" w:customStyle="1" w:styleId="StyleUnderlineBoldIndent11ptChar">
    <w:name w:val="Style Underline + Bold Indent + 11 pt Char"/>
    <w:link w:val="StyleUnderlineBoldIndent11pt"/>
    <w:rsid w:val="009276FF"/>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9276FF"/>
    <w:rPr>
      <w:b/>
      <w:bCs/>
      <w:u w:val="single"/>
    </w:rPr>
  </w:style>
  <w:style w:type="character" w:customStyle="1" w:styleId="StyleUnderlineBoldIndent11ptBoldChar">
    <w:name w:val="Style Underline + Bold Indent + 11 pt Bold Char"/>
    <w:link w:val="StyleUnderlineBoldIndent11ptBold"/>
    <w:rsid w:val="009276FF"/>
    <w:rPr>
      <w:rFonts w:ascii="Calibri" w:eastAsia="Times New Roman" w:hAnsi="Calibri"/>
      <w:b/>
      <w:bCs/>
      <w:sz w:val="22"/>
      <w:szCs w:val="20"/>
      <w:u w:val="single"/>
    </w:rPr>
  </w:style>
  <w:style w:type="paragraph" w:customStyle="1" w:styleId="Normal20pt">
    <w:name w:val="Normal  + 20 pt"/>
    <w:basedOn w:val="Normal"/>
    <w:uiPriority w:val="6"/>
    <w:qFormat/>
    <w:rsid w:val="009276FF"/>
    <w:rPr>
      <w:bCs/>
      <w:u w:val="single"/>
    </w:rPr>
  </w:style>
  <w:style w:type="paragraph" w:customStyle="1" w:styleId="author-name">
    <w:name w:val="author-name"/>
    <w:basedOn w:val="Normal"/>
    <w:qFormat/>
    <w:rsid w:val="009276FF"/>
    <w:pPr>
      <w:spacing w:before="100" w:beforeAutospacing="1" w:after="100" w:afterAutospacing="1"/>
    </w:pPr>
    <w:rPr>
      <w:rFonts w:eastAsia="Times New Roman"/>
    </w:rPr>
  </w:style>
  <w:style w:type="paragraph" w:customStyle="1" w:styleId="author-credentials">
    <w:name w:val="author-credentials"/>
    <w:basedOn w:val="Normal"/>
    <w:qFormat/>
    <w:rsid w:val="009276FF"/>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9276FF"/>
    <w:rPr>
      <w:rFonts w:ascii="Consolas" w:hAnsi="Consolas" w:cs="Consolas"/>
      <w:sz w:val="20"/>
      <w:szCs w:val="20"/>
    </w:rPr>
  </w:style>
  <w:style w:type="character" w:customStyle="1" w:styleId="headline">
    <w:name w:val="headline"/>
    <w:basedOn w:val="DefaultParagraphFont"/>
    <w:rsid w:val="009276FF"/>
  </w:style>
  <w:style w:type="character" w:customStyle="1" w:styleId="yshortcuts">
    <w:name w:val="yshortcuts"/>
    <w:basedOn w:val="DefaultParagraphFont"/>
    <w:rsid w:val="009276FF"/>
  </w:style>
  <w:style w:type="character" w:customStyle="1" w:styleId="HotRouteChar0">
    <w:name w:val="Hot Route Char"/>
    <w:link w:val="HotRoute"/>
    <w:rsid w:val="009276FF"/>
    <w:rPr>
      <w:rFonts w:ascii="Calibri" w:eastAsia="Times New Roman" w:hAnsi="Calibri"/>
      <w:sz w:val="22"/>
    </w:rPr>
  </w:style>
  <w:style w:type="paragraph" w:styleId="PlainText">
    <w:name w:val="Plain Text"/>
    <w:basedOn w:val="Normal"/>
    <w:link w:val="PlainTextChar"/>
    <w:rsid w:val="009276FF"/>
    <w:rPr>
      <w:rFonts w:ascii="Courier New" w:eastAsia="Times New Roman" w:hAnsi="Courier New" w:cs="Courier New"/>
      <w:szCs w:val="20"/>
    </w:rPr>
  </w:style>
  <w:style w:type="character" w:customStyle="1" w:styleId="PlainTextChar">
    <w:name w:val="Plain Text Char"/>
    <w:basedOn w:val="DefaultParagraphFont"/>
    <w:link w:val="PlainText"/>
    <w:rsid w:val="009276FF"/>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9276FF"/>
    <w:rPr>
      <w:sz w:val="12"/>
    </w:rPr>
  </w:style>
  <w:style w:type="character" w:customStyle="1" w:styleId="MicrotextChar0">
    <w:name w:val="Microtext Char"/>
    <w:link w:val="Microtext0"/>
    <w:rsid w:val="009276FF"/>
    <w:rPr>
      <w:rFonts w:ascii="Calibri" w:hAnsi="Calibri"/>
      <w:sz w:val="12"/>
    </w:rPr>
  </w:style>
  <w:style w:type="paragraph" w:customStyle="1" w:styleId="Style6">
    <w:name w:val="Style6"/>
    <w:basedOn w:val="Normal"/>
    <w:link w:val="Style6Char"/>
    <w:autoRedefine/>
    <w:qFormat/>
    <w:rsid w:val="009276FF"/>
    <w:rPr>
      <w:b/>
    </w:rPr>
  </w:style>
  <w:style w:type="character" w:customStyle="1" w:styleId="Style6Char">
    <w:name w:val="Style6 Char"/>
    <w:basedOn w:val="DefaultParagraphFont"/>
    <w:link w:val="Style6"/>
    <w:rsid w:val="009276FF"/>
    <w:rPr>
      <w:rFonts w:ascii="Calibri" w:hAnsi="Calibri"/>
      <w:b/>
      <w:sz w:val="22"/>
    </w:rPr>
  </w:style>
  <w:style w:type="paragraph" w:customStyle="1" w:styleId="Style11">
    <w:name w:val="Style11"/>
    <w:basedOn w:val="Normal"/>
    <w:link w:val="Style11Char"/>
    <w:qFormat/>
    <w:rsid w:val="009276FF"/>
    <w:rPr>
      <w:rFonts w:eastAsia="Times New Roman"/>
      <w:b/>
      <w:szCs w:val="20"/>
      <w:u w:val="thick"/>
    </w:rPr>
  </w:style>
  <w:style w:type="paragraph" w:customStyle="1" w:styleId="Style12">
    <w:name w:val="Style12"/>
    <w:basedOn w:val="Normal"/>
    <w:link w:val="Style12Char"/>
    <w:qFormat/>
    <w:rsid w:val="009276FF"/>
    <w:rPr>
      <w:rFonts w:eastAsia="Times New Roman"/>
      <w:b/>
      <w:u w:val="thick"/>
    </w:rPr>
  </w:style>
  <w:style w:type="character" w:customStyle="1" w:styleId="Style11Char">
    <w:name w:val="Style11 Char"/>
    <w:basedOn w:val="DefaultParagraphFont"/>
    <w:link w:val="Style11"/>
    <w:rsid w:val="009276FF"/>
    <w:rPr>
      <w:rFonts w:ascii="Calibri" w:eastAsia="Times New Roman" w:hAnsi="Calibri"/>
      <w:b/>
      <w:sz w:val="22"/>
      <w:szCs w:val="20"/>
      <w:u w:val="thick"/>
    </w:rPr>
  </w:style>
  <w:style w:type="character" w:customStyle="1" w:styleId="Style12Char">
    <w:name w:val="Style12 Char"/>
    <w:basedOn w:val="DefaultParagraphFont"/>
    <w:link w:val="Style12"/>
    <w:rsid w:val="009276FF"/>
    <w:rPr>
      <w:rFonts w:ascii="Calibri" w:eastAsia="Times New Roman" w:hAnsi="Calibri"/>
      <w:b/>
      <w:sz w:val="22"/>
      <w:u w:val="thick"/>
    </w:rPr>
  </w:style>
  <w:style w:type="character" w:customStyle="1" w:styleId="caps-label">
    <w:name w:val="caps-label"/>
    <w:basedOn w:val="DefaultParagraphFont"/>
    <w:rsid w:val="009276FF"/>
  </w:style>
  <w:style w:type="character" w:customStyle="1" w:styleId="wikiexternallink">
    <w:name w:val="wikiexternallink"/>
    <w:basedOn w:val="DefaultParagraphFont"/>
    <w:rsid w:val="009276FF"/>
  </w:style>
  <w:style w:type="character" w:customStyle="1" w:styleId="StyleStyleBoldUnderlineIntenseEmphasisUnderlineapple-style-s">
    <w:name w:val="Style Style Bold UnderlineIntense EmphasisUnderlineapple-style-s..."/>
    <w:basedOn w:val="DefaultParagraphFont"/>
    <w:rsid w:val="009276FF"/>
    <w:rPr>
      <w:b w:val="0"/>
      <w:bCs w:val="0"/>
      <w:sz w:val="22"/>
      <w:u w:val="single"/>
      <w:bdr w:val="none" w:sz="0" w:space="0" w:color="auto"/>
    </w:rPr>
  </w:style>
  <w:style w:type="paragraph" w:customStyle="1" w:styleId="blocktitle0">
    <w:name w:val="block title"/>
    <w:basedOn w:val="Normal"/>
    <w:link w:val="blocktitleChar0"/>
    <w:autoRedefine/>
    <w:qFormat/>
    <w:rsid w:val="009276FF"/>
    <w:pPr>
      <w:spacing w:after="240"/>
      <w:jc w:val="center"/>
      <w:outlineLvl w:val="0"/>
    </w:pPr>
    <w:rPr>
      <w:rFonts w:eastAsia="Calibri"/>
      <w:b/>
      <w:caps/>
      <w:sz w:val="28"/>
      <w:szCs w:val="28"/>
      <w:lang w:val="es-ES"/>
    </w:rPr>
  </w:style>
  <w:style w:type="character" w:customStyle="1" w:styleId="UnderlineCard">
    <w:name w:val="Underline Card"/>
    <w:uiPriority w:val="6"/>
    <w:qFormat/>
    <w:rsid w:val="009276FF"/>
    <w:rPr>
      <w:rFonts w:ascii="Arial" w:hAnsi="Arial"/>
      <w:b w:val="0"/>
      <w:bCs/>
      <w:sz w:val="20"/>
      <w:u w:val="single"/>
    </w:rPr>
  </w:style>
  <w:style w:type="character" w:customStyle="1" w:styleId="story-author">
    <w:name w:val="story-author"/>
    <w:basedOn w:val="DefaultParagraphFont"/>
    <w:rsid w:val="009276FF"/>
  </w:style>
  <w:style w:type="paragraph" w:customStyle="1" w:styleId="type">
    <w:name w:val="type"/>
    <w:basedOn w:val="Normal"/>
    <w:qFormat/>
    <w:rsid w:val="009276FF"/>
    <w:pPr>
      <w:spacing w:before="100" w:beforeAutospacing="1" w:after="100" w:afterAutospacing="1"/>
    </w:pPr>
    <w:rPr>
      <w:rFonts w:eastAsia="Times New Roman"/>
    </w:rPr>
  </w:style>
  <w:style w:type="character" w:customStyle="1" w:styleId="institution">
    <w:name w:val="institution"/>
    <w:basedOn w:val="DefaultParagraphFont"/>
    <w:rsid w:val="009276FF"/>
  </w:style>
  <w:style w:type="character" w:customStyle="1" w:styleId="abodyblack3">
    <w:name w:val="abodyblack3"/>
    <w:basedOn w:val="DefaultParagraphFont"/>
    <w:rsid w:val="009276FF"/>
  </w:style>
  <w:style w:type="paragraph" w:customStyle="1" w:styleId="UnderlineChar2CharChar">
    <w:name w:val="Underline Char2 Char Char"/>
    <w:basedOn w:val="Normal"/>
    <w:link w:val="UnderlineChar2CharCharChar"/>
    <w:qFormat/>
    <w:rsid w:val="009276FF"/>
    <w:rPr>
      <w:rFonts w:eastAsia="MS Mincho"/>
      <w:szCs w:val="20"/>
      <w:u w:val="single"/>
    </w:rPr>
  </w:style>
  <w:style w:type="character" w:customStyle="1" w:styleId="UnderlineChar2CharCharChar">
    <w:name w:val="Underline Char2 Char Char Char"/>
    <w:link w:val="UnderlineChar2CharChar"/>
    <w:rsid w:val="009276FF"/>
    <w:rPr>
      <w:rFonts w:ascii="Calibri" w:eastAsia="MS Mincho" w:hAnsi="Calibri"/>
      <w:sz w:val="22"/>
      <w:szCs w:val="20"/>
      <w:u w:val="single"/>
    </w:rPr>
  </w:style>
  <w:style w:type="character" w:customStyle="1" w:styleId="CharacterStyle1">
    <w:name w:val="Character Style 1"/>
    <w:rsid w:val="009276FF"/>
    <w:rPr>
      <w:sz w:val="20"/>
      <w:szCs w:val="20"/>
    </w:rPr>
  </w:style>
  <w:style w:type="character" w:customStyle="1" w:styleId="FontStyle177">
    <w:name w:val="Font Style177"/>
    <w:basedOn w:val="DefaultParagraphFont"/>
    <w:uiPriority w:val="99"/>
    <w:rsid w:val="009276FF"/>
    <w:rPr>
      <w:rFonts w:ascii="Times New Roman" w:hAnsi="Times New Roman" w:cs="Times New Roman"/>
      <w:sz w:val="20"/>
      <w:szCs w:val="20"/>
    </w:rPr>
  </w:style>
  <w:style w:type="character" w:customStyle="1" w:styleId="FontStyle173">
    <w:name w:val="Font Style173"/>
    <w:basedOn w:val="DefaultParagraphFont"/>
    <w:uiPriority w:val="99"/>
    <w:rsid w:val="009276FF"/>
    <w:rPr>
      <w:rFonts w:ascii="Times New Roman" w:hAnsi="Times New Roman" w:cs="Times New Roman"/>
      <w:sz w:val="14"/>
      <w:szCs w:val="14"/>
    </w:rPr>
  </w:style>
  <w:style w:type="character" w:customStyle="1" w:styleId="FontStyle151">
    <w:name w:val="Font Style151"/>
    <w:basedOn w:val="DefaultParagraphFont"/>
    <w:uiPriority w:val="99"/>
    <w:rsid w:val="009276FF"/>
    <w:rPr>
      <w:rFonts w:ascii="Arial Narrow" w:hAnsi="Arial Narrow" w:cs="Arial Narrow"/>
      <w:b/>
      <w:bCs/>
      <w:sz w:val="12"/>
      <w:szCs w:val="12"/>
    </w:rPr>
  </w:style>
  <w:style w:type="character" w:customStyle="1" w:styleId="FontStyle156">
    <w:name w:val="Font Style156"/>
    <w:basedOn w:val="DefaultParagraphFont"/>
    <w:uiPriority w:val="99"/>
    <w:rsid w:val="009276FF"/>
    <w:rPr>
      <w:rFonts w:ascii="Arial Narrow" w:hAnsi="Arial Narrow" w:cs="Arial Narrow"/>
      <w:sz w:val="8"/>
      <w:szCs w:val="8"/>
    </w:rPr>
  </w:style>
  <w:style w:type="character" w:customStyle="1" w:styleId="FontStyle160">
    <w:name w:val="Font Style160"/>
    <w:basedOn w:val="DefaultParagraphFont"/>
    <w:uiPriority w:val="99"/>
    <w:rsid w:val="009276FF"/>
    <w:rPr>
      <w:rFonts w:ascii="Times New Roman" w:hAnsi="Times New Roman" w:cs="Times New Roman"/>
      <w:b/>
      <w:bCs/>
      <w:sz w:val="20"/>
      <w:szCs w:val="20"/>
    </w:rPr>
  </w:style>
  <w:style w:type="character" w:customStyle="1" w:styleId="FontStyle178">
    <w:name w:val="Font Style178"/>
    <w:basedOn w:val="DefaultParagraphFont"/>
    <w:uiPriority w:val="99"/>
    <w:rsid w:val="009276FF"/>
    <w:rPr>
      <w:rFonts w:ascii="Times New Roman" w:hAnsi="Times New Roman" w:cs="Times New Roman"/>
      <w:sz w:val="18"/>
      <w:szCs w:val="18"/>
    </w:rPr>
  </w:style>
  <w:style w:type="paragraph" w:customStyle="1" w:styleId="Style14">
    <w:name w:val="Style14"/>
    <w:basedOn w:val="Normal"/>
    <w:uiPriority w:val="99"/>
    <w:qFormat/>
    <w:rsid w:val="009276FF"/>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9276FF"/>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9276FF"/>
    <w:rPr>
      <w:rFonts w:ascii="Times New Roman" w:hAnsi="Times New Roman" w:cs="Times New Roman"/>
      <w:sz w:val="12"/>
      <w:szCs w:val="12"/>
    </w:rPr>
  </w:style>
  <w:style w:type="paragraph" w:customStyle="1" w:styleId="Style9">
    <w:name w:val="Style9"/>
    <w:basedOn w:val="Normal"/>
    <w:uiPriority w:val="99"/>
    <w:qFormat/>
    <w:rsid w:val="009276FF"/>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9276FF"/>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9276FF"/>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9276FF"/>
    <w:rPr>
      <w:rFonts w:ascii="Times New Roman" w:hAnsi="Times New Roman" w:cs="Times New Roman"/>
      <w:sz w:val="16"/>
      <w:szCs w:val="16"/>
    </w:rPr>
  </w:style>
  <w:style w:type="character" w:customStyle="1" w:styleId="f">
    <w:name w:val="f"/>
    <w:basedOn w:val="DefaultParagraphFont"/>
    <w:rsid w:val="009276FF"/>
  </w:style>
  <w:style w:type="character" w:customStyle="1" w:styleId="TagsChar2">
    <w:name w:val="Tags Char2"/>
    <w:rsid w:val="009276FF"/>
    <w:rPr>
      <w:b/>
      <w:sz w:val="24"/>
    </w:rPr>
  </w:style>
  <w:style w:type="paragraph" w:customStyle="1" w:styleId="CardsFont6ptChar">
    <w:name w:val="Cards + Font: 6 pt Char"/>
    <w:basedOn w:val="Normal"/>
    <w:link w:val="CardsFont6ptCharChar"/>
    <w:qFormat/>
    <w:rsid w:val="009276FF"/>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9276FF"/>
    <w:rPr>
      <w:rFonts w:ascii="Calibri" w:eastAsia="Times New Roman" w:hAnsi="Calibri"/>
      <w:sz w:val="12"/>
    </w:rPr>
  </w:style>
  <w:style w:type="character" w:customStyle="1" w:styleId="FontStyle172">
    <w:name w:val="Font Style172"/>
    <w:basedOn w:val="DefaultParagraphFont"/>
    <w:uiPriority w:val="99"/>
    <w:rsid w:val="009276FF"/>
    <w:rPr>
      <w:rFonts w:ascii="Times New Roman" w:hAnsi="Times New Roman" w:cs="Times New Roman"/>
      <w:b/>
      <w:bCs/>
      <w:sz w:val="16"/>
      <w:szCs w:val="16"/>
    </w:rPr>
  </w:style>
  <w:style w:type="paragraph" w:customStyle="1" w:styleId="Style18">
    <w:name w:val="Style18"/>
    <w:basedOn w:val="Normal"/>
    <w:uiPriority w:val="99"/>
    <w:qFormat/>
    <w:rsid w:val="009276FF"/>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9276FF"/>
    <w:rPr>
      <w:rFonts w:ascii="Times New Roman" w:hAnsi="Times New Roman" w:cs="Times New Roman"/>
      <w:i/>
      <w:iCs/>
      <w:sz w:val="16"/>
      <w:szCs w:val="16"/>
    </w:rPr>
  </w:style>
  <w:style w:type="character" w:customStyle="1" w:styleId="FontStyle162">
    <w:name w:val="Font Style162"/>
    <w:basedOn w:val="DefaultParagraphFont"/>
    <w:uiPriority w:val="99"/>
    <w:rsid w:val="009276FF"/>
    <w:rPr>
      <w:rFonts w:ascii="Times New Roman" w:hAnsi="Times New Roman" w:cs="Times New Roman"/>
      <w:b/>
      <w:bCs/>
      <w:sz w:val="18"/>
      <w:szCs w:val="18"/>
    </w:rPr>
  </w:style>
  <w:style w:type="character" w:customStyle="1" w:styleId="FontStyle167">
    <w:name w:val="Font Style167"/>
    <w:basedOn w:val="DefaultParagraphFont"/>
    <w:uiPriority w:val="99"/>
    <w:rsid w:val="009276FF"/>
    <w:rPr>
      <w:rFonts w:ascii="Times New Roman" w:hAnsi="Times New Roman" w:cs="Times New Roman"/>
      <w:sz w:val="10"/>
      <w:szCs w:val="10"/>
    </w:rPr>
  </w:style>
  <w:style w:type="character" w:customStyle="1" w:styleId="FontStyle174">
    <w:name w:val="Font Style174"/>
    <w:basedOn w:val="DefaultParagraphFont"/>
    <w:uiPriority w:val="99"/>
    <w:rsid w:val="009276FF"/>
    <w:rPr>
      <w:rFonts w:ascii="Arial Narrow" w:hAnsi="Arial Narrow" w:cs="Arial Narrow"/>
      <w:b/>
      <w:bCs/>
      <w:sz w:val="18"/>
      <w:szCs w:val="18"/>
    </w:rPr>
  </w:style>
  <w:style w:type="paragraph" w:customStyle="1" w:styleId="Style47">
    <w:name w:val="Style47"/>
    <w:basedOn w:val="Normal"/>
    <w:uiPriority w:val="99"/>
    <w:qFormat/>
    <w:rsid w:val="009276FF"/>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9276FF"/>
    <w:rPr>
      <w:rFonts w:ascii="Times New Roman" w:hAnsi="Times New Roman" w:cs="Times New Roman"/>
      <w:sz w:val="12"/>
      <w:szCs w:val="12"/>
    </w:rPr>
  </w:style>
  <w:style w:type="paragraph" w:customStyle="1" w:styleId="Style24">
    <w:name w:val="Style24"/>
    <w:basedOn w:val="Normal"/>
    <w:uiPriority w:val="99"/>
    <w:qFormat/>
    <w:rsid w:val="009276FF"/>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9276FF"/>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9276FF"/>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9276FF"/>
    <w:rPr>
      <w:rFonts w:ascii="Times New Roman" w:hAnsi="Times New Roman" w:cs="Times New Roman"/>
      <w:b/>
      <w:bCs/>
      <w:sz w:val="18"/>
      <w:szCs w:val="18"/>
    </w:rPr>
  </w:style>
  <w:style w:type="paragraph" w:customStyle="1" w:styleId="Style21">
    <w:name w:val="Style21"/>
    <w:basedOn w:val="Normal"/>
    <w:uiPriority w:val="99"/>
    <w:qFormat/>
    <w:rsid w:val="009276FF"/>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9276FF"/>
    <w:pPr>
      <w:widowControl w:val="0"/>
      <w:autoSpaceDE w:val="0"/>
      <w:autoSpaceDN w:val="0"/>
      <w:adjustRightInd w:val="0"/>
      <w:spacing w:line="198" w:lineRule="exact"/>
    </w:pPr>
    <w:rPr>
      <w:rFonts w:eastAsia="Times New Roman"/>
    </w:rPr>
  </w:style>
  <w:style w:type="paragraph" w:customStyle="1" w:styleId="Standard">
    <w:name w:val="Standard"/>
    <w:qFormat/>
    <w:rsid w:val="009276FF"/>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9276FF"/>
    <w:rPr>
      <w:color w:val="000000"/>
      <w:sz w:val="32"/>
      <w:szCs w:val="32"/>
    </w:rPr>
  </w:style>
  <w:style w:type="paragraph" w:customStyle="1" w:styleId="Cardnon-underlined">
    <w:name w:val="Card non-underlined"/>
    <w:basedOn w:val="Normal"/>
    <w:link w:val="Cardnon-underlinedChar"/>
    <w:autoRedefine/>
    <w:uiPriority w:val="99"/>
    <w:qFormat/>
    <w:rsid w:val="009276FF"/>
    <w:rPr>
      <w:rFonts w:eastAsia="Times New Roman"/>
      <w:szCs w:val="20"/>
    </w:rPr>
  </w:style>
  <w:style w:type="character" w:customStyle="1" w:styleId="Cardnon-underlinedChar">
    <w:name w:val="Card non-underlined Char"/>
    <w:basedOn w:val="DefaultParagraphFont"/>
    <w:link w:val="Cardnon-underlined"/>
    <w:uiPriority w:val="99"/>
    <w:rsid w:val="009276FF"/>
    <w:rPr>
      <w:rFonts w:ascii="Calibri" w:eastAsia="Times New Roman" w:hAnsi="Calibri"/>
      <w:sz w:val="22"/>
      <w:szCs w:val="20"/>
    </w:rPr>
  </w:style>
  <w:style w:type="character" w:customStyle="1" w:styleId="TitleChar2">
    <w:name w:val="Title Char2"/>
    <w:basedOn w:val="DefaultParagraphFont"/>
    <w:uiPriority w:val="10"/>
    <w:qFormat/>
    <w:locked/>
    <w:rsid w:val="009276FF"/>
    <w:rPr>
      <w:b/>
      <w:bCs/>
      <w:u w:val="single"/>
    </w:rPr>
  </w:style>
  <w:style w:type="paragraph" w:styleId="TOC3">
    <w:name w:val="toc 3"/>
    <w:basedOn w:val="Normal"/>
    <w:next w:val="Normal"/>
    <w:autoRedefine/>
    <w:qFormat/>
    <w:rsid w:val="009276FF"/>
    <w:pPr>
      <w:ind w:left="400"/>
    </w:pPr>
    <w:rPr>
      <w:rFonts w:eastAsia="Times New Roman"/>
      <w:szCs w:val="20"/>
    </w:rPr>
  </w:style>
  <w:style w:type="paragraph" w:styleId="TOC4">
    <w:name w:val="toc 4"/>
    <w:basedOn w:val="Normal"/>
    <w:next w:val="Normal"/>
    <w:autoRedefine/>
    <w:rsid w:val="009276FF"/>
    <w:pPr>
      <w:ind w:left="600"/>
    </w:pPr>
    <w:rPr>
      <w:rFonts w:eastAsia="Times New Roman"/>
      <w:szCs w:val="20"/>
    </w:rPr>
  </w:style>
  <w:style w:type="paragraph" w:styleId="TOC5">
    <w:name w:val="toc 5"/>
    <w:basedOn w:val="Normal"/>
    <w:next w:val="Normal"/>
    <w:autoRedefine/>
    <w:rsid w:val="009276FF"/>
    <w:pPr>
      <w:ind w:left="800"/>
    </w:pPr>
    <w:rPr>
      <w:rFonts w:eastAsia="Times New Roman"/>
      <w:szCs w:val="20"/>
    </w:rPr>
  </w:style>
  <w:style w:type="paragraph" w:styleId="TOC6">
    <w:name w:val="toc 6"/>
    <w:basedOn w:val="Normal"/>
    <w:next w:val="Normal"/>
    <w:autoRedefine/>
    <w:rsid w:val="009276FF"/>
    <w:pPr>
      <w:ind w:left="1000"/>
    </w:pPr>
    <w:rPr>
      <w:rFonts w:eastAsia="Times New Roman"/>
      <w:szCs w:val="20"/>
    </w:rPr>
  </w:style>
  <w:style w:type="paragraph" w:styleId="TOC7">
    <w:name w:val="toc 7"/>
    <w:basedOn w:val="Normal"/>
    <w:next w:val="Normal"/>
    <w:autoRedefine/>
    <w:rsid w:val="009276FF"/>
    <w:pPr>
      <w:ind w:left="1200"/>
    </w:pPr>
    <w:rPr>
      <w:rFonts w:eastAsia="Times New Roman"/>
      <w:szCs w:val="20"/>
    </w:rPr>
  </w:style>
  <w:style w:type="paragraph" w:styleId="TOC8">
    <w:name w:val="toc 8"/>
    <w:basedOn w:val="Normal"/>
    <w:next w:val="Normal"/>
    <w:autoRedefine/>
    <w:rsid w:val="009276FF"/>
    <w:pPr>
      <w:ind w:left="1400"/>
    </w:pPr>
    <w:rPr>
      <w:rFonts w:eastAsia="Times New Roman"/>
      <w:szCs w:val="20"/>
    </w:rPr>
  </w:style>
  <w:style w:type="character" w:customStyle="1" w:styleId="allocatoragentsleft">
    <w:name w:val="al_locatoragentsleft"/>
    <w:basedOn w:val="DefaultParagraphFont"/>
    <w:rsid w:val="009276FF"/>
  </w:style>
  <w:style w:type="character" w:styleId="HTMLTypewriter">
    <w:name w:val="HTML Typewriter"/>
    <w:basedOn w:val="DefaultParagraphFont"/>
    <w:unhideWhenUsed/>
    <w:rsid w:val="009276FF"/>
    <w:rPr>
      <w:rFonts w:ascii="Courier New" w:eastAsia="Times New Roman" w:hAnsi="Courier New" w:cs="Courier New"/>
      <w:sz w:val="20"/>
      <w:szCs w:val="20"/>
    </w:rPr>
  </w:style>
  <w:style w:type="paragraph" w:customStyle="1" w:styleId="Carding">
    <w:name w:val="Carding"/>
    <w:basedOn w:val="Normal"/>
    <w:uiPriority w:val="99"/>
    <w:qFormat/>
    <w:rsid w:val="009276FF"/>
    <w:rPr>
      <w:rFonts w:eastAsia="Times New Roman"/>
      <w:sz w:val="18"/>
    </w:rPr>
  </w:style>
  <w:style w:type="character" w:customStyle="1" w:styleId="TagsChar1">
    <w:name w:val="Tags Char1"/>
    <w:basedOn w:val="DefaultParagraphFont"/>
    <w:rsid w:val="009276FF"/>
    <w:rPr>
      <w:rFonts w:ascii="Arial Narrow" w:hAnsi="Arial Narrow"/>
      <w:b/>
      <w:noProof w:val="0"/>
      <w:sz w:val="22"/>
      <w:szCs w:val="60"/>
      <w:lang w:val="en-US" w:eastAsia="en-US" w:bidi="ar-SA"/>
    </w:rPr>
  </w:style>
  <w:style w:type="character" w:customStyle="1" w:styleId="aunderline">
    <w:name w:val="aunderline"/>
    <w:basedOn w:val="DefaultParagraphFont"/>
    <w:qFormat/>
    <w:rsid w:val="009276FF"/>
    <w:rPr>
      <w:rFonts w:ascii="Times New Roman" w:hAnsi="Times New Roman"/>
      <w:sz w:val="20"/>
      <w:szCs w:val="24"/>
      <w:u w:val="thick"/>
    </w:rPr>
  </w:style>
  <w:style w:type="character" w:customStyle="1" w:styleId="tagChar1">
    <w:name w:val="tag Char1"/>
    <w:aliases w:val="Heading 2 Char1 Char Char Char Char"/>
    <w:basedOn w:val="DefaultParagraphFont"/>
    <w:rsid w:val="009276FF"/>
    <w:rPr>
      <w:b/>
      <w:noProof w:val="0"/>
      <w:sz w:val="24"/>
      <w:lang w:val="en-US" w:eastAsia="en-US" w:bidi="ar-SA"/>
    </w:rPr>
  </w:style>
  <w:style w:type="character" w:customStyle="1" w:styleId="tagChar2">
    <w:name w:val="tag Char2"/>
    <w:basedOn w:val="DefaultParagraphFont"/>
    <w:qFormat/>
    <w:rsid w:val="009276FF"/>
    <w:rPr>
      <w:b/>
      <w:noProof w:val="0"/>
      <w:sz w:val="24"/>
      <w:lang w:val="en-US" w:eastAsia="en-US" w:bidi="ar-SA"/>
    </w:rPr>
  </w:style>
  <w:style w:type="character" w:customStyle="1" w:styleId="Taggin-New">
    <w:name w:val="Taggin - New"/>
    <w:basedOn w:val="DefaultParagraphFont"/>
    <w:rsid w:val="009276FF"/>
    <w:rPr>
      <w:rFonts w:ascii="Arial Narrow" w:hAnsi="Arial Narrow"/>
      <w:b/>
      <w:sz w:val="22"/>
    </w:rPr>
  </w:style>
  <w:style w:type="character" w:customStyle="1" w:styleId="Boxing-New">
    <w:name w:val="Boxing - New"/>
    <w:basedOn w:val="DefaultParagraphFont"/>
    <w:rsid w:val="009276FF"/>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9276FF"/>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9276FF"/>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9276FF"/>
    <w:rPr>
      <w:rFonts w:ascii="Garamond" w:hAnsi="Garamond"/>
      <w:sz w:val="22"/>
      <w:szCs w:val="24"/>
      <w:u w:val="single"/>
      <w:lang w:val="en-US" w:eastAsia="en-US" w:bidi="ar-SA"/>
    </w:rPr>
  </w:style>
  <w:style w:type="paragraph" w:customStyle="1" w:styleId="Style2">
    <w:name w:val="Style2"/>
    <w:basedOn w:val="Heading4"/>
    <w:qFormat/>
    <w:rsid w:val="009276FF"/>
    <w:rPr>
      <w:rFonts w:eastAsia="Times New Roman" w:cs="Times New Roman"/>
      <w:iCs/>
      <w:caps/>
      <w:szCs w:val="20"/>
    </w:rPr>
  </w:style>
  <w:style w:type="character" w:customStyle="1" w:styleId="pagetitle">
    <w:name w:val="pagetitle"/>
    <w:basedOn w:val="DefaultParagraphFont"/>
    <w:rsid w:val="009276FF"/>
  </w:style>
  <w:style w:type="paragraph" w:customStyle="1" w:styleId="text">
    <w:name w:val="text"/>
    <w:basedOn w:val="Normal"/>
    <w:uiPriority w:val="99"/>
    <w:qFormat/>
    <w:rsid w:val="009276FF"/>
    <w:pPr>
      <w:spacing w:before="100" w:beforeAutospacing="1" w:after="100" w:afterAutospacing="1"/>
    </w:pPr>
    <w:rPr>
      <w:rFonts w:eastAsia="Times New Roman"/>
    </w:rPr>
  </w:style>
  <w:style w:type="character" w:customStyle="1" w:styleId="StyleUnderlineCharChar9ptBold1">
    <w:name w:val="Style Underline Char Char + 9 pt Bold1"/>
    <w:rsid w:val="009276FF"/>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9276FF"/>
    <w:rPr>
      <w:rFonts w:ascii="Times New Roman" w:hAnsi="Times New Roman"/>
      <w:sz w:val="20"/>
      <w:szCs w:val="24"/>
      <w:u w:val="single"/>
      <w:lang w:val="en-US" w:eastAsia="en-US" w:bidi="ar-SA"/>
    </w:rPr>
  </w:style>
  <w:style w:type="character" w:customStyle="1" w:styleId="Style9ptBoldUnderline">
    <w:name w:val="Style 9 pt Bold Underline"/>
    <w:rsid w:val="009276FF"/>
    <w:rPr>
      <w:b/>
      <w:bCs/>
      <w:sz w:val="20"/>
      <w:u w:val="single"/>
    </w:rPr>
  </w:style>
  <w:style w:type="paragraph" w:customStyle="1" w:styleId="StyleUnderline9pt0">
    <w:name w:val="Style Underline + 9 pt"/>
    <w:link w:val="StyleUnderline9ptChar"/>
    <w:qFormat/>
    <w:rsid w:val="009276FF"/>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9276FF"/>
    <w:rPr>
      <w:rFonts w:ascii="Arial" w:eastAsia="Times New Roman" w:hAnsi="Arial" w:cs="Times New Roman"/>
      <w:sz w:val="22"/>
      <w:szCs w:val="20"/>
      <w:u w:val="single"/>
    </w:rPr>
  </w:style>
  <w:style w:type="character" w:customStyle="1" w:styleId="StyleUnderlineChar1Bold">
    <w:name w:val="Style Underline Char1 + Bold"/>
    <w:rsid w:val="009276FF"/>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9276FF"/>
    <w:pPr>
      <w:widowControl w:val="0"/>
      <w:spacing w:after="0" w:line="240" w:lineRule="auto"/>
      <w:ind w:left="288" w:right="288"/>
    </w:pPr>
    <w:rPr>
      <w:rFonts w:ascii="Times New Roman" w:hAnsi="Times New Roman"/>
      <w:bCs/>
      <w:kern w:val="32"/>
      <w:sz w:val="16"/>
      <w:szCs w:val="20"/>
      <w:lang w:eastAsia="ar-SA"/>
    </w:rPr>
  </w:style>
  <w:style w:type="character" w:customStyle="1" w:styleId="Stylecard9ptChar">
    <w:name w:val="Style card + 9 pt Char"/>
    <w:basedOn w:val="cardChar"/>
    <w:link w:val="Stylecard9pt"/>
    <w:rsid w:val="009276FF"/>
    <w:rPr>
      <w:rFonts w:ascii="Times New Roman" w:hAnsi="Times New Roman"/>
      <w:bCs/>
      <w:kern w:val="32"/>
      <w:sz w:val="16"/>
      <w:szCs w:val="20"/>
      <w:lang w:eastAsia="ar-SA"/>
    </w:rPr>
  </w:style>
  <w:style w:type="character" w:customStyle="1" w:styleId="TagsCharCharChar">
    <w:name w:val="Tags Char Char Char"/>
    <w:basedOn w:val="DefaultParagraphFont"/>
    <w:rsid w:val="009276FF"/>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9276FF"/>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9276FF"/>
    <w:rPr>
      <w:rFonts w:ascii="Times" w:hAnsi="Times"/>
      <w:b w:val="0"/>
      <w:bCs/>
      <w:sz w:val="20"/>
      <w:u w:val="single"/>
    </w:rPr>
  </w:style>
  <w:style w:type="character" w:customStyle="1" w:styleId="blubigktbiz">
    <w:name w:val="blubigktbiz"/>
    <w:rsid w:val="009276FF"/>
  </w:style>
  <w:style w:type="paragraph" w:customStyle="1" w:styleId="StyleevidencetextBorderSinglesolidlineAuto05ptL">
    <w:name w:val="Style evidence text + Border: : (Single solid line Auto  0.5 pt L..."/>
    <w:basedOn w:val="evidencetext"/>
    <w:link w:val="StyleevidencetextBorderSinglesolidlineAuto05ptLChar"/>
    <w:qFormat/>
    <w:rsid w:val="009276FF"/>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9276FF"/>
    <w:rPr>
      <w:rFonts w:ascii="Calibri" w:hAnsi="Calibri"/>
      <w:color w:val="000000"/>
      <w:sz w:val="22"/>
      <w:lang w:val="x-none" w:eastAsia="x-none"/>
    </w:rPr>
  </w:style>
  <w:style w:type="character" w:customStyle="1" w:styleId="Style4CharChar">
    <w:name w:val="Style4 Char Char"/>
    <w:basedOn w:val="DefaultParagraphFont"/>
    <w:rsid w:val="009276FF"/>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9276FF"/>
    <w:rPr>
      <w:rFonts w:ascii="Times New Roman" w:hAnsi="Times New Roman" w:cs="Times New Roman"/>
      <w:sz w:val="16"/>
      <w:szCs w:val="16"/>
    </w:rPr>
  </w:style>
  <w:style w:type="character" w:customStyle="1" w:styleId="StyleEmphasisArial12ptBold">
    <w:name w:val="Style Emphasis + Arial 12 pt Bold"/>
    <w:rsid w:val="009276FF"/>
    <w:rPr>
      <w:rFonts w:ascii="Arial" w:hAnsi="Arial"/>
      <w:b/>
      <w:bCs/>
      <w:i/>
      <w:iCs/>
      <w:sz w:val="24"/>
    </w:rPr>
  </w:style>
  <w:style w:type="character" w:customStyle="1" w:styleId="super">
    <w:name w:val="super"/>
    <w:rsid w:val="009276FF"/>
  </w:style>
  <w:style w:type="character" w:customStyle="1" w:styleId="text30">
    <w:name w:val="text30"/>
    <w:rsid w:val="009276FF"/>
  </w:style>
  <w:style w:type="character" w:customStyle="1" w:styleId="uppercase">
    <w:name w:val="uppercase"/>
    <w:rsid w:val="009276FF"/>
  </w:style>
  <w:style w:type="character" w:customStyle="1" w:styleId="bodytext0">
    <w:name w:val="bodytext"/>
    <w:rsid w:val="009276FF"/>
  </w:style>
  <w:style w:type="character" w:customStyle="1" w:styleId="entry-title">
    <w:name w:val="entry-title"/>
    <w:rsid w:val="009276FF"/>
  </w:style>
  <w:style w:type="character" w:customStyle="1" w:styleId="BodyTextIndentChar1">
    <w:name w:val="Body Text Indent Char1"/>
    <w:basedOn w:val="DefaultParagraphFont"/>
    <w:uiPriority w:val="99"/>
    <w:semiHidden/>
    <w:rsid w:val="009276FF"/>
    <w:rPr>
      <w:rFonts w:ascii="Times New Roman" w:hAnsi="Times New Roman" w:cs="Times New Roman"/>
      <w:sz w:val="20"/>
    </w:rPr>
  </w:style>
  <w:style w:type="character" w:customStyle="1" w:styleId="Style6pt">
    <w:name w:val="Style 6 pt"/>
    <w:basedOn w:val="DefaultParagraphFont"/>
    <w:qFormat/>
    <w:rsid w:val="009276FF"/>
    <w:rPr>
      <w:sz w:val="12"/>
    </w:rPr>
  </w:style>
  <w:style w:type="character" w:customStyle="1" w:styleId="CiteCharCharCharCharCharChar">
    <w:name w:val="Cite Char Char Char Char Char Char"/>
    <w:basedOn w:val="DefaultParagraphFont"/>
    <w:rsid w:val="009276FF"/>
    <w:rPr>
      <w:b/>
      <w:noProof w:val="0"/>
      <w:sz w:val="22"/>
      <w:szCs w:val="24"/>
      <w:u w:val="single"/>
      <w:lang w:val="en-US" w:eastAsia="en-US" w:bidi="ar-SA"/>
    </w:rPr>
  </w:style>
  <w:style w:type="character" w:customStyle="1" w:styleId="mainbody1">
    <w:name w:val="mainbody1"/>
    <w:basedOn w:val="DefaultParagraphFont"/>
    <w:rsid w:val="009276FF"/>
    <w:rPr>
      <w:rFonts w:ascii="Verdana" w:hAnsi="Verdana" w:hint="default"/>
      <w:color w:val="000000"/>
      <w:sz w:val="22"/>
      <w:szCs w:val="22"/>
    </w:rPr>
  </w:style>
  <w:style w:type="character" w:customStyle="1" w:styleId="ssl4">
    <w:name w:val="ss_l4"/>
    <w:basedOn w:val="DefaultParagraphFont"/>
    <w:rsid w:val="009276FF"/>
  </w:style>
  <w:style w:type="paragraph" w:customStyle="1" w:styleId="StyleNormalWeb11ptUnderline">
    <w:name w:val="Style Normal (Web) + 11 pt Underline"/>
    <w:basedOn w:val="NormalWeb"/>
    <w:link w:val="StyleNormalWeb11ptUnderlineChar"/>
    <w:qFormat/>
    <w:rsid w:val="009276FF"/>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9276FF"/>
    <w:rPr>
      <w:rFonts w:ascii="Calibri" w:eastAsia="Calibri" w:hAnsi="Calibri" w:cs="Calibri"/>
      <w:sz w:val="22"/>
      <w:szCs w:val="22"/>
      <w:u w:val="single"/>
    </w:rPr>
  </w:style>
  <w:style w:type="character" w:customStyle="1" w:styleId="cit-first-element">
    <w:name w:val="cit-first-element"/>
    <w:basedOn w:val="DefaultParagraphFont"/>
    <w:rsid w:val="009276FF"/>
  </w:style>
  <w:style w:type="character" w:customStyle="1" w:styleId="title1">
    <w:name w:val="title1"/>
    <w:basedOn w:val="DefaultParagraphFont"/>
    <w:rsid w:val="009276FF"/>
  </w:style>
  <w:style w:type="character" w:customStyle="1" w:styleId="StyleThickunderline1">
    <w:name w:val="Style Thick underline1"/>
    <w:basedOn w:val="DefaultParagraphFont"/>
    <w:rsid w:val="009276FF"/>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9276FF"/>
    <w:rPr>
      <w:rFonts w:ascii="Georgia" w:hAnsi="Georgia"/>
    </w:rPr>
  </w:style>
  <w:style w:type="character" w:customStyle="1" w:styleId="FooterChar1">
    <w:name w:val="Footer Char1"/>
    <w:basedOn w:val="DefaultParagraphFont"/>
    <w:uiPriority w:val="99"/>
    <w:semiHidden/>
    <w:rsid w:val="009276FF"/>
    <w:rPr>
      <w:rFonts w:ascii="Georgia" w:hAnsi="Georgia"/>
    </w:rPr>
  </w:style>
  <w:style w:type="paragraph" w:customStyle="1" w:styleId="Underline20">
    <w:name w:val="Underline2"/>
    <w:basedOn w:val="Normal"/>
    <w:link w:val="Underline2Char"/>
    <w:autoRedefine/>
    <w:uiPriority w:val="4"/>
    <w:qFormat/>
    <w:rsid w:val="009276FF"/>
    <w:rPr>
      <w:b/>
      <w:u w:val="single"/>
    </w:rPr>
  </w:style>
  <w:style w:type="character" w:customStyle="1" w:styleId="Underline2Char">
    <w:name w:val="Underline2 Char"/>
    <w:basedOn w:val="DefaultParagraphFont"/>
    <w:link w:val="Underline20"/>
    <w:uiPriority w:val="4"/>
    <w:qFormat/>
    <w:rsid w:val="009276FF"/>
    <w:rPr>
      <w:rFonts w:ascii="Calibri" w:hAnsi="Calibri"/>
      <w:b/>
      <w:sz w:val="22"/>
      <w:u w:val="single"/>
    </w:rPr>
  </w:style>
  <w:style w:type="paragraph" w:customStyle="1" w:styleId="TableParagraph">
    <w:name w:val="Table Paragraph"/>
    <w:basedOn w:val="Normal"/>
    <w:uiPriority w:val="1"/>
    <w:qFormat/>
    <w:rsid w:val="009276FF"/>
    <w:pPr>
      <w:widowControl w:val="0"/>
    </w:pPr>
  </w:style>
  <w:style w:type="character" w:customStyle="1" w:styleId="UnderlineChar0">
    <w:name w:val="UnderlineChar"/>
    <w:rsid w:val="009276FF"/>
    <w:rPr>
      <w:sz w:val="24"/>
      <w:u w:val="single"/>
      <w:shd w:val="clear" w:color="auto" w:fill="auto"/>
    </w:rPr>
  </w:style>
  <w:style w:type="character" w:customStyle="1" w:styleId="foreground">
    <w:name w:val="foreground"/>
    <w:basedOn w:val="DefaultParagraphFont"/>
    <w:rsid w:val="009276FF"/>
  </w:style>
  <w:style w:type="paragraph" w:customStyle="1" w:styleId="StyleCircled11pt">
    <w:name w:val="Style Circled + 11 pt"/>
    <w:basedOn w:val="Normal"/>
    <w:link w:val="StyleCircled11ptChar"/>
    <w:qFormat/>
    <w:rsid w:val="009276FF"/>
    <w:rPr>
      <w:rFonts w:eastAsia="Times New Roman"/>
      <w:b/>
      <w:bCs/>
      <w:sz w:val="20"/>
      <w:u w:val="single"/>
    </w:rPr>
  </w:style>
  <w:style w:type="character" w:customStyle="1" w:styleId="StyleCircled11ptChar">
    <w:name w:val="Style Circled + 11 pt Char"/>
    <w:link w:val="StyleCircled11pt"/>
    <w:rsid w:val="009276FF"/>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9276FF"/>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9276FF"/>
    <w:rPr>
      <w:rFonts w:ascii="Times" w:eastAsia="Times New Roman" w:hAnsi="Times"/>
      <w:sz w:val="20"/>
      <w:szCs w:val="28"/>
      <w:u w:val="single"/>
    </w:rPr>
  </w:style>
  <w:style w:type="paragraph" w:customStyle="1" w:styleId="cite20">
    <w:name w:val="cite2"/>
    <w:basedOn w:val="Normal"/>
    <w:uiPriority w:val="99"/>
    <w:qFormat/>
    <w:rsid w:val="009276FF"/>
    <w:rPr>
      <w:rFonts w:eastAsia="Times New Roman"/>
      <w:color w:val="000000"/>
      <w:sz w:val="20"/>
      <w:szCs w:val="20"/>
    </w:rPr>
  </w:style>
  <w:style w:type="character" w:customStyle="1" w:styleId="postby">
    <w:name w:val="post_by"/>
    <w:basedOn w:val="DefaultParagraphFont"/>
    <w:rsid w:val="009276FF"/>
  </w:style>
  <w:style w:type="character" w:customStyle="1" w:styleId="Style11ptBorderSinglesolidlineAuto05ptLinewidth">
    <w:name w:val="Style 11 pt Border: : (Single solid line Auto  0.5 pt Line width)"/>
    <w:rsid w:val="009276FF"/>
    <w:rPr>
      <w:sz w:val="20"/>
      <w:bdr w:val="single" w:sz="4" w:space="0" w:color="auto" w:frame="1"/>
    </w:rPr>
  </w:style>
  <w:style w:type="character" w:customStyle="1" w:styleId="StyleUnderlineChar9ptBorderSinglesolidlineAuto0">
    <w:name w:val="Style Underline Char + 9 pt Border: : (Single solid line Auto  0..."/>
    <w:rsid w:val="009276FF"/>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9276F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276F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276F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276FF"/>
    <w:rPr>
      <w:sz w:val="20"/>
      <w:szCs w:val="24"/>
      <w:u w:val="single"/>
      <w:bdr w:val="single" w:sz="4" w:space="0" w:color="auto"/>
      <w:lang w:val="en-US" w:eastAsia="en-US" w:bidi="ar-SA"/>
    </w:rPr>
  </w:style>
  <w:style w:type="character" w:customStyle="1" w:styleId="StyleLatinGaramondUnderline">
    <w:name w:val="Style (Latin) Garamond Underline"/>
    <w:rsid w:val="009276FF"/>
    <w:rPr>
      <w:rFonts w:ascii="Times New Roman" w:hAnsi="Times New Roman"/>
      <w:sz w:val="20"/>
      <w:u w:val="single"/>
    </w:rPr>
  </w:style>
  <w:style w:type="character" w:customStyle="1" w:styleId="StyleLatinGaramond">
    <w:name w:val="Style (Latin) Garamond"/>
    <w:rsid w:val="009276FF"/>
    <w:rPr>
      <w:rFonts w:ascii="Times New Roman" w:hAnsi="Times New Roman"/>
      <w:sz w:val="20"/>
    </w:rPr>
  </w:style>
  <w:style w:type="character" w:customStyle="1" w:styleId="styletimesnewroman12ptbold0">
    <w:name w:val="styletimesnewroman12ptbold"/>
    <w:basedOn w:val="DefaultParagraphFont"/>
    <w:rsid w:val="009276FF"/>
  </w:style>
  <w:style w:type="character" w:customStyle="1" w:styleId="mainheading">
    <w:name w:val="mainheading"/>
    <w:basedOn w:val="DefaultParagraphFont"/>
    <w:rsid w:val="009276FF"/>
  </w:style>
  <w:style w:type="paragraph" w:customStyle="1" w:styleId="BoldandUnderlineChar2CharChar">
    <w:name w:val="Bold and Underline Char2 Char Char"/>
    <w:basedOn w:val="Normal"/>
    <w:link w:val="BoldandUnderlineChar2CharCharChar"/>
    <w:qFormat/>
    <w:rsid w:val="009276FF"/>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9276FF"/>
    <w:rPr>
      <w:rFonts w:ascii="Calibri" w:eastAsia="Times New Roman" w:hAnsi="Calibri"/>
      <w:b/>
      <w:sz w:val="22"/>
      <w:u w:val="single"/>
    </w:rPr>
  </w:style>
  <w:style w:type="character" w:customStyle="1" w:styleId="StyleUnderlineChar9ptChar">
    <w:name w:val="Style Underline Char + 9 pt Char"/>
    <w:basedOn w:val="UnderlineCharChar"/>
    <w:rsid w:val="009276FF"/>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9276FF"/>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9276FF"/>
    <w:rPr>
      <w:sz w:val="16"/>
    </w:rPr>
  </w:style>
  <w:style w:type="paragraph" w:customStyle="1" w:styleId="Reduce8pt">
    <w:name w:val="Reduce 8pt"/>
    <w:basedOn w:val="Normal"/>
    <w:link w:val="Reduce8ptCharChar"/>
    <w:qFormat/>
    <w:rsid w:val="009276FF"/>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9276FF"/>
    <w:rPr>
      <w:rFonts w:ascii="Arial" w:hAnsi="Arial" w:cs="Arial"/>
      <w:sz w:val="22"/>
    </w:rPr>
  </w:style>
  <w:style w:type="character" w:customStyle="1" w:styleId="boldciteChar4">
    <w:name w:val="bold cite Char4"/>
    <w:link w:val="boldcite"/>
    <w:locked/>
    <w:rsid w:val="009276FF"/>
    <w:rPr>
      <w:rFonts w:eastAsia="Times New Roman" w:cs="Times New Roman"/>
      <w:b/>
      <w:color w:val="000000"/>
      <w:sz w:val="20"/>
      <w:u w:val="thick" w:color="000000"/>
    </w:rPr>
  </w:style>
  <w:style w:type="paragraph" w:customStyle="1" w:styleId="boldcite">
    <w:name w:val="bold cite"/>
    <w:basedOn w:val="Normal"/>
    <w:link w:val="boldciteChar4"/>
    <w:qFormat/>
    <w:rsid w:val="009276FF"/>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9276FF"/>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9276FF"/>
    <w:rPr>
      <w:rFonts w:eastAsia="Calibri"/>
      <w:b/>
    </w:rPr>
  </w:style>
  <w:style w:type="character" w:customStyle="1" w:styleId="HeadingsBaseChar">
    <w:name w:val="Headings Base Char"/>
    <w:basedOn w:val="DefaultParagraphFont"/>
    <w:link w:val="HeadingsBase"/>
    <w:locked/>
    <w:rsid w:val="009276FF"/>
    <w:rPr>
      <w:rFonts w:ascii="Times New Roman" w:hAnsi="Times New Roman" w:cs="Times New Roman"/>
      <w:b/>
      <w:sz w:val="32"/>
    </w:rPr>
  </w:style>
  <w:style w:type="paragraph" w:customStyle="1" w:styleId="HeadingsBase">
    <w:name w:val="Headings Base"/>
    <w:basedOn w:val="Normal"/>
    <w:link w:val="HeadingsBaseChar"/>
    <w:qFormat/>
    <w:rsid w:val="009276FF"/>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9276FF"/>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9276FF"/>
    <w:pPr>
      <w:spacing w:line="480" w:lineRule="auto"/>
      <w:ind w:firstLine="720"/>
    </w:pPr>
    <w:rPr>
      <w:rFonts w:eastAsia="Calibri"/>
    </w:rPr>
  </w:style>
  <w:style w:type="paragraph" w:customStyle="1" w:styleId="SchoolBlockQuote">
    <w:name w:val="School Block Quote"/>
    <w:basedOn w:val="SchoolPaper"/>
    <w:qFormat/>
    <w:rsid w:val="009276FF"/>
  </w:style>
  <w:style w:type="paragraph" w:customStyle="1" w:styleId="SchoolWorksCited">
    <w:name w:val="School Works Cited"/>
    <w:basedOn w:val="SchoolPaper"/>
    <w:qFormat/>
    <w:rsid w:val="009276FF"/>
  </w:style>
  <w:style w:type="paragraph" w:customStyle="1" w:styleId="BlockQuote">
    <w:name w:val="Block Quote"/>
    <w:basedOn w:val="Normal"/>
    <w:qFormat/>
    <w:rsid w:val="009276FF"/>
    <w:pPr>
      <w:ind w:left="720" w:right="720"/>
    </w:pPr>
    <w:rPr>
      <w:rFonts w:eastAsia="Calibri"/>
    </w:rPr>
  </w:style>
  <w:style w:type="paragraph" w:customStyle="1" w:styleId="PaperBody">
    <w:name w:val="Paper Body"/>
    <w:basedOn w:val="Normal"/>
    <w:qFormat/>
    <w:rsid w:val="009276FF"/>
    <w:pPr>
      <w:spacing w:line="480" w:lineRule="auto"/>
      <w:ind w:firstLine="720"/>
    </w:pPr>
    <w:rPr>
      <w:rFonts w:eastAsia="Calibri"/>
    </w:rPr>
  </w:style>
  <w:style w:type="paragraph" w:customStyle="1" w:styleId="PaperCitation">
    <w:name w:val="Paper Citation"/>
    <w:basedOn w:val="Normal"/>
    <w:qFormat/>
    <w:rsid w:val="009276FF"/>
    <w:pPr>
      <w:spacing w:line="480" w:lineRule="auto"/>
      <w:ind w:left="720" w:hanging="720"/>
    </w:pPr>
    <w:rPr>
      <w:rFonts w:eastAsia="Calibri"/>
    </w:rPr>
  </w:style>
  <w:style w:type="character" w:customStyle="1" w:styleId="hatChar">
    <w:name w:val="hat Char"/>
    <w:basedOn w:val="DefaultParagraphFont"/>
    <w:link w:val="hat"/>
    <w:locked/>
    <w:rsid w:val="009276FF"/>
    <w:rPr>
      <w:rFonts w:ascii="Calibri" w:eastAsia="Times New Roman" w:hAnsi="Calibri"/>
      <w:b/>
      <w:bCs/>
      <w:sz w:val="32"/>
      <w:u w:val="single"/>
      <w:lang w:bidi="en-US"/>
    </w:rPr>
  </w:style>
  <w:style w:type="paragraph" w:customStyle="1" w:styleId="WW-Default">
    <w:name w:val="WW-Default"/>
    <w:qFormat/>
    <w:rsid w:val="009276FF"/>
    <w:pPr>
      <w:suppressAutoHyphens/>
    </w:pPr>
    <w:rPr>
      <w:rFonts w:ascii="Georgia" w:eastAsia="Calibri" w:hAnsi="Georgia" w:cs="Calibri"/>
      <w:sz w:val="22"/>
      <w:szCs w:val="22"/>
      <w:lang w:eastAsia="ar-SA"/>
    </w:rPr>
  </w:style>
  <w:style w:type="paragraph" w:customStyle="1" w:styleId="B-TagCite">
    <w:name w:val="B-TagCite"/>
    <w:qFormat/>
    <w:rsid w:val="009276FF"/>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9276FF"/>
    <w:rPr>
      <w:rFonts w:ascii="Times New Roman" w:hAnsi="Times New Roman" w:cs="Times New Roman"/>
      <w:b/>
      <w:sz w:val="20"/>
    </w:rPr>
  </w:style>
  <w:style w:type="paragraph" w:customStyle="1" w:styleId="MicroText">
    <w:name w:val="MicroText"/>
    <w:basedOn w:val="Normal"/>
    <w:next w:val="Normal"/>
    <w:link w:val="MicroTextChar"/>
    <w:qFormat/>
    <w:rsid w:val="009276FF"/>
    <w:rPr>
      <w:rFonts w:ascii="Arial Narrow" w:hAnsi="Arial Narrow"/>
      <w:sz w:val="12"/>
    </w:rPr>
  </w:style>
  <w:style w:type="paragraph" w:customStyle="1" w:styleId="indent">
    <w:name w:val="indent"/>
    <w:basedOn w:val="Normal"/>
    <w:qFormat/>
    <w:rsid w:val="009276FF"/>
    <w:pPr>
      <w:spacing w:before="100" w:beforeAutospacing="1" w:after="100" w:afterAutospacing="1"/>
    </w:pPr>
    <w:rPr>
      <w:rFonts w:eastAsia="Times New Roman"/>
    </w:rPr>
  </w:style>
  <w:style w:type="paragraph" w:customStyle="1" w:styleId="PageHeaderLine1">
    <w:name w:val="PageHeaderLine1"/>
    <w:basedOn w:val="Normal"/>
    <w:qFormat/>
    <w:rsid w:val="009276FF"/>
    <w:pPr>
      <w:tabs>
        <w:tab w:val="right" w:pos="10800"/>
      </w:tabs>
    </w:pPr>
    <w:rPr>
      <w:rFonts w:eastAsia="Calibri"/>
      <w:b/>
    </w:rPr>
  </w:style>
  <w:style w:type="paragraph" w:customStyle="1" w:styleId="PageHeaderLine2">
    <w:name w:val="PageHeaderLine2"/>
    <w:basedOn w:val="Normal"/>
    <w:next w:val="Normal"/>
    <w:link w:val="PageHeaderLine2Char"/>
    <w:qFormat/>
    <w:rsid w:val="009276FF"/>
    <w:pPr>
      <w:tabs>
        <w:tab w:val="right" w:pos="10800"/>
      </w:tabs>
      <w:spacing w:line="480" w:lineRule="auto"/>
    </w:pPr>
    <w:rPr>
      <w:rFonts w:eastAsia="Calibri"/>
      <w:b/>
    </w:rPr>
  </w:style>
  <w:style w:type="character" w:customStyle="1" w:styleId="styleboldunderline">
    <w:name w:val="styleboldunderline"/>
    <w:basedOn w:val="DefaultParagraphFont"/>
    <w:rsid w:val="009276FF"/>
  </w:style>
  <w:style w:type="character" w:customStyle="1" w:styleId="box">
    <w:name w:val="box"/>
    <w:basedOn w:val="DefaultParagraphFont"/>
    <w:rsid w:val="009276FF"/>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9276FF"/>
    <w:rPr>
      <w:rFonts w:ascii="Arial Narrow" w:hAnsi="Arial Narrow" w:cs="Arial Narrow" w:hint="default"/>
      <w:sz w:val="18"/>
      <w:szCs w:val="18"/>
    </w:rPr>
  </w:style>
  <w:style w:type="character" w:customStyle="1" w:styleId="FontStyle14">
    <w:name w:val="Font Style14"/>
    <w:basedOn w:val="DefaultParagraphFont"/>
    <w:uiPriority w:val="99"/>
    <w:rsid w:val="009276FF"/>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9276FF"/>
    <w:rPr>
      <w:rFonts w:ascii="Arial Narrow" w:hAnsi="Arial Narrow" w:cs="Arial Narrow" w:hint="default"/>
      <w:b/>
      <w:bCs/>
      <w:sz w:val="10"/>
      <w:szCs w:val="10"/>
    </w:rPr>
  </w:style>
  <w:style w:type="character" w:customStyle="1" w:styleId="CardTagandCiteChar">
    <w:name w:val="Card Tag and Cite Char"/>
    <w:basedOn w:val="DefaultParagraphFont"/>
    <w:rsid w:val="009276FF"/>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9276FF"/>
    <w:rPr>
      <w:rFonts w:ascii="Arial Narrow" w:hAnsi="Arial Narrow"/>
      <w:b/>
      <w:color w:val="000000"/>
      <w:sz w:val="22"/>
      <w:szCs w:val="22"/>
      <w:u w:val="single"/>
    </w:rPr>
  </w:style>
  <w:style w:type="character" w:customStyle="1" w:styleId="SmallText0">
    <w:name w:val="SmallText"/>
    <w:rsid w:val="009276FF"/>
    <w:rPr>
      <w:color w:val="000000"/>
    </w:rPr>
  </w:style>
  <w:style w:type="character" w:customStyle="1" w:styleId="CitesChar1">
    <w:name w:val="Cites Char1"/>
    <w:basedOn w:val="DefaultParagraphFont"/>
    <w:rsid w:val="009276FF"/>
    <w:rPr>
      <w:b/>
      <w:bCs w:val="0"/>
      <w:szCs w:val="24"/>
      <w:u w:val="single"/>
      <w:lang w:val="en-US" w:eastAsia="en-US" w:bidi="ar-SA"/>
    </w:rPr>
  </w:style>
  <w:style w:type="character" w:customStyle="1" w:styleId="CardUnderlinedChar">
    <w:name w:val="Card Underlined Char"/>
    <w:basedOn w:val="DefaultParagraphFont"/>
    <w:rsid w:val="009276FF"/>
    <w:rPr>
      <w:rFonts w:ascii="Arial Narrow" w:hAnsi="Arial Narrow" w:hint="default"/>
      <w:sz w:val="22"/>
      <w:szCs w:val="24"/>
      <w:u w:val="single"/>
      <w:lang w:val="en-US" w:eastAsia="en-US" w:bidi="ar-SA"/>
    </w:rPr>
  </w:style>
  <w:style w:type="character" w:customStyle="1" w:styleId="underline3">
    <w:name w:val="underline3"/>
    <w:basedOn w:val="underline2"/>
    <w:rsid w:val="009276FF"/>
    <w:rPr>
      <w:rFonts w:ascii="Arial" w:hAnsi="Arial"/>
      <w:sz w:val="18"/>
      <w:u w:val="single"/>
      <w:bdr w:val="none" w:sz="0" w:space="0" w:color="auto" w:frame="1"/>
      <w:shd w:val="clear" w:color="auto" w:fill="FFFF00"/>
    </w:rPr>
  </w:style>
  <w:style w:type="character" w:customStyle="1" w:styleId="menu">
    <w:name w:val="menu"/>
    <w:basedOn w:val="DefaultParagraphFont"/>
    <w:rsid w:val="009276FF"/>
  </w:style>
  <w:style w:type="character" w:customStyle="1" w:styleId="itxtrst">
    <w:name w:val="itxtrst"/>
    <w:rsid w:val="009276FF"/>
  </w:style>
  <w:style w:type="character" w:customStyle="1" w:styleId="A-Underlining">
    <w:name w:val="A-Underlining"/>
    <w:basedOn w:val="DefaultParagraphFont"/>
    <w:rsid w:val="009276FF"/>
    <w:rPr>
      <w:rFonts w:ascii="Garamond" w:hAnsi="Garamond" w:hint="default"/>
      <w:color w:val="auto"/>
      <w:sz w:val="24"/>
      <w:u w:val="single"/>
    </w:rPr>
  </w:style>
  <w:style w:type="character" w:customStyle="1" w:styleId="StyleUnderlineBold0">
    <w:name w:val="Style Underline + Bold"/>
    <w:rsid w:val="009276FF"/>
    <w:rPr>
      <w:b/>
      <w:bCs/>
      <w:u w:val="single"/>
    </w:rPr>
  </w:style>
  <w:style w:type="character" w:customStyle="1" w:styleId="Underline-Highlighted">
    <w:name w:val="Underline-Highlighted"/>
    <w:uiPriority w:val="1"/>
    <w:qFormat/>
    <w:rsid w:val="009276FF"/>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9276FF"/>
  </w:style>
  <w:style w:type="character" w:customStyle="1" w:styleId="newsmain">
    <w:name w:val="news_main"/>
    <w:basedOn w:val="DefaultParagraphFont"/>
    <w:rsid w:val="009276FF"/>
  </w:style>
  <w:style w:type="character" w:customStyle="1" w:styleId="AuthorDate0">
    <w:name w:val="Author Date"/>
    <w:rsid w:val="009276FF"/>
    <w:rPr>
      <w:b/>
      <w:bCs w:val="0"/>
      <w:sz w:val="24"/>
      <w:u w:val="thick"/>
    </w:rPr>
  </w:style>
  <w:style w:type="character" w:customStyle="1" w:styleId="red">
    <w:name w:val="red"/>
    <w:basedOn w:val="DefaultParagraphFont"/>
    <w:rsid w:val="009276FF"/>
  </w:style>
  <w:style w:type="character" w:customStyle="1" w:styleId="at">
    <w:name w:val="at"/>
    <w:rsid w:val="009276FF"/>
  </w:style>
  <w:style w:type="character" w:customStyle="1" w:styleId="org">
    <w:name w:val="org"/>
    <w:rsid w:val="009276FF"/>
  </w:style>
  <w:style w:type="character" w:customStyle="1" w:styleId="pnumber">
    <w:name w:val="pnumber"/>
    <w:rsid w:val="009276FF"/>
  </w:style>
  <w:style w:type="character" w:customStyle="1" w:styleId="ital">
    <w:name w:val="ital"/>
    <w:rsid w:val="009276FF"/>
  </w:style>
  <w:style w:type="character" w:customStyle="1" w:styleId="orgdiv">
    <w:name w:val="orgdiv"/>
    <w:rsid w:val="009276FF"/>
  </w:style>
  <w:style w:type="character" w:customStyle="1" w:styleId="orgname">
    <w:name w:val="orgname"/>
    <w:rsid w:val="009276FF"/>
  </w:style>
  <w:style w:type="character" w:customStyle="1" w:styleId="city">
    <w:name w:val="city"/>
    <w:rsid w:val="009276FF"/>
  </w:style>
  <w:style w:type="character" w:customStyle="1" w:styleId="state">
    <w:name w:val="state"/>
    <w:rsid w:val="009276FF"/>
  </w:style>
  <w:style w:type="character" w:customStyle="1" w:styleId="country">
    <w:name w:val="country"/>
    <w:rsid w:val="009276FF"/>
  </w:style>
  <w:style w:type="character" w:customStyle="1" w:styleId="articletitle">
    <w:name w:val="articletitle"/>
    <w:rsid w:val="009276FF"/>
    <w:rPr>
      <w:rFonts w:ascii="Times New Roman" w:hAnsi="Times New Roman" w:cs="Times New Roman" w:hint="default"/>
    </w:rPr>
  </w:style>
  <w:style w:type="character" w:customStyle="1" w:styleId="6pointChar">
    <w:name w:val="6 point Char"/>
    <w:rsid w:val="009276FF"/>
    <w:rPr>
      <w:rFonts w:ascii="Times New Roman" w:hAnsi="Times New Roman" w:cs="Times New Roman" w:hint="default"/>
      <w:sz w:val="12"/>
      <w:lang w:val="en-US" w:eastAsia="en-US"/>
    </w:rPr>
  </w:style>
  <w:style w:type="character" w:customStyle="1" w:styleId="StyleThickunderline">
    <w:name w:val="Style Thick underline"/>
    <w:qFormat/>
    <w:rsid w:val="009276FF"/>
    <w:rPr>
      <w:u w:val="thick"/>
    </w:rPr>
  </w:style>
  <w:style w:type="character" w:customStyle="1" w:styleId="Box0">
    <w:name w:val="Box!"/>
    <w:rsid w:val="009276FF"/>
    <w:rPr>
      <w:rFonts w:ascii="Garamond" w:hAnsi="Garamond" w:hint="default"/>
      <w:sz w:val="24"/>
      <w:u w:val="single"/>
      <w:bdr w:val="single" w:sz="4" w:space="0" w:color="auto" w:frame="1"/>
    </w:rPr>
  </w:style>
  <w:style w:type="character" w:customStyle="1" w:styleId="citechar1">
    <w:name w:val="citechar"/>
    <w:basedOn w:val="DefaultParagraphFont"/>
    <w:rsid w:val="009276FF"/>
  </w:style>
  <w:style w:type="character" w:customStyle="1" w:styleId="underlinechar2">
    <w:name w:val="underlinechar"/>
    <w:basedOn w:val="DefaultParagraphFont"/>
    <w:rsid w:val="009276FF"/>
  </w:style>
  <w:style w:type="character" w:customStyle="1" w:styleId="CardUnderlineChar">
    <w:name w:val="Card Underline Char"/>
    <w:rsid w:val="009276FF"/>
    <w:rPr>
      <w:szCs w:val="24"/>
      <w:u w:val="single"/>
      <w:lang w:val="en-US" w:eastAsia="en-US" w:bidi="ar-SA"/>
    </w:rPr>
  </w:style>
  <w:style w:type="character" w:customStyle="1" w:styleId="tagciteChar">
    <w:name w:val="tag/cite Char"/>
    <w:basedOn w:val="DefaultParagraphFont"/>
    <w:rsid w:val="009276FF"/>
    <w:rPr>
      <w:b/>
      <w:bCs w:val="0"/>
      <w:sz w:val="24"/>
      <w:lang w:val="en-US" w:eastAsia="en-US" w:bidi="ar-SA"/>
    </w:rPr>
  </w:style>
  <w:style w:type="character" w:customStyle="1" w:styleId="8pointChar">
    <w:name w:val="8 point Char"/>
    <w:basedOn w:val="DefaultParagraphFont"/>
    <w:rsid w:val="009276FF"/>
    <w:rPr>
      <w:sz w:val="16"/>
      <w:lang w:val="en-US" w:eastAsia="en-US" w:bidi="ar-SA"/>
    </w:rPr>
  </w:style>
  <w:style w:type="character" w:customStyle="1" w:styleId="BoldText12pt">
    <w:name w:val="Bold Text 12 pt"/>
    <w:rsid w:val="009276FF"/>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9276FF"/>
  </w:style>
  <w:style w:type="table" w:styleId="TableGrid">
    <w:name w:val="Table Grid"/>
    <w:basedOn w:val="TableNormal"/>
    <w:rsid w:val="009276F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9276FF"/>
    <w:rPr>
      <w:b/>
      <w:bCs w:val="0"/>
      <w:sz w:val="24"/>
      <w:lang w:val="en-US" w:eastAsia="en-US" w:bidi="ar-SA"/>
    </w:rPr>
  </w:style>
  <w:style w:type="character" w:customStyle="1" w:styleId="Mention11">
    <w:name w:val="Mention11"/>
    <w:basedOn w:val="DefaultParagraphFont"/>
    <w:uiPriority w:val="99"/>
    <w:semiHidden/>
    <w:unhideWhenUsed/>
    <w:rsid w:val="009276FF"/>
    <w:rPr>
      <w:color w:val="2B579A"/>
      <w:shd w:val="clear" w:color="auto" w:fill="E6E6E6"/>
    </w:rPr>
  </w:style>
  <w:style w:type="character" w:customStyle="1" w:styleId="Emph">
    <w:name w:val="Emph"/>
    <w:basedOn w:val="DefaultParagraphFont"/>
    <w:uiPriority w:val="1"/>
    <w:qFormat/>
    <w:rsid w:val="009276FF"/>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9276FF"/>
  </w:style>
  <w:style w:type="character" w:customStyle="1" w:styleId="Mention2">
    <w:name w:val="Mention2"/>
    <w:basedOn w:val="DefaultParagraphFont"/>
    <w:uiPriority w:val="99"/>
    <w:semiHidden/>
    <w:unhideWhenUsed/>
    <w:rsid w:val="009276FF"/>
    <w:rPr>
      <w:color w:val="2B579A"/>
      <w:shd w:val="clear" w:color="auto" w:fill="E6E6E6"/>
    </w:rPr>
  </w:style>
  <w:style w:type="paragraph" w:customStyle="1" w:styleId="FlashTag">
    <w:name w:val="FlashTag"/>
    <w:basedOn w:val="Normal"/>
    <w:link w:val="FlashTagChar"/>
    <w:autoRedefine/>
    <w:uiPriority w:val="4"/>
    <w:qFormat/>
    <w:rsid w:val="009276FF"/>
    <w:rPr>
      <w:rFonts w:asciiTheme="majorHAnsi" w:hAnsiTheme="majorHAnsi"/>
      <w:b/>
      <w:sz w:val="28"/>
    </w:rPr>
  </w:style>
  <w:style w:type="character" w:customStyle="1" w:styleId="FlashTagChar">
    <w:name w:val="FlashTag Char"/>
    <w:basedOn w:val="DefaultParagraphFont"/>
    <w:link w:val="FlashTag"/>
    <w:uiPriority w:val="4"/>
    <w:rsid w:val="009276FF"/>
    <w:rPr>
      <w:rFonts w:asciiTheme="majorHAnsi" w:hAnsiTheme="majorHAnsi"/>
      <w:b/>
      <w:sz w:val="28"/>
    </w:rPr>
  </w:style>
  <w:style w:type="paragraph" w:customStyle="1" w:styleId="Warrant">
    <w:name w:val="Warrant"/>
    <w:autoRedefine/>
    <w:uiPriority w:val="4"/>
    <w:qFormat/>
    <w:rsid w:val="009276FF"/>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9276FF"/>
  </w:style>
  <w:style w:type="character" w:customStyle="1" w:styleId="m-8793234324905335251gmail-style13ptbold">
    <w:name w:val="m_-8793234324905335251gmail-style13ptbold"/>
    <w:basedOn w:val="DefaultParagraphFont"/>
    <w:rsid w:val="009276FF"/>
  </w:style>
  <w:style w:type="character" w:customStyle="1" w:styleId="EndnoteTextChar">
    <w:name w:val="Endnote Text Char"/>
    <w:basedOn w:val="DefaultParagraphFont"/>
    <w:link w:val="EndnoteText"/>
    <w:locked/>
    <w:rsid w:val="009276FF"/>
    <w:rPr>
      <w:rFonts w:ascii="Georgia" w:eastAsia="Times New Roman" w:hAnsi="Georgia"/>
      <w:szCs w:val="20"/>
    </w:rPr>
  </w:style>
  <w:style w:type="paragraph" w:styleId="EndnoteText">
    <w:name w:val="endnote text"/>
    <w:basedOn w:val="Normal"/>
    <w:link w:val="EndnoteTextChar"/>
    <w:unhideWhenUsed/>
    <w:rsid w:val="009276FF"/>
    <w:rPr>
      <w:rFonts w:ascii="Georgia" w:eastAsia="Times New Roman" w:hAnsi="Georgia"/>
      <w:sz w:val="24"/>
      <w:szCs w:val="20"/>
    </w:rPr>
  </w:style>
  <w:style w:type="character" w:customStyle="1" w:styleId="EndnoteTextChar1">
    <w:name w:val="Endnote Text Char1"/>
    <w:basedOn w:val="DefaultParagraphFont"/>
    <w:semiHidden/>
    <w:rsid w:val="009276FF"/>
    <w:rPr>
      <w:rFonts w:ascii="Calibri" w:hAnsi="Calibri"/>
      <w:sz w:val="20"/>
      <w:szCs w:val="20"/>
    </w:rPr>
  </w:style>
  <w:style w:type="character" w:customStyle="1" w:styleId="DateChar1">
    <w:name w:val="Date Char1"/>
    <w:basedOn w:val="DefaultParagraphFont"/>
    <w:uiPriority w:val="99"/>
    <w:rsid w:val="009276FF"/>
    <w:rPr>
      <w:rFonts w:ascii="Calibri" w:hAnsi="Calibri"/>
      <w:sz w:val="22"/>
    </w:rPr>
  </w:style>
  <w:style w:type="character" w:customStyle="1" w:styleId="BodyTextFirstIndentChar">
    <w:name w:val="Body Text First Indent Char"/>
    <w:basedOn w:val="BodyTextChar"/>
    <w:link w:val="BodyTextFirstIndent"/>
    <w:locked/>
    <w:rsid w:val="009276FF"/>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9276FF"/>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9276FF"/>
    <w:rPr>
      <w:rFonts w:ascii="Calibri" w:hAnsi="Calibri"/>
      <w:sz w:val="22"/>
    </w:rPr>
  </w:style>
  <w:style w:type="character" w:customStyle="1" w:styleId="BodyTextIndent2Char1">
    <w:name w:val="Body Text Indent 2 Char1"/>
    <w:basedOn w:val="DefaultParagraphFont"/>
    <w:semiHidden/>
    <w:rsid w:val="009276FF"/>
    <w:rPr>
      <w:rFonts w:ascii="Calibri" w:hAnsi="Calibri" w:cs="Calibri"/>
    </w:rPr>
  </w:style>
  <w:style w:type="character" w:customStyle="1" w:styleId="PlainTextChar1">
    <w:name w:val="Plain Text Char1"/>
    <w:basedOn w:val="DefaultParagraphFont"/>
    <w:semiHidden/>
    <w:rsid w:val="009276FF"/>
    <w:rPr>
      <w:rFonts w:ascii="Consolas" w:hAnsi="Consolas" w:cs="Calibri"/>
      <w:sz w:val="21"/>
      <w:szCs w:val="21"/>
    </w:rPr>
  </w:style>
  <w:style w:type="paragraph" w:customStyle="1" w:styleId="msolistparagraphcxspfirst">
    <w:name w:val="msolistparagraphcxspfirst"/>
    <w:basedOn w:val="Normal"/>
    <w:uiPriority w:val="99"/>
    <w:qFormat/>
    <w:rsid w:val="009276FF"/>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9276FF"/>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9276FF"/>
    <w:rPr>
      <w:rFonts w:ascii="Calibri" w:hAnsi="Calibri" w:cs="Calibri"/>
      <w:i/>
      <w:iCs/>
      <w:color w:val="000000" w:themeColor="text1"/>
    </w:rPr>
  </w:style>
  <w:style w:type="paragraph" w:customStyle="1" w:styleId="Heading2-NotBold">
    <w:name w:val="Heading 2 - Not Bold"/>
    <w:basedOn w:val="Heading2"/>
    <w:autoRedefine/>
    <w:uiPriority w:val="99"/>
    <w:qFormat/>
    <w:rsid w:val="009276FF"/>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9276FF"/>
    <w:rPr>
      <w:rFonts w:ascii="Calibri" w:eastAsia="Calibri" w:hAnsi="Calibri"/>
      <w:b/>
      <w:sz w:val="22"/>
    </w:rPr>
  </w:style>
  <w:style w:type="paragraph" w:customStyle="1" w:styleId="Heading2-Bold">
    <w:name w:val="Heading 2 - Bold"/>
    <w:basedOn w:val="Normal"/>
    <w:autoRedefine/>
    <w:uiPriority w:val="99"/>
    <w:qFormat/>
    <w:rsid w:val="009276FF"/>
    <w:rPr>
      <w:rFonts w:eastAsia="Calibri"/>
      <w:b/>
    </w:rPr>
  </w:style>
  <w:style w:type="paragraph" w:customStyle="1" w:styleId="tag">
    <w:name w:val="%tag"/>
    <w:basedOn w:val="Normal"/>
    <w:next w:val="Normal"/>
    <w:uiPriority w:val="99"/>
    <w:qFormat/>
    <w:rsid w:val="009276FF"/>
    <w:rPr>
      <w:rFonts w:eastAsia="Calibri"/>
      <w:bCs/>
      <w:sz w:val="18"/>
    </w:rPr>
  </w:style>
  <w:style w:type="character" w:customStyle="1" w:styleId="Style2Char">
    <w:name w:val="Style 2 Char"/>
    <w:link w:val="Style20"/>
    <w:uiPriority w:val="99"/>
    <w:locked/>
    <w:rsid w:val="009276FF"/>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9276FF"/>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9276FF"/>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9276FF"/>
    <w:rPr>
      <w:rFonts w:ascii="Garamond" w:eastAsia="Times New Roman" w:hAnsi="Garamond"/>
      <w:sz w:val="24"/>
      <w:szCs w:val="20"/>
      <w:u w:val="single"/>
      <w:lang w:val="x-none" w:eastAsia="x-none"/>
    </w:rPr>
  </w:style>
  <w:style w:type="character" w:customStyle="1" w:styleId="textsmallChar0">
    <w:name w:val="textsmall Char"/>
    <w:link w:val="textsmall0"/>
    <w:locked/>
    <w:rsid w:val="009276FF"/>
    <w:rPr>
      <w:rFonts w:ascii="Georgia" w:eastAsia="Times New Roman" w:hAnsi="Georgia"/>
      <w:sz w:val="18"/>
      <w:szCs w:val="20"/>
      <w:lang w:val="x-none" w:eastAsia="x-none"/>
    </w:rPr>
  </w:style>
  <w:style w:type="paragraph" w:customStyle="1" w:styleId="textsmall0">
    <w:name w:val="textsmall"/>
    <w:basedOn w:val="Normal"/>
    <w:link w:val="textsmallChar0"/>
    <w:qFormat/>
    <w:rsid w:val="009276FF"/>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9276FF"/>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9276FF"/>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9276FF"/>
    <w:rPr>
      <w:rFonts w:ascii="Arial" w:eastAsia="Times New Roman" w:hAnsi="Arial" w:cs="Arial"/>
      <w:sz w:val="12"/>
    </w:rPr>
  </w:style>
  <w:style w:type="paragraph" w:customStyle="1" w:styleId="Micro">
    <w:name w:val="Micro"/>
    <w:basedOn w:val="Normal"/>
    <w:next w:val="Normal"/>
    <w:link w:val="MicroChar"/>
    <w:qFormat/>
    <w:rsid w:val="009276FF"/>
    <w:rPr>
      <w:rFonts w:ascii="Arial" w:eastAsia="Times New Roman" w:hAnsi="Arial" w:cs="Arial"/>
      <w:sz w:val="12"/>
    </w:rPr>
  </w:style>
  <w:style w:type="character" w:customStyle="1" w:styleId="CardNotUnderlinedChar1">
    <w:name w:val="Card Not Underlined Char1"/>
    <w:link w:val="CardNotUnderlined"/>
    <w:locked/>
    <w:rsid w:val="009276FF"/>
    <w:rPr>
      <w:rFonts w:ascii="Cambria" w:eastAsia="Times New Roman" w:hAnsi="Cambria" w:cs="Times New Roman"/>
      <w:sz w:val="18"/>
      <w:szCs w:val="20"/>
    </w:rPr>
  </w:style>
  <w:style w:type="paragraph" w:customStyle="1" w:styleId="h-lead">
    <w:name w:val="h-lead"/>
    <w:basedOn w:val="Normal"/>
    <w:uiPriority w:val="99"/>
    <w:qFormat/>
    <w:rsid w:val="009276FF"/>
    <w:pPr>
      <w:spacing w:before="100" w:beforeAutospacing="1" w:after="100" w:afterAutospacing="1"/>
    </w:pPr>
    <w:rPr>
      <w:rFonts w:eastAsia="Times New Roman"/>
      <w:sz w:val="24"/>
    </w:rPr>
  </w:style>
  <w:style w:type="paragraph" w:customStyle="1" w:styleId="intro">
    <w:name w:val="intro"/>
    <w:basedOn w:val="Normal"/>
    <w:uiPriority w:val="99"/>
    <w:qFormat/>
    <w:rsid w:val="009276FF"/>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9276FF"/>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9276FF"/>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9276FF"/>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9276FF"/>
    <w:rPr>
      <w:rFonts w:eastAsia="Calibri"/>
    </w:rPr>
  </w:style>
  <w:style w:type="paragraph" w:customStyle="1" w:styleId="F3-TagAuthor">
    <w:name w:val="F3 - Tag/Author"/>
    <w:basedOn w:val="Normal"/>
    <w:uiPriority w:val="99"/>
    <w:qFormat/>
    <w:rsid w:val="009276FF"/>
    <w:rPr>
      <w:rFonts w:eastAsia="Times New Roman"/>
      <w:b/>
    </w:rPr>
  </w:style>
  <w:style w:type="paragraph" w:customStyle="1" w:styleId="F5-UnderlineNormal">
    <w:name w:val="F5 - Underline Normal"/>
    <w:basedOn w:val="Normal"/>
    <w:uiPriority w:val="99"/>
    <w:qFormat/>
    <w:rsid w:val="009276FF"/>
    <w:rPr>
      <w:rFonts w:eastAsia="Calibri"/>
      <w:u w:val="single"/>
    </w:rPr>
  </w:style>
  <w:style w:type="paragraph" w:customStyle="1" w:styleId="Brief-PrimarySource">
    <w:name w:val="Brief - Primary Source"/>
    <w:basedOn w:val="Normal"/>
    <w:uiPriority w:val="99"/>
    <w:qFormat/>
    <w:rsid w:val="009276FF"/>
    <w:rPr>
      <w:rFonts w:eastAsia="Times New Roman"/>
      <w:b/>
      <w:sz w:val="24"/>
      <w:u w:val="single"/>
    </w:rPr>
  </w:style>
  <w:style w:type="paragraph" w:customStyle="1" w:styleId="Brief-Underline">
    <w:name w:val="Brief - Underline"/>
    <w:basedOn w:val="Normal"/>
    <w:uiPriority w:val="99"/>
    <w:qFormat/>
    <w:rsid w:val="009276FF"/>
    <w:rPr>
      <w:rFonts w:eastAsia="Times New Roman"/>
      <w:u w:val="single"/>
    </w:rPr>
  </w:style>
  <w:style w:type="paragraph" w:customStyle="1" w:styleId="Brief">
    <w:name w:val="Brief"/>
    <w:basedOn w:val="Brief-PrimarySource"/>
    <w:uiPriority w:val="99"/>
    <w:qFormat/>
    <w:rsid w:val="009276FF"/>
    <w:rPr>
      <w:b w:val="0"/>
    </w:rPr>
  </w:style>
  <w:style w:type="paragraph" w:customStyle="1" w:styleId="CM2">
    <w:name w:val="CM2"/>
    <w:basedOn w:val="Normal"/>
    <w:next w:val="Normal"/>
    <w:uiPriority w:val="99"/>
    <w:qFormat/>
    <w:rsid w:val="009276FF"/>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9276FF"/>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9276FF"/>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9276FF"/>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9276FF"/>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9276FF"/>
    <w:pPr>
      <w:widowControl w:val="0"/>
      <w:spacing w:line="276" w:lineRule="atLeast"/>
    </w:pPr>
    <w:rPr>
      <w:color w:val="auto"/>
    </w:rPr>
  </w:style>
  <w:style w:type="paragraph" w:customStyle="1" w:styleId="CM34">
    <w:name w:val="CM34"/>
    <w:basedOn w:val="Default"/>
    <w:next w:val="Default"/>
    <w:uiPriority w:val="99"/>
    <w:qFormat/>
    <w:rsid w:val="009276FF"/>
    <w:pPr>
      <w:widowControl w:val="0"/>
    </w:pPr>
    <w:rPr>
      <w:color w:val="auto"/>
    </w:rPr>
  </w:style>
  <w:style w:type="paragraph" w:customStyle="1" w:styleId="CM56">
    <w:name w:val="CM56"/>
    <w:basedOn w:val="Default"/>
    <w:next w:val="Default"/>
    <w:uiPriority w:val="99"/>
    <w:qFormat/>
    <w:rsid w:val="009276FF"/>
    <w:pPr>
      <w:widowControl w:val="0"/>
    </w:pPr>
    <w:rPr>
      <w:rFonts w:eastAsia="Calibri"/>
      <w:color w:val="auto"/>
    </w:rPr>
  </w:style>
  <w:style w:type="paragraph" w:customStyle="1" w:styleId="CM58">
    <w:name w:val="CM58"/>
    <w:basedOn w:val="Default"/>
    <w:next w:val="Default"/>
    <w:uiPriority w:val="99"/>
    <w:qFormat/>
    <w:rsid w:val="009276FF"/>
    <w:pPr>
      <w:widowControl w:val="0"/>
    </w:pPr>
    <w:rPr>
      <w:rFonts w:eastAsia="Calibri"/>
      <w:color w:val="auto"/>
    </w:rPr>
  </w:style>
  <w:style w:type="paragraph" w:customStyle="1" w:styleId="CM57">
    <w:name w:val="CM57"/>
    <w:basedOn w:val="Default"/>
    <w:next w:val="Default"/>
    <w:uiPriority w:val="99"/>
    <w:qFormat/>
    <w:rsid w:val="009276FF"/>
    <w:pPr>
      <w:widowControl w:val="0"/>
    </w:pPr>
    <w:rPr>
      <w:rFonts w:eastAsia="Calibri"/>
      <w:color w:val="auto"/>
    </w:rPr>
  </w:style>
  <w:style w:type="paragraph" w:customStyle="1" w:styleId="CM1">
    <w:name w:val="CM1"/>
    <w:basedOn w:val="Default"/>
    <w:next w:val="Default"/>
    <w:uiPriority w:val="99"/>
    <w:qFormat/>
    <w:rsid w:val="009276FF"/>
    <w:pPr>
      <w:widowControl w:val="0"/>
    </w:pPr>
    <w:rPr>
      <w:rFonts w:eastAsia="Calibri"/>
      <w:color w:val="auto"/>
    </w:rPr>
  </w:style>
  <w:style w:type="paragraph" w:customStyle="1" w:styleId="CM49">
    <w:name w:val="CM49"/>
    <w:basedOn w:val="Default"/>
    <w:next w:val="Default"/>
    <w:uiPriority w:val="99"/>
    <w:qFormat/>
    <w:rsid w:val="009276FF"/>
    <w:pPr>
      <w:widowControl w:val="0"/>
    </w:pPr>
    <w:rPr>
      <w:rFonts w:eastAsia="Calibri"/>
      <w:color w:val="auto"/>
    </w:rPr>
  </w:style>
  <w:style w:type="paragraph" w:customStyle="1" w:styleId="CM41">
    <w:name w:val="CM41"/>
    <w:basedOn w:val="Default"/>
    <w:next w:val="Default"/>
    <w:uiPriority w:val="99"/>
    <w:qFormat/>
    <w:rsid w:val="009276FF"/>
    <w:pPr>
      <w:widowControl w:val="0"/>
    </w:pPr>
    <w:rPr>
      <w:rFonts w:eastAsia="Calibri"/>
      <w:color w:val="auto"/>
    </w:rPr>
  </w:style>
  <w:style w:type="paragraph" w:customStyle="1" w:styleId="3rdOrderPara">
    <w:name w:val="3rd Order Para"/>
    <w:basedOn w:val="Default"/>
    <w:next w:val="Default"/>
    <w:qFormat/>
    <w:rsid w:val="009276FF"/>
    <w:pPr>
      <w:widowControl w:val="0"/>
    </w:pPr>
    <w:rPr>
      <w:rFonts w:eastAsia="Calibri"/>
      <w:color w:val="auto"/>
    </w:rPr>
  </w:style>
  <w:style w:type="paragraph" w:customStyle="1" w:styleId="2ndOrderPara">
    <w:name w:val="2nd Order Para"/>
    <w:basedOn w:val="Default"/>
    <w:next w:val="Default"/>
    <w:qFormat/>
    <w:rsid w:val="009276FF"/>
    <w:pPr>
      <w:widowControl w:val="0"/>
    </w:pPr>
    <w:rPr>
      <w:rFonts w:eastAsia="Calibri"/>
      <w:color w:val="auto"/>
    </w:rPr>
  </w:style>
  <w:style w:type="paragraph" w:customStyle="1" w:styleId="Normal-SIGN2">
    <w:name w:val="Normal-SIGN2"/>
    <w:basedOn w:val="Default"/>
    <w:next w:val="Default"/>
    <w:qFormat/>
    <w:rsid w:val="009276FF"/>
    <w:pPr>
      <w:widowControl w:val="0"/>
    </w:pPr>
    <w:rPr>
      <w:rFonts w:eastAsia="Calibri"/>
      <w:color w:val="auto"/>
    </w:rPr>
  </w:style>
  <w:style w:type="paragraph" w:customStyle="1" w:styleId="Normal-SIGN1">
    <w:name w:val="Normal-SIGN1"/>
    <w:basedOn w:val="Default"/>
    <w:next w:val="Default"/>
    <w:uiPriority w:val="99"/>
    <w:qFormat/>
    <w:rsid w:val="009276FF"/>
    <w:pPr>
      <w:widowControl w:val="0"/>
    </w:pPr>
    <w:rPr>
      <w:rFonts w:eastAsia="Calibri"/>
      <w:color w:val="auto"/>
    </w:rPr>
  </w:style>
  <w:style w:type="paragraph" w:customStyle="1" w:styleId="CM3">
    <w:name w:val="CM3"/>
    <w:basedOn w:val="Default"/>
    <w:next w:val="Default"/>
    <w:uiPriority w:val="99"/>
    <w:qFormat/>
    <w:rsid w:val="009276FF"/>
    <w:pPr>
      <w:widowControl w:val="0"/>
      <w:spacing w:line="553" w:lineRule="atLeast"/>
    </w:pPr>
    <w:rPr>
      <w:rFonts w:eastAsia="Calibri"/>
      <w:color w:val="auto"/>
    </w:rPr>
  </w:style>
  <w:style w:type="paragraph" w:customStyle="1" w:styleId="CM33">
    <w:name w:val="CM33"/>
    <w:basedOn w:val="Default"/>
    <w:next w:val="Default"/>
    <w:uiPriority w:val="99"/>
    <w:qFormat/>
    <w:rsid w:val="009276FF"/>
    <w:pPr>
      <w:widowControl w:val="0"/>
    </w:pPr>
    <w:rPr>
      <w:rFonts w:eastAsia="Calibri"/>
      <w:color w:val="auto"/>
    </w:rPr>
  </w:style>
  <w:style w:type="paragraph" w:customStyle="1" w:styleId="CM37">
    <w:name w:val="CM37"/>
    <w:basedOn w:val="Default"/>
    <w:next w:val="Default"/>
    <w:uiPriority w:val="99"/>
    <w:qFormat/>
    <w:rsid w:val="009276FF"/>
    <w:pPr>
      <w:widowControl w:val="0"/>
    </w:pPr>
    <w:rPr>
      <w:rFonts w:eastAsia="Calibri"/>
      <w:color w:val="auto"/>
    </w:rPr>
  </w:style>
  <w:style w:type="paragraph" w:customStyle="1" w:styleId="CM7">
    <w:name w:val="CM7"/>
    <w:basedOn w:val="Default"/>
    <w:next w:val="Default"/>
    <w:uiPriority w:val="99"/>
    <w:qFormat/>
    <w:rsid w:val="009276FF"/>
    <w:pPr>
      <w:widowControl w:val="0"/>
      <w:spacing w:line="553" w:lineRule="atLeast"/>
    </w:pPr>
    <w:rPr>
      <w:rFonts w:eastAsia="Calibri"/>
      <w:color w:val="auto"/>
    </w:rPr>
  </w:style>
  <w:style w:type="paragraph" w:customStyle="1" w:styleId="Brief-SecondarySource">
    <w:name w:val="Brief - Secondary Source"/>
    <w:basedOn w:val="Normal"/>
    <w:qFormat/>
    <w:rsid w:val="009276FF"/>
    <w:rPr>
      <w:rFonts w:eastAsia="Times New Roman"/>
      <w:sz w:val="14"/>
      <w:szCs w:val="20"/>
    </w:rPr>
  </w:style>
  <w:style w:type="paragraph" w:customStyle="1" w:styleId="Brief-Card">
    <w:name w:val="Brief - Card"/>
    <w:basedOn w:val="Normal"/>
    <w:uiPriority w:val="99"/>
    <w:qFormat/>
    <w:rsid w:val="009276FF"/>
    <w:rPr>
      <w:rFonts w:eastAsia="Times New Roman"/>
    </w:rPr>
  </w:style>
  <w:style w:type="paragraph" w:customStyle="1" w:styleId="Pa2">
    <w:name w:val="Pa2"/>
    <w:basedOn w:val="Default"/>
    <w:next w:val="Default"/>
    <w:uiPriority w:val="99"/>
    <w:qFormat/>
    <w:rsid w:val="009276FF"/>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9276FF"/>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9276FF"/>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9276FF"/>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9276FF"/>
    <w:pPr>
      <w:widowControl w:val="0"/>
    </w:pPr>
    <w:rPr>
      <w:rFonts w:ascii="Arial Black" w:hAnsi="Arial Black"/>
      <w:color w:val="auto"/>
    </w:rPr>
  </w:style>
  <w:style w:type="paragraph" w:customStyle="1" w:styleId="Cover1">
    <w:name w:val="Cover 1"/>
    <w:basedOn w:val="Normal"/>
    <w:next w:val="Normal"/>
    <w:uiPriority w:val="99"/>
    <w:qFormat/>
    <w:rsid w:val="009276FF"/>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9276FF"/>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9276FF"/>
    <w:pPr>
      <w:widowControl w:val="0"/>
    </w:pPr>
    <w:rPr>
      <w:color w:val="auto"/>
    </w:rPr>
  </w:style>
  <w:style w:type="paragraph" w:customStyle="1" w:styleId="Pa11">
    <w:name w:val="Pa11"/>
    <w:basedOn w:val="Normal"/>
    <w:next w:val="Normal"/>
    <w:uiPriority w:val="99"/>
    <w:qFormat/>
    <w:rsid w:val="009276FF"/>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9276FF"/>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9276FF"/>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9276FF"/>
    <w:pPr>
      <w:widowControl w:val="0"/>
    </w:pPr>
    <w:rPr>
      <w:rFonts w:eastAsia="Calibri"/>
      <w:color w:val="auto"/>
    </w:rPr>
  </w:style>
  <w:style w:type="paragraph" w:customStyle="1" w:styleId="CM5">
    <w:name w:val="CM5"/>
    <w:basedOn w:val="Default"/>
    <w:next w:val="Default"/>
    <w:qFormat/>
    <w:rsid w:val="009276FF"/>
    <w:pPr>
      <w:widowControl w:val="0"/>
      <w:spacing w:line="553" w:lineRule="atLeast"/>
    </w:pPr>
    <w:rPr>
      <w:rFonts w:eastAsia="Calibri"/>
      <w:color w:val="auto"/>
    </w:rPr>
  </w:style>
  <w:style w:type="paragraph" w:customStyle="1" w:styleId="CM28">
    <w:name w:val="CM28"/>
    <w:basedOn w:val="Default"/>
    <w:next w:val="Default"/>
    <w:uiPriority w:val="99"/>
    <w:qFormat/>
    <w:rsid w:val="009276FF"/>
    <w:pPr>
      <w:widowControl w:val="0"/>
    </w:pPr>
    <w:rPr>
      <w:rFonts w:eastAsia="Calibri"/>
      <w:color w:val="auto"/>
    </w:rPr>
  </w:style>
  <w:style w:type="paragraph" w:customStyle="1" w:styleId="CM8">
    <w:name w:val="CM8"/>
    <w:basedOn w:val="Default"/>
    <w:next w:val="Default"/>
    <w:uiPriority w:val="99"/>
    <w:qFormat/>
    <w:rsid w:val="009276FF"/>
    <w:pPr>
      <w:widowControl w:val="0"/>
    </w:pPr>
    <w:rPr>
      <w:rFonts w:eastAsia="Calibri"/>
      <w:color w:val="auto"/>
    </w:rPr>
  </w:style>
  <w:style w:type="paragraph" w:customStyle="1" w:styleId="CM6">
    <w:name w:val="CM6"/>
    <w:basedOn w:val="Default"/>
    <w:next w:val="Default"/>
    <w:uiPriority w:val="99"/>
    <w:qFormat/>
    <w:rsid w:val="009276FF"/>
    <w:pPr>
      <w:widowControl w:val="0"/>
      <w:spacing w:line="553" w:lineRule="atLeast"/>
    </w:pPr>
    <w:rPr>
      <w:rFonts w:eastAsia="Calibri"/>
      <w:color w:val="auto"/>
    </w:rPr>
  </w:style>
  <w:style w:type="paragraph" w:customStyle="1" w:styleId="CM22">
    <w:name w:val="CM22"/>
    <w:basedOn w:val="Default"/>
    <w:next w:val="Default"/>
    <w:uiPriority w:val="99"/>
    <w:qFormat/>
    <w:rsid w:val="009276FF"/>
    <w:pPr>
      <w:widowControl w:val="0"/>
    </w:pPr>
    <w:rPr>
      <w:rFonts w:eastAsia="Calibri"/>
      <w:color w:val="auto"/>
    </w:rPr>
  </w:style>
  <w:style w:type="paragraph" w:customStyle="1" w:styleId="DoubleUnderlined">
    <w:name w:val="Double Underlined"/>
    <w:basedOn w:val="Heading2"/>
    <w:autoRedefine/>
    <w:uiPriority w:val="99"/>
    <w:qFormat/>
    <w:rsid w:val="009276FF"/>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9276FF"/>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9276FF"/>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9276FF"/>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9276FF"/>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9276FF"/>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9276FF"/>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9276FF"/>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9276FF"/>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9276FF"/>
  </w:style>
  <w:style w:type="paragraph" w:customStyle="1" w:styleId="StyleUnderliningTimesNewRomanBoldNounderlineKernat16">
    <w:name w:val="Style Underlining + Times New Roman Bold No underline Kern at 16..."/>
    <w:basedOn w:val="Normal"/>
    <w:uiPriority w:val="99"/>
    <w:qFormat/>
    <w:rsid w:val="009276FF"/>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9276FF"/>
    <w:rPr>
      <w:rFonts w:eastAsia="Times New Roman"/>
      <w:b/>
      <w:bCs/>
      <w:kern w:val="32"/>
      <w:sz w:val="32"/>
      <w:szCs w:val="32"/>
    </w:rPr>
  </w:style>
  <w:style w:type="paragraph" w:customStyle="1" w:styleId="StyleBoldUnderliningKernat16pt">
    <w:name w:val="Style Bold Underlining + Kern at 16 pt"/>
    <w:uiPriority w:val="99"/>
    <w:qFormat/>
    <w:rsid w:val="009276FF"/>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9276FF"/>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9276FF"/>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9276FF"/>
    <w:pPr>
      <w:ind w:left="400"/>
    </w:pPr>
    <w:rPr>
      <w:rFonts w:eastAsia="Times New Roman"/>
      <w:szCs w:val="20"/>
    </w:rPr>
  </w:style>
  <w:style w:type="paragraph" w:customStyle="1" w:styleId="Paste">
    <w:name w:val="Paste"/>
    <w:basedOn w:val="Normal"/>
    <w:qFormat/>
    <w:rsid w:val="009276FF"/>
    <w:pPr>
      <w:spacing w:after="0" w:line="240" w:lineRule="auto"/>
    </w:pPr>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9276FF"/>
    <w:rPr>
      <w:rFonts w:ascii="Georgia" w:eastAsia="Times New Roman" w:hAnsi="Georgia"/>
      <w:b/>
      <w:u w:val="single"/>
    </w:rPr>
  </w:style>
  <w:style w:type="paragraph" w:customStyle="1" w:styleId="UnderlineStyle0">
    <w:name w:val="Underline Style"/>
    <w:basedOn w:val="Normal"/>
    <w:link w:val="UnderlineStyleChar"/>
    <w:qFormat/>
    <w:rsid w:val="009276FF"/>
    <w:rPr>
      <w:rFonts w:ascii="Georgia" w:eastAsia="Times New Roman" w:hAnsi="Georgia"/>
      <w:b/>
      <w:sz w:val="24"/>
      <w:u w:val="single"/>
    </w:rPr>
  </w:style>
  <w:style w:type="paragraph" w:customStyle="1" w:styleId="Normalization">
    <w:name w:val="Normalization"/>
    <w:basedOn w:val="Normal"/>
    <w:uiPriority w:val="99"/>
    <w:qFormat/>
    <w:rsid w:val="009276FF"/>
    <w:rPr>
      <w:rFonts w:eastAsia="Times New Roman"/>
      <w:sz w:val="18"/>
    </w:rPr>
  </w:style>
  <w:style w:type="paragraph" w:customStyle="1" w:styleId="BreifTitle">
    <w:name w:val="Breif Title"/>
    <w:basedOn w:val="Normal"/>
    <w:autoRedefine/>
    <w:uiPriority w:val="99"/>
    <w:qFormat/>
    <w:rsid w:val="009276FF"/>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9276FF"/>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9276FF"/>
    <w:pPr>
      <w:spacing w:before="0" w:after="0"/>
      <w:jc w:val="center"/>
      <w:outlineLvl w:val="0"/>
    </w:pPr>
    <w:rPr>
      <w:sz w:val="32"/>
      <w:szCs w:val="32"/>
      <w:lang w:bidi="ar-SA"/>
    </w:rPr>
  </w:style>
  <w:style w:type="paragraph" w:customStyle="1" w:styleId="Tagandcite">
    <w:name w:val="Tag and cite"/>
    <w:basedOn w:val="Normal"/>
    <w:autoRedefine/>
    <w:uiPriority w:val="99"/>
    <w:qFormat/>
    <w:rsid w:val="009276FF"/>
    <w:rPr>
      <w:rFonts w:eastAsia="Times New Roman"/>
      <w:color w:val="333333"/>
    </w:rPr>
  </w:style>
  <w:style w:type="paragraph" w:customStyle="1" w:styleId="StyleTagandCiteFranklinGothicDemi">
    <w:name w:val="Style Tag and Cite + Franklin Gothic Demi"/>
    <w:basedOn w:val="Normal"/>
    <w:autoRedefine/>
    <w:uiPriority w:val="99"/>
    <w:qFormat/>
    <w:rsid w:val="009276FF"/>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9276FF"/>
    <w:rPr>
      <w:bCs/>
    </w:rPr>
  </w:style>
  <w:style w:type="paragraph" w:customStyle="1" w:styleId="tagCharCharCharCharCharCharChar">
    <w:name w:val="tag Char Char Char Char Char Char Char"/>
    <w:basedOn w:val="Normal"/>
    <w:uiPriority w:val="99"/>
    <w:qFormat/>
    <w:rsid w:val="009276FF"/>
    <w:rPr>
      <w:rFonts w:eastAsia="Times New Roman"/>
      <w:b/>
      <w:sz w:val="24"/>
      <w:szCs w:val="20"/>
    </w:rPr>
  </w:style>
  <w:style w:type="paragraph" w:customStyle="1" w:styleId="title-bold-medium">
    <w:name w:val="title-bold-medium"/>
    <w:basedOn w:val="Normal"/>
    <w:uiPriority w:val="99"/>
    <w:qFormat/>
    <w:rsid w:val="009276FF"/>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9276FF"/>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9276FF"/>
    <w:rPr>
      <w:rFonts w:ascii="Arial Narrow" w:eastAsia="Times New Roman" w:hAnsi="Arial Narrow"/>
      <w:b/>
      <w:sz w:val="24"/>
    </w:rPr>
  </w:style>
  <w:style w:type="paragraph" w:customStyle="1" w:styleId="BLOCKTITLE1">
    <w:name w:val="BLOCK TITLE"/>
    <w:basedOn w:val="Heading1"/>
    <w:uiPriority w:val="99"/>
    <w:qFormat/>
    <w:rsid w:val="009276FF"/>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9276FF"/>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9276FF"/>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9276FF"/>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9276FF"/>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9276FF"/>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9276FF"/>
    <w:pPr>
      <w:spacing w:before="100" w:beforeAutospacing="1" w:after="100" w:afterAutospacing="1"/>
    </w:pPr>
    <w:rPr>
      <w:rFonts w:eastAsia="Times New Roman"/>
    </w:rPr>
  </w:style>
  <w:style w:type="paragraph" w:customStyle="1" w:styleId="ToRead">
    <w:name w:val="To Read"/>
    <w:basedOn w:val="Normal"/>
    <w:uiPriority w:val="99"/>
    <w:qFormat/>
    <w:rsid w:val="009276FF"/>
    <w:pPr>
      <w:ind w:left="720"/>
    </w:pPr>
    <w:rPr>
      <w:rFonts w:ascii="Verdana" w:eastAsia="Times New Roman" w:hAnsi="Verdana"/>
      <w:b/>
      <w:u w:val="single"/>
    </w:rPr>
  </w:style>
  <w:style w:type="paragraph" w:customStyle="1" w:styleId="Style1">
    <w:name w:val="Style 1"/>
    <w:basedOn w:val="Normal"/>
    <w:uiPriority w:val="99"/>
    <w:qFormat/>
    <w:rsid w:val="009276FF"/>
    <w:pPr>
      <w:widowControl w:val="0"/>
      <w:ind w:firstLine="216"/>
    </w:pPr>
    <w:rPr>
      <w:rFonts w:eastAsia="Times New Roman"/>
      <w:noProof/>
      <w:color w:val="000000"/>
      <w:szCs w:val="20"/>
    </w:rPr>
  </w:style>
  <w:style w:type="paragraph" w:customStyle="1" w:styleId="Style41">
    <w:name w:val="Style 4"/>
    <w:basedOn w:val="Normal"/>
    <w:uiPriority w:val="99"/>
    <w:qFormat/>
    <w:rsid w:val="009276FF"/>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9276FF"/>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9276FF"/>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9276FF"/>
    <w:pPr>
      <w:ind w:left="1660"/>
    </w:pPr>
  </w:style>
  <w:style w:type="paragraph" w:customStyle="1" w:styleId="PageNumber1">
    <w:name w:val="Page Number1"/>
    <w:basedOn w:val="Normal"/>
    <w:next w:val="Normal"/>
    <w:uiPriority w:val="99"/>
    <w:qFormat/>
    <w:rsid w:val="009276FF"/>
    <w:rPr>
      <w:rFonts w:eastAsia="Times New Roman"/>
    </w:rPr>
  </w:style>
  <w:style w:type="paragraph" w:customStyle="1" w:styleId="Card1">
    <w:name w:val="Card1"/>
    <w:uiPriority w:val="99"/>
    <w:qFormat/>
    <w:rsid w:val="009276FF"/>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9276FF"/>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9276FF"/>
    <w:pPr>
      <w:ind w:left="288" w:right="288"/>
    </w:pPr>
    <w:rPr>
      <w:rFonts w:eastAsia="Times New Roman"/>
    </w:rPr>
  </w:style>
  <w:style w:type="paragraph" w:customStyle="1" w:styleId="CaseListNormal">
    <w:name w:val="Case List Normal"/>
    <w:basedOn w:val="Normal"/>
    <w:uiPriority w:val="99"/>
    <w:qFormat/>
    <w:rsid w:val="009276FF"/>
    <w:rPr>
      <w:rFonts w:ascii="Times" w:eastAsia="Times New Roman" w:hAnsi="Times"/>
      <w:szCs w:val="26"/>
    </w:rPr>
  </w:style>
  <w:style w:type="paragraph" w:customStyle="1" w:styleId="Body">
    <w:name w:val="Body"/>
    <w:basedOn w:val="Normal"/>
    <w:uiPriority w:val="99"/>
    <w:qFormat/>
    <w:rsid w:val="009276FF"/>
    <w:pPr>
      <w:outlineLvl w:val="3"/>
    </w:pPr>
    <w:rPr>
      <w:rFonts w:eastAsia="Times New Roman"/>
      <w:szCs w:val="20"/>
    </w:rPr>
  </w:style>
  <w:style w:type="paragraph" w:customStyle="1" w:styleId="3text">
    <w:name w:val="3text"/>
    <w:basedOn w:val="Normal"/>
    <w:uiPriority w:val="99"/>
    <w:qFormat/>
    <w:rsid w:val="009276FF"/>
    <w:pPr>
      <w:spacing w:before="100" w:beforeAutospacing="1" w:after="100" w:afterAutospacing="1"/>
    </w:pPr>
    <w:rPr>
      <w:rFonts w:eastAsia="Times New Roman"/>
      <w:sz w:val="24"/>
    </w:rPr>
  </w:style>
  <w:style w:type="paragraph" w:customStyle="1" w:styleId="TimesNewRoman12">
    <w:name w:val="TimesNewRoman12"/>
    <w:uiPriority w:val="99"/>
    <w:qFormat/>
    <w:rsid w:val="009276FF"/>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9276FF"/>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9276FF"/>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9276FF"/>
    <w:rPr>
      <w:rFonts w:eastAsia="Times New Roman"/>
      <w:color w:val="000000"/>
      <w:sz w:val="18"/>
    </w:rPr>
  </w:style>
  <w:style w:type="paragraph" w:customStyle="1" w:styleId="text1">
    <w:name w:val="text1"/>
    <w:basedOn w:val="Normal"/>
    <w:autoRedefine/>
    <w:uiPriority w:val="99"/>
    <w:qFormat/>
    <w:rsid w:val="009276FF"/>
    <w:rPr>
      <w:rFonts w:eastAsia="Times New Roman"/>
      <w:szCs w:val="20"/>
    </w:rPr>
  </w:style>
  <w:style w:type="paragraph" w:customStyle="1" w:styleId="RepeatBlockHeading">
    <w:name w:val="Repeat Block Heading"/>
    <w:basedOn w:val="Normal"/>
    <w:autoRedefine/>
    <w:uiPriority w:val="99"/>
    <w:qFormat/>
    <w:rsid w:val="009276FF"/>
    <w:pPr>
      <w:jc w:val="center"/>
    </w:pPr>
    <w:rPr>
      <w:rFonts w:eastAsia="Times New Roman"/>
      <w:b/>
      <w:smallCaps/>
      <w:color w:val="000000"/>
      <w:sz w:val="24"/>
      <w:u w:val="thick"/>
    </w:rPr>
  </w:style>
  <w:style w:type="paragraph" w:customStyle="1" w:styleId="story-headline">
    <w:name w:val="story-headline"/>
    <w:basedOn w:val="Normal"/>
    <w:uiPriority w:val="99"/>
    <w:qFormat/>
    <w:rsid w:val="009276FF"/>
    <w:pPr>
      <w:spacing w:before="72" w:after="72"/>
    </w:pPr>
    <w:rPr>
      <w:rFonts w:ascii="Arial" w:eastAsia="Times New Roman" w:hAnsi="Arial"/>
      <w:b/>
      <w:bCs/>
      <w:sz w:val="26"/>
      <w:szCs w:val="26"/>
    </w:rPr>
  </w:style>
  <w:style w:type="paragraph" w:customStyle="1" w:styleId="story-body">
    <w:name w:val="story-body"/>
    <w:basedOn w:val="Normal"/>
    <w:uiPriority w:val="99"/>
    <w:qFormat/>
    <w:rsid w:val="009276FF"/>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9276FF"/>
    <w:rPr>
      <w:rFonts w:ascii="Arial" w:eastAsia="Times New Roman" w:hAnsi="Arial"/>
      <w:b/>
      <w:bCs/>
    </w:rPr>
  </w:style>
  <w:style w:type="paragraph" w:customStyle="1" w:styleId="TextofCards">
    <w:name w:val="Text of Cards"/>
    <w:basedOn w:val="Normal"/>
    <w:uiPriority w:val="99"/>
    <w:qFormat/>
    <w:rsid w:val="009276FF"/>
    <w:rPr>
      <w:rFonts w:eastAsia="Times New Roman"/>
      <w:color w:val="000000"/>
      <w:spacing w:val="6"/>
      <w:szCs w:val="23"/>
    </w:rPr>
  </w:style>
  <w:style w:type="paragraph" w:customStyle="1" w:styleId="Corpotesto">
    <w:name w:val="Corpo testo"/>
    <w:basedOn w:val="Normal"/>
    <w:uiPriority w:val="99"/>
    <w:qFormat/>
    <w:rsid w:val="009276FF"/>
    <w:pPr>
      <w:widowControl w:val="0"/>
      <w:adjustRightInd w:val="0"/>
      <w:spacing w:after="283"/>
    </w:pPr>
    <w:rPr>
      <w:rFonts w:ascii="Times" w:eastAsia="Times New Roman" w:hAnsi="Times"/>
    </w:rPr>
  </w:style>
  <w:style w:type="paragraph" w:customStyle="1" w:styleId="tagCharChar1Char">
    <w:name w:val="tag Char Char1 Char"/>
    <w:uiPriority w:val="99"/>
    <w:qFormat/>
    <w:rsid w:val="009276FF"/>
    <w:rPr>
      <w:rFonts w:eastAsia="Times New Roman" w:cs="Calibri"/>
      <w:b/>
      <w:bCs/>
    </w:rPr>
  </w:style>
  <w:style w:type="paragraph" w:customStyle="1" w:styleId="inside-copy">
    <w:name w:val="inside-copy"/>
    <w:basedOn w:val="Normal"/>
    <w:uiPriority w:val="99"/>
    <w:qFormat/>
    <w:rsid w:val="009276FF"/>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9276FF"/>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9276FF"/>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9276FF"/>
    <w:rPr>
      <w:rFonts w:ascii="Arial" w:hAnsi="Arial"/>
      <w:b w:val="0"/>
      <w:caps w:val="0"/>
      <w:sz w:val="20"/>
    </w:rPr>
  </w:style>
  <w:style w:type="paragraph" w:customStyle="1" w:styleId="ProjectTitleLine">
    <w:name w:val="Project Title Line"/>
    <w:basedOn w:val="Normal"/>
    <w:next w:val="Normal"/>
    <w:autoRedefine/>
    <w:uiPriority w:val="99"/>
    <w:qFormat/>
    <w:rsid w:val="009276FF"/>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9276FF"/>
    <w:rPr>
      <w:rFonts w:ascii="Arial Narrow" w:eastAsia="Times New Roman" w:hAnsi="Arial Narrow"/>
      <w:strike/>
    </w:rPr>
  </w:style>
  <w:style w:type="paragraph" w:customStyle="1" w:styleId="NormalVerdana">
    <w:name w:val="Normal + Verdana"/>
    <w:aliases w:val="10 pt,White,Normal + Arial"/>
    <w:basedOn w:val="Normal"/>
    <w:uiPriority w:val="99"/>
    <w:qFormat/>
    <w:rsid w:val="009276FF"/>
    <w:rPr>
      <w:rFonts w:ascii="Arial" w:eastAsia="Times New Roman" w:hAnsi="Arial"/>
      <w:szCs w:val="20"/>
      <w:u w:val="single"/>
    </w:rPr>
  </w:style>
  <w:style w:type="paragraph" w:customStyle="1" w:styleId="Normal10pt">
    <w:name w:val="Normal + 10 pt"/>
    <w:basedOn w:val="Normal"/>
    <w:uiPriority w:val="99"/>
    <w:qFormat/>
    <w:rsid w:val="009276FF"/>
    <w:rPr>
      <w:rFonts w:eastAsia="Times New Roman"/>
      <w:szCs w:val="20"/>
    </w:rPr>
  </w:style>
  <w:style w:type="paragraph" w:customStyle="1" w:styleId="cardChar1Char">
    <w:name w:val="card Char1 Char"/>
    <w:basedOn w:val="Normal"/>
    <w:uiPriority w:val="99"/>
    <w:qFormat/>
    <w:rsid w:val="009276FF"/>
    <w:pPr>
      <w:ind w:left="288" w:right="288"/>
    </w:pPr>
    <w:rPr>
      <w:rFonts w:eastAsia="Times New Roman"/>
      <w:szCs w:val="20"/>
    </w:rPr>
  </w:style>
  <w:style w:type="paragraph" w:customStyle="1" w:styleId="CM12">
    <w:name w:val="CM12"/>
    <w:basedOn w:val="Default"/>
    <w:next w:val="Default"/>
    <w:uiPriority w:val="99"/>
    <w:qFormat/>
    <w:rsid w:val="009276FF"/>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9276FF"/>
    <w:pPr>
      <w:widowControl w:val="0"/>
      <w:spacing w:after="480"/>
    </w:pPr>
    <w:rPr>
      <w:rFonts w:ascii="Granjon LT Std" w:hAnsi="Granjon LT Std"/>
      <w:color w:val="auto"/>
    </w:rPr>
  </w:style>
  <w:style w:type="paragraph" w:customStyle="1" w:styleId="CM10">
    <w:name w:val="CM10"/>
    <w:basedOn w:val="Default"/>
    <w:next w:val="Default"/>
    <w:uiPriority w:val="99"/>
    <w:qFormat/>
    <w:rsid w:val="009276FF"/>
    <w:pPr>
      <w:widowControl w:val="0"/>
      <w:spacing w:line="320" w:lineRule="atLeast"/>
    </w:pPr>
    <w:rPr>
      <w:rFonts w:ascii="Granjon LT Std" w:hAnsi="Granjon LT Std"/>
      <w:color w:val="auto"/>
    </w:rPr>
  </w:style>
  <w:style w:type="paragraph" w:customStyle="1" w:styleId="bold">
    <w:name w:val="bold"/>
    <w:basedOn w:val="Normal"/>
    <w:uiPriority w:val="99"/>
    <w:qFormat/>
    <w:rsid w:val="009276FF"/>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9276FF"/>
    <w:rPr>
      <w:rFonts w:ascii="Arial Narrow" w:eastAsia="Times New Roman" w:hAnsi="Arial Narrow"/>
      <w:strike/>
      <w:szCs w:val="20"/>
    </w:rPr>
  </w:style>
  <w:style w:type="paragraph" w:customStyle="1" w:styleId="textbodyblack">
    <w:name w:val="textbodyblack"/>
    <w:basedOn w:val="Normal"/>
    <w:uiPriority w:val="99"/>
    <w:qFormat/>
    <w:rsid w:val="009276FF"/>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9276FF"/>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9276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9276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9276FF"/>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9276FF"/>
    <w:rPr>
      <w:rFonts w:ascii="Georgia" w:eastAsia="Times New Roman" w:hAnsi="Georgia"/>
      <w:b/>
      <w:bCs/>
      <w:szCs w:val="16"/>
      <w:u w:val="single"/>
    </w:rPr>
  </w:style>
  <w:style w:type="paragraph" w:customStyle="1" w:styleId="CiteCorrected">
    <w:name w:val="Cite Corrected"/>
    <w:basedOn w:val="Normal"/>
    <w:link w:val="CiteCorrectedChar"/>
    <w:qFormat/>
    <w:rsid w:val="009276FF"/>
    <w:rPr>
      <w:rFonts w:ascii="Georgia" w:eastAsia="Times New Roman" w:hAnsi="Georgia"/>
      <w:b/>
      <w:bCs/>
      <w:sz w:val="24"/>
      <w:szCs w:val="16"/>
      <w:u w:val="single"/>
    </w:rPr>
  </w:style>
  <w:style w:type="paragraph" w:customStyle="1" w:styleId="CardText20">
    <w:name w:val="Card Text 2"/>
    <w:basedOn w:val="CardText10"/>
    <w:link w:val="CardText2Char"/>
    <w:qFormat/>
    <w:rsid w:val="009276FF"/>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9276FF"/>
    <w:pPr>
      <w:ind w:left="288"/>
    </w:pPr>
    <w:rPr>
      <w:rFonts w:eastAsia="SimSun"/>
      <w:szCs w:val="20"/>
      <w:lang w:eastAsia="zh-CN"/>
    </w:rPr>
  </w:style>
  <w:style w:type="paragraph" w:customStyle="1" w:styleId="BriefTitle2">
    <w:name w:val="Brief Title 2"/>
    <w:basedOn w:val="BriefTitle"/>
    <w:uiPriority w:val="99"/>
    <w:qFormat/>
    <w:rsid w:val="009276FF"/>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9276FF"/>
    <w:rPr>
      <w:u w:val="single"/>
    </w:rPr>
  </w:style>
  <w:style w:type="paragraph" w:customStyle="1" w:styleId="StyleCardText11ptUnderline">
    <w:name w:val="Style Card Text + 11 pt Underline"/>
    <w:link w:val="StyleCardText11ptUnderlineChar"/>
    <w:qFormat/>
    <w:rsid w:val="009276FF"/>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9276FF"/>
    <w:rPr>
      <w:rFonts w:ascii="Georgia" w:hAnsi="Georgia"/>
      <w:sz w:val="16"/>
    </w:rPr>
  </w:style>
  <w:style w:type="paragraph" w:customStyle="1" w:styleId="StyleMinimizedText11pt">
    <w:name w:val="Style Minimized Text + 11 pt"/>
    <w:basedOn w:val="Normal"/>
    <w:link w:val="StyleMinimizedText11ptChar"/>
    <w:qFormat/>
    <w:rsid w:val="009276FF"/>
    <w:rPr>
      <w:rFonts w:ascii="Georgia" w:hAnsi="Georgia"/>
      <w:sz w:val="16"/>
    </w:rPr>
  </w:style>
  <w:style w:type="character" w:customStyle="1" w:styleId="StyleMinimizedText11pt1Char">
    <w:name w:val="Style Minimized Text + 11 pt1 Char"/>
    <w:basedOn w:val="DefaultParagraphFont"/>
    <w:link w:val="StyleMinimizedText11pt1"/>
    <w:locked/>
    <w:rsid w:val="009276FF"/>
    <w:rPr>
      <w:rFonts w:ascii="Georgia" w:hAnsi="Georgia"/>
      <w:sz w:val="16"/>
    </w:rPr>
  </w:style>
  <w:style w:type="paragraph" w:customStyle="1" w:styleId="StyleMinimizedText11pt1">
    <w:name w:val="Style Minimized Text + 11 pt1"/>
    <w:basedOn w:val="Normal"/>
    <w:link w:val="StyleMinimizedText11pt1Char"/>
    <w:qFormat/>
    <w:rsid w:val="009276FF"/>
    <w:rPr>
      <w:rFonts w:ascii="Georgia" w:hAnsi="Georgia"/>
      <w:sz w:val="16"/>
    </w:rPr>
  </w:style>
  <w:style w:type="character" w:customStyle="1" w:styleId="Debate-CardSmalltextF2Char">
    <w:name w:val="Debate- Card Small text F2 Char"/>
    <w:link w:val="Debate-CardSmalltextF2"/>
    <w:locked/>
    <w:rsid w:val="009276FF"/>
    <w:rPr>
      <w:rFonts w:ascii="Arial Narrow" w:hAnsi="Arial Narrow"/>
      <w:sz w:val="16"/>
    </w:rPr>
  </w:style>
  <w:style w:type="paragraph" w:customStyle="1" w:styleId="Debate-CardSmalltextF2">
    <w:name w:val="Debate- Card Small text F2"/>
    <w:basedOn w:val="Normal"/>
    <w:next w:val="Normal"/>
    <w:link w:val="Debate-CardSmalltextF2Char"/>
    <w:qFormat/>
    <w:rsid w:val="009276FF"/>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9276FF"/>
    <w:rPr>
      <w:rFonts w:ascii="Arial Narrow" w:hAnsi="Arial Narrow"/>
      <w:b/>
      <w:sz w:val="18"/>
      <w:u w:val="single"/>
    </w:rPr>
  </w:style>
  <w:style w:type="paragraph" w:customStyle="1" w:styleId="Debate-EmphasizedText-F5">
    <w:name w:val="Debate- Emphasized Text- F5"/>
    <w:basedOn w:val="Normal"/>
    <w:link w:val="Debate-EmphasizedText-F5Char"/>
    <w:qFormat/>
    <w:rsid w:val="009276FF"/>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9276F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9276FF"/>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9276FF"/>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9276FF"/>
    <w:rPr>
      <w:rFonts w:ascii="Times New Roman" w:eastAsia="Times New Roman" w:hAnsi="Times New Roman" w:cs="Calibri"/>
      <w:sz w:val="16"/>
    </w:rPr>
  </w:style>
  <w:style w:type="character" w:customStyle="1" w:styleId="CardStyleChar">
    <w:name w:val="Card Style Char"/>
    <w:link w:val="CardStyle0"/>
    <w:locked/>
    <w:rsid w:val="009276FF"/>
    <w:rPr>
      <w:rFonts w:ascii="Calibri" w:eastAsia="Times New Roman" w:hAnsi="Calibri"/>
      <w:sz w:val="22"/>
    </w:rPr>
  </w:style>
  <w:style w:type="paragraph" w:customStyle="1" w:styleId="emactive">
    <w:name w:val="emactive"/>
    <w:basedOn w:val="Normal"/>
    <w:uiPriority w:val="99"/>
    <w:qFormat/>
    <w:rsid w:val="009276FF"/>
    <w:pPr>
      <w:spacing w:before="100" w:beforeAutospacing="1" w:after="100" w:afterAutospacing="1"/>
    </w:pPr>
    <w:rPr>
      <w:rFonts w:eastAsia="Times New Roman"/>
      <w:sz w:val="24"/>
    </w:rPr>
  </w:style>
  <w:style w:type="paragraph" w:customStyle="1" w:styleId="emready">
    <w:name w:val="emready"/>
    <w:basedOn w:val="Normal"/>
    <w:uiPriority w:val="99"/>
    <w:qFormat/>
    <w:rsid w:val="009276FF"/>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9276FF"/>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9276FF"/>
    <w:rPr>
      <w:rFonts w:ascii="Georgia" w:eastAsia="Times New Roman" w:hAnsi="Georgia" w:cs="Times New Roman"/>
      <w:b/>
      <w:sz w:val="24"/>
      <w:u w:val="single"/>
    </w:rPr>
  </w:style>
  <w:style w:type="character" w:customStyle="1" w:styleId="CardHighlightChar">
    <w:name w:val="Card Highlight Char"/>
    <w:link w:val="CardHighlight"/>
    <w:locked/>
    <w:rsid w:val="009276FF"/>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9276FF"/>
    <w:pPr>
      <w:shd w:val="clear" w:color="auto" w:fill="66FFFF"/>
    </w:pPr>
    <w:rPr>
      <w:rFonts w:eastAsia="Calibri" w:cs="Calibri"/>
      <w:sz w:val="24"/>
      <w:u w:val="single"/>
    </w:rPr>
  </w:style>
  <w:style w:type="character" w:customStyle="1" w:styleId="BlockHeaderHiddenChar">
    <w:name w:val="Block Header Hidden Char"/>
    <w:link w:val="BlockHeaderHidden"/>
    <w:locked/>
    <w:rsid w:val="009276FF"/>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9276FF"/>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9276FF"/>
    <w:pPr>
      <w:spacing w:before="100" w:beforeAutospacing="1" w:after="100" w:afterAutospacing="1"/>
    </w:pPr>
    <w:rPr>
      <w:rFonts w:eastAsia="Times New Roman"/>
      <w:sz w:val="24"/>
    </w:rPr>
  </w:style>
  <w:style w:type="paragraph" w:customStyle="1" w:styleId="norma">
    <w:name w:val="norma"/>
    <w:basedOn w:val="Heading3"/>
    <w:uiPriority w:val="99"/>
    <w:qFormat/>
    <w:rsid w:val="009276FF"/>
    <w:rPr>
      <w:rFonts w:eastAsia="MS Gothic" w:cs="Arial"/>
      <w:bCs w:val="0"/>
      <w:sz w:val="24"/>
      <w:szCs w:val="24"/>
    </w:rPr>
  </w:style>
  <w:style w:type="paragraph" w:customStyle="1" w:styleId="nromal">
    <w:name w:val="nromal"/>
    <w:basedOn w:val="Normal"/>
    <w:uiPriority w:val="99"/>
    <w:qFormat/>
    <w:rsid w:val="009276FF"/>
    <w:pPr>
      <w:keepNext/>
      <w:keepLines/>
      <w:spacing w:before="200"/>
      <w:outlineLvl w:val="3"/>
    </w:pPr>
    <w:rPr>
      <w:rFonts w:eastAsia="Times New Roman" w:cs="Cambria"/>
      <w:b/>
      <w:iCs/>
    </w:rPr>
  </w:style>
  <w:style w:type="paragraph" w:customStyle="1" w:styleId="natural">
    <w:name w:val="natural"/>
    <w:basedOn w:val="Normal"/>
    <w:uiPriority w:val="99"/>
    <w:qFormat/>
    <w:rsid w:val="009276FF"/>
    <w:pPr>
      <w:keepNext/>
      <w:keepLines/>
      <w:spacing w:before="200"/>
      <w:outlineLvl w:val="3"/>
    </w:pPr>
    <w:rPr>
      <w:rFonts w:eastAsia="Times New Roman"/>
      <w:b/>
      <w:iCs/>
    </w:rPr>
  </w:style>
  <w:style w:type="paragraph" w:customStyle="1" w:styleId="nroaml">
    <w:name w:val="nroaml"/>
    <w:basedOn w:val="Normal"/>
    <w:uiPriority w:val="99"/>
    <w:qFormat/>
    <w:rsid w:val="009276FF"/>
    <w:pPr>
      <w:keepNext/>
      <w:keepLines/>
      <w:spacing w:before="200"/>
      <w:outlineLvl w:val="3"/>
    </w:pPr>
    <w:rPr>
      <w:rFonts w:eastAsia="Times New Roman"/>
      <w:b/>
      <w:iCs/>
    </w:rPr>
  </w:style>
  <w:style w:type="paragraph" w:customStyle="1" w:styleId="noraml">
    <w:name w:val="noraml"/>
    <w:basedOn w:val="Normal"/>
    <w:uiPriority w:val="99"/>
    <w:qFormat/>
    <w:rsid w:val="009276FF"/>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9276FF"/>
    <w:rPr>
      <w:rFonts w:ascii="Georgia" w:eastAsia="Calibri" w:hAnsi="Georgia"/>
      <w:sz w:val="16"/>
      <w:szCs w:val="16"/>
    </w:rPr>
  </w:style>
  <w:style w:type="paragraph" w:customStyle="1" w:styleId="SmallSizeParagraph">
    <w:name w:val="Small Size Paragraph"/>
    <w:basedOn w:val="Normal"/>
    <w:link w:val="SmallSizeParagraphChar"/>
    <w:qFormat/>
    <w:rsid w:val="009276FF"/>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9276FF"/>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9276FF"/>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9276FF"/>
    <w:rPr>
      <w:rFonts w:ascii="Arial" w:eastAsia="Calibri" w:hAnsi="Arial" w:cs="Arial"/>
      <w:kern w:val="2"/>
      <w:sz w:val="14"/>
      <w:szCs w:val="14"/>
      <w:lang w:eastAsia="zh-TW"/>
    </w:rPr>
  </w:style>
  <w:style w:type="paragraph" w:customStyle="1" w:styleId="CardT1">
    <w:name w:val="CardT1"/>
    <w:basedOn w:val="Normal"/>
    <w:link w:val="CardT1Char"/>
    <w:qFormat/>
    <w:rsid w:val="009276FF"/>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9276FF"/>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9276FF"/>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9276FF"/>
    <w:pPr>
      <w:spacing w:before="100" w:beforeAutospacing="1" w:after="100" w:afterAutospacing="1"/>
    </w:pPr>
    <w:rPr>
      <w:rFonts w:eastAsia="Times New Roman"/>
      <w:sz w:val="24"/>
    </w:rPr>
  </w:style>
  <w:style w:type="paragraph" w:customStyle="1" w:styleId="CiteReal">
    <w:name w:val="Cite Real"/>
    <w:basedOn w:val="Normal"/>
    <w:next w:val="Normal"/>
    <w:qFormat/>
    <w:rsid w:val="009276FF"/>
    <w:rPr>
      <w:rFonts w:ascii="Arial" w:eastAsia="MS Mincho" w:hAnsi="Arial"/>
      <w:b/>
      <w:sz w:val="24"/>
      <w:u w:val="single"/>
    </w:rPr>
  </w:style>
  <w:style w:type="paragraph" w:customStyle="1" w:styleId="2909F619802848F09E01365C32F34654">
    <w:name w:val="2909F619802848F09E01365C32F34654"/>
    <w:uiPriority w:val="99"/>
    <w:qFormat/>
    <w:rsid w:val="009276FF"/>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9276FF"/>
    <w:rPr>
      <w:rFonts w:ascii="Georgia" w:eastAsia="Calibri" w:hAnsi="Georgia"/>
      <w:u w:val="single"/>
      <w:lang w:val="x-none" w:eastAsia="zh-CN"/>
    </w:rPr>
  </w:style>
  <w:style w:type="paragraph" w:customStyle="1" w:styleId="UnderlineS">
    <w:name w:val="Underline S"/>
    <w:basedOn w:val="Normal"/>
    <w:link w:val="UnderlineSChar"/>
    <w:qFormat/>
    <w:rsid w:val="009276FF"/>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9276FF"/>
    <w:rPr>
      <w:rFonts w:ascii="Georgia" w:eastAsia="SimSun" w:hAnsi="Georgia"/>
      <w:sz w:val="12"/>
    </w:rPr>
  </w:style>
  <w:style w:type="paragraph" w:customStyle="1" w:styleId="Ununderlined">
    <w:name w:val="Ununderlined"/>
    <w:basedOn w:val="Normal"/>
    <w:link w:val="UnunderlinedChar"/>
    <w:qFormat/>
    <w:rsid w:val="009276FF"/>
    <w:rPr>
      <w:rFonts w:ascii="Georgia" w:eastAsia="SimSun" w:hAnsi="Georgia"/>
      <w:sz w:val="12"/>
    </w:rPr>
  </w:style>
  <w:style w:type="character" w:customStyle="1" w:styleId="HighlightingChar">
    <w:name w:val="Highlighting Char"/>
    <w:link w:val="Highlighting"/>
    <w:locked/>
    <w:rsid w:val="009276FF"/>
    <w:rPr>
      <w:rFonts w:ascii="Georgia" w:eastAsia="SimSun" w:hAnsi="Georgia"/>
      <w:u w:val="thick"/>
    </w:rPr>
  </w:style>
  <w:style w:type="paragraph" w:customStyle="1" w:styleId="Highlighting">
    <w:name w:val="Highlighting"/>
    <w:basedOn w:val="Normal"/>
    <w:link w:val="HighlightingChar"/>
    <w:autoRedefine/>
    <w:qFormat/>
    <w:rsid w:val="009276FF"/>
    <w:rPr>
      <w:rFonts w:ascii="Georgia" w:eastAsia="SimSun" w:hAnsi="Georgia"/>
      <w:sz w:val="24"/>
      <w:u w:val="thick"/>
    </w:rPr>
  </w:style>
  <w:style w:type="character" w:customStyle="1" w:styleId="CITEChar">
    <w:name w:val="CITE Char"/>
    <w:link w:val="CITE"/>
    <w:locked/>
    <w:rsid w:val="009276FF"/>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9276FF"/>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9276FF"/>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9276FF"/>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9276FF"/>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9276FF"/>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9276FF"/>
    <w:rPr>
      <w:b/>
      <w:sz w:val="28"/>
    </w:rPr>
  </w:style>
  <w:style w:type="character" w:customStyle="1" w:styleId="SourcenameChar">
    <w:name w:val="Source name Char"/>
    <w:link w:val="Sourcename"/>
    <w:locked/>
    <w:rsid w:val="009276FF"/>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9276FF"/>
    <w:rPr>
      <w:b/>
      <w:bCs/>
      <w:sz w:val="20"/>
    </w:rPr>
  </w:style>
  <w:style w:type="character" w:customStyle="1" w:styleId="underlinedcardChar">
    <w:name w:val="underlined card Char"/>
    <w:link w:val="underlinedcard0"/>
    <w:locked/>
    <w:rsid w:val="009276FF"/>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9276FF"/>
    <w:rPr>
      <w:sz w:val="24"/>
      <w:u w:val="single"/>
    </w:rPr>
  </w:style>
  <w:style w:type="paragraph" w:customStyle="1" w:styleId="FullText">
    <w:name w:val="Full Text"/>
    <w:basedOn w:val="Normal"/>
    <w:uiPriority w:val="99"/>
    <w:qFormat/>
    <w:rsid w:val="009276FF"/>
    <w:rPr>
      <w:rFonts w:eastAsia="Times New Roman"/>
      <w:sz w:val="16"/>
    </w:rPr>
  </w:style>
  <w:style w:type="character" w:customStyle="1" w:styleId="TextUnderlineChar">
    <w:name w:val="Text Underline Char"/>
    <w:link w:val="TextUnderline"/>
    <w:locked/>
    <w:rsid w:val="009276FF"/>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9276FF"/>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9276FF"/>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9276FF"/>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9276FF"/>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9276FF"/>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9276FF"/>
    <w:pPr>
      <w:spacing w:before="240"/>
      <w:outlineLvl w:val="2"/>
    </w:pPr>
    <w:rPr>
      <w:rFonts w:eastAsia="Times New Roman"/>
      <w:b/>
    </w:rPr>
  </w:style>
  <w:style w:type="character" w:customStyle="1" w:styleId="CiteCardChar">
    <w:name w:val="Cite_Card Char"/>
    <w:link w:val="CiteCard0"/>
    <w:locked/>
    <w:rsid w:val="009276FF"/>
    <w:rPr>
      <w:rFonts w:ascii="Times New Roman" w:eastAsia="Times New Roman" w:hAnsi="Times New Roman" w:cs="Arial"/>
      <w:bCs/>
      <w:sz w:val="20"/>
      <w:szCs w:val="20"/>
    </w:rPr>
  </w:style>
  <w:style w:type="paragraph" w:customStyle="1" w:styleId="CiteCard0">
    <w:name w:val="Cite_Card"/>
    <w:link w:val="CiteCardChar"/>
    <w:qFormat/>
    <w:rsid w:val="009276FF"/>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9276FF"/>
    <w:pPr>
      <w:widowControl w:val="0"/>
    </w:pPr>
    <w:rPr>
      <w:rFonts w:eastAsia="MS Mincho"/>
      <w:color w:val="auto"/>
    </w:rPr>
  </w:style>
  <w:style w:type="character" w:customStyle="1" w:styleId="StyleStyle49pt6Char">
    <w:name w:val="Style Style4 + 9 pt6 Char"/>
    <w:basedOn w:val="Style4Char"/>
    <w:link w:val="StyleStyle49pt6"/>
    <w:locked/>
    <w:rsid w:val="009276FF"/>
    <w:rPr>
      <w:rFonts w:ascii="Georgia" w:eastAsia="Times New Roman" w:hAnsi="Georgia"/>
      <w:u w:val="single"/>
      <w:lang w:val="x-none"/>
    </w:rPr>
  </w:style>
  <w:style w:type="paragraph" w:customStyle="1" w:styleId="StyleStyle49pt6">
    <w:name w:val="Style Style4 + 9 pt6"/>
    <w:basedOn w:val="Style4"/>
    <w:link w:val="StyleStyle49pt6Char"/>
    <w:qFormat/>
    <w:rsid w:val="009276FF"/>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9276FF"/>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9276FF"/>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9276FF"/>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9276FF"/>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9276FF"/>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9276FF"/>
    <w:rPr>
      <w:rFonts w:ascii="Georgia" w:hAnsi="Georgia" w:cs="Calibri"/>
      <w:b/>
      <w:bCs/>
      <w:sz w:val="24"/>
      <w:u w:val="single"/>
    </w:rPr>
  </w:style>
  <w:style w:type="character" w:customStyle="1" w:styleId="DebatenoramlChar">
    <w:name w:val="Debatenoraml Char"/>
    <w:link w:val="Debatenoraml"/>
    <w:locked/>
    <w:rsid w:val="009276FF"/>
    <w:rPr>
      <w:rFonts w:ascii="Times New Roman" w:hAnsi="Times New Roman" w:cs="Times New Roman"/>
    </w:rPr>
  </w:style>
  <w:style w:type="paragraph" w:customStyle="1" w:styleId="Debatenoraml">
    <w:name w:val="Debatenoraml"/>
    <w:basedOn w:val="NoSpacing"/>
    <w:link w:val="DebatenoramlChar"/>
    <w:qFormat/>
    <w:rsid w:val="009276FF"/>
    <w:pPr>
      <w:spacing w:line="240" w:lineRule="auto"/>
    </w:pPr>
    <w:rPr>
      <w:rFonts w:ascii="Times New Roman" w:hAnsi="Times New Roman" w:cs="Times New Roman"/>
    </w:rPr>
  </w:style>
  <w:style w:type="paragraph" w:customStyle="1" w:styleId="SynergyTag">
    <w:name w:val="SynergyTag"/>
    <w:basedOn w:val="Normal"/>
    <w:uiPriority w:val="99"/>
    <w:qFormat/>
    <w:rsid w:val="009276FF"/>
    <w:rPr>
      <w:rFonts w:eastAsia="Calibri"/>
      <w:b/>
    </w:rPr>
  </w:style>
  <w:style w:type="character" w:customStyle="1" w:styleId="QualsChar">
    <w:name w:val="Quals Char"/>
    <w:link w:val="Quals"/>
    <w:locked/>
    <w:rsid w:val="009276FF"/>
    <w:rPr>
      <w:rFonts w:ascii="Georgia" w:eastAsia="Calibri" w:hAnsi="Georgia"/>
      <w:sz w:val="18"/>
    </w:rPr>
  </w:style>
  <w:style w:type="paragraph" w:customStyle="1" w:styleId="Quals">
    <w:name w:val="Quals"/>
    <w:basedOn w:val="Normal"/>
    <w:link w:val="QualsChar"/>
    <w:qFormat/>
    <w:rsid w:val="009276FF"/>
    <w:rPr>
      <w:rFonts w:ascii="Georgia" w:eastAsia="Calibri" w:hAnsi="Georgia"/>
      <w:sz w:val="18"/>
    </w:rPr>
  </w:style>
  <w:style w:type="paragraph" w:customStyle="1" w:styleId="times">
    <w:name w:val="times"/>
    <w:basedOn w:val="Normal"/>
    <w:qFormat/>
    <w:rsid w:val="009276FF"/>
    <w:pPr>
      <w:spacing w:before="100" w:beforeAutospacing="1" w:after="100" w:afterAutospacing="1"/>
    </w:pPr>
    <w:rPr>
      <w:rFonts w:eastAsia="Times New Roman"/>
      <w:sz w:val="24"/>
    </w:rPr>
  </w:style>
  <w:style w:type="paragraph" w:customStyle="1" w:styleId="BodyA">
    <w:name w:val="Body A"/>
    <w:uiPriority w:val="99"/>
    <w:qFormat/>
    <w:rsid w:val="009276FF"/>
    <w:rPr>
      <w:rFonts w:ascii="Helvetica" w:eastAsia="ヒラギノ角ゴ Pro W3" w:hAnsi="Helvetica" w:cs="Times New Roman"/>
      <w:color w:val="000000"/>
      <w:szCs w:val="20"/>
    </w:rPr>
  </w:style>
  <w:style w:type="character" w:customStyle="1" w:styleId="StarredChar">
    <w:name w:val="Starred Char"/>
    <w:link w:val="Starred"/>
    <w:locked/>
    <w:rsid w:val="009276FF"/>
    <w:rPr>
      <w:rFonts w:ascii="Georgia" w:eastAsia="Times New Roman" w:hAnsi="Georgia"/>
      <w:b/>
      <w:caps/>
      <w:szCs w:val="28"/>
      <w:u w:val="single"/>
    </w:rPr>
  </w:style>
  <w:style w:type="paragraph" w:customStyle="1" w:styleId="Starred">
    <w:name w:val="Starred"/>
    <w:basedOn w:val="Normal"/>
    <w:link w:val="StarredChar"/>
    <w:qFormat/>
    <w:rsid w:val="009276FF"/>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9276FF"/>
    <w:rPr>
      <w:rFonts w:ascii="Georgia" w:eastAsia="Times New Roman" w:hAnsi="Georgia"/>
      <w:b/>
      <w:caps/>
      <w:szCs w:val="28"/>
      <w:u w:val="single"/>
    </w:rPr>
  </w:style>
  <w:style w:type="paragraph" w:customStyle="1" w:styleId="NotStarred">
    <w:name w:val="NotStarred"/>
    <w:basedOn w:val="Normal"/>
    <w:link w:val="NotStarredChar"/>
    <w:qFormat/>
    <w:rsid w:val="009276FF"/>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9276FF"/>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9276FF"/>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9276FF"/>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9276FF"/>
    <w:rPr>
      <w:rFonts w:ascii="Georgia" w:eastAsia="Calibri" w:hAnsi="Georgia"/>
      <w:b/>
    </w:rPr>
  </w:style>
  <w:style w:type="paragraph" w:customStyle="1" w:styleId="H4Tag">
    <w:name w:val="H4 (Tag)"/>
    <w:basedOn w:val="Normal"/>
    <w:link w:val="H4TagChar1"/>
    <w:qFormat/>
    <w:rsid w:val="009276FF"/>
    <w:rPr>
      <w:rFonts w:ascii="Georgia" w:eastAsia="Calibri" w:hAnsi="Georgia"/>
      <w:b/>
      <w:sz w:val="24"/>
    </w:rPr>
  </w:style>
  <w:style w:type="paragraph" w:customStyle="1" w:styleId="CM25">
    <w:name w:val="CM25"/>
    <w:basedOn w:val="Default"/>
    <w:next w:val="Default"/>
    <w:qFormat/>
    <w:rsid w:val="009276FF"/>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9276FF"/>
    <w:rPr>
      <w:rFonts w:ascii="Georgia" w:hAnsi="Georgia"/>
      <w:b/>
    </w:rPr>
  </w:style>
  <w:style w:type="paragraph" w:customStyle="1" w:styleId="Debate-CardTagandCite-F6">
    <w:name w:val="Debate- Card Tag and Cite- F6"/>
    <w:basedOn w:val="Normal"/>
    <w:link w:val="Debate-CardTagandCite-F6Char"/>
    <w:qFormat/>
    <w:rsid w:val="009276FF"/>
    <w:pPr>
      <w:contextualSpacing/>
    </w:pPr>
    <w:rPr>
      <w:rFonts w:ascii="Georgia" w:hAnsi="Georgia"/>
      <w:b/>
      <w:sz w:val="24"/>
    </w:rPr>
  </w:style>
  <w:style w:type="paragraph" w:customStyle="1" w:styleId="Cardtext0">
    <w:name w:val="Card text"/>
    <w:link w:val="CardtextChar0"/>
    <w:qFormat/>
    <w:rsid w:val="009276FF"/>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9276FF"/>
    <w:rPr>
      <w:rFonts w:ascii="Georgia" w:eastAsia="Times New Roman" w:hAnsi="Georgia"/>
      <w:b/>
      <w:szCs w:val="28"/>
      <w:u w:val="single"/>
    </w:rPr>
  </w:style>
  <w:style w:type="paragraph" w:customStyle="1" w:styleId="NewHeading2">
    <w:name w:val="NewHeading2"/>
    <w:basedOn w:val="Normal"/>
    <w:link w:val="NewHeading2Char"/>
    <w:qFormat/>
    <w:rsid w:val="009276FF"/>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9276FF"/>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9276FF"/>
    <w:rPr>
      <w:rFonts w:eastAsia="Calibri"/>
    </w:rPr>
  </w:style>
  <w:style w:type="paragraph" w:customStyle="1" w:styleId="Card6pt">
    <w:name w:val="Card 6pt"/>
    <w:basedOn w:val="Normal"/>
    <w:uiPriority w:val="99"/>
    <w:qFormat/>
    <w:rsid w:val="009276FF"/>
    <w:pPr>
      <w:spacing w:after="0" w:line="240" w:lineRule="auto"/>
      <w:ind w:left="288" w:right="288"/>
    </w:pPr>
    <w:rPr>
      <w:rFonts w:ascii="Georgia" w:eastAsia="Calibri" w:hAnsi="Georgia"/>
      <w:bCs/>
      <w:color w:val="000000"/>
      <w:sz w:val="12"/>
      <w:szCs w:val="20"/>
    </w:rPr>
  </w:style>
  <w:style w:type="character" w:customStyle="1" w:styleId="FullCiteChar">
    <w:name w:val="Full Cite Char"/>
    <w:link w:val="FullCite"/>
    <w:locked/>
    <w:rsid w:val="009276FF"/>
    <w:rPr>
      <w:rFonts w:ascii="Garamond" w:eastAsia="Calibri" w:hAnsi="Garamond"/>
    </w:rPr>
  </w:style>
  <w:style w:type="paragraph" w:customStyle="1" w:styleId="FullCite">
    <w:name w:val="Full Cite"/>
    <w:basedOn w:val="Normal"/>
    <w:next w:val="Normal"/>
    <w:link w:val="FullCiteChar"/>
    <w:qFormat/>
    <w:rsid w:val="009276FF"/>
    <w:rPr>
      <w:rFonts w:ascii="Garamond" w:eastAsia="Calibri" w:hAnsi="Garamond"/>
      <w:sz w:val="24"/>
    </w:rPr>
  </w:style>
  <w:style w:type="character" w:customStyle="1" w:styleId="StyleCardStyleBlackUnderlineChar">
    <w:name w:val="Style Card Style + Black Underline Char"/>
    <w:link w:val="StyleCardStyleBlackUnderline"/>
    <w:locked/>
    <w:rsid w:val="009276FF"/>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9276FF"/>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9276FF"/>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9276FF"/>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9276FF"/>
    <w:pPr>
      <w:spacing w:after="0" w:line="240" w:lineRule="auto"/>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9276FF"/>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9276FF"/>
    <w:pPr>
      <w:spacing w:after="0" w:line="240" w:lineRule="auto"/>
      <w:ind w:left="288" w:right="288"/>
    </w:pPr>
    <w:rPr>
      <w:rFonts w:ascii="Georgia" w:eastAsia="SimSun" w:hAnsi="Georgia"/>
      <w:b/>
      <w:bCs/>
      <w:sz w:val="24"/>
      <w:u w:val="single"/>
      <w:lang w:eastAsia="zh-CN"/>
    </w:rPr>
  </w:style>
  <w:style w:type="paragraph" w:customStyle="1" w:styleId="CM27">
    <w:name w:val="CM27"/>
    <w:basedOn w:val="Default"/>
    <w:next w:val="Default"/>
    <w:qFormat/>
    <w:rsid w:val="009276FF"/>
    <w:pPr>
      <w:spacing w:after="200" w:line="276" w:lineRule="auto"/>
    </w:pPr>
    <w:rPr>
      <w:rFonts w:eastAsia="Calibri"/>
      <w:color w:val="auto"/>
      <w:sz w:val="22"/>
    </w:rPr>
  </w:style>
  <w:style w:type="paragraph" w:customStyle="1" w:styleId="font-null">
    <w:name w:val="font-null"/>
    <w:basedOn w:val="Normal"/>
    <w:uiPriority w:val="99"/>
    <w:qFormat/>
    <w:rsid w:val="009276FF"/>
    <w:pPr>
      <w:spacing w:before="100" w:beforeAutospacing="1" w:after="100" w:afterAutospacing="1"/>
    </w:pPr>
    <w:rPr>
      <w:rFonts w:eastAsia="Times New Roman"/>
      <w:sz w:val="24"/>
    </w:rPr>
  </w:style>
  <w:style w:type="paragraph" w:customStyle="1" w:styleId="rteindent1">
    <w:name w:val="rteindent1"/>
    <w:basedOn w:val="Normal"/>
    <w:uiPriority w:val="99"/>
    <w:qFormat/>
    <w:rsid w:val="009276FF"/>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9276FF"/>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9276FF"/>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9276FF"/>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9276FF"/>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9276FF"/>
    <w:pPr>
      <w:spacing w:before="100" w:beforeAutospacing="1" w:after="100" w:afterAutospacing="1"/>
    </w:pPr>
    <w:rPr>
      <w:rFonts w:eastAsia="Times New Roman"/>
      <w:sz w:val="24"/>
    </w:rPr>
  </w:style>
  <w:style w:type="paragraph" w:customStyle="1" w:styleId="class">
    <w:name w:val="class"/>
    <w:basedOn w:val="Normal"/>
    <w:uiPriority w:val="99"/>
    <w:qFormat/>
    <w:rsid w:val="009276FF"/>
    <w:pPr>
      <w:spacing w:before="100" w:beforeAutospacing="1" w:after="100" w:afterAutospacing="1"/>
    </w:pPr>
    <w:rPr>
      <w:rFonts w:eastAsia="Times New Roman"/>
      <w:sz w:val="24"/>
    </w:rPr>
  </w:style>
  <w:style w:type="character" w:customStyle="1" w:styleId="blocktitleChar0">
    <w:name w:val="block title Char"/>
    <w:link w:val="blocktitle0"/>
    <w:locked/>
    <w:rsid w:val="009276FF"/>
    <w:rPr>
      <w:rFonts w:ascii="Calibri" w:eastAsia="Calibri" w:hAnsi="Calibri"/>
      <w:b/>
      <w:caps/>
      <w:sz w:val="28"/>
      <w:szCs w:val="28"/>
      <w:lang w:val="es-ES"/>
    </w:rPr>
  </w:style>
  <w:style w:type="paragraph" w:customStyle="1" w:styleId="Pa6">
    <w:name w:val="Pa6"/>
    <w:basedOn w:val="Normal"/>
    <w:next w:val="Normal"/>
    <w:uiPriority w:val="99"/>
    <w:qFormat/>
    <w:rsid w:val="009276FF"/>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9276FF"/>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9276FF"/>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9276FF"/>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9276FF"/>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9276FF"/>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9276FF"/>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9276FF"/>
    <w:pPr>
      <w:spacing w:after="160" w:line="259" w:lineRule="auto"/>
    </w:pPr>
    <w:rPr>
      <w:rFonts w:ascii="Georgia" w:eastAsia="SimSun" w:hAnsi="Georgia"/>
      <w:b/>
      <w:bCs/>
      <w:lang w:val="en-US"/>
    </w:rPr>
  </w:style>
  <w:style w:type="paragraph" w:customStyle="1" w:styleId="summary">
    <w:name w:val="summary"/>
    <w:basedOn w:val="Normal"/>
    <w:uiPriority w:val="99"/>
    <w:qFormat/>
    <w:rsid w:val="009276FF"/>
    <w:pPr>
      <w:spacing w:before="100" w:beforeAutospacing="1" w:after="100" w:afterAutospacing="1"/>
    </w:pPr>
    <w:rPr>
      <w:rFonts w:eastAsia="Times New Roman"/>
      <w:sz w:val="24"/>
    </w:rPr>
  </w:style>
  <w:style w:type="paragraph" w:customStyle="1" w:styleId="Caption2">
    <w:name w:val="Caption2"/>
    <w:basedOn w:val="Normal"/>
    <w:uiPriority w:val="99"/>
    <w:qFormat/>
    <w:rsid w:val="009276FF"/>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9276FF"/>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9276FF"/>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9276FF"/>
    <w:pPr>
      <w:jc w:val="center"/>
    </w:pPr>
    <w:rPr>
      <w:rFonts w:ascii="Book Antiqua" w:eastAsia="Times New Roman" w:hAnsi="Book Antiqua"/>
      <w:b/>
      <w:sz w:val="28"/>
    </w:rPr>
  </w:style>
  <w:style w:type="paragraph" w:customStyle="1" w:styleId="Little">
    <w:name w:val="Little"/>
    <w:basedOn w:val="Normal"/>
    <w:next w:val="Normal"/>
    <w:link w:val="LittleChar"/>
    <w:qFormat/>
    <w:rsid w:val="009276FF"/>
    <w:pPr>
      <w:ind w:left="288"/>
    </w:pPr>
    <w:rPr>
      <w:rFonts w:eastAsia="Times New Roman"/>
      <w:sz w:val="16"/>
    </w:rPr>
  </w:style>
  <w:style w:type="paragraph" w:customStyle="1" w:styleId="AAAcard">
    <w:name w:val="AAAcard"/>
    <w:basedOn w:val="Normal"/>
    <w:uiPriority w:val="99"/>
    <w:qFormat/>
    <w:rsid w:val="009276FF"/>
    <w:pPr>
      <w:ind w:left="288" w:right="288"/>
    </w:pPr>
    <w:rPr>
      <w:rFonts w:eastAsia="Times New Roman"/>
    </w:rPr>
  </w:style>
  <w:style w:type="paragraph" w:customStyle="1" w:styleId="Caption3">
    <w:name w:val="Caption3"/>
    <w:basedOn w:val="Normal"/>
    <w:uiPriority w:val="99"/>
    <w:qFormat/>
    <w:rsid w:val="009276FF"/>
    <w:pPr>
      <w:spacing w:before="100" w:beforeAutospacing="1" w:after="100" w:afterAutospacing="1"/>
    </w:pPr>
    <w:rPr>
      <w:rFonts w:eastAsia="Times New Roman"/>
      <w:sz w:val="24"/>
    </w:rPr>
  </w:style>
  <w:style w:type="paragraph" w:customStyle="1" w:styleId="body-12-5">
    <w:name w:val="body-12-5"/>
    <w:basedOn w:val="Normal"/>
    <w:uiPriority w:val="99"/>
    <w:qFormat/>
    <w:rsid w:val="009276FF"/>
    <w:pPr>
      <w:spacing w:before="100" w:beforeAutospacing="1" w:after="100" w:afterAutospacing="1"/>
    </w:pPr>
    <w:rPr>
      <w:rFonts w:eastAsia="Times New Roman"/>
      <w:sz w:val="24"/>
    </w:rPr>
  </w:style>
  <w:style w:type="paragraph" w:customStyle="1" w:styleId="infuse">
    <w:name w:val="infuse"/>
    <w:basedOn w:val="Normal"/>
    <w:uiPriority w:val="99"/>
    <w:qFormat/>
    <w:rsid w:val="009276FF"/>
    <w:pPr>
      <w:spacing w:before="100" w:beforeAutospacing="1" w:after="100" w:afterAutospacing="1"/>
    </w:pPr>
    <w:rPr>
      <w:rFonts w:eastAsia="Times New Roman"/>
      <w:sz w:val="24"/>
    </w:rPr>
  </w:style>
  <w:style w:type="paragraph" w:customStyle="1" w:styleId="fontreg">
    <w:name w:val="font_reg"/>
    <w:basedOn w:val="Normal"/>
    <w:uiPriority w:val="99"/>
    <w:qFormat/>
    <w:rsid w:val="009276FF"/>
    <w:pPr>
      <w:spacing w:before="100" w:beforeAutospacing="1" w:after="100" w:afterAutospacing="1"/>
    </w:pPr>
    <w:rPr>
      <w:rFonts w:eastAsia="Times New Roman"/>
      <w:sz w:val="24"/>
    </w:rPr>
  </w:style>
  <w:style w:type="paragraph" w:customStyle="1" w:styleId="CITEF3">
    <w:name w:val="CITE F3"/>
    <w:uiPriority w:val="99"/>
    <w:qFormat/>
    <w:rsid w:val="009276FF"/>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9276FF"/>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9276FF"/>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9276FF"/>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9276FF"/>
    <w:pPr>
      <w:spacing w:after="200"/>
    </w:pPr>
    <w:rPr>
      <w:rFonts w:ascii="Calibri" w:eastAsia="Calibri" w:hAnsi="Calibri" w:cs="Times New Roman"/>
      <w:sz w:val="20"/>
      <w:szCs w:val="20"/>
      <w:u w:val="single"/>
    </w:rPr>
  </w:style>
  <w:style w:type="paragraph" w:customStyle="1" w:styleId="hotroute1">
    <w:name w:val="hot route!"/>
    <w:basedOn w:val="Normal"/>
    <w:qFormat/>
    <w:rsid w:val="009276FF"/>
    <w:pPr>
      <w:ind w:left="144"/>
    </w:pPr>
    <w:rPr>
      <w:rFonts w:ascii="Cambria" w:eastAsia="Calibri" w:hAnsi="Cambria"/>
      <w:sz w:val="24"/>
    </w:rPr>
  </w:style>
  <w:style w:type="paragraph" w:customStyle="1" w:styleId="FreeFormA">
    <w:name w:val="Free Form A"/>
    <w:autoRedefine/>
    <w:uiPriority w:val="99"/>
    <w:qFormat/>
    <w:rsid w:val="009276FF"/>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9276FF"/>
    <w:pPr>
      <w:spacing w:before="100" w:beforeAutospacing="1" w:after="100" w:afterAutospacing="1"/>
    </w:pPr>
    <w:rPr>
      <w:rFonts w:eastAsia="Times New Roman"/>
      <w:sz w:val="24"/>
    </w:rPr>
  </w:style>
  <w:style w:type="paragraph" w:customStyle="1" w:styleId="subheader">
    <w:name w:val="subheader"/>
    <w:basedOn w:val="Normal"/>
    <w:uiPriority w:val="99"/>
    <w:qFormat/>
    <w:rsid w:val="009276FF"/>
    <w:pPr>
      <w:spacing w:before="100" w:beforeAutospacing="1" w:after="100" w:afterAutospacing="1"/>
    </w:pPr>
    <w:rPr>
      <w:rFonts w:eastAsia="Times New Roman"/>
      <w:sz w:val="24"/>
    </w:rPr>
  </w:style>
  <w:style w:type="paragraph" w:customStyle="1" w:styleId="firstletter">
    <w:name w:val="firstletter"/>
    <w:basedOn w:val="Normal"/>
    <w:uiPriority w:val="99"/>
    <w:qFormat/>
    <w:rsid w:val="009276FF"/>
    <w:pPr>
      <w:spacing w:before="100" w:beforeAutospacing="1" w:after="100" w:afterAutospacing="1"/>
    </w:pPr>
    <w:rPr>
      <w:rFonts w:eastAsia="Times New Roman"/>
      <w:sz w:val="24"/>
    </w:rPr>
  </w:style>
  <w:style w:type="paragraph" w:customStyle="1" w:styleId="more">
    <w:name w:val="more"/>
    <w:basedOn w:val="Normal"/>
    <w:uiPriority w:val="99"/>
    <w:qFormat/>
    <w:rsid w:val="009276FF"/>
    <w:pPr>
      <w:spacing w:before="100" w:beforeAutospacing="1" w:after="100" w:afterAutospacing="1"/>
    </w:pPr>
    <w:rPr>
      <w:rFonts w:eastAsia="Times New Roman"/>
      <w:sz w:val="24"/>
    </w:rPr>
  </w:style>
  <w:style w:type="paragraph" w:customStyle="1" w:styleId="story">
    <w:name w:val="story"/>
    <w:basedOn w:val="Normal"/>
    <w:uiPriority w:val="99"/>
    <w:qFormat/>
    <w:rsid w:val="009276FF"/>
    <w:pPr>
      <w:spacing w:before="100" w:beforeAutospacing="1" w:after="100" w:afterAutospacing="1"/>
    </w:pPr>
    <w:rPr>
      <w:rFonts w:eastAsia="Times New Roman"/>
      <w:sz w:val="24"/>
    </w:rPr>
  </w:style>
  <w:style w:type="paragraph" w:customStyle="1" w:styleId="H1numbered">
    <w:name w:val="H1 numbered"/>
    <w:basedOn w:val="Normal"/>
    <w:uiPriority w:val="99"/>
    <w:qFormat/>
    <w:rsid w:val="009276FF"/>
    <w:pPr>
      <w:pageBreakBefore/>
      <w:widowControl w:val="0"/>
      <w:numPr>
        <w:numId w:val="24"/>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9276FF"/>
    <w:pPr>
      <w:widowControl w:val="0"/>
      <w:numPr>
        <w:ilvl w:val="1"/>
        <w:numId w:val="24"/>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9276FF"/>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9276FF"/>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9276FF"/>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9276FF"/>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9276FF"/>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9276FF"/>
    <w:pPr>
      <w:widowControl w:val="0"/>
      <w:spacing w:after="63"/>
    </w:pPr>
    <w:rPr>
      <w:rFonts w:ascii="Arial" w:hAnsi="Arial"/>
      <w:color w:val="auto"/>
    </w:rPr>
  </w:style>
  <w:style w:type="paragraph" w:customStyle="1" w:styleId="CM35">
    <w:name w:val="CM35"/>
    <w:basedOn w:val="Default"/>
    <w:next w:val="Default"/>
    <w:uiPriority w:val="99"/>
    <w:qFormat/>
    <w:rsid w:val="009276FF"/>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9276FF"/>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9276FF"/>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9276FF"/>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9276FF"/>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9276FF"/>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9276FF"/>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9276FF"/>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9276FF"/>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9276FF"/>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9276FF"/>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276FF"/>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9276FF"/>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9276FF"/>
    <w:rPr>
      <w:rFonts w:ascii="Georgia" w:hAnsi="Georgia"/>
      <w:sz w:val="24"/>
      <w:lang w:val="x-none" w:eastAsia="x-none"/>
    </w:rPr>
  </w:style>
  <w:style w:type="character" w:customStyle="1" w:styleId="NormalFontChar">
    <w:name w:val="Normal Font Char"/>
    <w:link w:val="NormalFont"/>
    <w:locked/>
    <w:rsid w:val="009276FF"/>
    <w:rPr>
      <w:rFonts w:ascii="Times New Roman" w:eastAsia="Times New Roman" w:hAnsi="Times New Roman" w:cs="Times New Roman"/>
      <w:sz w:val="20"/>
      <w:szCs w:val="20"/>
    </w:rPr>
  </w:style>
  <w:style w:type="paragraph" w:customStyle="1" w:styleId="NormalFont">
    <w:name w:val="Normal Font"/>
    <w:link w:val="NormalFontChar"/>
    <w:qFormat/>
    <w:rsid w:val="009276FF"/>
    <w:rPr>
      <w:rFonts w:ascii="Times New Roman" w:eastAsia="Times New Roman" w:hAnsi="Times New Roman" w:cs="Times New Roman"/>
      <w:sz w:val="20"/>
      <w:szCs w:val="20"/>
    </w:rPr>
  </w:style>
  <w:style w:type="paragraph" w:customStyle="1" w:styleId="StyleSmall11pt">
    <w:name w:val="Style Small + 11 pt"/>
    <w:uiPriority w:val="99"/>
    <w:qFormat/>
    <w:rsid w:val="009276FF"/>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9276FF"/>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9276FF"/>
    <w:rPr>
      <w:u w:val="single"/>
      <w:lang w:val="x-none" w:eastAsia="x-none"/>
    </w:rPr>
  </w:style>
  <w:style w:type="character" w:customStyle="1" w:styleId="StyleNormalFont11ptBoldUnderlineChar">
    <w:name w:val="Style Normal Font + 11 pt Bold Underline Char"/>
    <w:link w:val="StyleNormalFont11ptBoldUnderline"/>
    <w:locked/>
    <w:rsid w:val="009276FF"/>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276FF"/>
    <w:rPr>
      <w:b/>
      <w:bCs/>
      <w:u w:val="single"/>
      <w:lang w:val="x-none" w:eastAsia="x-none"/>
    </w:rPr>
  </w:style>
  <w:style w:type="paragraph" w:customStyle="1" w:styleId="Smallfont0">
    <w:name w:val="Smallfont"/>
    <w:basedOn w:val="Normal"/>
    <w:uiPriority w:val="99"/>
    <w:qFormat/>
    <w:rsid w:val="009276FF"/>
    <w:rPr>
      <w:rFonts w:eastAsia="Times New Roman"/>
      <w:sz w:val="15"/>
    </w:rPr>
  </w:style>
  <w:style w:type="paragraph" w:customStyle="1" w:styleId="formatvorlage2">
    <w:name w:val="formatvorlage2"/>
    <w:basedOn w:val="Normal"/>
    <w:uiPriority w:val="99"/>
    <w:qFormat/>
    <w:rsid w:val="009276FF"/>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9276FF"/>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9276FF"/>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9276FF"/>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9276FF"/>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9276FF"/>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9276FF"/>
    <w:pPr>
      <w:ind w:left="144"/>
    </w:pPr>
    <w:rPr>
      <w:rFonts w:ascii="Georgia" w:eastAsia="Times New Roman" w:hAnsi="Georgia"/>
      <w:sz w:val="24"/>
      <w:lang w:val="x-none" w:eastAsia="x-none"/>
    </w:rPr>
  </w:style>
  <w:style w:type="paragraph" w:customStyle="1" w:styleId="deck">
    <w:name w:val="deck"/>
    <w:basedOn w:val="Normal"/>
    <w:uiPriority w:val="99"/>
    <w:qFormat/>
    <w:rsid w:val="009276FF"/>
    <w:pPr>
      <w:spacing w:before="100" w:beforeAutospacing="1" w:after="100" w:afterAutospacing="1"/>
    </w:pPr>
    <w:rPr>
      <w:rFonts w:eastAsia="Times New Roman"/>
      <w:sz w:val="24"/>
    </w:rPr>
  </w:style>
  <w:style w:type="paragraph" w:customStyle="1" w:styleId="i1">
    <w:name w:val="i1"/>
    <w:basedOn w:val="Normal"/>
    <w:uiPriority w:val="99"/>
    <w:qFormat/>
    <w:rsid w:val="009276FF"/>
    <w:pPr>
      <w:spacing w:before="100" w:beforeAutospacing="1" w:after="100" w:afterAutospacing="1"/>
    </w:pPr>
    <w:rPr>
      <w:rFonts w:eastAsia="Times New Roman"/>
      <w:sz w:val="24"/>
    </w:rPr>
  </w:style>
  <w:style w:type="paragraph" w:customStyle="1" w:styleId="question">
    <w:name w:val="question"/>
    <w:basedOn w:val="Normal"/>
    <w:uiPriority w:val="99"/>
    <w:qFormat/>
    <w:rsid w:val="009276FF"/>
    <w:pPr>
      <w:spacing w:before="100" w:beforeAutospacing="1" w:after="100" w:afterAutospacing="1"/>
    </w:pPr>
    <w:rPr>
      <w:rFonts w:eastAsia="Times New Roman"/>
      <w:sz w:val="24"/>
    </w:rPr>
  </w:style>
  <w:style w:type="paragraph" w:customStyle="1" w:styleId="bodycopy">
    <w:name w:val="bodycopy"/>
    <w:basedOn w:val="Normal"/>
    <w:uiPriority w:val="99"/>
    <w:qFormat/>
    <w:rsid w:val="009276FF"/>
    <w:pPr>
      <w:spacing w:before="100" w:beforeAutospacing="1" w:after="100" w:afterAutospacing="1"/>
    </w:pPr>
    <w:rPr>
      <w:rFonts w:eastAsia="Times New Roman"/>
      <w:sz w:val="24"/>
    </w:rPr>
  </w:style>
  <w:style w:type="paragraph" w:customStyle="1" w:styleId="Fifth">
    <w:name w:val="Fifth"/>
    <w:basedOn w:val="Normal"/>
    <w:link w:val="FifthChar"/>
    <w:qFormat/>
    <w:rsid w:val="009276FF"/>
    <w:rPr>
      <w:rFonts w:ascii="Arial" w:eastAsia="Calibri" w:hAnsi="Arial"/>
    </w:rPr>
  </w:style>
  <w:style w:type="paragraph" w:customStyle="1" w:styleId="NoteLevel22">
    <w:name w:val="Note Level 22"/>
    <w:basedOn w:val="Normal"/>
    <w:next w:val="Normal"/>
    <w:uiPriority w:val="99"/>
    <w:qFormat/>
    <w:rsid w:val="009276FF"/>
    <w:pPr>
      <w:keepNext/>
      <w:spacing w:after="0" w:line="240" w:lineRule="auto"/>
      <w:ind w:left="288" w:right="288"/>
    </w:pPr>
    <w:rPr>
      <w:rFonts w:ascii="Georgia" w:eastAsia="MS Gothic" w:hAnsi="Georgia"/>
      <w:bCs/>
      <w:sz w:val="16"/>
      <w:szCs w:val="20"/>
    </w:rPr>
  </w:style>
  <w:style w:type="paragraph" w:customStyle="1" w:styleId="wp-caption-text">
    <w:name w:val="wp-caption-text"/>
    <w:basedOn w:val="Normal"/>
    <w:qFormat/>
    <w:rsid w:val="009276FF"/>
    <w:pPr>
      <w:spacing w:before="100" w:beforeAutospacing="1" w:after="100" w:afterAutospacing="1"/>
    </w:pPr>
    <w:rPr>
      <w:rFonts w:eastAsia="Times New Roman"/>
      <w:sz w:val="24"/>
    </w:rPr>
  </w:style>
  <w:style w:type="paragraph" w:customStyle="1" w:styleId="svarticle">
    <w:name w:val="svarticle"/>
    <w:basedOn w:val="Normal"/>
    <w:uiPriority w:val="99"/>
    <w:qFormat/>
    <w:rsid w:val="009276FF"/>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9276FF"/>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9276FF"/>
    <w:pPr>
      <w:spacing w:before="100" w:beforeAutospacing="1" w:after="100" w:afterAutospacing="1"/>
    </w:pPr>
  </w:style>
  <w:style w:type="paragraph" w:customStyle="1" w:styleId="description">
    <w:name w:val="description"/>
    <w:basedOn w:val="Normal"/>
    <w:uiPriority w:val="99"/>
    <w:qFormat/>
    <w:rsid w:val="009276FF"/>
    <w:pPr>
      <w:spacing w:before="100" w:beforeAutospacing="1" w:after="100" w:afterAutospacing="1"/>
    </w:pPr>
  </w:style>
  <w:style w:type="paragraph" w:customStyle="1" w:styleId="graf">
    <w:name w:val="graf"/>
    <w:basedOn w:val="Normal"/>
    <w:uiPriority w:val="99"/>
    <w:qFormat/>
    <w:rsid w:val="009276FF"/>
    <w:pPr>
      <w:spacing w:before="100" w:beforeAutospacing="1" w:after="100" w:afterAutospacing="1"/>
    </w:pPr>
  </w:style>
  <w:style w:type="paragraph" w:customStyle="1" w:styleId="column">
    <w:name w:val="column"/>
    <w:basedOn w:val="Normal"/>
    <w:uiPriority w:val="99"/>
    <w:qFormat/>
    <w:rsid w:val="009276FF"/>
    <w:pPr>
      <w:spacing w:before="100" w:beforeAutospacing="1" w:after="100" w:afterAutospacing="1"/>
    </w:pPr>
  </w:style>
  <w:style w:type="paragraph" w:customStyle="1" w:styleId="recirc-container">
    <w:name w:val="recirc-container"/>
    <w:basedOn w:val="Normal"/>
    <w:uiPriority w:val="99"/>
    <w:qFormat/>
    <w:rsid w:val="009276FF"/>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9276FF"/>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9276FF"/>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9276FF"/>
    <w:rPr>
      <w:rFonts w:ascii="Georgia" w:hAnsi="Georgia" w:hint="default"/>
      <w:i/>
      <w:iCs/>
      <w:color w:val="808080"/>
    </w:rPr>
  </w:style>
  <w:style w:type="character" w:customStyle="1" w:styleId="cardchar00">
    <w:name w:val="cardchar0"/>
    <w:basedOn w:val="DefaultParagraphFont"/>
    <w:rsid w:val="009276FF"/>
  </w:style>
  <w:style w:type="character" w:customStyle="1" w:styleId="UnderlineNon-bold">
    <w:name w:val="Underline Non - bold"/>
    <w:rsid w:val="009276FF"/>
    <w:rPr>
      <w:rFonts w:ascii="Times New Roman" w:hAnsi="Times New Roman" w:cs="Times New Roman" w:hint="default"/>
      <w:iCs/>
      <w:sz w:val="22"/>
      <w:u w:val="single"/>
    </w:rPr>
  </w:style>
  <w:style w:type="character" w:customStyle="1" w:styleId="Heading5Char2">
    <w:name w:val="Heading 5 Char2"/>
    <w:rsid w:val="009276FF"/>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9276FF"/>
    <w:rPr>
      <w:rFonts w:ascii="Arial" w:hAnsi="Arial" w:cs="Arial"/>
      <w:vanish/>
      <w:sz w:val="16"/>
      <w:szCs w:val="16"/>
    </w:rPr>
  </w:style>
  <w:style w:type="paragraph" w:styleId="z-TopofForm">
    <w:name w:val="HTML Top of Form"/>
    <w:basedOn w:val="Normal"/>
    <w:next w:val="Normal"/>
    <w:link w:val="z-TopofFormChar"/>
    <w:hidden/>
    <w:uiPriority w:val="99"/>
    <w:unhideWhenUsed/>
    <w:rsid w:val="009276FF"/>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9276FF"/>
    <w:rPr>
      <w:rFonts w:ascii="Arial" w:hAnsi="Arial" w:cs="Arial"/>
      <w:vanish/>
      <w:sz w:val="16"/>
      <w:szCs w:val="16"/>
    </w:rPr>
  </w:style>
  <w:style w:type="character" w:customStyle="1" w:styleId="z-BottomofFormChar">
    <w:name w:val="z-Bottom of Form Char"/>
    <w:basedOn w:val="DefaultParagraphFont"/>
    <w:link w:val="z-BottomofForm"/>
    <w:uiPriority w:val="99"/>
    <w:rsid w:val="009276FF"/>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9276FF"/>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9276FF"/>
    <w:rPr>
      <w:rFonts w:ascii="Arial" w:hAnsi="Arial" w:cs="Arial"/>
      <w:vanish/>
      <w:sz w:val="16"/>
      <w:szCs w:val="16"/>
    </w:rPr>
  </w:style>
  <w:style w:type="character" w:customStyle="1" w:styleId="authordate1">
    <w:name w:val="authordate"/>
    <w:rsid w:val="009276FF"/>
  </w:style>
  <w:style w:type="character" w:customStyle="1" w:styleId="underline0">
    <w:name w:val="%underline"/>
    <w:qFormat/>
    <w:rsid w:val="009276FF"/>
    <w:rPr>
      <w:rFonts w:ascii="Times New Roman" w:hAnsi="Times New Roman" w:cs="Times New Roman" w:hint="default"/>
      <w:strike w:val="0"/>
      <w:dstrike w:val="0"/>
      <w:sz w:val="16"/>
      <w:u w:val="none"/>
      <w:effect w:val="none"/>
    </w:rPr>
  </w:style>
  <w:style w:type="character" w:customStyle="1" w:styleId="AUNDERLINE0">
    <w:name w:val="AUNDERLINE"/>
    <w:qFormat/>
    <w:rsid w:val="009276FF"/>
    <w:rPr>
      <w:rFonts w:ascii="Times New Roman" w:hAnsi="Times New Roman" w:cs="Times New Roman" w:hint="default"/>
      <w:sz w:val="20"/>
      <w:u w:val="single"/>
    </w:rPr>
  </w:style>
  <w:style w:type="character" w:customStyle="1" w:styleId="UnderlinedCharChar">
    <w:name w:val="Underlined Char Char"/>
    <w:rsid w:val="009276FF"/>
    <w:rPr>
      <w:rFonts w:ascii="Garamond" w:hAnsi="Garamond" w:hint="default"/>
      <w:szCs w:val="28"/>
      <w:u w:val="single"/>
      <w:lang w:val="en-US" w:eastAsia="en-US" w:bidi="ar-SA"/>
    </w:rPr>
  </w:style>
  <w:style w:type="character" w:customStyle="1" w:styleId="slug-doi">
    <w:name w:val="slug-doi"/>
    <w:basedOn w:val="DefaultParagraphFont"/>
    <w:rsid w:val="009276FF"/>
  </w:style>
  <w:style w:type="character" w:customStyle="1" w:styleId="af">
    <w:name w:val="af"/>
    <w:basedOn w:val="DefaultParagraphFont"/>
    <w:rsid w:val="009276FF"/>
  </w:style>
  <w:style w:type="character" w:customStyle="1" w:styleId="ab">
    <w:name w:val="ab"/>
    <w:basedOn w:val="DefaultParagraphFont"/>
    <w:rsid w:val="009276FF"/>
  </w:style>
  <w:style w:type="character" w:customStyle="1" w:styleId="em">
    <w:name w:val="em"/>
    <w:basedOn w:val="DefaultParagraphFont"/>
    <w:rsid w:val="009276FF"/>
  </w:style>
  <w:style w:type="character" w:customStyle="1" w:styleId="au">
    <w:name w:val="au"/>
    <w:basedOn w:val="DefaultParagraphFont"/>
    <w:rsid w:val="009276FF"/>
  </w:style>
  <w:style w:type="character" w:customStyle="1" w:styleId="ti">
    <w:name w:val="ti"/>
    <w:basedOn w:val="DefaultParagraphFont"/>
    <w:rsid w:val="009276FF"/>
  </w:style>
  <w:style w:type="character" w:customStyle="1" w:styleId="subheadblue">
    <w:name w:val="subhead_blue"/>
    <w:basedOn w:val="DefaultParagraphFont"/>
    <w:rsid w:val="009276FF"/>
  </w:style>
  <w:style w:type="character" w:customStyle="1" w:styleId="affiliation">
    <w:name w:val="affiliation"/>
    <w:basedOn w:val="DefaultParagraphFont"/>
    <w:rsid w:val="009276FF"/>
  </w:style>
  <w:style w:type="character" w:customStyle="1" w:styleId="slug-doi-wrapper">
    <w:name w:val="slug-doi-wrapper"/>
    <w:basedOn w:val="DefaultParagraphFont"/>
    <w:rsid w:val="009276FF"/>
  </w:style>
  <w:style w:type="character" w:customStyle="1" w:styleId="slug-metadata-noteahead-of-print">
    <w:name w:val="slug-metadata-note ahead-of-print"/>
    <w:basedOn w:val="DefaultParagraphFont"/>
    <w:rsid w:val="009276FF"/>
  </w:style>
  <w:style w:type="character" w:customStyle="1" w:styleId="slug-ahead-of-print-date">
    <w:name w:val="slug-ahead-of-print-date"/>
    <w:basedOn w:val="DefaultParagraphFont"/>
    <w:rsid w:val="009276FF"/>
  </w:style>
  <w:style w:type="character" w:customStyle="1" w:styleId="medium-bold">
    <w:name w:val="medium-bold"/>
    <w:basedOn w:val="DefaultParagraphFont"/>
    <w:rsid w:val="009276FF"/>
  </w:style>
  <w:style w:type="character" w:customStyle="1" w:styleId="updated-short-citation">
    <w:name w:val="updated-short-citation"/>
    <w:basedOn w:val="DefaultParagraphFont"/>
    <w:rsid w:val="009276FF"/>
  </w:style>
  <w:style w:type="character" w:customStyle="1" w:styleId="goohl0">
    <w:name w:val="goohl0"/>
    <w:basedOn w:val="DefaultParagraphFont"/>
    <w:rsid w:val="009276FF"/>
  </w:style>
  <w:style w:type="character" w:customStyle="1" w:styleId="CharChar6">
    <w:name w:val="Char Char6"/>
    <w:rsid w:val="009276FF"/>
    <w:rPr>
      <w:rFonts w:ascii="Arial" w:hAnsi="Arial" w:cs="Arial" w:hint="default"/>
      <w:bCs/>
      <w:sz w:val="16"/>
      <w:szCs w:val="26"/>
      <w:lang w:val="en-US" w:eastAsia="en-US" w:bidi="ar-SA"/>
    </w:rPr>
  </w:style>
  <w:style w:type="character" w:customStyle="1" w:styleId="TagCharChar1">
    <w:name w:val="Tag Char Char1"/>
    <w:rsid w:val="009276FF"/>
    <w:rPr>
      <w:b/>
      <w:bCs w:val="0"/>
      <w:sz w:val="24"/>
      <w:szCs w:val="24"/>
      <w:lang w:val="en-US" w:eastAsia="en-US" w:bidi="ar-SA"/>
    </w:rPr>
  </w:style>
  <w:style w:type="character" w:customStyle="1" w:styleId="12TimesNewRoman">
    <w:name w:val="12 Times New Roman"/>
    <w:rsid w:val="009276FF"/>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9276FF"/>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9276FF"/>
    <w:rPr>
      <w:rFonts w:ascii="Times New Roman" w:hAnsi="Times New Roman" w:cs="Times New Roman" w:hint="default"/>
      <w:strike w:val="0"/>
      <w:dstrike w:val="0"/>
      <w:sz w:val="14"/>
      <w:u w:val="none"/>
      <w:effect w:val="none"/>
    </w:rPr>
  </w:style>
  <w:style w:type="character" w:customStyle="1" w:styleId="F8-UnderlineBold">
    <w:name w:val="F8 - Underline/Bold"/>
    <w:rsid w:val="009276FF"/>
    <w:rPr>
      <w:rFonts w:ascii="Times New Roman" w:hAnsi="Times New Roman" w:cs="Times New Roman" w:hint="default"/>
      <w:b/>
      <w:bCs w:val="0"/>
      <w:sz w:val="20"/>
      <w:u w:val="single"/>
    </w:rPr>
  </w:style>
  <w:style w:type="character" w:customStyle="1" w:styleId="F7-SmallFont">
    <w:name w:val="F7 - Small Font"/>
    <w:rsid w:val="009276FF"/>
    <w:rPr>
      <w:rFonts w:ascii="Times New Roman" w:hAnsi="Times New Roman" w:cs="Times New Roman" w:hint="default"/>
      <w:sz w:val="14"/>
    </w:rPr>
  </w:style>
  <w:style w:type="character" w:customStyle="1" w:styleId="Brief-Bold">
    <w:name w:val="Brief - Bold"/>
    <w:rsid w:val="009276FF"/>
    <w:rPr>
      <w:rFonts w:ascii="Times New Roman" w:hAnsi="Times New Roman" w:cs="Times New Roman" w:hint="default"/>
      <w:b/>
      <w:bCs w:val="0"/>
    </w:rPr>
  </w:style>
  <w:style w:type="character" w:customStyle="1" w:styleId="Card-Underline">
    <w:name w:val="Card - Underline"/>
    <w:rsid w:val="009276FF"/>
    <w:rPr>
      <w:rFonts w:ascii="Times New Roman" w:hAnsi="Times New Roman" w:cs="Times New Roman" w:hint="default"/>
      <w:u w:val="single"/>
    </w:rPr>
  </w:style>
  <w:style w:type="character" w:customStyle="1" w:styleId="beriefunderline">
    <w:name w:val="berief = underline"/>
    <w:rsid w:val="009276FF"/>
    <w:rPr>
      <w:rFonts w:ascii="Times New Roman" w:eastAsia="Times New Roman" w:hAnsi="Times New Roman" w:cs="Times New Roman" w:hint="default"/>
      <w:sz w:val="20"/>
      <w:u w:val="single"/>
    </w:rPr>
  </w:style>
  <w:style w:type="character" w:customStyle="1" w:styleId="BoldText10pt">
    <w:name w:val="Bold Text 10 pt"/>
    <w:rsid w:val="009276FF"/>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9276FF"/>
  </w:style>
  <w:style w:type="character" w:customStyle="1" w:styleId="SC4208902">
    <w:name w:val="SC.4.208902"/>
    <w:rsid w:val="009276FF"/>
    <w:rPr>
      <w:rFonts w:ascii="Century" w:hAnsi="Century" w:cs="Century" w:hint="default"/>
      <w:color w:val="000000"/>
      <w:sz w:val="22"/>
      <w:szCs w:val="22"/>
    </w:rPr>
  </w:style>
  <w:style w:type="character" w:customStyle="1" w:styleId="SC4208915">
    <w:name w:val="SC.4.208915"/>
    <w:rsid w:val="009276FF"/>
    <w:rPr>
      <w:rFonts w:ascii="Century" w:hAnsi="Century" w:cs="Century" w:hint="default"/>
      <w:color w:val="000000"/>
      <w:sz w:val="13"/>
      <w:szCs w:val="13"/>
    </w:rPr>
  </w:style>
  <w:style w:type="character" w:customStyle="1" w:styleId="SC273764">
    <w:name w:val="SC.2.73764"/>
    <w:rsid w:val="009276FF"/>
    <w:rPr>
      <w:rFonts w:ascii="Century" w:hAnsi="Century" w:cs="Century" w:hint="default"/>
      <w:color w:val="000000"/>
      <w:sz w:val="72"/>
      <w:szCs w:val="72"/>
    </w:rPr>
  </w:style>
  <w:style w:type="character" w:customStyle="1" w:styleId="SC273779">
    <w:name w:val="SC.2.73779"/>
    <w:rsid w:val="009276FF"/>
    <w:rPr>
      <w:rFonts w:ascii="Century" w:hAnsi="Century" w:cs="Century" w:hint="default"/>
      <w:color w:val="000000"/>
      <w:sz w:val="40"/>
      <w:szCs w:val="40"/>
    </w:rPr>
  </w:style>
  <w:style w:type="character" w:customStyle="1" w:styleId="SC273763">
    <w:name w:val="SC.2.73763"/>
    <w:rsid w:val="009276FF"/>
    <w:rPr>
      <w:rFonts w:ascii="Century" w:hAnsi="Century" w:cs="Century" w:hint="default"/>
      <w:b/>
      <w:bCs/>
      <w:color w:val="000000"/>
    </w:rPr>
  </w:style>
  <w:style w:type="character" w:customStyle="1" w:styleId="SC4208910">
    <w:name w:val="SC.4.208910"/>
    <w:rsid w:val="009276FF"/>
    <w:rPr>
      <w:rFonts w:ascii="Century" w:hAnsi="Century" w:cs="Century" w:hint="default"/>
      <w:color w:val="000000"/>
      <w:sz w:val="28"/>
      <w:szCs w:val="28"/>
    </w:rPr>
  </w:style>
  <w:style w:type="character" w:customStyle="1" w:styleId="SC4208911">
    <w:name w:val="SC.4.208911"/>
    <w:rsid w:val="009276FF"/>
    <w:rPr>
      <w:rFonts w:ascii="Century" w:hAnsi="Century" w:cs="Century" w:hint="default"/>
      <w:color w:val="000000"/>
    </w:rPr>
  </w:style>
  <w:style w:type="character" w:customStyle="1" w:styleId="articlesubtitle">
    <w:name w:val="article_sub_title"/>
    <w:basedOn w:val="DefaultParagraphFont"/>
    <w:rsid w:val="009276FF"/>
  </w:style>
  <w:style w:type="character" w:customStyle="1" w:styleId="newsdate2">
    <w:name w:val="news_date2"/>
    <w:basedOn w:val="DefaultParagraphFont"/>
    <w:rsid w:val="009276FF"/>
  </w:style>
  <w:style w:type="character" w:customStyle="1" w:styleId="readarticleheader">
    <w:name w:val="readarticleheader"/>
    <w:basedOn w:val="DefaultParagraphFont"/>
    <w:rsid w:val="009276FF"/>
  </w:style>
  <w:style w:type="character" w:customStyle="1" w:styleId="UnderlineChar20">
    <w:name w:val="Underline Char2"/>
    <w:rsid w:val="009276FF"/>
    <w:rPr>
      <w:rFonts w:ascii="Trebuchet MS" w:hAnsi="Trebuchet MS" w:hint="default"/>
      <w:u w:val="thick"/>
      <w:lang w:val="en-US" w:eastAsia="zh-CN" w:bidi="ar-SA"/>
    </w:rPr>
  </w:style>
  <w:style w:type="character" w:customStyle="1" w:styleId="BoldUnderliningChar">
    <w:name w:val="Bold Underlining Char"/>
    <w:rsid w:val="009276FF"/>
    <w:rPr>
      <w:rFonts w:ascii="Arial Narrow" w:eastAsia="Times New Roman" w:hAnsi="Arial Narrow" w:hint="default"/>
      <w:b/>
      <w:bCs w:val="0"/>
      <w:szCs w:val="24"/>
      <w:u w:val="single"/>
      <w:lang w:val="en-GB" w:eastAsia="en-US" w:bidi="ar-SA"/>
    </w:rPr>
  </w:style>
  <w:style w:type="character" w:customStyle="1" w:styleId="medium-normal1">
    <w:name w:val="medium-normal1"/>
    <w:rsid w:val="009276FF"/>
    <w:rPr>
      <w:rFonts w:ascii="Arial" w:hAnsi="Arial" w:cs="Arial" w:hint="default"/>
      <w:b w:val="0"/>
      <w:bCs w:val="0"/>
      <w:i w:val="0"/>
      <w:iCs w:val="0"/>
      <w:sz w:val="20"/>
      <w:szCs w:val="20"/>
    </w:rPr>
  </w:style>
  <w:style w:type="character" w:customStyle="1" w:styleId="UnderlinedCardChar0">
    <w:name w:val="Underlined Card Char"/>
    <w:rsid w:val="009276FF"/>
    <w:rPr>
      <w:rFonts w:ascii="Palatino Linotype" w:hAnsi="Palatino Linotype" w:hint="default"/>
      <w:u w:val="single"/>
      <w:lang w:val="en-US" w:eastAsia="en-US" w:bidi="ar-SA"/>
    </w:rPr>
  </w:style>
  <w:style w:type="character" w:customStyle="1" w:styleId="char">
    <w:name w:val="char"/>
    <w:basedOn w:val="DefaultParagraphFont"/>
    <w:rsid w:val="009276FF"/>
  </w:style>
  <w:style w:type="character" w:customStyle="1" w:styleId="UnderlineCharCharCharCharCharChar">
    <w:name w:val="Underline Char Char Char Char Char Char"/>
    <w:rsid w:val="009276FF"/>
    <w:rPr>
      <w:rFonts w:ascii="Arial Narrow" w:hAnsi="Arial Narrow" w:hint="default"/>
      <w:szCs w:val="24"/>
      <w:u w:val="single"/>
      <w:lang w:val="en-US" w:eastAsia="en-US" w:bidi="ar-SA"/>
    </w:rPr>
  </w:style>
  <w:style w:type="character" w:customStyle="1" w:styleId="klink">
    <w:name w:val="klink"/>
    <w:basedOn w:val="DefaultParagraphFont"/>
    <w:rsid w:val="009276FF"/>
  </w:style>
  <w:style w:type="character" w:customStyle="1" w:styleId="date10">
    <w:name w:val="date1"/>
    <w:basedOn w:val="DefaultParagraphFont"/>
    <w:rsid w:val="009276FF"/>
  </w:style>
  <w:style w:type="character" w:customStyle="1" w:styleId="bolding1">
    <w:name w:val="bolding1"/>
    <w:rsid w:val="009276FF"/>
    <w:rPr>
      <w:b/>
      <w:bCs/>
    </w:rPr>
  </w:style>
  <w:style w:type="character" w:customStyle="1" w:styleId="bookoptions1">
    <w:name w:val="book_options1"/>
    <w:rsid w:val="009276FF"/>
    <w:rPr>
      <w:b/>
      <w:bCs/>
      <w:color w:val="333366"/>
    </w:rPr>
  </w:style>
  <w:style w:type="character" w:customStyle="1" w:styleId="descriptionblock">
    <w:name w:val="description block"/>
    <w:basedOn w:val="DefaultParagraphFont"/>
    <w:rsid w:val="009276FF"/>
  </w:style>
  <w:style w:type="character" w:customStyle="1" w:styleId="detailsboxblock">
    <w:name w:val="detailsbox block"/>
    <w:basedOn w:val="DefaultParagraphFont"/>
    <w:rsid w:val="009276FF"/>
  </w:style>
  <w:style w:type="character" w:customStyle="1" w:styleId="Char3">
    <w:name w:val="Char3"/>
    <w:rsid w:val="009276FF"/>
    <w:rPr>
      <w:rFonts w:ascii="Arial" w:hAnsi="Arial" w:cs="Arial" w:hint="default"/>
      <w:bCs/>
      <w:u w:val="thick"/>
      <w:lang w:val="en-US" w:eastAsia="en-US" w:bidi="ar-SA"/>
    </w:rPr>
  </w:style>
  <w:style w:type="character" w:customStyle="1" w:styleId="texto11">
    <w:name w:val="texto11"/>
    <w:rsid w:val="009276FF"/>
    <w:rPr>
      <w:rFonts w:ascii="Arial" w:hAnsi="Arial" w:cs="Arial" w:hint="default"/>
      <w:b w:val="0"/>
      <w:bCs w:val="0"/>
      <w:i w:val="0"/>
      <w:iCs w:val="0"/>
      <w:caps w:val="0"/>
      <w:color w:val="000000"/>
      <w:sz w:val="26"/>
      <w:szCs w:val="26"/>
    </w:rPr>
  </w:style>
  <w:style w:type="character" w:customStyle="1" w:styleId="CardTagChar">
    <w:name w:val="Card Tag Char"/>
    <w:rsid w:val="009276FF"/>
    <w:rPr>
      <w:rFonts w:ascii="Arial Narrow" w:hAnsi="Arial Narrow" w:hint="default"/>
      <w:b/>
      <w:bCs w:val="0"/>
      <w:sz w:val="24"/>
      <w:szCs w:val="24"/>
      <w:lang w:val="en-US" w:eastAsia="en-US" w:bidi="ar-SA"/>
    </w:rPr>
  </w:style>
  <w:style w:type="character" w:customStyle="1" w:styleId="DebateCiteCharCharChar">
    <w:name w:val="Debate Cite Char Char Char"/>
    <w:rsid w:val="009276FF"/>
    <w:rPr>
      <w:b/>
      <w:bCs w:val="0"/>
      <w:sz w:val="32"/>
      <w:szCs w:val="32"/>
      <w:lang w:val="en-US" w:eastAsia="en-US" w:bidi="ar-SA"/>
    </w:rPr>
  </w:style>
  <w:style w:type="character" w:customStyle="1" w:styleId="TagandCiteChar">
    <w:name w:val="Tag and Cite Char"/>
    <w:rsid w:val="009276FF"/>
    <w:rPr>
      <w:color w:val="333333"/>
      <w:sz w:val="22"/>
      <w:szCs w:val="22"/>
      <w:lang w:val="en-US" w:eastAsia="en-US" w:bidi="ar-SA"/>
    </w:rPr>
  </w:style>
  <w:style w:type="character" w:customStyle="1" w:styleId="Style10ptBold">
    <w:name w:val="Style 10 pt Bold"/>
    <w:rsid w:val="009276FF"/>
    <w:rPr>
      <w:b/>
      <w:bCs/>
      <w:sz w:val="20"/>
    </w:rPr>
  </w:style>
  <w:style w:type="character" w:customStyle="1" w:styleId="text9">
    <w:name w:val="text9"/>
    <w:basedOn w:val="DefaultParagraphFont"/>
    <w:rsid w:val="009276FF"/>
  </w:style>
  <w:style w:type="character" w:customStyle="1" w:styleId="text21">
    <w:name w:val="text21"/>
    <w:basedOn w:val="DefaultParagraphFont"/>
    <w:rsid w:val="009276FF"/>
  </w:style>
  <w:style w:type="character" w:customStyle="1" w:styleId="text19">
    <w:name w:val="text19"/>
    <w:basedOn w:val="DefaultParagraphFont"/>
    <w:rsid w:val="009276FF"/>
  </w:style>
  <w:style w:type="character" w:customStyle="1" w:styleId="term2">
    <w:name w:val="term2"/>
    <w:rsid w:val="009276FF"/>
    <w:rPr>
      <w:b/>
      <w:bCs/>
    </w:rPr>
  </w:style>
  <w:style w:type="character" w:customStyle="1" w:styleId="pmterms12">
    <w:name w:val="pmterms12"/>
    <w:rsid w:val="009276FF"/>
    <w:rPr>
      <w:b/>
      <w:bCs/>
      <w:i w:val="0"/>
      <w:iCs w:val="0"/>
      <w:color w:val="000000"/>
    </w:rPr>
  </w:style>
  <w:style w:type="character" w:customStyle="1" w:styleId="ToReadChar">
    <w:name w:val="To Read Char"/>
    <w:rsid w:val="009276FF"/>
    <w:rPr>
      <w:rFonts w:ascii="Verdana" w:hAnsi="Verdana" w:hint="default"/>
      <w:b/>
      <w:bCs w:val="0"/>
      <w:szCs w:val="24"/>
      <w:u w:val="single"/>
      <w:lang w:val="en-US" w:eastAsia="en-US" w:bidi="ar-SA"/>
    </w:rPr>
  </w:style>
  <w:style w:type="character" w:customStyle="1" w:styleId="ToReadCharChar">
    <w:name w:val="To Read Char Char"/>
    <w:rsid w:val="009276FF"/>
    <w:rPr>
      <w:rFonts w:ascii="Verdana" w:hAnsi="Verdana" w:hint="default"/>
      <w:b/>
      <w:bCs w:val="0"/>
      <w:szCs w:val="24"/>
      <w:u w:val="single"/>
      <w:lang w:val="en-US" w:eastAsia="en-US" w:bidi="ar-SA"/>
    </w:rPr>
  </w:style>
  <w:style w:type="character" w:customStyle="1" w:styleId="bio">
    <w:name w:val="bio"/>
    <w:basedOn w:val="DefaultParagraphFont"/>
    <w:rsid w:val="009276FF"/>
  </w:style>
  <w:style w:type="character" w:customStyle="1" w:styleId="storytextstyle">
    <w:name w:val="storytextstyle"/>
    <w:basedOn w:val="DefaultParagraphFont"/>
    <w:rsid w:val="009276FF"/>
  </w:style>
  <w:style w:type="character" w:customStyle="1" w:styleId="cardunderlinedCharChar">
    <w:name w:val="card underlined Char Char"/>
    <w:rsid w:val="009276FF"/>
    <w:rPr>
      <w:rFonts w:ascii="Arial" w:hAnsi="Arial" w:cs="Arial" w:hint="default"/>
      <w:sz w:val="22"/>
      <w:szCs w:val="24"/>
      <w:u w:val="single"/>
      <w:lang w:val="en-US" w:eastAsia="en-US" w:bidi="ar-SA"/>
    </w:rPr>
  </w:style>
  <w:style w:type="character" w:customStyle="1" w:styleId="Style2Char0">
    <w:name w:val="Style2 Char"/>
    <w:rsid w:val="009276FF"/>
    <w:rPr>
      <w:rFonts w:ascii="Book Antiqua" w:hAnsi="Book Antiqua" w:hint="default"/>
      <w:u w:val="thick"/>
      <w:lang w:val="en-US" w:eastAsia="en-US" w:bidi="ar-SA"/>
    </w:rPr>
  </w:style>
  <w:style w:type="character" w:customStyle="1" w:styleId="Style2Char1">
    <w:name w:val="Style2 Char1"/>
    <w:rsid w:val="009276FF"/>
    <w:rPr>
      <w:rFonts w:ascii="Book Antiqua" w:hAnsi="Book Antiqua" w:hint="default"/>
      <w:szCs w:val="24"/>
      <w:u w:val="thick"/>
      <w:lang w:val="en-US" w:eastAsia="en-US" w:bidi="ar-SA"/>
    </w:rPr>
  </w:style>
  <w:style w:type="character" w:customStyle="1" w:styleId="articlehead21">
    <w:name w:val="articlehead21"/>
    <w:rsid w:val="009276FF"/>
    <w:rPr>
      <w:rFonts w:ascii="Arial" w:hAnsi="Arial" w:cs="Arial" w:hint="default"/>
      <w:b/>
      <w:bCs/>
      <w:color w:val="660000"/>
      <w:sz w:val="20"/>
      <w:szCs w:val="20"/>
    </w:rPr>
  </w:style>
  <w:style w:type="character" w:customStyle="1" w:styleId="TagCiteChar1">
    <w:name w:val="Tag/Cite Char1"/>
    <w:rsid w:val="009276FF"/>
    <w:rPr>
      <w:b/>
      <w:bCs w:val="0"/>
      <w:lang w:val="en-US" w:eastAsia="en-US" w:bidi="ar-SA"/>
    </w:rPr>
  </w:style>
  <w:style w:type="character" w:customStyle="1" w:styleId="goohl2">
    <w:name w:val="goohl2"/>
    <w:basedOn w:val="DefaultParagraphFont"/>
    <w:rsid w:val="009276FF"/>
  </w:style>
  <w:style w:type="character" w:customStyle="1" w:styleId="CardCharChar0">
    <w:name w:val="Card Char Char"/>
    <w:rsid w:val="009276FF"/>
    <w:rPr>
      <w:lang w:val="en-US" w:eastAsia="en-US" w:bidi="ar-SA"/>
    </w:rPr>
  </w:style>
  <w:style w:type="character" w:customStyle="1" w:styleId="BriefTitle1Char">
    <w:name w:val="Brief Title 1 Char"/>
    <w:rsid w:val="009276FF"/>
    <w:rPr>
      <w:b/>
      <w:bCs w:val="0"/>
      <w:u w:val="single"/>
      <w:lang w:val="en-US" w:eastAsia="en-US" w:bidi="ar-SA"/>
    </w:rPr>
  </w:style>
  <w:style w:type="character" w:customStyle="1" w:styleId="TagCiteCharChar">
    <w:name w:val="Tag/Cite Char Char"/>
    <w:rsid w:val="009276FF"/>
    <w:rPr>
      <w:b/>
      <w:bCs w:val="0"/>
      <w:lang w:val="en-US" w:eastAsia="en-US" w:bidi="ar-SA"/>
    </w:rPr>
  </w:style>
  <w:style w:type="character" w:customStyle="1" w:styleId="btx">
    <w:name w:val="btx"/>
    <w:basedOn w:val="DefaultParagraphFont"/>
    <w:rsid w:val="009276FF"/>
  </w:style>
  <w:style w:type="character" w:customStyle="1" w:styleId="CardChar1">
    <w:name w:val="Card Char1"/>
    <w:rsid w:val="009276FF"/>
    <w:rPr>
      <w:lang w:val="en-US" w:eastAsia="en-US" w:bidi="ar-SA"/>
    </w:rPr>
  </w:style>
  <w:style w:type="character" w:customStyle="1" w:styleId="prodgeneral1">
    <w:name w:val="prodgeneral1"/>
    <w:rsid w:val="009276FF"/>
    <w:rPr>
      <w:rFonts w:ascii="Verdana" w:hAnsi="Verdana" w:hint="default"/>
      <w:b w:val="0"/>
      <w:bCs w:val="0"/>
      <w:caps w:val="0"/>
      <w:color w:val="000000"/>
      <w:spacing w:val="0"/>
      <w:sz w:val="16"/>
      <w:szCs w:val="16"/>
    </w:rPr>
  </w:style>
  <w:style w:type="character" w:customStyle="1" w:styleId="summary1">
    <w:name w:val="summary1"/>
    <w:rsid w:val="009276FF"/>
    <w:rPr>
      <w:rFonts w:ascii="Arial" w:hAnsi="Arial" w:cs="Arial" w:hint="default"/>
      <w:sz w:val="18"/>
      <w:szCs w:val="18"/>
    </w:rPr>
  </w:style>
  <w:style w:type="character" w:customStyle="1" w:styleId="text3">
    <w:name w:val="text3"/>
    <w:basedOn w:val="DefaultParagraphFont"/>
    <w:rsid w:val="009276FF"/>
  </w:style>
  <w:style w:type="character" w:customStyle="1" w:styleId="cardtextsmallChar">
    <w:name w:val="card text small Char"/>
    <w:rsid w:val="009276FF"/>
    <w:rPr>
      <w:rFonts w:ascii="Arial Narrow" w:hAnsi="Arial Narrow" w:hint="default"/>
      <w:sz w:val="16"/>
      <w:szCs w:val="24"/>
      <w:lang w:val="en-US" w:eastAsia="en-US" w:bidi="ar-SA"/>
    </w:rPr>
  </w:style>
  <w:style w:type="character" w:customStyle="1" w:styleId="countrytitle1">
    <w:name w:val="countrytitle1"/>
    <w:rsid w:val="009276FF"/>
    <w:rPr>
      <w:rFonts w:ascii="Verdana" w:hAnsi="Verdana" w:hint="default"/>
      <w:b/>
      <w:bCs/>
      <w:color w:val="293643"/>
      <w:sz w:val="24"/>
      <w:szCs w:val="24"/>
    </w:rPr>
  </w:style>
  <w:style w:type="character" w:customStyle="1" w:styleId="storyheader1">
    <w:name w:val="storyheader1"/>
    <w:rsid w:val="009276FF"/>
    <w:rPr>
      <w:rFonts w:ascii="Verdana" w:hAnsi="Verdana" w:hint="default"/>
      <w:b/>
      <w:bCs/>
      <w:color w:val="000000"/>
      <w:sz w:val="21"/>
      <w:szCs w:val="21"/>
    </w:rPr>
  </w:style>
  <w:style w:type="character" w:customStyle="1" w:styleId="cardunderlinedChar0">
    <w:name w:val="card underlined Char"/>
    <w:rsid w:val="009276FF"/>
    <w:rPr>
      <w:rFonts w:ascii="Arial" w:hAnsi="Arial" w:cs="Arial" w:hint="default"/>
      <w:sz w:val="22"/>
      <w:szCs w:val="24"/>
      <w:u w:val="single"/>
      <w:lang w:val="en-US" w:eastAsia="en-US" w:bidi="ar-SA"/>
    </w:rPr>
  </w:style>
  <w:style w:type="character" w:customStyle="1" w:styleId="article1">
    <w:name w:val="article1"/>
    <w:rsid w:val="009276FF"/>
    <w:rPr>
      <w:rFonts w:ascii="Verdana" w:hAnsi="Verdana" w:hint="default"/>
      <w:color w:val="333333"/>
      <w:sz w:val="16"/>
      <w:szCs w:val="16"/>
    </w:rPr>
  </w:style>
  <w:style w:type="character" w:customStyle="1" w:styleId="story-posted-date1">
    <w:name w:val="story-posted-date1"/>
    <w:rsid w:val="009276FF"/>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9276FF"/>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9276FF"/>
  </w:style>
  <w:style w:type="character" w:customStyle="1" w:styleId="textmedium">
    <w:name w:val="textmedium"/>
    <w:basedOn w:val="DefaultParagraphFont"/>
    <w:rsid w:val="009276FF"/>
  </w:style>
  <w:style w:type="character" w:customStyle="1" w:styleId="citation1">
    <w:name w:val="citation1"/>
    <w:rsid w:val="009276FF"/>
    <w:rPr>
      <w:rFonts w:ascii="Verdana" w:hAnsi="Verdana" w:hint="default"/>
      <w:sz w:val="17"/>
      <w:szCs w:val="17"/>
    </w:rPr>
  </w:style>
  <w:style w:type="character" w:customStyle="1" w:styleId="hithighlite">
    <w:name w:val="hithighlite"/>
    <w:basedOn w:val="DefaultParagraphFont"/>
    <w:rsid w:val="009276FF"/>
  </w:style>
  <w:style w:type="character" w:customStyle="1" w:styleId="articlecontent">
    <w:name w:val="articlecontent"/>
    <w:basedOn w:val="DefaultParagraphFont"/>
    <w:rsid w:val="009276FF"/>
  </w:style>
  <w:style w:type="character" w:customStyle="1" w:styleId="fource1">
    <w:name w:val="fource1"/>
    <w:rsid w:val="009276FF"/>
    <w:rPr>
      <w:sz w:val="34"/>
      <w:szCs w:val="34"/>
    </w:rPr>
  </w:style>
  <w:style w:type="character" w:customStyle="1" w:styleId="LanguageStrikeChar">
    <w:name w:val="Language Strike Char"/>
    <w:rsid w:val="009276FF"/>
    <w:rPr>
      <w:rFonts w:ascii="Arial Narrow" w:hAnsi="Arial Narrow" w:hint="default"/>
      <w:strike/>
      <w:szCs w:val="24"/>
      <w:lang w:val="en-US" w:eastAsia="en-US" w:bidi="ar-SA"/>
    </w:rPr>
  </w:style>
  <w:style w:type="character" w:customStyle="1" w:styleId="normal11">
    <w:name w:val="normal1"/>
    <w:basedOn w:val="DefaultParagraphFont"/>
    <w:rsid w:val="009276FF"/>
  </w:style>
  <w:style w:type="character" w:customStyle="1" w:styleId="ds">
    <w:name w:val="ds"/>
    <w:basedOn w:val="DefaultParagraphFont"/>
    <w:rsid w:val="009276FF"/>
  </w:style>
  <w:style w:type="character" w:customStyle="1" w:styleId="UnderliningChar1">
    <w:name w:val="Underlining Char1"/>
    <w:rsid w:val="009276FF"/>
    <w:rPr>
      <w:rFonts w:ascii="Arial Narrow" w:hAnsi="Arial Narrow" w:hint="default"/>
      <w:szCs w:val="24"/>
      <w:u w:val="single"/>
      <w:lang w:val="en-US" w:eastAsia="en-US" w:bidi="ar-SA"/>
    </w:rPr>
  </w:style>
  <w:style w:type="character" w:customStyle="1" w:styleId="UnderliningChar2">
    <w:name w:val="Underlining Char2"/>
    <w:rsid w:val="009276FF"/>
    <w:rPr>
      <w:rFonts w:ascii="Arial Narrow" w:hAnsi="Arial Narrow" w:hint="default"/>
      <w:szCs w:val="24"/>
      <w:u w:val="single"/>
      <w:lang w:val="en-US" w:eastAsia="en-US" w:bidi="ar-SA"/>
    </w:rPr>
  </w:style>
  <w:style w:type="character" w:customStyle="1" w:styleId="MicroTextChar1">
    <w:name w:val="MicroText Char1"/>
    <w:rsid w:val="009276FF"/>
    <w:rPr>
      <w:rFonts w:ascii="Arial Narrow" w:hAnsi="Arial Narrow" w:hint="default"/>
      <w:sz w:val="12"/>
      <w:szCs w:val="24"/>
      <w:lang w:val="en-US" w:eastAsia="en-US" w:bidi="ar-SA"/>
    </w:rPr>
  </w:style>
  <w:style w:type="character" w:customStyle="1" w:styleId="DefaultPara">
    <w:name w:val="Default Para"/>
    <w:rsid w:val="009276FF"/>
    <w:rPr>
      <w:sz w:val="20"/>
    </w:rPr>
  </w:style>
  <w:style w:type="character" w:customStyle="1" w:styleId="SYSHYPERTEXT">
    <w:name w:val="SYS_HYPERTEXT"/>
    <w:rsid w:val="009276FF"/>
    <w:rPr>
      <w:color w:val="0000FF"/>
      <w:u w:val="single"/>
    </w:rPr>
  </w:style>
  <w:style w:type="character" w:customStyle="1" w:styleId="Hyperlink1">
    <w:name w:val="Hyperlink1"/>
    <w:rsid w:val="009276FF"/>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9276FF"/>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9276FF"/>
    <w:rPr>
      <w:rFonts w:ascii="Arial Narrow" w:hAnsi="Arial Narrow" w:hint="default"/>
      <w:noProof w:val="0"/>
      <w:szCs w:val="24"/>
      <w:u w:val="single"/>
      <w:lang w:val="en-US" w:eastAsia="en-US" w:bidi="ar-SA"/>
    </w:rPr>
  </w:style>
  <w:style w:type="character" w:customStyle="1" w:styleId="BlockHeading1Char">
    <w:name w:val="Block Heading 1 Char"/>
    <w:rsid w:val="009276FF"/>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9276FF"/>
    <w:rPr>
      <w:b/>
      <w:bCs w:val="0"/>
      <w:sz w:val="24"/>
      <w:szCs w:val="24"/>
      <w:u w:val="single"/>
      <w:lang w:val="en-US" w:eastAsia="en-US" w:bidi="ar-SA"/>
    </w:rPr>
  </w:style>
  <w:style w:type="character" w:customStyle="1" w:styleId="StyleTagTimesNewRomanChar">
    <w:name w:val="Style Tag + Times New Roman Char"/>
    <w:rsid w:val="009276FF"/>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276FF"/>
    <w:rPr>
      <w:rFonts w:ascii="Arial Narrow" w:hAnsi="Arial Narrow" w:cs="Arial" w:hint="default"/>
      <w:b/>
      <w:bCs/>
      <w:iCs/>
      <w:sz w:val="24"/>
      <w:szCs w:val="28"/>
      <w:lang w:val="en-US" w:eastAsia="en-US" w:bidi="ar-SA"/>
    </w:rPr>
  </w:style>
  <w:style w:type="character" w:customStyle="1" w:styleId="UnderliningCharChar">
    <w:name w:val="Underlining Char Char"/>
    <w:rsid w:val="009276FF"/>
    <w:rPr>
      <w:rFonts w:ascii="Arial Narrow" w:hAnsi="Arial Narrow" w:hint="default"/>
      <w:szCs w:val="24"/>
      <w:u w:val="single"/>
      <w:lang w:val="en-US" w:eastAsia="en-US" w:bidi="ar-SA"/>
    </w:rPr>
  </w:style>
  <w:style w:type="character" w:customStyle="1" w:styleId="StyleArialNarrow12ptBold">
    <w:name w:val="Style Arial Narrow 12 pt Bold"/>
    <w:rsid w:val="009276FF"/>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9276FF"/>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9276FF"/>
    <w:rPr>
      <w:noProof w:val="0"/>
      <w:u w:val="single"/>
      <w:lang w:val="en-US" w:eastAsia="en-US" w:bidi="ar-SA"/>
    </w:rPr>
  </w:style>
  <w:style w:type="character" w:customStyle="1" w:styleId="UnderlinedCharChar1">
    <w:name w:val="Underlined Char Char1"/>
    <w:rsid w:val="009276FF"/>
    <w:rPr>
      <w:rFonts w:ascii="Bell MT" w:eastAsia="Times New Roman" w:hAnsi="Bell MT" w:hint="default"/>
      <w:bCs/>
      <w:iCs/>
      <w:sz w:val="22"/>
      <w:u w:val="single"/>
    </w:rPr>
  </w:style>
  <w:style w:type="character" w:customStyle="1" w:styleId="Heading2CharChar2">
    <w:name w:val="Heading 2 Char Char2"/>
    <w:rsid w:val="009276FF"/>
    <w:rPr>
      <w:rFonts w:ascii="Arial" w:hAnsi="Arial" w:cs="Arial" w:hint="default"/>
      <w:b/>
      <w:bCs/>
      <w:iCs/>
      <w:sz w:val="22"/>
      <w:szCs w:val="28"/>
      <w:lang w:val="en-US" w:eastAsia="en-US" w:bidi="ar-SA"/>
    </w:rPr>
  </w:style>
  <w:style w:type="character" w:customStyle="1" w:styleId="doctitle">
    <w:name w:val="doctitle"/>
    <w:rsid w:val="009276FF"/>
  </w:style>
  <w:style w:type="character" w:customStyle="1" w:styleId="cardtext-underlined0">
    <w:name w:val="card text- underlined"/>
    <w:rsid w:val="009276FF"/>
    <w:rPr>
      <w:rFonts w:ascii="Garamond" w:hAnsi="Garamond" w:hint="default"/>
      <w:u w:val="single"/>
    </w:rPr>
  </w:style>
  <w:style w:type="character" w:customStyle="1" w:styleId="BodyText1">
    <w:name w:val="Body Text1"/>
    <w:basedOn w:val="DefaultParagraphFont"/>
    <w:rsid w:val="009276FF"/>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9276FF"/>
  </w:style>
  <w:style w:type="character" w:customStyle="1" w:styleId="BriefTitleChar">
    <w:name w:val="Brief Title Char"/>
    <w:basedOn w:val="DefaultParagraphFont"/>
    <w:rsid w:val="009276FF"/>
    <w:rPr>
      <w:b/>
      <w:bCs w:val="0"/>
      <w:sz w:val="24"/>
      <w:szCs w:val="24"/>
      <w:u w:val="single"/>
      <w:lang w:val="en-US" w:eastAsia="en-US" w:bidi="ar-SA"/>
    </w:rPr>
  </w:style>
  <w:style w:type="character" w:customStyle="1" w:styleId="BriefTitle2Char">
    <w:name w:val="Brief Title 2 Char"/>
    <w:basedOn w:val="BriefTitleChar"/>
    <w:rsid w:val="009276FF"/>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9276FF"/>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9276FF"/>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9276FF"/>
    <w:rPr>
      <w:rFonts w:ascii="AGaramond" w:hAnsi="AGaramond" w:cs="AGaramond" w:hint="default"/>
      <w:color w:val="211D1E"/>
      <w:sz w:val="14"/>
      <w:szCs w:val="14"/>
    </w:rPr>
  </w:style>
  <w:style w:type="character" w:customStyle="1" w:styleId="CharacterStyle2">
    <w:name w:val="Character Style 2"/>
    <w:uiPriority w:val="99"/>
    <w:rsid w:val="009276FF"/>
    <w:rPr>
      <w:sz w:val="20"/>
      <w:szCs w:val="20"/>
    </w:rPr>
  </w:style>
  <w:style w:type="character" w:customStyle="1" w:styleId="cross-head">
    <w:name w:val="cross-head"/>
    <w:rsid w:val="009276FF"/>
  </w:style>
  <w:style w:type="character" w:customStyle="1" w:styleId="Subtitle1">
    <w:name w:val="Subtitle1"/>
    <w:rsid w:val="009276FF"/>
  </w:style>
  <w:style w:type="character" w:customStyle="1" w:styleId="metaorigin">
    <w:name w:val="meta_origin"/>
    <w:rsid w:val="009276FF"/>
  </w:style>
  <w:style w:type="character" w:customStyle="1" w:styleId="mandelbrotrefrag">
    <w:name w:val="mandelbrot_refrag"/>
    <w:rsid w:val="009276FF"/>
  </w:style>
  <w:style w:type="character" w:customStyle="1" w:styleId="eminfo">
    <w:name w:val="eminfo"/>
    <w:rsid w:val="009276FF"/>
  </w:style>
  <w:style w:type="character" w:customStyle="1" w:styleId="emhighlight">
    <w:name w:val="emhighlight"/>
    <w:rsid w:val="009276FF"/>
  </w:style>
  <w:style w:type="character" w:customStyle="1" w:styleId="name">
    <w:name w:val="name"/>
    <w:rsid w:val="009276FF"/>
  </w:style>
  <w:style w:type="character" w:customStyle="1" w:styleId="tkrname">
    <w:name w:val="tkrname"/>
    <w:rsid w:val="009276FF"/>
  </w:style>
  <w:style w:type="character" w:customStyle="1" w:styleId="tkrchange">
    <w:name w:val="tkrchange"/>
    <w:rsid w:val="009276FF"/>
  </w:style>
  <w:style w:type="character" w:customStyle="1" w:styleId="source-org">
    <w:name w:val="source-org"/>
    <w:rsid w:val="009276FF"/>
  </w:style>
  <w:style w:type="character" w:customStyle="1" w:styleId="updated">
    <w:name w:val="updated"/>
    <w:rsid w:val="009276FF"/>
  </w:style>
  <w:style w:type="character" w:customStyle="1" w:styleId="last">
    <w:name w:val="last"/>
    <w:rsid w:val="009276FF"/>
  </w:style>
  <w:style w:type="character" w:customStyle="1" w:styleId="Style11ptBoldUnderline1">
    <w:name w:val="Style 11 pt Bold Underline1"/>
    <w:rsid w:val="009276FF"/>
    <w:rPr>
      <w:b/>
      <w:bCs/>
      <w:sz w:val="20"/>
      <w:u w:val="single"/>
    </w:rPr>
  </w:style>
  <w:style w:type="character" w:customStyle="1" w:styleId="StyleStyleunderlineBold11pt">
    <w:name w:val="Style Style underline + Bold + 11 pt"/>
    <w:rsid w:val="009276FF"/>
    <w:rPr>
      <w:bCs/>
      <w:sz w:val="20"/>
      <w:u w:val="single"/>
    </w:rPr>
  </w:style>
  <w:style w:type="character" w:customStyle="1" w:styleId="StyleunderlineAsianTimesNewRomanBold">
    <w:name w:val="Style underline + (Asian) Times New Roman Bold"/>
    <w:rsid w:val="009276FF"/>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9276FF"/>
    <w:rPr>
      <w:b/>
      <w:bCs/>
      <w:sz w:val="20"/>
      <w:u w:val="single"/>
      <w:bdr w:val="single" w:sz="4" w:space="0" w:color="auto" w:frame="1"/>
    </w:rPr>
  </w:style>
  <w:style w:type="character" w:customStyle="1" w:styleId="A5">
    <w:name w:val="A5"/>
    <w:uiPriority w:val="99"/>
    <w:rsid w:val="009276FF"/>
    <w:rPr>
      <w:rFonts w:ascii="Times New Roman" w:hAnsi="Times New Roman" w:cs="Times New Roman" w:hint="default"/>
      <w:color w:val="000000"/>
      <w:sz w:val="13"/>
      <w:szCs w:val="13"/>
    </w:rPr>
  </w:style>
  <w:style w:type="character" w:customStyle="1" w:styleId="quotepeekbase">
    <w:name w:val="quotepeekbase"/>
    <w:rsid w:val="009276FF"/>
  </w:style>
  <w:style w:type="character" w:customStyle="1" w:styleId="cardChar10">
    <w:name w:val="card Char1"/>
    <w:rsid w:val="009276FF"/>
    <w:rPr>
      <w:rFonts w:ascii="Calibri" w:eastAsia="Calibri" w:hAnsi="Calibri" w:cs="Calibri" w:hint="default"/>
      <w:sz w:val="24"/>
      <w:szCs w:val="22"/>
      <w:lang w:val="x-none" w:eastAsia="x-none"/>
    </w:rPr>
  </w:style>
  <w:style w:type="character" w:customStyle="1" w:styleId="NormalCard">
    <w:name w:val="Normal Card"/>
    <w:uiPriority w:val="1"/>
    <w:qFormat/>
    <w:rsid w:val="009276FF"/>
    <w:rPr>
      <w:rFonts w:ascii="Times New Roman" w:hAnsi="Times New Roman" w:cs="Times New Roman" w:hint="default"/>
      <w:sz w:val="24"/>
    </w:rPr>
  </w:style>
  <w:style w:type="character" w:customStyle="1" w:styleId="HighlightedUnderline0">
    <w:name w:val="Highlighted Underline"/>
    <w:uiPriority w:val="1"/>
    <w:qFormat/>
    <w:rsid w:val="009276FF"/>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9276FF"/>
    <w:rPr>
      <w:rFonts w:ascii="Times New Roman" w:hAnsi="Times New Roman" w:cs="Times New Roman" w:hint="default"/>
      <w:sz w:val="16"/>
      <w:szCs w:val="16"/>
    </w:rPr>
  </w:style>
  <w:style w:type="character" w:customStyle="1" w:styleId="timebox">
    <w:name w:val="timebox"/>
    <w:rsid w:val="009276FF"/>
  </w:style>
  <w:style w:type="character" w:customStyle="1" w:styleId="Heading2Subtext">
    <w:name w:val="Heading 2 Subtext"/>
    <w:rsid w:val="009276FF"/>
    <w:rPr>
      <w:rFonts w:ascii="Times New Roman" w:hAnsi="Times New Roman" w:cs="Times New Roman" w:hint="default"/>
      <w:sz w:val="16"/>
    </w:rPr>
  </w:style>
  <w:style w:type="character" w:customStyle="1" w:styleId="-SmallText-">
    <w:name w:val="-Small Text-"/>
    <w:rsid w:val="009276FF"/>
    <w:rPr>
      <w:rFonts w:ascii="Garamond" w:hAnsi="Garamond" w:hint="default"/>
      <w:sz w:val="16"/>
    </w:rPr>
  </w:style>
  <w:style w:type="character" w:customStyle="1" w:styleId="label">
    <w:name w:val="label"/>
    <w:rsid w:val="009276FF"/>
  </w:style>
  <w:style w:type="character" w:customStyle="1" w:styleId="BoldUnderlineCharChar">
    <w:name w:val="BoldUnderline Char Char"/>
    <w:rsid w:val="009276FF"/>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9276FF"/>
  </w:style>
  <w:style w:type="character" w:customStyle="1" w:styleId="FontStyle477">
    <w:name w:val="Font Style477"/>
    <w:basedOn w:val="DefaultParagraphFont"/>
    <w:uiPriority w:val="99"/>
    <w:rsid w:val="009276FF"/>
    <w:rPr>
      <w:rFonts w:ascii="Times New Roman" w:hAnsi="Times New Roman" w:cs="Times New Roman" w:hint="default"/>
      <w:sz w:val="18"/>
      <w:szCs w:val="18"/>
    </w:rPr>
  </w:style>
  <w:style w:type="character" w:customStyle="1" w:styleId="FontStyle505">
    <w:name w:val="Font Style505"/>
    <w:basedOn w:val="DefaultParagraphFont"/>
    <w:uiPriority w:val="99"/>
    <w:rsid w:val="009276FF"/>
    <w:rPr>
      <w:rFonts w:ascii="Times New Roman" w:hAnsi="Times New Roman" w:cs="Times New Roman" w:hint="default"/>
      <w:sz w:val="18"/>
      <w:szCs w:val="18"/>
    </w:rPr>
  </w:style>
  <w:style w:type="character" w:customStyle="1" w:styleId="FontStyle514">
    <w:name w:val="Font Style514"/>
    <w:basedOn w:val="DefaultParagraphFont"/>
    <w:uiPriority w:val="99"/>
    <w:rsid w:val="009276FF"/>
    <w:rPr>
      <w:rFonts w:ascii="Times New Roman" w:hAnsi="Times New Roman" w:cs="Times New Roman" w:hint="default"/>
      <w:sz w:val="14"/>
      <w:szCs w:val="14"/>
    </w:rPr>
  </w:style>
  <w:style w:type="character" w:customStyle="1" w:styleId="FontStyle500">
    <w:name w:val="Font Style500"/>
    <w:basedOn w:val="DefaultParagraphFont"/>
    <w:uiPriority w:val="99"/>
    <w:rsid w:val="009276FF"/>
    <w:rPr>
      <w:rFonts w:ascii="Times New Roman" w:hAnsi="Times New Roman" w:cs="Times New Roman" w:hint="default"/>
      <w:b/>
      <w:bCs/>
      <w:sz w:val="16"/>
      <w:szCs w:val="16"/>
    </w:rPr>
  </w:style>
  <w:style w:type="character" w:customStyle="1" w:styleId="CardCite1">
    <w:name w:val="CardCite1"/>
    <w:qFormat/>
    <w:rsid w:val="009276FF"/>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9276FF"/>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9276FF"/>
    <w:rPr>
      <w:rFonts w:ascii="Times New Roman" w:hAnsi="Times New Roman" w:cs="Times New Roman" w:hint="default"/>
      <w:b/>
      <w:bCs/>
      <w:sz w:val="22"/>
      <w:szCs w:val="22"/>
    </w:rPr>
  </w:style>
  <w:style w:type="character" w:customStyle="1" w:styleId="CharacterStyle3">
    <w:name w:val="Character Style 3"/>
    <w:uiPriority w:val="99"/>
    <w:rsid w:val="009276FF"/>
    <w:rPr>
      <w:rFonts w:ascii="Bookman Old Style" w:hAnsi="Bookman Old Style" w:cs="Bookman Old Style" w:hint="default"/>
      <w:spacing w:val="-5"/>
      <w:sz w:val="18"/>
      <w:szCs w:val="18"/>
    </w:rPr>
  </w:style>
  <w:style w:type="character" w:customStyle="1" w:styleId="UnderlineStyleChar7">
    <w:name w:val="Underline Style Char7"/>
    <w:rsid w:val="009276FF"/>
    <w:rPr>
      <w:rFonts w:ascii="Garamond" w:hAnsi="Garamond" w:hint="default"/>
      <w:sz w:val="22"/>
      <w:szCs w:val="24"/>
      <w:u w:val="single"/>
      <w:lang w:val="en-US" w:eastAsia="en-US" w:bidi="ar-SA"/>
    </w:rPr>
  </w:style>
  <w:style w:type="character" w:customStyle="1" w:styleId="StyleArial6ptBold">
    <w:name w:val="Style Arial 6 pt Bold"/>
    <w:rsid w:val="009276FF"/>
    <w:rPr>
      <w:rFonts w:ascii="Arial" w:hAnsi="Arial" w:cs="Arial" w:hint="default"/>
      <w:bCs/>
      <w:sz w:val="12"/>
    </w:rPr>
  </w:style>
  <w:style w:type="character" w:customStyle="1" w:styleId="Heading2Char5">
    <w:name w:val="Heading 2 Char5"/>
    <w:rsid w:val="009276FF"/>
    <w:rPr>
      <w:rFonts w:ascii="Garamond" w:hAnsi="Garamond" w:cs="Arial" w:hint="default"/>
      <w:b/>
      <w:bCs/>
      <w:iCs/>
      <w:sz w:val="24"/>
      <w:szCs w:val="28"/>
      <w:lang w:val="en-US" w:eastAsia="en-US" w:bidi="ar-SA"/>
    </w:rPr>
  </w:style>
  <w:style w:type="character" w:customStyle="1" w:styleId="TagGreg">
    <w:name w:val="TagGreg"/>
    <w:uiPriority w:val="1"/>
    <w:qFormat/>
    <w:rsid w:val="009276FF"/>
    <w:rPr>
      <w:b/>
      <w:bCs w:val="0"/>
      <w:sz w:val="24"/>
    </w:rPr>
  </w:style>
  <w:style w:type="character" w:customStyle="1" w:styleId="StyleDebateUnderline10pt">
    <w:name w:val="Style Debate Underline + 10 pt"/>
    <w:rsid w:val="009276FF"/>
    <w:rPr>
      <w:rFonts w:ascii="Times New Roman" w:hAnsi="Times New Roman" w:cs="Times New Roman" w:hint="default"/>
      <w:sz w:val="20"/>
      <w:szCs w:val="20"/>
      <w:u w:val="single"/>
    </w:rPr>
  </w:style>
  <w:style w:type="character" w:customStyle="1" w:styleId="underlinedCharChar0">
    <w:name w:val="underlined Char Char"/>
    <w:locked/>
    <w:rsid w:val="009276FF"/>
    <w:rPr>
      <w:u w:val="single"/>
    </w:rPr>
  </w:style>
  <w:style w:type="character" w:customStyle="1" w:styleId="SourceBold">
    <w:name w:val="Source Bold"/>
    <w:rsid w:val="009276FF"/>
    <w:rPr>
      <w:rFonts w:ascii="Arial Narrow" w:hAnsi="Arial Narrow" w:hint="default"/>
      <w:b/>
      <w:bCs w:val="0"/>
      <w:strike w:val="0"/>
      <w:dstrike w:val="0"/>
      <w:sz w:val="24"/>
      <w:u w:val="none"/>
      <w:effect w:val="none"/>
    </w:rPr>
  </w:style>
  <w:style w:type="character" w:customStyle="1" w:styleId="2xBoldUnderline">
    <w:name w:val="2x_Bold_Underline"/>
    <w:rsid w:val="009276FF"/>
    <w:rPr>
      <w:b/>
      <w:bCs/>
      <w:sz w:val="24"/>
      <w:u w:val="thick"/>
    </w:rPr>
  </w:style>
  <w:style w:type="character" w:customStyle="1" w:styleId="Dottedunderline">
    <w:name w:val="Dotted underline"/>
    <w:rsid w:val="009276FF"/>
    <w:rPr>
      <w:u w:val="dotted"/>
    </w:rPr>
  </w:style>
  <w:style w:type="character" w:customStyle="1" w:styleId="readChar">
    <w:name w:val="read Char"/>
    <w:rsid w:val="009276FF"/>
    <w:rPr>
      <w:szCs w:val="22"/>
      <w:u w:val="single"/>
      <w:lang w:val="en-US" w:eastAsia="en-US" w:bidi="ar-SA"/>
    </w:rPr>
  </w:style>
  <w:style w:type="character" w:customStyle="1" w:styleId="underlining0">
    <w:name w:val="underlining"/>
    <w:rsid w:val="009276FF"/>
    <w:rPr>
      <w:u w:val="single"/>
    </w:rPr>
  </w:style>
  <w:style w:type="character" w:customStyle="1" w:styleId="btitle">
    <w:name w:val="btitle"/>
    <w:rsid w:val="009276FF"/>
  </w:style>
  <w:style w:type="character" w:customStyle="1" w:styleId="green">
    <w:name w:val="green"/>
    <w:rsid w:val="009276FF"/>
  </w:style>
  <w:style w:type="character" w:customStyle="1" w:styleId="BodyText20">
    <w:name w:val="Body Text2"/>
    <w:rsid w:val="009276F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9276FF"/>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9276F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9276FF"/>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9276FF"/>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9276F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9276F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9276FF"/>
    <w:rPr>
      <w:rFonts w:ascii="Sylfaen" w:hAnsi="Sylfaen" w:cs="Sylfaen" w:hint="default"/>
      <w:i/>
      <w:iCs/>
      <w:strike w:val="0"/>
      <w:dstrike w:val="0"/>
      <w:sz w:val="19"/>
      <w:szCs w:val="19"/>
      <w:u w:val="none"/>
      <w:effect w:val="none"/>
      <w:shd w:val="clear" w:color="auto" w:fill="FFFFFF"/>
    </w:rPr>
  </w:style>
  <w:style w:type="character" w:customStyle="1" w:styleId="1">
    <w:name w:val="1"/>
    <w:rsid w:val="009276FF"/>
    <w:rPr>
      <w:rFonts w:ascii="Arial" w:hAnsi="Arial" w:cs="Arial" w:hint="default"/>
      <w:bCs/>
      <w:sz w:val="20"/>
      <w:u w:val="single"/>
      <w:lang w:val="en-US" w:eastAsia="en-US" w:bidi="ar-SA"/>
    </w:rPr>
  </w:style>
  <w:style w:type="character" w:customStyle="1" w:styleId="CharChar31">
    <w:name w:val="Char Char31"/>
    <w:rsid w:val="009276FF"/>
    <w:rPr>
      <w:rFonts w:ascii="Arial" w:hAnsi="Arial" w:cs="Arial" w:hint="default"/>
      <w:b/>
      <w:bCs/>
      <w:iCs/>
      <w:lang w:val="en-US" w:eastAsia="en-US" w:bidi="ar-SA"/>
    </w:rPr>
  </w:style>
  <w:style w:type="character" w:customStyle="1" w:styleId="Subtitle2">
    <w:name w:val="Subtitle2"/>
    <w:rsid w:val="009276FF"/>
  </w:style>
  <w:style w:type="character" w:customStyle="1" w:styleId="drop">
    <w:name w:val="drop"/>
    <w:rsid w:val="009276FF"/>
  </w:style>
  <w:style w:type="character" w:customStyle="1" w:styleId="bioline">
    <w:name w:val="bioline"/>
    <w:rsid w:val="009276FF"/>
  </w:style>
  <w:style w:type="character" w:customStyle="1" w:styleId="articletitle0">
    <w:name w:val="article_title"/>
    <w:rsid w:val="009276FF"/>
  </w:style>
  <w:style w:type="character" w:customStyle="1" w:styleId="A4">
    <w:name w:val="A4"/>
    <w:uiPriority w:val="99"/>
    <w:rsid w:val="009276FF"/>
    <w:rPr>
      <w:color w:val="000000"/>
    </w:rPr>
  </w:style>
  <w:style w:type="character" w:customStyle="1" w:styleId="s2">
    <w:name w:val="s2"/>
    <w:rsid w:val="009276FF"/>
  </w:style>
  <w:style w:type="character" w:customStyle="1" w:styleId="s4">
    <w:name w:val="s4"/>
    <w:rsid w:val="009276FF"/>
  </w:style>
  <w:style w:type="character" w:customStyle="1" w:styleId="s5">
    <w:name w:val="s5"/>
    <w:rsid w:val="009276FF"/>
  </w:style>
  <w:style w:type="character" w:customStyle="1" w:styleId="cap">
    <w:name w:val="cap"/>
    <w:rsid w:val="009276FF"/>
  </w:style>
  <w:style w:type="character" w:customStyle="1" w:styleId="rightsnotice">
    <w:name w:val="rightsnotice"/>
    <w:rsid w:val="009276FF"/>
  </w:style>
  <w:style w:type="character" w:customStyle="1" w:styleId="Caption1">
    <w:name w:val="Caption1"/>
    <w:rsid w:val="009276FF"/>
  </w:style>
  <w:style w:type="character" w:customStyle="1" w:styleId="credit">
    <w:name w:val="credit"/>
    <w:rsid w:val="009276FF"/>
  </w:style>
  <w:style w:type="character" w:customStyle="1" w:styleId="scaps">
    <w:name w:val="scaps"/>
    <w:rsid w:val="009276FF"/>
  </w:style>
  <w:style w:type="character" w:customStyle="1" w:styleId="current-article">
    <w:name w:val="current-article"/>
    <w:rsid w:val="009276FF"/>
  </w:style>
  <w:style w:type="character" w:customStyle="1" w:styleId="related-current-indicator">
    <w:name w:val="related-current-indicator"/>
    <w:rsid w:val="009276FF"/>
  </w:style>
  <w:style w:type="character" w:customStyle="1" w:styleId="bylclear">
    <w:name w:val="bylclear"/>
    <w:rsid w:val="009276FF"/>
  </w:style>
  <w:style w:type="character" w:customStyle="1" w:styleId="timestamp">
    <w:name w:val="timestamp"/>
    <w:rsid w:val="009276FF"/>
  </w:style>
  <w:style w:type="character" w:customStyle="1" w:styleId="comments">
    <w:name w:val="comments"/>
    <w:rsid w:val="009276FF"/>
  </w:style>
  <w:style w:type="character" w:customStyle="1" w:styleId="essaytext">
    <w:name w:val="essaytext"/>
    <w:rsid w:val="009276FF"/>
  </w:style>
  <w:style w:type="character" w:customStyle="1" w:styleId="username">
    <w:name w:val="username"/>
    <w:rsid w:val="009276FF"/>
  </w:style>
  <w:style w:type="character" w:customStyle="1" w:styleId="toplinks">
    <w:name w:val="toplinks"/>
    <w:rsid w:val="009276FF"/>
  </w:style>
  <w:style w:type="character" w:customStyle="1" w:styleId="A3">
    <w:name w:val="A3"/>
    <w:uiPriority w:val="99"/>
    <w:rsid w:val="009276FF"/>
    <w:rPr>
      <w:rFonts w:ascii="Perpetua" w:hAnsi="Perpetua" w:cs="Perpetua" w:hint="default"/>
      <w:color w:val="000000"/>
      <w:sz w:val="15"/>
      <w:szCs w:val="15"/>
    </w:rPr>
  </w:style>
  <w:style w:type="character" w:customStyle="1" w:styleId="see">
    <w:name w:val="see"/>
    <w:rsid w:val="009276FF"/>
  </w:style>
  <w:style w:type="character" w:customStyle="1" w:styleId="first-letter">
    <w:name w:val="first-letter"/>
    <w:rsid w:val="009276FF"/>
  </w:style>
  <w:style w:type="character" w:customStyle="1" w:styleId="focusparagraph">
    <w:name w:val="focusparagraph"/>
    <w:rsid w:val="009276FF"/>
  </w:style>
  <w:style w:type="character" w:customStyle="1" w:styleId="lightblue">
    <w:name w:val="lightblue"/>
    <w:rsid w:val="009276FF"/>
  </w:style>
  <w:style w:type="character" w:customStyle="1" w:styleId="StyleUnderlineCharChar9pt">
    <w:name w:val="Style Underline Char Char + 9 pt"/>
    <w:rsid w:val="009276FF"/>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9276FF"/>
  </w:style>
  <w:style w:type="character" w:customStyle="1" w:styleId="Title10">
    <w:name w:val="Title1"/>
    <w:rsid w:val="009276FF"/>
  </w:style>
  <w:style w:type="character" w:customStyle="1" w:styleId="BoldandUnderlineCharCharCharChar">
    <w:name w:val="Bold and Underline Char Char Char Char"/>
    <w:rsid w:val="009276FF"/>
    <w:rPr>
      <w:b/>
      <w:bCs w:val="0"/>
      <w:noProof w:val="0"/>
      <w:u w:val="single"/>
      <w:lang w:val="en-US" w:eastAsia="en-US" w:bidi="ar-SA"/>
    </w:rPr>
  </w:style>
  <w:style w:type="character" w:customStyle="1" w:styleId="FontStyle29">
    <w:name w:val="Font Style29"/>
    <w:uiPriority w:val="99"/>
    <w:rsid w:val="009276FF"/>
    <w:rPr>
      <w:rFonts w:ascii="Arial" w:hAnsi="Arial" w:cs="Arial" w:hint="default"/>
      <w:sz w:val="14"/>
      <w:szCs w:val="14"/>
    </w:rPr>
  </w:style>
  <w:style w:type="character" w:customStyle="1" w:styleId="titles">
    <w:name w:val="titles"/>
    <w:rsid w:val="009276FF"/>
  </w:style>
  <w:style w:type="character" w:customStyle="1" w:styleId="articletext0">
    <w:name w:val="article_text"/>
    <w:rsid w:val="009276FF"/>
  </w:style>
  <w:style w:type="character" w:customStyle="1" w:styleId="contentauthor">
    <w:name w:val="contentauthor"/>
    <w:rsid w:val="009276FF"/>
  </w:style>
  <w:style w:type="character" w:customStyle="1" w:styleId="subarticleheader">
    <w:name w:val="subarticleheader"/>
    <w:rsid w:val="009276FF"/>
  </w:style>
  <w:style w:type="character" w:customStyle="1" w:styleId="spelle">
    <w:name w:val="spelle"/>
    <w:rsid w:val="009276FF"/>
  </w:style>
  <w:style w:type="character" w:customStyle="1" w:styleId="grame">
    <w:name w:val="grame"/>
    <w:rsid w:val="009276FF"/>
  </w:style>
  <w:style w:type="character" w:customStyle="1" w:styleId="newstitle1">
    <w:name w:val="newstitle1"/>
    <w:rsid w:val="009276FF"/>
  </w:style>
  <w:style w:type="character" w:customStyle="1" w:styleId="copy">
    <w:name w:val="copy"/>
    <w:rsid w:val="009276FF"/>
  </w:style>
  <w:style w:type="character" w:customStyle="1" w:styleId="topheadline">
    <w:name w:val="topheadline"/>
    <w:rsid w:val="009276FF"/>
  </w:style>
  <w:style w:type="character" w:customStyle="1" w:styleId="Stylereduce27pt">
    <w:name w:val="Style reduce2 + 7 pt"/>
    <w:rsid w:val="009276FF"/>
    <w:rPr>
      <w:rFonts w:ascii="Times New Roman" w:hAnsi="Times New Roman" w:cs="Arial" w:hint="default"/>
      <w:color w:val="000000"/>
      <w:sz w:val="14"/>
      <w:szCs w:val="22"/>
    </w:rPr>
  </w:style>
  <w:style w:type="character" w:customStyle="1" w:styleId="srtitle">
    <w:name w:val="srtitle"/>
    <w:rsid w:val="009276FF"/>
  </w:style>
  <w:style w:type="character" w:customStyle="1" w:styleId="st1">
    <w:name w:val="st1"/>
    <w:rsid w:val="009276FF"/>
  </w:style>
  <w:style w:type="character" w:customStyle="1" w:styleId="StyleStyleGaramond">
    <w:name w:val="Style Style Garamond +"/>
    <w:rsid w:val="009276FF"/>
    <w:rPr>
      <w:rFonts w:ascii="Garamond" w:hAnsi="Garamond" w:cs="Times New Roman" w:hint="default"/>
      <w:sz w:val="20"/>
    </w:rPr>
  </w:style>
  <w:style w:type="character" w:customStyle="1" w:styleId="quotechar0">
    <w:name w:val="quotechar"/>
    <w:rsid w:val="009276FF"/>
  </w:style>
  <w:style w:type="character" w:customStyle="1" w:styleId="boldunderline1">
    <w:name w:val="boldunderline"/>
    <w:rsid w:val="009276FF"/>
  </w:style>
  <w:style w:type="character" w:customStyle="1" w:styleId="A8">
    <w:name w:val="A8"/>
    <w:rsid w:val="009276FF"/>
    <w:rPr>
      <w:rFonts w:ascii="Scala" w:hAnsi="Scala" w:cs="Scala" w:hint="default"/>
      <w:color w:val="000000"/>
      <w:sz w:val="15"/>
      <w:szCs w:val="15"/>
    </w:rPr>
  </w:style>
  <w:style w:type="character" w:customStyle="1" w:styleId="A0">
    <w:name w:val="A0"/>
    <w:uiPriority w:val="99"/>
    <w:rsid w:val="009276FF"/>
    <w:rPr>
      <w:rFonts w:ascii="Scala" w:hAnsi="Scala" w:cs="Scala" w:hint="default"/>
      <w:color w:val="000000"/>
      <w:sz w:val="16"/>
      <w:szCs w:val="16"/>
    </w:rPr>
  </w:style>
  <w:style w:type="character" w:customStyle="1" w:styleId="Date11">
    <w:name w:val="Date11"/>
    <w:rsid w:val="009276FF"/>
  </w:style>
  <w:style w:type="character" w:customStyle="1" w:styleId="Boxout">
    <w:name w:val="Box out"/>
    <w:uiPriority w:val="1"/>
    <w:qFormat/>
    <w:rsid w:val="009276FF"/>
    <w:rPr>
      <w:rFonts w:ascii="Tahoma" w:hAnsi="Tahoma" w:cs="Tahoma" w:hint="default"/>
      <w:b/>
      <w:bCs w:val="0"/>
      <w:sz w:val="20"/>
      <w:u w:val="single"/>
      <w:bdr w:val="none" w:sz="0" w:space="0" w:color="auto" w:frame="1"/>
      <w:shd w:val="clear" w:color="auto" w:fill="A9E8F5"/>
    </w:rPr>
  </w:style>
  <w:style w:type="character" w:customStyle="1" w:styleId="metad">
    <w:name w:val="metad"/>
    <w:rsid w:val="009276FF"/>
  </w:style>
  <w:style w:type="character" w:customStyle="1" w:styleId="sifr-alternate">
    <w:name w:val="sifr-alternate"/>
    <w:rsid w:val="009276FF"/>
  </w:style>
  <w:style w:type="character" w:customStyle="1" w:styleId="justify1">
    <w:name w:val="justify1"/>
    <w:rsid w:val="009276FF"/>
  </w:style>
  <w:style w:type="character" w:customStyle="1" w:styleId="artbody1">
    <w:name w:val="art_body1"/>
    <w:rsid w:val="009276FF"/>
    <w:rPr>
      <w:rFonts w:ascii="Arial" w:hAnsi="Arial" w:cs="Arial" w:hint="default"/>
    </w:rPr>
  </w:style>
  <w:style w:type="character" w:customStyle="1" w:styleId="A1">
    <w:name w:val="A1"/>
    <w:uiPriority w:val="99"/>
    <w:rsid w:val="009276FF"/>
    <w:rPr>
      <w:rFonts w:ascii="Book Antiqua" w:hAnsi="Book Antiqua" w:cs="Book Antiqua" w:hint="default"/>
      <w:color w:val="221E1F"/>
      <w:sz w:val="22"/>
      <w:szCs w:val="22"/>
    </w:rPr>
  </w:style>
  <w:style w:type="character" w:customStyle="1" w:styleId="reality">
    <w:name w:val="reality"/>
    <w:rsid w:val="009276FF"/>
  </w:style>
  <w:style w:type="character" w:customStyle="1" w:styleId="text2">
    <w:name w:val="text2"/>
    <w:rsid w:val="009276FF"/>
  </w:style>
  <w:style w:type="character" w:customStyle="1" w:styleId="StyleUnderlineChar2CharChar11pt">
    <w:name w:val="Style Underline Char2 Char Char + 11 pt"/>
    <w:rsid w:val="009276FF"/>
    <w:rPr>
      <w:rFonts w:ascii="Times New Roman" w:hAnsi="Times New Roman" w:cs="Times New Roman" w:hint="default"/>
      <w:sz w:val="20"/>
      <w:u w:val="single"/>
    </w:rPr>
  </w:style>
  <w:style w:type="character" w:customStyle="1" w:styleId="StyleStyleBoldUnderline11pt">
    <w:name w:val="Style Style Bold Underline + 11 pt"/>
    <w:rsid w:val="009276FF"/>
    <w:rPr>
      <w:b/>
      <w:bCs/>
      <w:sz w:val="20"/>
      <w:u w:val="single"/>
    </w:rPr>
  </w:style>
  <w:style w:type="character" w:customStyle="1" w:styleId="articlehead2">
    <w:name w:val="articlehead2"/>
    <w:rsid w:val="009276FF"/>
  </w:style>
  <w:style w:type="character" w:customStyle="1" w:styleId="pronset">
    <w:name w:val="pronset"/>
    <w:rsid w:val="009276FF"/>
  </w:style>
  <w:style w:type="character" w:customStyle="1" w:styleId="prondelim">
    <w:name w:val="prondelim"/>
    <w:rsid w:val="009276FF"/>
  </w:style>
  <w:style w:type="character" w:customStyle="1" w:styleId="prontoggle">
    <w:name w:val="pron_toggle"/>
    <w:rsid w:val="009276FF"/>
  </w:style>
  <w:style w:type="character" w:customStyle="1" w:styleId="boldface">
    <w:name w:val="boldface"/>
    <w:rsid w:val="009276FF"/>
  </w:style>
  <w:style w:type="character" w:customStyle="1" w:styleId="secondary-bf">
    <w:name w:val="secondary-bf"/>
    <w:rsid w:val="009276FF"/>
  </w:style>
  <w:style w:type="table" w:styleId="ColorfulGrid-Accent1">
    <w:name w:val="Colorful Grid Accent 1"/>
    <w:basedOn w:val="TableNormal"/>
    <w:link w:val="ColorfulGrid-Accent1Char"/>
    <w:uiPriority w:val="29"/>
    <w:unhideWhenUsed/>
    <w:rsid w:val="009276FF"/>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9276FF"/>
    <w:rPr>
      <w:rFonts w:ascii="Times New Roman" w:hAnsi="Times New Roman" w:cs="Times New Roman" w:hint="default"/>
      <w:iCs/>
      <w:color w:val="000000"/>
      <w:sz w:val="16"/>
    </w:rPr>
  </w:style>
  <w:style w:type="character" w:customStyle="1" w:styleId="Boxout0">
    <w:name w:val="Boxout"/>
    <w:uiPriority w:val="1"/>
    <w:qFormat/>
    <w:rsid w:val="009276FF"/>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9276FF"/>
  </w:style>
  <w:style w:type="character" w:customStyle="1" w:styleId="detailtitle">
    <w:name w:val="detailtitle"/>
    <w:rsid w:val="009276FF"/>
  </w:style>
  <w:style w:type="character" w:customStyle="1" w:styleId="storydate">
    <w:name w:val="storydate"/>
    <w:rsid w:val="009276FF"/>
  </w:style>
  <w:style w:type="character" w:customStyle="1" w:styleId="preloadwrap">
    <w:name w:val="preloadwrap"/>
    <w:rsid w:val="009276FF"/>
  </w:style>
  <w:style w:type="character" w:customStyle="1" w:styleId="creditwrap">
    <w:name w:val="creditwrap"/>
    <w:rsid w:val="009276FF"/>
  </w:style>
  <w:style w:type="character" w:customStyle="1" w:styleId="DefaultChar1">
    <w:name w:val="Default Char1"/>
    <w:rsid w:val="009276FF"/>
    <w:rPr>
      <w:noProof w:val="0"/>
      <w:color w:val="000000"/>
      <w:lang w:val="en-US" w:eastAsia="en-US" w:bidi="ar-SA"/>
    </w:rPr>
  </w:style>
  <w:style w:type="character" w:customStyle="1" w:styleId="textunderlineChar0">
    <w:name w:val="text underline Char"/>
    <w:link w:val="textunderline0"/>
    <w:rsid w:val="009276FF"/>
    <w:rPr>
      <w:u w:val="thick"/>
    </w:rPr>
  </w:style>
  <w:style w:type="character" w:customStyle="1" w:styleId="BoldChar">
    <w:name w:val="Bold Char"/>
    <w:rsid w:val="009276FF"/>
    <w:rPr>
      <w:rFonts w:ascii="Times New Roman" w:eastAsia="Times New Roman" w:hAnsi="Times New Roman" w:cs="Times New Roman" w:hint="default"/>
      <w:b/>
      <w:bCs w:val="0"/>
      <w:szCs w:val="24"/>
    </w:rPr>
  </w:style>
  <w:style w:type="character" w:customStyle="1" w:styleId="pmterms31">
    <w:name w:val="pmterms31"/>
    <w:rsid w:val="009276FF"/>
    <w:rPr>
      <w:b/>
      <w:bCs/>
      <w:i w:val="0"/>
      <w:iCs w:val="0"/>
      <w:color w:val="000000"/>
    </w:rPr>
  </w:style>
  <w:style w:type="character" w:customStyle="1" w:styleId="ft01">
    <w:name w:val="ft01"/>
    <w:rsid w:val="009276FF"/>
    <w:rPr>
      <w:rFonts w:ascii="Times" w:hAnsi="Times" w:cs="Times" w:hint="default"/>
      <w:color w:val="000000"/>
      <w:sz w:val="14"/>
      <w:szCs w:val="14"/>
    </w:rPr>
  </w:style>
  <w:style w:type="character" w:customStyle="1" w:styleId="ft11">
    <w:name w:val="ft11"/>
    <w:rsid w:val="009276FF"/>
    <w:rPr>
      <w:rFonts w:ascii="Times" w:hAnsi="Times" w:cs="Times" w:hint="default"/>
      <w:color w:val="000000"/>
      <w:sz w:val="17"/>
      <w:szCs w:val="17"/>
    </w:rPr>
  </w:style>
  <w:style w:type="character" w:customStyle="1" w:styleId="ft21">
    <w:name w:val="ft21"/>
    <w:rsid w:val="009276FF"/>
    <w:rPr>
      <w:rFonts w:ascii="Times" w:hAnsi="Times" w:cs="Times" w:hint="default"/>
      <w:color w:val="000000"/>
      <w:sz w:val="15"/>
      <w:szCs w:val="15"/>
    </w:rPr>
  </w:style>
  <w:style w:type="character" w:customStyle="1" w:styleId="ft31">
    <w:name w:val="ft31"/>
    <w:rsid w:val="009276FF"/>
    <w:rPr>
      <w:rFonts w:ascii="Times" w:hAnsi="Times" w:cs="Times" w:hint="default"/>
      <w:color w:val="000000"/>
      <w:sz w:val="15"/>
      <w:szCs w:val="15"/>
    </w:rPr>
  </w:style>
  <w:style w:type="character" w:customStyle="1" w:styleId="dquo">
    <w:name w:val="dquo"/>
    <w:rsid w:val="009276FF"/>
  </w:style>
  <w:style w:type="character" w:customStyle="1" w:styleId="caps2">
    <w:name w:val="caps2"/>
    <w:rsid w:val="009276FF"/>
  </w:style>
  <w:style w:type="character" w:customStyle="1" w:styleId="CardsFont12ptCharCharCharChar">
    <w:name w:val="Cards + Font: 12 pt Char Char Char Char"/>
    <w:rsid w:val="009276FF"/>
    <w:rPr>
      <w:sz w:val="24"/>
      <w:szCs w:val="24"/>
      <w:u w:val="thick"/>
      <w:lang w:val="en-US" w:eastAsia="en-US" w:bidi="ar-SA"/>
    </w:rPr>
  </w:style>
  <w:style w:type="character" w:customStyle="1" w:styleId="ccs">
    <w:name w:val="c cs"/>
    <w:rsid w:val="009276FF"/>
  </w:style>
  <w:style w:type="character" w:customStyle="1" w:styleId="UnderlinedEvChar">
    <w:name w:val="Underlined Ev Char"/>
    <w:rsid w:val="009276FF"/>
    <w:rPr>
      <w:rFonts w:ascii="Times New Roman" w:eastAsia="Times New Roman" w:hAnsi="Times New Roman" w:cs="Times New Roman" w:hint="default"/>
      <w:szCs w:val="24"/>
      <w:u w:val="single"/>
    </w:rPr>
  </w:style>
  <w:style w:type="character" w:customStyle="1" w:styleId="dropshadow">
    <w:name w:val="dropshadow"/>
    <w:rsid w:val="009276FF"/>
  </w:style>
  <w:style w:type="character" w:customStyle="1" w:styleId="d05ws">
    <w:name w:val="d05ws"/>
    <w:rsid w:val="009276FF"/>
  </w:style>
  <w:style w:type="character" w:customStyle="1" w:styleId="rzibod">
    <w:name w:val="rzibod"/>
    <w:rsid w:val="009276FF"/>
  </w:style>
  <w:style w:type="character" w:customStyle="1" w:styleId="StyleBold1">
    <w:name w:val="Style Bold1"/>
    <w:rsid w:val="009276FF"/>
    <w:rPr>
      <w:rFonts w:ascii="Georgia" w:hAnsi="Georgia" w:hint="default"/>
      <w:b/>
      <w:bCs/>
      <w:sz w:val="22"/>
    </w:rPr>
  </w:style>
  <w:style w:type="character" w:customStyle="1" w:styleId="headertext">
    <w:name w:val="headertext"/>
    <w:rsid w:val="009276FF"/>
  </w:style>
  <w:style w:type="character" w:customStyle="1" w:styleId="endnote-reference">
    <w:name w:val="endnote-reference"/>
    <w:rsid w:val="009276FF"/>
  </w:style>
  <w:style w:type="character" w:customStyle="1" w:styleId="officialsname">
    <w:name w:val="official_s_name"/>
    <w:rsid w:val="009276FF"/>
  </w:style>
  <w:style w:type="character" w:customStyle="1" w:styleId="audience">
    <w:name w:val="audience"/>
    <w:rsid w:val="009276FF"/>
  </w:style>
  <w:style w:type="character" w:customStyle="1" w:styleId="A7">
    <w:name w:val="A7"/>
    <w:uiPriority w:val="99"/>
    <w:rsid w:val="009276FF"/>
    <w:rPr>
      <w:rFonts w:ascii="Myriad Pro" w:hAnsi="Myriad Pro" w:cs="Myriad Pro" w:hint="default"/>
      <w:color w:val="0066B1"/>
      <w:sz w:val="22"/>
      <w:szCs w:val="22"/>
    </w:rPr>
  </w:style>
  <w:style w:type="character" w:customStyle="1" w:styleId="normalchar">
    <w:name w:val="normal__char"/>
    <w:rsid w:val="009276FF"/>
  </w:style>
  <w:style w:type="character" w:customStyle="1" w:styleId="hyperlink002cheading0020100200028block0020title0029char">
    <w:name w:val="hyperlink_002cheading_00201_0020_0028block_0020title_0029__char"/>
    <w:rsid w:val="009276FF"/>
  </w:style>
  <w:style w:type="character" w:customStyle="1" w:styleId="underline002cstyle0020bold0020underlinechar">
    <w:name w:val="underline_002cstyle_0020bold_0020underline__char"/>
    <w:rsid w:val="009276FF"/>
  </w:style>
  <w:style w:type="character" w:customStyle="1" w:styleId="copyboldblack">
    <w:name w:val="copyboldblack"/>
    <w:rsid w:val="009276FF"/>
  </w:style>
  <w:style w:type="character" w:customStyle="1" w:styleId="copybold">
    <w:name w:val="copybold"/>
    <w:rsid w:val="009276FF"/>
  </w:style>
  <w:style w:type="character" w:customStyle="1" w:styleId="author-date0">
    <w:name w:val="author-date"/>
    <w:rsid w:val="009276FF"/>
  </w:style>
  <w:style w:type="character" w:customStyle="1" w:styleId="hidden">
    <w:name w:val="hidden"/>
    <w:rsid w:val="009276FF"/>
  </w:style>
  <w:style w:type="character" w:customStyle="1" w:styleId="articlebegin">
    <w:name w:val="articlebegin"/>
    <w:rsid w:val="009276FF"/>
  </w:style>
  <w:style w:type="character" w:customStyle="1" w:styleId="mediaoverlay">
    <w:name w:val="mediaoverlay"/>
    <w:rsid w:val="009276FF"/>
  </w:style>
  <w:style w:type="character" w:customStyle="1" w:styleId="blogcaption">
    <w:name w:val="blog_caption"/>
    <w:rsid w:val="009276FF"/>
  </w:style>
  <w:style w:type="character" w:customStyle="1" w:styleId="commnet-abuzz">
    <w:name w:val="commnet-abuzz"/>
    <w:rsid w:val="009276FF"/>
  </w:style>
  <w:style w:type="character" w:customStyle="1" w:styleId="fbconnectbuttontext">
    <w:name w:val="fbconnectbutton_text"/>
    <w:rsid w:val="009276FF"/>
  </w:style>
  <w:style w:type="character" w:customStyle="1" w:styleId="fbsharecountinner">
    <w:name w:val="fb_share_count_inner"/>
    <w:rsid w:val="009276FF"/>
  </w:style>
  <w:style w:type="character" w:customStyle="1" w:styleId="stbuttontext">
    <w:name w:val="stbuttontext"/>
    <w:rsid w:val="009276FF"/>
  </w:style>
  <w:style w:type="character" w:customStyle="1" w:styleId="source">
    <w:name w:val="source"/>
    <w:rsid w:val="009276FF"/>
  </w:style>
  <w:style w:type="character" w:customStyle="1" w:styleId="pubdate">
    <w:name w:val="pubdate"/>
    <w:rsid w:val="009276FF"/>
  </w:style>
  <w:style w:type="character" w:customStyle="1" w:styleId="grey">
    <w:name w:val="grey"/>
    <w:rsid w:val="009276FF"/>
  </w:style>
  <w:style w:type="character" w:customStyle="1" w:styleId="postdate">
    <w:name w:val="post_date"/>
    <w:rsid w:val="009276FF"/>
  </w:style>
  <w:style w:type="character" w:customStyle="1" w:styleId="bdx">
    <w:name w:val="bdx"/>
    <w:rsid w:val="009276FF"/>
  </w:style>
  <w:style w:type="character" w:customStyle="1" w:styleId="bdl">
    <w:name w:val="bdl"/>
    <w:rsid w:val="009276FF"/>
  </w:style>
  <w:style w:type="character" w:customStyle="1" w:styleId="breadcrumbitemcurrent">
    <w:name w:val="breadcrumbitemcurrent"/>
    <w:rsid w:val="009276FF"/>
  </w:style>
  <w:style w:type="character" w:customStyle="1" w:styleId="bbl">
    <w:name w:val="bbl"/>
    <w:rsid w:val="009276FF"/>
  </w:style>
  <w:style w:type="character" w:customStyle="1" w:styleId="Date2">
    <w:name w:val="Date2"/>
    <w:rsid w:val="009276FF"/>
  </w:style>
  <w:style w:type="character" w:customStyle="1" w:styleId="company">
    <w:name w:val="company"/>
    <w:rsid w:val="009276FF"/>
  </w:style>
  <w:style w:type="character" w:customStyle="1" w:styleId="itxtnewhookspan">
    <w:name w:val="itxtnewhookspan"/>
    <w:rsid w:val="009276FF"/>
  </w:style>
  <w:style w:type="character" w:customStyle="1" w:styleId="gstxthlt">
    <w:name w:val="gstxt_hlt"/>
    <w:rsid w:val="009276FF"/>
  </w:style>
  <w:style w:type="character" w:customStyle="1" w:styleId="SubtleEmphasis1">
    <w:name w:val="Subtle Emphasis1"/>
    <w:uiPriority w:val="19"/>
    <w:qFormat/>
    <w:rsid w:val="009276FF"/>
    <w:rPr>
      <w:rFonts w:ascii="Times New Roman" w:hAnsi="Times New Roman" w:cs="Times New Roman" w:hint="default"/>
      <w:b/>
      <w:bCs w:val="0"/>
      <w:iCs/>
      <w:color w:val="auto"/>
      <w:sz w:val="22"/>
    </w:rPr>
  </w:style>
  <w:style w:type="character" w:customStyle="1" w:styleId="StyleBoldRed">
    <w:name w:val="Style Bold Red"/>
    <w:rsid w:val="009276FF"/>
    <w:rPr>
      <w:b/>
      <w:bCs/>
      <w:color w:val="auto"/>
    </w:rPr>
  </w:style>
  <w:style w:type="character" w:customStyle="1" w:styleId="StyleTimesNewRoman8pt">
    <w:name w:val="Style Times New Roman 8 pt"/>
    <w:rsid w:val="009276FF"/>
    <w:rPr>
      <w:rFonts w:ascii="Georgia" w:hAnsi="Georgia" w:hint="default"/>
      <w:sz w:val="16"/>
    </w:rPr>
  </w:style>
  <w:style w:type="character" w:customStyle="1" w:styleId="StyleStyle7pt8pt">
    <w:name w:val="Style Style 7 pt + 8 pt"/>
    <w:rsid w:val="009276FF"/>
    <w:rPr>
      <w:sz w:val="16"/>
    </w:rPr>
  </w:style>
  <w:style w:type="character" w:customStyle="1" w:styleId="StyleStyleThickunderlineBold1">
    <w:name w:val="Style Style Thick underline + Bold1"/>
    <w:rsid w:val="009276FF"/>
    <w:rPr>
      <w:b/>
      <w:bCs/>
      <w:u w:val="thick"/>
    </w:rPr>
  </w:style>
  <w:style w:type="character" w:customStyle="1" w:styleId="StyleUnderline2">
    <w:name w:val="Style Underline2"/>
    <w:rsid w:val="009276FF"/>
    <w:rPr>
      <w:u w:val="single"/>
    </w:rPr>
  </w:style>
  <w:style w:type="character" w:customStyle="1" w:styleId="ShrinkText">
    <w:name w:val="Shrink Text"/>
    <w:rsid w:val="009276FF"/>
    <w:rPr>
      <w:sz w:val="16"/>
    </w:rPr>
  </w:style>
  <w:style w:type="character" w:customStyle="1" w:styleId="smallcaps">
    <w:name w:val="smallcaps"/>
    <w:rsid w:val="009276FF"/>
  </w:style>
  <w:style w:type="character" w:customStyle="1" w:styleId="goldbldtext">
    <w:name w:val="goldbldtext"/>
    <w:rsid w:val="009276FF"/>
  </w:style>
  <w:style w:type="character" w:customStyle="1" w:styleId="cardshighlight0">
    <w:name w:val="cardshighlight"/>
    <w:rsid w:val="009276FF"/>
  </w:style>
  <w:style w:type="character" w:customStyle="1" w:styleId="cardsfont12pt1">
    <w:name w:val="cardsfont12pt"/>
    <w:rsid w:val="009276FF"/>
  </w:style>
  <w:style w:type="character" w:customStyle="1" w:styleId="ft6">
    <w:name w:val="ft6"/>
    <w:rsid w:val="009276FF"/>
  </w:style>
  <w:style w:type="character" w:customStyle="1" w:styleId="kicker">
    <w:name w:val="kicker"/>
    <w:rsid w:val="009276FF"/>
  </w:style>
  <w:style w:type="character" w:customStyle="1" w:styleId="backcontent">
    <w:name w:val="backcontent"/>
    <w:rsid w:val="009276FF"/>
  </w:style>
  <w:style w:type="character" w:customStyle="1" w:styleId="daystmp">
    <w:name w:val="daystmp"/>
    <w:rsid w:val="009276FF"/>
  </w:style>
  <w:style w:type="character" w:customStyle="1" w:styleId="cardsfont12ptchar">
    <w:name w:val="cardsfont12ptchar"/>
    <w:rsid w:val="009276FF"/>
  </w:style>
  <w:style w:type="character" w:customStyle="1" w:styleId="gal">
    <w:name w:val="gal"/>
    <w:rsid w:val="009276FF"/>
  </w:style>
  <w:style w:type="character" w:customStyle="1" w:styleId="submitted">
    <w:name w:val="submitted"/>
    <w:rsid w:val="009276FF"/>
  </w:style>
  <w:style w:type="character" w:customStyle="1" w:styleId="imagedateline">
    <w:name w:val="image_dateline"/>
    <w:rsid w:val="009276FF"/>
  </w:style>
  <w:style w:type="character" w:customStyle="1" w:styleId="authordatecharchar">
    <w:name w:val="authordatecharchar"/>
    <w:rsid w:val="009276FF"/>
  </w:style>
  <w:style w:type="character" w:customStyle="1" w:styleId="style1char0">
    <w:name w:val="style1char"/>
    <w:rsid w:val="009276FF"/>
  </w:style>
  <w:style w:type="character" w:customStyle="1" w:styleId="tagcharchar0">
    <w:name w:val="tagcharchar"/>
    <w:rsid w:val="009276FF"/>
  </w:style>
  <w:style w:type="character" w:customStyle="1" w:styleId="underlinedcharchar2">
    <w:name w:val="underlinedcharchar"/>
    <w:rsid w:val="009276FF"/>
  </w:style>
  <w:style w:type="character" w:customStyle="1" w:styleId="BoxedChar">
    <w:name w:val="Boxed Char"/>
    <w:rsid w:val="009276FF"/>
    <w:rPr>
      <w:rFonts w:ascii="Arial Narrow" w:hAnsi="Arial Narrow" w:hint="default"/>
      <w:b/>
      <w:bCs w:val="0"/>
      <w:sz w:val="18"/>
      <w:bdr w:val="single" w:sz="6" w:space="0" w:color="auto" w:frame="1"/>
    </w:rPr>
  </w:style>
  <w:style w:type="character" w:customStyle="1" w:styleId="Style11ptUnderline2">
    <w:name w:val="Style 11 pt Underline2"/>
    <w:rsid w:val="009276FF"/>
    <w:rPr>
      <w:sz w:val="20"/>
      <w:u w:val="single"/>
    </w:rPr>
  </w:style>
  <w:style w:type="character" w:customStyle="1" w:styleId="Style11ptBoldUnderline2">
    <w:name w:val="Style 11 pt Bold Underline2"/>
    <w:rsid w:val="009276FF"/>
    <w:rPr>
      <w:b/>
      <w:bCs/>
      <w:sz w:val="20"/>
      <w:u w:val="single"/>
    </w:rPr>
  </w:style>
  <w:style w:type="character" w:customStyle="1" w:styleId="nw">
    <w:name w:val="nw"/>
    <w:rsid w:val="009276FF"/>
  </w:style>
  <w:style w:type="character" w:customStyle="1" w:styleId="Styleunderline11ptBoldBorderSinglesolidlineAuto">
    <w:name w:val="Style underline + 11 pt Bold Border: : (Single solid line Auto ..."/>
    <w:rsid w:val="009276FF"/>
    <w:rPr>
      <w:b/>
      <w:bCs/>
      <w:sz w:val="20"/>
      <w:u w:val="single"/>
      <w:bdr w:val="single" w:sz="4" w:space="0" w:color="auto" w:frame="1"/>
    </w:rPr>
  </w:style>
  <w:style w:type="character" w:customStyle="1" w:styleId="cardCharCharChar1">
    <w:name w:val="card Char Char Char1"/>
    <w:rsid w:val="009276FF"/>
    <w:rPr>
      <w:lang w:val="en-US" w:eastAsia="en-US" w:bidi="ar-SA"/>
    </w:rPr>
  </w:style>
  <w:style w:type="character" w:customStyle="1" w:styleId="authors1">
    <w:name w:val="authors1"/>
    <w:rsid w:val="009276FF"/>
    <w:rPr>
      <w:rFonts w:ascii="Verdana" w:hAnsi="Verdana" w:hint="default"/>
      <w:b/>
      <w:bCs/>
      <w:color w:val="006699"/>
      <w:sz w:val="20"/>
      <w:szCs w:val="20"/>
    </w:rPr>
  </w:style>
  <w:style w:type="character" w:customStyle="1" w:styleId="headlinesectionlarge">
    <w:name w:val="headline_section_large"/>
    <w:rsid w:val="009276FF"/>
  </w:style>
  <w:style w:type="character" w:customStyle="1" w:styleId="Styleunderline11ptBlack">
    <w:name w:val="Style underline + 11 pt Black"/>
    <w:rsid w:val="009276FF"/>
    <w:rPr>
      <w:color w:val="000000"/>
      <w:sz w:val="20"/>
      <w:u w:val="single"/>
    </w:rPr>
  </w:style>
  <w:style w:type="character" w:customStyle="1" w:styleId="Styleunderline11ptBoldBlack">
    <w:name w:val="Style underline + 11 pt Bold Black"/>
    <w:rsid w:val="009276FF"/>
    <w:rPr>
      <w:b/>
      <w:bCs/>
      <w:color w:val="000000"/>
      <w:sz w:val="20"/>
      <w:u w:val="single"/>
    </w:rPr>
  </w:style>
  <w:style w:type="character" w:customStyle="1" w:styleId="Style11ptBoldBlackUnderline">
    <w:name w:val="Style 11 pt Bold Black Underline"/>
    <w:rsid w:val="009276FF"/>
    <w:rPr>
      <w:b/>
      <w:bCs/>
      <w:color w:val="000000"/>
      <w:sz w:val="20"/>
      <w:u w:val="single"/>
    </w:rPr>
  </w:style>
  <w:style w:type="character" w:customStyle="1" w:styleId="Style11ptBoldBlackUnderlineBorderSinglesolidline">
    <w:name w:val="Style 11 pt Bold Black Underline Border: : (Single solid line ..."/>
    <w:rsid w:val="009276FF"/>
    <w:rPr>
      <w:b/>
      <w:bCs/>
      <w:color w:val="000000"/>
      <w:sz w:val="20"/>
      <w:u w:val="single"/>
      <w:bdr w:val="single" w:sz="4" w:space="0" w:color="auto" w:frame="1"/>
    </w:rPr>
  </w:style>
  <w:style w:type="character" w:customStyle="1" w:styleId="StyleLatinMeridien-Italic11ptItalicUnderline">
    <w:name w:val="Style (Latin) Meridien-Italic 11 pt Italic Underline"/>
    <w:rsid w:val="009276FF"/>
    <w:rPr>
      <w:rFonts w:ascii="Meridien-Italic" w:hAnsi="Meridien-Italic" w:hint="default"/>
      <w:i/>
      <w:iCs/>
      <w:sz w:val="20"/>
      <w:u w:val="single"/>
    </w:rPr>
  </w:style>
  <w:style w:type="character" w:customStyle="1" w:styleId="Citation-AuthorDate">
    <w:name w:val="Citation - Author/Date"/>
    <w:rsid w:val="009276FF"/>
    <w:rPr>
      <w:b/>
      <w:bCs w:val="0"/>
      <w:smallCaps/>
      <w:sz w:val="24"/>
      <w:u w:val="single"/>
    </w:rPr>
  </w:style>
  <w:style w:type="character" w:customStyle="1" w:styleId="underlinestylechar0">
    <w:name w:val="underlinestylechar"/>
    <w:rsid w:val="009276FF"/>
  </w:style>
  <w:style w:type="character" w:customStyle="1" w:styleId="highlight">
    <w:name w:val="highlight"/>
    <w:rsid w:val="009276FF"/>
  </w:style>
  <w:style w:type="character" w:customStyle="1" w:styleId="DottedUnderline0">
    <w:name w:val="Dotted Underline"/>
    <w:rsid w:val="009276FF"/>
    <w:rPr>
      <w:rFonts w:ascii="Times New Roman" w:hAnsi="Times New Roman" w:cs="Times New Roman" w:hint="default"/>
      <w:sz w:val="20"/>
      <w:u w:val="dottedHeavy"/>
    </w:rPr>
  </w:style>
  <w:style w:type="character" w:customStyle="1" w:styleId="titleauthoretc">
    <w:name w:val="titleauthoretc"/>
    <w:rsid w:val="009276FF"/>
  </w:style>
  <w:style w:type="character" w:customStyle="1" w:styleId="labeltext">
    <w:name w:val="labeltext"/>
    <w:rsid w:val="009276FF"/>
  </w:style>
  <w:style w:type="character" w:customStyle="1" w:styleId="viewlink">
    <w:name w:val="viewlink"/>
    <w:rsid w:val="009276FF"/>
  </w:style>
  <w:style w:type="character" w:customStyle="1" w:styleId="share">
    <w:name w:val="share"/>
    <w:rsid w:val="009276FF"/>
  </w:style>
  <w:style w:type="character" w:customStyle="1" w:styleId="inlinkchart">
    <w:name w:val="inlink_chart"/>
    <w:rsid w:val="009276FF"/>
  </w:style>
  <w:style w:type="character" w:customStyle="1" w:styleId="underLight">
    <w:name w:val="underLight"/>
    <w:uiPriority w:val="1"/>
    <w:qFormat/>
    <w:rsid w:val="009276FF"/>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9276FF"/>
  </w:style>
  <w:style w:type="character" w:customStyle="1" w:styleId="author-rss">
    <w:name w:val="author-rss"/>
    <w:rsid w:val="009276FF"/>
  </w:style>
  <w:style w:type="character" w:customStyle="1" w:styleId="fbsharecountwrapper">
    <w:name w:val="fb_share_count_wrapper"/>
    <w:rsid w:val="009276FF"/>
  </w:style>
  <w:style w:type="character" w:customStyle="1" w:styleId="fbbuttontext">
    <w:name w:val="fb_button_text"/>
    <w:rsid w:val="009276FF"/>
  </w:style>
  <w:style w:type="character" w:customStyle="1" w:styleId="hw">
    <w:name w:val="hw"/>
    <w:rsid w:val="009276FF"/>
  </w:style>
  <w:style w:type="character" w:customStyle="1" w:styleId="linktotop">
    <w:name w:val="linktotop"/>
    <w:rsid w:val="009276FF"/>
  </w:style>
  <w:style w:type="character" w:customStyle="1" w:styleId="maintextbldleft">
    <w:name w:val="maintextbldleft"/>
    <w:rsid w:val="009276FF"/>
  </w:style>
  <w:style w:type="character" w:customStyle="1" w:styleId="maintextleft">
    <w:name w:val="maintextleft"/>
    <w:rsid w:val="009276FF"/>
  </w:style>
  <w:style w:type="character" w:customStyle="1" w:styleId="descriptionstyle1block">
    <w:name w:val="description style1 block"/>
    <w:rsid w:val="009276FF"/>
  </w:style>
  <w:style w:type="character" w:customStyle="1" w:styleId="gutter-right-1">
    <w:name w:val="gutter-right-1"/>
    <w:basedOn w:val="DefaultParagraphFont"/>
    <w:rsid w:val="009276FF"/>
  </w:style>
  <w:style w:type="character" w:customStyle="1" w:styleId="ssl3">
    <w:name w:val="ss_l3"/>
    <w:rsid w:val="009276FF"/>
  </w:style>
  <w:style w:type="character" w:customStyle="1" w:styleId="FontStyle39">
    <w:name w:val="Font Style39"/>
    <w:uiPriority w:val="99"/>
    <w:rsid w:val="009276FF"/>
    <w:rPr>
      <w:rFonts w:ascii="Constantia" w:hAnsi="Constantia" w:cs="Constantia" w:hint="default"/>
      <w:b/>
      <w:bCs/>
      <w:sz w:val="18"/>
      <w:szCs w:val="18"/>
    </w:rPr>
  </w:style>
  <w:style w:type="character" w:customStyle="1" w:styleId="6">
    <w:name w:val="6"/>
    <w:rsid w:val="009276FF"/>
    <w:rPr>
      <w:rFonts w:ascii="Arial" w:hAnsi="Arial" w:cs="Arial" w:hint="default"/>
      <w:bCs/>
      <w:sz w:val="20"/>
      <w:u w:val="single"/>
      <w:lang w:val="en-US" w:eastAsia="en-US" w:bidi="ar-SA"/>
    </w:rPr>
  </w:style>
  <w:style w:type="character" w:customStyle="1" w:styleId="Header11">
    <w:name w:val="Header11"/>
    <w:rsid w:val="009276FF"/>
  </w:style>
  <w:style w:type="character" w:customStyle="1" w:styleId="posa">
    <w:name w:val="pos(a)"/>
    <w:basedOn w:val="DefaultParagraphFont"/>
    <w:rsid w:val="009276FF"/>
  </w:style>
  <w:style w:type="character" w:customStyle="1" w:styleId="u-hiddeninnarrowenv">
    <w:name w:val="u-hiddeninnarrowenv"/>
    <w:basedOn w:val="DefaultParagraphFont"/>
    <w:rsid w:val="009276FF"/>
  </w:style>
  <w:style w:type="character" w:customStyle="1" w:styleId="followbutton-bird">
    <w:name w:val="followbutton-bird"/>
    <w:basedOn w:val="DefaultParagraphFont"/>
    <w:rsid w:val="009276FF"/>
  </w:style>
  <w:style w:type="character" w:customStyle="1" w:styleId="tweetauthor-name">
    <w:name w:val="tweetauthor-name"/>
    <w:basedOn w:val="DefaultParagraphFont"/>
    <w:rsid w:val="009276FF"/>
  </w:style>
  <w:style w:type="character" w:customStyle="1" w:styleId="tweetauthor-verifiedbadge">
    <w:name w:val="tweetauthor-verifiedbadge"/>
    <w:basedOn w:val="DefaultParagraphFont"/>
    <w:rsid w:val="009276FF"/>
  </w:style>
  <w:style w:type="character" w:customStyle="1" w:styleId="tweetauthor-screenname">
    <w:name w:val="tweetauthor-screenname"/>
    <w:basedOn w:val="DefaultParagraphFont"/>
    <w:rsid w:val="009276FF"/>
  </w:style>
  <w:style w:type="character" w:customStyle="1" w:styleId="u-hiddenvisually">
    <w:name w:val="u-hiddenvisually"/>
    <w:basedOn w:val="DefaultParagraphFont"/>
    <w:rsid w:val="009276FF"/>
  </w:style>
  <w:style w:type="character" w:customStyle="1" w:styleId="tweetaction-stat">
    <w:name w:val="tweetaction-stat"/>
    <w:basedOn w:val="DefaultParagraphFont"/>
    <w:rsid w:val="009276FF"/>
  </w:style>
  <w:style w:type="character" w:customStyle="1" w:styleId="related">
    <w:name w:val="related"/>
    <w:basedOn w:val="DefaultParagraphFont"/>
    <w:rsid w:val="009276FF"/>
  </w:style>
  <w:style w:type="character" w:customStyle="1" w:styleId="related-content">
    <w:name w:val="related-content"/>
    <w:basedOn w:val="DefaultParagraphFont"/>
    <w:rsid w:val="009276FF"/>
  </w:style>
  <w:style w:type="character" w:customStyle="1" w:styleId="name-of-author">
    <w:name w:val="name-of-author"/>
    <w:basedOn w:val="DefaultParagraphFont"/>
    <w:rsid w:val="009276FF"/>
  </w:style>
  <w:style w:type="character" w:customStyle="1" w:styleId="first-name">
    <w:name w:val="first-name"/>
    <w:basedOn w:val="DefaultParagraphFont"/>
    <w:rsid w:val="009276FF"/>
  </w:style>
  <w:style w:type="character" w:customStyle="1" w:styleId="last-name">
    <w:name w:val="last-name"/>
    <w:basedOn w:val="DefaultParagraphFont"/>
    <w:rsid w:val="009276FF"/>
  </w:style>
  <w:style w:type="character" w:customStyle="1" w:styleId="caption10">
    <w:name w:val="caption1"/>
    <w:basedOn w:val="DefaultParagraphFont"/>
    <w:rsid w:val="009276FF"/>
  </w:style>
  <w:style w:type="character" w:customStyle="1" w:styleId="recirc-text">
    <w:name w:val="&quot;recirc-text”"/>
    <w:basedOn w:val="DefaultParagraphFont"/>
    <w:rsid w:val="009276FF"/>
  </w:style>
  <w:style w:type="character" w:customStyle="1" w:styleId="video-icon">
    <w:name w:val="video-icon"/>
    <w:basedOn w:val="DefaultParagraphFont"/>
    <w:rsid w:val="009276FF"/>
  </w:style>
  <w:style w:type="character" w:customStyle="1" w:styleId="powa-shot-play-btn-text">
    <w:name w:val="powa-shot-play-btn-text"/>
    <w:basedOn w:val="DefaultParagraphFont"/>
    <w:rsid w:val="009276FF"/>
  </w:style>
  <w:style w:type="character" w:customStyle="1" w:styleId="powa-shot-click">
    <w:name w:val="powa-shot-click"/>
    <w:basedOn w:val="DefaultParagraphFont"/>
    <w:rsid w:val="009276FF"/>
  </w:style>
  <w:style w:type="character" w:customStyle="1" w:styleId="wpv-blurb">
    <w:name w:val="wpv-blurb"/>
    <w:basedOn w:val="DefaultParagraphFont"/>
    <w:rsid w:val="009276FF"/>
  </w:style>
  <w:style w:type="character" w:customStyle="1" w:styleId="pb-caption">
    <w:name w:val="pb-caption"/>
    <w:basedOn w:val="DefaultParagraphFont"/>
    <w:rsid w:val="009276FF"/>
  </w:style>
  <w:style w:type="character" w:customStyle="1" w:styleId="Heading5Char1">
    <w:name w:val="Heading 5 Char1"/>
    <w:aliases w:val="Text Char1"/>
    <w:basedOn w:val="DefaultParagraphFont"/>
    <w:semiHidden/>
    <w:rsid w:val="009276FF"/>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9276FF"/>
    <w:rPr>
      <w:vertAlign w:val="baseline"/>
    </w:rPr>
  </w:style>
  <w:style w:type="character" w:customStyle="1" w:styleId="Heading7Char1">
    <w:name w:val="Heading 7 Char1"/>
    <w:basedOn w:val="DefaultParagraphFont"/>
    <w:semiHidden/>
    <w:rsid w:val="009276FF"/>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9276FF"/>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9276FF"/>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9276FF"/>
    <w:rPr>
      <w:rFonts w:ascii="Calibri" w:hAnsi="Calibri" w:cs="Calibri"/>
    </w:rPr>
  </w:style>
  <w:style w:type="numbering" w:customStyle="1" w:styleId="NoList2">
    <w:name w:val="No List2"/>
    <w:next w:val="NoList"/>
    <w:uiPriority w:val="99"/>
    <w:semiHidden/>
    <w:unhideWhenUsed/>
    <w:rsid w:val="009276FF"/>
  </w:style>
  <w:style w:type="numbering" w:customStyle="1" w:styleId="NoList3">
    <w:name w:val="No List3"/>
    <w:next w:val="NoList"/>
    <w:uiPriority w:val="99"/>
    <w:semiHidden/>
    <w:unhideWhenUsed/>
    <w:rsid w:val="009276FF"/>
  </w:style>
  <w:style w:type="numbering" w:customStyle="1" w:styleId="NoList4">
    <w:name w:val="No List4"/>
    <w:next w:val="NoList"/>
    <w:uiPriority w:val="99"/>
    <w:semiHidden/>
    <w:unhideWhenUsed/>
    <w:rsid w:val="009276FF"/>
  </w:style>
  <w:style w:type="numbering" w:customStyle="1" w:styleId="NoList5">
    <w:name w:val="No List5"/>
    <w:next w:val="NoList"/>
    <w:semiHidden/>
    <w:unhideWhenUsed/>
    <w:rsid w:val="009276FF"/>
  </w:style>
  <w:style w:type="paragraph" w:styleId="BlockText">
    <w:name w:val="Block Text"/>
    <w:basedOn w:val="Normal"/>
    <w:rsid w:val="009276FF"/>
    <w:pPr>
      <w:ind w:left="229" w:right="229"/>
    </w:pPr>
    <w:rPr>
      <w:rFonts w:ascii="Verdana" w:eastAsia="Times New Roman" w:hAnsi="Verdana"/>
      <w:sz w:val="16"/>
      <w:szCs w:val="20"/>
    </w:rPr>
  </w:style>
  <w:style w:type="paragraph" w:styleId="NormalIndent">
    <w:name w:val="Normal Indent"/>
    <w:basedOn w:val="Normal"/>
    <w:rsid w:val="009276FF"/>
    <w:pPr>
      <w:ind w:left="720"/>
    </w:pPr>
    <w:rPr>
      <w:rFonts w:eastAsia="Times New Roman"/>
      <w:szCs w:val="20"/>
    </w:rPr>
  </w:style>
  <w:style w:type="paragraph" w:styleId="EnvelopeReturn">
    <w:name w:val="envelope return"/>
    <w:basedOn w:val="Normal"/>
    <w:rsid w:val="009276FF"/>
    <w:rPr>
      <w:rFonts w:ascii="Arial" w:eastAsia="Times New Roman" w:hAnsi="Arial"/>
      <w:sz w:val="24"/>
      <w:szCs w:val="20"/>
    </w:rPr>
  </w:style>
  <w:style w:type="paragraph" w:styleId="EnvelopeAddress">
    <w:name w:val="envelope address"/>
    <w:basedOn w:val="Normal"/>
    <w:rsid w:val="009276FF"/>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9276FF"/>
  </w:style>
  <w:style w:type="numbering" w:customStyle="1" w:styleId="NoList7">
    <w:name w:val="No List7"/>
    <w:next w:val="NoList"/>
    <w:semiHidden/>
    <w:unhideWhenUsed/>
    <w:rsid w:val="009276FF"/>
  </w:style>
  <w:style w:type="paragraph" w:styleId="ListBullet">
    <w:name w:val="List Bullet"/>
    <w:basedOn w:val="Normal"/>
    <w:link w:val="ListBulletChar"/>
    <w:uiPriority w:val="99"/>
    <w:unhideWhenUsed/>
    <w:rsid w:val="009276FF"/>
    <w:pPr>
      <w:tabs>
        <w:tab w:val="num" w:pos="360"/>
      </w:tabs>
      <w:ind w:left="360" w:hanging="360"/>
      <w:contextualSpacing/>
    </w:pPr>
    <w:rPr>
      <w:rFonts w:eastAsia="Calibri"/>
    </w:rPr>
  </w:style>
  <w:style w:type="table" w:styleId="MediumGrid1">
    <w:name w:val="Medium Grid 1"/>
    <w:basedOn w:val="TableNormal"/>
    <w:uiPriority w:val="67"/>
    <w:rsid w:val="009276FF"/>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9276FF"/>
  </w:style>
  <w:style w:type="numbering" w:customStyle="1" w:styleId="NoList111">
    <w:name w:val="No List111"/>
    <w:next w:val="NoList"/>
    <w:uiPriority w:val="99"/>
    <w:semiHidden/>
    <w:unhideWhenUsed/>
    <w:rsid w:val="009276FF"/>
  </w:style>
  <w:style w:type="numbering" w:customStyle="1" w:styleId="NoList1111">
    <w:name w:val="No List1111"/>
    <w:next w:val="NoList"/>
    <w:uiPriority w:val="99"/>
    <w:semiHidden/>
    <w:unhideWhenUsed/>
    <w:rsid w:val="009276FF"/>
  </w:style>
  <w:style w:type="numbering" w:customStyle="1" w:styleId="NoList11111">
    <w:name w:val="No List11111"/>
    <w:next w:val="NoList"/>
    <w:uiPriority w:val="99"/>
    <w:semiHidden/>
    <w:unhideWhenUsed/>
    <w:rsid w:val="009276FF"/>
  </w:style>
  <w:style w:type="numbering" w:customStyle="1" w:styleId="NoList111111">
    <w:name w:val="No List111111"/>
    <w:next w:val="NoList"/>
    <w:uiPriority w:val="99"/>
    <w:semiHidden/>
    <w:unhideWhenUsed/>
    <w:rsid w:val="009276FF"/>
  </w:style>
  <w:style w:type="numbering" w:customStyle="1" w:styleId="NoList1111111">
    <w:name w:val="No List1111111"/>
    <w:next w:val="NoList"/>
    <w:uiPriority w:val="99"/>
    <w:semiHidden/>
    <w:unhideWhenUsed/>
    <w:rsid w:val="009276FF"/>
  </w:style>
  <w:style w:type="numbering" w:customStyle="1" w:styleId="NoList11111111">
    <w:name w:val="No List11111111"/>
    <w:next w:val="NoList"/>
    <w:uiPriority w:val="99"/>
    <w:semiHidden/>
    <w:unhideWhenUsed/>
    <w:rsid w:val="009276FF"/>
  </w:style>
  <w:style w:type="numbering" w:customStyle="1" w:styleId="NoList111111111">
    <w:name w:val="No List111111111"/>
    <w:next w:val="NoList"/>
    <w:uiPriority w:val="99"/>
    <w:semiHidden/>
    <w:unhideWhenUsed/>
    <w:rsid w:val="009276FF"/>
  </w:style>
  <w:style w:type="numbering" w:customStyle="1" w:styleId="NoList1111111111">
    <w:name w:val="No List1111111111"/>
    <w:next w:val="NoList"/>
    <w:uiPriority w:val="99"/>
    <w:semiHidden/>
    <w:unhideWhenUsed/>
    <w:rsid w:val="009276FF"/>
  </w:style>
  <w:style w:type="numbering" w:customStyle="1" w:styleId="NoList11111111111">
    <w:name w:val="No List11111111111"/>
    <w:next w:val="NoList"/>
    <w:uiPriority w:val="99"/>
    <w:semiHidden/>
    <w:unhideWhenUsed/>
    <w:rsid w:val="009276FF"/>
  </w:style>
  <w:style w:type="numbering" w:customStyle="1" w:styleId="NoList111111111111">
    <w:name w:val="No List111111111111"/>
    <w:next w:val="NoList"/>
    <w:uiPriority w:val="99"/>
    <w:semiHidden/>
    <w:unhideWhenUsed/>
    <w:rsid w:val="009276FF"/>
  </w:style>
  <w:style w:type="numbering" w:customStyle="1" w:styleId="NoList1111111111111">
    <w:name w:val="No List1111111111111"/>
    <w:next w:val="NoList"/>
    <w:uiPriority w:val="99"/>
    <w:semiHidden/>
    <w:unhideWhenUsed/>
    <w:rsid w:val="009276FF"/>
  </w:style>
  <w:style w:type="numbering" w:customStyle="1" w:styleId="NoList11111111111111">
    <w:name w:val="No List11111111111111"/>
    <w:next w:val="NoList"/>
    <w:uiPriority w:val="99"/>
    <w:semiHidden/>
    <w:unhideWhenUsed/>
    <w:rsid w:val="009276FF"/>
  </w:style>
  <w:style w:type="numbering" w:customStyle="1" w:styleId="NoList111111111111111">
    <w:name w:val="No List111111111111111"/>
    <w:next w:val="NoList"/>
    <w:uiPriority w:val="99"/>
    <w:semiHidden/>
    <w:unhideWhenUsed/>
    <w:rsid w:val="009276FF"/>
  </w:style>
  <w:style w:type="numbering" w:customStyle="1" w:styleId="NoList1111111111111111">
    <w:name w:val="No List1111111111111111"/>
    <w:next w:val="NoList"/>
    <w:uiPriority w:val="99"/>
    <w:semiHidden/>
    <w:unhideWhenUsed/>
    <w:rsid w:val="009276FF"/>
  </w:style>
  <w:style w:type="numbering" w:customStyle="1" w:styleId="NoList11111111111111111">
    <w:name w:val="No List11111111111111111"/>
    <w:next w:val="NoList"/>
    <w:uiPriority w:val="99"/>
    <w:semiHidden/>
    <w:unhideWhenUsed/>
    <w:rsid w:val="009276FF"/>
  </w:style>
  <w:style w:type="character" w:customStyle="1" w:styleId="FontStyle220">
    <w:name w:val="Font Style220"/>
    <w:basedOn w:val="DefaultParagraphFont"/>
    <w:uiPriority w:val="99"/>
    <w:rsid w:val="009276FF"/>
    <w:rPr>
      <w:rFonts w:ascii="Candara" w:hAnsi="Candara" w:cs="Candara" w:hint="default"/>
      <w:i/>
      <w:iCs/>
      <w:sz w:val="18"/>
      <w:szCs w:val="18"/>
    </w:rPr>
  </w:style>
  <w:style w:type="character" w:customStyle="1" w:styleId="FontStyle290">
    <w:name w:val="Font Style290"/>
    <w:basedOn w:val="DefaultParagraphFont"/>
    <w:uiPriority w:val="99"/>
    <w:rsid w:val="009276FF"/>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276FF"/>
    <w:rPr>
      <w:rFonts w:ascii="Arial" w:hAnsi="Arial" w:cs="Arial"/>
      <w:b/>
      <w:bCs/>
      <w:sz w:val="16"/>
      <w:szCs w:val="16"/>
    </w:rPr>
  </w:style>
  <w:style w:type="paragraph" w:customStyle="1" w:styleId="articlebodynormaltext">
    <w:name w:val="articlebody_normaltext"/>
    <w:basedOn w:val="Normal"/>
    <w:rsid w:val="009276FF"/>
    <w:pPr>
      <w:spacing w:before="100" w:beforeAutospacing="1" w:after="100" w:afterAutospacing="1"/>
    </w:pPr>
    <w:rPr>
      <w:rFonts w:ascii="Georgia" w:hAnsi="Georgia"/>
    </w:rPr>
  </w:style>
  <w:style w:type="character" w:customStyle="1" w:styleId="Bodytext21">
    <w:name w:val="Body text (2)_"/>
    <w:basedOn w:val="DefaultParagraphFont"/>
    <w:link w:val="Bodytext22"/>
    <w:rsid w:val="009276FF"/>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9276FF"/>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9276FF"/>
    <w:rPr>
      <w:color w:val="000000"/>
      <w:sz w:val="28"/>
      <w:szCs w:val="28"/>
    </w:rPr>
  </w:style>
  <w:style w:type="character" w:customStyle="1" w:styleId="Style9ptItalicUnderline">
    <w:name w:val="Style 9 pt Italic Underline"/>
    <w:rsid w:val="009276FF"/>
    <w:rPr>
      <w:i/>
      <w:iCs/>
      <w:sz w:val="20"/>
      <w:u w:val="single"/>
    </w:rPr>
  </w:style>
  <w:style w:type="paragraph" w:customStyle="1" w:styleId="StyleHeading4TagsmalltextBigcardbodyNormalTagNotBold">
    <w:name w:val="Style Heading 4Tagsmall textBig cardbodyNormal Tag + Not Bold"/>
    <w:basedOn w:val="Heading4"/>
    <w:rsid w:val="009276FF"/>
    <w:rPr>
      <w:bCs w:val="0"/>
      <w:sz w:val="22"/>
      <w:szCs w:val="22"/>
    </w:rPr>
  </w:style>
  <w:style w:type="character" w:customStyle="1" w:styleId="StyleBox12ptBold">
    <w:name w:val="Style Box + 12 pt Bold"/>
    <w:basedOn w:val="DefaultParagraphFont"/>
    <w:rsid w:val="009276FF"/>
    <w:rPr>
      <w:rFonts w:ascii="Georgia" w:hAnsi="Georgia"/>
      <w:b/>
      <w:bCs/>
      <w:sz w:val="22"/>
      <w:u w:val="single"/>
      <w:bdr w:val="none" w:sz="0" w:space="0" w:color="auto"/>
    </w:rPr>
  </w:style>
  <w:style w:type="character" w:customStyle="1" w:styleId="StyleBox12pt">
    <w:name w:val="Style Box + 12 pt"/>
    <w:basedOn w:val="DefaultParagraphFont"/>
    <w:rsid w:val="009276FF"/>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9276FF"/>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9276FF"/>
    <w:rPr>
      <w:bCs w:val="0"/>
      <w:szCs w:val="22"/>
    </w:rPr>
  </w:style>
  <w:style w:type="character" w:customStyle="1" w:styleId="StyleGaramondText1">
    <w:name w:val="Style Garamond Text 1"/>
    <w:basedOn w:val="DefaultParagraphFont"/>
    <w:rsid w:val="009276FF"/>
    <w:rPr>
      <w:rFonts w:ascii="Georgia" w:hAnsi="Georgia"/>
      <w:color w:val="0D0D0D" w:themeColor="text1" w:themeTint="F2"/>
      <w:sz w:val="22"/>
    </w:rPr>
  </w:style>
  <w:style w:type="character" w:customStyle="1" w:styleId="StyleGaramondText1Underline">
    <w:name w:val="Style Garamond Text 1 Underline"/>
    <w:basedOn w:val="DefaultParagraphFont"/>
    <w:rsid w:val="009276FF"/>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9276FF"/>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9276FF"/>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9276FF"/>
    <w:rPr>
      <w:b w:val="0"/>
      <w:bCs w:val="0"/>
      <w:sz w:val="14"/>
      <w:u w:val="none"/>
    </w:rPr>
  </w:style>
  <w:style w:type="character" w:customStyle="1" w:styleId="Style7ptBold">
    <w:name w:val="Style 7 pt Bold"/>
    <w:basedOn w:val="DefaultParagraphFont"/>
    <w:rsid w:val="009276FF"/>
    <w:rPr>
      <w:b w:val="0"/>
      <w:bCs/>
      <w:sz w:val="14"/>
    </w:rPr>
  </w:style>
  <w:style w:type="paragraph" w:customStyle="1" w:styleId="Stylecardtext8pt">
    <w:name w:val="Style card text + 8 pt"/>
    <w:basedOn w:val="Normal"/>
    <w:rsid w:val="009276FF"/>
    <w:pPr>
      <w:ind w:right="288"/>
    </w:pPr>
    <w:rPr>
      <w:sz w:val="16"/>
    </w:rPr>
  </w:style>
  <w:style w:type="paragraph" w:customStyle="1" w:styleId="Stylecardtext5pt">
    <w:name w:val="Style card text + 5 pt"/>
    <w:basedOn w:val="Normal"/>
    <w:rsid w:val="009276FF"/>
    <w:pPr>
      <w:ind w:right="288"/>
    </w:pPr>
    <w:rPr>
      <w:sz w:val="10"/>
    </w:rPr>
  </w:style>
  <w:style w:type="character" w:customStyle="1" w:styleId="StyleStyleBoldUnderlineUnderlineIntenseEmphasis1apple-style-">
    <w:name w:val="Style Style Bold UnderlineUnderlineIntense Emphasis1apple-style-..."/>
    <w:basedOn w:val="DefaultParagraphFont"/>
    <w:rsid w:val="009276FF"/>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9276FF"/>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9276FF"/>
    <w:rPr>
      <w:rFonts w:ascii="Georgia" w:hAnsi="Georgia"/>
      <w:u w:val="single"/>
    </w:rPr>
  </w:style>
  <w:style w:type="paragraph" w:customStyle="1" w:styleId="StyleCardsGeorgia12ptBoldThickunderlineBorderSin">
    <w:name w:val="Style Cards + Georgia 12 pt Bold Thick underline Border: : (Sin..."/>
    <w:basedOn w:val="Normal"/>
    <w:rsid w:val="009276FF"/>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9276FF"/>
    <w:rPr>
      <w:rFonts w:ascii="Georgia" w:hAnsi="Georgia"/>
      <w:sz w:val="24"/>
      <w:u w:val="single"/>
    </w:rPr>
  </w:style>
  <w:style w:type="paragraph" w:customStyle="1" w:styleId="StyleCardsGeorgia">
    <w:name w:val="Style Cards + Georgia"/>
    <w:basedOn w:val="Normal"/>
    <w:rsid w:val="009276FF"/>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9276FF"/>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9276FF"/>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9276FF"/>
    <w:rPr>
      <w:rFonts w:eastAsia="Times New Roman"/>
      <w:i/>
      <w:iCs/>
    </w:rPr>
  </w:style>
  <w:style w:type="character" w:customStyle="1" w:styleId="HTMLAddressChar">
    <w:name w:val="HTML Address Char"/>
    <w:basedOn w:val="DefaultParagraphFont"/>
    <w:link w:val="HTMLAddress"/>
    <w:uiPriority w:val="99"/>
    <w:rsid w:val="009276FF"/>
    <w:rPr>
      <w:rFonts w:ascii="Calibri" w:eastAsia="Times New Roman" w:hAnsi="Calibri"/>
      <w:i/>
      <w:iCs/>
      <w:sz w:val="22"/>
    </w:rPr>
  </w:style>
  <w:style w:type="paragraph" w:styleId="Index1">
    <w:name w:val="index 1"/>
    <w:basedOn w:val="Normal"/>
    <w:next w:val="Normal"/>
    <w:autoRedefine/>
    <w:unhideWhenUsed/>
    <w:rsid w:val="009276FF"/>
    <w:pPr>
      <w:ind w:left="220" w:hanging="220"/>
    </w:pPr>
  </w:style>
  <w:style w:type="character" w:customStyle="1" w:styleId="CardsFont6ptChar1">
    <w:name w:val="Cards + Font: 6 pt Char1"/>
    <w:link w:val="CardsFont6pt"/>
    <w:locked/>
    <w:rsid w:val="009276FF"/>
    <w:rPr>
      <w:rFonts w:ascii="Calibri" w:eastAsia="Times New Roman" w:hAnsi="Calibri" w:cs="Times New Roman"/>
      <w:sz w:val="12"/>
      <w:szCs w:val="20"/>
    </w:rPr>
  </w:style>
  <w:style w:type="paragraph" w:customStyle="1" w:styleId="Quote2">
    <w:name w:val="Quote2"/>
    <w:basedOn w:val="Default"/>
    <w:next w:val="Default"/>
    <w:rsid w:val="009276F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9276FF"/>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9276FF"/>
    <w:pPr>
      <w:keepNext/>
      <w:keepLines/>
      <w:spacing w:before="200"/>
      <w:outlineLvl w:val="3"/>
    </w:pPr>
    <w:rPr>
      <w:rFonts w:eastAsia="Times New Roman"/>
      <w:b/>
      <w:bCs/>
      <w:iCs/>
      <w:sz w:val="26"/>
    </w:rPr>
  </w:style>
  <w:style w:type="paragraph" w:customStyle="1" w:styleId="post-subtitle">
    <w:name w:val="post-subtitle"/>
    <w:basedOn w:val="Normal"/>
    <w:rsid w:val="009276FF"/>
    <w:pPr>
      <w:spacing w:before="100" w:beforeAutospacing="1" w:after="100" w:afterAutospacing="1"/>
    </w:pPr>
    <w:rPr>
      <w:rFonts w:eastAsia="Times New Roman"/>
    </w:rPr>
  </w:style>
  <w:style w:type="paragraph" w:customStyle="1" w:styleId="Pa0">
    <w:name w:val="Pa0"/>
    <w:basedOn w:val="Default"/>
    <w:next w:val="Default"/>
    <w:uiPriority w:val="99"/>
    <w:rsid w:val="009276F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9276F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9276FF"/>
    <w:pPr>
      <w:spacing w:before="100" w:beforeAutospacing="1" w:after="100" w:afterAutospacing="1"/>
    </w:pPr>
    <w:rPr>
      <w:rFonts w:eastAsia="Times New Roman"/>
    </w:rPr>
  </w:style>
  <w:style w:type="paragraph" w:customStyle="1" w:styleId="tagline1">
    <w:name w:val="tagline"/>
    <w:basedOn w:val="Normal"/>
    <w:rsid w:val="009276FF"/>
    <w:pPr>
      <w:spacing w:before="100" w:beforeAutospacing="1" w:after="100" w:afterAutospacing="1"/>
    </w:pPr>
    <w:rPr>
      <w:rFonts w:eastAsia="Times New Roman"/>
    </w:rPr>
  </w:style>
  <w:style w:type="paragraph" w:customStyle="1" w:styleId="Block1">
    <w:name w:val="Block1"/>
    <w:basedOn w:val="Normal"/>
    <w:next w:val="Normal"/>
    <w:uiPriority w:val="3"/>
    <w:qFormat/>
    <w:rsid w:val="009276FF"/>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9276FF"/>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9276FF"/>
    <w:rPr>
      <w:sz w:val="10"/>
    </w:rPr>
  </w:style>
  <w:style w:type="paragraph" w:customStyle="1" w:styleId="ReallySamllText">
    <w:name w:val="ReallySamllText"/>
    <w:basedOn w:val="Normal"/>
    <w:link w:val="ReallySamllTextChar"/>
    <w:autoRedefine/>
    <w:rsid w:val="009276FF"/>
    <w:rPr>
      <w:rFonts w:asciiTheme="minorHAnsi" w:hAnsiTheme="minorHAnsi"/>
      <w:sz w:val="10"/>
    </w:rPr>
  </w:style>
  <w:style w:type="paragraph" w:customStyle="1" w:styleId="CardCites">
    <w:name w:val="Card Cites"/>
    <w:basedOn w:val="Normal"/>
    <w:next w:val="Normal"/>
    <w:qFormat/>
    <w:rsid w:val="009276FF"/>
    <w:rPr>
      <w:rFonts w:eastAsia="Times New Roman"/>
      <w:b/>
      <w:sz w:val="20"/>
    </w:rPr>
  </w:style>
  <w:style w:type="paragraph" w:customStyle="1" w:styleId="NormalWeb3">
    <w:name w:val="Normal (Web)3"/>
    <w:basedOn w:val="Normal"/>
    <w:rsid w:val="009276FF"/>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9276FF"/>
    <w:pPr>
      <w:ind w:left="400"/>
    </w:pPr>
    <w:rPr>
      <w:rFonts w:eastAsia="Times New Roman"/>
    </w:rPr>
  </w:style>
  <w:style w:type="paragraph" w:customStyle="1" w:styleId="TagCiteChar2">
    <w:name w:val="Tag / Cite Char"/>
    <w:basedOn w:val="Normal"/>
    <w:rsid w:val="009276FF"/>
    <w:rPr>
      <w:rFonts w:eastAsia="Times New Roman"/>
      <w:b/>
      <w:color w:val="000000"/>
    </w:rPr>
  </w:style>
  <w:style w:type="paragraph" w:customStyle="1" w:styleId="PageNumber2">
    <w:name w:val="Page Number2"/>
    <w:basedOn w:val="Normal"/>
    <w:next w:val="Normal"/>
    <w:rsid w:val="009276FF"/>
    <w:rPr>
      <w:rFonts w:eastAsia="Times New Roman"/>
      <w:sz w:val="20"/>
    </w:rPr>
  </w:style>
  <w:style w:type="paragraph" w:customStyle="1" w:styleId="HeaderFooter">
    <w:name w:val="Header &amp; Footer"/>
    <w:rsid w:val="009276FF"/>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9276FF"/>
    <w:rPr>
      <w:rFonts w:ascii="Arial Narrow" w:eastAsia="Times New Roman" w:hAnsi="Arial Narrow"/>
      <w:color w:val="000000"/>
      <w:sz w:val="16"/>
    </w:rPr>
  </w:style>
  <w:style w:type="paragraph" w:customStyle="1" w:styleId="CardTextUnderlined">
    <w:name w:val="Card Text Underlined"/>
    <w:basedOn w:val="Normal"/>
    <w:rsid w:val="009276FF"/>
    <w:rPr>
      <w:rFonts w:ascii="Arial Narrow" w:eastAsia="Times New Roman" w:hAnsi="Arial Narrow"/>
      <w:u w:val="single"/>
    </w:rPr>
  </w:style>
  <w:style w:type="paragraph" w:customStyle="1" w:styleId="HeaderDebate">
    <w:name w:val="Header Debate"/>
    <w:basedOn w:val="Normal"/>
    <w:rsid w:val="009276FF"/>
    <w:pPr>
      <w:jc w:val="center"/>
      <w:outlineLvl w:val="0"/>
    </w:pPr>
    <w:rPr>
      <w:rFonts w:eastAsia="Times New Roman"/>
      <w:b/>
      <w:sz w:val="48"/>
      <w:u w:val="words"/>
    </w:rPr>
  </w:style>
  <w:style w:type="paragraph" w:customStyle="1" w:styleId="NormalWeb1">
    <w:name w:val="Normal (Web)1"/>
    <w:basedOn w:val="Normal"/>
    <w:rsid w:val="009276FF"/>
    <w:pPr>
      <w:spacing w:before="100" w:beforeAutospacing="1" w:after="100" w:afterAutospacing="1"/>
    </w:pPr>
    <w:rPr>
      <w:rFonts w:eastAsia="Times New Roman"/>
      <w:sz w:val="20"/>
      <w:szCs w:val="20"/>
    </w:rPr>
  </w:style>
  <w:style w:type="paragraph" w:customStyle="1" w:styleId="CardTagCharChar">
    <w:name w:val="Card Tag Char Char"/>
    <w:basedOn w:val="Normal"/>
    <w:rsid w:val="009276FF"/>
    <w:rPr>
      <w:rFonts w:eastAsia="Times New Roman"/>
      <w:b/>
    </w:rPr>
  </w:style>
  <w:style w:type="paragraph" w:customStyle="1" w:styleId="fixed">
    <w:name w:val="fixed"/>
    <w:basedOn w:val="Normal"/>
    <w:rsid w:val="009276FF"/>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9276FF"/>
    <w:pPr>
      <w:spacing w:before="100" w:beforeAutospacing="1" w:after="100" w:afterAutospacing="1"/>
    </w:pPr>
    <w:rPr>
      <w:rFonts w:eastAsia="Times New Roman"/>
    </w:rPr>
  </w:style>
  <w:style w:type="paragraph" w:customStyle="1" w:styleId="ExecutiveSummarytext">
    <w:name w:val="Executive Summary text"/>
    <w:basedOn w:val="Normal"/>
    <w:next w:val="Normal"/>
    <w:rsid w:val="009276FF"/>
    <w:pPr>
      <w:autoSpaceDE w:val="0"/>
      <w:autoSpaceDN w:val="0"/>
      <w:adjustRightInd w:val="0"/>
    </w:pPr>
    <w:rPr>
      <w:rFonts w:ascii="Arial" w:eastAsia="Times New Roman" w:hAnsi="Arial"/>
    </w:rPr>
  </w:style>
  <w:style w:type="character" w:customStyle="1" w:styleId="NormalUnderlineChar1">
    <w:name w:val="Normal Underline Char1"/>
    <w:locked/>
    <w:rsid w:val="009276FF"/>
    <w:rPr>
      <w:u w:val="single"/>
    </w:rPr>
  </w:style>
  <w:style w:type="character" w:customStyle="1" w:styleId="CardUpSize-LightChar">
    <w:name w:val="CardUpSize - Light Char"/>
    <w:link w:val="CardUpSize-Light"/>
    <w:locked/>
    <w:rsid w:val="009276FF"/>
    <w:rPr>
      <w:rFonts w:ascii="Times New Roman" w:eastAsia="Times New Roman" w:hAnsi="Times New Roman"/>
      <w:szCs w:val="32"/>
      <w:u w:val="single"/>
    </w:rPr>
  </w:style>
  <w:style w:type="paragraph" w:customStyle="1" w:styleId="CardUpSize-Light">
    <w:name w:val="CardUpSize - Light"/>
    <w:basedOn w:val="Normal"/>
    <w:link w:val="CardUpSize-LightChar"/>
    <w:rsid w:val="009276FF"/>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9276FF"/>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9276FF"/>
    <w:pPr>
      <w:jc w:val="both"/>
    </w:pPr>
    <w:rPr>
      <w:rFonts w:ascii="Times New Roman" w:eastAsia="Times New Roman" w:hAnsi="Times New Roman"/>
      <w:b/>
      <w:sz w:val="24"/>
      <w:szCs w:val="32"/>
      <w:u w:val="single"/>
    </w:rPr>
  </w:style>
  <w:style w:type="paragraph" w:customStyle="1" w:styleId="SmallCite">
    <w:name w:val="Small Cite"/>
    <w:basedOn w:val="Normal"/>
    <w:rsid w:val="009276FF"/>
    <w:rPr>
      <w:rFonts w:ascii="Verdana" w:eastAsia="Times New Roman" w:hAnsi="Verdana"/>
      <w:sz w:val="16"/>
    </w:rPr>
  </w:style>
  <w:style w:type="paragraph" w:customStyle="1" w:styleId="clearformatting">
    <w:name w:val="clear formatting"/>
    <w:basedOn w:val="Heading2"/>
    <w:rsid w:val="009276FF"/>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9276FF"/>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9276FF"/>
    <w:pPr>
      <w:spacing w:after="240" w:line="360" w:lineRule="atLeast"/>
    </w:pPr>
    <w:rPr>
      <w:rFonts w:eastAsia="Times New Roman"/>
      <w:b/>
      <w:bCs/>
      <w:sz w:val="16"/>
      <w:szCs w:val="16"/>
    </w:rPr>
  </w:style>
  <w:style w:type="paragraph" w:customStyle="1" w:styleId="PlaceholderText1">
    <w:name w:val="Placeholder Text1"/>
    <w:basedOn w:val="Normal"/>
    <w:rsid w:val="009276FF"/>
    <w:pPr>
      <w:keepNext/>
      <w:numPr>
        <w:numId w:val="25"/>
      </w:numPr>
      <w:outlineLvl w:val="0"/>
    </w:pPr>
    <w:rPr>
      <w:rFonts w:eastAsia="MS Gothic"/>
    </w:rPr>
  </w:style>
  <w:style w:type="character" w:customStyle="1" w:styleId="ImportantTextChar">
    <w:name w:val="Important Text Char"/>
    <w:link w:val="ImportantText"/>
    <w:locked/>
    <w:rsid w:val="009276FF"/>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9276FF"/>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9276FF"/>
    <w:rPr>
      <w:rFonts w:ascii="HNKAOE+Arial" w:hAnsi="HNKAOE+Arial"/>
    </w:rPr>
  </w:style>
  <w:style w:type="paragraph" w:customStyle="1" w:styleId="StyleBodyText11ptBlackUnderline">
    <w:name w:val="Style Body Text + 11 pt Black Underline"/>
    <w:basedOn w:val="BodyText"/>
    <w:link w:val="StyleBodyText11ptBlackUnderlineChar"/>
    <w:rsid w:val="009276FF"/>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9276FF"/>
    <w:rPr>
      <w:rFonts w:ascii="HNKAOE+Arial" w:hAnsi="HNKAOE+Arial"/>
    </w:rPr>
  </w:style>
  <w:style w:type="paragraph" w:customStyle="1" w:styleId="StyleBodyText11ptBoldBlack">
    <w:name w:val="Style Body Text + 11 pt Bold Black"/>
    <w:basedOn w:val="BodyText"/>
    <w:link w:val="StyleBodyText11ptBoldBlackChar"/>
    <w:rsid w:val="009276FF"/>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9276FF"/>
    <w:rPr>
      <w:rFonts w:ascii="Times New Roman" w:eastAsia="Malgun Gothic" w:hAnsi="Times New Roman"/>
      <w:bCs/>
    </w:rPr>
  </w:style>
  <w:style w:type="paragraph" w:customStyle="1" w:styleId="StyletinyBold">
    <w:name w:val="Style tiny + Bold"/>
    <w:basedOn w:val="tiny"/>
    <w:link w:val="StyletinyBoldChar"/>
    <w:rsid w:val="009276FF"/>
    <w:rPr>
      <w:rFonts w:cstheme="minorBidi"/>
      <w:bCs/>
      <w:sz w:val="24"/>
    </w:rPr>
  </w:style>
  <w:style w:type="character" w:customStyle="1" w:styleId="Heading5SizeDownChar">
    <w:name w:val="Heading 5 Size Down Char"/>
    <w:link w:val="Heading5SizeDown"/>
    <w:locked/>
    <w:rsid w:val="009276FF"/>
    <w:rPr>
      <w:rFonts w:ascii="Times New Roman" w:eastAsia="Times New Roman" w:hAnsi="Times New Roman"/>
      <w:szCs w:val="16"/>
    </w:rPr>
  </w:style>
  <w:style w:type="paragraph" w:customStyle="1" w:styleId="Heading5SizeDown">
    <w:name w:val="Heading 5 Size Down"/>
    <w:basedOn w:val="Normal"/>
    <w:link w:val="Heading5SizeDownChar"/>
    <w:autoRedefine/>
    <w:rsid w:val="009276FF"/>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9276FF"/>
    <w:rPr>
      <w:rFonts w:ascii="Times New Roman" w:eastAsia="Times New Roman" w:hAnsi="Times New Roman" w:cs="Arial"/>
      <w:b/>
      <w:szCs w:val="44"/>
    </w:rPr>
  </w:style>
  <w:style w:type="paragraph" w:customStyle="1" w:styleId="Normal2Bold">
    <w:name w:val="Normal2 + Bold"/>
    <w:basedOn w:val="Normal"/>
    <w:link w:val="Normal2BoldChar"/>
    <w:rsid w:val="009276FF"/>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9276FF"/>
    <w:rPr>
      <w:rFonts w:ascii="Times New Roman" w:eastAsia="Times New Roman" w:hAnsi="Times New Roman"/>
      <w:lang w:eastAsia="ar-SA"/>
    </w:rPr>
  </w:style>
  <w:style w:type="paragraph" w:customStyle="1" w:styleId="ListContents">
    <w:name w:val="List Contents"/>
    <w:basedOn w:val="Normal"/>
    <w:link w:val="ListContentsChar"/>
    <w:rsid w:val="009276FF"/>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9276FF"/>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9276FF"/>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9276FF"/>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9276FF"/>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9276FF"/>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9276FF"/>
    <w:rPr>
      <w:rFonts w:ascii="Arial" w:eastAsia="Times New Roman" w:hAnsi="Arial"/>
      <w:sz w:val="12"/>
    </w:rPr>
  </w:style>
  <w:style w:type="paragraph" w:customStyle="1" w:styleId="Unimportant">
    <w:name w:val="Unimportant"/>
    <w:basedOn w:val="Normal"/>
    <w:link w:val="UnimportantCharChar"/>
    <w:rsid w:val="009276FF"/>
    <w:pPr>
      <w:jc w:val="both"/>
    </w:pPr>
    <w:rPr>
      <w:rFonts w:ascii="Arial" w:eastAsia="Times New Roman" w:hAnsi="Arial"/>
      <w:sz w:val="12"/>
    </w:rPr>
  </w:style>
  <w:style w:type="character" w:customStyle="1" w:styleId="TagCiteChar3">
    <w:name w:val="Tag &amp; Cite Char"/>
    <w:link w:val="TagCite2"/>
    <w:locked/>
    <w:rsid w:val="009276FF"/>
    <w:rPr>
      <w:rFonts w:ascii="Arial" w:eastAsia="Times New Roman" w:hAnsi="Arial"/>
      <w:b/>
    </w:rPr>
  </w:style>
  <w:style w:type="paragraph" w:customStyle="1" w:styleId="TagCite2">
    <w:name w:val="Tag &amp; Cite"/>
    <w:basedOn w:val="Normal"/>
    <w:link w:val="TagCiteChar3"/>
    <w:rsid w:val="009276FF"/>
    <w:pPr>
      <w:jc w:val="both"/>
    </w:pPr>
    <w:rPr>
      <w:rFonts w:ascii="Arial" w:eastAsia="Times New Roman" w:hAnsi="Arial"/>
      <w:b/>
      <w:sz w:val="24"/>
    </w:rPr>
  </w:style>
  <w:style w:type="character" w:customStyle="1" w:styleId="HighlightedTextChar">
    <w:name w:val="Highlighted Text Char"/>
    <w:link w:val="HighlightedText"/>
    <w:locked/>
    <w:rsid w:val="009276FF"/>
    <w:rPr>
      <w:rFonts w:ascii="Arial" w:eastAsia="Times New Roman" w:hAnsi="Arial"/>
      <w:b/>
      <w:u w:val="thick"/>
    </w:rPr>
  </w:style>
  <w:style w:type="paragraph" w:customStyle="1" w:styleId="HighlightedText">
    <w:name w:val="Highlighted Text"/>
    <w:basedOn w:val="Normal"/>
    <w:link w:val="HighlightedTextChar"/>
    <w:rsid w:val="009276FF"/>
    <w:pPr>
      <w:jc w:val="both"/>
    </w:pPr>
    <w:rPr>
      <w:rFonts w:ascii="Arial" w:eastAsia="Times New Roman" w:hAnsi="Arial"/>
      <w:b/>
      <w:sz w:val="24"/>
      <w:u w:val="thick"/>
    </w:rPr>
  </w:style>
  <w:style w:type="paragraph" w:customStyle="1" w:styleId="StyleHeading1Justified">
    <w:name w:val="Style Heading 1 + Justified"/>
    <w:basedOn w:val="Normal"/>
    <w:next w:val="Normal"/>
    <w:rsid w:val="009276FF"/>
    <w:rPr>
      <w:rFonts w:ascii="Arial" w:eastAsia="Times New Roman" w:hAnsi="Arial"/>
      <w:sz w:val="20"/>
      <w:szCs w:val="20"/>
    </w:rPr>
  </w:style>
  <w:style w:type="paragraph" w:customStyle="1" w:styleId="textunderline0">
    <w:name w:val="text underline"/>
    <w:basedOn w:val="Normal"/>
    <w:link w:val="textunderlineChar0"/>
    <w:autoRedefine/>
    <w:rsid w:val="009276FF"/>
    <w:rPr>
      <w:rFonts w:asciiTheme="minorHAnsi" w:hAnsiTheme="minorHAnsi"/>
      <w:sz w:val="24"/>
      <w:u w:val="thick"/>
    </w:rPr>
  </w:style>
  <w:style w:type="character" w:customStyle="1" w:styleId="DebateTagChar">
    <w:name w:val="Debate Tag Char"/>
    <w:link w:val="DebateTag"/>
    <w:locked/>
    <w:rsid w:val="009276FF"/>
    <w:rPr>
      <w:rFonts w:ascii="Garamond" w:hAnsi="Garamond"/>
      <w:b/>
    </w:rPr>
  </w:style>
  <w:style w:type="paragraph" w:customStyle="1" w:styleId="DebateTag">
    <w:name w:val="Debate Tag"/>
    <w:basedOn w:val="Normal"/>
    <w:link w:val="DebateTagChar"/>
    <w:autoRedefine/>
    <w:rsid w:val="009276FF"/>
    <w:pPr>
      <w:tabs>
        <w:tab w:val="left" w:pos="270"/>
      </w:tabs>
    </w:pPr>
    <w:rPr>
      <w:rFonts w:ascii="Garamond" w:hAnsi="Garamond"/>
      <w:b/>
      <w:sz w:val="24"/>
    </w:rPr>
  </w:style>
  <w:style w:type="paragraph" w:customStyle="1" w:styleId="DebateCite">
    <w:name w:val="Debate Cite"/>
    <w:basedOn w:val="Normal"/>
    <w:autoRedefine/>
    <w:rsid w:val="009276FF"/>
    <w:pPr>
      <w:tabs>
        <w:tab w:val="left" w:pos="270"/>
      </w:tabs>
    </w:pPr>
    <w:rPr>
      <w:rFonts w:eastAsia="Times New Roman"/>
      <w:sz w:val="20"/>
    </w:rPr>
  </w:style>
  <w:style w:type="paragraph" w:customStyle="1" w:styleId="BlockTitle10">
    <w:name w:val="Block Title #1"/>
    <w:basedOn w:val="Heading1"/>
    <w:rsid w:val="009276FF"/>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9276FF"/>
    <w:pPr>
      <w:widowControl w:val="0"/>
      <w:suppressAutoHyphens/>
    </w:pPr>
    <w:rPr>
      <w:rFonts w:ascii="Courier New" w:eastAsia="Courier New" w:hAnsi="Courier New"/>
      <w:sz w:val="20"/>
      <w:szCs w:val="20"/>
    </w:rPr>
  </w:style>
  <w:style w:type="paragraph" w:customStyle="1" w:styleId="MaggieTag">
    <w:name w:val="MaggieTag"/>
    <w:basedOn w:val="Heading2"/>
    <w:rsid w:val="009276FF"/>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9276FF"/>
    <w:rPr>
      <w:rFonts w:ascii="Times New Roman" w:eastAsia="Times New Roman" w:hAnsi="Times New Roman"/>
    </w:rPr>
  </w:style>
  <w:style w:type="paragraph" w:customStyle="1" w:styleId="Heading4Cite">
    <w:name w:val="Heading 4 Cite"/>
    <w:basedOn w:val="Normal"/>
    <w:link w:val="Heading4CiteChar"/>
    <w:autoRedefine/>
    <w:rsid w:val="009276FF"/>
    <w:rPr>
      <w:rFonts w:ascii="Times New Roman" w:eastAsia="Times New Roman" w:hAnsi="Times New Roman"/>
      <w:sz w:val="24"/>
    </w:rPr>
  </w:style>
  <w:style w:type="paragraph" w:customStyle="1" w:styleId="4">
    <w:name w:val="4"/>
    <w:basedOn w:val="Normal"/>
    <w:rsid w:val="009276FF"/>
    <w:rPr>
      <w:rFonts w:eastAsia="Times New Roman"/>
      <w:sz w:val="20"/>
    </w:rPr>
  </w:style>
  <w:style w:type="character" w:customStyle="1" w:styleId="UnunderlinedTextChar">
    <w:name w:val="Ununderlined Text Char"/>
    <w:link w:val="UnunderlinedText"/>
    <w:locked/>
    <w:rsid w:val="009276FF"/>
    <w:rPr>
      <w:rFonts w:eastAsia="Times New Roman"/>
      <w:bCs/>
      <w:sz w:val="12"/>
    </w:rPr>
  </w:style>
  <w:style w:type="paragraph" w:customStyle="1" w:styleId="UnunderlinedText">
    <w:name w:val="Ununderlined Text"/>
    <w:basedOn w:val="Normal"/>
    <w:link w:val="UnunderlinedTextChar"/>
    <w:autoRedefine/>
    <w:rsid w:val="009276FF"/>
    <w:pPr>
      <w:spacing w:after="200" w:line="276" w:lineRule="auto"/>
    </w:pPr>
    <w:rPr>
      <w:rFonts w:asciiTheme="minorHAnsi" w:eastAsia="Times New Roman" w:hAnsiTheme="minorHAnsi"/>
      <w:bCs/>
      <w:sz w:val="12"/>
    </w:rPr>
  </w:style>
  <w:style w:type="paragraph" w:customStyle="1" w:styleId="card0">
    <w:name w:val="%card"/>
    <w:basedOn w:val="Normal"/>
    <w:autoRedefine/>
    <w:rsid w:val="009276FF"/>
    <w:pPr>
      <w:spacing w:after="200" w:line="276" w:lineRule="auto"/>
      <w:ind w:left="288" w:right="288"/>
    </w:pPr>
    <w:rPr>
      <w:rFonts w:eastAsia="Times New Roman"/>
      <w:bCs/>
    </w:rPr>
  </w:style>
  <w:style w:type="paragraph" w:customStyle="1" w:styleId="BlockTitle4">
    <w:name w:val="%Block Title"/>
    <w:basedOn w:val="Heading1"/>
    <w:rsid w:val="009276FF"/>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9276FF"/>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9276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9276FF"/>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9276FF"/>
    <w:rPr>
      <w:rFonts w:ascii="Century Gothic" w:eastAsia="Cambria" w:hAnsi="Century Gothic"/>
      <w:u w:val="thick"/>
    </w:rPr>
  </w:style>
  <w:style w:type="paragraph" w:customStyle="1" w:styleId="Card-Underline0">
    <w:name w:val="Card-Underline"/>
    <w:basedOn w:val="Normal"/>
    <w:link w:val="Card-UnderlineChar"/>
    <w:qFormat/>
    <w:rsid w:val="009276FF"/>
    <w:rPr>
      <w:rFonts w:ascii="Century Gothic" w:eastAsia="Cambria" w:hAnsi="Century Gothic"/>
      <w:sz w:val="24"/>
      <w:u w:val="thick"/>
    </w:rPr>
  </w:style>
  <w:style w:type="paragraph" w:customStyle="1" w:styleId="PageNumber3">
    <w:name w:val="Page Number3"/>
    <w:basedOn w:val="Normal"/>
    <w:next w:val="Normal"/>
    <w:rsid w:val="009276FF"/>
    <w:rPr>
      <w:rFonts w:eastAsia="Times New Roman"/>
      <w:sz w:val="20"/>
    </w:rPr>
  </w:style>
  <w:style w:type="paragraph" w:customStyle="1" w:styleId="PageNumber4">
    <w:name w:val="Page Number4"/>
    <w:basedOn w:val="Normal"/>
    <w:next w:val="Normal"/>
    <w:rsid w:val="009276FF"/>
    <w:rPr>
      <w:rFonts w:eastAsia="Times New Roman"/>
      <w:sz w:val="20"/>
    </w:rPr>
  </w:style>
  <w:style w:type="paragraph" w:customStyle="1" w:styleId="PageNumber5">
    <w:name w:val="Page Number5"/>
    <w:basedOn w:val="Normal"/>
    <w:next w:val="Normal"/>
    <w:rsid w:val="009276FF"/>
    <w:rPr>
      <w:rFonts w:eastAsia="Times New Roman"/>
      <w:sz w:val="20"/>
    </w:rPr>
  </w:style>
  <w:style w:type="paragraph" w:customStyle="1" w:styleId="smalltext1">
    <w:name w:val="small text1"/>
    <w:basedOn w:val="Normal"/>
    <w:next w:val="Normal"/>
    <w:uiPriority w:val="4"/>
    <w:qFormat/>
    <w:rsid w:val="009276FF"/>
    <w:pPr>
      <w:keepNext/>
      <w:keepLines/>
      <w:spacing w:before="200"/>
      <w:outlineLvl w:val="3"/>
    </w:pPr>
    <w:rPr>
      <w:rFonts w:eastAsia="Times New Roman"/>
      <w:b/>
      <w:bCs/>
      <w:iCs/>
      <w:sz w:val="26"/>
    </w:rPr>
  </w:style>
  <w:style w:type="character" w:customStyle="1" w:styleId="CircleChar">
    <w:name w:val="Circle Char"/>
    <w:link w:val="Circle"/>
    <w:locked/>
    <w:rsid w:val="009276FF"/>
    <w:rPr>
      <w:rFonts w:ascii="Times New Roman" w:eastAsia="Times New Roman" w:hAnsi="Times New Roman"/>
      <w:b/>
      <w:u w:val="words"/>
    </w:rPr>
  </w:style>
  <w:style w:type="paragraph" w:customStyle="1" w:styleId="Circle">
    <w:name w:val="Circle"/>
    <w:basedOn w:val="Normal"/>
    <w:link w:val="CircleChar"/>
    <w:rsid w:val="009276FF"/>
    <w:rPr>
      <w:rFonts w:ascii="Times New Roman" w:eastAsia="Times New Roman" w:hAnsi="Times New Roman"/>
      <w:b/>
      <w:sz w:val="24"/>
      <w:u w:val="words"/>
    </w:rPr>
  </w:style>
  <w:style w:type="paragraph" w:customStyle="1" w:styleId="PageNumber6">
    <w:name w:val="Page Number6"/>
    <w:basedOn w:val="Normal"/>
    <w:next w:val="Normal"/>
    <w:rsid w:val="009276FF"/>
    <w:rPr>
      <w:rFonts w:eastAsia="Times New Roman"/>
      <w:sz w:val="20"/>
    </w:rPr>
  </w:style>
  <w:style w:type="paragraph" w:customStyle="1" w:styleId="user">
    <w:name w:val="user"/>
    <w:basedOn w:val="Normal"/>
    <w:rsid w:val="009276FF"/>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9276FF"/>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9276FF"/>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9276FF"/>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9276FF"/>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9276FF"/>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9276FF"/>
    <w:rPr>
      <w:rFonts w:eastAsia="Times New Roman"/>
      <w:sz w:val="20"/>
    </w:rPr>
  </w:style>
  <w:style w:type="paragraph" w:customStyle="1" w:styleId="DebateTag0">
    <w:name w:val="DebateTag"/>
    <w:basedOn w:val="Normal"/>
    <w:qFormat/>
    <w:rsid w:val="009276FF"/>
    <w:rPr>
      <w:b/>
    </w:rPr>
  </w:style>
  <w:style w:type="paragraph" w:customStyle="1" w:styleId="date-comments">
    <w:name w:val="date-comments"/>
    <w:basedOn w:val="Normal"/>
    <w:uiPriority w:val="99"/>
    <w:rsid w:val="009276FF"/>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9276F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9276F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9276FF"/>
    <w:rPr>
      <w:rFonts w:ascii="Garamond" w:eastAsia="Calibri" w:hAnsi="Garamond" w:hint="default"/>
      <w:sz w:val="16"/>
      <w:szCs w:val="22"/>
    </w:rPr>
  </w:style>
  <w:style w:type="character" w:customStyle="1" w:styleId="message-item">
    <w:name w:val="message-item"/>
    <w:rsid w:val="009276FF"/>
  </w:style>
  <w:style w:type="character" w:customStyle="1" w:styleId="lightheader">
    <w:name w:val="lightheader"/>
    <w:rsid w:val="009276FF"/>
  </w:style>
  <w:style w:type="character" w:customStyle="1" w:styleId="datestamp">
    <w:name w:val="datestamp"/>
    <w:rsid w:val="009276FF"/>
  </w:style>
  <w:style w:type="character" w:customStyle="1" w:styleId="i">
    <w:name w:val="i"/>
    <w:uiPriority w:val="99"/>
    <w:rsid w:val="009276FF"/>
  </w:style>
  <w:style w:type="character" w:customStyle="1" w:styleId="forenames">
    <w:name w:val="forenames"/>
    <w:rsid w:val="009276FF"/>
  </w:style>
  <w:style w:type="character" w:customStyle="1" w:styleId="surname">
    <w:name w:val="surname"/>
    <w:rsid w:val="009276FF"/>
  </w:style>
  <w:style w:type="character" w:customStyle="1" w:styleId="medium-font">
    <w:name w:val="medium-font"/>
    <w:rsid w:val="009276FF"/>
  </w:style>
  <w:style w:type="character" w:customStyle="1" w:styleId="title-link-wrapper">
    <w:name w:val="title-link-wrapper"/>
    <w:rsid w:val="009276FF"/>
  </w:style>
  <w:style w:type="character" w:customStyle="1" w:styleId="refpreview">
    <w:name w:val="refpreview"/>
    <w:rsid w:val="009276FF"/>
  </w:style>
  <w:style w:type="character" w:customStyle="1" w:styleId="loose1">
    <w:name w:val="loose1"/>
    <w:rsid w:val="009276FF"/>
  </w:style>
  <w:style w:type="character" w:customStyle="1" w:styleId="email">
    <w:name w:val="email"/>
    <w:rsid w:val="009276FF"/>
  </w:style>
  <w:style w:type="character" w:customStyle="1" w:styleId="gsa">
    <w:name w:val="gs_a"/>
    <w:rsid w:val="009276FF"/>
  </w:style>
  <w:style w:type="character" w:customStyle="1" w:styleId="goohl1">
    <w:name w:val="goohl1"/>
    <w:rsid w:val="009276FF"/>
  </w:style>
  <w:style w:type="character" w:customStyle="1" w:styleId="mainarttitle">
    <w:name w:val="mainarttitle"/>
    <w:rsid w:val="009276FF"/>
  </w:style>
  <w:style w:type="character" w:customStyle="1" w:styleId="mainartauthor">
    <w:name w:val="mainartauthor"/>
    <w:rsid w:val="009276FF"/>
  </w:style>
  <w:style w:type="character" w:customStyle="1" w:styleId="mainartdate">
    <w:name w:val="mainartdate"/>
    <w:rsid w:val="009276FF"/>
  </w:style>
  <w:style w:type="character" w:customStyle="1" w:styleId="gsggs">
    <w:name w:val="gs_ggs"/>
    <w:rsid w:val="009276FF"/>
  </w:style>
  <w:style w:type="character" w:customStyle="1" w:styleId="ahead">
    <w:name w:val="a_head"/>
    <w:rsid w:val="009276FF"/>
  </w:style>
  <w:style w:type="character" w:customStyle="1" w:styleId="articleauthor">
    <w:name w:val="articleauthor"/>
    <w:rsid w:val="009276FF"/>
  </w:style>
  <w:style w:type="character" w:customStyle="1" w:styleId="footnote">
    <w:name w:val="footnote"/>
    <w:rsid w:val="009276FF"/>
  </w:style>
  <w:style w:type="character" w:customStyle="1" w:styleId="docbody">
    <w:name w:val="docbody"/>
    <w:rsid w:val="009276FF"/>
  </w:style>
  <w:style w:type="character" w:customStyle="1" w:styleId="superscript">
    <w:name w:val="superscript"/>
    <w:rsid w:val="009276FF"/>
  </w:style>
  <w:style w:type="character" w:customStyle="1" w:styleId="citeChar2">
    <w:name w:val="cite Char"/>
    <w:locked/>
    <w:rsid w:val="009276FF"/>
    <w:rPr>
      <w:b/>
      <w:bCs w:val="0"/>
      <w:u w:val="single"/>
    </w:rPr>
  </w:style>
  <w:style w:type="character" w:customStyle="1" w:styleId="StyleUnderlineChar">
    <w:name w:val="Style Underline Char"/>
    <w:locked/>
    <w:rsid w:val="009276FF"/>
    <w:rPr>
      <w:u w:val="single"/>
    </w:rPr>
  </w:style>
  <w:style w:type="character" w:customStyle="1" w:styleId="CitesCharChar">
    <w:name w:val="Cites Char Char"/>
    <w:locked/>
    <w:rsid w:val="009276FF"/>
    <w:rPr>
      <w:b/>
      <w:bCs/>
    </w:rPr>
  </w:style>
  <w:style w:type="character" w:customStyle="1" w:styleId="bwxsm">
    <w:name w:val="b w xsm"/>
    <w:rsid w:val="009276FF"/>
  </w:style>
  <w:style w:type="character" w:customStyle="1" w:styleId="fstd">
    <w:name w:val="f std"/>
    <w:rsid w:val="009276FF"/>
  </w:style>
  <w:style w:type="character" w:customStyle="1" w:styleId="gl">
    <w:name w:val="gl"/>
    <w:rsid w:val="009276FF"/>
  </w:style>
  <w:style w:type="character" w:customStyle="1" w:styleId="heading2char2charchar1">
    <w:name w:val="heading2char2charchar1"/>
    <w:rsid w:val="009276FF"/>
  </w:style>
  <w:style w:type="character" w:customStyle="1" w:styleId="charchar60">
    <w:name w:val="charchar6"/>
    <w:rsid w:val="009276FF"/>
  </w:style>
  <w:style w:type="character" w:customStyle="1" w:styleId="bio1">
    <w:name w:val="bio1"/>
    <w:rsid w:val="009276FF"/>
    <w:rPr>
      <w:rFonts w:ascii="Arial" w:hAnsi="Arial" w:cs="Arial" w:hint="default"/>
      <w:i/>
      <w:iCs/>
      <w:color w:val="000000"/>
      <w:sz w:val="20"/>
      <w:szCs w:val="20"/>
    </w:rPr>
  </w:style>
  <w:style w:type="character" w:customStyle="1" w:styleId="cardCharCharCharCharCharChar">
    <w:name w:val="card Char Char Char Char Char Char"/>
    <w:rsid w:val="009276FF"/>
    <w:rPr>
      <w:sz w:val="24"/>
      <w:szCs w:val="24"/>
      <w:lang w:val="en-US" w:eastAsia="en-US" w:bidi="ar-SA"/>
    </w:rPr>
  </w:style>
  <w:style w:type="character" w:customStyle="1" w:styleId="Style24ptBoldUnderlineCenteredCharChar">
    <w:name w:val="Style 24 pt Bold Underline Centered Char Char"/>
    <w:rsid w:val="009276FF"/>
    <w:rPr>
      <w:b/>
      <w:bCs/>
      <w:sz w:val="48"/>
      <w:szCs w:val="24"/>
      <w:u w:val="single"/>
      <w:lang w:val="en-US" w:eastAsia="en-US" w:bidi="ar-SA"/>
    </w:rPr>
  </w:style>
  <w:style w:type="character" w:customStyle="1" w:styleId="TagCiteCharChar0">
    <w:name w:val="Tag / Cite Char Char"/>
    <w:rsid w:val="009276FF"/>
    <w:rPr>
      <w:b/>
      <w:bCs w:val="0"/>
      <w:color w:val="000000"/>
      <w:sz w:val="24"/>
      <w:szCs w:val="24"/>
      <w:lang w:val="en-US" w:eastAsia="en-US" w:bidi="ar-SA"/>
    </w:rPr>
  </w:style>
  <w:style w:type="character" w:customStyle="1" w:styleId="CardTextUnderlinedCharChar">
    <w:name w:val="Card Text Underlined Char Char"/>
    <w:rsid w:val="009276FF"/>
    <w:rPr>
      <w:rFonts w:ascii="Arial Narrow" w:hAnsi="Arial Narrow" w:hint="default"/>
      <w:szCs w:val="24"/>
      <w:u w:val="single"/>
      <w:lang w:val="en-US" w:eastAsia="en-US" w:bidi="ar-SA"/>
    </w:rPr>
  </w:style>
  <w:style w:type="character" w:customStyle="1" w:styleId="CardTagCharCharChar">
    <w:name w:val="Card Tag Char Char Char"/>
    <w:rsid w:val="009276FF"/>
    <w:rPr>
      <w:b/>
      <w:bCs w:val="0"/>
      <w:sz w:val="24"/>
      <w:szCs w:val="24"/>
      <w:lang w:val="en-US" w:eastAsia="en-US" w:bidi="ar-SA"/>
    </w:rPr>
  </w:style>
  <w:style w:type="character" w:customStyle="1" w:styleId="mainbody">
    <w:name w:val="mainbody"/>
    <w:rsid w:val="009276FF"/>
  </w:style>
  <w:style w:type="character" w:customStyle="1" w:styleId="UnderlineStyleChar2">
    <w:name w:val="Underline Style Char2"/>
    <w:rsid w:val="009276FF"/>
    <w:rPr>
      <w:rFonts w:ascii="Garamond" w:hAnsi="Garamond" w:hint="default"/>
      <w:sz w:val="22"/>
      <w:szCs w:val="24"/>
      <w:u w:val="single"/>
      <w:lang w:val="en-US" w:eastAsia="en-US" w:bidi="ar-SA"/>
    </w:rPr>
  </w:style>
  <w:style w:type="character" w:customStyle="1" w:styleId="Style1Char2">
    <w:name w:val="Style1 Char2"/>
    <w:rsid w:val="009276FF"/>
    <w:rPr>
      <w:szCs w:val="24"/>
    </w:rPr>
  </w:style>
  <w:style w:type="character" w:customStyle="1" w:styleId="t13">
    <w:name w:val="t13"/>
    <w:rsid w:val="009276FF"/>
  </w:style>
  <w:style w:type="character" w:customStyle="1" w:styleId="lead">
    <w:name w:val="lead"/>
    <w:rsid w:val="009276FF"/>
  </w:style>
  <w:style w:type="paragraph" w:customStyle="1" w:styleId="CardDownx1">
    <w:name w:val="CardDown x1"/>
    <w:basedOn w:val="Normal"/>
    <w:link w:val="CardDownx1Char"/>
    <w:rsid w:val="009276FF"/>
  </w:style>
  <w:style w:type="character" w:customStyle="1" w:styleId="CardDownx1Char">
    <w:name w:val="CardDown x1 Char"/>
    <w:link w:val="CardDownx1"/>
    <w:locked/>
    <w:rsid w:val="009276FF"/>
    <w:rPr>
      <w:rFonts w:ascii="Calibri" w:hAnsi="Calibri"/>
      <w:sz w:val="22"/>
    </w:rPr>
  </w:style>
  <w:style w:type="character" w:customStyle="1" w:styleId="CharChar17">
    <w:name w:val="Char Char17"/>
    <w:locked/>
    <w:rsid w:val="009276FF"/>
    <w:rPr>
      <w:rFonts w:ascii="Arial" w:hAnsi="Arial" w:cs="Arial" w:hint="default"/>
      <w:b/>
      <w:bCs/>
      <w:sz w:val="26"/>
      <w:szCs w:val="26"/>
    </w:rPr>
  </w:style>
  <w:style w:type="character" w:customStyle="1" w:styleId="address">
    <w:name w:val="address"/>
    <w:rsid w:val="009276FF"/>
  </w:style>
  <w:style w:type="character" w:customStyle="1" w:styleId="ilspan">
    <w:name w:val="il_span"/>
    <w:rsid w:val="009276FF"/>
  </w:style>
  <w:style w:type="character" w:customStyle="1" w:styleId="articletitle1">
    <w:name w:val="articletitle1"/>
    <w:rsid w:val="009276FF"/>
    <w:rPr>
      <w:rFonts w:ascii="Times New Roman" w:hAnsi="Times New Roman" w:cs="Times New Roman" w:hint="default"/>
      <w:b/>
      <w:bCs/>
      <w:sz w:val="36"/>
      <w:szCs w:val="36"/>
    </w:rPr>
  </w:style>
  <w:style w:type="character" w:customStyle="1" w:styleId="leftidx1">
    <w:name w:val="leftidx1"/>
    <w:rsid w:val="009276FF"/>
    <w:rPr>
      <w:rFonts w:ascii="Verdana" w:hAnsi="Verdana" w:hint="default"/>
      <w:sz w:val="22"/>
      <w:szCs w:val="22"/>
    </w:rPr>
  </w:style>
  <w:style w:type="character" w:customStyle="1" w:styleId="blue1">
    <w:name w:val="blue1"/>
    <w:rsid w:val="009276FF"/>
    <w:rPr>
      <w:color w:val="0000FF"/>
    </w:rPr>
  </w:style>
  <w:style w:type="character" w:customStyle="1" w:styleId="author-link1">
    <w:name w:val="author-link1"/>
    <w:rsid w:val="009276FF"/>
    <w:rPr>
      <w:b w:val="0"/>
      <w:bCs w:val="0"/>
    </w:rPr>
  </w:style>
  <w:style w:type="character" w:customStyle="1" w:styleId="black1">
    <w:name w:val="black1"/>
    <w:rsid w:val="009276FF"/>
    <w:rPr>
      <w:color w:val="000000"/>
    </w:rPr>
  </w:style>
  <w:style w:type="character" w:customStyle="1" w:styleId="StyleunderlinedCharBold">
    <w:name w:val="Style underlined Char + Bold"/>
    <w:rsid w:val="009276FF"/>
    <w:rPr>
      <w:rFonts w:ascii="Times New Roman" w:hAnsi="Times New Roman" w:cs="Times New Roman" w:hint="default"/>
      <w:b/>
      <w:bCs/>
      <w:sz w:val="21"/>
      <w:szCs w:val="24"/>
      <w:u w:val="single"/>
    </w:rPr>
  </w:style>
  <w:style w:type="character" w:customStyle="1" w:styleId="ThickUnderlineCharChar">
    <w:name w:val="Thick Underline Char Char"/>
    <w:rsid w:val="009276FF"/>
    <w:rPr>
      <w:rFonts w:ascii="Calibri" w:eastAsia="Calibri" w:hAnsi="Calibri" w:hint="default"/>
    </w:rPr>
  </w:style>
  <w:style w:type="character" w:customStyle="1" w:styleId="CardUnderline">
    <w:name w:val="Card Underline"/>
    <w:rsid w:val="009276FF"/>
    <w:rPr>
      <w:rFonts w:ascii="Times New Roman" w:hAnsi="Times New Roman" w:cs="Times New Roman" w:hint="default"/>
      <w:sz w:val="20"/>
      <w:u w:val="single"/>
    </w:rPr>
  </w:style>
  <w:style w:type="character" w:customStyle="1" w:styleId="lingoregion">
    <w:name w:val="lingo_region"/>
    <w:rsid w:val="009276FF"/>
  </w:style>
  <w:style w:type="character" w:customStyle="1" w:styleId="cite0">
    <w:name w:val="%cite"/>
    <w:rsid w:val="009276FF"/>
    <w:rPr>
      <w:rFonts w:ascii="Times New Roman" w:hAnsi="Times New Roman" w:cs="Times New Roman" w:hint="default"/>
      <w:b/>
      <w:bCs w:val="0"/>
      <w:sz w:val="24"/>
    </w:rPr>
  </w:style>
  <w:style w:type="character" w:customStyle="1" w:styleId="Emphasis21">
    <w:name w:val="%Emphasis2"/>
    <w:rsid w:val="009276FF"/>
    <w:rPr>
      <w:rFonts w:ascii="Cooper Black" w:hAnsi="Cooper Black" w:hint="default"/>
      <w:iCs/>
      <w:u w:val="single"/>
    </w:rPr>
  </w:style>
  <w:style w:type="character" w:customStyle="1" w:styleId="bodycontentlink">
    <w:name w:val="bodycontentlink"/>
    <w:rsid w:val="009276FF"/>
  </w:style>
  <w:style w:type="character" w:customStyle="1" w:styleId="AAAcite">
    <w:name w:val="AAAcite"/>
    <w:rsid w:val="009276FF"/>
    <w:rPr>
      <w:rFonts w:ascii="Times New Roman" w:hAnsi="Times New Roman" w:cs="Times New Roman" w:hint="default"/>
      <w:b/>
      <w:bCs w:val="0"/>
      <w:sz w:val="24"/>
    </w:rPr>
  </w:style>
  <w:style w:type="character" w:customStyle="1" w:styleId="tmplheaderlink">
    <w:name w:val="tmplheaderlink"/>
    <w:rsid w:val="009276FF"/>
    <w:rPr>
      <w:rFonts w:ascii="Times New Roman" w:hAnsi="Times New Roman" w:cs="Times New Roman" w:hint="default"/>
    </w:rPr>
  </w:style>
  <w:style w:type="character" w:customStyle="1" w:styleId="UnderlinedEvidenceCharChar">
    <w:name w:val="Underlined Evidence Char Char"/>
    <w:rsid w:val="009276FF"/>
    <w:rPr>
      <w:rFonts w:ascii="Verdana" w:hAnsi="Verdana" w:hint="default"/>
      <w:sz w:val="21"/>
      <w:szCs w:val="21"/>
      <w:u w:val="thick"/>
      <w:lang w:val="en-US" w:eastAsia="en-US" w:bidi="ar-SA"/>
    </w:rPr>
  </w:style>
  <w:style w:type="character" w:customStyle="1" w:styleId="role">
    <w:name w:val="role"/>
    <w:rsid w:val="009276FF"/>
  </w:style>
  <w:style w:type="character" w:customStyle="1" w:styleId="pagination">
    <w:name w:val="pagination"/>
    <w:rsid w:val="009276FF"/>
  </w:style>
  <w:style w:type="character" w:customStyle="1" w:styleId="doi">
    <w:name w:val="doi"/>
    <w:rsid w:val="009276FF"/>
  </w:style>
  <w:style w:type="character" w:customStyle="1" w:styleId="bodycontents">
    <w:name w:val="bodycontents"/>
    <w:rsid w:val="009276FF"/>
  </w:style>
  <w:style w:type="character" w:customStyle="1" w:styleId="comma">
    <w:name w:val="comma"/>
    <w:rsid w:val="009276FF"/>
  </w:style>
  <w:style w:type="character" w:customStyle="1" w:styleId="pad5right">
    <w:name w:val="pad5right"/>
    <w:rsid w:val="009276FF"/>
  </w:style>
  <w:style w:type="character" w:customStyle="1" w:styleId="entry-date">
    <w:name w:val="entry-date"/>
    <w:rsid w:val="009276FF"/>
  </w:style>
  <w:style w:type="character" w:customStyle="1" w:styleId="desc">
    <w:name w:val="desc"/>
    <w:rsid w:val="009276FF"/>
  </w:style>
  <w:style w:type="character" w:customStyle="1" w:styleId="divider">
    <w:name w:val="divider"/>
    <w:rsid w:val="009276FF"/>
  </w:style>
  <w:style w:type="character" w:customStyle="1" w:styleId="blogdate">
    <w:name w:val="blogdate"/>
    <w:rsid w:val="009276FF"/>
  </w:style>
  <w:style w:type="character" w:customStyle="1" w:styleId="ticker">
    <w:name w:val="ticker"/>
    <w:rsid w:val="009276FF"/>
  </w:style>
  <w:style w:type="character" w:customStyle="1" w:styleId="posted">
    <w:name w:val="posted"/>
    <w:rsid w:val="009276FF"/>
  </w:style>
  <w:style w:type="character" w:customStyle="1" w:styleId="time">
    <w:name w:val="time"/>
    <w:rsid w:val="009276FF"/>
  </w:style>
  <w:style w:type="character" w:customStyle="1" w:styleId="dot">
    <w:name w:val="dot"/>
    <w:rsid w:val="009276FF"/>
  </w:style>
  <w:style w:type="character" w:customStyle="1" w:styleId="hn-date">
    <w:name w:val="hn-date"/>
    <w:rsid w:val="009276FF"/>
  </w:style>
  <w:style w:type="character" w:customStyle="1" w:styleId="location">
    <w:name w:val="location"/>
    <w:rsid w:val="009276FF"/>
  </w:style>
  <w:style w:type="character" w:customStyle="1" w:styleId="arial11">
    <w:name w:val="arial_11"/>
    <w:rsid w:val="009276FF"/>
  </w:style>
  <w:style w:type="character" w:customStyle="1" w:styleId="dropcap-letter">
    <w:name w:val="dropcap-letter"/>
    <w:rsid w:val="009276FF"/>
  </w:style>
  <w:style w:type="character" w:customStyle="1" w:styleId="offscreen">
    <w:name w:val="offscreen"/>
    <w:rsid w:val="009276FF"/>
  </w:style>
  <w:style w:type="character" w:customStyle="1" w:styleId="linked-in">
    <w:name w:val="linked-in"/>
    <w:rsid w:val="009276FF"/>
  </w:style>
  <w:style w:type="character" w:customStyle="1" w:styleId="in-widget">
    <w:name w:val="in-widget"/>
    <w:rsid w:val="009276FF"/>
  </w:style>
  <w:style w:type="character" w:customStyle="1" w:styleId="in-right">
    <w:name w:val="in-right"/>
    <w:rsid w:val="009276FF"/>
  </w:style>
  <w:style w:type="character" w:customStyle="1" w:styleId="tickerwrap">
    <w:name w:val="ticker_wrap"/>
    <w:rsid w:val="009276FF"/>
  </w:style>
  <w:style w:type="character" w:customStyle="1" w:styleId="divs">
    <w:name w:val="divs"/>
    <w:rsid w:val="009276FF"/>
  </w:style>
  <w:style w:type="character" w:customStyle="1" w:styleId="in-top">
    <w:name w:val="in-top"/>
    <w:rsid w:val="009276FF"/>
  </w:style>
  <w:style w:type="character" w:customStyle="1" w:styleId="article-date">
    <w:name w:val="article-date"/>
    <w:rsid w:val="009276FF"/>
  </w:style>
  <w:style w:type="character" w:customStyle="1" w:styleId="bodysubtoc">
    <w:name w:val="bodysubtoc"/>
    <w:rsid w:val="009276FF"/>
  </w:style>
  <w:style w:type="character" w:customStyle="1" w:styleId="lefttitlesmaller">
    <w:name w:val="lefttitlesmaller"/>
    <w:rsid w:val="009276FF"/>
  </w:style>
  <w:style w:type="character" w:customStyle="1" w:styleId="mb">
    <w:name w:val="mb"/>
    <w:rsid w:val="009276FF"/>
  </w:style>
  <w:style w:type="character" w:customStyle="1" w:styleId="field-content">
    <w:name w:val="field-content"/>
    <w:rsid w:val="009276FF"/>
  </w:style>
  <w:style w:type="character" w:customStyle="1" w:styleId="submitted-date">
    <w:name w:val="submitted-date"/>
    <w:rsid w:val="009276FF"/>
  </w:style>
  <w:style w:type="character" w:customStyle="1" w:styleId="submitted-time">
    <w:name w:val="submitted-time"/>
    <w:rsid w:val="009276FF"/>
  </w:style>
  <w:style w:type="character" w:customStyle="1" w:styleId="A2">
    <w:name w:val="A2"/>
    <w:uiPriority w:val="99"/>
    <w:rsid w:val="009276FF"/>
    <w:rPr>
      <w:rFonts w:ascii="Sabon LT Std" w:hAnsi="Sabon LT Std" w:cs="Sabon LT Std" w:hint="default"/>
      <w:color w:val="000000"/>
      <w:sz w:val="15"/>
      <w:szCs w:val="15"/>
    </w:rPr>
  </w:style>
  <w:style w:type="character" w:customStyle="1" w:styleId="searchword">
    <w:name w:val="searchword"/>
    <w:rsid w:val="009276FF"/>
  </w:style>
  <w:style w:type="character" w:customStyle="1" w:styleId="meta-prep">
    <w:name w:val="meta-prep"/>
    <w:rsid w:val="009276FF"/>
  </w:style>
  <w:style w:type="numbering" w:customStyle="1" w:styleId="1ai1">
    <w:name w:val="1 / a / i1"/>
    <w:rsid w:val="009276FF"/>
    <w:pPr>
      <w:numPr>
        <w:numId w:val="25"/>
      </w:numPr>
    </w:pPr>
  </w:style>
  <w:style w:type="numbering" w:styleId="1ai">
    <w:name w:val="Outline List 1"/>
    <w:basedOn w:val="NoList"/>
    <w:unhideWhenUsed/>
    <w:rsid w:val="009276FF"/>
    <w:pPr>
      <w:numPr>
        <w:numId w:val="26"/>
      </w:numPr>
    </w:pPr>
  </w:style>
  <w:style w:type="character" w:customStyle="1" w:styleId="FontStyle310">
    <w:name w:val="Font Style310"/>
    <w:uiPriority w:val="99"/>
    <w:rsid w:val="009276FF"/>
    <w:rPr>
      <w:rFonts w:ascii="Times New Roman" w:hAnsi="Times New Roman" w:cs="Times New Roman"/>
      <w:b/>
      <w:bCs/>
      <w:i/>
      <w:iCs/>
      <w:spacing w:val="-10"/>
      <w:sz w:val="18"/>
      <w:szCs w:val="18"/>
    </w:rPr>
  </w:style>
  <w:style w:type="character" w:customStyle="1" w:styleId="FontStyle329">
    <w:name w:val="Font Style329"/>
    <w:uiPriority w:val="99"/>
    <w:rsid w:val="009276FF"/>
    <w:rPr>
      <w:rFonts w:ascii="Times New Roman" w:hAnsi="Times New Roman" w:cs="Times New Roman"/>
      <w:b/>
      <w:bCs/>
      <w:spacing w:val="-10"/>
      <w:sz w:val="18"/>
      <w:szCs w:val="18"/>
    </w:rPr>
  </w:style>
  <w:style w:type="character" w:customStyle="1" w:styleId="FontStyle370">
    <w:name w:val="Font Style370"/>
    <w:uiPriority w:val="99"/>
    <w:rsid w:val="009276FF"/>
    <w:rPr>
      <w:rFonts w:ascii="Cambria" w:hAnsi="Cambria" w:cs="Cambria"/>
      <w:b/>
      <w:bCs/>
      <w:spacing w:val="-10"/>
      <w:sz w:val="18"/>
      <w:szCs w:val="18"/>
    </w:rPr>
  </w:style>
  <w:style w:type="character" w:customStyle="1" w:styleId="FontStyle302">
    <w:name w:val="Font Style302"/>
    <w:uiPriority w:val="99"/>
    <w:rsid w:val="009276FF"/>
    <w:rPr>
      <w:rFonts w:ascii="Times New Roman" w:hAnsi="Times New Roman" w:cs="Times New Roman"/>
      <w:b/>
      <w:bCs/>
      <w:sz w:val="22"/>
      <w:szCs w:val="22"/>
    </w:rPr>
  </w:style>
  <w:style w:type="character" w:customStyle="1" w:styleId="FontStyle347">
    <w:name w:val="Font Style347"/>
    <w:uiPriority w:val="99"/>
    <w:rsid w:val="009276FF"/>
    <w:rPr>
      <w:rFonts w:ascii="Times New Roman" w:hAnsi="Times New Roman" w:cs="Times New Roman"/>
      <w:b/>
      <w:bCs/>
      <w:spacing w:val="-10"/>
      <w:sz w:val="20"/>
      <w:szCs w:val="20"/>
    </w:rPr>
  </w:style>
  <w:style w:type="paragraph" w:customStyle="1" w:styleId="Style27">
    <w:name w:val="Style27"/>
    <w:basedOn w:val="Normal"/>
    <w:uiPriority w:val="99"/>
    <w:rsid w:val="009276FF"/>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9276FF"/>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9276FF"/>
    <w:rPr>
      <w:rFonts w:ascii="Times New Roman" w:hAnsi="Times New Roman" w:cs="Times New Roman"/>
      <w:spacing w:val="-10"/>
      <w:sz w:val="18"/>
      <w:szCs w:val="18"/>
    </w:rPr>
  </w:style>
  <w:style w:type="character" w:customStyle="1" w:styleId="FontStyle312">
    <w:name w:val="Font Style312"/>
    <w:uiPriority w:val="99"/>
    <w:rsid w:val="009276FF"/>
    <w:rPr>
      <w:rFonts w:ascii="Times New Roman" w:hAnsi="Times New Roman" w:cs="Times New Roman"/>
      <w:b/>
      <w:bCs/>
      <w:spacing w:val="-10"/>
      <w:sz w:val="16"/>
      <w:szCs w:val="16"/>
    </w:rPr>
  </w:style>
  <w:style w:type="character" w:customStyle="1" w:styleId="FontStyle346">
    <w:name w:val="Font Style346"/>
    <w:uiPriority w:val="99"/>
    <w:rsid w:val="009276FF"/>
    <w:rPr>
      <w:rFonts w:ascii="Times New Roman" w:hAnsi="Times New Roman" w:cs="Times New Roman"/>
      <w:b/>
      <w:bCs/>
      <w:spacing w:val="-10"/>
      <w:sz w:val="18"/>
      <w:szCs w:val="18"/>
    </w:rPr>
  </w:style>
  <w:style w:type="character" w:customStyle="1" w:styleId="FontStyle330">
    <w:name w:val="Font Style330"/>
    <w:uiPriority w:val="99"/>
    <w:rsid w:val="009276FF"/>
    <w:rPr>
      <w:rFonts w:ascii="Times New Roman" w:hAnsi="Times New Roman" w:cs="Times New Roman"/>
      <w:b/>
      <w:bCs/>
      <w:sz w:val="16"/>
      <w:szCs w:val="16"/>
    </w:rPr>
  </w:style>
  <w:style w:type="character" w:customStyle="1" w:styleId="FontStyle372">
    <w:name w:val="Font Style372"/>
    <w:uiPriority w:val="99"/>
    <w:rsid w:val="009276FF"/>
    <w:rPr>
      <w:rFonts w:ascii="Times New Roman" w:hAnsi="Times New Roman" w:cs="Times New Roman"/>
      <w:b/>
      <w:bCs/>
      <w:sz w:val="16"/>
      <w:szCs w:val="16"/>
    </w:rPr>
  </w:style>
  <w:style w:type="paragraph" w:customStyle="1" w:styleId="Style59">
    <w:name w:val="Style59"/>
    <w:basedOn w:val="Normal"/>
    <w:uiPriority w:val="99"/>
    <w:rsid w:val="009276FF"/>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9276FF"/>
    <w:rPr>
      <w:rFonts w:ascii="Times New Roman" w:hAnsi="Times New Roman" w:cs="Times New Roman"/>
      <w:b/>
      <w:bCs/>
      <w:i/>
      <w:iCs/>
      <w:sz w:val="16"/>
      <w:szCs w:val="16"/>
    </w:rPr>
  </w:style>
  <w:style w:type="paragraph" w:customStyle="1" w:styleId="Style200">
    <w:name w:val="Style20"/>
    <w:basedOn w:val="Normal"/>
    <w:uiPriority w:val="99"/>
    <w:rsid w:val="009276FF"/>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9276FF"/>
    <w:rPr>
      <w:rFonts w:ascii="Times New Roman" w:hAnsi="Times New Roman" w:cs="Times New Roman"/>
      <w:smallCaps/>
      <w:sz w:val="14"/>
      <w:szCs w:val="14"/>
    </w:rPr>
  </w:style>
  <w:style w:type="paragraph" w:customStyle="1" w:styleId="Style89">
    <w:name w:val="Style89"/>
    <w:basedOn w:val="Normal"/>
    <w:uiPriority w:val="99"/>
    <w:rsid w:val="009276FF"/>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9276FF"/>
    <w:rPr>
      <w:rFonts w:ascii="Times New Roman" w:hAnsi="Times New Roman" w:cs="Times New Roman"/>
      <w:b/>
      <w:bCs/>
      <w:spacing w:val="-10"/>
      <w:sz w:val="22"/>
      <w:szCs w:val="22"/>
    </w:rPr>
  </w:style>
  <w:style w:type="character" w:customStyle="1" w:styleId="FontStyle320">
    <w:name w:val="Font Style320"/>
    <w:uiPriority w:val="99"/>
    <w:rsid w:val="009276FF"/>
    <w:rPr>
      <w:rFonts w:ascii="Times New Roman" w:hAnsi="Times New Roman" w:cs="Times New Roman"/>
      <w:b/>
      <w:bCs/>
      <w:spacing w:val="-10"/>
      <w:sz w:val="22"/>
      <w:szCs w:val="22"/>
    </w:rPr>
  </w:style>
  <w:style w:type="character" w:customStyle="1" w:styleId="FontStyle352">
    <w:name w:val="Font Style352"/>
    <w:uiPriority w:val="99"/>
    <w:rsid w:val="009276FF"/>
    <w:rPr>
      <w:rFonts w:ascii="Times New Roman" w:hAnsi="Times New Roman" w:cs="Times New Roman"/>
      <w:b/>
      <w:bCs/>
      <w:sz w:val="16"/>
      <w:szCs w:val="16"/>
    </w:rPr>
  </w:style>
  <w:style w:type="character" w:customStyle="1" w:styleId="FontStyle356">
    <w:name w:val="Font Style356"/>
    <w:uiPriority w:val="99"/>
    <w:rsid w:val="009276FF"/>
    <w:rPr>
      <w:rFonts w:ascii="Times New Roman" w:hAnsi="Times New Roman" w:cs="Times New Roman"/>
      <w:b/>
      <w:bCs/>
      <w:spacing w:val="-10"/>
      <w:sz w:val="22"/>
      <w:szCs w:val="22"/>
    </w:rPr>
  </w:style>
  <w:style w:type="character" w:customStyle="1" w:styleId="FontStyle298">
    <w:name w:val="Font Style298"/>
    <w:uiPriority w:val="99"/>
    <w:rsid w:val="009276FF"/>
    <w:rPr>
      <w:rFonts w:ascii="Times New Roman" w:hAnsi="Times New Roman" w:cs="Times New Roman"/>
      <w:sz w:val="18"/>
      <w:szCs w:val="18"/>
    </w:rPr>
  </w:style>
  <w:style w:type="character" w:customStyle="1" w:styleId="FontStyle311">
    <w:name w:val="Font Style311"/>
    <w:uiPriority w:val="99"/>
    <w:rsid w:val="009276FF"/>
    <w:rPr>
      <w:rFonts w:ascii="Times New Roman" w:hAnsi="Times New Roman" w:cs="Times New Roman"/>
      <w:b/>
      <w:bCs/>
      <w:spacing w:val="-10"/>
      <w:sz w:val="18"/>
      <w:szCs w:val="18"/>
    </w:rPr>
  </w:style>
  <w:style w:type="character" w:customStyle="1" w:styleId="FontStyle332">
    <w:name w:val="Font Style332"/>
    <w:uiPriority w:val="99"/>
    <w:rsid w:val="009276FF"/>
    <w:rPr>
      <w:rFonts w:ascii="Times New Roman" w:hAnsi="Times New Roman" w:cs="Times New Roman"/>
      <w:b/>
      <w:bCs/>
      <w:i/>
      <w:iCs/>
      <w:spacing w:val="-10"/>
      <w:sz w:val="20"/>
      <w:szCs w:val="20"/>
    </w:rPr>
  </w:style>
  <w:style w:type="character" w:customStyle="1" w:styleId="FontStyle371">
    <w:name w:val="Font Style371"/>
    <w:uiPriority w:val="99"/>
    <w:rsid w:val="009276FF"/>
    <w:rPr>
      <w:rFonts w:ascii="Times New Roman" w:hAnsi="Times New Roman" w:cs="Times New Roman"/>
      <w:sz w:val="16"/>
      <w:szCs w:val="16"/>
    </w:rPr>
  </w:style>
  <w:style w:type="character" w:customStyle="1" w:styleId="FontStyle350">
    <w:name w:val="Font Style350"/>
    <w:uiPriority w:val="99"/>
    <w:rsid w:val="009276FF"/>
    <w:rPr>
      <w:rFonts w:ascii="Times New Roman" w:hAnsi="Times New Roman" w:cs="Times New Roman"/>
      <w:b/>
      <w:bCs/>
      <w:i/>
      <w:iCs/>
      <w:sz w:val="20"/>
      <w:szCs w:val="20"/>
    </w:rPr>
  </w:style>
  <w:style w:type="paragraph" w:customStyle="1" w:styleId="Style8">
    <w:name w:val="Style8"/>
    <w:basedOn w:val="Normal"/>
    <w:uiPriority w:val="99"/>
    <w:rsid w:val="009276FF"/>
    <w:pPr>
      <w:widowControl w:val="0"/>
      <w:autoSpaceDE w:val="0"/>
      <w:autoSpaceDN w:val="0"/>
      <w:adjustRightInd w:val="0"/>
    </w:pPr>
    <w:rPr>
      <w:rFonts w:eastAsia="Times New Roman"/>
      <w:sz w:val="24"/>
    </w:rPr>
  </w:style>
  <w:style w:type="paragraph" w:customStyle="1" w:styleId="Style5">
    <w:name w:val="Style5"/>
    <w:basedOn w:val="Normal"/>
    <w:uiPriority w:val="99"/>
    <w:rsid w:val="009276FF"/>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9276FF"/>
    <w:pPr>
      <w:widowControl w:val="0"/>
      <w:autoSpaceDE w:val="0"/>
      <w:autoSpaceDN w:val="0"/>
      <w:adjustRightInd w:val="0"/>
    </w:pPr>
    <w:rPr>
      <w:rFonts w:eastAsia="Times New Roman"/>
      <w:sz w:val="24"/>
    </w:rPr>
  </w:style>
  <w:style w:type="character" w:customStyle="1" w:styleId="FontStyle351">
    <w:name w:val="Font Style351"/>
    <w:uiPriority w:val="99"/>
    <w:rsid w:val="009276FF"/>
    <w:rPr>
      <w:rFonts w:ascii="Times New Roman" w:hAnsi="Times New Roman" w:cs="Times New Roman"/>
      <w:b/>
      <w:bCs/>
      <w:sz w:val="22"/>
      <w:szCs w:val="22"/>
    </w:rPr>
  </w:style>
  <w:style w:type="paragraph" w:customStyle="1" w:styleId="Style10">
    <w:name w:val="Style10"/>
    <w:basedOn w:val="Normal"/>
    <w:uiPriority w:val="99"/>
    <w:rsid w:val="009276FF"/>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9276FF"/>
    <w:pPr>
      <w:widowControl w:val="0"/>
      <w:autoSpaceDE w:val="0"/>
      <w:autoSpaceDN w:val="0"/>
      <w:adjustRightInd w:val="0"/>
      <w:jc w:val="both"/>
    </w:pPr>
    <w:rPr>
      <w:rFonts w:eastAsia="Times New Roman"/>
      <w:sz w:val="24"/>
    </w:rPr>
  </w:style>
  <w:style w:type="character" w:customStyle="1" w:styleId="FontStyle369">
    <w:name w:val="Font Style369"/>
    <w:uiPriority w:val="99"/>
    <w:rsid w:val="009276FF"/>
    <w:rPr>
      <w:rFonts w:ascii="Times New Roman" w:hAnsi="Times New Roman" w:cs="Times New Roman"/>
      <w:b/>
      <w:bCs/>
      <w:spacing w:val="-10"/>
      <w:sz w:val="20"/>
      <w:szCs w:val="20"/>
    </w:rPr>
  </w:style>
  <w:style w:type="character" w:customStyle="1" w:styleId="FontStyle357">
    <w:name w:val="Font Style357"/>
    <w:uiPriority w:val="99"/>
    <w:rsid w:val="009276FF"/>
    <w:rPr>
      <w:rFonts w:ascii="Times New Roman" w:hAnsi="Times New Roman" w:cs="Times New Roman"/>
      <w:b/>
      <w:bCs/>
      <w:spacing w:val="-10"/>
      <w:sz w:val="22"/>
      <w:szCs w:val="22"/>
    </w:rPr>
  </w:style>
  <w:style w:type="paragraph" w:customStyle="1" w:styleId="Style67">
    <w:name w:val="Style67"/>
    <w:basedOn w:val="Normal"/>
    <w:uiPriority w:val="99"/>
    <w:rsid w:val="009276FF"/>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9276FF"/>
    <w:rPr>
      <w:rFonts w:ascii="Times New Roman" w:hAnsi="Times New Roman" w:cs="Times New Roman"/>
      <w:sz w:val="20"/>
      <w:szCs w:val="20"/>
    </w:rPr>
  </w:style>
  <w:style w:type="character" w:customStyle="1" w:styleId="FontStyle374">
    <w:name w:val="Font Style374"/>
    <w:uiPriority w:val="99"/>
    <w:rsid w:val="009276FF"/>
    <w:rPr>
      <w:rFonts w:ascii="Times New Roman" w:hAnsi="Times New Roman" w:cs="Times New Roman"/>
      <w:b/>
      <w:bCs/>
      <w:spacing w:val="-10"/>
      <w:sz w:val="22"/>
      <w:szCs w:val="22"/>
    </w:rPr>
  </w:style>
  <w:style w:type="paragraph" w:customStyle="1" w:styleId="Style30">
    <w:name w:val="Style30"/>
    <w:basedOn w:val="Normal"/>
    <w:uiPriority w:val="99"/>
    <w:rsid w:val="009276FF"/>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9276FF"/>
    <w:rPr>
      <w:rFonts w:ascii="Times New Roman" w:hAnsi="Times New Roman" w:cs="Times New Roman"/>
      <w:smallCaps/>
      <w:sz w:val="16"/>
      <w:szCs w:val="16"/>
    </w:rPr>
  </w:style>
  <w:style w:type="paragraph" w:customStyle="1" w:styleId="Style93">
    <w:name w:val="Style93"/>
    <w:basedOn w:val="Normal"/>
    <w:uiPriority w:val="99"/>
    <w:rsid w:val="009276FF"/>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9276FF"/>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9276FF"/>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9276FF"/>
    <w:rPr>
      <w:u w:val="single"/>
    </w:rPr>
  </w:style>
  <w:style w:type="character" w:customStyle="1" w:styleId="SmalltextCharCharCharChar0">
    <w:name w:val="Small text Char Char Char Char"/>
    <w:rsid w:val="009276FF"/>
    <w:rPr>
      <w:sz w:val="16"/>
      <w:szCs w:val="24"/>
      <w:lang w:val="en-US" w:eastAsia="en-US" w:bidi="ar-SA"/>
    </w:rPr>
  </w:style>
  <w:style w:type="paragraph" w:customStyle="1" w:styleId="boldcitation">
    <w:name w:val="bold citation"/>
    <w:basedOn w:val="Normal"/>
    <w:rsid w:val="009276FF"/>
    <w:rPr>
      <w:rFonts w:ascii="Arial" w:eastAsia="Times New Roman" w:hAnsi="Arial"/>
      <w:b/>
      <w:sz w:val="28"/>
      <w:u w:val="thick"/>
    </w:rPr>
  </w:style>
  <w:style w:type="character" w:customStyle="1" w:styleId="underlinecardChar">
    <w:name w:val="underline card Char"/>
    <w:rsid w:val="009276FF"/>
    <w:rPr>
      <w:rFonts w:ascii="Arial" w:hAnsi="Arial"/>
      <w:noProof w:val="0"/>
      <w:sz w:val="18"/>
      <w:szCs w:val="24"/>
      <w:u w:val="single"/>
      <w:lang w:val="en-US" w:eastAsia="en-US" w:bidi="ar-SA"/>
    </w:rPr>
  </w:style>
  <w:style w:type="character" w:customStyle="1" w:styleId="CardsCharCharChar">
    <w:name w:val="Cards Char Char Char"/>
    <w:rsid w:val="009276FF"/>
    <w:rPr>
      <w:szCs w:val="24"/>
      <w:lang w:val="en-US" w:eastAsia="en-US" w:bidi="ar-SA"/>
    </w:rPr>
  </w:style>
  <w:style w:type="character" w:customStyle="1" w:styleId="HiddenBlockHeaderChar">
    <w:name w:val="Hidden Block Header Char"/>
    <w:link w:val="HiddenBlockHeader"/>
    <w:rsid w:val="009276FF"/>
    <w:rPr>
      <w:rFonts w:ascii="Times New Roman" w:eastAsia="Times New Roman" w:hAnsi="Times New Roman" w:cs="Courier New"/>
      <w:b/>
      <w:bCs/>
      <w:sz w:val="28"/>
      <w:szCs w:val="22"/>
    </w:rPr>
  </w:style>
  <w:style w:type="paragraph" w:customStyle="1" w:styleId="NothingCharChar">
    <w:name w:val="Nothing Char Char"/>
    <w:link w:val="NothingCharCharChar"/>
    <w:rsid w:val="009276FF"/>
    <w:pPr>
      <w:jc w:val="both"/>
    </w:pPr>
    <w:rPr>
      <w:rFonts w:ascii="Times New Roman" w:eastAsia="MS Mincho" w:hAnsi="Times New Roman" w:cs="Times New Roman"/>
    </w:rPr>
  </w:style>
  <w:style w:type="character" w:customStyle="1" w:styleId="NothingCharCharChar">
    <w:name w:val="Nothing Char Char Char"/>
    <w:link w:val="NothingCharChar"/>
    <w:rsid w:val="009276FF"/>
    <w:rPr>
      <w:rFonts w:ascii="Times New Roman" w:eastAsia="MS Mincho" w:hAnsi="Times New Roman" w:cs="Times New Roman"/>
    </w:rPr>
  </w:style>
  <w:style w:type="character" w:customStyle="1" w:styleId="CardsCharChar">
    <w:name w:val="Cards Char Char"/>
    <w:rsid w:val="009276FF"/>
    <w:rPr>
      <w:szCs w:val="24"/>
      <w:lang w:val="en-US" w:eastAsia="en-US" w:bidi="ar-SA"/>
    </w:rPr>
  </w:style>
  <w:style w:type="character" w:customStyle="1" w:styleId="CardsCharCharCharChar">
    <w:name w:val="Cards Char Char Char Char"/>
    <w:rsid w:val="009276FF"/>
    <w:rPr>
      <w:szCs w:val="24"/>
      <w:lang w:val="en-US" w:eastAsia="en-US" w:bidi="ar-SA"/>
    </w:rPr>
  </w:style>
  <w:style w:type="character" w:customStyle="1" w:styleId="BlockHeadingsCharChar">
    <w:name w:val="Block Headings Char Char"/>
    <w:rsid w:val="009276FF"/>
    <w:rPr>
      <w:b/>
      <w:sz w:val="36"/>
      <w:szCs w:val="24"/>
      <w:u w:val="single"/>
      <w:lang w:val="en-US" w:eastAsia="en-US" w:bidi="ar-SA"/>
    </w:rPr>
  </w:style>
  <w:style w:type="character" w:customStyle="1" w:styleId="NothingChar1">
    <w:name w:val="Nothing Char1"/>
    <w:rsid w:val="009276FF"/>
    <w:rPr>
      <w:szCs w:val="24"/>
      <w:lang w:val="en-US" w:eastAsia="en-US" w:bidi="ar-SA"/>
    </w:rPr>
  </w:style>
  <w:style w:type="paragraph" w:customStyle="1" w:styleId="bloctitles">
    <w:name w:val="bloc titles"/>
    <w:basedOn w:val="Heading1"/>
    <w:next w:val="Normal"/>
    <w:link w:val="bloctitlesChar"/>
    <w:autoRedefine/>
    <w:rsid w:val="009276FF"/>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9276FF"/>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9276FF"/>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9276FF"/>
  </w:style>
  <w:style w:type="character" w:customStyle="1" w:styleId="RegularChar">
    <w:name w:val="Regular Char"/>
    <w:link w:val="Regular"/>
    <w:rsid w:val="009276FF"/>
    <w:rPr>
      <w:rFonts w:ascii="Garamond" w:eastAsia="Times New Roman" w:hAnsi="Garamond" w:cs="Arial"/>
      <w:bCs/>
      <w:kern w:val="20"/>
      <w:sz w:val="20"/>
      <w:szCs w:val="32"/>
    </w:rPr>
  </w:style>
  <w:style w:type="character" w:customStyle="1" w:styleId="StyleTimesNewRoman">
    <w:name w:val="Style Times New Roman"/>
    <w:rsid w:val="009276FF"/>
    <w:rPr>
      <w:rFonts w:ascii="Garamond" w:hAnsi="Garamond"/>
    </w:rPr>
  </w:style>
  <w:style w:type="paragraph" w:customStyle="1" w:styleId="INDENTEDPARAGRAPH">
    <w:name w:val="INDENTED PARAGRAPH"/>
    <w:rsid w:val="009276FF"/>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9276FF"/>
    <w:rPr>
      <w:rFonts w:cs="Arial"/>
      <w:bCs/>
      <w:caps/>
      <w:color w:val="FFFFFF"/>
      <w:sz w:val="2"/>
      <w:szCs w:val="2"/>
      <w:lang w:val="en-US" w:eastAsia="en-US" w:bidi="ar-SA"/>
    </w:rPr>
  </w:style>
  <w:style w:type="paragraph" w:customStyle="1" w:styleId="Numbering">
    <w:name w:val="Numbering"/>
    <w:basedOn w:val="Normal"/>
    <w:next w:val="Normal"/>
    <w:rsid w:val="009276FF"/>
    <w:pPr>
      <w:widowControl w:val="0"/>
      <w:numPr>
        <w:numId w:val="31"/>
      </w:numPr>
      <w:suppressAutoHyphens/>
      <w:spacing w:after="200"/>
    </w:pPr>
    <w:rPr>
      <w:rFonts w:eastAsia="Times New Roman"/>
      <w:b/>
      <w:sz w:val="24"/>
      <w:szCs w:val="18"/>
    </w:rPr>
  </w:style>
  <w:style w:type="paragraph" w:customStyle="1" w:styleId="Un-IndexedHeading">
    <w:name w:val="Un-Indexed Heading"/>
    <w:basedOn w:val="Heading1"/>
    <w:next w:val="Normal"/>
    <w:rsid w:val="009276FF"/>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9276FF"/>
    <w:pPr>
      <w:widowControl w:val="0"/>
      <w:numPr>
        <w:numId w:val="34"/>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9276FF"/>
    <w:pPr>
      <w:numPr>
        <w:numId w:val="29"/>
      </w:numPr>
    </w:pPr>
  </w:style>
  <w:style w:type="paragraph" w:customStyle="1" w:styleId="Lettering">
    <w:name w:val="Lettering"/>
    <w:basedOn w:val="Numbering"/>
    <w:next w:val="Normal"/>
    <w:rsid w:val="009276FF"/>
    <w:pPr>
      <w:numPr>
        <w:numId w:val="27"/>
      </w:numPr>
    </w:pPr>
    <w:rPr>
      <w:szCs w:val="22"/>
    </w:rPr>
  </w:style>
  <w:style w:type="paragraph" w:customStyle="1" w:styleId="FileName">
    <w:name w:val="File Name"/>
    <w:basedOn w:val="Normal"/>
    <w:next w:val="Normal"/>
    <w:rsid w:val="009276FF"/>
    <w:pPr>
      <w:widowControl w:val="0"/>
      <w:numPr>
        <w:numId w:val="28"/>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9276FF"/>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9276FF"/>
    <w:pPr>
      <w:numPr>
        <w:numId w:val="30"/>
      </w:numPr>
      <w:tabs>
        <w:tab w:val="num" w:pos="360"/>
      </w:tabs>
      <w:ind w:left="360"/>
    </w:pPr>
  </w:style>
  <w:style w:type="paragraph" w:customStyle="1" w:styleId="CardContinued1">
    <w:name w:val="Card Continued 1"/>
    <w:basedOn w:val="Normal"/>
    <w:next w:val="Normal"/>
    <w:rsid w:val="009276FF"/>
    <w:pPr>
      <w:widowControl w:val="0"/>
      <w:numPr>
        <w:numId w:val="33"/>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9276FF"/>
    <w:pPr>
      <w:numPr>
        <w:numId w:val="0"/>
      </w:numPr>
      <w:spacing w:before="0" w:after="120"/>
      <w:jc w:val="left"/>
    </w:pPr>
  </w:style>
  <w:style w:type="paragraph" w:customStyle="1" w:styleId="Clearformatting0">
    <w:name w:val="Clear formatting"/>
    <w:basedOn w:val="Normal"/>
    <w:rsid w:val="009276FF"/>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9276FF"/>
  </w:style>
  <w:style w:type="paragraph" w:customStyle="1" w:styleId="SmallCardText">
    <w:name w:val="Small Card Text"/>
    <w:rsid w:val="009276FF"/>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9276FF"/>
    <w:rPr>
      <w:sz w:val="16"/>
      <w:szCs w:val="16"/>
      <w:lang w:val="en-US" w:eastAsia="en-US" w:bidi="ar-SA"/>
    </w:rPr>
  </w:style>
  <w:style w:type="paragraph" w:customStyle="1" w:styleId="TAGFONT">
    <w:name w:val="TAG FONT"/>
    <w:basedOn w:val="Normal"/>
    <w:autoRedefine/>
    <w:rsid w:val="009276FF"/>
    <w:rPr>
      <w:rFonts w:eastAsia="Times New Roman"/>
      <w:sz w:val="24"/>
    </w:rPr>
  </w:style>
  <w:style w:type="character" w:customStyle="1" w:styleId="mainarttxt">
    <w:name w:val="mainarttxt"/>
    <w:basedOn w:val="DefaultParagraphFont"/>
    <w:rsid w:val="009276FF"/>
  </w:style>
  <w:style w:type="paragraph" w:customStyle="1" w:styleId="TagChar1CharCharCharChar">
    <w:name w:val="Tag Char1 Char Char Char Char"/>
    <w:basedOn w:val="Normal"/>
    <w:rsid w:val="009276FF"/>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9276FF"/>
    <w:rPr>
      <w:sz w:val="20"/>
    </w:rPr>
  </w:style>
  <w:style w:type="character" w:customStyle="1" w:styleId="highlightChar">
    <w:name w:val="highlight Char"/>
    <w:rsid w:val="009276FF"/>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9276FF"/>
    <w:rPr>
      <w:rFonts w:eastAsia="Batang" w:cs="Arial"/>
      <w:b/>
      <w:bCs/>
      <w:iCs/>
      <w:sz w:val="24"/>
      <w:szCs w:val="28"/>
      <w:lang w:val="en-US" w:eastAsia="en-US" w:bidi="ar-SA"/>
    </w:rPr>
  </w:style>
  <w:style w:type="paragraph" w:customStyle="1" w:styleId="formfldssel">
    <w:name w:val="formfldssel"/>
    <w:basedOn w:val="Normal"/>
    <w:rsid w:val="009276FF"/>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9276FF"/>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9276FF"/>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9276FF"/>
  </w:style>
  <w:style w:type="character" w:customStyle="1" w:styleId="StyleCardTextUnderline3Char">
    <w:name w:val="Style Card Text + Underline3 Char"/>
    <w:rsid w:val="009276FF"/>
    <w:rPr>
      <w:rFonts w:eastAsia="SimSun"/>
      <w:szCs w:val="24"/>
      <w:u w:val="thick"/>
      <w:lang w:val="en-US" w:eastAsia="zh-CN" w:bidi="ar-SA"/>
    </w:rPr>
  </w:style>
  <w:style w:type="character" w:customStyle="1" w:styleId="BoldandUnderlineChar1Char2CharChar">
    <w:name w:val="Bold and Underline Char1 Char2 Char Char"/>
    <w:rsid w:val="009276FF"/>
    <w:rPr>
      <w:b/>
      <w:noProof w:val="0"/>
      <w:szCs w:val="24"/>
      <w:u w:val="single"/>
      <w:lang w:val="en-US" w:eastAsia="en-US" w:bidi="ar-SA"/>
    </w:rPr>
  </w:style>
  <w:style w:type="character" w:customStyle="1" w:styleId="UnderlineChar1Char1">
    <w:name w:val="Underline Char1 Char1"/>
    <w:rsid w:val="009276FF"/>
    <w:rPr>
      <w:noProof w:val="0"/>
      <w:szCs w:val="24"/>
      <w:u w:val="single"/>
      <w:lang w:val="en-US" w:eastAsia="en-US" w:bidi="ar-SA"/>
    </w:rPr>
  </w:style>
  <w:style w:type="paragraph" w:customStyle="1" w:styleId="Underlinestyle1">
    <w:name w:val="Underlinestyle"/>
    <w:basedOn w:val="Normal"/>
    <w:rsid w:val="009276FF"/>
    <w:pPr>
      <w:tabs>
        <w:tab w:val="left" w:pos="720"/>
      </w:tabs>
      <w:ind w:left="720"/>
    </w:pPr>
    <w:rPr>
      <w:rFonts w:eastAsia="Times New Roman"/>
      <w:szCs w:val="20"/>
      <w:u w:val="single"/>
    </w:rPr>
  </w:style>
  <w:style w:type="character" w:customStyle="1" w:styleId="featurecontentgray1">
    <w:name w:val="featurecontentgray1"/>
    <w:rsid w:val="009276FF"/>
    <w:rPr>
      <w:rFonts w:ascii="Arial" w:hAnsi="Arial" w:cs="Arial" w:hint="default"/>
      <w:color w:val="666666"/>
    </w:rPr>
  </w:style>
  <w:style w:type="character" w:customStyle="1" w:styleId="CardCharCharChar0">
    <w:name w:val="Card Char Char Char"/>
    <w:rsid w:val="009276FF"/>
    <w:rPr>
      <w:rFonts w:ascii="Book Antiqua" w:hAnsi="Book Antiqua"/>
      <w:szCs w:val="24"/>
      <w:lang w:val="en-US" w:eastAsia="en-US" w:bidi="ar-SA"/>
    </w:rPr>
  </w:style>
  <w:style w:type="character" w:customStyle="1" w:styleId="big1">
    <w:name w:val="big1"/>
    <w:rsid w:val="009276FF"/>
    <w:rPr>
      <w:sz w:val="28"/>
      <w:szCs w:val="28"/>
    </w:rPr>
  </w:style>
  <w:style w:type="character" w:customStyle="1" w:styleId="prodgeneral">
    <w:name w:val="prodgeneral"/>
    <w:basedOn w:val="DefaultParagraphFont"/>
    <w:rsid w:val="009276FF"/>
  </w:style>
  <w:style w:type="character" w:customStyle="1" w:styleId="StyleUnderlineChar0">
    <w:name w:val="Style Underline + Char"/>
    <w:rsid w:val="009276FF"/>
    <w:rPr>
      <w:rFonts w:eastAsia="SimSun" w:cs="Arial"/>
      <w:b/>
      <w:bCs/>
      <w:iCs/>
      <w:caps/>
      <w:sz w:val="24"/>
      <w:szCs w:val="24"/>
      <w:u w:val="single"/>
      <w:lang w:val="en-US" w:eastAsia="en-US" w:bidi="ar-SA"/>
    </w:rPr>
  </w:style>
  <w:style w:type="character" w:customStyle="1" w:styleId="StyleciteChar">
    <w:name w:val="Style cite + Char"/>
    <w:basedOn w:val="citeChar2"/>
    <w:rsid w:val="009276FF"/>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9276FF"/>
    <w:rPr>
      <w:rFonts w:eastAsia="Times New Roman"/>
      <w:b/>
      <w:sz w:val="24"/>
    </w:rPr>
  </w:style>
  <w:style w:type="paragraph" w:customStyle="1" w:styleId="RepeatHeader">
    <w:name w:val="Repeat Header"/>
    <w:basedOn w:val="HeaderDebate"/>
    <w:rsid w:val="009276FF"/>
    <w:pPr>
      <w:outlineLvl w:val="1"/>
    </w:pPr>
    <w:rPr>
      <w:szCs w:val="48"/>
    </w:rPr>
  </w:style>
  <w:style w:type="character" w:customStyle="1" w:styleId="sectiontitle">
    <w:name w:val="sectiontitle"/>
    <w:basedOn w:val="DefaultParagraphFont"/>
    <w:rsid w:val="009276FF"/>
  </w:style>
  <w:style w:type="character" w:customStyle="1" w:styleId="sectionsubtitle">
    <w:name w:val="sectionsubtitle"/>
    <w:basedOn w:val="DefaultParagraphFont"/>
    <w:rsid w:val="009276FF"/>
  </w:style>
  <w:style w:type="character" w:customStyle="1" w:styleId="copyright">
    <w:name w:val="copyright"/>
    <w:basedOn w:val="DefaultParagraphFont"/>
    <w:rsid w:val="009276FF"/>
  </w:style>
  <w:style w:type="character" w:customStyle="1" w:styleId="EvidenceTag">
    <w:name w:val="Evidence Tag"/>
    <w:rsid w:val="009276FF"/>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9276FF"/>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9276FF"/>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9276FF"/>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9276FF"/>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9276FF"/>
    <w:rPr>
      <w:rFonts w:eastAsia="Times New Roman"/>
      <w:sz w:val="16"/>
    </w:rPr>
  </w:style>
  <w:style w:type="paragraph" w:customStyle="1" w:styleId="citationunderline">
    <w:name w:val="citation/underline"/>
    <w:autoRedefine/>
    <w:rsid w:val="009276FF"/>
    <w:rPr>
      <w:rFonts w:ascii="Times New Roman" w:eastAsia="Times New Roman" w:hAnsi="Times New Roman" w:cs="Times New Roman"/>
      <w:b/>
      <w:u w:val="single"/>
    </w:rPr>
  </w:style>
  <w:style w:type="character" w:customStyle="1" w:styleId="smcaps">
    <w:name w:val="smcaps"/>
    <w:basedOn w:val="DefaultParagraphFont"/>
    <w:rsid w:val="009276FF"/>
  </w:style>
  <w:style w:type="character" w:customStyle="1" w:styleId="inside-head1">
    <w:name w:val="inside-head1"/>
    <w:rsid w:val="009276FF"/>
    <w:rPr>
      <w:rFonts w:ascii="Arial" w:hAnsi="Arial" w:cs="Arial" w:hint="default"/>
      <w:b/>
      <w:bCs/>
      <w:color w:val="000000"/>
      <w:spacing w:val="-15"/>
      <w:sz w:val="45"/>
      <w:szCs w:val="45"/>
    </w:rPr>
  </w:style>
  <w:style w:type="character" w:customStyle="1" w:styleId="datestamp1">
    <w:name w:val="datestamp1"/>
    <w:rsid w:val="009276FF"/>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9276FF"/>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9276FF"/>
  </w:style>
  <w:style w:type="paragraph" w:customStyle="1" w:styleId="links1">
    <w:name w:val="links1"/>
    <w:basedOn w:val="Normal"/>
    <w:rsid w:val="009276FF"/>
    <w:pPr>
      <w:spacing w:before="100" w:beforeAutospacing="1" w:after="100" w:afterAutospacing="1"/>
    </w:pPr>
    <w:rPr>
      <w:rFonts w:eastAsia="Times New Roman"/>
      <w:color w:val="FFFFFF"/>
      <w:sz w:val="16"/>
      <w:szCs w:val="16"/>
    </w:rPr>
  </w:style>
  <w:style w:type="paragraph" w:customStyle="1" w:styleId="endtext">
    <w:name w:val="endtext"/>
    <w:basedOn w:val="Normal"/>
    <w:rsid w:val="009276FF"/>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9276FF"/>
    <w:rPr>
      <w:rFonts w:ascii="Verdana" w:hAnsi="Verdana" w:hint="default"/>
      <w:b/>
      <w:bCs/>
      <w:sz w:val="32"/>
      <w:szCs w:val="32"/>
    </w:rPr>
  </w:style>
  <w:style w:type="character" w:customStyle="1" w:styleId="storydeck31">
    <w:name w:val="storydeck31"/>
    <w:rsid w:val="009276FF"/>
    <w:rPr>
      <w:rFonts w:ascii="Verdana" w:hAnsi="Verdana" w:hint="default"/>
      <w:i w:val="0"/>
      <w:iCs w:val="0"/>
      <w:sz w:val="21"/>
      <w:szCs w:val="21"/>
    </w:rPr>
  </w:style>
  <w:style w:type="character" w:customStyle="1" w:styleId="subtitle10">
    <w:name w:val="subtitle1"/>
    <w:rsid w:val="009276FF"/>
    <w:rPr>
      <w:rFonts w:ascii="Verdana" w:hAnsi="Verdana" w:hint="default"/>
      <w:b w:val="0"/>
      <w:bCs w:val="0"/>
      <w:vanish w:val="0"/>
      <w:webHidden w:val="0"/>
      <w:color w:val="484848"/>
      <w:sz w:val="14"/>
      <w:szCs w:val="14"/>
      <w:specVanish w:val="0"/>
    </w:rPr>
  </w:style>
  <w:style w:type="paragraph" w:customStyle="1" w:styleId="g">
    <w:name w:val="g"/>
    <w:basedOn w:val="Normal"/>
    <w:rsid w:val="009276FF"/>
    <w:pPr>
      <w:spacing w:before="240" w:after="240"/>
    </w:pPr>
    <w:rPr>
      <w:rFonts w:eastAsia="Times New Roman"/>
      <w:sz w:val="24"/>
    </w:rPr>
  </w:style>
  <w:style w:type="character" w:customStyle="1" w:styleId="clsbiolink">
    <w:name w:val="clsbiolink"/>
    <w:basedOn w:val="DefaultParagraphFont"/>
    <w:rsid w:val="009276FF"/>
  </w:style>
  <w:style w:type="character" w:customStyle="1" w:styleId="clssmaller">
    <w:name w:val="clssmaller"/>
    <w:basedOn w:val="DefaultParagraphFont"/>
    <w:rsid w:val="009276FF"/>
  </w:style>
  <w:style w:type="character" w:customStyle="1" w:styleId="sm1">
    <w:name w:val="sm1"/>
    <w:rsid w:val="009276FF"/>
    <w:rPr>
      <w:rFonts w:ascii="Verdana" w:hAnsi="Verdana" w:hint="default"/>
      <w:i w:val="0"/>
      <w:iCs w:val="0"/>
      <w:smallCaps w:val="0"/>
      <w:color w:val="000000"/>
      <w:sz w:val="17"/>
      <w:szCs w:val="17"/>
    </w:rPr>
  </w:style>
  <w:style w:type="character" w:customStyle="1" w:styleId="noindentChar">
    <w:name w:val="noindent Char"/>
    <w:rsid w:val="009276FF"/>
    <w:rPr>
      <w:rFonts w:ascii="Arial" w:hAnsi="Arial" w:cs="Arial"/>
      <w:sz w:val="24"/>
      <w:szCs w:val="24"/>
      <w:lang w:val="en-US" w:eastAsia="en-US" w:bidi="ar-SA"/>
    </w:rPr>
  </w:style>
  <w:style w:type="character" w:customStyle="1" w:styleId="SmallChar1">
    <w:name w:val="Small Char1"/>
    <w:rsid w:val="009276FF"/>
    <w:rPr>
      <w:sz w:val="16"/>
      <w:szCs w:val="24"/>
      <w:lang w:val="en-US" w:eastAsia="en-US" w:bidi="ar-SA"/>
    </w:rPr>
  </w:style>
  <w:style w:type="character" w:customStyle="1" w:styleId="fullcite0">
    <w:name w:val="fullcite"/>
    <w:basedOn w:val="DefaultParagraphFont"/>
    <w:rsid w:val="009276FF"/>
  </w:style>
  <w:style w:type="character" w:customStyle="1" w:styleId="Style9ptThickunderline">
    <w:name w:val="Style 9 pt Thick underline"/>
    <w:rsid w:val="009276FF"/>
    <w:rPr>
      <w:sz w:val="24"/>
      <w:u w:val="thick"/>
    </w:rPr>
  </w:style>
  <w:style w:type="paragraph" w:customStyle="1" w:styleId="Repeatheader0">
    <w:name w:val="Repeat header"/>
    <w:basedOn w:val="Normal"/>
    <w:autoRedefine/>
    <w:rsid w:val="009276FF"/>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9276FF"/>
    <w:rPr>
      <w:rFonts w:ascii="Times New Roman" w:hAnsi="Times New Roman" w:cs="Calibri"/>
      <w:sz w:val="16"/>
    </w:rPr>
  </w:style>
  <w:style w:type="character" w:customStyle="1" w:styleId="CardNotUnderlinedChar">
    <w:name w:val="Card Not Underlined Char"/>
    <w:rsid w:val="009276FF"/>
    <w:rPr>
      <w:sz w:val="16"/>
      <w:lang w:val="en-US" w:eastAsia="en-US" w:bidi="ar-SA"/>
    </w:rPr>
  </w:style>
  <w:style w:type="paragraph" w:customStyle="1" w:styleId="CardNotUnderlined3">
    <w:name w:val="Card Not Underlined 3"/>
    <w:basedOn w:val="CardNotUnderlined"/>
    <w:rsid w:val="009276FF"/>
    <w:rPr>
      <w:rFonts w:ascii="Times New Roman" w:hAnsi="Times New Roman" w:cs="Calibri"/>
    </w:rPr>
  </w:style>
  <w:style w:type="paragraph" w:customStyle="1" w:styleId="CardNotUnderlinedFinal">
    <w:name w:val="Card Not Underlined Final"/>
    <w:basedOn w:val="CardNotUnderlined3"/>
    <w:rsid w:val="009276FF"/>
    <w:rPr>
      <w:sz w:val="20"/>
    </w:rPr>
  </w:style>
  <w:style w:type="character" w:customStyle="1" w:styleId="tagChar3">
    <w:name w:val="tag Char3"/>
    <w:rsid w:val="009276FF"/>
    <w:rPr>
      <w:b/>
      <w:sz w:val="24"/>
      <w:szCs w:val="24"/>
      <w:lang w:val="en-US" w:eastAsia="en-US" w:bidi="ar-SA"/>
    </w:rPr>
  </w:style>
  <w:style w:type="character" w:customStyle="1" w:styleId="link-mailto">
    <w:name w:val="link-mailto"/>
    <w:basedOn w:val="DefaultParagraphFont"/>
    <w:rsid w:val="009276FF"/>
  </w:style>
  <w:style w:type="character" w:customStyle="1" w:styleId="StyleUnderlineUnderlineChar">
    <w:name w:val="Style Underline + Underline Char"/>
    <w:rsid w:val="009276FF"/>
    <w:rPr>
      <w:rFonts w:ascii="Trebuchet MS" w:hAnsi="Trebuchet MS"/>
      <w:szCs w:val="18"/>
      <w:u w:val="single"/>
      <w:lang w:val="en-US" w:eastAsia="en-US" w:bidi="ar-SA"/>
    </w:rPr>
  </w:style>
  <w:style w:type="paragraph" w:customStyle="1" w:styleId="formfld">
    <w:name w:val="formfld"/>
    <w:basedOn w:val="Normal"/>
    <w:rsid w:val="009276FF"/>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9276FF"/>
    <w:pPr>
      <w:keepLines w:val="0"/>
      <w:pageBreakBefore w:val="0"/>
      <w:numPr>
        <w:numId w:val="32"/>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9276FF"/>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9276FF"/>
    <w:rPr>
      <w:rFonts w:ascii="Times New Roman" w:eastAsia="Times New Roman" w:hAnsi="Times New Roman" w:cs="Times New Roman"/>
      <w:sz w:val="20"/>
      <w:u w:val="thick"/>
    </w:rPr>
  </w:style>
  <w:style w:type="paragraph" w:customStyle="1" w:styleId="SmallCards">
    <w:name w:val="Small Cards"/>
    <w:basedOn w:val="Cards"/>
    <w:link w:val="SmallCardsChar"/>
    <w:rsid w:val="009276FF"/>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9276FF"/>
    <w:rPr>
      <w:rFonts w:ascii="Times New Roman" w:eastAsia="Times New Roman" w:hAnsi="Times New Roman" w:cs="Times New Roman"/>
      <w:sz w:val="14"/>
    </w:rPr>
  </w:style>
  <w:style w:type="paragraph" w:customStyle="1" w:styleId="ReadingCites">
    <w:name w:val="Reading Cites"/>
    <w:basedOn w:val="Normal"/>
    <w:link w:val="ReadingCitesChar"/>
    <w:rsid w:val="009276FF"/>
    <w:rPr>
      <w:rFonts w:eastAsia="Times New Roman"/>
      <w:b/>
      <w:sz w:val="20"/>
      <w:szCs w:val="20"/>
    </w:rPr>
  </w:style>
  <w:style w:type="character" w:customStyle="1" w:styleId="ReadingCitesChar">
    <w:name w:val="Reading Cites Char"/>
    <w:link w:val="ReadingCites"/>
    <w:rsid w:val="009276FF"/>
    <w:rPr>
      <w:rFonts w:ascii="Calibri" w:eastAsia="Times New Roman" w:hAnsi="Calibri"/>
      <w:b/>
      <w:sz w:val="20"/>
      <w:szCs w:val="20"/>
    </w:rPr>
  </w:style>
  <w:style w:type="paragraph" w:customStyle="1" w:styleId="ContentsHeading">
    <w:name w:val="Contents Heading"/>
    <w:basedOn w:val="Heading1"/>
    <w:next w:val="Normal"/>
    <w:rsid w:val="009276FF"/>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9276FF"/>
    <w:pPr>
      <w:spacing w:before="100" w:beforeAutospacing="1" w:after="100" w:afterAutospacing="1"/>
    </w:pPr>
    <w:rPr>
      <w:rFonts w:eastAsia="Times New Roman"/>
      <w:sz w:val="20"/>
    </w:rPr>
  </w:style>
  <w:style w:type="character" w:customStyle="1" w:styleId="CharacterStyle8">
    <w:name w:val="Character Style 8"/>
    <w:rsid w:val="009276FF"/>
    <w:rPr>
      <w:sz w:val="22"/>
      <w:szCs w:val="22"/>
    </w:rPr>
  </w:style>
  <w:style w:type="paragraph" w:customStyle="1" w:styleId="Style110">
    <w:name w:val="Style 11"/>
    <w:rsid w:val="009276FF"/>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9276FF"/>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9276FF"/>
    <w:rPr>
      <w:b/>
      <w:sz w:val="24"/>
    </w:rPr>
  </w:style>
  <w:style w:type="character" w:customStyle="1" w:styleId="CardText1CharChar">
    <w:name w:val="Card Text 1 Char Char"/>
    <w:rsid w:val="009276FF"/>
    <w:rPr>
      <w:rFonts w:ascii="Arial Narrow" w:hAnsi="Arial Narrow"/>
      <w:color w:val="000000"/>
      <w:sz w:val="22"/>
      <w:szCs w:val="22"/>
      <w:u w:val="single"/>
      <w:lang w:val="en-US" w:eastAsia="en-US" w:bidi="ar-SA"/>
    </w:rPr>
  </w:style>
  <w:style w:type="character" w:customStyle="1" w:styleId="CardText1Char1">
    <w:name w:val="Card Text 1 Char1"/>
    <w:rsid w:val="009276FF"/>
    <w:rPr>
      <w:rFonts w:ascii="Arial Narrow" w:hAnsi="Arial Narrow"/>
      <w:color w:val="000000"/>
      <w:sz w:val="22"/>
      <w:szCs w:val="22"/>
      <w:u w:val="single"/>
      <w:lang w:val="en-US" w:eastAsia="en-US" w:bidi="ar-SA"/>
    </w:rPr>
  </w:style>
  <w:style w:type="paragraph" w:customStyle="1" w:styleId="Style70">
    <w:name w:val="Style 7"/>
    <w:rsid w:val="009276FF"/>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9276FF"/>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9276FF"/>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9276FF"/>
  </w:style>
  <w:style w:type="paragraph" w:customStyle="1" w:styleId="Header1">
    <w:name w:val="Header1"/>
    <w:aliases w:val="Header Char Char,Header Char Char Char Char Char Char Char Cha,Char Char Char Cha"/>
    <w:basedOn w:val="Heading1"/>
    <w:next w:val="Heading1"/>
    <w:qFormat/>
    <w:rsid w:val="009276FF"/>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9276FF"/>
    <w:rPr>
      <w:b/>
      <w:bCs/>
      <w:color w:val="695B54"/>
    </w:rPr>
  </w:style>
  <w:style w:type="paragraph" w:customStyle="1" w:styleId="Heading11">
    <w:name w:val="Heading 11"/>
    <w:basedOn w:val="Normal"/>
    <w:next w:val="Normal"/>
    <w:rsid w:val="009276FF"/>
    <w:pPr>
      <w:keepNext/>
      <w:widowControl w:val="0"/>
      <w:suppressAutoHyphens/>
      <w:jc w:val="center"/>
    </w:pPr>
    <w:rPr>
      <w:rFonts w:eastAsia="Tahoma"/>
      <w:b/>
      <w:sz w:val="48"/>
      <w:szCs w:val="32"/>
      <w:u w:val="single"/>
    </w:rPr>
  </w:style>
  <w:style w:type="paragraph" w:customStyle="1" w:styleId="TextHeading">
    <w:name w:val="Text Heading"/>
    <w:basedOn w:val="Heading3"/>
    <w:rsid w:val="009276FF"/>
    <w:pPr>
      <w:keepLines w:val="0"/>
      <w:pageBreakBefore w:val="0"/>
      <w:spacing w:before="0"/>
      <w:jc w:val="left"/>
    </w:pPr>
    <w:rPr>
      <w:rFonts w:eastAsia="Times New Roman" w:cs="Arial"/>
      <w:bCs w:val="0"/>
      <w:sz w:val="22"/>
      <w:szCs w:val="26"/>
    </w:rPr>
  </w:style>
  <w:style w:type="character" w:customStyle="1" w:styleId="TextHeadingChar">
    <w:name w:val="Text Heading Char"/>
    <w:rsid w:val="009276FF"/>
    <w:rPr>
      <w:rFonts w:cs="Arial"/>
      <w:b/>
      <w:bCs/>
      <w:sz w:val="22"/>
      <w:szCs w:val="26"/>
      <w:u w:val="single"/>
      <w:lang w:val="en-US" w:eastAsia="en-US" w:bidi="ar-SA"/>
    </w:rPr>
  </w:style>
  <w:style w:type="character" w:customStyle="1" w:styleId="FootnoteCharacters">
    <w:name w:val="Footnote Characters"/>
    <w:rsid w:val="009276FF"/>
    <w:rPr>
      <w:vertAlign w:val="superscript"/>
    </w:rPr>
  </w:style>
  <w:style w:type="paragraph" w:customStyle="1" w:styleId="StyleHeading1BlockTitleHeading1Char1ALEXHeadingBrief-He2">
    <w:name w:val="Style Heading 1Block TitleHeading 1 Char1ALEXHeadingBrief - He...2"/>
    <w:basedOn w:val="Heading1"/>
    <w:autoRedefine/>
    <w:rsid w:val="009276FF"/>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9276FF"/>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9276FF"/>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9276FF"/>
    <w:rPr>
      <w:rFonts w:ascii="Arial" w:eastAsia="Times New Roman" w:hAnsi="Arial"/>
      <w:smallCaps/>
    </w:rPr>
  </w:style>
  <w:style w:type="paragraph" w:customStyle="1" w:styleId="DebateBody">
    <w:name w:val="Debate Body"/>
    <w:basedOn w:val="Normal"/>
    <w:qFormat/>
    <w:rsid w:val="009276FF"/>
    <w:rPr>
      <w:rFonts w:ascii="Cambria" w:eastAsia="Cambria" w:hAnsi="Cambria"/>
      <w:b/>
      <w:caps/>
      <w:sz w:val="24"/>
    </w:rPr>
  </w:style>
  <w:style w:type="paragraph" w:customStyle="1" w:styleId="StyleDebateBodyBefore12pt">
    <w:name w:val="Style Debate Body + Before:  12 pt"/>
    <w:basedOn w:val="Normal"/>
    <w:next w:val="Normal"/>
    <w:rsid w:val="009276FF"/>
    <w:pPr>
      <w:spacing w:before="240"/>
    </w:pPr>
    <w:rPr>
      <w:rFonts w:eastAsia="Times New Roman"/>
      <w:bCs/>
      <w:sz w:val="20"/>
      <w:szCs w:val="20"/>
    </w:rPr>
  </w:style>
  <w:style w:type="paragraph" w:customStyle="1" w:styleId="StyleDebateBodyBefore12pt1">
    <w:name w:val="Style Debate Body + Before:  12 pt1"/>
    <w:basedOn w:val="Normal"/>
    <w:rsid w:val="009276FF"/>
    <w:pPr>
      <w:spacing w:before="240"/>
    </w:pPr>
    <w:rPr>
      <w:rFonts w:eastAsia="Times New Roman"/>
      <w:bCs/>
      <w:sz w:val="20"/>
      <w:szCs w:val="20"/>
    </w:rPr>
  </w:style>
  <w:style w:type="character" w:customStyle="1" w:styleId="10ptnotbold">
    <w:name w:val="10ptnotbold"/>
    <w:rsid w:val="009276FF"/>
    <w:rPr>
      <w:sz w:val="20"/>
    </w:rPr>
  </w:style>
  <w:style w:type="paragraph" w:customStyle="1" w:styleId="PageNumber11">
    <w:name w:val="Page Number11"/>
    <w:basedOn w:val="Normal"/>
    <w:next w:val="Normal"/>
    <w:rsid w:val="009276FF"/>
    <w:rPr>
      <w:rFonts w:eastAsia="Times New Roman"/>
      <w:sz w:val="20"/>
    </w:rPr>
  </w:style>
  <w:style w:type="character" w:customStyle="1" w:styleId="Heading2CharCharCharCharCharCharCharCharCharCharCharCharCharChar1">
    <w:name w:val="Heading 2 Char Char Char Char Char Char Char Char Char Char Char Char Char Char1"/>
    <w:rsid w:val="009276FF"/>
    <w:rPr>
      <w:rFonts w:eastAsia="SimSun" w:cs="Arial"/>
      <w:b/>
      <w:bCs/>
      <w:iCs/>
      <w:sz w:val="24"/>
      <w:szCs w:val="28"/>
      <w:lang w:val="en-US" w:eastAsia="zh-CN" w:bidi="ar-SA"/>
    </w:rPr>
  </w:style>
  <w:style w:type="character" w:customStyle="1" w:styleId="Char31">
    <w:name w:val="Char31"/>
    <w:rsid w:val="009276FF"/>
    <w:rPr>
      <w:rFonts w:cs="Arial"/>
      <w:bCs/>
      <w:u w:val="thick"/>
      <w:lang w:val="en-US" w:eastAsia="en-US" w:bidi="ar-SA"/>
    </w:rPr>
  </w:style>
  <w:style w:type="paragraph" w:customStyle="1" w:styleId="StyleHeading1Centered">
    <w:name w:val="Style Heading 1 + Centered"/>
    <w:basedOn w:val="Heading1"/>
    <w:rsid w:val="009276F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9276F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9276F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9276FF"/>
    <w:pPr>
      <w:spacing w:before="120"/>
    </w:pPr>
    <w:rPr>
      <w:rFonts w:eastAsia="Times New Roman"/>
      <w:sz w:val="20"/>
    </w:rPr>
  </w:style>
  <w:style w:type="character" w:customStyle="1" w:styleId="underliningChar0">
    <w:name w:val="underlining Char"/>
    <w:rsid w:val="009276FF"/>
    <w:rPr>
      <w:b/>
      <w:szCs w:val="24"/>
      <w:u w:val="single"/>
      <w:lang w:val="en-US" w:eastAsia="en-US" w:bidi="ar-SA"/>
    </w:rPr>
  </w:style>
  <w:style w:type="character" w:customStyle="1" w:styleId="notreadChar">
    <w:name w:val="not read Char"/>
    <w:rsid w:val="009276FF"/>
    <w:rPr>
      <w:sz w:val="18"/>
      <w:szCs w:val="24"/>
      <w:lang w:val="en-US" w:eastAsia="en-US" w:bidi="ar-SA"/>
    </w:rPr>
  </w:style>
  <w:style w:type="paragraph" w:customStyle="1" w:styleId="StyleStrong10ptNotBold">
    <w:name w:val="Style Strong + 10 pt Not Bold"/>
    <w:basedOn w:val="Normal"/>
    <w:autoRedefine/>
    <w:rsid w:val="009276FF"/>
    <w:pPr>
      <w:ind w:left="720" w:hanging="360"/>
    </w:pPr>
    <w:rPr>
      <w:rFonts w:eastAsia="Times New Roman"/>
      <w:sz w:val="26"/>
      <w:szCs w:val="26"/>
    </w:rPr>
  </w:style>
  <w:style w:type="character" w:customStyle="1" w:styleId="prbodytext1">
    <w:name w:val="pr_bodytext1"/>
    <w:rsid w:val="009276FF"/>
    <w:rPr>
      <w:rFonts w:ascii="Arial" w:hAnsi="Arial" w:cs="Arial" w:hint="default"/>
      <w:sz w:val="20"/>
      <w:szCs w:val="20"/>
    </w:rPr>
  </w:style>
  <w:style w:type="character" w:customStyle="1" w:styleId="smallCharChar">
    <w:name w:val="small Char Char"/>
    <w:rsid w:val="009276FF"/>
    <w:rPr>
      <w:rFonts w:ascii="Times New Roman" w:eastAsia="Times New Roman" w:hAnsi="Times New Roman" w:cs="Times New Roman"/>
      <w:sz w:val="12"/>
      <w:szCs w:val="16"/>
    </w:rPr>
  </w:style>
  <w:style w:type="character" w:customStyle="1" w:styleId="Undlerine">
    <w:name w:val="Undlerine"/>
    <w:qFormat/>
    <w:rsid w:val="009276FF"/>
    <w:rPr>
      <w:rFonts w:ascii="Times New Roman" w:hAnsi="Times New Roman"/>
      <w:w w:val="110"/>
      <w:sz w:val="20"/>
      <w:szCs w:val="20"/>
      <w:u w:val="single"/>
      <w:bdr w:val="none" w:sz="0" w:space="0" w:color="auto"/>
      <w:lang w:bidi="he-IL"/>
    </w:rPr>
  </w:style>
  <w:style w:type="character" w:customStyle="1" w:styleId="Aunderline1">
    <w:name w:val="Aunderline"/>
    <w:qFormat/>
    <w:rsid w:val="009276FF"/>
    <w:rPr>
      <w:rFonts w:ascii="Times New Roman" w:hAnsi="Times New Roman"/>
      <w:sz w:val="20"/>
      <w:u w:val="single"/>
    </w:rPr>
  </w:style>
  <w:style w:type="paragraph" w:customStyle="1" w:styleId="NormalUnderline0">
    <w:name w:val="Normal + Underline"/>
    <w:basedOn w:val="Normal"/>
    <w:link w:val="NormalUnderlineChar0"/>
    <w:rsid w:val="009276FF"/>
    <w:pPr>
      <w:ind w:left="720"/>
    </w:pPr>
    <w:rPr>
      <w:rFonts w:eastAsia="Times New Roman"/>
      <w:b/>
      <w:sz w:val="20"/>
      <w:u w:val="single"/>
      <w:lang w:val="x-none" w:eastAsia="x-none"/>
    </w:rPr>
  </w:style>
  <w:style w:type="character" w:customStyle="1" w:styleId="NormalUnderlineChar0">
    <w:name w:val="Normal + Underline Char"/>
    <w:link w:val="NormalUnderline0"/>
    <w:rsid w:val="009276FF"/>
    <w:rPr>
      <w:rFonts w:ascii="Calibri" w:eastAsia="Times New Roman" w:hAnsi="Calibri"/>
      <w:b/>
      <w:sz w:val="20"/>
      <w:u w:val="single"/>
      <w:lang w:val="x-none" w:eastAsia="x-none"/>
    </w:rPr>
  </w:style>
  <w:style w:type="character" w:customStyle="1" w:styleId="Boxes">
    <w:name w:val="Boxes"/>
    <w:qFormat/>
    <w:rsid w:val="009276FF"/>
    <w:rPr>
      <w:rFonts w:ascii="Times New Roman" w:hAnsi="Times New Roman"/>
      <w:sz w:val="20"/>
      <w:u w:val="single"/>
      <w:bdr w:val="single" w:sz="4" w:space="0" w:color="auto"/>
    </w:rPr>
  </w:style>
  <w:style w:type="character" w:customStyle="1" w:styleId="tim">
    <w:name w:val="tim"/>
    <w:qFormat/>
    <w:rsid w:val="009276FF"/>
    <w:rPr>
      <w:rFonts w:ascii="Times New Roman" w:hAnsi="Times New Roman"/>
      <w:sz w:val="20"/>
      <w:u w:val="single"/>
    </w:rPr>
  </w:style>
  <w:style w:type="character" w:customStyle="1" w:styleId="hl">
    <w:name w:val="hl"/>
    <w:basedOn w:val="DefaultParagraphFont"/>
    <w:rsid w:val="009276FF"/>
  </w:style>
  <w:style w:type="character" w:customStyle="1" w:styleId="clock1">
    <w:name w:val="clock1"/>
    <w:rsid w:val="009276FF"/>
    <w:rPr>
      <w:color w:val="B51B1B"/>
    </w:rPr>
  </w:style>
  <w:style w:type="character" w:customStyle="1" w:styleId="smallChar10">
    <w:name w:val="small Char1"/>
    <w:rsid w:val="009276FF"/>
    <w:rPr>
      <w:sz w:val="12"/>
      <w:szCs w:val="16"/>
      <w:lang w:val="en-US" w:eastAsia="en-US" w:bidi="ar-SA"/>
    </w:rPr>
  </w:style>
  <w:style w:type="character" w:customStyle="1" w:styleId="SmallCardsCharChar">
    <w:name w:val="Small Cards Char Char"/>
    <w:rsid w:val="009276FF"/>
    <w:rPr>
      <w:sz w:val="14"/>
      <w:szCs w:val="24"/>
      <w:lang w:val="en-US" w:eastAsia="en-US" w:bidi="ar-SA"/>
    </w:rPr>
  </w:style>
  <w:style w:type="paragraph" w:customStyle="1" w:styleId="NormalCards">
    <w:name w:val="Normal Cards"/>
    <w:basedOn w:val="Normal"/>
    <w:rsid w:val="009276FF"/>
    <w:pPr>
      <w:ind w:left="288"/>
    </w:pPr>
    <w:rPr>
      <w:rFonts w:eastAsia="Times New Roman"/>
      <w:sz w:val="20"/>
    </w:rPr>
  </w:style>
  <w:style w:type="character" w:customStyle="1" w:styleId="iniciales">
    <w:name w:val="iniciales"/>
    <w:basedOn w:val="DefaultParagraphFont"/>
    <w:rsid w:val="009276FF"/>
  </w:style>
  <w:style w:type="character" w:customStyle="1" w:styleId="Style10ptBoldUnderline">
    <w:name w:val="Style 10 pt Bold Underline"/>
    <w:rsid w:val="009276FF"/>
    <w:rPr>
      <w:b/>
      <w:bCs/>
      <w:sz w:val="20"/>
      <w:u w:val="single"/>
    </w:rPr>
  </w:style>
  <w:style w:type="paragraph" w:customStyle="1" w:styleId="outdent">
    <w:name w:val="outdent"/>
    <w:basedOn w:val="Normal"/>
    <w:rsid w:val="009276FF"/>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9276FF"/>
    <w:pPr>
      <w:spacing w:before="100" w:beforeAutospacing="1" w:after="100" w:afterAutospacing="1"/>
    </w:pPr>
    <w:rPr>
      <w:rFonts w:eastAsia="Times New Roman"/>
      <w:sz w:val="24"/>
    </w:rPr>
  </w:style>
  <w:style w:type="paragraph" w:customStyle="1" w:styleId="separator">
    <w:name w:val="separator"/>
    <w:basedOn w:val="Normal"/>
    <w:rsid w:val="009276FF"/>
    <w:pPr>
      <w:spacing w:before="100" w:beforeAutospacing="1" w:after="100" w:afterAutospacing="1"/>
    </w:pPr>
    <w:rPr>
      <w:rFonts w:eastAsia="Times New Roman"/>
      <w:sz w:val="24"/>
    </w:rPr>
  </w:style>
  <w:style w:type="paragraph" w:customStyle="1" w:styleId="bulletfollow">
    <w:name w:val="bulletfollow"/>
    <w:basedOn w:val="Normal"/>
    <w:rsid w:val="009276FF"/>
    <w:pPr>
      <w:spacing w:before="100" w:beforeAutospacing="1" w:after="100" w:afterAutospacing="1"/>
    </w:pPr>
    <w:rPr>
      <w:rFonts w:eastAsia="Times New Roman"/>
      <w:sz w:val="24"/>
    </w:rPr>
  </w:style>
  <w:style w:type="paragraph" w:customStyle="1" w:styleId="bulleted">
    <w:name w:val="bulleted"/>
    <w:basedOn w:val="Normal"/>
    <w:rsid w:val="009276FF"/>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9276FF"/>
    <w:rPr>
      <w:rFonts w:ascii="Times New Roman" w:eastAsia="Times New Roman" w:hAnsi="Times New Roman" w:cs="Times New Roman"/>
      <w:strike/>
      <w:sz w:val="20"/>
      <w:szCs w:val="20"/>
    </w:rPr>
  </w:style>
  <w:style w:type="character" w:customStyle="1" w:styleId="StrikethroughChar">
    <w:name w:val="Strikethrough Char"/>
    <w:link w:val="Strikethrough0"/>
    <w:rsid w:val="009276FF"/>
    <w:rPr>
      <w:rFonts w:ascii="Times New Roman" w:eastAsia="Times New Roman" w:hAnsi="Times New Roman" w:cs="Times New Roman"/>
      <w:strike/>
      <w:sz w:val="20"/>
      <w:szCs w:val="20"/>
    </w:rPr>
  </w:style>
  <w:style w:type="character" w:customStyle="1" w:styleId="UnderlineCardsCharChar">
    <w:name w:val="Underline Cards Char Char"/>
    <w:rsid w:val="009276FF"/>
    <w:rPr>
      <w:rFonts w:eastAsia="SimSun"/>
      <w:szCs w:val="24"/>
      <w:u w:val="thick"/>
      <w:lang w:val="en-US" w:eastAsia="en-US" w:bidi="ar-SA"/>
    </w:rPr>
  </w:style>
  <w:style w:type="character" w:customStyle="1" w:styleId="head">
    <w:name w:val="head"/>
    <w:basedOn w:val="DefaultParagraphFont"/>
    <w:rsid w:val="009276FF"/>
  </w:style>
  <w:style w:type="paragraph" w:customStyle="1" w:styleId="authorgroup">
    <w:name w:val="authorgroup"/>
    <w:basedOn w:val="Normal"/>
    <w:rsid w:val="009276FF"/>
    <w:pPr>
      <w:spacing w:before="100" w:beforeAutospacing="1" w:after="100" w:afterAutospacing="1"/>
    </w:pPr>
    <w:rPr>
      <w:rFonts w:eastAsia="Calibri"/>
      <w:sz w:val="24"/>
    </w:rPr>
  </w:style>
  <w:style w:type="paragraph" w:customStyle="1" w:styleId="affiliation1">
    <w:name w:val="affiliation1"/>
    <w:basedOn w:val="Normal"/>
    <w:rsid w:val="009276FF"/>
    <w:pPr>
      <w:spacing w:before="100" w:beforeAutospacing="1" w:after="100" w:afterAutospacing="1"/>
    </w:pPr>
    <w:rPr>
      <w:rFonts w:eastAsia="Calibri"/>
      <w:sz w:val="24"/>
    </w:rPr>
  </w:style>
  <w:style w:type="paragraph" w:customStyle="1" w:styleId="norm">
    <w:name w:val="norm"/>
    <w:basedOn w:val="Normal"/>
    <w:rsid w:val="009276FF"/>
    <w:pPr>
      <w:spacing w:before="100" w:beforeAutospacing="1" w:after="100" w:afterAutospacing="1"/>
    </w:pPr>
    <w:rPr>
      <w:rFonts w:eastAsia="Calibri"/>
      <w:sz w:val="24"/>
    </w:rPr>
  </w:style>
  <w:style w:type="character" w:customStyle="1" w:styleId="smallcapitals">
    <w:name w:val="smallcapitals"/>
    <w:basedOn w:val="DefaultParagraphFont"/>
    <w:rsid w:val="009276FF"/>
  </w:style>
  <w:style w:type="character" w:customStyle="1" w:styleId="number0">
    <w:name w:val="number"/>
    <w:basedOn w:val="DefaultParagraphFont"/>
    <w:rsid w:val="009276FF"/>
  </w:style>
  <w:style w:type="character" w:customStyle="1" w:styleId="swauthor">
    <w:name w:val="sw_author"/>
    <w:rsid w:val="009276FF"/>
  </w:style>
  <w:style w:type="character" w:customStyle="1" w:styleId="articlebody1">
    <w:name w:val="articlebody1"/>
    <w:rsid w:val="009276FF"/>
  </w:style>
  <w:style w:type="character" w:customStyle="1" w:styleId="small1">
    <w:name w:val="small1"/>
    <w:rsid w:val="009276FF"/>
  </w:style>
  <w:style w:type="paragraph" w:customStyle="1" w:styleId="AuthorDate2">
    <w:name w:val="Author/Date"/>
    <w:basedOn w:val="Normal"/>
    <w:link w:val="AuthorDateChar1"/>
    <w:rsid w:val="009276FF"/>
    <w:rPr>
      <w:rFonts w:eastAsia="Times New Roman"/>
      <w:b/>
      <w:sz w:val="24"/>
      <w:u w:val="single"/>
    </w:rPr>
  </w:style>
  <w:style w:type="character" w:customStyle="1" w:styleId="AuthorDateChar1">
    <w:name w:val="Author/Date Char1"/>
    <w:link w:val="AuthorDate2"/>
    <w:rsid w:val="009276FF"/>
    <w:rPr>
      <w:rFonts w:ascii="Calibri" w:eastAsia="Times New Roman" w:hAnsi="Calibri"/>
      <w:b/>
      <w:u w:val="single"/>
    </w:rPr>
  </w:style>
  <w:style w:type="character" w:customStyle="1" w:styleId="Shortcite">
    <w:name w:val="Shortcite"/>
    <w:basedOn w:val="DefaultParagraphFont"/>
    <w:rsid w:val="009276FF"/>
    <w:rPr>
      <w:rFonts w:ascii="Times New Roman" w:hAnsi="Times New Roman"/>
      <w:b/>
      <w:bCs/>
      <w:sz w:val="20"/>
    </w:rPr>
  </w:style>
  <w:style w:type="character" w:customStyle="1" w:styleId="Longcite">
    <w:name w:val="Longcite"/>
    <w:basedOn w:val="DefaultParagraphFont"/>
    <w:rsid w:val="009276FF"/>
    <w:rPr>
      <w:sz w:val="16"/>
    </w:rPr>
  </w:style>
  <w:style w:type="paragraph" w:customStyle="1" w:styleId="analytic0">
    <w:name w:val="analytic"/>
    <w:basedOn w:val="Normal"/>
    <w:link w:val="analyticChar0"/>
    <w:uiPriority w:val="4"/>
    <w:qFormat/>
    <w:rsid w:val="009276FF"/>
    <w:pPr>
      <w:spacing w:before="120"/>
    </w:pPr>
    <w:rPr>
      <w:rFonts w:ascii="Arial" w:hAnsi="Arial"/>
      <w:b/>
      <w:sz w:val="20"/>
    </w:rPr>
  </w:style>
  <w:style w:type="character" w:customStyle="1" w:styleId="analyticChar0">
    <w:name w:val="analytic Char"/>
    <w:basedOn w:val="DefaultParagraphFont"/>
    <w:link w:val="analytic0"/>
    <w:uiPriority w:val="4"/>
    <w:rsid w:val="009276FF"/>
    <w:rPr>
      <w:rFonts w:ascii="Arial" w:hAnsi="Arial"/>
      <w:b/>
      <w:sz w:val="20"/>
    </w:rPr>
  </w:style>
  <w:style w:type="character" w:customStyle="1" w:styleId="Normal30">
    <w:name w:val="Normal3"/>
    <w:basedOn w:val="DefaultParagraphFont"/>
    <w:rsid w:val="009276FF"/>
  </w:style>
  <w:style w:type="paragraph" w:customStyle="1" w:styleId="PageNumber8">
    <w:name w:val="Page Number8"/>
    <w:basedOn w:val="Normal"/>
    <w:next w:val="Normal"/>
    <w:rsid w:val="009276FF"/>
    <w:pPr>
      <w:spacing w:after="0" w:line="240" w:lineRule="auto"/>
    </w:pPr>
    <w:rPr>
      <w:rFonts w:ascii="Times New Roman" w:eastAsia="Times New Roman" w:hAnsi="Times New Roman"/>
      <w:sz w:val="20"/>
    </w:rPr>
  </w:style>
  <w:style w:type="paragraph" w:customStyle="1" w:styleId="Header2">
    <w:name w:val="Header2"/>
    <w:basedOn w:val="Heading1"/>
    <w:next w:val="Heading1"/>
    <w:rsid w:val="009276FF"/>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9276FF"/>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9276FF"/>
    <w:rPr>
      <w:rFonts w:cs="New Baskerville"/>
      <w:color w:val="000000"/>
    </w:rPr>
  </w:style>
  <w:style w:type="character" w:customStyle="1" w:styleId="postauthor">
    <w:name w:val="postauthor"/>
    <w:basedOn w:val="DefaultParagraphFont"/>
    <w:rsid w:val="009276FF"/>
  </w:style>
  <w:style w:type="paragraph" w:customStyle="1" w:styleId="notes-source-hasnotes">
    <w:name w:val="notes-source-hasnotes"/>
    <w:basedOn w:val="Normal"/>
    <w:rsid w:val="009276FF"/>
    <w:pPr>
      <w:spacing w:before="100" w:beforeAutospacing="1" w:after="100" w:afterAutospacing="1"/>
    </w:pPr>
    <w:rPr>
      <w:rFonts w:ascii="Times" w:hAnsi="Times"/>
      <w:sz w:val="20"/>
      <w:szCs w:val="20"/>
    </w:rPr>
  </w:style>
  <w:style w:type="character" w:customStyle="1" w:styleId="span">
    <w:name w:val="span"/>
    <w:basedOn w:val="DefaultParagraphFont"/>
    <w:rsid w:val="009276FF"/>
  </w:style>
  <w:style w:type="character" w:customStyle="1" w:styleId="maintitle">
    <w:name w:val="maintitle"/>
    <w:basedOn w:val="DefaultParagraphFont"/>
    <w:rsid w:val="009276FF"/>
  </w:style>
  <w:style w:type="character" w:customStyle="1" w:styleId="thirdparty-logo">
    <w:name w:val="thirdparty-logo"/>
    <w:basedOn w:val="DefaultParagraphFont"/>
    <w:rsid w:val="009276FF"/>
  </w:style>
  <w:style w:type="paragraph" w:customStyle="1" w:styleId="articlemeta">
    <w:name w:val="articlemeta"/>
    <w:basedOn w:val="Normal"/>
    <w:rsid w:val="009276FF"/>
    <w:pPr>
      <w:spacing w:before="100" w:beforeAutospacing="1" w:after="100" w:afterAutospacing="1"/>
    </w:pPr>
    <w:rPr>
      <w:rFonts w:ascii="Times" w:hAnsi="Times"/>
      <w:sz w:val="20"/>
      <w:szCs w:val="20"/>
    </w:rPr>
  </w:style>
  <w:style w:type="character" w:customStyle="1" w:styleId="vcard">
    <w:name w:val="vcard"/>
    <w:basedOn w:val="DefaultParagraphFont"/>
    <w:rsid w:val="009276FF"/>
  </w:style>
  <w:style w:type="character" w:customStyle="1" w:styleId="print-footnote">
    <w:name w:val="print-footnote"/>
    <w:basedOn w:val="DefaultParagraphFont"/>
    <w:rsid w:val="009276FF"/>
  </w:style>
  <w:style w:type="character" w:customStyle="1" w:styleId="datestring">
    <w:name w:val="datestring"/>
    <w:basedOn w:val="DefaultParagraphFont"/>
    <w:rsid w:val="009276FF"/>
  </w:style>
  <w:style w:type="paragraph" w:customStyle="1" w:styleId="left">
    <w:name w:val="left"/>
    <w:basedOn w:val="Normal"/>
    <w:rsid w:val="009276FF"/>
    <w:pPr>
      <w:spacing w:before="100" w:beforeAutospacing="1" w:after="100" w:afterAutospacing="1"/>
    </w:pPr>
    <w:rPr>
      <w:rFonts w:ascii="Times" w:hAnsi="Times"/>
      <w:sz w:val="20"/>
      <w:szCs w:val="20"/>
    </w:rPr>
  </w:style>
  <w:style w:type="paragraph" w:customStyle="1" w:styleId="right">
    <w:name w:val="right"/>
    <w:basedOn w:val="Normal"/>
    <w:rsid w:val="009276FF"/>
    <w:pPr>
      <w:spacing w:before="100" w:beforeAutospacing="1" w:after="100" w:afterAutospacing="1"/>
    </w:pPr>
    <w:rPr>
      <w:rFonts w:ascii="Times" w:hAnsi="Times"/>
      <w:sz w:val="20"/>
      <w:szCs w:val="20"/>
    </w:rPr>
  </w:style>
  <w:style w:type="character" w:customStyle="1" w:styleId="gptad">
    <w:name w:val="gptad"/>
    <w:basedOn w:val="DefaultParagraphFont"/>
    <w:rsid w:val="009276FF"/>
  </w:style>
  <w:style w:type="paragraph" w:customStyle="1" w:styleId="creditpostedmodified">
    <w:name w:val="credit_posted_modified"/>
    <w:basedOn w:val="Normal"/>
    <w:rsid w:val="009276FF"/>
    <w:pPr>
      <w:spacing w:before="100" w:beforeAutospacing="1" w:after="100" w:afterAutospacing="1"/>
    </w:pPr>
    <w:rPr>
      <w:rFonts w:ascii="Times" w:hAnsi="Times"/>
      <w:sz w:val="20"/>
      <w:szCs w:val="20"/>
    </w:rPr>
  </w:style>
  <w:style w:type="character" w:customStyle="1" w:styleId="creditline">
    <w:name w:val="creditline"/>
    <w:basedOn w:val="DefaultParagraphFont"/>
    <w:rsid w:val="009276FF"/>
  </w:style>
  <w:style w:type="character" w:customStyle="1" w:styleId="grd">
    <w:name w:val="grd"/>
    <w:basedOn w:val="DefaultParagraphFont"/>
    <w:rsid w:val="009276FF"/>
  </w:style>
  <w:style w:type="paragraph" w:customStyle="1" w:styleId="hs-text-container">
    <w:name w:val="hs-text-container"/>
    <w:basedOn w:val="Normal"/>
    <w:rsid w:val="009276FF"/>
    <w:pPr>
      <w:spacing w:before="100" w:beforeAutospacing="1" w:after="100" w:afterAutospacing="1"/>
    </w:pPr>
    <w:rPr>
      <w:rFonts w:ascii="Times" w:hAnsi="Times"/>
      <w:sz w:val="20"/>
      <w:szCs w:val="20"/>
    </w:rPr>
  </w:style>
  <w:style w:type="character" w:customStyle="1" w:styleId="created">
    <w:name w:val="created"/>
    <w:basedOn w:val="DefaultParagraphFont"/>
    <w:rsid w:val="009276FF"/>
  </w:style>
  <w:style w:type="character" w:customStyle="1" w:styleId="changed">
    <w:name w:val="changed"/>
    <w:basedOn w:val="DefaultParagraphFont"/>
    <w:rsid w:val="009276FF"/>
  </w:style>
  <w:style w:type="character" w:customStyle="1" w:styleId="article-author-name">
    <w:name w:val="article-author-name"/>
    <w:basedOn w:val="DefaultParagraphFont"/>
    <w:rsid w:val="009276FF"/>
  </w:style>
  <w:style w:type="character" w:customStyle="1" w:styleId="bioexcerpt">
    <w:name w:val="bio_excerpt"/>
    <w:basedOn w:val="DefaultParagraphFont"/>
    <w:rsid w:val="009276FF"/>
  </w:style>
  <w:style w:type="character" w:customStyle="1" w:styleId="commentcount">
    <w:name w:val="comment_count"/>
    <w:basedOn w:val="DefaultParagraphFont"/>
    <w:rsid w:val="009276FF"/>
  </w:style>
  <w:style w:type="character" w:customStyle="1" w:styleId="searchtermshighlighted">
    <w:name w:val="searchtermshighlighted"/>
    <w:basedOn w:val="DefaultParagraphFont"/>
    <w:rsid w:val="009276FF"/>
  </w:style>
  <w:style w:type="character" w:customStyle="1" w:styleId="contributornametrigger">
    <w:name w:val="contributornametrigger"/>
    <w:basedOn w:val="DefaultParagraphFont"/>
    <w:rsid w:val="009276FF"/>
  </w:style>
  <w:style w:type="character" w:customStyle="1" w:styleId="bylinepipe">
    <w:name w:val="bylinepipe"/>
    <w:basedOn w:val="DefaultParagraphFont"/>
    <w:rsid w:val="009276FF"/>
  </w:style>
  <w:style w:type="character" w:customStyle="1" w:styleId="lucenesearchresulturlb">
    <w:name w:val="lucene_search_result_url_b"/>
    <w:basedOn w:val="DefaultParagraphFont"/>
    <w:rsid w:val="009276FF"/>
  </w:style>
  <w:style w:type="character" w:customStyle="1" w:styleId="faculty-title">
    <w:name w:val="faculty-title"/>
    <w:basedOn w:val="DefaultParagraphFont"/>
    <w:rsid w:val="009276FF"/>
  </w:style>
  <w:style w:type="character" w:customStyle="1" w:styleId="count">
    <w:name w:val="count"/>
    <w:basedOn w:val="DefaultParagraphFont"/>
    <w:rsid w:val="009276FF"/>
  </w:style>
  <w:style w:type="character" w:customStyle="1" w:styleId="volume">
    <w:name w:val="volume"/>
    <w:basedOn w:val="DefaultParagraphFont"/>
    <w:rsid w:val="009276FF"/>
  </w:style>
  <w:style w:type="character" w:customStyle="1" w:styleId="issue">
    <w:name w:val="issue"/>
    <w:basedOn w:val="DefaultParagraphFont"/>
    <w:rsid w:val="009276FF"/>
  </w:style>
  <w:style w:type="character" w:customStyle="1" w:styleId="pages">
    <w:name w:val="pages"/>
    <w:basedOn w:val="DefaultParagraphFont"/>
    <w:rsid w:val="009276FF"/>
  </w:style>
  <w:style w:type="character" w:customStyle="1" w:styleId="person">
    <w:name w:val="person"/>
    <w:basedOn w:val="DefaultParagraphFont"/>
    <w:rsid w:val="009276FF"/>
  </w:style>
  <w:style w:type="character" w:customStyle="1" w:styleId="corresponding">
    <w:name w:val="corresponding"/>
    <w:basedOn w:val="DefaultParagraphFont"/>
    <w:rsid w:val="009276FF"/>
  </w:style>
  <w:style w:type="paragraph" w:customStyle="1" w:styleId="entry-meta">
    <w:name w:val="entry-meta"/>
    <w:basedOn w:val="Normal"/>
    <w:rsid w:val="009276FF"/>
    <w:pPr>
      <w:spacing w:before="100" w:beforeAutospacing="1" w:after="100" w:afterAutospacing="1"/>
    </w:pPr>
    <w:rPr>
      <w:rFonts w:ascii="Times" w:hAnsi="Times"/>
      <w:sz w:val="20"/>
      <w:szCs w:val="20"/>
    </w:rPr>
  </w:style>
  <w:style w:type="character" w:customStyle="1" w:styleId="post-time">
    <w:name w:val="post-time"/>
    <w:basedOn w:val="DefaultParagraphFont"/>
    <w:rsid w:val="009276FF"/>
  </w:style>
  <w:style w:type="character" w:customStyle="1" w:styleId="post-category">
    <w:name w:val="post-category"/>
    <w:basedOn w:val="DefaultParagraphFont"/>
    <w:rsid w:val="009276FF"/>
  </w:style>
  <w:style w:type="character" w:customStyle="1" w:styleId="post-author">
    <w:name w:val="post-author"/>
    <w:basedOn w:val="DefaultParagraphFont"/>
    <w:rsid w:val="009276FF"/>
  </w:style>
  <w:style w:type="character" w:customStyle="1" w:styleId="A10">
    <w:name w:val="A10"/>
    <w:uiPriority w:val="99"/>
    <w:rsid w:val="009276FF"/>
    <w:rPr>
      <w:rFonts w:cs="Trebuchet MS"/>
      <w:color w:val="000000"/>
      <w:sz w:val="11"/>
      <w:szCs w:val="11"/>
    </w:rPr>
  </w:style>
  <w:style w:type="paragraph" w:customStyle="1" w:styleId="Pa10">
    <w:name w:val="Pa10"/>
    <w:basedOn w:val="Default"/>
    <w:next w:val="Default"/>
    <w:uiPriority w:val="99"/>
    <w:rsid w:val="009276FF"/>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9276FF"/>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9276FF"/>
  </w:style>
  <w:style w:type="paragraph" w:customStyle="1" w:styleId="aff">
    <w:name w:val="aff"/>
    <w:basedOn w:val="Normal"/>
    <w:rsid w:val="009276FF"/>
    <w:pPr>
      <w:spacing w:before="100" w:beforeAutospacing="1" w:after="100" w:afterAutospacing="1"/>
    </w:pPr>
    <w:rPr>
      <w:rFonts w:ascii="Times" w:hAnsi="Times"/>
      <w:sz w:val="20"/>
      <w:szCs w:val="20"/>
    </w:rPr>
  </w:style>
  <w:style w:type="character" w:customStyle="1" w:styleId="entry-author">
    <w:name w:val="entry-author"/>
    <w:basedOn w:val="DefaultParagraphFont"/>
    <w:rsid w:val="009276FF"/>
  </w:style>
  <w:style w:type="character" w:customStyle="1" w:styleId="entry-author-name">
    <w:name w:val="entry-author-name"/>
    <w:basedOn w:val="DefaultParagraphFont"/>
    <w:rsid w:val="009276FF"/>
  </w:style>
  <w:style w:type="character" w:customStyle="1" w:styleId="contrib-degrees">
    <w:name w:val="contrib-degrees"/>
    <w:basedOn w:val="DefaultParagraphFont"/>
    <w:rsid w:val="009276FF"/>
  </w:style>
  <w:style w:type="character" w:customStyle="1" w:styleId="contrib-on-behalf-of">
    <w:name w:val="contrib-on-behalf-of"/>
    <w:basedOn w:val="DefaultParagraphFont"/>
    <w:rsid w:val="009276FF"/>
  </w:style>
  <w:style w:type="character" w:customStyle="1" w:styleId="pubtime">
    <w:name w:val="pubtime"/>
    <w:basedOn w:val="DefaultParagraphFont"/>
    <w:rsid w:val="009276FF"/>
  </w:style>
  <w:style w:type="character" w:customStyle="1" w:styleId="fbcommentscount">
    <w:name w:val="fb_comments_count"/>
    <w:basedOn w:val="DefaultParagraphFont"/>
    <w:rsid w:val="009276FF"/>
  </w:style>
  <w:style w:type="character" w:customStyle="1" w:styleId="stsharethiscustom">
    <w:name w:val="st_sharethis_custom"/>
    <w:basedOn w:val="DefaultParagraphFont"/>
    <w:rsid w:val="009276FF"/>
  </w:style>
  <w:style w:type="paragraph" w:customStyle="1" w:styleId="permalinkable">
    <w:name w:val="permalinkable"/>
    <w:basedOn w:val="Normal"/>
    <w:rsid w:val="009276FF"/>
    <w:pPr>
      <w:spacing w:before="100" w:beforeAutospacing="1" w:after="100" w:afterAutospacing="1"/>
    </w:pPr>
    <w:rPr>
      <w:rFonts w:ascii="Times" w:hAnsi="Times"/>
      <w:sz w:val="20"/>
      <w:szCs w:val="20"/>
    </w:rPr>
  </w:style>
  <w:style w:type="character" w:customStyle="1" w:styleId="post-date">
    <w:name w:val="post-date"/>
    <w:basedOn w:val="DefaultParagraphFont"/>
    <w:rsid w:val="009276FF"/>
  </w:style>
  <w:style w:type="character" w:customStyle="1" w:styleId="link-external">
    <w:name w:val="link-external"/>
    <w:basedOn w:val="DefaultParagraphFont"/>
    <w:rsid w:val="009276FF"/>
  </w:style>
  <w:style w:type="character" w:customStyle="1" w:styleId="articleauthor0">
    <w:name w:val="article_author"/>
    <w:basedOn w:val="DefaultParagraphFont"/>
    <w:rsid w:val="009276FF"/>
  </w:style>
  <w:style w:type="character" w:customStyle="1" w:styleId="articleissue">
    <w:name w:val="article_issue"/>
    <w:basedOn w:val="DefaultParagraphFont"/>
    <w:rsid w:val="009276FF"/>
  </w:style>
  <w:style w:type="character" w:customStyle="1" w:styleId="a-size-large">
    <w:name w:val="a-size-large"/>
    <w:basedOn w:val="DefaultParagraphFont"/>
    <w:rsid w:val="009276FF"/>
  </w:style>
  <w:style w:type="character" w:customStyle="1" w:styleId="a-size-medium">
    <w:name w:val="a-size-medium"/>
    <w:basedOn w:val="DefaultParagraphFont"/>
    <w:rsid w:val="009276FF"/>
  </w:style>
  <w:style w:type="character" w:customStyle="1" w:styleId="contribution">
    <w:name w:val="contribution"/>
    <w:basedOn w:val="DefaultParagraphFont"/>
    <w:rsid w:val="009276FF"/>
  </w:style>
  <w:style w:type="character" w:customStyle="1" w:styleId="a-color-secondary">
    <w:name w:val="a-color-secondary"/>
    <w:basedOn w:val="DefaultParagraphFont"/>
    <w:rsid w:val="009276FF"/>
  </w:style>
  <w:style w:type="paragraph" w:customStyle="1" w:styleId="sbyline">
    <w:name w:val="sbyline"/>
    <w:basedOn w:val="Normal"/>
    <w:rsid w:val="009276FF"/>
    <w:pPr>
      <w:spacing w:before="100" w:beforeAutospacing="1" w:after="100" w:afterAutospacing="1"/>
    </w:pPr>
    <w:rPr>
      <w:rFonts w:ascii="Times" w:hAnsi="Times"/>
      <w:sz w:val="20"/>
      <w:szCs w:val="20"/>
    </w:rPr>
  </w:style>
  <w:style w:type="character" w:customStyle="1" w:styleId="ui-author">
    <w:name w:val="ui-author"/>
    <w:basedOn w:val="DefaultParagraphFont"/>
    <w:rsid w:val="009276FF"/>
  </w:style>
  <w:style w:type="character" w:customStyle="1" w:styleId="ui-staffline">
    <w:name w:val="ui-staffline"/>
    <w:basedOn w:val="DefaultParagraphFont"/>
    <w:rsid w:val="009276FF"/>
  </w:style>
  <w:style w:type="paragraph" w:customStyle="1" w:styleId="promotion-tag-p">
    <w:name w:val="promotion-tag-p"/>
    <w:basedOn w:val="Normal"/>
    <w:rsid w:val="009276FF"/>
    <w:pPr>
      <w:spacing w:before="100" w:beforeAutospacing="1" w:after="100" w:afterAutospacing="1"/>
    </w:pPr>
    <w:rPr>
      <w:rFonts w:ascii="Times" w:hAnsi="Times"/>
      <w:sz w:val="20"/>
      <w:szCs w:val="20"/>
    </w:rPr>
  </w:style>
  <w:style w:type="paragraph" w:customStyle="1" w:styleId="heading">
    <w:name w:val="heading"/>
    <w:basedOn w:val="Normal"/>
    <w:rsid w:val="009276FF"/>
    <w:pPr>
      <w:spacing w:before="100" w:beforeAutospacing="1" w:after="100" w:afterAutospacing="1"/>
    </w:pPr>
    <w:rPr>
      <w:rFonts w:ascii="Times" w:hAnsi="Times"/>
      <w:sz w:val="20"/>
      <w:szCs w:val="20"/>
    </w:rPr>
  </w:style>
  <w:style w:type="character" w:customStyle="1" w:styleId="value">
    <w:name w:val="value"/>
    <w:basedOn w:val="DefaultParagraphFont"/>
    <w:rsid w:val="009276FF"/>
  </w:style>
  <w:style w:type="character" w:customStyle="1" w:styleId="specialissuelabel">
    <w:name w:val="specialissuelabel"/>
    <w:basedOn w:val="DefaultParagraphFont"/>
    <w:rsid w:val="009276FF"/>
  </w:style>
  <w:style w:type="character" w:customStyle="1" w:styleId="referencediv">
    <w:name w:val="referencediv"/>
    <w:basedOn w:val="DefaultParagraphFont"/>
    <w:rsid w:val="009276FF"/>
  </w:style>
  <w:style w:type="character" w:customStyle="1" w:styleId="wp-smiley">
    <w:name w:val="wp-smiley"/>
    <w:basedOn w:val="DefaultParagraphFont"/>
    <w:rsid w:val="009276FF"/>
  </w:style>
  <w:style w:type="character" w:customStyle="1" w:styleId="artjournal">
    <w:name w:val="art_journal"/>
    <w:basedOn w:val="DefaultParagraphFont"/>
    <w:rsid w:val="009276FF"/>
  </w:style>
  <w:style w:type="character" w:customStyle="1" w:styleId="artdatevolumeissuepart">
    <w:name w:val="art_datevolumeissuepart"/>
    <w:basedOn w:val="DefaultParagraphFont"/>
    <w:rsid w:val="009276FF"/>
  </w:style>
  <w:style w:type="character" w:customStyle="1" w:styleId="artpages">
    <w:name w:val="art_pages"/>
    <w:basedOn w:val="DefaultParagraphFont"/>
    <w:rsid w:val="009276FF"/>
  </w:style>
  <w:style w:type="character" w:customStyle="1" w:styleId="singlehighlightclass">
    <w:name w:val="single_highlight_class"/>
    <w:basedOn w:val="DefaultParagraphFont"/>
    <w:rsid w:val="009276FF"/>
  </w:style>
  <w:style w:type="character" w:customStyle="1" w:styleId="degree">
    <w:name w:val="degree"/>
    <w:basedOn w:val="DefaultParagraphFont"/>
    <w:rsid w:val="009276FF"/>
  </w:style>
  <w:style w:type="character" w:customStyle="1" w:styleId="major">
    <w:name w:val="major"/>
    <w:basedOn w:val="DefaultParagraphFont"/>
    <w:rsid w:val="009276FF"/>
  </w:style>
  <w:style w:type="character" w:customStyle="1" w:styleId="authors">
    <w:name w:val="authors"/>
    <w:basedOn w:val="DefaultParagraphFont"/>
    <w:rsid w:val="009276FF"/>
  </w:style>
  <w:style w:type="character" w:customStyle="1" w:styleId="views">
    <w:name w:val="views"/>
    <w:basedOn w:val="DefaultParagraphFont"/>
    <w:rsid w:val="009276FF"/>
  </w:style>
  <w:style w:type="character" w:customStyle="1" w:styleId="stmainservices">
    <w:name w:val="stmainservices"/>
    <w:basedOn w:val="DefaultParagraphFont"/>
    <w:rsid w:val="009276FF"/>
  </w:style>
  <w:style w:type="character" w:customStyle="1" w:styleId="stbubblehcount">
    <w:name w:val="stbubble_hcount"/>
    <w:basedOn w:val="DefaultParagraphFont"/>
    <w:rsid w:val="009276FF"/>
  </w:style>
  <w:style w:type="paragraph" w:customStyle="1" w:styleId="Document">
    <w:name w:val="_Document"/>
    <w:basedOn w:val="Default"/>
    <w:next w:val="Default"/>
    <w:uiPriority w:val="99"/>
    <w:rsid w:val="009276FF"/>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9276FF"/>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9276FF"/>
    <w:pPr>
      <w:widowControl w:val="0"/>
    </w:pPr>
    <w:rPr>
      <w:rFonts w:ascii="New Baskerville" w:eastAsiaTheme="minorEastAsia" w:hAnsi="New Baskerville"/>
      <w:color w:val="auto"/>
    </w:rPr>
  </w:style>
  <w:style w:type="paragraph" w:customStyle="1" w:styleId="collapsed-hide">
    <w:name w:val="collapsed-hide"/>
    <w:basedOn w:val="Normal"/>
    <w:rsid w:val="009276FF"/>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9276FF"/>
    <w:pPr>
      <w:widowControl w:val="0"/>
      <w:spacing w:line="211" w:lineRule="atLeast"/>
    </w:pPr>
    <w:rPr>
      <w:rFonts w:ascii="Mokka" w:eastAsiaTheme="minorEastAsia" w:hAnsi="Mokka"/>
      <w:color w:val="auto"/>
    </w:rPr>
  </w:style>
  <w:style w:type="paragraph" w:customStyle="1" w:styleId="odd">
    <w:name w:val="odd"/>
    <w:basedOn w:val="Normal"/>
    <w:rsid w:val="009276FF"/>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9276FF"/>
  </w:style>
  <w:style w:type="character" w:customStyle="1" w:styleId="tolocaltime">
    <w:name w:val="tolocaltime"/>
    <w:basedOn w:val="DefaultParagraphFont"/>
    <w:rsid w:val="009276FF"/>
  </w:style>
  <w:style w:type="character" w:customStyle="1" w:styleId="pb-byline">
    <w:name w:val="pb-byline"/>
    <w:basedOn w:val="DefaultParagraphFont"/>
    <w:rsid w:val="009276FF"/>
  </w:style>
  <w:style w:type="character" w:customStyle="1" w:styleId="pb-timestamp">
    <w:name w:val="pb-timestamp"/>
    <w:basedOn w:val="DefaultParagraphFont"/>
    <w:rsid w:val="009276FF"/>
  </w:style>
  <w:style w:type="character" w:customStyle="1" w:styleId="posted-on">
    <w:name w:val="posted-on"/>
    <w:basedOn w:val="DefaultParagraphFont"/>
    <w:rsid w:val="009276FF"/>
  </w:style>
  <w:style w:type="character" w:customStyle="1" w:styleId="even">
    <w:name w:val="even"/>
    <w:basedOn w:val="DefaultParagraphFont"/>
    <w:rsid w:val="009276FF"/>
  </w:style>
  <w:style w:type="paragraph" w:customStyle="1" w:styleId="volissue">
    <w:name w:val="volissue"/>
    <w:basedOn w:val="Normal"/>
    <w:rsid w:val="009276FF"/>
    <w:pPr>
      <w:spacing w:before="100" w:beforeAutospacing="1" w:after="100" w:afterAutospacing="1"/>
    </w:pPr>
    <w:rPr>
      <w:rFonts w:ascii="Times" w:hAnsi="Times"/>
      <w:sz w:val="20"/>
      <w:szCs w:val="20"/>
    </w:rPr>
  </w:style>
  <w:style w:type="character" w:customStyle="1" w:styleId="cat-date-line4">
    <w:name w:val="cat-date-line4"/>
    <w:basedOn w:val="DefaultParagraphFont"/>
    <w:rsid w:val="009276FF"/>
  </w:style>
  <w:style w:type="character" w:customStyle="1" w:styleId="articledate">
    <w:name w:val="articledate"/>
    <w:basedOn w:val="DefaultParagraphFont"/>
    <w:rsid w:val="009276FF"/>
  </w:style>
  <w:style w:type="character" w:customStyle="1" w:styleId="post-byline">
    <w:name w:val="post-byline"/>
    <w:basedOn w:val="DefaultParagraphFont"/>
    <w:rsid w:val="009276FF"/>
  </w:style>
  <w:style w:type="character" w:customStyle="1" w:styleId="metadate">
    <w:name w:val="meta_date"/>
    <w:basedOn w:val="DefaultParagraphFont"/>
    <w:rsid w:val="009276FF"/>
  </w:style>
  <w:style w:type="character" w:customStyle="1" w:styleId="fa">
    <w:name w:val="fa"/>
    <w:basedOn w:val="DefaultParagraphFont"/>
    <w:rsid w:val="009276FF"/>
  </w:style>
  <w:style w:type="character" w:customStyle="1" w:styleId="longname">
    <w:name w:val="longname"/>
    <w:basedOn w:val="DefaultParagraphFont"/>
    <w:rsid w:val="009276FF"/>
  </w:style>
  <w:style w:type="character" w:customStyle="1" w:styleId="echocontainer">
    <w:name w:val="echo_container"/>
    <w:basedOn w:val="DefaultParagraphFont"/>
    <w:rsid w:val="009276FF"/>
  </w:style>
  <w:style w:type="character" w:customStyle="1" w:styleId="comment-display">
    <w:name w:val="comment-display"/>
    <w:basedOn w:val="DefaultParagraphFont"/>
    <w:rsid w:val="009276FF"/>
  </w:style>
  <w:style w:type="paragraph" w:customStyle="1" w:styleId="comment-count-label">
    <w:name w:val="comment-count-label"/>
    <w:basedOn w:val="Normal"/>
    <w:rsid w:val="009276FF"/>
    <w:pPr>
      <w:spacing w:before="100" w:beforeAutospacing="1" w:after="100" w:afterAutospacing="1"/>
    </w:pPr>
    <w:rPr>
      <w:rFonts w:ascii="Times" w:hAnsi="Times"/>
      <w:sz w:val="20"/>
      <w:szCs w:val="20"/>
    </w:rPr>
  </w:style>
  <w:style w:type="character" w:customStyle="1" w:styleId="echo-counter">
    <w:name w:val="echo-counter"/>
    <w:basedOn w:val="DefaultParagraphFont"/>
    <w:rsid w:val="009276FF"/>
  </w:style>
  <w:style w:type="character" w:customStyle="1" w:styleId="discussion-policy">
    <w:name w:val="discussion-policy"/>
    <w:basedOn w:val="DefaultParagraphFont"/>
    <w:rsid w:val="009276FF"/>
  </w:style>
  <w:style w:type="character" w:customStyle="1" w:styleId="echo-apps-conversations-streamcaption">
    <w:name w:val="echo-apps-conversations-streamcaption"/>
    <w:basedOn w:val="DefaultParagraphFont"/>
    <w:rsid w:val="009276FF"/>
  </w:style>
  <w:style w:type="character" w:customStyle="1" w:styleId="echo-streamserver-controls-stream-item-text">
    <w:name w:val="echo-streamserver-controls-stream-item-text"/>
    <w:basedOn w:val="DefaultParagraphFont"/>
    <w:rsid w:val="009276FF"/>
  </w:style>
  <w:style w:type="character" w:customStyle="1" w:styleId="echo-streamserver-controls-facepile-more">
    <w:name w:val="echo-streamserver-controls-facepile-more"/>
    <w:basedOn w:val="DefaultParagraphFont"/>
    <w:rsid w:val="009276FF"/>
  </w:style>
  <w:style w:type="character" w:customStyle="1" w:styleId="echo-primaryfont">
    <w:name w:val="echo-primaryfont"/>
    <w:basedOn w:val="DefaultParagraphFont"/>
    <w:rsid w:val="009276FF"/>
  </w:style>
  <w:style w:type="character" w:customStyle="1" w:styleId="section">
    <w:name w:val="section"/>
    <w:basedOn w:val="DefaultParagraphFont"/>
    <w:rsid w:val="009276FF"/>
  </w:style>
  <w:style w:type="character" w:customStyle="1" w:styleId="wpsr-txt-headline">
    <w:name w:val="wpsr-txt-headline"/>
    <w:basedOn w:val="DefaultParagraphFont"/>
    <w:rsid w:val="009276FF"/>
  </w:style>
  <w:style w:type="character" w:customStyle="1" w:styleId="asset-metabar-author">
    <w:name w:val="asset-metabar-author"/>
    <w:basedOn w:val="DefaultParagraphFont"/>
    <w:rsid w:val="009276FF"/>
  </w:style>
  <w:style w:type="character" w:customStyle="1" w:styleId="eza-dateline">
    <w:name w:val="eza-dateline"/>
    <w:basedOn w:val="DefaultParagraphFont"/>
    <w:rsid w:val="009276FF"/>
  </w:style>
  <w:style w:type="character" w:customStyle="1" w:styleId="eza-authors">
    <w:name w:val="eza-authors"/>
    <w:basedOn w:val="DefaultParagraphFont"/>
    <w:rsid w:val="009276FF"/>
  </w:style>
  <w:style w:type="character" w:customStyle="1" w:styleId="csmstaff">
    <w:name w:val="csm_staff"/>
    <w:basedOn w:val="DefaultParagraphFont"/>
    <w:rsid w:val="009276FF"/>
  </w:style>
  <w:style w:type="paragraph" w:customStyle="1" w:styleId="mol-para-with-font">
    <w:name w:val="mol-para-with-font"/>
    <w:basedOn w:val="Normal"/>
    <w:rsid w:val="009276FF"/>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9276FF"/>
  </w:style>
  <w:style w:type="character" w:customStyle="1" w:styleId="byline-text">
    <w:name w:val="byline-text"/>
    <w:basedOn w:val="DefaultParagraphFont"/>
    <w:rsid w:val="009276FF"/>
  </w:style>
  <w:style w:type="character" w:customStyle="1" w:styleId="itemauthor">
    <w:name w:val="itemauthor"/>
    <w:basedOn w:val="DefaultParagraphFont"/>
    <w:rsid w:val="009276FF"/>
  </w:style>
  <w:style w:type="character" w:customStyle="1" w:styleId="itemdatecreated">
    <w:name w:val="itemdatecreated"/>
    <w:basedOn w:val="DefaultParagraphFont"/>
    <w:rsid w:val="009276FF"/>
  </w:style>
  <w:style w:type="character" w:customStyle="1" w:styleId="slug-metadata-note">
    <w:name w:val="slug-metadata-note"/>
    <w:basedOn w:val="DefaultParagraphFont"/>
    <w:rsid w:val="009276FF"/>
  </w:style>
  <w:style w:type="character" w:customStyle="1" w:styleId="drop-capped">
    <w:name w:val="drop-capped"/>
    <w:basedOn w:val="DefaultParagraphFont"/>
    <w:rsid w:val="009276FF"/>
  </w:style>
  <w:style w:type="character" w:customStyle="1" w:styleId="published">
    <w:name w:val="published"/>
    <w:basedOn w:val="DefaultParagraphFont"/>
    <w:rsid w:val="009276FF"/>
  </w:style>
  <w:style w:type="paragraph" w:customStyle="1" w:styleId="articleopinion-standfirst">
    <w:name w:val="articleopinion-standfirst"/>
    <w:basedOn w:val="Normal"/>
    <w:rsid w:val="009276FF"/>
    <w:pPr>
      <w:spacing w:before="100" w:beforeAutospacing="1" w:after="100" w:afterAutospacing="1"/>
    </w:pPr>
    <w:rPr>
      <w:rFonts w:ascii="Times" w:hAnsi="Times"/>
      <w:sz w:val="20"/>
      <w:szCs w:val="20"/>
    </w:rPr>
  </w:style>
  <w:style w:type="paragraph" w:customStyle="1" w:styleId="snippet">
    <w:name w:val="snippet"/>
    <w:basedOn w:val="Normal"/>
    <w:rsid w:val="009276FF"/>
    <w:pPr>
      <w:spacing w:before="100" w:beforeAutospacing="1" w:after="100" w:afterAutospacing="1"/>
    </w:pPr>
    <w:rPr>
      <w:rFonts w:ascii="Times" w:hAnsi="Times"/>
      <w:sz w:val="20"/>
      <w:szCs w:val="20"/>
    </w:rPr>
  </w:style>
  <w:style w:type="character" w:customStyle="1" w:styleId="thetitle">
    <w:name w:val="the_title"/>
    <w:basedOn w:val="DefaultParagraphFont"/>
    <w:rsid w:val="009276FF"/>
  </w:style>
  <w:style w:type="character" w:customStyle="1" w:styleId="view-count">
    <w:name w:val="view-count"/>
    <w:basedOn w:val="DefaultParagraphFont"/>
    <w:rsid w:val="009276FF"/>
  </w:style>
  <w:style w:type="character" w:customStyle="1" w:styleId="rupee">
    <w:name w:val="rupee"/>
    <w:basedOn w:val="DefaultParagraphFont"/>
    <w:rsid w:val="009276FF"/>
  </w:style>
  <w:style w:type="character" w:customStyle="1" w:styleId="grey1">
    <w:name w:val="grey1"/>
    <w:basedOn w:val="DefaultParagraphFont"/>
    <w:rsid w:val="009276FF"/>
  </w:style>
  <w:style w:type="paragraph" w:customStyle="1" w:styleId="Pa13">
    <w:name w:val="Pa13"/>
    <w:basedOn w:val="Default"/>
    <w:next w:val="Default"/>
    <w:uiPriority w:val="99"/>
    <w:rsid w:val="009276FF"/>
    <w:pPr>
      <w:widowControl w:val="0"/>
      <w:spacing w:line="201" w:lineRule="atLeast"/>
    </w:pPr>
    <w:rPr>
      <w:rFonts w:eastAsiaTheme="minorEastAsia"/>
      <w:color w:val="auto"/>
    </w:rPr>
  </w:style>
  <w:style w:type="paragraph" w:customStyle="1" w:styleId="Pa14">
    <w:name w:val="Pa14"/>
    <w:basedOn w:val="Default"/>
    <w:next w:val="Default"/>
    <w:uiPriority w:val="99"/>
    <w:rsid w:val="009276FF"/>
    <w:pPr>
      <w:widowControl w:val="0"/>
      <w:spacing w:line="241" w:lineRule="atLeast"/>
    </w:pPr>
    <w:rPr>
      <w:rFonts w:eastAsiaTheme="minorEastAsia"/>
      <w:color w:val="auto"/>
    </w:rPr>
  </w:style>
  <w:style w:type="paragraph" w:customStyle="1" w:styleId="Pa9">
    <w:name w:val="Pa9"/>
    <w:basedOn w:val="Default"/>
    <w:next w:val="Default"/>
    <w:uiPriority w:val="99"/>
    <w:rsid w:val="009276FF"/>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9276FF"/>
  </w:style>
  <w:style w:type="character" w:customStyle="1" w:styleId="reporttitle">
    <w:name w:val="report_title"/>
    <w:basedOn w:val="DefaultParagraphFont"/>
    <w:rsid w:val="009276FF"/>
  </w:style>
  <w:style w:type="character" w:customStyle="1" w:styleId="documenttype-longreleases">
    <w:name w:val="document_type_-_long_releases"/>
    <w:basedOn w:val="DefaultParagraphFont"/>
    <w:rsid w:val="009276FF"/>
  </w:style>
  <w:style w:type="character" w:customStyle="1" w:styleId="alt-date">
    <w:name w:val="alt-date"/>
    <w:basedOn w:val="DefaultParagraphFont"/>
    <w:rsid w:val="009276FF"/>
  </w:style>
  <w:style w:type="character" w:customStyle="1" w:styleId="entry-byline">
    <w:name w:val="entry-byline"/>
    <w:basedOn w:val="DefaultParagraphFont"/>
    <w:rsid w:val="009276FF"/>
  </w:style>
  <w:style w:type="character" w:customStyle="1" w:styleId="taglinecontrib">
    <w:name w:val="tagline_contrib"/>
    <w:basedOn w:val="DefaultParagraphFont"/>
    <w:rsid w:val="009276FF"/>
  </w:style>
  <w:style w:type="character" w:customStyle="1" w:styleId="articledate0">
    <w:name w:val="article_date"/>
    <w:basedOn w:val="DefaultParagraphFont"/>
    <w:rsid w:val="009276FF"/>
  </w:style>
  <w:style w:type="paragraph" w:customStyle="1" w:styleId="hg-daily">
    <w:name w:val="hg-daily"/>
    <w:basedOn w:val="Normal"/>
    <w:rsid w:val="009276FF"/>
    <w:pPr>
      <w:spacing w:before="100" w:beforeAutospacing="1" w:after="100" w:afterAutospacing="1"/>
    </w:pPr>
    <w:rPr>
      <w:rFonts w:ascii="Times" w:hAnsi="Times"/>
      <w:sz w:val="20"/>
      <w:szCs w:val="20"/>
    </w:rPr>
  </w:style>
  <w:style w:type="character" w:customStyle="1" w:styleId="cit">
    <w:name w:val="cit"/>
    <w:basedOn w:val="DefaultParagraphFont"/>
    <w:rsid w:val="009276FF"/>
  </w:style>
  <w:style w:type="paragraph" w:customStyle="1" w:styleId="buttonheading">
    <w:name w:val="buttonheading"/>
    <w:basedOn w:val="Normal"/>
    <w:rsid w:val="009276FF"/>
    <w:pPr>
      <w:spacing w:before="100" w:beforeAutospacing="1" w:after="100" w:afterAutospacing="1"/>
    </w:pPr>
    <w:rPr>
      <w:rFonts w:ascii="Times" w:hAnsi="Times"/>
      <w:sz w:val="20"/>
      <w:szCs w:val="20"/>
    </w:rPr>
  </w:style>
  <w:style w:type="character" w:customStyle="1" w:styleId="createdate">
    <w:name w:val="createdate"/>
    <w:basedOn w:val="DefaultParagraphFont"/>
    <w:rsid w:val="009276FF"/>
  </w:style>
  <w:style w:type="character" w:customStyle="1" w:styleId="text-label">
    <w:name w:val="text-label"/>
    <w:basedOn w:val="DefaultParagraphFont"/>
    <w:rsid w:val="009276FF"/>
  </w:style>
  <w:style w:type="paragraph" w:customStyle="1" w:styleId="TOC3Char">
    <w:name w:val="TOC 3 Char"/>
    <w:basedOn w:val="Normal"/>
    <w:next w:val="Normal"/>
    <w:rsid w:val="009276FF"/>
    <w:rPr>
      <w:rFonts w:eastAsia="Times New Roman"/>
      <w:sz w:val="24"/>
      <w:szCs w:val="20"/>
    </w:rPr>
  </w:style>
  <w:style w:type="paragraph" w:customStyle="1" w:styleId="TOC1Char">
    <w:name w:val="TOC 1 Char"/>
    <w:basedOn w:val="Normal"/>
    <w:next w:val="Normal"/>
    <w:rsid w:val="009276FF"/>
    <w:rPr>
      <w:rFonts w:eastAsia="Times New Roman"/>
      <w:b/>
      <w:sz w:val="24"/>
      <w:szCs w:val="20"/>
    </w:rPr>
  </w:style>
  <w:style w:type="character" w:customStyle="1" w:styleId="StyleCardtextChar10pt">
    <w:name w:val="Style Card text Char + 10 pt"/>
    <w:rsid w:val="009276FF"/>
    <w:rPr>
      <w:rFonts w:ascii="Georgia" w:eastAsia="Calibri" w:hAnsi="Georgia"/>
      <w:sz w:val="20"/>
      <w:u w:val="single"/>
      <w:lang w:bidi="ar-SA"/>
    </w:rPr>
  </w:style>
  <w:style w:type="paragraph" w:customStyle="1" w:styleId="ColorfulList-Accent11">
    <w:name w:val="Colorful List - Accent 11"/>
    <w:basedOn w:val="Normal"/>
    <w:uiPriority w:val="34"/>
    <w:qFormat/>
    <w:rsid w:val="009276FF"/>
    <w:pPr>
      <w:ind w:left="720"/>
      <w:contextualSpacing/>
      <w:jc w:val="both"/>
    </w:pPr>
    <w:rPr>
      <w:rFonts w:eastAsia="Times New Roman"/>
      <w:sz w:val="20"/>
      <w:szCs w:val="20"/>
    </w:rPr>
  </w:style>
  <w:style w:type="paragraph" w:customStyle="1" w:styleId="NoteLevel11">
    <w:name w:val="Note Level 11"/>
    <w:basedOn w:val="Normal"/>
    <w:uiPriority w:val="99"/>
    <w:rsid w:val="009276FF"/>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9276FF"/>
    <w:pPr>
      <w:keepNext/>
      <w:tabs>
        <w:tab w:val="num" w:pos="1440"/>
      </w:tabs>
      <w:ind w:left="1800" w:hanging="360"/>
      <w:outlineLvl w:val="2"/>
    </w:pPr>
    <w:rPr>
      <w:rFonts w:eastAsia="MS Gothic"/>
    </w:rPr>
  </w:style>
  <w:style w:type="paragraph" w:customStyle="1" w:styleId="NoteLevel41">
    <w:name w:val="Note Level 41"/>
    <w:basedOn w:val="Normal"/>
    <w:rsid w:val="009276FF"/>
    <w:pPr>
      <w:keepNext/>
      <w:tabs>
        <w:tab w:val="num" w:pos="2160"/>
      </w:tabs>
      <w:ind w:left="2520" w:hanging="360"/>
      <w:outlineLvl w:val="3"/>
    </w:pPr>
    <w:rPr>
      <w:rFonts w:eastAsia="MS Gothic"/>
    </w:rPr>
  </w:style>
  <w:style w:type="paragraph" w:customStyle="1" w:styleId="NoteLevel51">
    <w:name w:val="Note Level 51"/>
    <w:basedOn w:val="Normal"/>
    <w:rsid w:val="009276FF"/>
    <w:pPr>
      <w:keepNext/>
      <w:tabs>
        <w:tab w:val="num" w:pos="2880"/>
      </w:tabs>
      <w:ind w:left="3240" w:hanging="360"/>
      <w:outlineLvl w:val="4"/>
    </w:pPr>
    <w:rPr>
      <w:rFonts w:eastAsia="MS Gothic"/>
    </w:rPr>
  </w:style>
  <w:style w:type="paragraph" w:customStyle="1" w:styleId="NoteLevel61">
    <w:name w:val="Note Level 61"/>
    <w:basedOn w:val="Normal"/>
    <w:rsid w:val="009276FF"/>
    <w:pPr>
      <w:keepNext/>
      <w:tabs>
        <w:tab w:val="num" w:pos="3600"/>
      </w:tabs>
      <w:ind w:left="3960" w:hanging="360"/>
      <w:outlineLvl w:val="5"/>
    </w:pPr>
    <w:rPr>
      <w:rFonts w:eastAsia="MS Gothic"/>
    </w:rPr>
  </w:style>
  <w:style w:type="paragraph" w:customStyle="1" w:styleId="NoteLevel71">
    <w:name w:val="Note Level 71"/>
    <w:basedOn w:val="Normal"/>
    <w:rsid w:val="009276FF"/>
    <w:pPr>
      <w:keepNext/>
      <w:tabs>
        <w:tab w:val="num" w:pos="4320"/>
      </w:tabs>
      <w:ind w:left="4680" w:hanging="360"/>
      <w:outlineLvl w:val="6"/>
    </w:pPr>
    <w:rPr>
      <w:rFonts w:eastAsia="MS Gothic"/>
    </w:rPr>
  </w:style>
  <w:style w:type="paragraph" w:customStyle="1" w:styleId="NoteLevel81">
    <w:name w:val="Note Level 81"/>
    <w:basedOn w:val="Normal"/>
    <w:rsid w:val="009276FF"/>
    <w:pPr>
      <w:keepNext/>
      <w:tabs>
        <w:tab w:val="num" w:pos="5040"/>
      </w:tabs>
      <w:ind w:left="5400" w:hanging="360"/>
      <w:outlineLvl w:val="7"/>
    </w:pPr>
    <w:rPr>
      <w:rFonts w:eastAsia="MS Gothic"/>
    </w:rPr>
  </w:style>
  <w:style w:type="paragraph" w:customStyle="1" w:styleId="NoteLevel91">
    <w:name w:val="Note Level 91"/>
    <w:basedOn w:val="Normal"/>
    <w:rsid w:val="009276FF"/>
    <w:pPr>
      <w:keepNext/>
      <w:tabs>
        <w:tab w:val="num" w:pos="5760"/>
      </w:tabs>
      <w:ind w:left="6120" w:hanging="360"/>
      <w:outlineLvl w:val="8"/>
    </w:pPr>
    <w:rPr>
      <w:rFonts w:eastAsia="MS Gothic"/>
    </w:rPr>
  </w:style>
  <w:style w:type="paragraph" w:styleId="Index2">
    <w:name w:val="index 2"/>
    <w:basedOn w:val="Normal"/>
    <w:next w:val="Normal"/>
    <w:autoRedefine/>
    <w:rsid w:val="009276FF"/>
    <w:pPr>
      <w:spacing w:after="200" w:line="276" w:lineRule="auto"/>
      <w:ind w:left="400" w:hanging="200"/>
    </w:pPr>
    <w:rPr>
      <w:rFonts w:eastAsia="Times New Roman"/>
      <w:bCs/>
    </w:rPr>
  </w:style>
  <w:style w:type="paragraph" w:styleId="Index3">
    <w:name w:val="index 3"/>
    <w:basedOn w:val="Normal"/>
    <w:next w:val="Normal"/>
    <w:autoRedefine/>
    <w:rsid w:val="009276FF"/>
    <w:pPr>
      <w:spacing w:after="200" w:line="276" w:lineRule="auto"/>
      <w:ind w:left="600" w:hanging="200"/>
    </w:pPr>
    <w:rPr>
      <w:rFonts w:eastAsia="Times New Roman"/>
      <w:bCs/>
    </w:rPr>
  </w:style>
  <w:style w:type="paragraph" w:styleId="Index4">
    <w:name w:val="index 4"/>
    <w:basedOn w:val="Normal"/>
    <w:next w:val="Normal"/>
    <w:autoRedefine/>
    <w:rsid w:val="009276FF"/>
    <w:pPr>
      <w:spacing w:after="200" w:line="276" w:lineRule="auto"/>
      <w:ind w:left="800" w:hanging="200"/>
    </w:pPr>
    <w:rPr>
      <w:rFonts w:eastAsia="Times New Roman"/>
      <w:bCs/>
    </w:rPr>
  </w:style>
  <w:style w:type="paragraph" w:styleId="Index5">
    <w:name w:val="index 5"/>
    <w:basedOn w:val="Normal"/>
    <w:next w:val="Normal"/>
    <w:autoRedefine/>
    <w:rsid w:val="009276FF"/>
    <w:pPr>
      <w:spacing w:after="200" w:line="276" w:lineRule="auto"/>
      <w:ind w:left="1000" w:hanging="200"/>
    </w:pPr>
    <w:rPr>
      <w:rFonts w:eastAsia="Times New Roman"/>
      <w:bCs/>
    </w:rPr>
  </w:style>
  <w:style w:type="paragraph" w:styleId="Index6">
    <w:name w:val="index 6"/>
    <w:basedOn w:val="Normal"/>
    <w:next w:val="Normal"/>
    <w:autoRedefine/>
    <w:rsid w:val="009276FF"/>
    <w:pPr>
      <w:spacing w:after="200" w:line="276" w:lineRule="auto"/>
      <w:ind w:left="1200" w:hanging="200"/>
    </w:pPr>
    <w:rPr>
      <w:rFonts w:eastAsia="Times New Roman"/>
      <w:bCs/>
    </w:rPr>
  </w:style>
  <w:style w:type="paragraph" w:styleId="Index7">
    <w:name w:val="index 7"/>
    <w:basedOn w:val="Normal"/>
    <w:next w:val="Normal"/>
    <w:autoRedefine/>
    <w:rsid w:val="009276FF"/>
    <w:pPr>
      <w:spacing w:after="200" w:line="276" w:lineRule="auto"/>
      <w:ind w:left="1400" w:hanging="200"/>
    </w:pPr>
    <w:rPr>
      <w:rFonts w:eastAsia="Times New Roman"/>
      <w:bCs/>
    </w:rPr>
  </w:style>
  <w:style w:type="paragraph" w:styleId="Index8">
    <w:name w:val="index 8"/>
    <w:basedOn w:val="Normal"/>
    <w:next w:val="Normal"/>
    <w:autoRedefine/>
    <w:rsid w:val="009276FF"/>
    <w:pPr>
      <w:spacing w:after="200" w:line="276" w:lineRule="auto"/>
      <w:ind w:left="1600" w:hanging="200"/>
    </w:pPr>
    <w:rPr>
      <w:rFonts w:eastAsia="Times New Roman"/>
      <w:bCs/>
    </w:rPr>
  </w:style>
  <w:style w:type="paragraph" w:styleId="Index9">
    <w:name w:val="index 9"/>
    <w:basedOn w:val="Normal"/>
    <w:next w:val="Normal"/>
    <w:autoRedefine/>
    <w:rsid w:val="009276FF"/>
    <w:pPr>
      <w:spacing w:after="200" w:line="276" w:lineRule="auto"/>
      <w:ind w:left="1800" w:hanging="200"/>
    </w:pPr>
    <w:rPr>
      <w:rFonts w:eastAsia="Times New Roman"/>
      <w:bCs/>
    </w:rPr>
  </w:style>
  <w:style w:type="paragraph" w:styleId="IndexHeading">
    <w:name w:val="index heading"/>
    <w:basedOn w:val="Normal"/>
    <w:next w:val="Index1"/>
    <w:rsid w:val="009276FF"/>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9276FF"/>
    <w:pPr>
      <w:jc w:val="both"/>
    </w:pPr>
    <w:rPr>
      <w:rFonts w:eastAsia="Times New Roman"/>
      <w:i/>
      <w:iCs/>
      <w:color w:val="000000"/>
      <w:sz w:val="20"/>
    </w:rPr>
  </w:style>
  <w:style w:type="character" w:customStyle="1" w:styleId="MediumGrid11">
    <w:name w:val="Medium Grid 11"/>
    <w:uiPriority w:val="99"/>
    <w:rsid w:val="009276FF"/>
    <w:rPr>
      <w:color w:val="808080"/>
    </w:rPr>
  </w:style>
  <w:style w:type="numbering" w:customStyle="1" w:styleId="NoList8">
    <w:name w:val="No List8"/>
    <w:next w:val="NoList"/>
    <w:semiHidden/>
    <w:unhideWhenUsed/>
    <w:rsid w:val="009276FF"/>
  </w:style>
  <w:style w:type="numbering" w:customStyle="1" w:styleId="NoList9">
    <w:name w:val="No List9"/>
    <w:next w:val="NoList"/>
    <w:semiHidden/>
    <w:unhideWhenUsed/>
    <w:rsid w:val="009276FF"/>
  </w:style>
  <w:style w:type="numbering" w:customStyle="1" w:styleId="NoList10">
    <w:name w:val="No List10"/>
    <w:next w:val="NoList"/>
    <w:semiHidden/>
    <w:unhideWhenUsed/>
    <w:rsid w:val="009276FF"/>
  </w:style>
  <w:style w:type="numbering" w:customStyle="1" w:styleId="NoList12">
    <w:name w:val="No List12"/>
    <w:next w:val="NoList"/>
    <w:semiHidden/>
    <w:unhideWhenUsed/>
    <w:rsid w:val="009276FF"/>
  </w:style>
  <w:style w:type="numbering" w:customStyle="1" w:styleId="NoList13">
    <w:name w:val="No List13"/>
    <w:next w:val="NoList"/>
    <w:semiHidden/>
    <w:unhideWhenUsed/>
    <w:rsid w:val="009276FF"/>
  </w:style>
  <w:style w:type="numbering" w:customStyle="1" w:styleId="NoList14">
    <w:name w:val="No List14"/>
    <w:next w:val="NoList"/>
    <w:semiHidden/>
    <w:unhideWhenUsed/>
    <w:rsid w:val="009276FF"/>
  </w:style>
  <w:style w:type="numbering" w:customStyle="1" w:styleId="NoList15">
    <w:name w:val="No List15"/>
    <w:next w:val="NoList"/>
    <w:uiPriority w:val="99"/>
    <w:semiHidden/>
    <w:unhideWhenUsed/>
    <w:rsid w:val="009276FF"/>
  </w:style>
  <w:style w:type="numbering" w:customStyle="1" w:styleId="NoList16">
    <w:name w:val="No List16"/>
    <w:next w:val="NoList"/>
    <w:uiPriority w:val="99"/>
    <w:semiHidden/>
    <w:unhideWhenUsed/>
    <w:rsid w:val="009276FF"/>
  </w:style>
  <w:style w:type="numbering" w:customStyle="1" w:styleId="NoList17">
    <w:name w:val="No List17"/>
    <w:next w:val="NoList"/>
    <w:semiHidden/>
    <w:unhideWhenUsed/>
    <w:rsid w:val="009276FF"/>
  </w:style>
  <w:style w:type="numbering" w:customStyle="1" w:styleId="NoList18">
    <w:name w:val="No List18"/>
    <w:next w:val="NoList"/>
    <w:uiPriority w:val="99"/>
    <w:semiHidden/>
    <w:unhideWhenUsed/>
    <w:rsid w:val="009276FF"/>
  </w:style>
  <w:style w:type="numbering" w:customStyle="1" w:styleId="NoList19">
    <w:name w:val="No List19"/>
    <w:next w:val="NoList"/>
    <w:uiPriority w:val="99"/>
    <w:semiHidden/>
    <w:unhideWhenUsed/>
    <w:rsid w:val="009276FF"/>
  </w:style>
  <w:style w:type="numbering" w:customStyle="1" w:styleId="NoList20">
    <w:name w:val="No List20"/>
    <w:next w:val="NoList"/>
    <w:semiHidden/>
    <w:unhideWhenUsed/>
    <w:rsid w:val="009276FF"/>
  </w:style>
  <w:style w:type="numbering" w:customStyle="1" w:styleId="NoList21">
    <w:name w:val="No List21"/>
    <w:next w:val="NoList"/>
    <w:semiHidden/>
    <w:unhideWhenUsed/>
    <w:rsid w:val="009276FF"/>
  </w:style>
  <w:style w:type="paragraph" w:customStyle="1" w:styleId="PlaceholderText2">
    <w:name w:val="Placeholder Text2"/>
    <w:basedOn w:val="Normal"/>
    <w:uiPriority w:val="99"/>
    <w:rsid w:val="009276FF"/>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9276FF"/>
    <w:pPr>
      <w:keepNext/>
      <w:tabs>
        <w:tab w:val="num" w:pos="1440"/>
      </w:tabs>
      <w:ind w:left="1800" w:hanging="360"/>
      <w:outlineLvl w:val="2"/>
    </w:pPr>
    <w:rPr>
      <w:rFonts w:eastAsia="MS Gothic"/>
      <w:sz w:val="24"/>
    </w:rPr>
  </w:style>
  <w:style w:type="paragraph" w:customStyle="1" w:styleId="LightList1">
    <w:name w:val="Light List1"/>
    <w:basedOn w:val="Normal"/>
    <w:rsid w:val="009276FF"/>
    <w:pPr>
      <w:keepNext/>
      <w:tabs>
        <w:tab w:val="num" w:pos="2160"/>
      </w:tabs>
      <w:ind w:left="2520" w:hanging="360"/>
      <w:outlineLvl w:val="3"/>
    </w:pPr>
    <w:rPr>
      <w:rFonts w:eastAsia="MS Gothic"/>
      <w:sz w:val="24"/>
    </w:rPr>
  </w:style>
  <w:style w:type="paragraph" w:customStyle="1" w:styleId="LightGrid1">
    <w:name w:val="Light Grid1"/>
    <w:basedOn w:val="Normal"/>
    <w:rsid w:val="009276FF"/>
    <w:pPr>
      <w:keepNext/>
      <w:tabs>
        <w:tab w:val="num" w:pos="2880"/>
      </w:tabs>
      <w:ind w:left="3240" w:hanging="360"/>
      <w:outlineLvl w:val="4"/>
    </w:pPr>
    <w:rPr>
      <w:rFonts w:eastAsia="MS Gothic"/>
      <w:sz w:val="24"/>
    </w:rPr>
  </w:style>
  <w:style w:type="paragraph" w:customStyle="1" w:styleId="MediumShading11">
    <w:name w:val="Medium Shading 11"/>
    <w:basedOn w:val="Normal"/>
    <w:rsid w:val="009276FF"/>
    <w:pPr>
      <w:keepNext/>
      <w:tabs>
        <w:tab w:val="num" w:pos="3600"/>
      </w:tabs>
      <w:ind w:left="3960" w:hanging="360"/>
      <w:outlineLvl w:val="5"/>
    </w:pPr>
    <w:rPr>
      <w:rFonts w:eastAsia="MS Gothic"/>
      <w:sz w:val="24"/>
    </w:rPr>
  </w:style>
  <w:style w:type="paragraph" w:customStyle="1" w:styleId="MediumShading21">
    <w:name w:val="Medium Shading 21"/>
    <w:basedOn w:val="Normal"/>
    <w:rsid w:val="009276FF"/>
    <w:pPr>
      <w:keepNext/>
      <w:tabs>
        <w:tab w:val="num" w:pos="4320"/>
      </w:tabs>
      <w:ind w:left="4680" w:hanging="360"/>
      <w:outlineLvl w:val="6"/>
    </w:pPr>
    <w:rPr>
      <w:rFonts w:eastAsia="MS Gothic"/>
      <w:sz w:val="24"/>
    </w:rPr>
  </w:style>
  <w:style w:type="paragraph" w:customStyle="1" w:styleId="MediumList11">
    <w:name w:val="Medium List 11"/>
    <w:basedOn w:val="Normal"/>
    <w:rsid w:val="009276FF"/>
    <w:pPr>
      <w:keepNext/>
      <w:tabs>
        <w:tab w:val="num" w:pos="5040"/>
      </w:tabs>
      <w:ind w:left="5400" w:hanging="360"/>
      <w:outlineLvl w:val="7"/>
    </w:pPr>
    <w:rPr>
      <w:rFonts w:eastAsia="MS Gothic"/>
      <w:sz w:val="24"/>
    </w:rPr>
  </w:style>
  <w:style w:type="paragraph" w:customStyle="1" w:styleId="MediumList21">
    <w:name w:val="Medium List 21"/>
    <w:basedOn w:val="Normal"/>
    <w:rsid w:val="009276FF"/>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9276FF"/>
    <w:rPr>
      <w:sz w:val="17"/>
      <w:szCs w:val="24"/>
      <w:lang w:val="en-US" w:eastAsia="en-US" w:bidi="ar-SA"/>
    </w:rPr>
  </w:style>
  <w:style w:type="paragraph" w:customStyle="1" w:styleId="TagsFutura">
    <w:name w:val="TagsFutura"/>
    <w:basedOn w:val="Normal"/>
    <w:next w:val="Cites"/>
    <w:rsid w:val="009276FF"/>
    <w:rPr>
      <w:rFonts w:ascii="Futura" w:eastAsia="Times" w:hAnsi="Futura"/>
      <w:b/>
      <w:caps/>
      <w:sz w:val="18"/>
      <w:szCs w:val="20"/>
    </w:rPr>
  </w:style>
  <w:style w:type="character" w:customStyle="1" w:styleId="italics">
    <w:name w:val="italics"/>
    <w:basedOn w:val="DefaultParagraphFont"/>
    <w:rsid w:val="009276FF"/>
  </w:style>
  <w:style w:type="character" w:customStyle="1" w:styleId="m-3583723223135346788gmail-style13ptbold">
    <w:name w:val="m_-3583723223135346788gmail-style13ptbold"/>
    <w:basedOn w:val="DefaultParagraphFont"/>
    <w:rsid w:val="009276FF"/>
  </w:style>
  <w:style w:type="character" w:customStyle="1" w:styleId="m-3583723223135346788gmail-styleunderline">
    <w:name w:val="m_-3583723223135346788gmail-styleunderline"/>
    <w:basedOn w:val="DefaultParagraphFont"/>
    <w:rsid w:val="009276FF"/>
  </w:style>
  <w:style w:type="paragraph" w:customStyle="1" w:styleId="speakable">
    <w:name w:val="speakable"/>
    <w:basedOn w:val="Normal"/>
    <w:uiPriority w:val="99"/>
    <w:qFormat/>
    <w:rsid w:val="009276FF"/>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9276FF"/>
    <w:rPr>
      <w:b/>
      <w:u w:val="single"/>
    </w:rPr>
  </w:style>
  <w:style w:type="character" w:customStyle="1" w:styleId="UnresolvedMention3">
    <w:name w:val="Unresolved Mention3"/>
    <w:basedOn w:val="DefaultParagraphFont"/>
    <w:uiPriority w:val="99"/>
    <w:semiHidden/>
    <w:unhideWhenUsed/>
    <w:rsid w:val="009276FF"/>
    <w:rPr>
      <w:color w:val="808080"/>
      <w:shd w:val="clear" w:color="auto" w:fill="E6E6E6"/>
    </w:rPr>
  </w:style>
  <w:style w:type="paragraph" w:customStyle="1" w:styleId="useless">
    <w:name w:val="useless"/>
    <w:basedOn w:val="Normal"/>
    <w:uiPriority w:val="99"/>
    <w:qFormat/>
    <w:rsid w:val="009276FF"/>
    <w:rPr>
      <w:rFonts w:eastAsia="Times New Roman"/>
      <w:sz w:val="12"/>
    </w:rPr>
  </w:style>
  <w:style w:type="character" w:customStyle="1" w:styleId="tagCharCharCharChar">
    <w:name w:val="tag Char Char Char Char"/>
    <w:rsid w:val="009276FF"/>
    <w:rPr>
      <w:b/>
      <w:sz w:val="24"/>
      <w:szCs w:val="24"/>
      <w:lang w:val="en-US" w:eastAsia="en-US" w:bidi="ar-SA"/>
    </w:rPr>
  </w:style>
  <w:style w:type="character" w:customStyle="1" w:styleId="DebateUnderlined">
    <w:name w:val="Debate Underlined"/>
    <w:rsid w:val="009276FF"/>
    <w:rPr>
      <w:rFonts w:ascii="Helvetica" w:hAnsi="Helvetica"/>
      <w:sz w:val="20"/>
      <w:u w:val="single"/>
    </w:rPr>
  </w:style>
  <w:style w:type="character" w:styleId="PlaceholderText">
    <w:name w:val="Placeholder Text"/>
    <w:basedOn w:val="DefaultParagraphFont"/>
    <w:uiPriority w:val="99"/>
    <w:rsid w:val="009276FF"/>
    <w:rPr>
      <w:color w:val="808080"/>
    </w:rPr>
  </w:style>
  <w:style w:type="character" w:customStyle="1" w:styleId="byl">
    <w:name w:val="byl"/>
    <w:rsid w:val="009276FF"/>
  </w:style>
  <w:style w:type="paragraph" w:customStyle="1" w:styleId="css-xhhu0i">
    <w:name w:val="css-xhhu0i"/>
    <w:basedOn w:val="Normal"/>
    <w:rsid w:val="009276FF"/>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9276FF"/>
  </w:style>
  <w:style w:type="character" w:customStyle="1" w:styleId="m-8878800405382358272gmail-styleunderline">
    <w:name w:val="m_-8878800405382358272gmail-styleunderline"/>
    <w:basedOn w:val="DefaultParagraphFont"/>
    <w:rsid w:val="009276FF"/>
  </w:style>
  <w:style w:type="character" w:customStyle="1" w:styleId="m-5498913268213319940gmail-styleunderline">
    <w:name w:val="m_-5498913268213319940gmail-styleunderline"/>
    <w:basedOn w:val="DefaultParagraphFont"/>
    <w:rsid w:val="009276FF"/>
  </w:style>
  <w:style w:type="character" w:customStyle="1" w:styleId="overlay">
    <w:name w:val="overlay"/>
    <w:basedOn w:val="DefaultParagraphFont"/>
    <w:rsid w:val="009276FF"/>
  </w:style>
  <w:style w:type="character" w:customStyle="1" w:styleId="TagCharCharCharChar0">
    <w:name w:val="Tag Char Char Char Char"/>
    <w:basedOn w:val="DefaultParagraphFont"/>
    <w:rsid w:val="009276FF"/>
    <w:rPr>
      <w:rFonts w:ascii="Calibri" w:hAnsi="Calibri" w:cs="Calibri"/>
      <w:b/>
      <w:sz w:val="24"/>
    </w:rPr>
  </w:style>
  <w:style w:type="paragraph" w:customStyle="1" w:styleId="g-body">
    <w:name w:val="g-body"/>
    <w:basedOn w:val="Normal"/>
    <w:uiPriority w:val="99"/>
    <w:qFormat/>
    <w:rsid w:val="009276FF"/>
    <w:pPr>
      <w:spacing w:before="100" w:beforeAutospacing="1" w:after="100" w:afterAutospacing="1"/>
    </w:pPr>
    <w:rPr>
      <w:rFonts w:eastAsia="Times New Roman"/>
      <w:sz w:val="24"/>
    </w:rPr>
  </w:style>
  <w:style w:type="paragraph" w:customStyle="1" w:styleId="g-pstyle0">
    <w:name w:val="g-pstyle0"/>
    <w:basedOn w:val="Normal"/>
    <w:uiPriority w:val="99"/>
    <w:qFormat/>
    <w:rsid w:val="009276FF"/>
    <w:pPr>
      <w:spacing w:before="100" w:beforeAutospacing="1" w:after="100" w:afterAutospacing="1"/>
    </w:pPr>
    <w:rPr>
      <w:rFonts w:eastAsia="Times New Roman"/>
      <w:sz w:val="24"/>
    </w:rPr>
  </w:style>
  <w:style w:type="paragraph" w:customStyle="1" w:styleId="g-pstyle1">
    <w:name w:val="g-pstyle1"/>
    <w:basedOn w:val="Normal"/>
    <w:uiPriority w:val="99"/>
    <w:qFormat/>
    <w:rsid w:val="009276FF"/>
    <w:pPr>
      <w:spacing w:before="100" w:beforeAutospacing="1" w:after="100" w:afterAutospacing="1"/>
    </w:pPr>
    <w:rPr>
      <w:rFonts w:eastAsia="Times New Roman"/>
      <w:sz w:val="24"/>
    </w:rPr>
  </w:style>
  <w:style w:type="paragraph" w:customStyle="1" w:styleId="g-asset-hed">
    <w:name w:val="g-asset-hed"/>
    <w:basedOn w:val="Normal"/>
    <w:uiPriority w:val="99"/>
    <w:qFormat/>
    <w:rsid w:val="009276FF"/>
    <w:pPr>
      <w:spacing w:before="100" w:beforeAutospacing="1" w:after="100" w:afterAutospacing="1"/>
    </w:pPr>
    <w:rPr>
      <w:rFonts w:eastAsia="Times New Roman"/>
      <w:sz w:val="24"/>
    </w:rPr>
  </w:style>
  <w:style w:type="paragraph" w:customStyle="1" w:styleId="js-tweet-text">
    <w:name w:val="js-tweet-text"/>
    <w:basedOn w:val="Normal"/>
    <w:uiPriority w:val="99"/>
    <w:qFormat/>
    <w:rsid w:val="009276FF"/>
    <w:pPr>
      <w:spacing w:before="100" w:beforeAutospacing="1" w:after="100" w:afterAutospacing="1"/>
    </w:pPr>
    <w:rPr>
      <w:rFonts w:ascii="Arial" w:hAnsi="Arial"/>
      <w:sz w:val="24"/>
    </w:rPr>
  </w:style>
  <w:style w:type="paragraph" w:customStyle="1" w:styleId="speech">
    <w:name w:val="speech"/>
    <w:basedOn w:val="Normal"/>
    <w:uiPriority w:val="99"/>
    <w:qFormat/>
    <w:rsid w:val="009276FF"/>
    <w:pPr>
      <w:spacing w:before="100" w:beforeAutospacing="1" w:after="100" w:afterAutospacing="1"/>
    </w:pPr>
    <w:rPr>
      <w:sz w:val="24"/>
    </w:rPr>
  </w:style>
  <w:style w:type="character" w:customStyle="1" w:styleId="adtext">
    <w:name w:val="adtext"/>
    <w:basedOn w:val="DefaultParagraphFont"/>
    <w:rsid w:val="009276FF"/>
  </w:style>
  <w:style w:type="character" w:customStyle="1" w:styleId="UL-Bold">
    <w:name w:val="UL-Bold"/>
    <w:basedOn w:val="DefaultParagraphFont"/>
    <w:rsid w:val="009276FF"/>
    <w:rPr>
      <w:u w:val="thick"/>
    </w:rPr>
  </w:style>
  <w:style w:type="character" w:customStyle="1" w:styleId="UL-None">
    <w:name w:val="UL-None"/>
    <w:basedOn w:val="DefaultParagraphFont"/>
    <w:rsid w:val="009276FF"/>
    <w:rPr>
      <w:strike w:val="0"/>
      <w:dstrike w:val="0"/>
      <w:u w:val="none"/>
      <w:effect w:val="none"/>
    </w:rPr>
  </w:style>
  <w:style w:type="character" w:customStyle="1" w:styleId="qu730rj69h">
    <w:name w:val="qu730rj69h"/>
    <w:basedOn w:val="DefaultParagraphFont"/>
    <w:rsid w:val="009276FF"/>
  </w:style>
  <w:style w:type="paragraph" w:customStyle="1" w:styleId="optext">
    <w:name w:val="optext"/>
    <w:basedOn w:val="Normal"/>
    <w:uiPriority w:val="99"/>
    <w:qFormat/>
    <w:rsid w:val="009276FF"/>
    <w:pPr>
      <w:spacing w:before="100" w:beforeAutospacing="1" w:after="100" w:afterAutospacing="1"/>
    </w:pPr>
    <w:rPr>
      <w:sz w:val="24"/>
    </w:rPr>
  </w:style>
  <w:style w:type="character" w:customStyle="1" w:styleId="lmy74qr12z">
    <w:name w:val="lmy74qr12z"/>
    <w:basedOn w:val="DefaultParagraphFont"/>
    <w:rsid w:val="009276FF"/>
  </w:style>
  <w:style w:type="character" w:customStyle="1" w:styleId="icr880">
    <w:name w:val="icr880"/>
    <w:basedOn w:val="DefaultParagraphFont"/>
    <w:rsid w:val="009276FF"/>
  </w:style>
  <w:style w:type="character" w:customStyle="1" w:styleId="hx23q54">
    <w:name w:val="hx23q54"/>
    <w:basedOn w:val="DefaultParagraphFont"/>
    <w:rsid w:val="009276FF"/>
  </w:style>
  <w:style w:type="character" w:customStyle="1" w:styleId="m-5348258726587825636gmail-style13ptbold">
    <w:name w:val="m_-5348258726587825636gmail-style13ptbold"/>
    <w:basedOn w:val="DefaultParagraphFont"/>
    <w:rsid w:val="009276FF"/>
  </w:style>
  <w:style w:type="character" w:customStyle="1" w:styleId="m-5348258726587825636gmail-styleunderline">
    <w:name w:val="m_-5348258726587825636gmail-styleunderline"/>
    <w:basedOn w:val="DefaultParagraphFont"/>
    <w:rsid w:val="009276FF"/>
  </w:style>
  <w:style w:type="character" w:customStyle="1" w:styleId="m4385445901877740177gmail-styleunderline">
    <w:name w:val="m_4385445901877740177gmail-styleunderline"/>
    <w:basedOn w:val="DefaultParagraphFont"/>
    <w:rsid w:val="009276FF"/>
  </w:style>
  <w:style w:type="character" w:customStyle="1" w:styleId="DDIUnderline">
    <w:name w:val="DDI Underline"/>
    <w:qFormat/>
    <w:rsid w:val="009276FF"/>
    <w:rPr>
      <w:rFonts w:ascii="Times New Roman" w:hAnsi="Times New Roman"/>
      <w:sz w:val="24"/>
      <w:u w:val="single"/>
    </w:rPr>
  </w:style>
  <w:style w:type="paragraph" w:customStyle="1" w:styleId="ALLCAPS">
    <w:name w:val="ALL CAPS"/>
    <w:basedOn w:val="Normal"/>
    <w:link w:val="ALLCAPSChar"/>
    <w:qFormat/>
    <w:rsid w:val="009276FF"/>
    <w:rPr>
      <w:rFonts w:eastAsia="Times New Roman"/>
      <w:b/>
      <w:caps/>
    </w:rPr>
  </w:style>
  <w:style w:type="character" w:customStyle="1" w:styleId="ALLCAPSChar">
    <w:name w:val="ALL CAPS Char"/>
    <w:basedOn w:val="DefaultParagraphFont"/>
    <w:link w:val="ALLCAPS"/>
    <w:rsid w:val="009276FF"/>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9276FF"/>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9276FF"/>
    <w:rPr>
      <w:rFonts w:ascii="Calibri" w:eastAsia="Times New Roman" w:hAnsi="Calibri"/>
      <w:b/>
    </w:rPr>
  </w:style>
  <w:style w:type="character" w:customStyle="1" w:styleId="Cites-AuthorDate">
    <w:name w:val="Cites-Author/Date"/>
    <w:rsid w:val="009276FF"/>
    <w:rPr>
      <w:rFonts w:ascii="Helvetica" w:hAnsi="Helvetica"/>
      <w:b/>
      <w:sz w:val="22"/>
      <w:szCs w:val="24"/>
      <w:u w:val="thick"/>
    </w:rPr>
  </w:style>
  <w:style w:type="paragraph" w:customStyle="1" w:styleId="CiteTag">
    <w:name w:val="Cite/Tag"/>
    <w:basedOn w:val="Normal"/>
    <w:uiPriority w:val="99"/>
    <w:qFormat/>
    <w:rsid w:val="009276FF"/>
    <w:rPr>
      <w:rFonts w:eastAsia="Cambria"/>
      <w:b/>
    </w:rPr>
  </w:style>
  <w:style w:type="character" w:customStyle="1" w:styleId="m489902567989944824gmail-style13ptbold">
    <w:name w:val="m_489902567989944824gmail-style13ptbold"/>
    <w:basedOn w:val="DefaultParagraphFont"/>
    <w:rsid w:val="009276FF"/>
  </w:style>
  <w:style w:type="character" w:customStyle="1" w:styleId="m489902567989944824gmail-styleunderline">
    <w:name w:val="m_489902567989944824gmail-styleunderline"/>
    <w:basedOn w:val="DefaultParagraphFont"/>
    <w:rsid w:val="009276FF"/>
  </w:style>
  <w:style w:type="character" w:customStyle="1" w:styleId="UnderlineCharChar3">
    <w:name w:val="Underline Char Char3"/>
    <w:rsid w:val="009276FF"/>
    <w:rPr>
      <w:szCs w:val="24"/>
      <w:u w:val="single"/>
      <w:lang w:val="en-US" w:eastAsia="en-US" w:bidi="ar-SA"/>
    </w:rPr>
  </w:style>
  <w:style w:type="character" w:customStyle="1" w:styleId="tl8wme">
    <w:name w:val="tl8wme"/>
    <w:basedOn w:val="DefaultParagraphFont"/>
    <w:rsid w:val="009276FF"/>
  </w:style>
  <w:style w:type="character" w:customStyle="1" w:styleId="Mention3">
    <w:name w:val="Mention3"/>
    <w:basedOn w:val="DefaultParagraphFont"/>
    <w:uiPriority w:val="99"/>
    <w:semiHidden/>
    <w:unhideWhenUsed/>
    <w:rsid w:val="009276FF"/>
    <w:rPr>
      <w:color w:val="2B579A"/>
      <w:shd w:val="clear" w:color="auto" w:fill="E6E6E6"/>
    </w:rPr>
  </w:style>
  <w:style w:type="character" w:customStyle="1" w:styleId="m-5251091010484660064gmail-style13ptbold">
    <w:name w:val="m_-5251091010484660064gmail-style13ptbold"/>
    <w:basedOn w:val="DefaultParagraphFont"/>
    <w:rsid w:val="009276FF"/>
  </w:style>
  <w:style w:type="character" w:customStyle="1" w:styleId="m-5251091010484660064gmail-styleunderline">
    <w:name w:val="m_-5251091010484660064gmail-styleunderline"/>
    <w:basedOn w:val="DefaultParagraphFont"/>
    <w:rsid w:val="009276FF"/>
  </w:style>
  <w:style w:type="character" w:customStyle="1" w:styleId="tablecaption">
    <w:name w:val="tablecaption"/>
    <w:basedOn w:val="DefaultParagraphFont"/>
    <w:rsid w:val="009276FF"/>
  </w:style>
  <w:style w:type="character" w:customStyle="1" w:styleId="StyleLatinHelvetica105ptBlack">
    <w:name w:val="Style (Latin) Helvetica 10.5 pt Black"/>
    <w:basedOn w:val="DefaultParagraphFont"/>
    <w:rsid w:val="009276FF"/>
    <w:rPr>
      <w:rFonts w:ascii="Times New Roman" w:hAnsi="Times New Roman"/>
      <w:color w:val="000000"/>
      <w:sz w:val="21"/>
    </w:rPr>
  </w:style>
  <w:style w:type="character" w:customStyle="1" w:styleId="Quotation">
    <w:name w:val="Quotation"/>
    <w:qFormat/>
    <w:rsid w:val="009276FF"/>
    <w:rPr>
      <w:rFonts w:ascii="Arial" w:hAnsi="Arial"/>
      <w:b/>
      <w:i/>
      <w:iCs/>
      <w:sz w:val="24"/>
      <w:u w:val="single"/>
    </w:rPr>
  </w:style>
  <w:style w:type="paragraph" w:customStyle="1" w:styleId="DateTime">
    <w:name w:val="DateTime"/>
    <w:basedOn w:val="Normal"/>
    <w:link w:val="DateTimeChar"/>
    <w:autoRedefine/>
    <w:uiPriority w:val="4"/>
    <w:qFormat/>
    <w:rsid w:val="009276FF"/>
  </w:style>
  <w:style w:type="character" w:customStyle="1" w:styleId="DateTimeChar">
    <w:name w:val="DateTime Char"/>
    <w:basedOn w:val="DefaultParagraphFont"/>
    <w:link w:val="DateTime"/>
    <w:uiPriority w:val="4"/>
    <w:rsid w:val="009276FF"/>
    <w:rPr>
      <w:rFonts w:ascii="Calibri" w:hAnsi="Calibri"/>
      <w:sz w:val="22"/>
    </w:rPr>
  </w:style>
  <w:style w:type="paragraph" w:customStyle="1" w:styleId="Lecture">
    <w:name w:val="Lecture"/>
    <w:next w:val="BodyText"/>
    <w:link w:val="LectureChar"/>
    <w:autoRedefine/>
    <w:uiPriority w:val="4"/>
    <w:qFormat/>
    <w:rsid w:val="009276FF"/>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9276FF"/>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9276FF"/>
  </w:style>
  <w:style w:type="character" w:customStyle="1" w:styleId="m-413333960618644972gmail-styleunderline">
    <w:name w:val="m_-413333960618644972gmail-styleunderline"/>
    <w:basedOn w:val="DefaultParagraphFont"/>
    <w:rsid w:val="009276FF"/>
  </w:style>
  <w:style w:type="character" w:customStyle="1" w:styleId="m8314098763611656848gmail-stylestylebold12pt">
    <w:name w:val="m_8314098763611656848gmail-stylestylebold12pt"/>
    <w:basedOn w:val="DefaultParagraphFont"/>
    <w:rsid w:val="009276FF"/>
  </w:style>
  <w:style w:type="character" w:customStyle="1" w:styleId="m8314098763611656848gmail-styleboldunderline">
    <w:name w:val="m_8314098763611656848gmail-styleboldunderline"/>
    <w:basedOn w:val="DefaultParagraphFont"/>
    <w:rsid w:val="009276FF"/>
  </w:style>
  <w:style w:type="paragraph" w:customStyle="1" w:styleId="Spacer">
    <w:name w:val="Spacer"/>
    <w:basedOn w:val="Heading1"/>
    <w:link w:val="SpacerChar"/>
    <w:autoRedefine/>
    <w:uiPriority w:val="4"/>
    <w:qFormat/>
    <w:rsid w:val="009276FF"/>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9276FF"/>
    <w:rPr>
      <w:rFonts w:ascii="Georgia" w:eastAsiaTheme="majorEastAsia" w:hAnsi="Georgia" w:cstheme="majorBidi"/>
      <w:b/>
      <w:bCs/>
      <w:szCs w:val="32"/>
    </w:rPr>
  </w:style>
  <w:style w:type="paragraph" w:customStyle="1" w:styleId="msonormal0">
    <w:name w:val="msonormal"/>
    <w:basedOn w:val="Normal"/>
    <w:rsid w:val="009276FF"/>
    <w:pPr>
      <w:spacing w:before="100" w:beforeAutospacing="1" w:after="100" w:afterAutospacing="1"/>
    </w:pPr>
    <w:rPr>
      <w:rFonts w:eastAsia="Times New Roman"/>
      <w:sz w:val="24"/>
    </w:rPr>
  </w:style>
  <w:style w:type="paragraph" w:customStyle="1" w:styleId="TxBr41p1">
    <w:name w:val="TxBr_41p1"/>
    <w:basedOn w:val="Normal"/>
    <w:qFormat/>
    <w:rsid w:val="009276FF"/>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9276FF"/>
    <w:rPr>
      <w:rFonts w:ascii="Georgia" w:eastAsia="Times New Roman" w:hAnsi="Georgia" w:cs="Arial" w:hint="default"/>
      <w:b/>
      <w:bCs/>
      <w:kern w:val="32"/>
      <w:sz w:val="28"/>
      <w:szCs w:val="32"/>
    </w:rPr>
  </w:style>
  <w:style w:type="character" w:customStyle="1" w:styleId="CiteReal0">
    <w:name w:val="CiteReal"/>
    <w:uiPriority w:val="1"/>
    <w:qFormat/>
    <w:rsid w:val="009276FF"/>
    <w:rPr>
      <w:rFonts w:ascii="Arial" w:hAnsi="Arial"/>
      <w:b/>
      <w:sz w:val="24"/>
      <w:u w:val="single"/>
    </w:rPr>
  </w:style>
  <w:style w:type="character" w:customStyle="1" w:styleId="dropcap1">
    <w:name w:val="dropcap1"/>
    <w:rsid w:val="009276FF"/>
  </w:style>
  <w:style w:type="paragraph" w:customStyle="1" w:styleId="Style42">
    <w:name w:val="Style42"/>
    <w:basedOn w:val="Normal"/>
    <w:uiPriority w:val="99"/>
    <w:rsid w:val="009276FF"/>
    <w:pPr>
      <w:spacing w:line="202" w:lineRule="exact"/>
      <w:jc w:val="both"/>
    </w:pPr>
    <w:rPr>
      <w:rFonts w:ascii="Palatino Linotype" w:hAnsi="Palatino Linotype" w:cs="Palatino Linotype"/>
    </w:rPr>
  </w:style>
  <w:style w:type="character" w:customStyle="1" w:styleId="FontStyle72">
    <w:name w:val="Font Style72"/>
    <w:uiPriority w:val="99"/>
    <w:rsid w:val="009276FF"/>
    <w:rPr>
      <w:rFonts w:ascii="Cambria" w:hAnsi="Cambria" w:cs="Cambria" w:hint="default"/>
      <w:sz w:val="16"/>
      <w:szCs w:val="16"/>
    </w:rPr>
  </w:style>
  <w:style w:type="character" w:customStyle="1" w:styleId="FontStyle73">
    <w:name w:val="Font Style73"/>
    <w:uiPriority w:val="99"/>
    <w:rsid w:val="009276FF"/>
    <w:rPr>
      <w:rFonts w:ascii="Cambria" w:hAnsi="Cambria" w:cs="Cambria" w:hint="default"/>
      <w:i/>
      <w:iCs/>
      <w:sz w:val="16"/>
      <w:szCs w:val="16"/>
    </w:rPr>
  </w:style>
  <w:style w:type="character" w:customStyle="1" w:styleId="UnderlinestyleChar20">
    <w:name w:val="Underline style Char2"/>
    <w:rsid w:val="009276FF"/>
    <w:rPr>
      <w:sz w:val="22"/>
      <w:szCs w:val="24"/>
      <w:u w:val="single"/>
      <w:lang w:val="en-US" w:eastAsia="en-US" w:bidi="ar-SA"/>
    </w:rPr>
  </w:style>
  <w:style w:type="character" w:customStyle="1" w:styleId="FontStyle49">
    <w:name w:val="Font Style49"/>
    <w:uiPriority w:val="99"/>
    <w:rsid w:val="009276FF"/>
    <w:rPr>
      <w:rFonts w:ascii="Cambria" w:hAnsi="Cambria" w:cs="Cambria"/>
      <w:sz w:val="20"/>
      <w:szCs w:val="20"/>
    </w:rPr>
  </w:style>
  <w:style w:type="character" w:customStyle="1" w:styleId="FontStyle50">
    <w:name w:val="Font Style50"/>
    <w:uiPriority w:val="99"/>
    <w:rsid w:val="009276FF"/>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9276FF"/>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9276FF"/>
    <w:rPr>
      <w:rFonts w:ascii="Cambria" w:eastAsia="Cambria" w:hAnsi="Cambria" w:cs="Cambria"/>
      <w:spacing w:val="-3"/>
      <w:sz w:val="22"/>
      <w:szCs w:val="20"/>
    </w:rPr>
  </w:style>
  <w:style w:type="character" w:customStyle="1" w:styleId="kn">
    <w:name w:val="kn"/>
    <w:basedOn w:val="DefaultParagraphFont"/>
    <w:rsid w:val="009276FF"/>
  </w:style>
  <w:style w:type="character" w:customStyle="1" w:styleId="StyleStyleUnderlineUnderlineStyleBoldUnderlineIntenseEmphas">
    <w:name w:val="Style Style UnderlineUnderlineStyle Bold UnderlineIntense Emphas..."/>
    <w:basedOn w:val="DefaultParagraphFont"/>
    <w:rsid w:val="009276FF"/>
    <w:rPr>
      <w:b/>
      <w:bCs/>
      <w:sz w:val="26"/>
      <w:u w:val="single"/>
    </w:rPr>
  </w:style>
  <w:style w:type="character" w:customStyle="1" w:styleId="articoloinside">
    <w:name w:val="articolo_inside"/>
    <w:rsid w:val="009276FF"/>
  </w:style>
  <w:style w:type="paragraph" w:customStyle="1" w:styleId="pagetools">
    <w:name w:val="pagetools"/>
    <w:basedOn w:val="Normal"/>
    <w:rsid w:val="009276FF"/>
    <w:pPr>
      <w:spacing w:before="100" w:beforeAutospacing="1" w:after="100" w:afterAutospacing="1"/>
    </w:pPr>
    <w:rPr>
      <w:rFonts w:ascii="Cambria" w:eastAsia="Cambria" w:hAnsi="Cambria"/>
      <w:sz w:val="24"/>
    </w:rPr>
  </w:style>
  <w:style w:type="character" w:customStyle="1" w:styleId="job">
    <w:name w:val="job"/>
    <w:basedOn w:val="DefaultParagraphFont"/>
    <w:rsid w:val="009276FF"/>
  </w:style>
  <w:style w:type="character" w:customStyle="1" w:styleId="publisher">
    <w:name w:val="publisher"/>
    <w:basedOn w:val="DefaultParagraphFont"/>
    <w:rsid w:val="009276FF"/>
  </w:style>
  <w:style w:type="character" w:customStyle="1" w:styleId="pubyear">
    <w:name w:val="pubyear"/>
    <w:basedOn w:val="DefaultParagraphFont"/>
    <w:rsid w:val="009276FF"/>
  </w:style>
  <w:style w:type="character" w:customStyle="1" w:styleId="pubcity">
    <w:name w:val="pubcity"/>
    <w:basedOn w:val="DefaultParagraphFont"/>
    <w:rsid w:val="009276FF"/>
  </w:style>
  <w:style w:type="paragraph" w:customStyle="1" w:styleId="C-Text">
    <w:name w:val="C-Text"/>
    <w:basedOn w:val="Normal"/>
    <w:rsid w:val="009276FF"/>
    <w:pPr>
      <w:tabs>
        <w:tab w:val="num" w:pos="720"/>
      </w:tabs>
      <w:ind w:left="720" w:hanging="360"/>
    </w:pPr>
    <w:rPr>
      <w:rFonts w:ascii="Book Antiqua" w:hAnsi="Book Antiqua"/>
      <w:sz w:val="24"/>
    </w:rPr>
  </w:style>
  <w:style w:type="character" w:customStyle="1" w:styleId="ecdate">
    <w:name w:val="ec_date"/>
    <w:basedOn w:val="DefaultParagraphFont"/>
    <w:rsid w:val="009276FF"/>
    <w:rPr>
      <w:rFonts w:ascii="Symbol" w:hAnsi="Symbol" w:hint="default"/>
      <w:sz w:val="20"/>
      <w:szCs w:val="20"/>
      <w:shd w:val="clear" w:color="auto" w:fill="FFFFFF"/>
    </w:rPr>
  </w:style>
  <w:style w:type="paragraph" w:customStyle="1" w:styleId="ecmsonormal">
    <w:name w:val="ec_msonormal"/>
    <w:basedOn w:val="Normal"/>
    <w:rsid w:val="009276FF"/>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9276FF"/>
  </w:style>
  <w:style w:type="character" w:customStyle="1" w:styleId="articleheadline">
    <w:name w:val="articleheadline"/>
    <w:basedOn w:val="DefaultParagraphFont"/>
    <w:rsid w:val="009276FF"/>
  </w:style>
  <w:style w:type="paragraph" w:customStyle="1" w:styleId="u-intro">
    <w:name w:val="u-intro"/>
    <w:basedOn w:val="Normal"/>
    <w:rsid w:val="009276FF"/>
    <w:pPr>
      <w:spacing w:before="100" w:beforeAutospacing="1" w:after="100" w:afterAutospacing="1"/>
    </w:pPr>
    <w:rPr>
      <w:rFonts w:ascii="Georgia" w:hAnsi="Georgia"/>
      <w:sz w:val="24"/>
    </w:rPr>
  </w:style>
  <w:style w:type="character" w:customStyle="1" w:styleId="u-byline">
    <w:name w:val="u-byline"/>
    <w:basedOn w:val="DefaultParagraphFont"/>
    <w:rsid w:val="009276FF"/>
  </w:style>
  <w:style w:type="character" w:customStyle="1" w:styleId="articlebya">
    <w:name w:val="articleby_a"/>
    <w:basedOn w:val="DefaultParagraphFont"/>
    <w:rsid w:val="009276FF"/>
  </w:style>
  <w:style w:type="character" w:customStyle="1" w:styleId="popupwinby">
    <w:name w:val="popupwinby"/>
    <w:basedOn w:val="DefaultParagraphFont"/>
    <w:rsid w:val="009276FF"/>
  </w:style>
  <w:style w:type="character" w:customStyle="1" w:styleId="storyheader">
    <w:name w:val="storyheader"/>
    <w:basedOn w:val="DefaultParagraphFont"/>
    <w:rsid w:val="009276FF"/>
  </w:style>
  <w:style w:type="character" w:customStyle="1" w:styleId="marron">
    <w:name w:val="marron"/>
    <w:basedOn w:val="DefaultParagraphFont"/>
    <w:rsid w:val="009276FF"/>
  </w:style>
  <w:style w:type="paragraph" w:customStyle="1" w:styleId="StyleNormalWeb10pt">
    <w:name w:val="Style Normal (Web) + 10 pt"/>
    <w:basedOn w:val="NormalWeb"/>
    <w:next w:val="Normal"/>
    <w:rsid w:val="009276FF"/>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9276FF"/>
    <w:rPr>
      <w:szCs w:val="24"/>
      <w:lang w:val="en-US" w:eastAsia="en-US" w:bidi="ar-SA"/>
    </w:rPr>
  </w:style>
  <w:style w:type="paragraph" w:customStyle="1" w:styleId="TagCiteShells">
    <w:name w:val="Tag/Cite/Shells"/>
    <w:basedOn w:val="Normal"/>
    <w:rsid w:val="009276FF"/>
    <w:rPr>
      <w:rFonts w:ascii="Georgia" w:hAnsi="Georgia"/>
      <w:b/>
    </w:rPr>
  </w:style>
  <w:style w:type="paragraph" w:customStyle="1" w:styleId="DefinitionTerm">
    <w:name w:val="Definition Term"/>
    <w:basedOn w:val="Normal"/>
    <w:next w:val="Normal"/>
    <w:rsid w:val="009276FF"/>
    <w:rPr>
      <w:rFonts w:ascii="Georgia" w:hAnsi="Georgia"/>
      <w:snapToGrid w:val="0"/>
      <w:sz w:val="24"/>
    </w:rPr>
  </w:style>
  <w:style w:type="character" w:customStyle="1" w:styleId="Style3CharChar">
    <w:name w:val="Style3 Char Char"/>
    <w:basedOn w:val="DefaultParagraphFont"/>
    <w:rsid w:val="009276FF"/>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9276FF"/>
    <w:pPr>
      <w:spacing w:after="60"/>
    </w:pPr>
    <w:rPr>
      <w:rFonts w:ascii="Georgia" w:eastAsia="Segoe UI" w:hAnsi="Georgia" w:cs="Cambria"/>
      <w:caps/>
      <w:sz w:val="20"/>
      <w:lang w:eastAsia="zh-CN"/>
    </w:rPr>
  </w:style>
  <w:style w:type="character" w:customStyle="1" w:styleId="NormalChar0">
    <w:name w:val="Normal Char"/>
    <w:basedOn w:val="DefaultParagraphFont"/>
    <w:rsid w:val="009276FF"/>
    <w:rPr>
      <w:lang w:eastAsia="en-US"/>
    </w:rPr>
  </w:style>
  <w:style w:type="character" w:customStyle="1" w:styleId="BoldUnderlineChar2">
    <w:name w:val="Bold + Underline Char"/>
    <w:basedOn w:val="DefaultParagraphFont"/>
    <w:rsid w:val="009276FF"/>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9276FF"/>
  </w:style>
  <w:style w:type="character" w:customStyle="1" w:styleId="CharacterStyle7">
    <w:name w:val="Character Style 7"/>
    <w:rsid w:val="009276FF"/>
    <w:rPr>
      <w:rFonts w:ascii="Trebuchet MS" w:hAnsi="Trebuchet MS" w:cs="Trebuchet MS"/>
      <w:sz w:val="20"/>
      <w:szCs w:val="20"/>
      <w:u w:val="single"/>
    </w:rPr>
  </w:style>
  <w:style w:type="character" w:customStyle="1" w:styleId="StyleStyle4Char">
    <w:name w:val="Style Style4 + Char"/>
    <w:basedOn w:val="DefaultParagraphFont"/>
    <w:rsid w:val="009276FF"/>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9276FF"/>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9276FF"/>
    <w:rPr>
      <w:rFonts w:ascii="Symbol" w:hAnsi="Symbol"/>
      <w:sz w:val="21"/>
      <w:szCs w:val="21"/>
      <w:u w:val="thick"/>
    </w:rPr>
  </w:style>
  <w:style w:type="paragraph" w:customStyle="1" w:styleId="Cite8">
    <w:name w:val="Cite8"/>
    <w:basedOn w:val="Normal"/>
    <w:autoRedefine/>
    <w:qFormat/>
    <w:rsid w:val="009276FF"/>
    <w:rPr>
      <w:rFonts w:ascii="Trebuchet MS" w:eastAsia="Verdana" w:hAnsi="Trebuchet MS" w:cs="Cambria"/>
      <w:sz w:val="16"/>
    </w:rPr>
  </w:style>
  <w:style w:type="paragraph" w:customStyle="1" w:styleId="8font">
    <w:name w:val="8font"/>
    <w:basedOn w:val="Normal"/>
    <w:next w:val="Normal"/>
    <w:autoRedefine/>
    <w:qFormat/>
    <w:rsid w:val="009276FF"/>
    <w:rPr>
      <w:rFonts w:ascii="Georgia" w:eastAsia="Cambria Math" w:hAnsi="Georgia" w:cs="Cambria"/>
      <w:sz w:val="16"/>
      <w:szCs w:val="16"/>
    </w:rPr>
  </w:style>
  <w:style w:type="paragraph" w:customStyle="1" w:styleId="BoldUnderlineChar20">
    <w:name w:val="BoldUnderline Char2"/>
    <w:link w:val="BoldUnderlineChar2Char"/>
    <w:rsid w:val="009276FF"/>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9276FF"/>
    <w:rPr>
      <w:rFonts w:ascii="Times New Roman" w:eastAsia="Times New Roman" w:hAnsi="Times New Roman" w:cs="Times New Roman"/>
      <w:b/>
      <w:sz w:val="20"/>
      <w:u w:val="single"/>
    </w:rPr>
  </w:style>
  <w:style w:type="character" w:customStyle="1" w:styleId="UnderlineCharChar4">
    <w:name w:val="Underline Char Char4"/>
    <w:rsid w:val="009276FF"/>
    <w:rPr>
      <w:szCs w:val="24"/>
      <w:u w:val="single"/>
      <w:lang w:val="en-US" w:eastAsia="en-US" w:bidi="ar-SA"/>
    </w:rPr>
  </w:style>
  <w:style w:type="character" w:customStyle="1" w:styleId="BoldUnderlineCharChar3">
    <w:name w:val="BoldUnderline Char Char3"/>
    <w:rsid w:val="009276FF"/>
    <w:rPr>
      <w:b/>
      <w:szCs w:val="24"/>
      <w:u w:val="single"/>
      <w:lang w:val="en-US" w:eastAsia="en-US" w:bidi="ar-SA"/>
    </w:rPr>
  </w:style>
  <w:style w:type="character" w:customStyle="1" w:styleId="BoldUnderlineCharChar2">
    <w:name w:val="BoldUnderline Char Char2"/>
    <w:rsid w:val="009276FF"/>
    <w:rPr>
      <w:b/>
      <w:szCs w:val="24"/>
      <w:u w:val="single"/>
      <w:lang w:val="en-US" w:eastAsia="en-US" w:bidi="ar-SA"/>
    </w:rPr>
  </w:style>
  <w:style w:type="paragraph" w:customStyle="1" w:styleId="UnderlineCard0">
    <w:name w:val="UnderlineCard"/>
    <w:basedOn w:val="Heading3"/>
    <w:link w:val="UnderlineCardChar0"/>
    <w:qFormat/>
    <w:rsid w:val="009276FF"/>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9276FF"/>
    <w:rPr>
      <w:rFonts w:ascii="Georgia" w:eastAsia="Calibri" w:hAnsi="Georgia" w:cs="Times New Roman"/>
      <w:sz w:val="20"/>
      <w:szCs w:val="20"/>
      <w:u w:val="single"/>
      <w:lang w:val="x-none" w:eastAsia="x-none"/>
    </w:rPr>
  </w:style>
  <w:style w:type="character" w:customStyle="1" w:styleId="5Notunderlined">
    <w:name w:val="5 Not underlined"/>
    <w:rsid w:val="009276FF"/>
    <w:rPr>
      <w:rFonts w:ascii="Times New Roman" w:hAnsi="Times New Roman"/>
      <w:sz w:val="16"/>
    </w:rPr>
  </w:style>
  <w:style w:type="character" w:customStyle="1" w:styleId="volume-issue">
    <w:name w:val="volume-issue"/>
    <w:rsid w:val="009276FF"/>
    <w:rPr>
      <w:rFonts w:cs="Times New Roman"/>
    </w:rPr>
  </w:style>
  <w:style w:type="character" w:customStyle="1" w:styleId="storytext">
    <w:name w:val="storytext"/>
    <w:basedOn w:val="DefaultParagraphFont"/>
    <w:rsid w:val="009276FF"/>
  </w:style>
  <w:style w:type="character" w:customStyle="1" w:styleId="boldness1">
    <w:name w:val="boldness1"/>
    <w:rsid w:val="009276FF"/>
  </w:style>
  <w:style w:type="paragraph" w:customStyle="1" w:styleId="Cardd">
    <w:name w:val="Cardd"/>
    <w:basedOn w:val="Normal"/>
    <w:uiPriority w:val="4"/>
    <w:qFormat/>
    <w:rsid w:val="009276FF"/>
    <w:pPr>
      <w:ind w:left="288" w:right="288"/>
    </w:pPr>
    <w:rPr>
      <w:rFonts w:ascii="Georgia" w:hAnsi="Georgia"/>
    </w:rPr>
  </w:style>
  <w:style w:type="paragraph" w:customStyle="1" w:styleId="document0">
    <w:name w:val="document"/>
    <w:basedOn w:val="Normal"/>
    <w:rsid w:val="009276FF"/>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9276FF"/>
  </w:style>
  <w:style w:type="character" w:customStyle="1" w:styleId="aa">
    <w:name w:val="_"/>
    <w:basedOn w:val="DefaultParagraphFont"/>
    <w:rsid w:val="009276FF"/>
  </w:style>
  <w:style w:type="paragraph" w:customStyle="1" w:styleId="Shrink6">
    <w:name w:val="Shrink 6"/>
    <w:basedOn w:val="Normal"/>
    <w:qFormat/>
    <w:rsid w:val="009276FF"/>
    <w:rPr>
      <w:rFonts w:ascii="Georgia" w:eastAsia="Calibri" w:hAnsi="Georgia"/>
      <w:sz w:val="12"/>
    </w:rPr>
  </w:style>
  <w:style w:type="character" w:customStyle="1" w:styleId="messagecontent">
    <w:name w:val="message_content"/>
    <w:rsid w:val="009276FF"/>
  </w:style>
  <w:style w:type="paragraph" w:customStyle="1" w:styleId="BriefTitleWorks">
    <w:name w:val="Brief Title Works"/>
    <w:basedOn w:val="Heading1"/>
    <w:link w:val="BriefTitleWorksChar"/>
    <w:rsid w:val="009276FF"/>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9276FF"/>
    <w:rPr>
      <w:rFonts w:ascii="Georgia" w:eastAsia="Times New Roman" w:hAnsi="Georgia" w:cs="Arial"/>
      <w:b/>
      <w:bCs/>
      <w:kern w:val="32"/>
      <w:szCs w:val="32"/>
      <w:u w:val="single"/>
    </w:rPr>
  </w:style>
  <w:style w:type="character" w:customStyle="1" w:styleId="twelptblackblack1">
    <w:name w:val="twelptblackblack1"/>
    <w:basedOn w:val="DefaultParagraphFont"/>
    <w:rsid w:val="009276FF"/>
    <w:rPr>
      <w:rFonts w:ascii="Verdana" w:hAnsi="Verdana" w:hint="default"/>
      <w:color w:val="000000"/>
      <w:sz w:val="16"/>
      <w:szCs w:val="16"/>
    </w:rPr>
  </w:style>
  <w:style w:type="character" w:customStyle="1" w:styleId="Heading3CharCharCharChar1">
    <w:name w:val="Heading 3 Char Char Char Char1"/>
    <w:rsid w:val="009276FF"/>
    <w:rPr>
      <w:rFonts w:cs="Arial"/>
      <w:bCs/>
      <w:szCs w:val="26"/>
      <w:u w:val="single"/>
      <w:lang w:val="en-US" w:eastAsia="en-US" w:bidi="ar-SA"/>
    </w:rPr>
  </w:style>
  <w:style w:type="paragraph" w:customStyle="1" w:styleId="conintrotext">
    <w:name w:val="conintrotext"/>
    <w:basedOn w:val="Normal"/>
    <w:uiPriority w:val="99"/>
    <w:rsid w:val="009276FF"/>
    <w:pPr>
      <w:spacing w:before="100" w:beforeAutospacing="1" w:after="100" w:afterAutospacing="1"/>
    </w:pPr>
    <w:rPr>
      <w:rFonts w:ascii="Georgia" w:eastAsia="Times New Roman" w:hAnsi="Georgia"/>
      <w:sz w:val="24"/>
    </w:rPr>
  </w:style>
  <w:style w:type="character" w:customStyle="1" w:styleId="comment-body">
    <w:name w:val="comment-body"/>
    <w:rsid w:val="009276FF"/>
  </w:style>
  <w:style w:type="character" w:customStyle="1" w:styleId="UnderlineCharCharChar1">
    <w:name w:val="Underline Char Char Char1"/>
    <w:rsid w:val="009276FF"/>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9276FF"/>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9276FF"/>
    <w:rPr>
      <w:rFonts w:asciiTheme="minorHAnsi" w:eastAsia="MS Mincho" w:hAnsiTheme="minorHAnsi"/>
      <w:b/>
      <w:sz w:val="24"/>
      <w:u w:val="single"/>
    </w:rPr>
  </w:style>
  <w:style w:type="character" w:customStyle="1" w:styleId="mw-headline">
    <w:name w:val="mw-headline"/>
    <w:rsid w:val="009276FF"/>
  </w:style>
  <w:style w:type="character" w:customStyle="1" w:styleId="flagicon">
    <w:name w:val="flagicon"/>
    <w:rsid w:val="009276FF"/>
  </w:style>
  <w:style w:type="paragraph" w:customStyle="1" w:styleId="assert">
    <w:name w:val="assert"/>
    <w:basedOn w:val="Normal"/>
    <w:uiPriority w:val="99"/>
    <w:rsid w:val="009276FF"/>
    <w:pPr>
      <w:spacing w:before="100" w:beforeAutospacing="1" w:after="100" w:afterAutospacing="1"/>
    </w:pPr>
    <w:rPr>
      <w:rFonts w:ascii="Georgia" w:eastAsia="Times New Roman" w:hAnsi="Georgia"/>
      <w:sz w:val="24"/>
    </w:rPr>
  </w:style>
  <w:style w:type="character" w:customStyle="1" w:styleId="apturelink">
    <w:name w:val="apturelink"/>
    <w:rsid w:val="009276FF"/>
  </w:style>
  <w:style w:type="character" w:customStyle="1" w:styleId="apturelinkicon">
    <w:name w:val="apturelinkicon"/>
    <w:rsid w:val="009276FF"/>
  </w:style>
  <w:style w:type="paragraph" w:customStyle="1" w:styleId="Default1">
    <w:name w:val="Default1"/>
    <w:basedOn w:val="Default"/>
    <w:next w:val="Default"/>
    <w:uiPriority w:val="99"/>
    <w:rsid w:val="009276FF"/>
    <w:rPr>
      <w:color w:val="auto"/>
    </w:rPr>
  </w:style>
  <w:style w:type="paragraph" w:customStyle="1" w:styleId="center">
    <w:name w:val="center"/>
    <w:basedOn w:val="Normal"/>
    <w:uiPriority w:val="99"/>
    <w:rsid w:val="009276FF"/>
    <w:pPr>
      <w:spacing w:before="100" w:beforeAutospacing="1" w:after="100" w:afterAutospacing="1"/>
    </w:pPr>
    <w:rPr>
      <w:rFonts w:ascii="Georgia" w:eastAsia="Times New Roman" w:hAnsi="Georgia"/>
      <w:sz w:val="24"/>
    </w:rPr>
  </w:style>
  <w:style w:type="character" w:customStyle="1" w:styleId="LittleChar">
    <w:name w:val="Little Char"/>
    <w:link w:val="Little"/>
    <w:rsid w:val="009276FF"/>
    <w:rPr>
      <w:rFonts w:ascii="Calibri" w:eastAsia="Times New Roman" w:hAnsi="Calibri"/>
      <w:sz w:val="16"/>
    </w:rPr>
  </w:style>
  <w:style w:type="character" w:customStyle="1" w:styleId="UnderlineChar1Char">
    <w:name w:val="Underline Char1 Char"/>
    <w:rsid w:val="009276FF"/>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9276FF"/>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9276FF"/>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9276FF"/>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9276FF"/>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9276FF"/>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9276FF"/>
    <w:rPr>
      <w:rFonts w:asciiTheme="minorHAnsi" w:eastAsia="MS Mincho" w:hAnsiTheme="minorHAnsi"/>
      <w:b/>
      <w:sz w:val="24"/>
      <w:u w:val="single"/>
    </w:rPr>
  </w:style>
  <w:style w:type="paragraph" w:customStyle="1" w:styleId="CardBody">
    <w:name w:val="Card Body"/>
    <w:basedOn w:val="Normal"/>
    <w:link w:val="CardBodyChar"/>
    <w:rsid w:val="009276FF"/>
    <w:rPr>
      <w:rFonts w:ascii="Georgia" w:eastAsia="Times New Roman" w:hAnsi="Georgia"/>
      <w:sz w:val="16"/>
    </w:rPr>
  </w:style>
  <w:style w:type="character" w:customStyle="1" w:styleId="CardBodyChar">
    <w:name w:val="Card Body Char"/>
    <w:link w:val="CardBody"/>
    <w:rsid w:val="009276FF"/>
    <w:rPr>
      <w:rFonts w:ascii="Georgia" w:eastAsia="Times New Roman" w:hAnsi="Georgia"/>
      <w:sz w:val="16"/>
    </w:rPr>
  </w:style>
  <w:style w:type="character" w:customStyle="1" w:styleId="ptitleinside">
    <w:name w:val="p_title_inside"/>
    <w:rsid w:val="009276FF"/>
  </w:style>
  <w:style w:type="paragraph" w:customStyle="1" w:styleId="StyleBoldandUnderlineChar11ptBorderSinglesolidline">
    <w:name w:val="Style Bold and Underline Char + 11 pt Border: : (Single solid line..."/>
    <w:link w:val="StyleBoldandUnderlineChar11ptBorderSinglesolidlineChar"/>
    <w:rsid w:val="009276FF"/>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9276FF"/>
    <w:rPr>
      <w:rFonts w:eastAsia="Times New Roman"/>
      <w:b/>
      <w:bCs/>
      <w:sz w:val="22"/>
      <w:szCs w:val="20"/>
      <w:u w:val="single"/>
      <w:bdr w:val="single" w:sz="4" w:space="0" w:color="auto"/>
    </w:rPr>
  </w:style>
  <w:style w:type="paragraph" w:customStyle="1" w:styleId="Indentation">
    <w:name w:val="Indentation"/>
    <w:basedOn w:val="Normal"/>
    <w:uiPriority w:val="99"/>
    <w:rsid w:val="009276FF"/>
    <w:pPr>
      <w:ind w:left="288" w:right="288"/>
    </w:pPr>
    <w:rPr>
      <w:rFonts w:ascii="Georgia" w:hAnsi="Georgia"/>
    </w:rPr>
  </w:style>
  <w:style w:type="character" w:customStyle="1" w:styleId="StyleUnderlineCharChar9ptBold">
    <w:name w:val="Style Underline Char Char + 9 pt Bold"/>
    <w:rsid w:val="009276FF"/>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9276FF"/>
    <w:rPr>
      <w:rFonts w:ascii="Georgia" w:eastAsia="Times New Roman" w:hAnsi="Georgia"/>
      <w:u w:val="single"/>
    </w:rPr>
  </w:style>
  <w:style w:type="character" w:customStyle="1" w:styleId="StyleStyle4ArialNarrow9ptChar">
    <w:name w:val="Style Style4 + Arial Narrow 9 pt Char"/>
    <w:link w:val="StyleStyle4ArialNarrow9pt"/>
    <w:rsid w:val="009276FF"/>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9276FF"/>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9276FF"/>
    <w:rPr>
      <w:rFonts w:ascii="Georgia" w:eastAsia="Times New Roman" w:hAnsi="Georgia"/>
      <w:b/>
      <w:bCs/>
      <w:sz w:val="22"/>
      <w:u w:val="single"/>
    </w:rPr>
  </w:style>
  <w:style w:type="character" w:customStyle="1" w:styleId="StyleBoldandUnderlineCharChar29pt">
    <w:name w:val="Style Bold and Underline Char Char2 + 9 pt"/>
    <w:rsid w:val="009276FF"/>
    <w:rPr>
      <w:rFonts w:ascii="Times New Roman" w:hAnsi="Times New Roman"/>
      <w:b/>
      <w:bCs/>
      <w:noProof w:val="0"/>
      <w:sz w:val="20"/>
      <w:u w:val="single"/>
    </w:rPr>
  </w:style>
  <w:style w:type="character" w:customStyle="1" w:styleId="StyleUnderlineCharChar19pt">
    <w:name w:val="Style Underline Char Char1 + 9 pt"/>
    <w:rsid w:val="009276FF"/>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9276FF"/>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9276FF"/>
    <w:rPr>
      <w:rFonts w:ascii="Georgia" w:eastAsia="Times New Roman" w:hAnsi="Georgia"/>
      <w:b/>
      <w:smallCaps/>
      <w:sz w:val="24"/>
      <w:szCs w:val="24"/>
      <w:u w:val="single"/>
    </w:rPr>
  </w:style>
  <w:style w:type="character" w:customStyle="1" w:styleId="CardTextCharChar">
    <w:name w:val="Card Text Char Char"/>
    <w:rsid w:val="009276FF"/>
    <w:rPr>
      <w:rFonts w:ascii="Times New Roman" w:eastAsia="Times New Roman" w:hAnsi="Times New Roman" w:cs="Times New Roman"/>
      <w:sz w:val="20"/>
      <w:szCs w:val="20"/>
    </w:rPr>
  </w:style>
  <w:style w:type="character" w:customStyle="1" w:styleId="Underline-Highlighted-WFU">
    <w:name w:val="Underline-Highlighted-WFU"/>
    <w:uiPriority w:val="1"/>
    <w:qFormat/>
    <w:rsid w:val="009276FF"/>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9276FF"/>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9276FF"/>
    <w:rPr>
      <w:rFonts w:ascii="Times New Roman" w:hAnsi="Times New Roman"/>
      <w:sz w:val="24"/>
      <w:u w:val="single"/>
      <w:bdr w:val="none" w:sz="0" w:space="0" w:color="auto"/>
      <w:shd w:val="clear" w:color="auto" w:fill="auto"/>
    </w:rPr>
  </w:style>
  <w:style w:type="character" w:customStyle="1" w:styleId="FifthChar">
    <w:name w:val="Fifth Char"/>
    <w:link w:val="Fifth"/>
    <w:rsid w:val="009276FF"/>
    <w:rPr>
      <w:rFonts w:ascii="Arial" w:eastAsia="Calibri" w:hAnsi="Arial"/>
      <w:sz w:val="22"/>
    </w:rPr>
  </w:style>
  <w:style w:type="paragraph" w:customStyle="1" w:styleId="Third">
    <w:name w:val="Third"/>
    <w:basedOn w:val="Normal"/>
    <w:link w:val="ThirdChar"/>
    <w:rsid w:val="009276FF"/>
    <w:rPr>
      <w:rFonts w:ascii="Georgia" w:eastAsia="Times New Roman" w:hAnsi="Georgia"/>
      <w:b/>
      <w:u w:val="single"/>
      <w:lang w:val="x-none" w:eastAsia="x-none"/>
    </w:rPr>
  </w:style>
  <w:style w:type="character" w:customStyle="1" w:styleId="ThirdChar">
    <w:name w:val="Third Char"/>
    <w:link w:val="Third"/>
    <w:rsid w:val="009276FF"/>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9276FF"/>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9276FF"/>
  </w:style>
  <w:style w:type="paragraph" w:customStyle="1" w:styleId="DebateUnderlineBoldChar">
    <w:name w:val="Debate Underline Bold Char"/>
    <w:basedOn w:val="Normal"/>
    <w:link w:val="DebateUnderlineBoldCharChar"/>
    <w:rsid w:val="009276FF"/>
    <w:pPr>
      <w:jc w:val="both"/>
    </w:pPr>
    <w:rPr>
      <w:rFonts w:ascii="Georgia" w:eastAsia="Times New Roman" w:hAnsi="Georgia"/>
      <w:b/>
      <w:u w:val="thick"/>
    </w:rPr>
  </w:style>
  <w:style w:type="character" w:customStyle="1" w:styleId="DebateUnderlineBoldCharChar">
    <w:name w:val="Debate Underline Bold Char Char"/>
    <w:link w:val="DebateUnderlineBoldChar"/>
    <w:rsid w:val="009276FF"/>
    <w:rPr>
      <w:rFonts w:ascii="Georgia" w:eastAsia="Times New Roman" w:hAnsi="Georgia"/>
      <w:b/>
      <w:sz w:val="22"/>
      <w:u w:val="thick"/>
    </w:rPr>
  </w:style>
  <w:style w:type="character" w:customStyle="1" w:styleId="bloctitlesChar">
    <w:name w:val="bloc titles Char"/>
    <w:link w:val="bloctitles"/>
    <w:rsid w:val="009276FF"/>
    <w:rPr>
      <w:rFonts w:ascii="Calibri" w:eastAsia="Malgun Gothic" w:hAnsi="Calibri" w:cs="Arial"/>
      <w:b/>
      <w:kern w:val="32"/>
      <w:sz w:val="32"/>
      <w:szCs w:val="32"/>
      <w:u w:val="single"/>
    </w:rPr>
  </w:style>
  <w:style w:type="paragraph" w:customStyle="1" w:styleId="CiteSmallText">
    <w:name w:val="Cite Small Text"/>
    <w:basedOn w:val="Normal"/>
    <w:uiPriority w:val="99"/>
    <w:rsid w:val="009276FF"/>
    <w:pPr>
      <w:widowControl w:val="0"/>
      <w:spacing w:after="200"/>
    </w:pPr>
    <w:rPr>
      <w:rFonts w:ascii="Helvetica Neue" w:hAnsi="Helvetica Neue"/>
      <w:b/>
      <w:sz w:val="18"/>
    </w:rPr>
  </w:style>
  <w:style w:type="character" w:customStyle="1" w:styleId="3TagCite">
    <w:name w:val="3 Tag/Cite"/>
    <w:rsid w:val="009276FF"/>
    <w:rPr>
      <w:rFonts w:ascii="Times New Roman" w:hAnsi="Times New Roman"/>
      <w:b/>
    </w:rPr>
  </w:style>
  <w:style w:type="character" w:customStyle="1" w:styleId="4Qualifications">
    <w:name w:val="4 Qualifications"/>
    <w:rsid w:val="009276FF"/>
    <w:rPr>
      <w:rFonts w:ascii="Times New Roman" w:hAnsi="Times New Roman"/>
      <w:sz w:val="19"/>
    </w:rPr>
  </w:style>
  <w:style w:type="character" w:customStyle="1" w:styleId="6Underlined">
    <w:name w:val="6 Underlined"/>
    <w:rsid w:val="009276FF"/>
    <w:rPr>
      <w:rFonts w:ascii="Times New Roman" w:hAnsi="Times New Roman"/>
      <w:b/>
      <w:sz w:val="21"/>
      <w:u w:val="single"/>
    </w:rPr>
  </w:style>
  <w:style w:type="paragraph" w:customStyle="1" w:styleId="Cards1CharChar">
    <w:name w:val="Cards1 Char Char"/>
    <w:basedOn w:val="Normal"/>
    <w:link w:val="Cards1CharCharChar"/>
    <w:rsid w:val="009276FF"/>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9276FF"/>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9276FF"/>
    <w:rPr>
      <w:rFonts w:asciiTheme="minorHAnsi" w:hAnsiTheme="minorHAnsi"/>
      <w:sz w:val="24"/>
      <w:u w:val="single"/>
    </w:rPr>
  </w:style>
  <w:style w:type="character" w:customStyle="1" w:styleId="CitesCharCharChar">
    <w:name w:val="Cites Char Char Char"/>
    <w:rsid w:val="009276FF"/>
    <w:rPr>
      <w:rFonts w:ascii="Times New Roman" w:eastAsia="Times New Roman" w:hAnsi="Times New Roman" w:cs="Times New Roman"/>
      <w:sz w:val="20"/>
      <w:szCs w:val="24"/>
    </w:rPr>
  </w:style>
  <w:style w:type="character" w:customStyle="1" w:styleId="nohighlighting">
    <w:name w:val="no highlighting"/>
    <w:rsid w:val="009276FF"/>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9276FF"/>
    <w:rPr>
      <w:rFonts w:ascii="Cambria" w:hAnsi="Cambria" w:hint="default"/>
      <w:sz w:val="21"/>
      <w:u w:val="single"/>
    </w:rPr>
  </w:style>
  <w:style w:type="paragraph" w:customStyle="1" w:styleId="Swag">
    <w:name w:val="Swag"/>
    <w:basedOn w:val="Normal"/>
    <w:link w:val="SwagChar"/>
    <w:qFormat/>
    <w:rsid w:val="009276FF"/>
    <w:rPr>
      <w:rFonts w:ascii="Georgia" w:hAnsi="Georgia"/>
      <w:color w:val="0000FF"/>
      <w:sz w:val="12"/>
      <w:u w:val="single"/>
    </w:rPr>
  </w:style>
  <w:style w:type="character" w:customStyle="1" w:styleId="SwagChar">
    <w:name w:val="Swag Char"/>
    <w:link w:val="Swag"/>
    <w:rsid w:val="009276FF"/>
    <w:rPr>
      <w:rFonts w:ascii="Georgia" w:hAnsi="Georgia"/>
      <w:color w:val="0000FF"/>
      <w:sz w:val="12"/>
      <w:u w:val="single"/>
    </w:rPr>
  </w:style>
  <w:style w:type="paragraph" w:customStyle="1" w:styleId="StyleUnderlineTimesNewRoman1">
    <w:name w:val="Style Underline + Times New Roman1"/>
    <w:link w:val="StyleUnderlineTimesNewRoman1Char"/>
    <w:rsid w:val="009276FF"/>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9276FF"/>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9276FF"/>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9276FF"/>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9276FF"/>
    <w:rPr>
      <w:rFonts w:eastAsia="MS Mincho"/>
    </w:rPr>
  </w:style>
  <w:style w:type="character" w:customStyle="1" w:styleId="StyleStyleCardTextLeft-075Right0Char">
    <w:name w:val="Style Style Card Text + Left:  -0.75&quot; + Right:  0&quot; Char"/>
    <w:link w:val="StyleStyleCardTextLeft-075Right0"/>
    <w:rsid w:val="009276FF"/>
    <w:rPr>
      <w:rFonts w:ascii="Calibri" w:eastAsia="MS Mincho" w:hAnsi="Calibri"/>
      <w:sz w:val="22"/>
    </w:rPr>
  </w:style>
  <w:style w:type="character" w:customStyle="1" w:styleId="CharChar61">
    <w:name w:val="Char Char61"/>
    <w:rsid w:val="009276FF"/>
    <w:rPr>
      <w:rFonts w:cs="Arial"/>
      <w:bCs/>
      <w:sz w:val="16"/>
      <w:szCs w:val="26"/>
      <w:lang w:val="en-US" w:eastAsia="en-US" w:bidi="ar-SA"/>
    </w:rPr>
  </w:style>
  <w:style w:type="character" w:customStyle="1" w:styleId="ListBulletChar">
    <w:name w:val="List Bullet Char"/>
    <w:link w:val="ListBullet"/>
    <w:uiPriority w:val="99"/>
    <w:rsid w:val="009276FF"/>
    <w:rPr>
      <w:rFonts w:ascii="Calibri" w:eastAsia="Calibri" w:hAnsi="Calibri"/>
      <w:sz w:val="22"/>
    </w:rPr>
  </w:style>
  <w:style w:type="paragraph" w:customStyle="1" w:styleId="subhead10">
    <w:name w:val="subhead1"/>
    <w:basedOn w:val="Normal"/>
    <w:uiPriority w:val="99"/>
    <w:rsid w:val="009276FF"/>
    <w:pPr>
      <w:spacing w:before="100" w:beforeAutospacing="1" w:after="100" w:afterAutospacing="1"/>
    </w:pPr>
    <w:rPr>
      <w:rFonts w:ascii="Georgia" w:eastAsia="Times New Roman" w:hAnsi="Georgia"/>
      <w:sz w:val="24"/>
    </w:rPr>
  </w:style>
  <w:style w:type="character" w:customStyle="1" w:styleId="styledate0">
    <w:name w:val="styledate"/>
    <w:rsid w:val="009276FF"/>
  </w:style>
  <w:style w:type="character" w:customStyle="1" w:styleId="BoldandUnderlineChar1">
    <w:name w:val="Bold and Underline Char1"/>
    <w:rsid w:val="009276FF"/>
    <w:rPr>
      <w:b/>
      <w:szCs w:val="24"/>
      <w:u w:val="single"/>
      <w:lang w:val="en-US" w:eastAsia="en-US" w:bidi="ar-SA"/>
    </w:rPr>
  </w:style>
  <w:style w:type="character" w:customStyle="1" w:styleId="BoldandUnderlineChar1Char2">
    <w:name w:val="Bold and Underline Char1 Char2"/>
    <w:rsid w:val="009276FF"/>
    <w:rPr>
      <w:b/>
      <w:szCs w:val="24"/>
      <w:u w:val="single"/>
      <w:lang w:val="en-US" w:eastAsia="en-US" w:bidi="ar-SA"/>
    </w:rPr>
  </w:style>
  <w:style w:type="character" w:customStyle="1" w:styleId="BoldandUnderlineCharChar1">
    <w:name w:val="Bold and Underline Char Char1"/>
    <w:rsid w:val="009276FF"/>
    <w:rPr>
      <w:b/>
      <w:szCs w:val="24"/>
      <w:u w:val="single"/>
      <w:lang w:val="en-US" w:eastAsia="en-US" w:bidi="ar-SA"/>
    </w:rPr>
  </w:style>
  <w:style w:type="character" w:customStyle="1" w:styleId="BoldandUnderlineChar6">
    <w:name w:val="Bold and Underline Char6"/>
    <w:rsid w:val="009276FF"/>
    <w:rPr>
      <w:b/>
      <w:szCs w:val="24"/>
      <w:u w:val="single"/>
      <w:lang w:val="en-US" w:eastAsia="en-US" w:bidi="ar-SA"/>
    </w:rPr>
  </w:style>
  <w:style w:type="paragraph" w:customStyle="1" w:styleId="abstract">
    <w:name w:val="abstract"/>
    <w:basedOn w:val="Normal"/>
    <w:uiPriority w:val="99"/>
    <w:rsid w:val="009276FF"/>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9276FF"/>
    <w:rPr>
      <w:rFonts w:ascii="Georgia" w:eastAsia="Times New Roman" w:hAnsi="Georgia"/>
      <w:b/>
      <w:bCs/>
      <w:u w:val="single"/>
    </w:rPr>
  </w:style>
  <w:style w:type="character" w:customStyle="1" w:styleId="StyleUnderlineChar11ptBold2Char">
    <w:name w:val="Style Underline Char + 11 pt Bold2 Char"/>
    <w:link w:val="StyleUnderlineChar11ptBold2"/>
    <w:rsid w:val="009276FF"/>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9276FF"/>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9276FF"/>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9276FF"/>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9276FF"/>
    <w:rPr>
      <w:rFonts w:ascii="Georgia" w:eastAsia="Times New Roman" w:hAnsi="Georgia"/>
      <w:sz w:val="22"/>
      <w:u w:val="single"/>
    </w:rPr>
  </w:style>
  <w:style w:type="character" w:customStyle="1" w:styleId="style13">
    <w:name w:val="style1"/>
    <w:rsid w:val="009276FF"/>
  </w:style>
  <w:style w:type="character" w:customStyle="1" w:styleId="pmtermsel">
    <w:name w:val="pmtermsel"/>
    <w:rsid w:val="009276FF"/>
  </w:style>
  <w:style w:type="character" w:customStyle="1" w:styleId="showipapr">
    <w:name w:val="show_ipapr"/>
    <w:rsid w:val="009276FF"/>
  </w:style>
  <w:style w:type="character" w:customStyle="1" w:styleId="dnindex">
    <w:name w:val="dnindex"/>
    <w:rsid w:val="009276FF"/>
  </w:style>
  <w:style w:type="character" w:customStyle="1" w:styleId="23">
    <w:name w:val="23"/>
    <w:rsid w:val="009276FF"/>
    <w:rPr>
      <w:rFonts w:ascii="Times New Roman" w:hAnsi="Times New Roman" w:cs="Arial"/>
      <w:bCs/>
      <w:sz w:val="20"/>
      <w:u w:val="single"/>
      <w:lang w:val="en-US" w:eastAsia="en-US" w:bidi="ar-SA"/>
    </w:rPr>
  </w:style>
  <w:style w:type="character" w:customStyle="1" w:styleId="33">
    <w:name w:val="33"/>
    <w:rsid w:val="009276FF"/>
    <w:rPr>
      <w:rFonts w:ascii="Times New Roman" w:hAnsi="Times New Roman" w:cs="Arial"/>
      <w:b/>
      <w:bCs/>
      <w:sz w:val="20"/>
      <w:u w:val="single"/>
      <w:lang w:val="en-US" w:eastAsia="en-US" w:bidi="ar-SA"/>
    </w:rPr>
  </w:style>
  <w:style w:type="character" w:customStyle="1" w:styleId="55">
    <w:name w:val="55"/>
    <w:rsid w:val="009276FF"/>
    <w:rPr>
      <w:rFonts w:cs="Arial"/>
      <w:bCs/>
      <w:sz w:val="20"/>
      <w:u w:val="single"/>
      <w:lang w:val="en-US" w:eastAsia="en-US" w:bidi="ar-SA"/>
    </w:rPr>
  </w:style>
  <w:style w:type="character" w:customStyle="1" w:styleId="authoraffil">
    <w:name w:val="authoraffil"/>
    <w:rsid w:val="009276FF"/>
  </w:style>
  <w:style w:type="character" w:customStyle="1" w:styleId="CharChar8">
    <w:name w:val="Char Char8"/>
    <w:rsid w:val="009276FF"/>
    <w:rPr>
      <w:rFonts w:ascii="Georgia" w:eastAsia="Times New Roman" w:hAnsi="Georgia"/>
      <w:b/>
      <w:bCs/>
      <w:sz w:val="30"/>
      <w:szCs w:val="28"/>
      <w:u w:val="single"/>
    </w:rPr>
  </w:style>
  <w:style w:type="character" w:customStyle="1" w:styleId="FontStyle13">
    <w:name w:val="Font Style13"/>
    <w:uiPriority w:val="99"/>
    <w:rsid w:val="009276FF"/>
    <w:rPr>
      <w:rFonts w:ascii="Constantia" w:hAnsi="Constantia" w:cs="Constantia"/>
      <w:sz w:val="18"/>
      <w:szCs w:val="18"/>
    </w:rPr>
  </w:style>
  <w:style w:type="character" w:customStyle="1" w:styleId="TagsCharCharCharChar">
    <w:name w:val="Tags Char Char Char Char"/>
    <w:rsid w:val="009276FF"/>
    <w:rPr>
      <w:rFonts w:ascii="Times New Roman" w:eastAsia="Times New Roman" w:hAnsi="Times New Roman" w:cs="Times New Roman"/>
      <w:b/>
      <w:sz w:val="24"/>
      <w:szCs w:val="24"/>
    </w:rPr>
  </w:style>
  <w:style w:type="character" w:customStyle="1" w:styleId="Citation1Char">
    <w:name w:val="Citation1 Char"/>
    <w:link w:val="Citation10"/>
    <w:locked/>
    <w:rsid w:val="009276FF"/>
    <w:rPr>
      <w:rFonts w:ascii="Georgia" w:hAnsi="Georgia"/>
      <w:b/>
      <w:u w:val="single"/>
    </w:rPr>
  </w:style>
  <w:style w:type="paragraph" w:customStyle="1" w:styleId="Citation10">
    <w:name w:val="Citation1"/>
    <w:basedOn w:val="Normal"/>
    <w:link w:val="Citation1Char"/>
    <w:qFormat/>
    <w:rsid w:val="009276FF"/>
    <w:rPr>
      <w:rFonts w:ascii="Georgia" w:hAnsi="Georgia"/>
      <w:b/>
      <w:sz w:val="24"/>
      <w:u w:val="single"/>
    </w:rPr>
  </w:style>
  <w:style w:type="character" w:customStyle="1" w:styleId="TaglineChar">
    <w:name w:val="Tagline Char"/>
    <w:link w:val="Tagline2"/>
    <w:locked/>
    <w:rsid w:val="009276FF"/>
    <w:rPr>
      <w:rFonts w:ascii="Georgia" w:hAnsi="Georgia"/>
      <w:b/>
    </w:rPr>
  </w:style>
  <w:style w:type="paragraph" w:customStyle="1" w:styleId="Tagline2">
    <w:name w:val="Tagline"/>
    <w:basedOn w:val="Normal"/>
    <w:link w:val="TaglineChar"/>
    <w:qFormat/>
    <w:rsid w:val="009276FF"/>
    <w:rPr>
      <w:rFonts w:ascii="Georgia" w:hAnsi="Georgia"/>
      <w:b/>
      <w:sz w:val="24"/>
    </w:rPr>
  </w:style>
  <w:style w:type="paragraph" w:customStyle="1" w:styleId="StyleLeft021">
    <w:name w:val="Style Left:  0.2&quot;1"/>
    <w:basedOn w:val="Normal"/>
    <w:uiPriority w:val="99"/>
    <w:rsid w:val="009276FF"/>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9276FF"/>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9276FF"/>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9276FF"/>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9276FF"/>
    <w:rPr>
      <w:rFonts w:ascii="Georgia" w:eastAsia="Times New Roman" w:hAnsi="Georgia"/>
      <w:sz w:val="22"/>
      <w:u w:val="single"/>
      <w:bdr w:val="single" w:sz="4" w:space="0" w:color="auto"/>
    </w:rPr>
  </w:style>
  <w:style w:type="character" w:customStyle="1" w:styleId="boldcitationChar">
    <w:name w:val="bold citation Char"/>
    <w:rsid w:val="009276FF"/>
    <w:rPr>
      <w:rFonts w:ascii="Arial" w:hAnsi="Arial"/>
      <w:b/>
      <w:sz w:val="28"/>
      <w:szCs w:val="24"/>
      <w:u w:val="thick"/>
      <w:lang w:val="en-US" w:eastAsia="en-US" w:bidi="ar-SA"/>
    </w:rPr>
  </w:style>
  <w:style w:type="paragraph" w:customStyle="1" w:styleId="BlockTitle20">
    <w:name w:val="Block Title #2"/>
    <w:basedOn w:val="Normal"/>
    <w:uiPriority w:val="99"/>
    <w:rsid w:val="009276FF"/>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9276FF"/>
    <w:rPr>
      <w:rFonts w:ascii="Georgia" w:hAnsi="Georgia"/>
      <w:b/>
    </w:rPr>
  </w:style>
  <w:style w:type="character" w:customStyle="1" w:styleId="BoldunderlineChar3">
    <w:name w:val="Bold/underline Char"/>
    <w:rsid w:val="009276FF"/>
    <w:rPr>
      <w:rFonts w:eastAsia="SimSun"/>
      <w:b/>
      <w:noProof w:val="0"/>
      <w:sz w:val="24"/>
      <w:szCs w:val="24"/>
      <w:u w:val="single"/>
      <w:lang w:val="en-US" w:eastAsia="zh-CN" w:bidi="ar-SA"/>
    </w:rPr>
  </w:style>
  <w:style w:type="character" w:customStyle="1" w:styleId="underlinetextchar0">
    <w:name w:val="underlinetextchar"/>
    <w:rsid w:val="009276FF"/>
  </w:style>
  <w:style w:type="character" w:customStyle="1" w:styleId="boldciteChar1">
    <w:name w:val="bold cite Char1"/>
    <w:rsid w:val="009276FF"/>
    <w:rPr>
      <w:b/>
      <w:sz w:val="28"/>
      <w:u w:val="thick" w:color="000000"/>
    </w:rPr>
  </w:style>
  <w:style w:type="character" w:customStyle="1" w:styleId="tagCharCharChar1">
    <w:name w:val="tag Char Char Char1"/>
    <w:rsid w:val="009276FF"/>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9276FF"/>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9276FF"/>
    <w:rPr>
      <w:rFonts w:ascii="Times New Roman" w:hAnsi="Times New Roman" w:cs="Times New Roman"/>
      <w:sz w:val="18"/>
      <w:szCs w:val="18"/>
    </w:rPr>
  </w:style>
  <w:style w:type="character" w:customStyle="1" w:styleId="bylines">
    <w:name w:val="bylines"/>
    <w:basedOn w:val="DefaultParagraphFont"/>
    <w:rsid w:val="009276FF"/>
  </w:style>
  <w:style w:type="character" w:customStyle="1" w:styleId="StyleStyleBoldUnderlineUnderlineIntenseEmphasis1apple-style-2">
    <w:name w:val="Style Style Bold UnderlineUnderlineIntense Emphasis1apple-style-...2"/>
    <w:basedOn w:val="DefaultParagraphFont"/>
    <w:rsid w:val="009276FF"/>
    <w:rPr>
      <w:b w:val="0"/>
      <w:bCs/>
      <w:sz w:val="22"/>
      <w:u w:val="single"/>
    </w:rPr>
  </w:style>
  <w:style w:type="character" w:customStyle="1" w:styleId="FontStyle57">
    <w:name w:val="Font Style57"/>
    <w:rsid w:val="009276FF"/>
    <w:rPr>
      <w:rFonts w:ascii="Georgia" w:hAnsi="Georgia" w:cs="Georgia"/>
      <w:b/>
      <w:bCs/>
      <w:sz w:val="14"/>
      <w:szCs w:val="14"/>
    </w:rPr>
  </w:style>
  <w:style w:type="character" w:customStyle="1" w:styleId="FontStyle89">
    <w:name w:val="Font Style89"/>
    <w:rsid w:val="009276FF"/>
    <w:rPr>
      <w:rFonts w:ascii="Times New Roman" w:hAnsi="Times New Roman" w:cs="Times New Roman"/>
      <w:b/>
      <w:bCs/>
      <w:smallCaps/>
      <w:spacing w:val="40"/>
      <w:sz w:val="16"/>
      <w:szCs w:val="16"/>
    </w:rPr>
  </w:style>
  <w:style w:type="character" w:customStyle="1" w:styleId="style3Char0">
    <w:name w:val="style 3 Char"/>
    <w:rsid w:val="009276FF"/>
    <w:rPr>
      <w:sz w:val="18"/>
      <w:szCs w:val="24"/>
      <w:lang w:val="en-US" w:eastAsia="en-US" w:bidi="ar-SA"/>
    </w:rPr>
  </w:style>
  <w:style w:type="paragraph" w:customStyle="1" w:styleId="003Cite">
    <w:name w:val="003Cite"/>
    <w:basedOn w:val="Normal"/>
    <w:qFormat/>
    <w:rsid w:val="009276FF"/>
    <w:rPr>
      <w:rFonts w:eastAsia="Calibri"/>
      <w:sz w:val="16"/>
      <w:szCs w:val="16"/>
    </w:rPr>
  </w:style>
  <w:style w:type="paragraph" w:customStyle="1" w:styleId="NormalBold">
    <w:name w:val="Normal + Bold"/>
    <w:aliases w:val="Double Underline"/>
    <w:basedOn w:val="Normal"/>
    <w:link w:val="NormalBoldChar"/>
    <w:rsid w:val="009276FF"/>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9276FF"/>
    <w:rPr>
      <w:rFonts w:ascii="Georgia" w:hAnsi="Georgia"/>
      <w:b/>
      <w:color w:val="000000"/>
      <w:sz w:val="22"/>
      <w:u w:val="single"/>
    </w:rPr>
  </w:style>
  <w:style w:type="character" w:customStyle="1" w:styleId="BlockHeadingsChar1">
    <w:name w:val="Block Headings Char1"/>
    <w:rsid w:val="009276FF"/>
    <w:rPr>
      <w:b/>
      <w:caps/>
    </w:rPr>
  </w:style>
  <w:style w:type="character" w:customStyle="1" w:styleId="FontStyle170">
    <w:name w:val="Font Style170"/>
    <w:uiPriority w:val="99"/>
    <w:rsid w:val="009276FF"/>
    <w:rPr>
      <w:rFonts w:ascii="Bookman Old Style" w:hAnsi="Bookman Old Style" w:cs="Bookman Old Style"/>
      <w:sz w:val="16"/>
      <w:szCs w:val="16"/>
    </w:rPr>
  </w:style>
  <w:style w:type="character" w:customStyle="1" w:styleId="FontStyle17">
    <w:name w:val="Font Style17"/>
    <w:uiPriority w:val="99"/>
    <w:rsid w:val="009276FF"/>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verge.com/2018/11/9/18016962/spacex-internet-satellites-space-debris-trash-orbit-closer-earth-distance-atmospher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andfonline.com/doi/pdf/10.1080/00455091.2016.1278150?needAccess=tru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zocleantech.com/article.aspx?ArticleID=119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pacenews.com/spacex-to-explore-ways-to-provide-weather-data-to-u-s-military/" TargetMode="External"/><Relationship Id="rId4" Type="http://schemas.openxmlformats.org/officeDocument/2006/relationships/customXml" Target="../customXml/item4.xml"/><Relationship Id="rId9" Type="http://schemas.openxmlformats.org/officeDocument/2006/relationships/hyperlink" Target="https://foreignpolicy.com/2019/03/20/trumps-space-force-gets-the-final-frontier-all-wrong/" TargetMode="External"/><Relationship Id="rId14" Type="http://schemas.openxmlformats.org/officeDocument/2006/relationships/hyperlink" Target="https://apps.dtic.mil/dtic/tr/fulltext/u2/106200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17306</Words>
  <Characters>98646</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31</cp:revision>
  <dcterms:created xsi:type="dcterms:W3CDTF">2022-02-12T23:04:00Z</dcterms:created>
  <dcterms:modified xsi:type="dcterms:W3CDTF">2022-02-12T23:54:00Z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