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729E35" w14:textId="77777777" w:rsidR="00DD406B" w:rsidRDefault="00DD406B" w:rsidP="00DD406B">
      <w:pPr>
        <w:pStyle w:val="Heading1"/>
      </w:pPr>
      <w:r>
        <w:t>1NC</w:t>
      </w:r>
    </w:p>
    <w:p w14:paraId="132C3E95" w14:textId="77777777" w:rsidR="00DD406B" w:rsidRDefault="00DD406B" w:rsidP="00DD406B">
      <w:pPr>
        <w:pStyle w:val="Heading2"/>
      </w:pPr>
      <w:r>
        <w:t>Off</w:t>
      </w:r>
    </w:p>
    <w:p w14:paraId="6E0D5D16" w14:textId="77777777" w:rsidR="00C43292" w:rsidRDefault="00C43292" w:rsidP="00C43292">
      <w:pPr>
        <w:pStyle w:val="Heading3"/>
      </w:pPr>
      <w:r>
        <w:t>1NC – T</w:t>
      </w:r>
    </w:p>
    <w:p w14:paraId="11B9131A" w14:textId="77777777" w:rsidR="00C43292" w:rsidRDefault="00C43292" w:rsidP="00C43292">
      <w:pPr>
        <w:pStyle w:val="Heading4"/>
      </w:pPr>
      <w:r w:rsidRPr="00BC4B37">
        <w:t xml:space="preserve">Interpretation—the aff may not </w:t>
      </w:r>
      <w:r>
        <w:t>specify medicines</w:t>
      </w:r>
    </w:p>
    <w:p w14:paraId="041E7489" w14:textId="77777777" w:rsidR="00C43292" w:rsidRPr="003965CB" w:rsidRDefault="00C43292" w:rsidP="00C43292">
      <w:pPr>
        <w:pStyle w:val="Heading4"/>
      </w:pPr>
      <w:r>
        <w:t xml:space="preserve">Bare plurals imply a generic “rules reading” in the context of </w:t>
      </w:r>
      <w:r>
        <w:rPr>
          <w:u w:val="single"/>
        </w:rPr>
        <w:t>moral statements</w:t>
      </w:r>
    </w:p>
    <w:p w14:paraId="1F696611" w14:textId="77777777" w:rsidR="00C43292" w:rsidRPr="003965CB" w:rsidRDefault="00C43292" w:rsidP="00C43292">
      <w:r w:rsidRPr="003965CB">
        <w:rPr>
          <w:rStyle w:val="Style13ptBold"/>
        </w:rPr>
        <w:t xml:space="preserve">Cohen 1 </w:t>
      </w:r>
      <w:r>
        <w:t>— (Ariel Cohen, Professor of Linguistics @ Ben-Gurion University of the Negev, PhD Computational Linguistics from Carnegie Mellon University, “On the Generic Use of Indefinite Singulars”. Journal of Semantics 18: 183-209, Oxford University Press, 2001, accessed 12-7-20, HKR-AM) **BP = bare plurals</w:t>
      </w:r>
    </w:p>
    <w:p w14:paraId="297D59CB" w14:textId="77777777" w:rsidR="00C43292" w:rsidRPr="003965CB" w:rsidRDefault="00C43292" w:rsidP="00C43292">
      <w:pPr>
        <w:rPr>
          <w:sz w:val="16"/>
        </w:rPr>
      </w:pPr>
      <w:r w:rsidRPr="003965CB">
        <w:rPr>
          <w:rStyle w:val="StyleUnderline"/>
        </w:rPr>
        <w:t>According to the rules and regulations view</w:t>
      </w:r>
      <w:r w:rsidRPr="003965CB">
        <w:rPr>
          <w:sz w:val="16"/>
        </w:rPr>
        <w:t xml:space="preserve">, on the other hand, </w:t>
      </w:r>
      <w:r w:rsidRPr="003965CB">
        <w:rPr>
          <w:rStyle w:val="StyleUnderline"/>
        </w:rPr>
        <w:t>generic sentences do not get their truth or falsity as a consequence of properties of individual instances</w:t>
      </w:r>
      <w:r w:rsidRPr="003965CB">
        <w:rPr>
          <w:sz w:val="16"/>
        </w:rPr>
        <w:t xml:space="preserve">. Instead, </w:t>
      </w:r>
      <w:r w:rsidRPr="00C37E6B">
        <w:rPr>
          <w:rStyle w:val="StyleUnderline"/>
          <w:highlight w:val="cyan"/>
        </w:rPr>
        <w:t>generic sentences are evaluated</w:t>
      </w:r>
      <w:r w:rsidRPr="003965CB">
        <w:rPr>
          <w:rStyle w:val="StyleUnderline"/>
        </w:rPr>
        <w:t xml:space="preserve"> </w:t>
      </w:r>
      <w:r w:rsidRPr="00C37E6B">
        <w:rPr>
          <w:rStyle w:val="StyleUnderline"/>
          <w:highlight w:val="cyan"/>
        </w:rPr>
        <w:t xml:space="preserve">with regard to rules </w:t>
      </w:r>
      <w:r w:rsidRPr="003965CB">
        <w:rPr>
          <w:rStyle w:val="StyleUnderline"/>
        </w:rPr>
        <w:t>and regulations, which are basic, irreducible entities in the world</w:t>
      </w:r>
      <w:r w:rsidRPr="003965CB">
        <w:rPr>
          <w:sz w:val="16"/>
        </w:rPr>
        <w:t xml:space="preserve">. </w:t>
      </w:r>
      <w:r w:rsidRPr="00C37E6B">
        <w:rPr>
          <w:rStyle w:val="StyleUnderline"/>
          <w:highlight w:val="cyan"/>
        </w:rPr>
        <w:t>Each generic</w:t>
      </w:r>
      <w:r w:rsidRPr="003965CB">
        <w:rPr>
          <w:rStyle w:val="StyleUnderline"/>
        </w:rPr>
        <w:t xml:space="preserve"> sentence </w:t>
      </w:r>
      <w:r w:rsidRPr="00C37E6B">
        <w:rPr>
          <w:rStyle w:val="StyleUnderline"/>
          <w:highlight w:val="cyan"/>
        </w:rPr>
        <w:t>denotes a rule; if the rule is in effect</w:t>
      </w:r>
      <w:r w:rsidRPr="003965CB">
        <w:rPr>
          <w:rStyle w:val="StyleUnderline"/>
        </w:rPr>
        <w:t>,</w:t>
      </w:r>
      <w:r w:rsidRPr="003965CB">
        <w:rPr>
          <w:sz w:val="16"/>
        </w:rPr>
        <w:t xml:space="preserve"> in some sense (different theories suggest different characterizations of what it means for a rule to be in effect), </w:t>
      </w:r>
      <w:r w:rsidRPr="00C37E6B">
        <w:rPr>
          <w:rStyle w:val="StyleUnderline"/>
          <w:highlight w:val="cyan"/>
        </w:rPr>
        <w:t>the sentence is true,</w:t>
      </w:r>
      <w:r w:rsidRPr="003965CB">
        <w:rPr>
          <w:rStyle w:val="StyleUnderline"/>
        </w:rPr>
        <w:t xml:space="preserve"> otherwise it is false</w:t>
      </w:r>
      <w:r w:rsidRPr="003965CB">
        <w:rPr>
          <w:sz w:val="16"/>
        </w:rPr>
        <w:t xml:space="preserve">. </w:t>
      </w:r>
      <w:r w:rsidRPr="00C37E6B">
        <w:rPr>
          <w:rStyle w:val="StyleUnderline"/>
          <w:highlight w:val="cyan"/>
        </w:rPr>
        <w:t>The</w:t>
      </w:r>
      <w:r w:rsidRPr="003965CB">
        <w:rPr>
          <w:rStyle w:val="StyleUnderline"/>
        </w:rPr>
        <w:t xml:space="preserve"> </w:t>
      </w:r>
      <w:r w:rsidRPr="00C37E6B">
        <w:rPr>
          <w:rStyle w:val="StyleUnderline"/>
          <w:highlight w:val="cyan"/>
        </w:rPr>
        <w:t>rule may be</w:t>
      </w:r>
      <w:r w:rsidRPr="003965CB">
        <w:rPr>
          <w:rStyle w:val="StyleUnderline"/>
        </w:rPr>
        <w:t xml:space="preserve"> physical, biological, social, </w:t>
      </w:r>
      <w:r w:rsidRPr="00C37E6B">
        <w:rPr>
          <w:rStyle w:val="StyleUnderline"/>
          <w:highlight w:val="cyan"/>
        </w:rPr>
        <w:t>moral</w:t>
      </w:r>
      <w:r w:rsidRPr="003965CB">
        <w:rPr>
          <w:rStyle w:val="StyleUnderline"/>
        </w:rPr>
        <w:t>, etc.</w:t>
      </w:r>
      <w:r w:rsidRPr="003965CB">
        <w:rPr>
          <w:sz w:val="16"/>
        </w:rPr>
        <w:t xml:space="preserve"> </w:t>
      </w:r>
      <w:r w:rsidRPr="003965CB">
        <w:rPr>
          <w:rStyle w:val="StyleUnderline"/>
        </w:rPr>
        <w:t>The paradigmatic cases for which this view seems readily applicable are sentences that refer</w:t>
      </w:r>
      <w:r w:rsidRPr="003965CB">
        <w:rPr>
          <w:sz w:val="16"/>
        </w:rPr>
        <w:t xml:space="preserve"> </w:t>
      </w:r>
      <w:r w:rsidRPr="003965CB">
        <w:rPr>
          <w:rStyle w:val="StyleUnderline"/>
        </w:rPr>
        <w:t>to</w:t>
      </w:r>
      <w:r w:rsidRPr="003965CB">
        <w:rPr>
          <w:sz w:val="16"/>
        </w:rPr>
        <w:t xml:space="preserve"> conventions, i.e. </w:t>
      </w:r>
      <w:r w:rsidRPr="003965CB">
        <w:rPr>
          <w:rStyle w:val="StyleUnderline"/>
        </w:rPr>
        <w:t xml:space="preserve">man-made, </w:t>
      </w:r>
      <w:r w:rsidRPr="00C37E6B">
        <w:rPr>
          <w:rStyle w:val="StyleUnderline"/>
          <w:highlight w:val="cyan"/>
        </w:rPr>
        <w:t>explicit rules</w:t>
      </w:r>
      <w:r w:rsidRPr="003965CB">
        <w:rPr>
          <w:rStyle w:val="StyleUnderline"/>
        </w:rPr>
        <w:t xml:space="preserve"> and regulations</w:t>
      </w:r>
      <w:r w:rsidRPr="003965CB">
        <w:rPr>
          <w:sz w:val="16"/>
        </w:rPr>
        <w:t>, such as the following example (Carlson 1995: 225):</w:t>
      </w:r>
    </w:p>
    <w:p w14:paraId="48EA7C64" w14:textId="77777777" w:rsidR="00C43292" w:rsidRPr="003965CB" w:rsidRDefault="00C43292" w:rsidP="00C43292">
      <w:pPr>
        <w:rPr>
          <w:sz w:val="16"/>
        </w:rPr>
      </w:pPr>
      <w:r w:rsidRPr="003965CB">
        <w:rPr>
          <w:sz w:val="16"/>
        </w:rPr>
        <w:t xml:space="preserve">(40) Bishops move diagonally. </w:t>
      </w:r>
    </w:p>
    <w:p w14:paraId="66B2D248" w14:textId="77777777" w:rsidR="00C43292" w:rsidRPr="003965CB" w:rsidRDefault="00C43292" w:rsidP="00C43292">
      <w:pPr>
        <w:rPr>
          <w:sz w:val="16"/>
        </w:rPr>
      </w:pPr>
      <w:r w:rsidRPr="003965CB">
        <w:rPr>
          <w:sz w:val="16"/>
        </w:rPr>
        <w:t>Carlson describes the two approaches as a dichotomy: one has to choose one or the other, but not both. One way to decide which approach to choose is to consider a case where the behavior of observed instances conflicts with an explicit rule. Indeed, Carlson discusses just such a case. He describes a supermarket where bananas sell for $0.49/lb, so that (41a) is true. One day, the manager decides to raise the price to $1.00/lb. Immediately after the price has changed, claims Carlson, sentence (41a) becomes false and sentence (41b) becomes true, although the overwhelming majority of sold bananas were sold for $0.49/lb.</w:t>
      </w:r>
    </w:p>
    <w:p w14:paraId="7539F8B5" w14:textId="77777777" w:rsidR="00C43292" w:rsidRPr="003965CB" w:rsidRDefault="00C43292" w:rsidP="00C43292">
      <w:pPr>
        <w:rPr>
          <w:sz w:val="16"/>
        </w:rPr>
      </w:pPr>
      <w:r w:rsidRPr="003965CB">
        <w:rPr>
          <w:sz w:val="16"/>
        </w:rPr>
        <w:t>(41) a. Bananas sell for $0.49/lb.</w:t>
      </w:r>
    </w:p>
    <w:p w14:paraId="4C072ED1" w14:textId="77777777" w:rsidR="00C43292" w:rsidRPr="003965CB" w:rsidRDefault="00C43292" w:rsidP="00C43292">
      <w:pPr>
        <w:rPr>
          <w:sz w:val="16"/>
        </w:rPr>
      </w:pPr>
      <w:r w:rsidRPr="003965CB">
        <w:rPr>
          <w:sz w:val="16"/>
        </w:rPr>
        <w:t>b. Bananas sell for $1.00/lb.</w:t>
      </w:r>
    </w:p>
    <w:p w14:paraId="4A9BD387" w14:textId="77777777" w:rsidR="00C43292" w:rsidRPr="003965CB" w:rsidRDefault="00C43292" w:rsidP="00C43292">
      <w:pPr>
        <w:rPr>
          <w:sz w:val="16"/>
        </w:rPr>
      </w:pPr>
      <w:r w:rsidRPr="003965CB">
        <w:rPr>
          <w:sz w:val="16"/>
        </w:rPr>
        <w:t>Consequently, Carlson reaches the conclusion that the rules and regulations approach is the correct one, whereas the inductivist view is wrong.</w:t>
      </w:r>
    </w:p>
    <w:p w14:paraId="570EC672" w14:textId="77777777" w:rsidR="00C43292" w:rsidRPr="003965CB" w:rsidRDefault="00C43292" w:rsidP="00C43292">
      <w:pPr>
        <w:rPr>
          <w:sz w:val="16"/>
        </w:rPr>
      </w:pPr>
      <w:r w:rsidRPr="003965CB">
        <w:rPr>
          <w:sz w:val="16"/>
        </w:rPr>
        <w:t>While I share Carlson’s judgements, I do not accept the conclusion he draws from them. Suppose the price has, indeed, changed, but the supermarket employs incompetent cashiers who consistently use the old price by mistake, so that customers are still charged $0.49/lb. In this case, I think there is a reading of (41a) which is true, and a reading of (41b) which is false. These readings are more salient if the sentence is modified by expressions such as actually or in fact:</w:t>
      </w:r>
    </w:p>
    <w:p w14:paraId="6CDFEC89" w14:textId="77777777" w:rsidR="00C43292" w:rsidRPr="003965CB" w:rsidRDefault="00C43292" w:rsidP="00C43292">
      <w:pPr>
        <w:rPr>
          <w:sz w:val="16"/>
        </w:rPr>
      </w:pPr>
      <w:r w:rsidRPr="003965CB">
        <w:rPr>
          <w:sz w:val="16"/>
        </w:rPr>
        <w:t>(42) a. Bananas actually sell for $0.49/lb.</w:t>
      </w:r>
    </w:p>
    <w:p w14:paraId="65823DE7" w14:textId="77777777" w:rsidR="00C43292" w:rsidRPr="003965CB" w:rsidRDefault="00C43292" w:rsidP="00C43292">
      <w:pPr>
        <w:rPr>
          <w:sz w:val="16"/>
        </w:rPr>
      </w:pPr>
      <w:r w:rsidRPr="003965CB">
        <w:rPr>
          <w:sz w:val="16"/>
        </w:rPr>
        <w:t>b. In fact, bananas sell for $1.00/lb.</w:t>
      </w:r>
    </w:p>
    <w:p w14:paraId="508DA3C1" w14:textId="77777777" w:rsidR="00C43292" w:rsidRDefault="00C43292" w:rsidP="00C43292">
      <w:pPr>
        <w:rPr>
          <w:rStyle w:val="StyleUnderline"/>
        </w:rPr>
      </w:pPr>
      <w:r w:rsidRPr="00C37E6B">
        <w:rPr>
          <w:rStyle w:val="StyleUnderline"/>
          <w:highlight w:val="cyan"/>
        </w:rPr>
        <w:t>BP generics</w:t>
      </w:r>
      <w:r w:rsidRPr="003965CB">
        <w:rPr>
          <w:sz w:val="16"/>
        </w:rPr>
        <w:t xml:space="preserve">, I claim, </w:t>
      </w:r>
      <w:r w:rsidRPr="003965CB">
        <w:rPr>
          <w:rStyle w:val="StyleUnderline"/>
        </w:rPr>
        <w:t xml:space="preserve">are ambiguous: on one reading they express a descriptive generalization, stating the way things are. Under the other reading, they </w:t>
      </w:r>
      <w:r w:rsidRPr="00C37E6B">
        <w:rPr>
          <w:rStyle w:val="StyleUnderline"/>
          <w:highlight w:val="cyan"/>
        </w:rPr>
        <w:t>carry a normative force</w:t>
      </w:r>
      <w:r w:rsidRPr="003965CB">
        <w:rPr>
          <w:rStyle w:val="StyleUnderline"/>
        </w:rPr>
        <w:t xml:space="preserve">, </w:t>
      </w:r>
      <w:r w:rsidRPr="00C37E6B">
        <w:rPr>
          <w:rStyle w:val="StyleUnderline"/>
          <w:highlight w:val="cyan"/>
        </w:rPr>
        <w:t>and require</w:t>
      </w:r>
      <w:r w:rsidRPr="003965CB">
        <w:rPr>
          <w:rStyle w:val="StyleUnderline"/>
        </w:rPr>
        <w:t xml:space="preserve"> that </w:t>
      </w:r>
      <w:r w:rsidRPr="00C37E6B">
        <w:rPr>
          <w:rStyle w:val="StyleUnderline"/>
          <w:highlight w:val="cyan"/>
        </w:rPr>
        <w:t>things be a certain way</w:t>
      </w:r>
      <w:r w:rsidRPr="003965CB">
        <w:rPr>
          <w:rStyle w:val="StyleUnderline"/>
        </w:rPr>
        <w:t>.</w:t>
      </w:r>
      <w:r w:rsidRPr="003965CB">
        <w:rPr>
          <w:sz w:val="16"/>
        </w:rPr>
        <w:t xml:space="preserve"> When they are used in the former sense, they should be analysed by some sort of inductivist account; </w:t>
      </w:r>
      <w:r w:rsidRPr="00C37E6B">
        <w:rPr>
          <w:rStyle w:val="StyleUnderline"/>
          <w:highlight w:val="cyan"/>
        </w:rPr>
        <w:t>when</w:t>
      </w:r>
      <w:r w:rsidRPr="003965CB">
        <w:rPr>
          <w:rStyle w:val="StyleUnderline"/>
        </w:rPr>
        <w:t xml:space="preserve"> they are </w:t>
      </w:r>
      <w:r w:rsidRPr="00C37E6B">
        <w:rPr>
          <w:rStyle w:val="StyleUnderline"/>
          <w:highlight w:val="cyan"/>
        </w:rPr>
        <w:t>used in the latter sense</w:t>
      </w:r>
      <w:r w:rsidRPr="003965CB">
        <w:rPr>
          <w:rStyle w:val="StyleUnderline"/>
        </w:rPr>
        <w:t xml:space="preserve">, </w:t>
      </w:r>
      <w:r w:rsidRPr="00C37E6B">
        <w:rPr>
          <w:rStyle w:val="StyleUnderline"/>
          <w:highlight w:val="cyan"/>
        </w:rPr>
        <w:t>they ought to be analysed as referring to a rule</w:t>
      </w:r>
      <w:r w:rsidRPr="003965CB">
        <w:rPr>
          <w:rStyle w:val="StyleUnderline"/>
        </w:rPr>
        <w:t xml:space="preserve"> or a regulation.</w:t>
      </w:r>
      <w:r w:rsidRPr="003965CB">
        <w:rPr>
          <w:sz w:val="16"/>
        </w:rPr>
        <w:t xml:space="preserve"> The respective logical forms of the two readings are different; whereas the former reading involves, in some form or another, quantification, </w:t>
      </w:r>
      <w:r w:rsidRPr="00C37E6B">
        <w:rPr>
          <w:rStyle w:val="StyleUnderline"/>
          <w:highlight w:val="cyan"/>
        </w:rPr>
        <w:t>the latter has a simple predicate-argument structure</w:t>
      </w:r>
      <w:r w:rsidRPr="003965CB">
        <w:rPr>
          <w:rStyle w:val="StyleUnderline"/>
        </w:rPr>
        <w:t>: the argument is the rule or regulation, and the predicate holds of it just in case the rule is ‘in effect’.</w:t>
      </w:r>
    </w:p>
    <w:p w14:paraId="64CFFEF9" w14:textId="77777777" w:rsidR="00C43292" w:rsidRDefault="00C43292" w:rsidP="00C43292">
      <w:pPr>
        <w:pStyle w:val="Heading4"/>
      </w:pPr>
      <w:r>
        <w:t>Rules readings are always generalized – specific instances are not consistent. Cohen 01</w:t>
      </w:r>
    </w:p>
    <w:p w14:paraId="1A758AD3" w14:textId="77777777" w:rsidR="00C43292" w:rsidRPr="00271F77" w:rsidRDefault="00C43292" w:rsidP="00C43292">
      <w:pPr>
        <w:rPr>
          <w:sz w:val="16"/>
        </w:rPr>
      </w:pPr>
      <w:r w:rsidRPr="00271F77">
        <w:rPr>
          <w:rStyle w:val="Style13ptBold"/>
        </w:rPr>
        <w:t>Ariel Cohen (Ben-Gurion University of the Negev), “On the Generic Use of Indefinite Singulars,” Journal of Semantics 18:3, 2001 https://core.ac.uk/download/pdf/188590876.pdf</w:t>
      </w:r>
    </w:p>
    <w:p w14:paraId="2A5B7780" w14:textId="77777777" w:rsidR="00C43292" w:rsidRPr="004F776C" w:rsidRDefault="00C43292" w:rsidP="00C43292">
      <w:pPr>
        <w:rPr>
          <w:sz w:val="16"/>
          <w:szCs w:val="16"/>
        </w:rPr>
      </w:pPr>
      <w:r w:rsidRPr="005F6850">
        <w:rPr>
          <w:rStyle w:val="StyleUnderline"/>
        </w:rPr>
        <w:t>In general, as, again, already noted by Aristotle</w:t>
      </w:r>
      <w:r w:rsidRPr="00C37E6B">
        <w:rPr>
          <w:rStyle w:val="StyleUnderline"/>
          <w:highlight w:val="cyan"/>
        </w:rPr>
        <w:t>, rules and definitions are not relativized to particular individuals</w:t>
      </w:r>
      <w:r w:rsidRPr="005F6850">
        <w:rPr>
          <w:rStyle w:val="StyleUnderline"/>
        </w:rPr>
        <w:t xml:space="preserve">; </w:t>
      </w:r>
      <w:r w:rsidRPr="00C37E6B">
        <w:rPr>
          <w:rStyle w:val="StyleUnderline"/>
          <w:highlight w:val="cyan"/>
        </w:rPr>
        <w:t>it is rarely the case that a specific individual</w:t>
      </w:r>
      <w:r w:rsidRPr="00C37E6B">
        <w:rPr>
          <w:rStyle w:val="StyleUnderline"/>
          <w:sz w:val="12"/>
          <w:highlight w:val="cyan"/>
        </w:rPr>
        <w:t xml:space="preserve">¶ </w:t>
      </w:r>
      <w:r w:rsidRPr="00C37E6B">
        <w:rPr>
          <w:rStyle w:val="StyleUnderline"/>
          <w:highlight w:val="cyan"/>
        </w:rPr>
        <w:t>forms part of the description of a general rule</w:t>
      </w:r>
      <w:r w:rsidRPr="00557D4E">
        <w:rPr>
          <w:rStyle w:val="StyleUnderline"/>
          <w:sz w:val="16"/>
          <w:szCs w:val="16"/>
        </w:rPr>
        <w:t xml:space="preserve">.¶ </w:t>
      </w:r>
      <w:r w:rsidRPr="00557D4E">
        <w:rPr>
          <w:sz w:val="16"/>
          <w:szCs w:val="16"/>
        </w:rPr>
        <w:t xml:space="preserve">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Cobuild¶ dictionary illustrate this </w:t>
      </w:r>
      <w:proofErr w:type="gramStart"/>
      <w:r w:rsidRPr="00557D4E">
        <w:rPr>
          <w:sz w:val="16"/>
          <w:szCs w:val="16"/>
        </w:rPr>
        <w:t>point:¶</w:t>
      </w:r>
      <w:proofErr w:type="gramEnd"/>
      <w:r w:rsidRPr="00557D4E">
        <w:rPr>
          <w:sz w:val="16"/>
          <w:szCs w:val="16"/>
        </w:rPr>
        <w:t xml:space="preserve"> (74) a. A fanatic is a person who is very enthusiastic about a particular¶ activity, sport, or way of </w:t>
      </w:r>
      <w:proofErr w:type="gramStart"/>
      <w:r w:rsidRPr="00557D4E">
        <w:rPr>
          <w:sz w:val="16"/>
          <w:szCs w:val="16"/>
        </w:rPr>
        <w:t>life.¶</w:t>
      </w:r>
      <w:proofErr w:type="gramEnd"/>
      <w:r w:rsidRPr="00557D4E">
        <w:rPr>
          <w:sz w:val="16"/>
          <w:szCs w:val="16"/>
        </w:rPr>
        <w:t xml:space="preserve"> b. Something that is record-breaking is better than the previous¶ record for a particular performance or achievement.¶ c. When a computer outputs something it sorts and produces information as the result of a particular program or </w:t>
      </w:r>
      <w:proofErr w:type="gramStart"/>
      <w:r w:rsidRPr="00557D4E">
        <w:rPr>
          <w:sz w:val="16"/>
          <w:szCs w:val="16"/>
        </w:rPr>
        <w:t>operation.¶</w:t>
      </w:r>
      <w:proofErr w:type="gramEnd"/>
      <w:r w:rsidRPr="00557D4E">
        <w:rPr>
          <w:sz w:val="16"/>
          <w:szCs w:val="16"/>
        </w:rPr>
        <w:t xml:space="preserve"> d. If something sheers in a particular direction, it suddenly changes¶ direction, for example to avoid hitting something.</w:t>
      </w:r>
    </w:p>
    <w:p w14:paraId="120441D8" w14:textId="77777777" w:rsidR="00C43292" w:rsidRPr="00C37E6B" w:rsidRDefault="00C43292" w:rsidP="00C43292">
      <w:pPr>
        <w:pStyle w:val="Heading4"/>
        <w:rPr>
          <w:highlight w:val="cyan"/>
          <w:u w:val="single"/>
        </w:rPr>
      </w:pPr>
      <w:r>
        <w:t xml:space="preserve">That outweighs—only our evidence speaks to how bare plurals are interpreted in the context of </w:t>
      </w:r>
      <w:r w:rsidRPr="003965CB">
        <w:rPr>
          <w:u w:val="single"/>
        </w:rPr>
        <w:t>normative</w:t>
      </w:r>
      <w:r>
        <w:t xml:space="preserve"> statements like the resolution. This means throw out aff counter-interpretations that are purely descriptive</w:t>
      </w:r>
    </w:p>
    <w:p w14:paraId="485EB4DD" w14:textId="3F56B3F8" w:rsidR="00C43292" w:rsidRDefault="00C43292" w:rsidP="00C43292">
      <w:pPr>
        <w:pStyle w:val="Heading4"/>
      </w:pPr>
      <w:r w:rsidRPr="00BC4B37">
        <w:t>Violation—</w:t>
      </w:r>
      <w:r>
        <w:t xml:space="preserve">they specified </w:t>
      </w:r>
      <w:r>
        <w:t>hormone therapy</w:t>
      </w:r>
      <w:r>
        <w:t>—</w:t>
      </w:r>
    </w:p>
    <w:p w14:paraId="744D615E" w14:textId="77777777" w:rsidR="00C43292" w:rsidRPr="00EF3EAD" w:rsidRDefault="00C43292" w:rsidP="00C43292"/>
    <w:p w14:paraId="579D403E" w14:textId="77777777" w:rsidR="00C43292" w:rsidRDefault="00C43292" w:rsidP="00C43292">
      <w:pPr>
        <w:pStyle w:val="Heading4"/>
      </w:pPr>
      <w:r>
        <w:t>Vote neg:</w:t>
      </w:r>
    </w:p>
    <w:p w14:paraId="46B67658" w14:textId="77777777" w:rsidR="00C43292" w:rsidRPr="003A22DC" w:rsidRDefault="00C43292" w:rsidP="00C43292">
      <w:pPr>
        <w:pStyle w:val="Heading4"/>
      </w:pPr>
      <w:r>
        <w:t xml:space="preserve">1] Precision – if we win definitions the aff is not topical. The resolution is the only predictable stasis point for dividing ground—any deviation justifies the aff arbitrarily jettisoning words in the resolution at their whim which decks negative ground and preparation because the aff is no longer bounded by the resolution. </w:t>
      </w:r>
    </w:p>
    <w:p w14:paraId="60E6F66B" w14:textId="77777777" w:rsidR="00C43292" w:rsidRPr="0057394E" w:rsidRDefault="00C43292" w:rsidP="00C43292">
      <w:pPr>
        <w:keepNext/>
        <w:keepLines/>
        <w:spacing w:before="40" w:after="0"/>
        <w:outlineLvl w:val="3"/>
        <w:rPr>
          <w:rFonts w:eastAsia="MS Gothic"/>
          <w:b/>
          <w:iCs/>
          <w:sz w:val="26"/>
        </w:rPr>
      </w:pPr>
      <w:r w:rsidRPr="00EE6D45">
        <w:rPr>
          <w:rFonts w:eastAsia="MS Gothic"/>
          <w:b/>
          <w:iCs/>
          <w:sz w:val="26"/>
        </w:rPr>
        <w:t>2] Limits:</w:t>
      </w:r>
      <w:r>
        <w:rPr>
          <w:rFonts w:eastAsia="MS Gothic"/>
          <w:b/>
          <w:iCs/>
          <w:sz w:val="26"/>
        </w:rPr>
        <w:t xml:space="preserve"> </w:t>
      </w:r>
      <w:r w:rsidRPr="00EE6D45">
        <w:rPr>
          <w:rFonts w:eastAsia="MS Gothic"/>
          <w:b/>
          <w:iCs/>
          <w:sz w:val="26"/>
        </w:rPr>
        <w:t>unlimited topics incentivize obscure affs that negs won’t have prep on – limits are key to reciprocal prep burden– also means there is no universal DA to spec affs</w:t>
      </w:r>
    </w:p>
    <w:p w14:paraId="178848A8" w14:textId="77777777" w:rsidR="00C43292" w:rsidRPr="0035195E" w:rsidRDefault="00C43292" w:rsidP="00C43292">
      <w:pPr>
        <w:keepNext/>
        <w:keepLines/>
        <w:spacing w:before="40" w:after="0"/>
        <w:outlineLvl w:val="3"/>
        <w:rPr>
          <w:rFonts w:eastAsia="MS Gothic"/>
          <w:b/>
          <w:iCs/>
          <w:sz w:val="26"/>
        </w:rPr>
      </w:pPr>
      <w:r w:rsidRPr="00EE6D45">
        <w:rPr>
          <w:rFonts w:eastAsia="MS Gothic"/>
          <w:b/>
          <w:iCs/>
          <w:sz w:val="26"/>
        </w:rPr>
        <w:t xml:space="preserve">3] TVA solves – read the aff as advantage – most authors advocate </w:t>
      </w:r>
      <w:r>
        <w:rPr>
          <w:rFonts w:eastAsia="MS Gothic"/>
          <w:b/>
          <w:iCs/>
          <w:sz w:val="26"/>
        </w:rPr>
        <w:t>for a change in WTO policy or TRIPS</w:t>
      </w:r>
    </w:p>
    <w:p w14:paraId="62580A14" w14:textId="77777777" w:rsidR="00C43292" w:rsidRDefault="00C43292" w:rsidP="00C43292"/>
    <w:p w14:paraId="6687922E" w14:textId="77777777" w:rsidR="00C43292" w:rsidRDefault="00C43292" w:rsidP="00C43292">
      <w:pPr>
        <w:pStyle w:val="Heading4"/>
      </w:pPr>
      <w:r>
        <w:t>Drop the debater – fairness affects the rest of the round and the rest of neg strategy is based on the aff being topical.</w:t>
      </w:r>
    </w:p>
    <w:p w14:paraId="79FFE4A5" w14:textId="77777777" w:rsidR="00C43292" w:rsidRPr="009663DD" w:rsidRDefault="00C43292" w:rsidP="00C43292">
      <w:pPr>
        <w:pStyle w:val="Heading4"/>
      </w:pPr>
      <w:r>
        <w:t>Use competing interps – reasonability is arbitrary and causes judge intervention</w:t>
      </w:r>
    </w:p>
    <w:p w14:paraId="2A217830" w14:textId="418A7396" w:rsidR="00550EBC" w:rsidRDefault="00550EBC" w:rsidP="00983947">
      <w:pPr>
        <w:pStyle w:val="Heading3"/>
      </w:pPr>
      <w:r>
        <w:t>1NC – T</w:t>
      </w:r>
    </w:p>
    <w:p w14:paraId="77812525" w14:textId="77777777" w:rsidR="00550EBC" w:rsidRDefault="00550EBC" w:rsidP="00550EBC">
      <w:pPr>
        <w:pStyle w:val="Heading4"/>
      </w:pPr>
      <w:r>
        <w:t xml:space="preserve">New, </w:t>
      </w:r>
      <w:r>
        <w:rPr>
          <w:u w:val="single"/>
        </w:rPr>
        <w:t>un-disclosed</w:t>
      </w:r>
      <w:r>
        <w:t xml:space="preserve"> affs are a voting issue – </w:t>
      </w:r>
    </w:p>
    <w:p w14:paraId="307AEC9C" w14:textId="77777777" w:rsidR="00550EBC" w:rsidRDefault="00550EBC" w:rsidP="00550EBC">
      <w:pPr>
        <w:pStyle w:val="Heading4"/>
        <w:numPr>
          <w:ilvl w:val="0"/>
          <w:numId w:val="14"/>
        </w:numPr>
      </w:pPr>
      <w:r>
        <w:t xml:space="preserve">Testing – they make it impossible to adequately test the aff without adequate pre-round prep – favors newness over engagement – disclosure solves their offense – you can break new affs, you just have to disclose the plan text personally or disclose it on the wiki before round </w:t>
      </w:r>
    </w:p>
    <w:p w14:paraId="7EB37571" w14:textId="68C21496" w:rsidR="00CC18A4" w:rsidRDefault="00550EBC" w:rsidP="00CC18A4">
      <w:pPr>
        <w:pStyle w:val="Heading4"/>
        <w:numPr>
          <w:ilvl w:val="0"/>
          <w:numId w:val="14"/>
        </w:numPr>
      </w:pPr>
      <w:r>
        <w:t xml:space="preserve">Negative ground – they make negative ground concessionary to the goodwill of the aff and results in extremist generics that heavily skew ground in favor of the aff </w:t>
      </w:r>
    </w:p>
    <w:p w14:paraId="789CB45A" w14:textId="096CAAD5" w:rsidR="00CC18A4" w:rsidRPr="00CC18A4" w:rsidRDefault="00CC18A4" w:rsidP="00CC18A4">
      <w:pPr>
        <w:pStyle w:val="Heading4"/>
      </w:pPr>
      <w:r>
        <w:t>Voter for fairness and education</w:t>
      </w:r>
    </w:p>
    <w:p w14:paraId="4404E86F" w14:textId="426B38CE" w:rsidR="00CF08AB" w:rsidRDefault="00CF08AB" w:rsidP="003C6E35">
      <w:pPr>
        <w:pStyle w:val="Heading3"/>
      </w:pPr>
      <w:r>
        <w:t>1NC – CP</w:t>
      </w:r>
    </w:p>
    <w:p w14:paraId="2E336D61" w14:textId="77777777" w:rsidR="00145DA8" w:rsidRPr="009F4C1B" w:rsidRDefault="00CF08AB" w:rsidP="00145DA8">
      <w:pPr>
        <w:pStyle w:val="Heading4"/>
        <w:rPr>
          <w:color w:val="000000" w:themeColor="text1"/>
        </w:rPr>
      </w:pPr>
      <w:r>
        <w:t xml:space="preserve">Counterplan: At least three-quarters of WTO member nations, excluding the United States, should </w:t>
      </w:r>
      <w:r w:rsidR="00145DA8">
        <w:rPr>
          <w:color w:val="000000" w:themeColor="text1"/>
        </w:rPr>
        <w:t>reduce</w:t>
      </w:r>
      <w:r w:rsidR="00145DA8" w:rsidRPr="009F4C1B">
        <w:rPr>
          <w:color w:val="000000" w:themeColor="text1"/>
        </w:rPr>
        <w:t xml:space="preserve"> patents for sex-hormonal agents.</w:t>
      </w:r>
    </w:p>
    <w:p w14:paraId="1040F31B" w14:textId="05F7F32A" w:rsidR="00CF08AB" w:rsidRDefault="00CF08AB" w:rsidP="00CF08AB">
      <w:pPr>
        <w:pStyle w:val="Heading4"/>
      </w:pPr>
      <w:r>
        <w:t xml:space="preserve">Entirely solves while avoiding politics </w:t>
      </w:r>
    </w:p>
    <w:p w14:paraId="26BB0E87" w14:textId="77777777" w:rsidR="00CF08AB" w:rsidRDefault="00CF08AB" w:rsidP="00CF08AB">
      <w:r w:rsidRPr="000E4DBD">
        <w:rPr>
          <w:rStyle w:val="Style13ptBold"/>
        </w:rPr>
        <w:t>Siripurapu 21</w:t>
      </w:r>
      <w:r>
        <w:t xml:space="preserve"> Anshu Siripurapu covers economics, energy, and geopolitics, BA in political economy from the University of Southern California. "The Debate Over a Patent Waiver for COVID-19 Vaccines: What to Know." Council on Foreign Relations, May 26, 2021, </w:t>
      </w:r>
      <w:hyperlink r:id="rId9" w:history="1">
        <w:r w:rsidRPr="00C12864">
          <w:rPr>
            <w:rStyle w:val="Hyperlink"/>
          </w:rPr>
          <w:t>www.cfr.org/in-brief/debate-over-patent-waiver-covid-19-vaccines-what-know</w:t>
        </w:r>
      </w:hyperlink>
      <w:r>
        <w:t>.</w:t>
      </w:r>
    </w:p>
    <w:p w14:paraId="289A77FF" w14:textId="5208E12A" w:rsidR="00CF08AB" w:rsidRPr="00CF08AB" w:rsidRDefault="00CF08AB" w:rsidP="00CF08AB">
      <w:r w:rsidRPr="00C37E6B">
        <w:rPr>
          <w:rStyle w:val="StyleUnderline"/>
          <w:highlight w:val="cyan"/>
        </w:rPr>
        <w:t xml:space="preserve">WTO negotiations are </w:t>
      </w:r>
      <w:r w:rsidRPr="00C37E6B">
        <w:rPr>
          <w:rStyle w:val="Emphasis"/>
          <w:highlight w:val="cyan"/>
        </w:rPr>
        <w:t>notoriously</w:t>
      </w:r>
      <w:r w:rsidRPr="000E4DBD">
        <w:rPr>
          <w:rStyle w:val="Emphasis"/>
        </w:rPr>
        <w:t xml:space="preserve"> </w:t>
      </w:r>
      <w:r w:rsidRPr="00C37E6B">
        <w:rPr>
          <w:rStyle w:val="Emphasis"/>
          <w:highlight w:val="cyan"/>
        </w:rPr>
        <w:t>slow</w:t>
      </w:r>
      <w:r w:rsidRPr="000E4DBD">
        <w:rPr>
          <w:rStyle w:val="StyleUnderline"/>
        </w:rPr>
        <w:t xml:space="preserve">, </w:t>
      </w:r>
      <w:r w:rsidRPr="000E4DBD">
        <w:rPr>
          <w:rStyle w:val="Emphasis"/>
        </w:rPr>
        <w:t xml:space="preserve">and </w:t>
      </w:r>
      <w:r w:rsidRPr="00C37E6B">
        <w:rPr>
          <w:rStyle w:val="Emphasis"/>
          <w:highlight w:val="cyan"/>
        </w:rPr>
        <w:t>it could take months before countries reach an agreement</w:t>
      </w:r>
      <w:r w:rsidRPr="000E4DBD">
        <w:rPr>
          <w:rStyle w:val="Emphasis"/>
        </w:rPr>
        <w:t xml:space="preserve">, </w:t>
      </w:r>
      <w:r w:rsidRPr="000E4DBD">
        <w:rPr>
          <w:rStyle w:val="StyleUnderline"/>
        </w:rPr>
        <w:t xml:space="preserve">particularly over the scope and duration of a waiver. Decisions are normally made unanimously, and though </w:t>
      </w:r>
      <w:r w:rsidRPr="00C37E6B">
        <w:rPr>
          <w:rStyle w:val="Emphasis"/>
          <w:highlight w:val="cyan"/>
        </w:rPr>
        <w:t>a TRIPS waiver could be granted by a three-quarters vote of WTO members</w:t>
      </w:r>
      <w:r w:rsidRPr="000E4DBD">
        <w:rPr>
          <w:rStyle w:val="StyleUnderline"/>
        </w:rPr>
        <w:t>, it is unlikely that members would break precedent.</w:t>
      </w:r>
    </w:p>
    <w:p w14:paraId="62BF79DD" w14:textId="6354B732" w:rsidR="003C6E35" w:rsidRPr="003C6E35" w:rsidRDefault="005B1CFF" w:rsidP="003C6E35">
      <w:pPr>
        <w:pStyle w:val="Heading3"/>
      </w:pPr>
      <w:r>
        <w:t>1NC – DA</w:t>
      </w:r>
    </w:p>
    <w:p w14:paraId="49BFACE8" w14:textId="77777777" w:rsidR="005B1CFF" w:rsidRDefault="005B1CFF" w:rsidP="005B1CFF">
      <w:pPr>
        <w:pStyle w:val="Heading4"/>
      </w:pPr>
      <w:r>
        <w:t xml:space="preserve">The Debt Ceiling expansion gives Democrats </w:t>
      </w:r>
      <w:r w:rsidRPr="001242B4">
        <w:rPr>
          <w:u w:val="single"/>
        </w:rPr>
        <w:t xml:space="preserve">two months </w:t>
      </w:r>
      <w:r>
        <w:t xml:space="preserve">to finalize and pass Biden’s spending package – </w:t>
      </w:r>
      <w:r w:rsidRPr="001242B4">
        <w:rPr>
          <w:u w:val="single"/>
        </w:rPr>
        <w:t>every moment</w:t>
      </w:r>
      <w:r>
        <w:t xml:space="preserve"> is necessary to resolve </w:t>
      </w:r>
      <w:r w:rsidRPr="001242B4">
        <w:rPr>
          <w:u w:val="single"/>
        </w:rPr>
        <w:t>intraparty</w:t>
      </w:r>
      <w:r>
        <w:t xml:space="preserve"> disputes </w:t>
      </w:r>
    </w:p>
    <w:p w14:paraId="595924C2" w14:textId="77777777" w:rsidR="005B1CFF" w:rsidRPr="005C0854" w:rsidRDefault="005B1CFF" w:rsidP="005B1CFF">
      <w:r w:rsidRPr="001242B4">
        <w:rPr>
          <w:rStyle w:val="Style13ptBold"/>
        </w:rPr>
        <w:t>Cochrane 10/7</w:t>
      </w:r>
      <w:r>
        <w:t xml:space="preserve"> Cochrane, Emily. Emily Cochrane is a correspondent based in Washington. She has covered Congress since late 2018, focusing on the annual debate over government funding and economic legislation, ranging from emergency pandemic relief to infrastructure. "Senate Leaders Agree to Vote on Short-Term Debt Ceiling Increase." N.Y. Times, 7 Oct. 2021, www.nytimes.com/2021/10/07/us/politics/debt-ceiling-senate.html.</w:t>
      </w:r>
    </w:p>
    <w:p w14:paraId="4BE41692" w14:textId="77777777" w:rsidR="005B1CFF" w:rsidRPr="001242B4" w:rsidRDefault="005B1CFF" w:rsidP="005B1CFF">
      <w:pPr>
        <w:rPr>
          <w:rStyle w:val="StyleUnderline"/>
        </w:rPr>
      </w:pPr>
      <w:r w:rsidRPr="001242B4">
        <w:rPr>
          <w:sz w:val="16"/>
        </w:rPr>
        <w:t xml:space="preserve">Senator Chuck Schumer of New York, the majority leader, announced that he reached an agreement with Senator Mitch McConnell of Kentucky, the minority leader, to raise the federal borrowing limit through early December. </w:t>
      </w:r>
      <w:r w:rsidRPr="001242B4">
        <w:rPr>
          <w:rStyle w:val="StyleUnderline"/>
        </w:rPr>
        <w:t>“</w:t>
      </w:r>
      <w:r w:rsidRPr="00C37E6B">
        <w:rPr>
          <w:rStyle w:val="StyleUnderline"/>
          <w:highlight w:val="cyan"/>
        </w:rPr>
        <w:t>We</w:t>
      </w:r>
      <w:r w:rsidRPr="001242B4">
        <w:rPr>
          <w:rStyle w:val="StyleUnderline"/>
        </w:rPr>
        <w:t xml:space="preserve"> have </w:t>
      </w:r>
      <w:r w:rsidRPr="00C37E6B">
        <w:rPr>
          <w:rStyle w:val="StyleUnderline"/>
          <w:highlight w:val="cyan"/>
        </w:rPr>
        <w:t>reached</w:t>
      </w:r>
      <w:r w:rsidRPr="001242B4">
        <w:rPr>
          <w:rStyle w:val="StyleUnderline"/>
        </w:rPr>
        <w:t xml:space="preserve"> </w:t>
      </w:r>
      <w:r w:rsidRPr="00C37E6B">
        <w:rPr>
          <w:rStyle w:val="StyleUnderline"/>
          <w:highlight w:val="cyan"/>
        </w:rPr>
        <w:t>agreement</w:t>
      </w:r>
      <w:r w:rsidRPr="001242B4">
        <w:rPr>
          <w:rStyle w:val="StyleUnderline"/>
        </w:rPr>
        <w:t xml:space="preserve"> </w:t>
      </w:r>
      <w:r w:rsidRPr="00C37E6B">
        <w:rPr>
          <w:rStyle w:val="StyleUnderline"/>
          <w:highlight w:val="cyan"/>
        </w:rPr>
        <w:t>to</w:t>
      </w:r>
      <w:r w:rsidRPr="001242B4">
        <w:rPr>
          <w:rStyle w:val="StyleUnderline"/>
        </w:rPr>
        <w:t xml:space="preserve"> </w:t>
      </w:r>
      <w:r w:rsidRPr="00C37E6B">
        <w:rPr>
          <w:rStyle w:val="StyleUnderline"/>
          <w:highlight w:val="cyan"/>
        </w:rPr>
        <w:t>extend the debt ceiling</w:t>
      </w:r>
      <w:r w:rsidRPr="001242B4">
        <w:rPr>
          <w:rStyle w:val="StyleUnderline"/>
        </w:rPr>
        <w:t xml:space="preserve"> through early December, </w:t>
      </w:r>
      <w:r w:rsidRPr="001242B4">
        <w:rPr>
          <w:sz w:val="16"/>
        </w:rPr>
        <w:t xml:space="preserve">and it’s our hope that we can get this done as soon as today.” “Republican and Democratic members and staff negotiated through the night in good faith. The pathway our Democratic colleagues have accepted will spare the American people any near-term crisis.” Video player loading Senator Chuck Schumer of New York, the majority leader, announced that he reached an agreement with Senator Mitch McConnell of Kentucky, the minority leader, to raise the federal borrowing limit through early December.CreditCredit...T.J. Kirkpatrick for The New York Times Oct. 7, 2021Updated 3:17 p.m. ET WASHINGTON — Top Senate Democrats and Republicans said on Thursday that they had struck a deal to allow the debt ceiling to be raised through early December, temporarily </w:t>
      </w:r>
      <w:r w:rsidRPr="00C37E6B">
        <w:rPr>
          <w:rStyle w:val="StyleUnderline"/>
          <w:highlight w:val="cyan"/>
        </w:rPr>
        <w:t>staving off</w:t>
      </w:r>
      <w:r w:rsidRPr="001242B4">
        <w:rPr>
          <w:rStyle w:val="StyleUnderline"/>
        </w:rPr>
        <w:t xml:space="preserve"> the threat of </w:t>
      </w:r>
      <w:r w:rsidRPr="00C37E6B">
        <w:rPr>
          <w:rStyle w:val="StyleUnderline"/>
          <w:highlight w:val="cyan"/>
        </w:rPr>
        <w:t>a</w:t>
      </w:r>
      <w:r w:rsidRPr="001242B4">
        <w:rPr>
          <w:rStyle w:val="StyleUnderline"/>
        </w:rPr>
        <w:t xml:space="preserve"> first-ever </w:t>
      </w:r>
      <w:r w:rsidRPr="00C37E6B">
        <w:rPr>
          <w:rStyle w:val="StyleUnderline"/>
          <w:highlight w:val="cyan"/>
        </w:rPr>
        <w:t>default</w:t>
      </w:r>
      <w:r w:rsidRPr="001242B4">
        <w:rPr>
          <w:rStyle w:val="StyleUnderline"/>
        </w:rPr>
        <w:t xml:space="preserve"> on the national debt</w:t>
      </w:r>
      <w:r w:rsidRPr="001242B4">
        <w:rPr>
          <w:sz w:val="16"/>
        </w:rPr>
        <w:t xml:space="preserve"> after the G.O.P. agreed to temporarily drop its blockade of an increase. Senator Chuck Schumer, Democrat of New York and the majority leader, announced that he had reached an agreement with Senator Mitch McConnell of Kentucky, the minority leader</w:t>
      </w:r>
      <w:r w:rsidRPr="001242B4">
        <w:rPr>
          <w:rStyle w:val="StyleUnderline"/>
        </w:rPr>
        <w:t>, to clear the way for a vote as early as Thursday on a short-term extension</w:t>
      </w:r>
      <w:r w:rsidRPr="001242B4">
        <w:rPr>
          <w:sz w:val="16"/>
        </w:rPr>
        <w:t xml:space="preserve">, with potentially as few as 11 days left before a possible default. The movement came the day after Mr. McConnell partly backed down from his refusal to allow any such increase to move forward, offering a temporary reprieve as political pressure mounted to avoid being blamed for a fiscal calamity. “It’s our hope that we can get this done as soon as today,” Mr. Schumer said on Thursday morning on the Senate floor. But one day after Mr. McConnell indicated that Republicans would stand aside and allow the short-term increase to advance, he and his top deputies were laboring on Thursday to ensure his members will put aside their objections and clear the path for a vote. “We gotta see if the deal is done,” President Biden told reporters during a trip to Illinois. “I’m not sure of that yet.” The agreed-upon bill would boost the legal debt cap by $480 billion, which the Treasury Department estimates would be enough to allow the government to continue borrowing through at least Dec. 3. The current debt limit was reinstated at $28.4 trillion on Aug. 1, and the Treasury Department has been using so-called extraordinary measures to delay a breach of the borrowing cap since then. The agency estimated that the government would no longer be able to pay all of its bills by Oct. 18, once those fiscal accounting maneuvers were exhausted. Without congressional action before then, economists and lawmakers have warned of catastrophic economic consequences, including the U.S. government having to choose between making payments on the interest on its debt or sending out Social Security checks and other crucial assistance. The legislation under consideration on Thursday did not offer a hard deadline for when cash would run out, and it would not restart the Treasury Department’s ability to employ extraordinary measures, such as curbing certain government investments, a Treasury official said. Some Republicans said they thought the set dollar figure would ensure the limit would not be reached again until at least January. The actual “X-date” will be determined by tax revenues that the government receives and expenditures that it must make near the end of the year. Making such projections has been especially difficult this year because the pandemic relief programs that are in place have made it harder to predict when money is coming and going. “There is no way to predict with any precision exactly how much you would need to increase the debt limit by to get to a certain date,” said Shai Akabas, the director of economic policy at the Bipartisan Policy Center, an independent think tank. But in aiming for Dec. 3, the deal may position the next debt limit fight to overlap once again with negotiations over avoiding a government shutdown, as funding is set to lapse on that same day if Congress does not approve new spending legislation beforehand. </w:t>
      </w:r>
      <w:r w:rsidRPr="00C37E6B">
        <w:rPr>
          <w:rStyle w:val="StyleUnderline"/>
          <w:highlight w:val="cyan"/>
        </w:rPr>
        <w:t>Democrats</w:t>
      </w:r>
      <w:r w:rsidRPr="001242B4">
        <w:rPr>
          <w:rStyle w:val="StyleUnderline"/>
        </w:rPr>
        <w:t xml:space="preserve"> </w:t>
      </w:r>
      <w:r w:rsidRPr="00C37E6B">
        <w:rPr>
          <w:rStyle w:val="StyleUnderline"/>
          <w:highlight w:val="cyan"/>
        </w:rPr>
        <w:t>hope</w:t>
      </w:r>
      <w:r w:rsidRPr="001242B4">
        <w:rPr>
          <w:rStyle w:val="StyleUnderline"/>
        </w:rPr>
        <w:t xml:space="preserve"> nearly </w:t>
      </w:r>
      <w:r w:rsidRPr="00C37E6B">
        <w:rPr>
          <w:rStyle w:val="Emphasis"/>
          <w:highlight w:val="cyan"/>
        </w:rPr>
        <w:t>two</w:t>
      </w:r>
      <w:r w:rsidRPr="001242B4">
        <w:rPr>
          <w:rStyle w:val="Emphasis"/>
        </w:rPr>
        <w:t xml:space="preserve"> additional </w:t>
      </w:r>
      <w:r w:rsidRPr="00C37E6B">
        <w:rPr>
          <w:rStyle w:val="Emphasis"/>
          <w:highlight w:val="cyan"/>
        </w:rPr>
        <w:t>months</w:t>
      </w:r>
      <w:r w:rsidRPr="001242B4">
        <w:rPr>
          <w:rStyle w:val="StyleUnderline"/>
        </w:rPr>
        <w:t xml:space="preserve"> </w:t>
      </w:r>
      <w:r w:rsidRPr="00C37E6B">
        <w:rPr>
          <w:rStyle w:val="StyleUnderline"/>
          <w:highlight w:val="cyan"/>
        </w:rPr>
        <w:t xml:space="preserve">will give them </w:t>
      </w:r>
      <w:r w:rsidRPr="00C37E6B">
        <w:rPr>
          <w:rStyle w:val="Emphasis"/>
          <w:highlight w:val="cyan"/>
        </w:rPr>
        <w:t>space</w:t>
      </w:r>
      <w:r w:rsidRPr="001242B4">
        <w:rPr>
          <w:rStyle w:val="StyleUnderline"/>
        </w:rPr>
        <w:t xml:space="preserve"> </w:t>
      </w:r>
      <w:r w:rsidRPr="00C37E6B">
        <w:rPr>
          <w:rStyle w:val="StyleUnderline"/>
          <w:highlight w:val="cyan"/>
        </w:rPr>
        <w:t>to focus</w:t>
      </w:r>
      <w:r w:rsidRPr="001242B4">
        <w:rPr>
          <w:rStyle w:val="StyleUnderline"/>
        </w:rPr>
        <w:t xml:space="preserve"> </w:t>
      </w:r>
      <w:r w:rsidRPr="00C37E6B">
        <w:rPr>
          <w:rStyle w:val="StyleUnderline"/>
          <w:highlight w:val="cyan"/>
        </w:rPr>
        <w:t xml:space="preserve">on </w:t>
      </w:r>
      <w:r w:rsidRPr="00C37E6B">
        <w:rPr>
          <w:rStyle w:val="Emphasis"/>
          <w:highlight w:val="cyan"/>
        </w:rPr>
        <w:t>finalizing and enacting</w:t>
      </w:r>
      <w:r w:rsidRPr="001242B4">
        <w:rPr>
          <w:rStyle w:val="Emphasis"/>
        </w:rPr>
        <w:t xml:space="preserve"> most of President </w:t>
      </w:r>
      <w:r w:rsidRPr="00C37E6B">
        <w:rPr>
          <w:rStyle w:val="Emphasis"/>
          <w:highlight w:val="cyan"/>
        </w:rPr>
        <w:t>Biden’s</w:t>
      </w:r>
      <w:r w:rsidRPr="001242B4">
        <w:rPr>
          <w:rStyle w:val="Emphasis"/>
        </w:rPr>
        <w:t xml:space="preserve"> </w:t>
      </w:r>
      <w:r w:rsidRPr="00C37E6B">
        <w:rPr>
          <w:rStyle w:val="Emphasis"/>
          <w:highlight w:val="cyan"/>
        </w:rPr>
        <w:t>domestic agenda</w:t>
      </w:r>
      <w:r w:rsidRPr="00C37E6B">
        <w:rPr>
          <w:rStyle w:val="StyleUnderline"/>
          <w:highlight w:val="cyan"/>
        </w:rPr>
        <w:t>, including</w:t>
      </w:r>
      <w:r w:rsidRPr="001242B4">
        <w:rPr>
          <w:rStyle w:val="StyleUnderline"/>
        </w:rPr>
        <w:t xml:space="preserve"> </w:t>
      </w:r>
      <w:r w:rsidRPr="00C37E6B">
        <w:rPr>
          <w:rStyle w:val="Emphasis"/>
          <w:highlight w:val="cyan"/>
        </w:rPr>
        <w:t>hammering out</w:t>
      </w:r>
      <w:r w:rsidRPr="001242B4">
        <w:rPr>
          <w:rStyle w:val="Emphasis"/>
        </w:rPr>
        <w:t xml:space="preserve"> an array of </w:t>
      </w:r>
      <w:r w:rsidRPr="00C37E6B">
        <w:rPr>
          <w:rStyle w:val="Emphasis"/>
          <w:highlight w:val="cyan"/>
        </w:rPr>
        <w:t>intraparty</w:t>
      </w:r>
      <w:r w:rsidRPr="001242B4">
        <w:rPr>
          <w:rStyle w:val="Emphasis"/>
        </w:rPr>
        <w:t xml:space="preserve"> </w:t>
      </w:r>
      <w:r w:rsidRPr="00C37E6B">
        <w:rPr>
          <w:rStyle w:val="Emphasis"/>
          <w:highlight w:val="cyan"/>
        </w:rPr>
        <w:t>disagreements</w:t>
      </w:r>
      <w:r w:rsidRPr="001242B4">
        <w:rPr>
          <w:rStyle w:val="StyleUnderline"/>
        </w:rPr>
        <w:t xml:space="preserve"> </w:t>
      </w:r>
      <w:r w:rsidRPr="00C37E6B">
        <w:rPr>
          <w:rStyle w:val="StyleUnderline"/>
          <w:highlight w:val="cyan"/>
        </w:rPr>
        <w:t>over</w:t>
      </w:r>
      <w:r w:rsidRPr="001242B4">
        <w:rPr>
          <w:rStyle w:val="StyleUnderline"/>
        </w:rPr>
        <w:t xml:space="preserve"> </w:t>
      </w:r>
      <w:r w:rsidRPr="00C37E6B">
        <w:rPr>
          <w:rStyle w:val="StyleUnderline"/>
          <w:highlight w:val="cyan"/>
        </w:rPr>
        <w:t>an</w:t>
      </w:r>
      <w:r w:rsidRPr="001242B4">
        <w:rPr>
          <w:rStyle w:val="StyleUnderline"/>
        </w:rPr>
        <w:t xml:space="preserve"> </w:t>
      </w:r>
      <w:r w:rsidRPr="00C37E6B">
        <w:rPr>
          <w:rStyle w:val="StyleUnderline"/>
          <w:highlight w:val="cyan"/>
        </w:rPr>
        <w:t>expansive</w:t>
      </w:r>
      <w:r w:rsidRPr="001242B4">
        <w:rPr>
          <w:rStyle w:val="StyleUnderline"/>
        </w:rPr>
        <w:t xml:space="preserve"> multi-trillion-dollar social safety net and </w:t>
      </w:r>
      <w:r w:rsidRPr="00C37E6B">
        <w:rPr>
          <w:rStyle w:val="Emphasis"/>
          <w:highlight w:val="cyan"/>
        </w:rPr>
        <w:t>climate</w:t>
      </w:r>
      <w:r w:rsidRPr="00C37E6B">
        <w:rPr>
          <w:rStyle w:val="StyleUnderline"/>
          <w:highlight w:val="cyan"/>
        </w:rPr>
        <w:t xml:space="preserve"> </w:t>
      </w:r>
      <w:r w:rsidRPr="00C37E6B">
        <w:rPr>
          <w:rStyle w:val="Emphasis"/>
          <w:highlight w:val="cyan"/>
        </w:rPr>
        <w:t>change package</w:t>
      </w:r>
      <w:r w:rsidRPr="001242B4">
        <w:rPr>
          <w:rStyle w:val="Emphasis"/>
        </w:rPr>
        <w:t>.</w:t>
      </w:r>
      <w:r>
        <w:rPr>
          <w:rStyle w:val="Emphasis"/>
        </w:rPr>
        <w:t xml:space="preserve"> </w:t>
      </w:r>
      <w:r w:rsidRPr="001242B4">
        <w:rPr>
          <w:sz w:val="16"/>
        </w:rPr>
        <w:t xml:space="preserve">In raising the prospect of a stopgap extension on Wednesday, Mr. McConnell had said that Republicans would allow Democrats to use normal procedures to consider it. But that commitment appeared in doubt on Thursday afternoon, as Republicans privately </w:t>
      </w:r>
      <w:proofErr w:type="gramStart"/>
      <w:r w:rsidRPr="001242B4">
        <w:rPr>
          <w:sz w:val="16"/>
        </w:rPr>
        <w:t>objected</w:t>
      </w:r>
      <w:proofErr w:type="gramEnd"/>
      <w:r w:rsidRPr="001242B4">
        <w:rPr>
          <w:sz w:val="16"/>
        </w:rPr>
        <w:t xml:space="preserve"> and leaders toiled to line up the votes needed. Should even one senator demand a recorded vote, at least 10 Republicans would be needed to join every Democrat to muster the 60 votes needed to move the bill forward. Image </w:t>
      </w:r>
      <w:r w:rsidRPr="001242B4">
        <w:rPr>
          <w:rStyle w:val="StyleUnderline"/>
        </w:rPr>
        <w:t>The movement on debt ceiling negotiations came the day after Senator Mitch McConnell backed down partially from his refusal to allow any such increase to move forward.</w:t>
      </w:r>
      <w:r>
        <w:rPr>
          <w:rStyle w:val="StyleUnderline"/>
        </w:rPr>
        <w:t xml:space="preserve"> </w:t>
      </w:r>
      <w:r w:rsidRPr="001242B4">
        <w:rPr>
          <w:sz w:val="16"/>
        </w:rPr>
        <w:t xml:space="preserve">Credit...T.J. Kirkpatrick for The New York Times </w:t>
      </w:r>
      <w:r w:rsidRPr="001242B4">
        <w:rPr>
          <w:rStyle w:val="StyleUnderline"/>
        </w:rPr>
        <w:t>“</w:t>
      </w:r>
      <w:r w:rsidRPr="00C37E6B">
        <w:rPr>
          <w:rStyle w:val="StyleUnderline"/>
          <w:highlight w:val="cyan"/>
        </w:rPr>
        <w:t>We’re having conversations</w:t>
      </w:r>
      <w:r w:rsidRPr="001242B4">
        <w:rPr>
          <w:rStyle w:val="StyleUnderline"/>
        </w:rPr>
        <w:t xml:space="preserve"> </w:t>
      </w:r>
      <w:r w:rsidRPr="00C37E6B">
        <w:rPr>
          <w:rStyle w:val="StyleUnderline"/>
          <w:highlight w:val="cyan"/>
        </w:rPr>
        <w:t>with our members</w:t>
      </w:r>
      <w:r w:rsidRPr="001242B4">
        <w:rPr>
          <w:rStyle w:val="StyleUnderline"/>
        </w:rPr>
        <w:t xml:space="preserve"> and kind of figuring out where people are, but, as you might expect, </w:t>
      </w:r>
      <w:r w:rsidRPr="00C37E6B">
        <w:rPr>
          <w:rStyle w:val="StyleUnderline"/>
          <w:highlight w:val="cyan"/>
        </w:rPr>
        <w:t xml:space="preserve">this is not an easy one to </w:t>
      </w:r>
      <w:proofErr w:type="gramStart"/>
      <w:r w:rsidRPr="00C37E6B">
        <w:rPr>
          <w:rStyle w:val="StyleUnderline"/>
          <w:highlight w:val="cyan"/>
        </w:rPr>
        <w:t>whip</w:t>
      </w:r>
      <w:r w:rsidRPr="001242B4">
        <w:rPr>
          <w:rStyle w:val="StyleUnderline"/>
        </w:rPr>
        <w:t>,,</w:t>
      </w:r>
      <w:proofErr w:type="gramEnd"/>
      <w:r w:rsidRPr="001242B4">
        <w:rPr>
          <w:rStyle w:val="StyleUnderline"/>
        </w:rPr>
        <w:t>” said Senator John Thune of South Dakota, the No. 2 Republican. He added that, “</w:t>
      </w:r>
      <w:r w:rsidRPr="00C37E6B">
        <w:rPr>
          <w:rStyle w:val="StyleUnderline"/>
          <w:highlight w:val="cyan"/>
        </w:rPr>
        <w:t xml:space="preserve">in the end </w:t>
      </w:r>
      <w:r w:rsidRPr="00C37E6B">
        <w:rPr>
          <w:rStyle w:val="Emphasis"/>
          <w:highlight w:val="cyan"/>
        </w:rPr>
        <w:t>we’ll be there</w:t>
      </w:r>
      <w:r w:rsidRPr="001242B4">
        <w:rPr>
          <w:rStyle w:val="StyleUnderline"/>
        </w:rPr>
        <w:t xml:space="preserve">, </w:t>
      </w:r>
      <w:r w:rsidRPr="00C37E6B">
        <w:rPr>
          <w:rStyle w:val="StyleUnderline"/>
          <w:highlight w:val="cyan"/>
        </w:rPr>
        <w:t xml:space="preserve">but </w:t>
      </w:r>
      <w:r w:rsidRPr="00C37E6B">
        <w:rPr>
          <w:rStyle w:val="Emphasis"/>
          <w:highlight w:val="cyan"/>
        </w:rPr>
        <w:t>it will be</w:t>
      </w:r>
      <w:r w:rsidRPr="001242B4">
        <w:rPr>
          <w:rStyle w:val="Emphasis"/>
        </w:rPr>
        <w:t xml:space="preserve"> a </w:t>
      </w:r>
      <w:r w:rsidRPr="00C37E6B">
        <w:rPr>
          <w:rStyle w:val="Emphasis"/>
          <w:highlight w:val="cyan"/>
        </w:rPr>
        <w:t>painful</w:t>
      </w:r>
      <w:r w:rsidRPr="001242B4">
        <w:rPr>
          <w:rStyle w:val="Emphasis"/>
        </w:rPr>
        <w:t xml:space="preserve"> birthing process.”</w:t>
      </w:r>
      <w:r>
        <w:rPr>
          <w:rStyle w:val="Emphasis"/>
        </w:rPr>
        <w:t xml:space="preserve"> </w:t>
      </w:r>
      <w:r w:rsidRPr="001242B4">
        <w:rPr>
          <w:sz w:val="16"/>
        </w:rPr>
        <w:t xml:space="preserve">Some Republicans were wary of angering their base by allowing the bill to move forward, especially after former President Donald J. Trump issued a statement on Wednesday that attacked Mr. McConnell for “folding to the Democrats.” Mr. Trump seemed to be pressuring Republicans to force a showdown in the face of a looming default, saying that Mr. McConnell had “all of the cards with the debt ceiling, it’s time to play the hand.” Even if Republicans clear the way to allow the measure to pass, it does nothing to address the crux of the partisan stalemate over the debt. Most notably, Republicans have not dropped their demand that </w:t>
      </w:r>
      <w:r w:rsidRPr="00C37E6B">
        <w:rPr>
          <w:rStyle w:val="StyleUnderline"/>
          <w:highlight w:val="cyan"/>
        </w:rPr>
        <w:t>Democrats</w:t>
      </w:r>
      <w:r w:rsidRPr="001242B4">
        <w:rPr>
          <w:rStyle w:val="StyleUnderline"/>
        </w:rPr>
        <w:t xml:space="preserve"> ultimately </w:t>
      </w:r>
      <w:r w:rsidRPr="00C37E6B">
        <w:rPr>
          <w:rStyle w:val="StyleUnderline"/>
          <w:highlight w:val="cyan"/>
        </w:rPr>
        <w:t>use</w:t>
      </w:r>
      <w:r w:rsidRPr="001242B4">
        <w:rPr>
          <w:rStyle w:val="StyleUnderline"/>
        </w:rPr>
        <w:t xml:space="preserve"> an arcane and time-consuming budget process known as </w:t>
      </w:r>
      <w:r w:rsidRPr="00C37E6B">
        <w:rPr>
          <w:rStyle w:val="StyleUnderline"/>
          <w:highlight w:val="cyan"/>
        </w:rPr>
        <w:t>reconciliation</w:t>
      </w:r>
      <w:r w:rsidRPr="001242B4">
        <w:rPr>
          <w:rStyle w:val="StyleUnderline"/>
        </w:rPr>
        <w:t xml:space="preserve"> </w:t>
      </w:r>
      <w:r w:rsidRPr="00C37E6B">
        <w:rPr>
          <w:rStyle w:val="StyleUnderline"/>
          <w:highlight w:val="cyan"/>
        </w:rPr>
        <w:t>to</w:t>
      </w:r>
      <w:r w:rsidRPr="001242B4">
        <w:rPr>
          <w:rStyle w:val="StyleUnderline"/>
        </w:rPr>
        <w:t xml:space="preserve"> lift the debt ceiling into next year.</w:t>
      </w:r>
      <w:r>
        <w:rPr>
          <w:rStyle w:val="StyleUnderline"/>
        </w:rPr>
        <w:t xml:space="preserve"> </w:t>
      </w:r>
      <w:r w:rsidRPr="001242B4">
        <w:rPr>
          <w:sz w:val="16"/>
        </w:rPr>
        <w:t xml:space="preserve">Democrats </w:t>
      </w:r>
      <w:r w:rsidRPr="001242B4">
        <w:rPr>
          <w:rStyle w:val="StyleUnderline"/>
        </w:rPr>
        <w:t xml:space="preserve">are currently using that process to steer around Republican opposition and </w:t>
      </w:r>
      <w:r w:rsidRPr="00C37E6B">
        <w:rPr>
          <w:rStyle w:val="StyleUnderline"/>
          <w:highlight w:val="cyan"/>
        </w:rPr>
        <w:t>push</w:t>
      </w:r>
      <w:r w:rsidRPr="001242B4">
        <w:rPr>
          <w:rStyle w:val="StyleUnderline"/>
        </w:rPr>
        <w:t xml:space="preserve"> through </w:t>
      </w:r>
      <w:r w:rsidRPr="00C37E6B">
        <w:rPr>
          <w:rStyle w:val="StyleUnderline"/>
          <w:highlight w:val="cyan"/>
        </w:rPr>
        <w:t>a</w:t>
      </w:r>
      <w:r w:rsidRPr="001242B4">
        <w:rPr>
          <w:rStyle w:val="StyleUnderline"/>
        </w:rPr>
        <w:t xml:space="preserve"> </w:t>
      </w:r>
      <w:r w:rsidRPr="001242B4">
        <w:rPr>
          <w:rStyle w:val="Emphasis"/>
        </w:rPr>
        <w:t xml:space="preserve">sprawling </w:t>
      </w:r>
      <w:r w:rsidRPr="00C37E6B">
        <w:rPr>
          <w:rStyle w:val="Emphasis"/>
          <w:highlight w:val="cyan"/>
        </w:rPr>
        <w:t>domestic package</w:t>
      </w:r>
      <w:r w:rsidRPr="001242B4">
        <w:rPr>
          <w:rStyle w:val="Emphasis"/>
        </w:rPr>
        <w:t xml:space="preserve"> </w:t>
      </w:r>
      <w:r w:rsidRPr="00C37E6B">
        <w:rPr>
          <w:rStyle w:val="Emphasis"/>
          <w:highlight w:val="cyan"/>
        </w:rPr>
        <w:t>that would address climate change</w:t>
      </w:r>
      <w:r w:rsidRPr="001242B4">
        <w:rPr>
          <w:rStyle w:val="StyleUnderline"/>
        </w:rPr>
        <w:t>, expand the social safety net with more health care and education benefits, and increase taxes on the wealthy and corporations.</w:t>
      </w:r>
      <w:r>
        <w:rPr>
          <w:rStyle w:val="StyleUnderline"/>
        </w:rPr>
        <w:t xml:space="preserve"> </w:t>
      </w:r>
      <w:r w:rsidRPr="001242B4">
        <w:rPr>
          <w:sz w:val="16"/>
        </w:rPr>
        <w:t>“The pathway our Democratic colleagues have accepted will spare the American people any near-term crisis,” Mr. McConnell said on the Senate floor</w:t>
      </w:r>
      <w:r w:rsidRPr="001242B4">
        <w:rPr>
          <w:rStyle w:val="StyleUnderline"/>
        </w:rPr>
        <w:t xml:space="preserve">. </w:t>
      </w:r>
      <w:r w:rsidRPr="00C37E6B">
        <w:rPr>
          <w:rStyle w:val="Emphasis"/>
          <w:highlight w:val="cyan"/>
        </w:rPr>
        <w:t>The extension</w:t>
      </w:r>
      <w:r w:rsidRPr="001242B4">
        <w:rPr>
          <w:rStyle w:val="Emphasis"/>
        </w:rPr>
        <w:t xml:space="preserve">, he added, also </w:t>
      </w:r>
      <w:r w:rsidRPr="00C37E6B">
        <w:rPr>
          <w:rStyle w:val="Emphasis"/>
          <w:highlight w:val="cyan"/>
        </w:rPr>
        <w:t>means “there’ll be no</w:t>
      </w:r>
      <w:r w:rsidRPr="001242B4">
        <w:rPr>
          <w:rStyle w:val="Emphasis"/>
        </w:rPr>
        <w:t xml:space="preserve"> </w:t>
      </w:r>
      <w:r w:rsidRPr="00C37E6B">
        <w:rPr>
          <w:rStyle w:val="Emphasis"/>
          <w:highlight w:val="cyan"/>
        </w:rPr>
        <w:t>question they’ll have plenty of tim</w:t>
      </w:r>
      <w:r w:rsidRPr="00C37E6B">
        <w:rPr>
          <w:rStyle w:val="StyleUnderline"/>
          <w:highlight w:val="cyan"/>
        </w:rPr>
        <w:t>e</w:t>
      </w:r>
      <w:r w:rsidRPr="001242B4">
        <w:rPr>
          <w:rStyle w:val="StyleUnderline"/>
        </w:rPr>
        <w:t>” to use the reconciliation process to approve a long-term increase.</w:t>
      </w:r>
    </w:p>
    <w:p w14:paraId="0842AEB1" w14:textId="77777777" w:rsidR="005B1CFF" w:rsidRPr="00C63E87" w:rsidRDefault="005B1CFF" w:rsidP="005B1CFF">
      <w:pPr>
        <w:pStyle w:val="Heading4"/>
      </w:pPr>
      <w:r>
        <w:t xml:space="preserve">Pushing a WTO waiver takes </w:t>
      </w:r>
      <w:r w:rsidRPr="00BE580B">
        <w:rPr>
          <w:u w:val="single"/>
        </w:rPr>
        <w:t>time</w:t>
      </w:r>
      <w:r>
        <w:t xml:space="preserve">, </w:t>
      </w:r>
      <w:r w:rsidRPr="00BE580B">
        <w:rPr>
          <w:u w:val="single"/>
        </w:rPr>
        <w:t>energy</w:t>
      </w:r>
      <w:r>
        <w:t xml:space="preserve">, and </w:t>
      </w:r>
      <w:r w:rsidRPr="00BE580B">
        <w:rPr>
          <w:u w:val="single"/>
        </w:rPr>
        <w:t>political capital</w:t>
      </w:r>
      <w:r>
        <w:t xml:space="preserve"> away from </w:t>
      </w:r>
      <w:r w:rsidRPr="00BE580B">
        <w:rPr>
          <w:u w:val="single"/>
        </w:rPr>
        <w:t xml:space="preserve">domestic legislation </w:t>
      </w:r>
      <w:r>
        <w:t xml:space="preserve">– big pharma and EU allies </w:t>
      </w:r>
    </w:p>
    <w:p w14:paraId="01347301" w14:textId="77777777" w:rsidR="005B1CFF" w:rsidRPr="00D9097A" w:rsidRDefault="005B1CFF" w:rsidP="005B1CFF">
      <w:r w:rsidRPr="00BE580B">
        <w:rPr>
          <w:rStyle w:val="Style13ptBold"/>
        </w:rPr>
        <w:t>Bhadrakumar 5/9</w:t>
      </w:r>
      <w:r>
        <w:t xml:space="preserve"> M K Bhadrakumar is a former Indian diplomat. "Biden’s talk of vaccine IP waiver is political theater." Asia Times, May 9, 2021, asiatimes.com/2021/05/bidens-talk-of-vaccine-ip-waiver-is-political-theater.</w:t>
      </w:r>
    </w:p>
    <w:p w14:paraId="542C9167" w14:textId="77777777" w:rsidR="005B1CFF" w:rsidRPr="0041011A" w:rsidRDefault="005B1CFF" w:rsidP="005B1CFF">
      <w:pPr>
        <w:rPr>
          <w:sz w:val="16"/>
        </w:rPr>
      </w:pPr>
      <w:r w:rsidRPr="00BE580B">
        <w:rPr>
          <w:sz w:val="16"/>
        </w:rPr>
        <w:t xml:space="preserve">On the other hand, </w:t>
      </w:r>
      <w:r w:rsidRPr="00C37E6B">
        <w:rPr>
          <w:rStyle w:val="StyleUnderline"/>
          <w:highlight w:val="cyan"/>
        </w:rPr>
        <w:t>Biden</w:t>
      </w:r>
      <w:r w:rsidRPr="00BE580B">
        <w:rPr>
          <w:sz w:val="16"/>
        </w:rPr>
        <w:t>, whose political life of half a century was largely spent in the US Congress</w:t>
      </w:r>
      <w:r w:rsidRPr="00BE580B">
        <w:rPr>
          <w:rStyle w:val="StyleUnderline"/>
        </w:rPr>
        <w:t xml:space="preserve">, </w:t>
      </w:r>
      <w:r w:rsidRPr="00C37E6B">
        <w:rPr>
          <w:rStyle w:val="StyleUnderline"/>
          <w:highlight w:val="cyan"/>
        </w:rPr>
        <w:t>is</w:t>
      </w:r>
      <w:r w:rsidRPr="00BE580B">
        <w:rPr>
          <w:rStyle w:val="StyleUnderline"/>
        </w:rPr>
        <w:t xml:space="preserve"> well </w:t>
      </w:r>
      <w:r w:rsidRPr="00C37E6B">
        <w:rPr>
          <w:rStyle w:val="StyleUnderline"/>
          <w:highlight w:val="cyan"/>
        </w:rPr>
        <w:t>aware</w:t>
      </w:r>
      <w:r w:rsidRPr="00BE580B">
        <w:rPr>
          <w:rStyle w:val="StyleUnderline"/>
        </w:rPr>
        <w:t xml:space="preserve"> </w:t>
      </w:r>
      <w:r w:rsidRPr="00C37E6B">
        <w:rPr>
          <w:rStyle w:val="StyleUnderline"/>
          <w:highlight w:val="cyan"/>
        </w:rPr>
        <w:t>of the</w:t>
      </w:r>
      <w:r w:rsidRPr="00BE580B">
        <w:rPr>
          <w:rStyle w:val="StyleUnderline"/>
        </w:rPr>
        <w:t xml:space="preserve"> </w:t>
      </w:r>
      <w:r w:rsidRPr="00BE580B">
        <w:rPr>
          <w:rStyle w:val="Emphasis"/>
        </w:rPr>
        <w:t xml:space="preserve">awesome </w:t>
      </w:r>
      <w:r w:rsidRPr="00C37E6B">
        <w:rPr>
          <w:rStyle w:val="Emphasis"/>
          <w:highlight w:val="cyan"/>
        </w:rPr>
        <w:t>clout</w:t>
      </w:r>
      <w:r w:rsidRPr="00BE580B">
        <w:rPr>
          <w:rStyle w:val="StyleUnderline"/>
        </w:rPr>
        <w:t xml:space="preserve"> </w:t>
      </w:r>
      <w:r w:rsidRPr="00C37E6B">
        <w:rPr>
          <w:rStyle w:val="StyleUnderline"/>
          <w:highlight w:val="cyan"/>
        </w:rPr>
        <w:t>of</w:t>
      </w:r>
      <w:r w:rsidRPr="00BE580B">
        <w:rPr>
          <w:rStyle w:val="StyleUnderline"/>
        </w:rPr>
        <w:t xml:space="preserve"> the </w:t>
      </w:r>
      <w:r w:rsidRPr="00C37E6B">
        <w:rPr>
          <w:rStyle w:val="StyleUnderline"/>
          <w:highlight w:val="cyan"/>
        </w:rPr>
        <w:t>pharma</w:t>
      </w:r>
      <w:r w:rsidRPr="00BE580B">
        <w:rPr>
          <w:rStyle w:val="StyleUnderline"/>
        </w:rPr>
        <w:t xml:space="preserve">ceutical </w:t>
      </w:r>
      <w:r w:rsidRPr="00C72AE4">
        <w:rPr>
          <w:rStyle w:val="StyleUnderline"/>
        </w:rPr>
        <w:t>companies in American politics</w:t>
      </w:r>
      <w:r w:rsidRPr="00C72AE4">
        <w:rPr>
          <w:sz w:val="16"/>
        </w:rPr>
        <w:t>.</w:t>
      </w:r>
      <w:r w:rsidRPr="00BE580B">
        <w:rPr>
          <w:sz w:val="16"/>
        </w:rPr>
        <w:t xml:space="preserve"> From that lobby’s perspective, the </w:t>
      </w:r>
      <w:r w:rsidRPr="00BE580B">
        <w:rPr>
          <w:rStyle w:val="StyleUnderline"/>
        </w:rPr>
        <w:t>patent waiver “amounts to the expropriation of the property</w:t>
      </w:r>
      <w:r w:rsidRPr="00BE580B">
        <w:rPr>
          <w:sz w:val="16"/>
        </w:rPr>
        <w:t xml:space="preserve"> </w:t>
      </w:r>
      <w:r w:rsidRPr="00BE580B">
        <w:rPr>
          <w:rStyle w:val="StyleUnderline"/>
        </w:rPr>
        <w:t>of the pharmaceutical companies</w:t>
      </w:r>
      <w:r w:rsidRPr="00BE580B">
        <w:rPr>
          <w:sz w:val="16"/>
        </w:rPr>
        <w:t xml:space="preserve"> whose innovation and financial investments made the development of Covid-19 vaccines possible in the first place,” as a senior scholar at the Johns Hopkins Center for Health Security puts it. </w:t>
      </w:r>
      <w:r w:rsidRPr="00C72AE4">
        <w:rPr>
          <w:rStyle w:val="StyleUnderline"/>
        </w:rPr>
        <w:t>The</w:t>
      </w:r>
      <w:r w:rsidRPr="00BE580B">
        <w:rPr>
          <w:rStyle w:val="StyleUnderline"/>
        </w:rPr>
        <w:t xml:space="preserve"> </w:t>
      </w:r>
      <w:r w:rsidRPr="00C72AE4">
        <w:rPr>
          <w:rStyle w:val="StyleUnderline"/>
        </w:rPr>
        <w:t>US</w:t>
      </w:r>
      <w:r w:rsidRPr="00BE580B">
        <w:rPr>
          <w:rStyle w:val="StyleUnderline"/>
        </w:rPr>
        <w:t xml:space="preserve"> pharmaceutical </w:t>
      </w:r>
      <w:r w:rsidRPr="00C37E6B">
        <w:rPr>
          <w:rStyle w:val="StyleUnderline"/>
          <w:highlight w:val="cyan"/>
        </w:rPr>
        <w:t>industry</w:t>
      </w:r>
      <w:r w:rsidRPr="00BE580B">
        <w:rPr>
          <w:rStyle w:val="StyleUnderline"/>
        </w:rPr>
        <w:t xml:space="preserve"> </w:t>
      </w:r>
      <w:r w:rsidRPr="00C37E6B">
        <w:rPr>
          <w:rStyle w:val="StyleUnderline"/>
          <w:highlight w:val="cyan"/>
        </w:rPr>
        <w:t>and</w:t>
      </w:r>
      <w:r w:rsidRPr="00BE580B">
        <w:rPr>
          <w:rStyle w:val="StyleUnderline"/>
        </w:rPr>
        <w:t xml:space="preserve"> congressional </w:t>
      </w:r>
      <w:r w:rsidRPr="00C37E6B">
        <w:rPr>
          <w:rStyle w:val="StyleUnderline"/>
          <w:highlight w:val="cyan"/>
        </w:rPr>
        <w:t>Rep</w:t>
      </w:r>
      <w:r w:rsidRPr="00C72AE4">
        <w:rPr>
          <w:rStyle w:val="StyleUnderline"/>
        </w:rPr>
        <w:t>ublican</w:t>
      </w:r>
      <w:r w:rsidRPr="00C37E6B">
        <w:rPr>
          <w:rStyle w:val="StyleUnderline"/>
          <w:highlight w:val="cyan"/>
        </w:rPr>
        <w:t>s</w:t>
      </w:r>
      <w:r w:rsidRPr="00BE580B">
        <w:rPr>
          <w:rStyle w:val="StyleUnderline"/>
        </w:rPr>
        <w:t xml:space="preserve"> </w:t>
      </w:r>
      <w:r w:rsidRPr="00C37E6B">
        <w:rPr>
          <w:rStyle w:val="StyleUnderline"/>
          <w:highlight w:val="cyan"/>
        </w:rPr>
        <w:t>have already</w:t>
      </w:r>
      <w:r w:rsidRPr="00BE580B">
        <w:rPr>
          <w:rStyle w:val="StyleUnderline"/>
        </w:rPr>
        <w:t xml:space="preserve"> </w:t>
      </w:r>
      <w:r w:rsidRPr="00C37E6B">
        <w:rPr>
          <w:rStyle w:val="Emphasis"/>
          <w:highlight w:val="cyan"/>
        </w:rPr>
        <w:t>gone on the offensiv</w:t>
      </w:r>
      <w:r w:rsidRPr="00BE580B">
        <w:rPr>
          <w:rStyle w:val="StyleUnderline"/>
        </w:rPr>
        <w:t>e blasting Biden’s announcement</w:t>
      </w:r>
      <w:r w:rsidRPr="00BE580B">
        <w:rPr>
          <w:sz w:val="16"/>
        </w:rPr>
        <w:t>, saying it undermines incentives for American innovation. Besides, the argument goes, even with the patent waiver, vaccine manufacturing is a complex process and is not like simply flipping a switch. Senator Richard Burr, the top Republican on the US Senate Health Committee, denounced Biden’s decision. “</w:t>
      </w:r>
      <w:r w:rsidRPr="00BE580B">
        <w:rPr>
          <w:rStyle w:val="StyleUnderline"/>
        </w:rPr>
        <w:t>Intellectual property protections are part of the reason we have these life-saving products</w:t>
      </w:r>
      <w:r w:rsidRPr="00BE580B">
        <w:rPr>
          <w:sz w:val="16"/>
        </w:rPr>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sidRPr="00BE580B">
        <w:rPr>
          <w:rStyle w:val="StyleUnderline"/>
        </w:rPr>
        <w:t xml:space="preserve">Clearly, </w:t>
      </w:r>
      <w:r w:rsidRPr="00C37E6B">
        <w:rPr>
          <w:rStyle w:val="StyleUnderline"/>
          <w:highlight w:val="cyan"/>
        </w:rPr>
        <w:t>Biden</w:t>
      </w:r>
      <w:r w:rsidRPr="00BE580B">
        <w:rPr>
          <w:rStyle w:val="StyleUnderline"/>
        </w:rPr>
        <w:t xml:space="preserve"> </w:t>
      </w:r>
      <w:r w:rsidRPr="00C37E6B">
        <w:rPr>
          <w:rStyle w:val="StyleUnderline"/>
          <w:highlight w:val="cyan"/>
        </w:rPr>
        <w:t xml:space="preserve">would rather </w:t>
      </w:r>
      <w:r w:rsidRPr="00C37E6B">
        <w:rPr>
          <w:rStyle w:val="Emphasis"/>
          <w:highlight w:val="cyan"/>
        </w:rPr>
        <w:t>spend his p</w:t>
      </w:r>
      <w:r w:rsidRPr="00C72AE4">
        <w:rPr>
          <w:rStyle w:val="Emphasis"/>
        </w:rPr>
        <w:t xml:space="preserve">olitical </w:t>
      </w:r>
      <w:r w:rsidRPr="00C37E6B">
        <w:rPr>
          <w:rStyle w:val="Emphasis"/>
          <w:highlight w:val="cyan"/>
        </w:rPr>
        <w:t>c</w:t>
      </w:r>
      <w:r w:rsidRPr="00C72AE4">
        <w:rPr>
          <w:rStyle w:val="Emphasis"/>
        </w:rPr>
        <w:t>apita</w:t>
      </w:r>
      <w:r w:rsidRPr="00C37E6B">
        <w:rPr>
          <w:rStyle w:val="Emphasis"/>
          <w:highlight w:val="cyan"/>
        </w:rPr>
        <w:t>l</w:t>
      </w:r>
      <w:r w:rsidRPr="00BE580B">
        <w:rPr>
          <w:rStyle w:val="Emphasis"/>
        </w:rPr>
        <w:t xml:space="preserve"> </w:t>
      </w:r>
      <w:r w:rsidRPr="00C37E6B">
        <w:rPr>
          <w:rStyle w:val="Emphasis"/>
          <w:highlight w:val="cyan"/>
        </w:rPr>
        <w:t>on getting</w:t>
      </w:r>
      <w:r w:rsidRPr="00BE580B">
        <w:rPr>
          <w:rStyle w:val="Emphasis"/>
        </w:rPr>
        <w:t xml:space="preserve"> the necessary </w:t>
      </w:r>
      <w:r w:rsidRPr="00C37E6B">
        <w:rPr>
          <w:rStyle w:val="Emphasis"/>
          <w:highlight w:val="cyan"/>
        </w:rPr>
        <w:t>legislation</w:t>
      </w:r>
      <w:r w:rsidRPr="00BE580B">
        <w:rPr>
          <w:rStyle w:val="Emphasis"/>
        </w:rPr>
        <w:t xml:space="preserve"> </w:t>
      </w:r>
      <w:r w:rsidRPr="00C72AE4">
        <w:rPr>
          <w:rStyle w:val="Emphasis"/>
        </w:rPr>
        <w:t>through Congress</w:t>
      </w:r>
      <w:r w:rsidRPr="00BE580B">
        <w:rPr>
          <w:rStyle w:val="Emphasis"/>
        </w:rPr>
        <w:t xml:space="preserve"> </w:t>
      </w:r>
      <w:r w:rsidRPr="00C37E6B">
        <w:rPr>
          <w:rStyle w:val="Emphasis"/>
          <w:highlight w:val="cyan"/>
        </w:rPr>
        <w:t xml:space="preserve">to advance </w:t>
      </w:r>
      <w:r w:rsidRPr="00C72AE4">
        <w:rPr>
          <w:rStyle w:val="Emphasis"/>
        </w:rPr>
        <w:t xml:space="preserve">his </w:t>
      </w:r>
      <w:r w:rsidRPr="00C37E6B">
        <w:rPr>
          <w:rStyle w:val="Emphasis"/>
          <w:highlight w:val="cyan"/>
        </w:rPr>
        <w:t xml:space="preserve">domestic reform </w:t>
      </w:r>
      <w:r w:rsidRPr="00C72AE4">
        <w:rPr>
          <w:rStyle w:val="Emphasis"/>
        </w:rPr>
        <w:t>agenda</w:t>
      </w:r>
      <w:r w:rsidRPr="00BE580B">
        <w:rPr>
          <w:rStyle w:val="Emphasis"/>
        </w:rPr>
        <w:t xml:space="preserve"> </w:t>
      </w:r>
      <w:r w:rsidRPr="00C37E6B">
        <w:rPr>
          <w:rStyle w:val="Emphasis"/>
          <w:highlight w:val="cyan"/>
        </w:rPr>
        <w:t xml:space="preserve">rather than </w:t>
      </w:r>
      <w:r w:rsidRPr="00C72AE4">
        <w:rPr>
          <w:rStyle w:val="Emphasis"/>
        </w:rPr>
        <w:t>spend time</w:t>
      </w:r>
      <w:r w:rsidRPr="00BE580B">
        <w:rPr>
          <w:rStyle w:val="Emphasis"/>
        </w:rPr>
        <w:t xml:space="preserve"> </w:t>
      </w:r>
      <w:r w:rsidRPr="00C72AE4">
        <w:rPr>
          <w:rStyle w:val="Emphasis"/>
        </w:rPr>
        <w:t xml:space="preserve">and energy </w:t>
      </w:r>
      <w:r w:rsidRPr="00C37E6B">
        <w:rPr>
          <w:rStyle w:val="Emphasis"/>
          <w:highlight w:val="cyan"/>
        </w:rPr>
        <w:t xml:space="preserve">to take on </w:t>
      </w:r>
      <w:r w:rsidRPr="00C72AE4">
        <w:rPr>
          <w:rStyle w:val="Emphasis"/>
        </w:rPr>
        <w:t xml:space="preserve">the </w:t>
      </w:r>
      <w:r w:rsidRPr="00C37E6B">
        <w:rPr>
          <w:rStyle w:val="Emphasis"/>
          <w:highlight w:val="cyan"/>
        </w:rPr>
        <w:t>pharma</w:t>
      </w:r>
      <w:r w:rsidRPr="00C72AE4">
        <w:rPr>
          <w:rStyle w:val="Emphasis"/>
        </w:rPr>
        <w:t xml:space="preserve">ceutical </w:t>
      </w:r>
      <w:r w:rsidRPr="00C37E6B">
        <w:rPr>
          <w:rStyle w:val="Emphasis"/>
          <w:highlight w:val="cyan"/>
        </w:rPr>
        <w:t>industry</w:t>
      </w:r>
      <w:r w:rsidRPr="00BE580B">
        <w:rPr>
          <w:rStyle w:val="StyleUnderline"/>
        </w:rPr>
        <w:t xml:space="preserve"> to burnish his image as a good Samaritan on the world stage.</w:t>
      </w:r>
      <w:r>
        <w:rPr>
          <w:rStyle w:val="StyleUnderline"/>
        </w:rPr>
        <w:t xml:space="preserve"> </w:t>
      </w:r>
      <w:r w:rsidRPr="00BE580B">
        <w:rPr>
          <w:sz w:val="16"/>
        </w:rPr>
        <w:t xml:space="preserve">Conceivably, </w:t>
      </w:r>
      <w:r w:rsidRPr="00BE580B">
        <w:rPr>
          <w:rStyle w:val="StyleUnderline"/>
        </w:rPr>
        <w:t>Biden could be counting on the “</w:t>
      </w:r>
      <w:r w:rsidRPr="00C37E6B">
        <w:rPr>
          <w:rStyle w:val="StyleUnderline"/>
          <w:highlight w:val="cyan"/>
        </w:rPr>
        <w:t>text-based negotiations”</w:t>
      </w:r>
      <w:r w:rsidRPr="00BE580B">
        <w:rPr>
          <w:sz w:val="16"/>
        </w:rPr>
        <w:t xml:space="preserve"> </w:t>
      </w:r>
      <w:r w:rsidRPr="00C37E6B">
        <w:rPr>
          <w:rStyle w:val="StyleUnderline"/>
          <w:highlight w:val="cyan"/>
        </w:rPr>
        <w:t>at the WTO</w:t>
      </w:r>
      <w:r w:rsidRPr="00C37E6B">
        <w:rPr>
          <w:sz w:val="16"/>
          <w:highlight w:val="cyan"/>
        </w:rPr>
        <w:t xml:space="preserve"> </w:t>
      </w:r>
      <w:r w:rsidRPr="00C37E6B">
        <w:rPr>
          <w:rStyle w:val="Emphasis"/>
          <w:highlight w:val="cyan"/>
        </w:rPr>
        <w:t>dragging on for months, if not years</w:t>
      </w:r>
      <w:r w:rsidRPr="00BE580B">
        <w:rPr>
          <w:rStyle w:val="StyleUnderline"/>
        </w:rPr>
        <w:t xml:space="preserve">, </w:t>
      </w:r>
      <w:r w:rsidRPr="00C72AE4">
        <w:rPr>
          <w:rStyle w:val="StyleUnderline"/>
        </w:rPr>
        <w:t>without reaching anywhere</w:t>
      </w:r>
      <w:r w:rsidRPr="00C72AE4">
        <w:rPr>
          <w:sz w:val="16"/>
        </w:rPr>
        <w:t>.</w:t>
      </w:r>
      <w:r w:rsidRPr="00BE580B">
        <w:rPr>
          <w:sz w:val="16"/>
        </w:rPr>
        <w:t xml:space="preserve"> </w:t>
      </w:r>
      <w:r w:rsidRPr="00BE580B">
        <w:rPr>
          <w:rStyle w:val="StyleUnderline"/>
        </w:rPr>
        <w:t>The US support for the waiver could even be a tactic to persuade pharmaceutical firms to back less drastic steps like sharing technology and expanding joint ventures to boost global production quickly.</w:t>
      </w:r>
      <w:r>
        <w:rPr>
          <w:u w:val="single"/>
        </w:rPr>
        <w:t xml:space="preserve"> </w:t>
      </w:r>
      <w:r w:rsidRPr="00BE580B">
        <w:rPr>
          <w:sz w:val="16"/>
        </w:rPr>
        <w:t xml:space="preserve">So far Covid-19 vaccines have been distributed primarily to the wealthy countries that developed them, while the pandemic sweeps through poorer ones such as India, and the real goal is, after all, expanded vaccine distribution. </w:t>
      </w:r>
      <w:r w:rsidRPr="00C37E6B">
        <w:rPr>
          <w:rStyle w:val="StyleUnderline"/>
          <w:highlight w:val="cyan"/>
        </w:rPr>
        <w:t>Biden is well aware</w:t>
      </w:r>
      <w:r w:rsidRPr="00BE580B">
        <w:rPr>
          <w:rStyle w:val="StyleUnderline"/>
        </w:rPr>
        <w:t xml:space="preserve"> that </w:t>
      </w:r>
      <w:r w:rsidRPr="00C37E6B">
        <w:rPr>
          <w:rStyle w:val="StyleUnderline"/>
          <w:highlight w:val="cyan"/>
        </w:rPr>
        <w:t xml:space="preserve">there will be </w:t>
      </w:r>
      <w:r w:rsidRPr="00C37E6B">
        <w:rPr>
          <w:rStyle w:val="Emphasis"/>
          <w:highlight w:val="cyan"/>
        </w:rPr>
        <w:t>huge opposition</w:t>
      </w:r>
      <w:r w:rsidRPr="00BE580B">
        <w:rPr>
          <w:rStyle w:val="StyleUnderline"/>
        </w:rPr>
        <w:t xml:space="preserve"> to the TRIPS waiver </w:t>
      </w:r>
      <w:r w:rsidRPr="00C37E6B">
        <w:rPr>
          <w:rStyle w:val="StyleUnderline"/>
          <w:highlight w:val="cyan"/>
        </w:rPr>
        <w:t>from</w:t>
      </w:r>
      <w:r w:rsidRPr="00BE580B">
        <w:rPr>
          <w:rStyle w:val="StyleUnderline"/>
        </w:rPr>
        <w:t xml:space="preserve"> the United States’ </w:t>
      </w:r>
      <w:r w:rsidRPr="00C37E6B">
        <w:rPr>
          <w:rStyle w:val="Emphasis"/>
          <w:highlight w:val="cyan"/>
        </w:rPr>
        <w:t>European allies</w:t>
      </w:r>
      <w:r w:rsidRPr="00BE580B">
        <w:rPr>
          <w:rStyle w:val="Emphasis"/>
        </w:rPr>
        <w:t xml:space="preserve"> as well</w:t>
      </w:r>
      <w:r w:rsidRPr="00BE580B">
        <w:rPr>
          <w:rStyle w:val="StyleUnderline"/>
        </w:rPr>
        <w:t>.</w:t>
      </w:r>
      <w:r w:rsidRPr="00BE580B">
        <w:rPr>
          <w:sz w:val="16"/>
        </w:rPr>
        <w:t xml:space="preserve"> The British press has reported that the UK has been in closed-door talks at the World Trade Organization in recent months along with the likes of Australia, Canada, Japan, Norway, Singapore, the European Union and the US, who all opposed the idea. </w:t>
      </w:r>
    </w:p>
    <w:p w14:paraId="4CD3046B" w14:textId="77777777" w:rsidR="005B1CFF" w:rsidRPr="0009159F" w:rsidRDefault="005B1CFF" w:rsidP="005B1CFF">
      <w:pPr>
        <w:pStyle w:val="Heading4"/>
      </w:pPr>
      <w:r>
        <w:t xml:space="preserve">Infrastructure package is </w:t>
      </w:r>
      <w:r w:rsidRPr="0009159F">
        <w:rPr>
          <w:u w:val="single"/>
        </w:rPr>
        <w:t>sufficient</w:t>
      </w:r>
      <w:r>
        <w:t xml:space="preserve">, </w:t>
      </w:r>
      <w:r w:rsidRPr="0009159F">
        <w:rPr>
          <w:u w:val="single"/>
        </w:rPr>
        <w:t>necessary</w:t>
      </w:r>
      <w:r>
        <w:t xml:space="preserve">, and the </w:t>
      </w:r>
      <w:r w:rsidRPr="0009159F">
        <w:rPr>
          <w:u w:val="single"/>
        </w:rPr>
        <w:t>last</w:t>
      </w:r>
      <w:r>
        <w:t xml:space="preserve"> opportunity to solve climate change – </w:t>
      </w:r>
      <w:r w:rsidRPr="0009159F">
        <w:rPr>
          <w:u w:val="single"/>
        </w:rPr>
        <w:t>extinction</w:t>
      </w:r>
      <w:r>
        <w:t xml:space="preserve"> </w:t>
      </w:r>
    </w:p>
    <w:p w14:paraId="565D66AB" w14:textId="77777777" w:rsidR="005B1CFF" w:rsidRPr="0009159F" w:rsidRDefault="005B1CFF" w:rsidP="005B1CFF">
      <w:r w:rsidRPr="0009159F">
        <w:rPr>
          <w:rStyle w:val="Style13ptBold"/>
        </w:rPr>
        <w:t>Leber 10/7</w:t>
      </w:r>
      <w:r>
        <w:t xml:space="preserve"> Leber, Rebecca.  Rebecca Leber covers climate change for Vox. Before joining Vox, she was an environmental reporter at Mother Jones, where her investigations exposed government corruption and fossil fuel industry disinformation. She has worked as a staff writer at Grist, The New Republic, and ThinkProgress. A dozen more outlets have published her work over her decade as a climate journalist. "A last chance for US climate action: Democrats’ Build Back Better and infrastructure bills." Vox, 7 Oct. 2021, www.vox.com/22685920/democrats-infrastructure-build-back-better-climate-change.</w:t>
      </w:r>
    </w:p>
    <w:p w14:paraId="4FF8A1F4" w14:textId="7C28AECC" w:rsidR="005B1CFF" w:rsidRDefault="005B1CFF" w:rsidP="005B1CFF">
      <w:pPr>
        <w:rPr>
          <w:rStyle w:val="StyleUnderline"/>
        </w:rPr>
      </w:pPr>
      <w:r w:rsidRPr="00C37E6B">
        <w:rPr>
          <w:rStyle w:val="StyleUnderline"/>
          <w:highlight w:val="cyan"/>
        </w:rPr>
        <w:t>The</w:t>
      </w:r>
      <w:r w:rsidRPr="0009159F">
        <w:rPr>
          <w:rStyle w:val="StyleUnderline"/>
        </w:rPr>
        <w:t xml:space="preserve"> </w:t>
      </w:r>
      <w:r w:rsidRPr="00C37E6B">
        <w:rPr>
          <w:rStyle w:val="StyleUnderline"/>
          <w:highlight w:val="cyan"/>
        </w:rPr>
        <w:t>United States</w:t>
      </w:r>
      <w:r w:rsidRPr="0009159F">
        <w:rPr>
          <w:rStyle w:val="StyleUnderline"/>
        </w:rPr>
        <w:t xml:space="preserve"> — the largest carbon polluter in history — </w:t>
      </w:r>
      <w:r w:rsidRPr="00C37E6B">
        <w:rPr>
          <w:rStyle w:val="Emphasis"/>
          <w:highlight w:val="cyan"/>
        </w:rPr>
        <w:t>is closer than it’s ever been to</w:t>
      </w:r>
      <w:r w:rsidRPr="0009159F">
        <w:rPr>
          <w:rStyle w:val="Emphasis"/>
        </w:rPr>
        <w:t xml:space="preserve"> taking sweeping and </w:t>
      </w:r>
      <w:r w:rsidRPr="00C37E6B">
        <w:rPr>
          <w:rStyle w:val="Emphasis"/>
          <w:highlight w:val="cyan"/>
        </w:rPr>
        <w:t>lasting action on the climate</w:t>
      </w:r>
      <w:r w:rsidRPr="0009159F">
        <w:rPr>
          <w:rStyle w:val="Emphasis"/>
        </w:rPr>
        <w:t xml:space="preserve"> crisis.</w:t>
      </w:r>
      <w:r>
        <w:rPr>
          <w:rStyle w:val="StyleUnderline"/>
        </w:rPr>
        <w:t xml:space="preserve"> </w:t>
      </w:r>
      <w:r w:rsidRPr="0009159F">
        <w:rPr>
          <w:rStyle w:val="StyleUnderline"/>
        </w:rPr>
        <w:t xml:space="preserve">The bad news is that </w:t>
      </w:r>
      <w:r w:rsidRPr="00C37E6B">
        <w:rPr>
          <w:rStyle w:val="StyleUnderline"/>
          <w:highlight w:val="cyan"/>
        </w:rPr>
        <w:t>if Dem</w:t>
      </w:r>
      <w:r w:rsidRPr="0009159F">
        <w:rPr>
          <w:rStyle w:val="StyleUnderline"/>
        </w:rPr>
        <w:t>ocrat</w:t>
      </w:r>
      <w:r w:rsidRPr="00C37E6B">
        <w:rPr>
          <w:rStyle w:val="StyleUnderline"/>
          <w:highlight w:val="cyan"/>
        </w:rPr>
        <w:t>s</w:t>
      </w:r>
      <w:r w:rsidRPr="0009159F">
        <w:rPr>
          <w:rStyle w:val="StyleUnderline"/>
        </w:rPr>
        <w:t xml:space="preserve"> </w:t>
      </w:r>
      <w:r w:rsidRPr="00C37E6B">
        <w:rPr>
          <w:rStyle w:val="StyleUnderline"/>
          <w:highlight w:val="cyan"/>
        </w:rPr>
        <w:t>can’t pull it off</w:t>
      </w:r>
      <w:r w:rsidRPr="0009159F">
        <w:rPr>
          <w:rStyle w:val="StyleUnderline"/>
        </w:rPr>
        <w:t xml:space="preserve">, </w:t>
      </w:r>
      <w:r w:rsidRPr="00C37E6B">
        <w:rPr>
          <w:rStyle w:val="StyleUnderline"/>
          <w:highlight w:val="cyan"/>
        </w:rPr>
        <w:t>they may never</w:t>
      </w:r>
      <w:r w:rsidRPr="0009159F">
        <w:rPr>
          <w:rStyle w:val="StyleUnderline"/>
        </w:rPr>
        <w:t xml:space="preserve"> </w:t>
      </w:r>
      <w:r w:rsidRPr="00C37E6B">
        <w:rPr>
          <w:rStyle w:val="StyleUnderline"/>
          <w:highlight w:val="cyan"/>
        </w:rPr>
        <w:t>get another opportunity</w:t>
      </w:r>
      <w:r w:rsidRPr="0009159F">
        <w:rPr>
          <w:rStyle w:val="StyleUnderline"/>
        </w:rPr>
        <w:t xml:space="preserve"> like this — and </w:t>
      </w:r>
      <w:r w:rsidRPr="00C37E6B">
        <w:rPr>
          <w:rStyle w:val="Emphasis"/>
          <w:highlight w:val="cyan"/>
        </w:rPr>
        <w:t>the planet certainly won’t</w:t>
      </w:r>
      <w:r w:rsidRPr="0009159F">
        <w:rPr>
          <w:rStyle w:val="StyleUnderline"/>
        </w:rPr>
        <w:t>.</w:t>
      </w:r>
      <w:r>
        <w:rPr>
          <w:rStyle w:val="StyleUnderline"/>
        </w:rPr>
        <w:t xml:space="preserve"> </w:t>
      </w:r>
      <w:r w:rsidRPr="00D81AD9">
        <w:rPr>
          <w:rStyle w:val="StyleUnderline"/>
        </w:rPr>
        <w:t>Democratic leaders are trying to pass two major pieces of legislation</w:t>
      </w:r>
      <w:r w:rsidRPr="00D81AD9">
        <w:rPr>
          <w:sz w:val="16"/>
        </w:rPr>
        <w:t xml:space="preserve"> — the $1 trillion bipartisan infrastructure bill and the up to $3.5 trillion Build Back Better Act — </w:t>
      </w:r>
      <w:r w:rsidRPr="00D81AD9">
        <w:rPr>
          <w:rStyle w:val="StyleUnderline"/>
        </w:rPr>
        <w:t>that they say can slash US pollution by up to 45 percent in the coming decad</w:t>
      </w:r>
      <w:r w:rsidRPr="00D81AD9">
        <w:rPr>
          <w:sz w:val="16"/>
        </w:rPr>
        <w:t xml:space="preserve">e. In the outlined Build Back Better Act, Congress would flex its power to transform the electricity sector so that it runs on mostly clean energy, steer the transportation sector toward electric vehicles, and finally take action on methane pollution, one of the most harmful greenhouse gases. But there have been many recent moments when the precarious dealmaking in Congress seemed close to falling apart. </w:t>
      </w:r>
      <w:r w:rsidRPr="00D81AD9">
        <w:rPr>
          <w:rStyle w:val="StyleUnderline"/>
        </w:rPr>
        <w:t>One of the biggest sticking points has been with West Virginia Sen. Joe Manchin, who has questioned the party’s approach to passing both bills simultaneously. “What’s the urgency that we have?” Manchin asked on CNN’s State of the Union in late September.</w:t>
      </w:r>
      <w:r>
        <w:rPr>
          <w:rStyle w:val="StyleUnderline"/>
        </w:rPr>
        <w:t xml:space="preserve"> </w:t>
      </w:r>
      <w:r w:rsidRPr="00D81AD9">
        <w:rPr>
          <w:sz w:val="16"/>
        </w:rPr>
        <w:t xml:space="preserve">In part because of Manchin’s opposition, even progressive leaders have begun to manage expectations, signaling the ultimate bill will be less ambitious. Sen. Bernie Sanders of Vermont suggested that the $3.5 trillion figure would see some “give and take.” The package is likely to shrink to $2.3 trillion or less, the New York Times reported on Wednesday. </w:t>
      </w:r>
      <w:proofErr w:type="gramStart"/>
      <w:r w:rsidRPr="00D81AD9">
        <w:rPr>
          <w:rStyle w:val="StyleUnderline"/>
        </w:rPr>
        <w:t>So</w:t>
      </w:r>
      <w:proofErr w:type="gramEnd"/>
      <w:r w:rsidRPr="00D81AD9">
        <w:rPr>
          <w:rStyle w:val="StyleUnderline"/>
        </w:rPr>
        <w:t xml:space="preserve"> what is the urgency?</w:t>
      </w:r>
      <w:r>
        <w:rPr>
          <w:rStyle w:val="StyleUnderline"/>
        </w:rPr>
        <w:t xml:space="preserve"> </w:t>
      </w:r>
      <w:r w:rsidRPr="00C37E6B">
        <w:rPr>
          <w:rStyle w:val="StyleUnderline"/>
          <w:highlight w:val="cyan"/>
        </w:rPr>
        <w:t>Dem</w:t>
      </w:r>
      <w:r w:rsidRPr="00D81AD9">
        <w:rPr>
          <w:rStyle w:val="StyleUnderline"/>
        </w:rPr>
        <w:t>ocrat</w:t>
      </w:r>
      <w:r w:rsidRPr="00C37E6B">
        <w:rPr>
          <w:rStyle w:val="StyleUnderline"/>
          <w:highlight w:val="cyan"/>
        </w:rPr>
        <w:t>s</w:t>
      </w:r>
      <w:r w:rsidRPr="00D81AD9">
        <w:rPr>
          <w:rStyle w:val="StyleUnderline"/>
        </w:rPr>
        <w:t xml:space="preserve"> </w:t>
      </w:r>
      <w:r w:rsidRPr="00C37E6B">
        <w:rPr>
          <w:rStyle w:val="StyleUnderline"/>
          <w:highlight w:val="cyan"/>
        </w:rPr>
        <w:t>only</w:t>
      </w:r>
      <w:r w:rsidRPr="00D81AD9">
        <w:rPr>
          <w:rStyle w:val="StyleUnderline"/>
        </w:rPr>
        <w:t xml:space="preserve"> </w:t>
      </w:r>
      <w:r w:rsidRPr="00C37E6B">
        <w:rPr>
          <w:rStyle w:val="StyleUnderline"/>
          <w:highlight w:val="cyan"/>
        </w:rPr>
        <w:t>have</w:t>
      </w:r>
      <w:r w:rsidRPr="00D81AD9">
        <w:rPr>
          <w:rStyle w:val="StyleUnderline"/>
        </w:rPr>
        <w:t xml:space="preserve"> </w:t>
      </w:r>
      <w:r w:rsidRPr="00C37E6B">
        <w:rPr>
          <w:rStyle w:val="Emphasis"/>
          <w:highlight w:val="cyan"/>
        </w:rPr>
        <w:t>one year before</w:t>
      </w:r>
      <w:r w:rsidRPr="00D81AD9">
        <w:rPr>
          <w:rStyle w:val="Emphasis"/>
        </w:rPr>
        <w:t xml:space="preserve"> </w:t>
      </w:r>
      <w:r w:rsidRPr="00C37E6B">
        <w:rPr>
          <w:rStyle w:val="Emphasis"/>
          <w:highlight w:val="cyan"/>
        </w:rPr>
        <w:t>midterm</w:t>
      </w:r>
      <w:r w:rsidRPr="00D81AD9">
        <w:rPr>
          <w:rStyle w:val="Emphasis"/>
        </w:rPr>
        <w:t xml:space="preserve"> </w:t>
      </w:r>
      <w:r w:rsidRPr="00C37E6B">
        <w:rPr>
          <w:rStyle w:val="Emphasis"/>
          <w:highlight w:val="cyan"/>
        </w:rPr>
        <w:t>elections</w:t>
      </w:r>
      <w:r w:rsidRPr="00D81AD9">
        <w:rPr>
          <w:rStyle w:val="Emphasis"/>
        </w:rPr>
        <w:t xml:space="preserve"> </w:t>
      </w:r>
      <w:r w:rsidRPr="00C37E6B">
        <w:rPr>
          <w:rStyle w:val="Emphasis"/>
          <w:highlight w:val="cyan"/>
        </w:rPr>
        <w:t>could take away their</w:t>
      </w:r>
      <w:r w:rsidRPr="00D81AD9">
        <w:rPr>
          <w:rStyle w:val="Emphasis"/>
        </w:rPr>
        <w:t xml:space="preserve"> narrow </w:t>
      </w:r>
      <w:r w:rsidRPr="00C37E6B">
        <w:rPr>
          <w:rStyle w:val="Emphasis"/>
          <w:highlight w:val="cyan"/>
        </w:rPr>
        <w:t>majorities</w:t>
      </w:r>
      <w:r w:rsidRPr="00D81AD9">
        <w:rPr>
          <w:rStyle w:val="StyleUnderline"/>
        </w:rPr>
        <w:t xml:space="preserve"> in the House and Senate. That would leave them </w:t>
      </w:r>
      <w:r w:rsidRPr="00C37E6B">
        <w:rPr>
          <w:rStyle w:val="StyleUnderline"/>
          <w:highlight w:val="cyan"/>
        </w:rPr>
        <w:t>powerless</w:t>
      </w:r>
      <w:r w:rsidRPr="00D81AD9">
        <w:rPr>
          <w:rStyle w:val="StyleUnderline"/>
        </w:rPr>
        <w:t xml:space="preserve"> </w:t>
      </w:r>
      <w:r w:rsidRPr="00C37E6B">
        <w:rPr>
          <w:rStyle w:val="StyleUnderline"/>
          <w:highlight w:val="cyan"/>
        </w:rPr>
        <w:t>to pass</w:t>
      </w:r>
      <w:r w:rsidRPr="00D81AD9">
        <w:rPr>
          <w:rStyle w:val="StyleUnderline"/>
        </w:rPr>
        <w:t xml:space="preserve"> any </w:t>
      </w:r>
      <w:r w:rsidRPr="00C37E6B">
        <w:rPr>
          <w:rStyle w:val="StyleUnderline"/>
          <w:highlight w:val="cyan"/>
        </w:rPr>
        <w:t>legislation</w:t>
      </w:r>
      <w:r w:rsidRPr="00D81AD9">
        <w:rPr>
          <w:rStyle w:val="StyleUnderline"/>
        </w:rPr>
        <w:t xml:space="preserve"> without help from Republicans.</w:t>
      </w:r>
      <w:r>
        <w:rPr>
          <w:rStyle w:val="StyleUnderline"/>
        </w:rPr>
        <w:t xml:space="preserve"> </w:t>
      </w:r>
      <w:r w:rsidRPr="00D81AD9">
        <w:rPr>
          <w:sz w:val="16"/>
        </w:rPr>
        <w:t xml:space="preserve">At the same time, </w:t>
      </w:r>
      <w:r w:rsidRPr="00C37E6B">
        <w:rPr>
          <w:rStyle w:val="StyleUnderline"/>
          <w:highlight w:val="cyan"/>
        </w:rPr>
        <w:t>the planet faces a</w:t>
      </w:r>
      <w:r w:rsidRPr="00D81AD9">
        <w:rPr>
          <w:rStyle w:val="StyleUnderline"/>
        </w:rPr>
        <w:t xml:space="preserve"> rapidly </w:t>
      </w:r>
      <w:r w:rsidRPr="00C37E6B">
        <w:rPr>
          <w:rStyle w:val="StyleUnderline"/>
          <w:highlight w:val="cyan"/>
        </w:rPr>
        <w:t xml:space="preserve">closing window to </w:t>
      </w:r>
      <w:r w:rsidRPr="00C37E6B">
        <w:rPr>
          <w:rStyle w:val="Emphasis"/>
          <w:highlight w:val="cyan"/>
        </w:rPr>
        <w:t>avert the worst catastrophes</w:t>
      </w:r>
      <w:r w:rsidRPr="00D81AD9">
        <w:rPr>
          <w:rStyle w:val="Emphasis"/>
        </w:rPr>
        <w:t xml:space="preserve"> </w:t>
      </w:r>
      <w:r w:rsidRPr="00C37E6B">
        <w:rPr>
          <w:rStyle w:val="Emphasis"/>
          <w:highlight w:val="cyan"/>
        </w:rPr>
        <w:t>of</w:t>
      </w:r>
      <w:r w:rsidRPr="00D81AD9">
        <w:rPr>
          <w:rStyle w:val="Emphasis"/>
        </w:rPr>
        <w:t xml:space="preserve"> global </w:t>
      </w:r>
      <w:r w:rsidRPr="00C37E6B">
        <w:rPr>
          <w:rStyle w:val="Emphasis"/>
          <w:highlight w:val="cyan"/>
        </w:rPr>
        <w:t>warming</w:t>
      </w:r>
      <w:r w:rsidRPr="00D81AD9">
        <w:rPr>
          <w:rStyle w:val="StyleUnderline"/>
        </w:rPr>
        <w:t xml:space="preserve">. </w:t>
      </w:r>
      <w:r w:rsidRPr="00C37E6B">
        <w:rPr>
          <w:rStyle w:val="Emphasis"/>
          <w:highlight w:val="cyan"/>
        </w:rPr>
        <w:t>Every fraction of a degree</w:t>
      </w:r>
      <w:r w:rsidRPr="00D81AD9">
        <w:rPr>
          <w:rStyle w:val="Emphasis"/>
        </w:rPr>
        <w:t xml:space="preserve"> </w:t>
      </w:r>
      <w:r w:rsidRPr="00C37E6B">
        <w:rPr>
          <w:rStyle w:val="Emphasis"/>
          <w:highlight w:val="cyan"/>
        </w:rPr>
        <w:t>will</w:t>
      </w:r>
      <w:r w:rsidRPr="00D81AD9">
        <w:rPr>
          <w:rStyle w:val="StyleUnderline"/>
        </w:rPr>
        <w:t xml:space="preserve"> </w:t>
      </w:r>
      <w:r w:rsidRPr="00C37E6B">
        <w:rPr>
          <w:rStyle w:val="StyleUnderline"/>
          <w:highlight w:val="cyan"/>
        </w:rPr>
        <w:t xml:space="preserve">translate into </w:t>
      </w:r>
      <w:r w:rsidRPr="00C37E6B">
        <w:rPr>
          <w:rStyle w:val="Emphasis"/>
          <w:highlight w:val="cyan"/>
        </w:rPr>
        <w:t>lives</w:t>
      </w:r>
      <w:r w:rsidRPr="00D81AD9">
        <w:rPr>
          <w:rStyle w:val="Emphasis"/>
        </w:rPr>
        <w:t xml:space="preserve"> and livelihoods </w:t>
      </w:r>
      <w:r w:rsidRPr="00C37E6B">
        <w:rPr>
          <w:rStyle w:val="Emphasis"/>
          <w:highlight w:val="cyan"/>
        </w:rPr>
        <w:t>lost.</w:t>
      </w:r>
      <w:r w:rsidRPr="00D81AD9">
        <w:rPr>
          <w:rStyle w:val="Emphasis"/>
        </w:rPr>
        <w:t xml:space="preserve"> </w:t>
      </w:r>
      <w:r w:rsidRPr="00D81AD9">
        <w:rPr>
          <w:rStyle w:val="StyleUnderline"/>
        </w:rPr>
        <w:t xml:space="preserve">The world can’t afford another decade of American inaction, and </w:t>
      </w:r>
      <w:r w:rsidRPr="00C37E6B">
        <w:rPr>
          <w:rStyle w:val="Emphasis"/>
          <w:highlight w:val="cyan"/>
        </w:rPr>
        <w:t>what Congress does next</w:t>
      </w:r>
      <w:r w:rsidRPr="00D81AD9">
        <w:rPr>
          <w:rStyle w:val="Emphasis"/>
        </w:rPr>
        <w:t xml:space="preserve"> </w:t>
      </w:r>
      <w:r w:rsidRPr="00C37E6B">
        <w:rPr>
          <w:rStyle w:val="Emphasis"/>
          <w:highlight w:val="cyan"/>
        </w:rPr>
        <w:t>will</w:t>
      </w:r>
      <w:r w:rsidRPr="00D81AD9">
        <w:rPr>
          <w:rStyle w:val="Emphasis"/>
        </w:rPr>
        <w:t xml:space="preserve"> help </w:t>
      </w:r>
      <w:r w:rsidRPr="00C37E6B">
        <w:rPr>
          <w:rStyle w:val="Emphasis"/>
          <w:highlight w:val="cyan"/>
        </w:rPr>
        <w:t>determine the future</w:t>
      </w:r>
      <w:r w:rsidRPr="00D81AD9">
        <w:rPr>
          <w:rStyle w:val="Emphasis"/>
        </w:rPr>
        <w:t xml:space="preserve"> of the climate.</w:t>
      </w:r>
      <w:r>
        <w:rPr>
          <w:rStyle w:val="Emphasis"/>
        </w:rPr>
        <w:t xml:space="preserve"> </w:t>
      </w:r>
      <w:r w:rsidRPr="00D81AD9">
        <w:rPr>
          <w:sz w:val="16"/>
        </w:rPr>
        <w:t>A last chance for Democrats Historically, the president’s party loses seats in Congress in midterm elections. Next November, Democrats could lose their narrow control of Congress if they lose even one Senate seat or more than a few House seats. “</w:t>
      </w:r>
      <w:r w:rsidRPr="00D81AD9">
        <w:rPr>
          <w:rStyle w:val="StyleUnderline"/>
        </w:rPr>
        <w:t>The middle of that Venn diagram — when we have leaders who care about science and we still have that window of opportunity — is now,” said Lena Moffitt, campaign director at the climate advocacy group Evergreen Action.</w:t>
      </w:r>
      <w:r>
        <w:rPr>
          <w:rStyle w:val="StyleUnderline"/>
        </w:rPr>
        <w:t xml:space="preserve"> </w:t>
      </w:r>
      <w:r w:rsidRPr="00D81AD9">
        <w:rPr>
          <w:sz w:val="16"/>
        </w:rPr>
        <w:t xml:space="preserve">Democrats in Congress are also relying on a roughly once-a-year process, known as budget reconciliation, to try and push the Build Back Better Act through the Senate. Reconciliation allows them to pass a budget with a simple majority, instead of the 60 votes that are usually required in the Senate. </w:t>
      </w:r>
      <w:r w:rsidRPr="00C37E6B">
        <w:rPr>
          <w:rStyle w:val="StyleUnderline"/>
          <w:highlight w:val="cyan"/>
        </w:rPr>
        <w:t>There might not be time</w:t>
      </w:r>
      <w:r w:rsidRPr="00D81AD9">
        <w:rPr>
          <w:rStyle w:val="StyleUnderline"/>
        </w:rPr>
        <w:t xml:space="preserve"> </w:t>
      </w:r>
      <w:r w:rsidRPr="00C37E6B">
        <w:rPr>
          <w:rStyle w:val="StyleUnderline"/>
          <w:highlight w:val="cyan"/>
        </w:rPr>
        <w:t>or</w:t>
      </w:r>
      <w:r w:rsidRPr="00D81AD9">
        <w:rPr>
          <w:rStyle w:val="StyleUnderline"/>
        </w:rPr>
        <w:t xml:space="preserve"> political </w:t>
      </w:r>
      <w:r w:rsidRPr="00C37E6B">
        <w:rPr>
          <w:rStyle w:val="StyleUnderline"/>
          <w:highlight w:val="cyan"/>
        </w:rPr>
        <w:t>will</w:t>
      </w:r>
      <w:r w:rsidRPr="00D81AD9">
        <w:rPr>
          <w:rStyle w:val="StyleUnderline"/>
        </w:rPr>
        <w:t xml:space="preserve"> to make a similar move </w:t>
      </w:r>
      <w:r w:rsidRPr="00C37E6B">
        <w:rPr>
          <w:rStyle w:val="StyleUnderline"/>
          <w:highlight w:val="cyan"/>
        </w:rPr>
        <w:t>in</w:t>
      </w:r>
      <w:r w:rsidRPr="00D81AD9">
        <w:rPr>
          <w:rStyle w:val="StyleUnderline"/>
        </w:rPr>
        <w:t xml:space="preserve"> 20</w:t>
      </w:r>
      <w:r w:rsidRPr="00C37E6B">
        <w:rPr>
          <w:rStyle w:val="StyleUnderline"/>
          <w:highlight w:val="cyan"/>
        </w:rPr>
        <w:t>22</w:t>
      </w:r>
      <w:r w:rsidRPr="00D81AD9">
        <w:rPr>
          <w:rStyle w:val="StyleUnderline"/>
        </w:rPr>
        <w:t>. And some Democrats remain unwilling to eliminate the Senate filibuster, which is the other way they could pass progressive policies.</w:t>
      </w:r>
      <w:r>
        <w:rPr>
          <w:rStyle w:val="StyleUnderline"/>
        </w:rPr>
        <w:t xml:space="preserve"> </w:t>
      </w:r>
      <w:r w:rsidRPr="00D81AD9">
        <w:rPr>
          <w:sz w:val="16"/>
        </w:rPr>
        <w:t xml:space="preserve">In short, if the historical pattern holds, </w:t>
      </w:r>
      <w:r w:rsidRPr="00D81AD9">
        <w:rPr>
          <w:rStyle w:val="StyleUnderline"/>
        </w:rPr>
        <w:t xml:space="preserve">Democrats may not get another chance under President Biden — </w:t>
      </w:r>
      <w:r w:rsidRPr="00D81AD9">
        <w:rPr>
          <w:rStyle w:val="Emphasis"/>
        </w:rPr>
        <w:t>or even this decade</w:t>
      </w:r>
      <w:r w:rsidRPr="00D81AD9">
        <w:rPr>
          <w:rStyle w:val="StyleUnderline"/>
        </w:rPr>
        <w:t xml:space="preserve"> — to take </w:t>
      </w:r>
      <w:r w:rsidRPr="00D81AD9">
        <w:rPr>
          <w:rStyle w:val="Emphasis"/>
        </w:rPr>
        <w:t>serious action on climate</w:t>
      </w:r>
      <w:r w:rsidRPr="00D81AD9">
        <w:rPr>
          <w:rStyle w:val="StyleUnderline"/>
        </w:rPr>
        <w:t xml:space="preserve">. Some </w:t>
      </w:r>
      <w:r w:rsidRPr="00C37E6B">
        <w:rPr>
          <w:rStyle w:val="StyleUnderline"/>
          <w:highlight w:val="cyan"/>
        </w:rPr>
        <w:t>Republicans</w:t>
      </w:r>
      <w:r w:rsidRPr="00D81AD9">
        <w:rPr>
          <w:rStyle w:val="StyleUnderline"/>
        </w:rPr>
        <w:t xml:space="preserve"> have been hinting at taking climate change more seriously, but much of the party’s leadership </w:t>
      </w:r>
      <w:r w:rsidRPr="00C37E6B">
        <w:rPr>
          <w:rStyle w:val="StyleUnderline"/>
          <w:highlight w:val="cyan"/>
        </w:rPr>
        <w:t>continues to</w:t>
      </w:r>
      <w:r w:rsidRPr="00D81AD9">
        <w:rPr>
          <w:rStyle w:val="StyleUnderline"/>
        </w:rPr>
        <w:t xml:space="preserve"> downplay and </w:t>
      </w:r>
      <w:r w:rsidRPr="00C37E6B">
        <w:rPr>
          <w:rStyle w:val="StyleUnderline"/>
          <w:highlight w:val="cyan"/>
        </w:rPr>
        <w:t>deny climate science</w:t>
      </w:r>
      <w:r w:rsidRPr="00D81AD9">
        <w:rPr>
          <w:rStyle w:val="StyleUnderline"/>
        </w:rPr>
        <w:t>.</w:t>
      </w:r>
      <w:r>
        <w:rPr>
          <w:rStyle w:val="StyleUnderline"/>
        </w:rPr>
        <w:t xml:space="preserve"> </w:t>
      </w:r>
      <w:r w:rsidRPr="00D81AD9">
        <w:rPr>
          <w:rStyle w:val="StyleUnderline"/>
        </w:rPr>
        <w:t xml:space="preserve">The next time the US has an opening like this, climate change will likely be </w:t>
      </w:r>
      <w:r w:rsidRPr="00D81AD9">
        <w:rPr>
          <w:rStyle w:val="Emphasis"/>
        </w:rPr>
        <w:t>dramatically worse — and that much harder to stop.</w:t>
      </w:r>
      <w:r>
        <w:rPr>
          <w:rStyle w:val="Emphasis"/>
        </w:rPr>
        <w:t xml:space="preserve"> </w:t>
      </w:r>
      <w:r w:rsidRPr="00D81AD9">
        <w:rPr>
          <w:sz w:val="16"/>
        </w:rPr>
        <w:t xml:space="preserve">A flooded street of shops at night reflecting the lights in the water. Hurricane Ida caused record flooding in New Jersey in September. Climate change is already intensifying extreme weather such as tropical storms and heat waves. Anadolu Agency via Getty Images The best chance for the global climate Climate scientists have warned that once the atmosphere warms more than 1.5 degrees Celsius, we will live in a drastically changed world. If countries, corporations, and individuals don’t take immediate action to reduce pollution, the world may hit that grim milestone in just 10 years. </w:t>
      </w:r>
      <w:r w:rsidRPr="00D81AD9">
        <w:rPr>
          <w:rStyle w:val="StyleUnderline"/>
        </w:rPr>
        <w:t xml:space="preserve">Over the long term, if the world continues on its current polluting path, the world will warm more than double that amount, </w:t>
      </w:r>
      <w:r w:rsidRPr="00D81AD9">
        <w:rPr>
          <w:rStyle w:val="Emphasis"/>
        </w:rPr>
        <w:t>risking catastrophes humanity has never had to confront</w:t>
      </w:r>
      <w:r w:rsidRPr="00D81AD9">
        <w:rPr>
          <w:rStyle w:val="StyleUnderline"/>
        </w:rPr>
        <w:t>. The window to chart a new course is rapidly closing.</w:t>
      </w:r>
      <w:r>
        <w:rPr>
          <w:rStyle w:val="StyleUnderline"/>
        </w:rPr>
        <w:t xml:space="preserve"> </w:t>
      </w:r>
      <w:r w:rsidRPr="00D81AD9">
        <w:rPr>
          <w:rStyle w:val="StyleUnderline"/>
        </w:rPr>
        <w:t xml:space="preserve">And </w:t>
      </w:r>
      <w:r w:rsidRPr="00C37E6B">
        <w:rPr>
          <w:rStyle w:val="StyleUnderline"/>
          <w:highlight w:val="cyan"/>
        </w:rPr>
        <w:t>the world’s</w:t>
      </w:r>
      <w:r w:rsidRPr="00D81AD9">
        <w:rPr>
          <w:rStyle w:val="StyleUnderline"/>
        </w:rPr>
        <w:t xml:space="preserve"> “</w:t>
      </w:r>
      <w:r w:rsidRPr="00C37E6B">
        <w:rPr>
          <w:rStyle w:val="Emphasis"/>
          <w:highlight w:val="cyan"/>
        </w:rPr>
        <w:t>last, best chance”</w:t>
      </w:r>
      <w:r w:rsidRPr="00D81AD9">
        <w:rPr>
          <w:rStyle w:val="StyleUnderline"/>
        </w:rPr>
        <w:t xml:space="preserve"> </w:t>
      </w:r>
      <w:r w:rsidRPr="00C37E6B">
        <w:rPr>
          <w:rStyle w:val="StyleUnderline"/>
          <w:highlight w:val="cyan"/>
        </w:rPr>
        <w:t>to take</w:t>
      </w:r>
      <w:r w:rsidRPr="00D81AD9">
        <w:rPr>
          <w:rStyle w:val="StyleUnderline"/>
        </w:rPr>
        <w:t xml:space="preserve"> decisive </w:t>
      </w:r>
      <w:r w:rsidRPr="00C37E6B">
        <w:rPr>
          <w:rStyle w:val="StyleUnderline"/>
          <w:highlight w:val="cyan"/>
        </w:rPr>
        <w:t xml:space="preserve">collective action </w:t>
      </w:r>
      <w:r w:rsidRPr="00C37E6B">
        <w:rPr>
          <w:rStyle w:val="Emphasis"/>
          <w:highlight w:val="cyan"/>
        </w:rPr>
        <w:t>is less than a month awa</w:t>
      </w:r>
      <w:r w:rsidRPr="00D81AD9">
        <w:rPr>
          <w:rStyle w:val="Emphasis"/>
        </w:rPr>
        <w:t>y</w:t>
      </w:r>
      <w:r w:rsidRPr="00D81AD9">
        <w:rPr>
          <w:rStyle w:val="StyleUnderline"/>
        </w:rPr>
        <w:t xml:space="preserve">, </w:t>
      </w:r>
      <w:r w:rsidRPr="00C37E6B">
        <w:rPr>
          <w:rStyle w:val="StyleUnderline"/>
          <w:highlight w:val="cyan"/>
        </w:rPr>
        <w:t>as</w:t>
      </w:r>
      <w:r w:rsidRPr="00D81AD9">
        <w:rPr>
          <w:sz w:val="16"/>
        </w:rPr>
        <w:t xml:space="preserve"> John Kerry, who serves as President Biden’s climate envoy, has said. In early November, world </w:t>
      </w:r>
      <w:r w:rsidRPr="00C37E6B">
        <w:rPr>
          <w:rStyle w:val="StyleUnderline"/>
          <w:highlight w:val="cyan"/>
        </w:rPr>
        <w:t>governments</w:t>
      </w:r>
      <w:r w:rsidRPr="00D81AD9">
        <w:rPr>
          <w:rStyle w:val="StyleUnderline"/>
        </w:rPr>
        <w:t xml:space="preserve"> will </w:t>
      </w:r>
      <w:r w:rsidRPr="00C37E6B">
        <w:rPr>
          <w:rStyle w:val="StyleUnderline"/>
          <w:highlight w:val="cyan"/>
        </w:rPr>
        <w:t>gather</w:t>
      </w:r>
      <w:r w:rsidRPr="00D81AD9">
        <w:rPr>
          <w:rStyle w:val="StyleUnderline"/>
        </w:rPr>
        <w:t xml:space="preserve"> in Glasgow </w:t>
      </w:r>
      <w:r w:rsidRPr="00C37E6B">
        <w:rPr>
          <w:rStyle w:val="StyleUnderline"/>
          <w:highlight w:val="cyan"/>
        </w:rPr>
        <w:t>for the</w:t>
      </w:r>
      <w:r w:rsidRPr="00D81AD9">
        <w:rPr>
          <w:rStyle w:val="StyleUnderline"/>
        </w:rPr>
        <w:t xml:space="preserve"> </w:t>
      </w:r>
      <w:r w:rsidRPr="00C37E6B">
        <w:rPr>
          <w:rStyle w:val="StyleUnderline"/>
          <w:highlight w:val="cyan"/>
        </w:rPr>
        <w:t>U</w:t>
      </w:r>
      <w:r w:rsidRPr="00D81AD9">
        <w:rPr>
          <w:rStyle w:val="StyleUnderline"/>
        </w:rPr>
        <w:t xml:space="preserve">nited </w:t>
      </w:r>
      <w:r w:rsidRPr="00C37E6B">
        <w:rPr>
          <w:rStyle w:val="StyleUnderline"/>
          <w:highlight w:val="cyan"/>
        </w:rPr>
        <w:t>N</w:t>
      </w:r>
      <w:r w:rsidRPr="00D81AD9">
        <w:rPr>
          <w:rStyle w:val="StyleUnderline"/>
        </w:rPr>
        <w:t xml:space="preserve">ations </w:t>
      </w:r>
      <w:r w:rsidRPr="00C37E6B">
        <w:rPr>
          <w:rStyle w:val="StyleUnderline"/>
          <w:highlight w:val="cyan"/>
        </w:rPr>
        <w:t>climate conference</w:t>
      </w:r>
      <w:r w:rsidRPr="00D81AD9">
        <w:rPr>
          <w:rStyle w:val="StyleUnderline"/>
        </w:rPr>
        <w:t>, COP26. Following up on the Paris climate accord, countries will pledge more ambitious pollution targets and tackle the challenge of financing a worldwide transition to clean energy.</w:t>
      </w:r>
      <w:r>
        <w:rPr>
          <w:rStyle w:val="StyleUnderline"/>
        </w:rPr>
        <w:t xml:space="preserve"> </w:t>
      </w:r>
      <w:r w:rsidRPr="00C37E6B">
        <w:rPr>
          <w:rStyle w:val="Emphasis"/>
          <w:highlight w:val="cyan"/>
        </w:rPr>
        <w:t>The US bears the most responsibility</w:t>
      </w:r>
      <w:r w:rsidRPr="00D81AD9">
        <w:rPr>
          <w:rStyle w:val="Emphasis"/>
        </w:rPr>
        <w:t xml:space="preserve"> of any country for global warming</w:t>
      </w:r>
      <w:r w:rsidRPr="00D81AD9">
        <w:rPr>
          <w:sz w:val="16"/>
        </w:rPr>
        <w:t>, having released 20 percent of the world’s greenhouse pollution since 1850. Today, the country ranks second in emissions behind China</w:t>
      </w:r>
      <w:r w:rsidRPr="00D81AD9">
        <w:rPr>
          <w:rStyle w:val="StyleUnderline"/>
        </w:rPr>
        <w:t xml:space="preserve">. </w:t>
      </w:r>
      <w:r w:rsidRPr="00C37E6B">
        <w:rPr>
          <w:rStyle w:val="StyleUnderline"/>
          <w:highlight w:val="cyan"/>
        </w:rPr>
        <w:t>But</w:t>
      </w:r>
      <w:r w:rsidRPr="00D81AD9">
        <w:rPr>
          <w:rStyle w:val="StyleUnderline"/>
        </w:rPr>
        <w:t xml:space="preserve"> the US </w:t>
      </w:r>
      <w:r w:rsidRPr="00C37E6B">
        <w:rPr>
          <w:rStyle w:val="StyleUnderline"/>
          <w:highlight w:val="cyan"/>
        </w:rPr>
        <w:t>also</w:t>
      </w:r>
      <w:r w:rsidRPr="00D81AD9">
        <w:rPr>
          <w:rStyle w:val="StyleUnderline"/>
        </w:rPr>
        <w:t xml:space="preserve"> </w:t>
      </w:r>
      <w:r w:rsidRPr="00C37E6B">
        <w:rPr>
          <w:rStyle w:val="StyleUnderline"/>
          <w:highlight w:val="cyan"/>
        </w:rPr>
        <w:t xml:space="preserve">has the power to </w:t>
      </w:r>
      <w:r w:rsidRPr="00C37E6B">
        <w:rPr>
          <w:rStyle w:val="Emphasis"/>
          <w:highlight w:val="cyan"/>
        </w:rPr>
        <w:t>magnify its impact</w:t>
      </w:r>
      <w:r w:rsidRPr="00C37E6B">
        <w:rPr>
          <w:rStyle w:val="StyleUnderline"/>
          <w:highlight w:val="cyan"/>
        </w:rPr>
        <w:t xml:space="preserve"> if it </w:t>
      </w:r>
      <w:r w:rsidRPr="00C37E6B">
        <w:rPr>
          <w:rStyle w:val="Emphasis"/>
          <w:highlight w:val="cyan"/>
        </w:rPr>
        <w:t>leads by example</w:t>
      </w:r>
      <w:r w:rsidRPr="00C37E6B">
        <w:rPr>
          <w:rStyle w:val="StyleUnderline"/>
          <w:highlight w:val="cyan"/>
        </w:rPr>
        <w:t>,</w:t>
      </w:r>
      <w:r w:rsidRPr="00D81AD9">
        <w:rPr>
          <w:rStyle w:val="StyleUnderline"/>
        </w:rPr>
        <w:t xml:space="preserve"> or if it flexes </w:t>
      </w:r>
      <w:proofErr w:type="gramStart"/>
      <w:r w:rsidRPr="00D81AD9">
        <w:rPr>
          <w:rStyle w:val="StyleUnderline"/>
        </w:rPr>
        <w:t>its</w:t>
      </w:r>
      <w:proofErr w:type="gramEnd"/>
      <w:r w:rsidRPr="00D81AD9">
        <w:rPr>
          <w:rStyle w:val="StyleUnderline"/>
        </w:rPr>
        <w:t xml:space="preserve"> influence on the global economic system, for example by affecting global prices of fossil fuels by ending government subsidies.</w:t>
      </w:r>
      <w:r>
        <w:rPr>
          <w:rStyle w:val="StyleUnderline"/>
        </w:rPr>
        <w:t xml:space="preserve"> </w:t>
      </w:r>
      <w:r w:rsidRPr="00D81AD9">
        <w:rPr>
          <w:sz w:val="16"/>
        </w:rPr>
        <w:t xml:space="preserve">Climate experts say </w:t>
      </w:r>
      <w:r w:rsidRPr="00C37E6B">
        <w:rPr>
          <w:rStyle w:val="StyleUnderline"/>
          <w:highlight w:val="cyan"/>
        </w:rPr>
        <w:t>progress</w:t>
      </w:r>
      <w:r w:rsidRPr="00D81AD9">
        <w:rPr>
          <w:rStyle w:val="StyleUnderline"/>
        </w:rPr>
        <w:t xml:space="preserve"> </w:t>
      </w:r>
      <w:r w:rsidRPr="00C37E6B">
        <w:rPr>
          <w:rStyle w:val="StyleUnderline"/>
          <w:highlight w:val="cyan"/>
        </w:rPr>
        <w:t>at the</w:t>
      </w:r>
      <w:r w:rsidRPr="00D81AD9">
        <w:rPr>
          <w:rStyle w:val="StyleUnderline"/>
        </w:rPr>
        <w:t xml:space="preserve"> COP26 </w:t>
      </w:r>
      <w:r w:rsidRPr="00C37E6B">
        <w:rPr>
          <w:rStyle w:val="StyleUnderline"/>
          <w:highlight w:val="cyan"/>
        </w:rPr>
        <w:t>conference</w:t>
      </w:r>
      <w:r w:rsidRPr="00D81AD9">
        <w:rPr>
          <w:rStyle w:val="StyleUnderline"/>
        </w:rPr>
        <w:t xml:space="preserve"> </w:t>
      </w:r>
      <w:r w:rsidRPr="00C37E6B">
        <w:rPr>
          <w:rStyle w:val="Emphasis"/>
          <w:highlight w:val="cyan"/>
        </w:rPr>
        <w:t>depends on the United States proving it can do its part</w:t>
      </w:r>
      <w:r w:rsidRPr="00D81AD9">
        <w:rPr>
          <w:rStyle w:val="StyleUnderline"/>
        </w:rPr>
        <w:t>, for</w:t>
      </w:r>
      <w:r w:rsidRPr="00D81AD9">
        <w:rPr>
          <w:sz w:val="16"/>
        </w:rPr>
        <w:t xml:space="preserve"> symbolic as well as practical reasons. This is the first year the US officially returns to global negotiations after former President Donald Trump withdrew the country from the Paris climate accord. </w:t>
      </w:r>
      <w:r w:rsidRPr="00D81AD9">
        <w:rPr>
          <w:rStyle w:val="StyleUnderline"/>
        </w:rPr>
        <w:t>Now, Biden has to lead by example by showing that the country can swiftly change direction for good, demonstrating progress on its national pledge of cutting emissions 50 to 52 percent by 2030</w:t>
      </w:r>
      <w:r w:rsidRPr="00D81AD9">
        <w:rPr>
          <w:sz w:val="16"/>
        </w:rPr>
        <w:t xml:space="preserve">. “There is this sense of exhaustion about how long </w:t>
      </w:r>
      <w:proofErr w:type="gramStart"/>
      <w:r w:rsidRPr="00D81AD9">
        <w:rPr>
          <w:sz w:val="16"/>
        </w:rPr>
        <w:t>is it</w:t>
      </w:r>
      <w:proofErr w:type="gramEnd"/>
      <w:r w:rsidRPr="00D81AD9">
        <w:rPr>
          <w:sz w:val="16"/>
        </w:rPr>
        <w:t xml:space="preserve"> going to take for one of the biggest emitters in the world to do its fair share,” said Rachel Cleetus, the clean energy policy director at the Union of Concerned Scientists. It’s unclear whether Congress will deliver on climate-change legislation by the time the international community meets in Glasgow. </w:t>
      </w:r>
      <w:r w:rsidRPr="00D81AD9">
        <w:rPr>
          <w:rStyle w:val="StyleUnderline"/>
        </w:rPr>
        <w:t>But any steps forward would send “a very important signal that can really help catalyze more ambition from other countries,” Cleetus said.</w:t>
      </w:r>
    </w:p>
    <w:p w14:paraId="6CC1D611" w14:textId="0236C43F" w:rsidR="00C12CD4" w:rsidRDefault="00C12CD4" w:rsidP="00C12CD4">
      <w:pPr>
        <w:pStyle w:val="Heading3"/>
      </w:pPr>
      <w:r>
        <w:t>1NC – K</w:t>
      </w:r>
    </w:p>
    <w:p w14:paraId="0A136089" w14:textId="77777777" w:rsidR="00C12CD4" w:rsidRPr="00120887" w:rsidRDefault="00C12CD4" w:rsidP="00C12CD4">
      <w:pPr>
        <w:pStyle w:val="Heading4"/>
        <w:rPr>
          <w:rStyle w:val="Emphasis"/>
          <w:b/>
          <w:bCs w:val="0"/>
        </w:rPr>
      </w:pPr>
      <w:r w:rsidRPr="00120887">
        <w:rPr>
          <w:rStyle w:val="Emphasis"/>
          <w:b/>
        </w:rPr>
        <w:t xml:space="preserve">Regulating intellectual property participates in a scarcity logic that re-affirms a broader market ownership over information </w:t>
      </w:r>
      <w:r>
        <w:rPr>
          <w:rStyle w:val="Emphasis"/>
          <w:b/>
        </w:rPr>
        <w:t xml:space="preserve">– that consolidates neoliberal control through a shift to private protections, even if the individual act of the aff is good </w:t>
      </w:r>
    </w:p>
    <w:p w14:paraId="246B0B5D" w14:textId="77777777" w:rsidR="00C12CD4" w:rsidRPr="002338F7" w:rsidRDefault="00C12CD4" w:rsidP="00C12CD4">
      <w:pPr>
        <w:rPr>
          <w:b/>
          <w:bCs/>
          <w:sz w:val="26"/>
        </w:rPr>
      </w:pPr>
      <w:r w:rsidRPr="002338F7">
        <w:rPr>
          <w:rStyle w:val="Style13ptBold"/>
        </w:rPr>
        <w:t>Soderberg 1 [Johan</w:t>
      </w:r>
      <w:r>
        <w:rPr>
          <w:rStyle w:val="Style13ptBold"/>
        </w:rPr>
        <w:t>,</w:t>
      </w:r>
      <w:r w:rsidRPr="002338F7">
        <w:rPr>
          <w:rStyle w:val="Style13ptBold"/>
        </w:rPr>
        <w:t xml:space="preserve"> BA from Falmouth College of the Arts. “</w:t>
      </w:r>
      <w:r>
        <w:rPr>
          <w:rStyle w:val="Style13ptBold"/>
        </w:rPr>
        <w:t>Copyleft vs Copyright: A Marxist Critique” https://firstmonday.org/article/view/938/860]</w:t>
      </w:r>
    </w:p>
    <w:p w14:paraId="399FC3F8" w14:textId="77777777" w:rsidR="00C12CD4" w:rsidRDefault="00C12CD4" w:rsidP="00C12CD4">
      <w:r>
        <w:t>"</w:t>
      </w:r>
      <w:r w:rsidRPr="00304CC4">
        <w:rPr>
          <w:rStyle w:val="StyleUnderline"/>
          <w:highlight w:val="cyan"/>
        </w:rPr>
        <w:t>The contradiction that lies at the heart of</w:t>
      </w:r>
      <w:r w:rsidRPr="00120887">
        <w:rPr>
          <w:rStyle w:val="StyleUnderline"/>
        </w:rPr>
        <w:t xml:space="preserve"> the political economy of </w:t>
      </w:r>
      <w:r w:rsidRPr="00304CC4">
        <w:rPr>
          <w:rStyle w:val="Emphasis"/>
          <w:highlight w:val="cyan"/>
        </w:rPr>
        <w:t>i</w:t>
      </w:r>
      <w:r w:rsidRPr="00120887">
        <w:rPr>
          <w:rStyle w:val="Emphasis"/>
        </w:rPr>
        <w:t xml:space="preserve">ntellectual </w:t>
      </w:r>
      <w:r w:rsidRPr="00304CC4">
        <w:rPr>
          <w:rStyle w:val="Emphasis"/>
          <w:highlight w:val="cyan"/>
        </w:rPr>
        <w:t>p</w:t>
      </w:r>
      <w:r w:rsidRPr="00120887">
        <w:rPr>
          <w:rStyle w:val="Emphasis"/>
        </w:rPr>
        <w:t>roperty</w:t>
      </w:r>
      <w:r>
        <w:t xml:space="preserve"> </w:t>
      </w:r>
      <w:r w:rsidRPr="00304CC4">
        <w:rPr>
          <w:rStyle w:val="StyleUnderline"/>
          <w:highlight w:val="cyan"/>
        </w:rPr>
        <w:t>is between the</w:t>
      </w:r>
      <w:r w:rsidRPr="00120887">
        <w:rPr>
          <w:rStyle w:val="StyleUnderline"/>
        </w:rPr>
        <w:t xml:space="preserve"> </w:t>
      </w:r>
      <w:r w:rsidRPr="00304CC4">
        <w:rPr>
          <w:rStyle w:val="StyleUnderline"/>
          <w:highlight w:val="cyan"/>
        </w:rPr>
        <w:t>low to non-existent marginal cost</w:t>
      </w:r>
      <w:r w:rsidRPr="00120887">
        <w:rPr>
          <w:rStyle w:val="StyleUnderline"/>
        </w:rPr>
        <w:t xml:space="preserve"> of reproduction of knowledge </w:t>
      </w:r>
      <w:r w:rsidRPr="00304CC4">
        <w:rPr>
          <w:rStyle w:val="StyleUnderline"/>
          <w:highlight w:val="cyan"/>
        </w:rPr>
        <w:t xml:space="preserve">and its </w:t>
      </w:r>
      <w:r w:rsidRPr="00304CC4">
        <w:rPr>
          <w:rStyle w:val="Emphasis"/>
          <w:highlight w:val="cyan"/>
        </w:rPr>
        <w:t>treatment as scarce property</w:t>
      </w:r>
      <w:r>
        <w:t>" [23].</w:t>
      </w:r>
    </w:p>
    <w:p w14:paraId="412DDFD7" w14:textId="77777777" w:rsidR="00C12CD4" w:rsidRDefault="00C12CD4" w:rsidP="00C12CD4">
      <w:r w:rsidRPr="00120887">
        <w:rPr>
          <w:rStyle w:val="StyleUnderline"/>
        </w:rPr>
        <w:t xml:space="preserve">This </w:t>
      </w:r>
      <w:r w:rsidRPr="00304CC4">
        <w:rPr>
          <w:rStyle w:val="StyleUnderline"/>
          <w:highlight w:val="cyan"/>
        </w:rPr>
        <w:t>contradiction</w:t>
      </w:r>
      <w:r>
        <w:t xml:space="preserve"> [24], May demonstrates,</w:t>
      </w:r>
      <w:r w:rsidRPr="00120887">
        <w:rPr>
          <w:rStyle w:val="StyleUnderline"/>
        </w:rPr>
        <w:t xml:space="preserve"> is </w:t>
      </w:r>
      <w:r w:rsidRPr="00304CC4">
        <w:rPr>
          <w:rStyle w:val="StyleUnderline"/>
          <w:highlight w:val="cyan"/>
        </w:rPr>
        <w:t>concealed by</w:t>
      </w:r>
      <w:r w:rsidRPr="00120887">
        <w:rPr>
          <w:rStyle w:val="StyleUnderline"/>
        </w:rPr>
        <w:t xml:space="preserve"> </w:t>
      </w:r>
      <w:r w:rsidRPr="00304CC4">
        <w:rPr>
          <w:rStyle w:val="StyleUnderline"/>
          <w:highlight w:val="cyan"/>
        </w:rPr>
        <w:t>info</w:t>
      </w:r>
      <w:r w:rsidRPr="00120887">
        <w:rPr>
          <w:rStyle w:val="StyleUnderline"/>
        </w:rPr>
        <w:t xml:space="preserve">rmation </w:t>
      </w:r>
      <w:r w:rsidRPr="00304CC4">
        <w:rPr>
          <w:rStyle w:val="StyleUnderline"/>
          <w:highlight w:val="cyan"/>
        </w:rPr>
        <w:t>capitalists</w:t>
      </w:r>
      <w:r w:rsidRPr="00120887">
        <w:rPr>
          <w:rStyle w:val="StyleUnderline"/>
        </w:rPr>
        <w:t xml:space="preserve"> whose interests are best served if ideas are </w:t>
      </w:r>
      <w:r w:rsidRPr="00304CC4">
        <w:rPr>
          <w:rStyle w:val="StyleUnderline"/>
          <w:highlight w:val="cyan"/>
        </w:rPr>
        <w:t xml:space="preserve">treated as analogous to </w:t>
      </w:r>
      <w:r w:rsidRPr="00304CC4">
        <w:rPr>
          <w:rStyle w:val="Emphasis"/>
          <w:highlight w:val="cyan"/>
        </w:rPr>
        <w:t>scarce, material property</w:t>
      </w:r>
      <w:r>
        <w:t xml:space="preserve"> [25]. </w:t>
      </w:r>
      <w:r w:rsidRPr="00120887">
        <w:rPr>
          <w:rStyle w:val="StyleUnderline"/>
        </w:rPr>
        <w:t>The privatisation of cultural expressions corresponds to the enclosure of public land in the fifteenth to eighteenth century</w:t>
      </w:r>
      <w:r>
        <w:t>.</w:t>
      </w:r>
    </w:p>
    <w:p w14:paraId="17F11C11" w14:textId="77777777" w:rsidR="00C12CD4" w:rsidRDefault="00C12CD4" w:rsidP="00C12CD4">
      <w:r>
        <w:t xml:space="preserve">As then, </w:t>
      </w:r>
      <w:r w:rsidRPr="00120887">
        <w:rPr>
          <w:rStyle w:val="StyleUnderline"/>
        </w:rPr>
        <w:t>the new enclosure is concerned with creating conditions for excludability</w:t>
      </w:r>
      <w:r>
        <w:t>. Lawrence Lessig lists four methods to direct the behaviour of the individual to comply with property regulation: social norms, markets, architecture (including technology and code), and law. "</w:t>
      </w:r>
      <w:r w:rsidRPr="00304CC4">
        <w:rPr>
          <w:rStyle w:val="StyleUnderline"/>
          <w:highlight w:val="cyan"/>
        </w:rPr>
        <w:t>Constraints work together</w:t>
      </w:r>
      <w:r w:rsidRPr="00120887">
        <w:rPr>
          <w:rStyle w:val="StyleUnderline"/>
        </w:rPr>
        <w:t>, though they function differently and the effect of each is distinct.</w:t>
      </w:r>
      <w:r>
        <w:t xml:space="preserve"> </w:t>
      </w:r>
      <w:r w:rsidRPr="00120887">
        <w:rPr>
          <w:rStyle w:val="StyleUnderline"/>
        </w:rPr>
        <w:t>Norms constrain through the stigma that a community imposes; markets constrain through the price that they extract</w:t>
      </w:r>
      <w:r>
        <w:t xml:space="preserve">; architectures constrain through the physical burdens they impose; </w:t>
      </w:r>
      <w:r w:rsidRPr="00120887">
        <w:rPr>
          <w:rStyle w:val="StyleUnderline"/>
        </w:rPr>
        <w:t xml:space="preserve">and </w:t>
      </w:r>
      <w:r w:rsidRPr="00304CC4">
        <w:rPr>
          <w:rStyle w:val="StyleUnderline"/>
          <w:highlight w:val="cyan"/>
        </w:rPr>
        <w:t xml:space="preserve">law constrains through </w:t>
      </w:r>
      <w:r w:rsidRPr="0006789D">
        <w:rPr>
          <w:rStyle w:val="StyleUnderline"/>
        </w:rPr>
        <w:t xml:space="preserve">the </w:t>
      </w:r>
      <w:r w:rsidRPr="00304CC4">
        <w:rPr>
          <w:rStyle w:val="StyleUnderline"/>
          <w:highlight w:val="cyan"/>
        </w:rPr>
        <w:t>punishmen</w:t>
      </w:r>
      <w:r w:rsidRPr="00120887">
        <w:rPr>
          <w:rStyle w:val="StyleUnderline"/>
        </w:rPr>
        <w:t>t it threatens</w:t>
      </w:r>
      <w:r>
        <w:t>" [26].</w:t>
      </w:r>
    </w:p>
    <w:p w14:paraId="17CE6D4D" w14:textId="77777777" w:rsidR="00C12CD4" w:rsidRDefault="00C12CD4" w:rsidP="00C12CD4">
      <w:r>
        <w:t xml:space="preserve">Several </w:t>
      </w:r>
      <w:r w:rsidRPr="00120887">
        <w:rPr>
          <w:rStyle w:val="StyleUnderline"/>
        </w:rPr>
        <w:t>new national laws have been passed in recent years on intellectual property rights</w:t>
      </w:r>
      <w:r>
        <w:t xml:space="preserve">. In the U.S. the Digital Millennium Copyright Act was passed in 1998 and has been imitated by legislation in Europe. The European Patent Office circumvented scheduled political decisions to be taken by European </w:t>
      </w:r>
      <w:proofErr w:type="gramStart"/>
      <w:r>
        <w:t>governments, and</w:t>
      </w:r>
      <w:proofErr w:type="gramEnd"/>
      <w:r>
        <w:t xml:space="preserve"> decreed a regulation that authorises patent claims to computer programmes [27]. These national laws were implemented under the direction of what is known as the Uruguay Round agreements [28], established by the World Trade Organisation (WTO). As a part of the bargain came the treaty of Trade Related Intellectual Property (TRIP), and its importance lies in two respects: "</w:t>
      </w:r>
      <w:r w:rsidRPr="00120887">
        <w:rPr>
          <w:rStyle w:val="StyleUnderline"/>
        </w:rPr>
        <w:t xml:space="preserve">as an extension of the rights accorded to the owners of </w:t>
      </w:r>
      <w:r w:rsidRPr="00304CC4">
        <w:rPr>
          <w:rStyle w:val="StyleUnderline"/>
          <w:highlight w:val="cyan"/>
        </w:rPr>
        <w:t>i</w:t>
      </w:r>
      <w:r w:rsidRPr="00120887">
        <w:rPr>
          <w:rStyle w:val="StyleUnderline"/>
        </w:rPr>
        <w:t xml:space="preserve">ntellectual </w:t>
      </w:r>
      <w:r w:rsidRPr="00304CC4">
        <w:rPr>
          <w:rStyle w:val="StyleUnderline"/>
          <w:highlight w:val="cyan"/>
        </w:rPr>
        <w:t>pr</w:t>
      </w:r>
      <w:r w:rsidRPr="00120887">
        <w:rPr>
          <w:rStyle w:val="StyleUnderline"/>
        </w:rPr>
        <w:t>operty</w:t>
      </w:r>
      <w:r>
        <w:t xml:space="preserve"> </w:t>
      </w:r>
      <w:r w:rsidRPr="00120887">
        <w:rPr>
          <w:rStyle w:val="StyleUnderline"/>
        </w:rPr>
        <w:t xml:space="preserve">and as </w:t>
      </w:r>
      <w:r w:rsidRPr="00304CC4">
        <w:rPr>
          <w:rStyle w:val="StyleUnderline"/>
          <w:highlight w:val="cyan"/>
        </w:rPr>
        <w:t>part of the extension of a</w:t>
      </w:r>
      <w:r w:rsidRPr="00120887">
        <w:rPr>
          <w:rStyle w:val="StyleUnderline"/>
        </w:rPr>
        <w:t xml:space="preserve"> </w:t>
      </w:r>
      <w:r w:rsidRPr="00120887">
        <w:rPr>
          <w:rStyle w:val="Emphasis"/>
        </w:rPr>
        <w:t xml:space="preserve">property-based </w:t>
      </w:r>
      <w:r w:rsidRPr="00304CC4">
        <w:rPr>
          <w:rStyle w:val="Emphasis"/>
          <w:highlight w:val="cyan"/>
        </w:rPr>
        <w:t>market liberalism into new areas of social interaction</w:t>
      </w:r>
      <w:r w:rsidRPr="00120887">
        <w:rPr>
          <w:rStyle w:val="Emphasis"/>
        </w:rPr>
        <w:t xml:space="preserve">, </w:t>
      </w:r>
      <w:r w:rsidRPr="00120887">
        <w:rPr>
          <w:rStyle w:val="StyleUnderline"/>
        </w:rPr>
        <w:t xml:space="preserve">previously outside market relations" [29]. </w:t>
      </w:r>
      <w:r w:rsidRPr="00304CC4">
        <w:rPr>
          <w:rStyle w:val="Emphasis"/>
          <w:highlight w:val="cyan"/>
        </w:rPr>
        <w:t>Simply by coordinating national regulations</w:t>
      </w:r>
      <w:r>
        <w:t xml:space="preserve"> on a global level the </w:t>
      </w:r>
      <w:r w:rsidRPr="00304CC4">
        <w:rPr>
          <w:rStyle w:val="Emphasis"/>
          <w:highlight w:val="cyan"/>
        </w:rPr>
        <w:t>net of intellectual</w:t>
      </w:r>
      <w:r w:rsidRPr="00120887">
        <w:rPr>
          <w:rStyle w:val="Emphasis"/>
        </w:rPr>
        <w:t xml:space="preserve"> </w:t>
      </w:r>
      <w:r w:rsidRPr="00304CC4">
        <w:rPr>
          <w:rStyle w:val="Emphasis"/>
          <w:highlight w:val="cyan"/>
        </w:rPr>
        <w:t>property is tightened</w:t>
      </w:r>
      <w:r w:rsidRPr="0006789D">
        <w:t>. TRIP was backed by American and European pharmacy companies and entertainmen</w:t>
      </w:r>
      <w:r w:rsidRPr="00304CC4">
        <w:rPr>
          <w:highlight w:val="cyan"/>
        </w:rPr>
        <w:t>t</w:t>
      </w:r>
      <w:r>
        <w:t xml:space="preserve"> industries, and unsuccessfully opposed by the developing nations and northern civil society.</w:t>
      </w:r>
    </w:p>
    <w:p w14:paraId="6543F47E" w14:textId="77777777" w:rsidR="00C12CD4" w:rsidRDefault="00C12CD4" w:rsidP="00C12CD4">
      <w:r w:rsidRPr="00304CC4">
        <w:rPr>
          <w:rStyle w:val="StyleUnderline"/>
          <w:highlight w:val="cyan"/>
        </w:rPr>
        <w:t xml:space="preserve">Despite the </w:t>
      </w:r>
      <w:r w:rsidRPr="00304CC4">
        <w:rPr>
          <w:rStyle w:val="Emphasis"/>
          <w:highlight w:val="cyan"/>
        </w:rPr>
        <w:t>rigged debate</w:t>
      </w:r>
      <w:r w:rsidRPr="00304CC4">
        <w:rPr>
          <w:rStyle w:val="StyleUnderline"/>
          <w:highlight w:val="cyan"/>
        </w:rPr>
        <w:t xml:space="preserve"> on intellectual</w:t>
      </w:r>
      <w:r w:rsidRPr="00120887">
        <w:rPr>
          <w:rStyle w:val="StyleUnderline"/>
        </w:rPr>
        <w:t xml:space="preserve"> </w:t>
      </w:r>
      <w:r w:rsidRPr="00304CC4">
        <w:rPr>
          <w:rStyle w:val="StyleUnderline"/>
          <w:highlight w:val="cyan"/>
        </w:rPr>
        <w:t>property</w:t>
      </w:r>
      <w:r w:rsidRPr="00120887">
        <w:rPr>
          <w:rStyle w:val="StyleUnderline"/>
        </w:rPr>
        <w:t xml:space="preserve"> in the mainstream media</w:t>
      </w:r>
      <w:r>
        <w:t xml:space="preserve"> [30], </w:t>
      </w:r>
      <w:r w:rsidRPr="00120887">
        <w:rPr>
          <w:rStyle w:val="StyleUnderline"/>
        </w:rPr>
        <w:t xml:space="preserve">the rhetoric of </w:t>
      </w:r>
      <w:r w:rsidRPr="00304CC4">
        <w:rPr>
          <w:rStyle w:val="StyleUnderline"/>
          <w:highlight w:val="cyan"/>
        </w:rPr>
        <w:t>'piracy'</w:t>
      </w:r>
      <w:r w:rsidRPr="00120887">
        <w:rPr>
          <w:rStyle w:val="StyleUnderline"/>
        </w:rPr>
        <w:t xml:space="preserve"> </w:t>
      </w:r>
      <w:r w:rsidRPr="00304CC4">
        <w:rPr>
          <w:rStyle w:val="StyleUnderline"/>
          <w:highlight w:val="cyan"/>
        </w:rPr>
        <w:t>has not transformed</w:t>
      </w:r>
      <w:r w:rsidRPr="00120887">
        <w:rPr>
          <w:rStyle w:val="StyleUnderline"/>
        </w:rPr>
        <w:t xml:space="preserve"> social </w:t>
      </w:r>
      <w:r w:rsidRPr="00304CC4">
        <w:rPr>
          <w:rStyle w:val="StyleUnderline"/>
          <w:highlight w:val="cyan"/>
        </w:rPr>
        <w:t>norms</w:t>
      </w:r>
      <w:r w:rsidRPr="00120887">
        <w:rPr>
          <w:rStyle w:val="StyleUnderline"/>
        </w:rPr>
        <w:t xml:space="preserve"> to any greater extent</w:t>
      </w:r>
      <w:r>
        <w:t>. The failure to curb copying is linked with the low costs and low risks for individuals to copy, i.e. the non-existent constriction of the market. However, Bettig remarks "</w:t>
      </w:r>
      <w:r w:rsidRPr="00120887">
        <w:rPr>
          <w:rStyle w:val="StyleUnderline"/>
        </w:rPr>
        <w:t>The initial period following the introduction of a new communications medium often involves a temporary loss of control by copyright owners over the use of their property</w:t>
      </w:r>
      <w:r>
        <w:t>" [31].</w:t>
      </w:r>
    </w:p>
    <w:p w14:paraId="7B077796" w14:textId="77777777" w:rsidR="00C12CD4" w:rsidRDefault="00C12CD4" w:rsidP="00C12CD4">
      <w:r>
        <w:t xml:space="preserve">Similarly, </w:t>
      </w:r>
      <w:r w:rsidRPr="00120887">
        <w:rPr>
          <w:rStyle w:val="StyleUnderline"/>
        </w:rPr>
        <w:t>Lessig warns against the false reliance</w:t>
      </w:r>
      <w:r>
        <w:t xml:space="preserve">, </w:t>
      </w:r>
      <w:r w:rsidRPr="00120887">
        <w:rPr>
          <w:rStyle w:val="StyleUnderline"/>
        </w:rPr>
        <w:t xml:space="preserve">common among hackers, that </w:t>
      </w:r>
      <w:r w:rsidRPr="00304CC4">
        <w:rPr>
          <w:rStyle w:val="StyleUnderline"/>
          <w:highlight w:val="cyan"/>
        </w:rPr>
        <w:t>info</w:t>
      </w:r>
      <w:r w:rsidRPr="00120887">
        <w:rPr>
          <w:rStyle w:val="StyleUnderline"/>
        </w:rPr>
        <w:t xml:space="preserve">rmation technology </w:t>
      </w:r>
      <w:r w:rsidRPr="00304CC4">
        <w:rPr>
          <w:rStyle w:val="StyleUnderline"/>
          <w:highlight w:val="cyan"/>
        </w:rPr>
        <w:t xml:space="preserve">is </w:t>
      </w:r>
      <w:r w:rsidRPr="00304CC4">
        <w:rPr>
          <w:rStyle w:val="Emphasis"/>
          <w:highlight w:val="cyan"/>
        </w:rPr>
        <w:t>inherently anarchistic</w:t>
      </w:r>
      <w:r>
        <w:t xml:space="preserve">. </w:t>
      </w:r>
      <w:r w:rsidRPr="00120887">
        <w:rPr>
          <w:rStyle w:val="StyleUnderline"/>
        </w:rPr>
        <w:t>The industry is determined to re-design hardware and software to command compliance with the intellectual property regime</w:t>
      </w:r>
      <w:r>
        <w:t>. "</w:t>
      </w:r>
      <w:r w:rsidRPr="00304CC4">
        <w:rPr>
          <w:rStyle w:val="StyleUnderline"/>
          <w:highlight w:val="cyan"/>
        </w:rPr>
        <w:t>Code can</w:t>
      </w:r>
      <w:r w:rsidRPr="00120887">
        <w:rPr>
          <w:rStyle w:val="StyleUnderline"/>
        </w:rPr>
        <w:t xml:space="preserve">, and </w:t>
      </w:r>
      <w:r w:rsidRPr="00304CC4">
        <w:rPr>
          <w:rStyle w:val="StyleUnderline"/>
          <w:highlight w:val="cyan"/>
        </w:rPr>
        <w:t>will</w:t>
      </w:r>
      <w:r w:rsidRPr="00120887">
        <w:rPr>
          <w:rStyle w:val="StyleUnderline"/>
        </w:rPr>
        <w:t xml:space="preserve">, </w:t>
      </w:r>
      <w:r w:rsidRPr="00304CC4">
        <w:rPr>
          <w:rStyle w:val="StyleUnderline"/>
          <w:highlight w:val="cyan"/>
        </w:rPr>
        <w:t>displace law as</w:t>
      </w:r>
      <w:r w:rsidRPr="00120887">
        <w:rPr>
          <w:rStyle w:val="StyleUnderline"/>
        </w:rPr>
        <w:t xml:space="preserve"> the primary defence of intellectual property in cyberspace"</w:t>
      </w:r>
      <w:r>
        <w:t xml:space="preserve"> [32]. It is predominantly this struggle that I now will attend to.</w:t>
      </w:r>
    </w:p>
    <w:p w14:paraId="6883B252" w14:textId="77777777" w:rsidR="00C12CD4" w:rsidRPr="00234BC6" w:rsidRDefault="00C12CD4" w:rsidP="00C12CD4">
      <w:pPr>
        <w:pStyle w:val="Heading4"/>
      </w:pPr>
      <w:r>
        <w:t>Capitalism is quickly reaching its ecological, structural, and psychological limits and causes near-term extinction – laundry list.</w:t>
      </w:r>
    </w:p>
    <w:p w14:paraId="1F5CE54F" w14:textId="77777777" w:rsidR="00C12CD4" w:rsidRPr="00234BC6" w:rsidRDefault="00C12CD4" w:rsidP="00C12CD4">
      <w:r w:rsidRPr="0072080D">
        <w:rPr>
          <w:rStyle w:val="Style13ptBold"/>
        </w:rPr>
        <w:t>Robinson 16</w:t>
      </w:r>
      <w:r>
        <w:t xml:space="preserve"> (William, P</w:t>
      </w:r>
      <w:r w:rsidRPr="00234BC6">
        <w:t>rofessor of sociology, global studies and Latin American studies at the University of California at Santa Barbara. His most recent book is Global Capitalism and the Crisis of Humanity.</w:t>
      </w:r>
      <w:r>
        <w:t xml:space="preserve"> | “</w:t>
      </w:r>
      <w:r w:rsidRPr="00234BC6">
        <w:t>Sadistic Capitalism: Six Urgent Matters for Humanity in Global Crisis</w:t>
      </w:r>
      <w:r>
        <w:t xml:space="preserve">” in </w:t>
      </w:r>
      <w:r>
        <w:rPr>
          <w:i/>
        </w:rPr>
        <w:t>Truth-out</w:t>
      </w:r>
      <w:r>
        <w:t xml:space="preserve">, April 12, 2016. </w:t>
      </w:r>
      <w:hyperlink r:id="rId10" w:history="1">
        <w:r w:rsidRPr="00E1485E">
          <w:rPr>
            <w:rStyle w:val="Hyperlink"/>
          </w:rPr>
          <w:t>http://www.truth-out.org/opinion/item/35596-sadistic-capitalism-six-urgent-matters-for-humanity-in-global-crisis</w:t>
        </w:r>
      </w:hyperlink>
      <w:r>
        <w:t xml:space="preserve"> )//tbrooks</w:t>
      </w:r>
    </w:p>
    <w:p w14:paraId="49D5C24B" w14:textId="77777777" w:rsidR="00C12CD4" w:rsidRDefault="00C12CD4" w:rsidP="00C12CD4">
      <w:pPr>
        <w:rPr>
          <w:sz w:val="16"/>
        </w:rPr>
      </w:pPr>
      <w:r w:rsidRPr="0072080D">
        <w:rPr>
          <w:sz w:val="16"/>
        </w:rPr>
        <w:t xml:space="preserve">The "luxury shanty town" in South Africa is a fitting metaphor for global capitalism as a whole. Faced with a stagnant global economy, </w:t>
      </w:r>
      <w:r w:rsidRPr="00304CC4">
        <w:rPr>
          <w:highlight w:val="cyan"/>
          <w:u w:val="single"/>
        </w:rPr>
        <w:t>elites</w:t>
      </w:r>
      <w:r w:rsidRPr="004B48EF">
        <w:rPr>
          <w:u w:val="single"/>
        </w:rPr>
        <w:t xml:space="preserve"> have managed to </w:t>
      </w:r>
      <w:r w:rsidRPr="00304CC4">
        <w:rPr>
          <w:highlight w:val="cyan"/>
          <w:u w:val="single"/>
        </w:rPr>
        <w:t>turn war,</w:t>
      </w:r>
      <w:r w:rsidRPr="004B48EF">
        <w:rPr>
          <w:u w:val="single"/>
        </w:rPr>
        <w:t xml:space="preserve"> structural violence </w:t>
      </w:r>
      <w:r w:rsidRPr="00304CC4">
        <w:rPr>
          <w:highlight w:val="cyan"/>
          <w:u w:val="single"/>
        </w:rPr>
        <w:t>and inequality into opportunities for capital</w:t>
      </w:r>
      <w:r w:rsidRPr="004B48EF">
        <w:rPr>
          <w:u w:val="single"/>
        </w:rPr>
        <w:t>, pleasure and entertainment.</w:t>
      </w:r>
      <w:r w:rsidRPr="0072080D">
        <w:rPr>
          <w:sz w:val="16"/>
        </w:rPr>
        <w:t xml:space="preserve"> It is hard not to conclude that </w:t>
      </w:r>
      <w:r w:rsidRPr="00304CC4">
        <w:rPr>
          <w:highlight w:val="cyan"/>
          <w:u w:val="single"/>
        </w:rPr>
        <w:t>unchecked capitalism has become</w:t>
      </w:r>
      <w:r w:rsidRPr="004B48EF">
        <w:rPr>
          <w:u w:val="single"/>
        </w:rPr>
        <w:t xml:space="preserve"> what I term "</w:t>
      </w:r>
      <w:r w:rsidRPr="00304CC4">
        <w:rPr>
          <w:highlight w:val="cyan"/>
          <w:u w:val="single"/>
        </w:rPr>
        <w:t>sadistic</w:t>
      </w:r>
      <w:r w:rsidRPr="004B48EF">
        <w:rPr>
          <w:u w:val="single"/>
        </w:rPr>
        <w:t xml:space="preserve"> capitalism," in which the </w:t>
      </w:r>
      <w:r w:rsidRPr="00304CC4">
        <w:rPr>
          <w:highlight w:val="cyan"/>
          <w:u w:val="single"/>
        </w:rPr>
        <w:t>suffering and deprivation</w:t>
      </w:r>
      <w:r w:rsidRPr="004B48EF">
        <w:rPr>
          <w:u w:val="single"/>
        </w:rPr>
        <w:t xml:space="preserve"> generated by capitalism </w:t>
      </w:r>
      <w:r w:rsidRPr="00304CC4">
        <w:rPr>
          <w:highlight w:val="cyan"/>
          <w:u w:val="single"/>
        </w:rPr>
        <w:t>become a source of</w:t>
      </w:r>
      <w:r w:rsidRPr="004B48EF">
        <w:rPr>
          <w:u w:val="single"/>
        </w:rPr>
        <w:t xml:space="preserve"> aesthetic </w:t>
      </w:r>
      <w:r w:rsidRPr="00304CC4">
        <w:rPr>
          <w:highlight w:val="cyan"/>
          <w:u w:val="single"/>
        </w:rPr>
        <w:t>pleasure</w:t>
      </w:r>
      <w:r w:rsidRPr="0072080D">
        <w:rPr>
          <w:sz w:val="16"/>
        </w:rPr>
        <w:t xml:space="preserve">, leisure and entertainment for others. I recently had the opportunity to travel </w:t>
      </w:r>
      <w:r w:rsidRPr="004B48EF">
        <w:rPr>
          <w:u w:val="single"/>
        </w:rPr>
        <w:t>through</w:t>
      </w:r>
      <w:r w:rsidRPr="0072080D">
        <w:rPr>
          <w:sz w:val="16"/>
        </w:rPr>
        <w:t xml:space="preserve"> several countries in </w:t>
      </w:r>
      <w:r w:rsidRPr="004B48EF">
        <w:rPr>
          <w:u w:val="single"/>
        </w:rPr>
        <w:t>Latin America, the Middle East, North Africa, East Asia and throughout North America</w:t>
      </w:r>
      <w:r w:rsidRPr="0072080D">
        <w:rPr>
          <w:sz w:val="16"/>
        </w:rPr>
        <w:t xml:space="preserve">. I was on sabbatical to research what the global crisis looks like on the ground around the world. Everywhere I went, </w:t>
      </w:r>
      <w:r w:rsidRPr="004B48EF">
        <w:rPr>
          <w:u w:val="single"/>
        </w:rPr>
        <w:t xml:space="preserve">social </w:t>
      </w:r>
      <w:r w:rsidRPr="00752CC7">
        <w:rPr>
          <w:u w:val="single"/>
        </w:rPr>
        <w:t>polarization and political tensions have reached explosive dimensions</w:t>
      </w:r>
      <w:r w:rsidRPr="004B48EF">
        <w:rPr>
          <w:u w:val="single"/>
        </w:rPr>
        <w:t>.</w:t>
      </w:r>
      <w:r>
        <w:rPr>
          <w:u w:val="single"/>
        </w:rPr>
        <w:t xml:space="preserve"> </w:t>
      </w:r>
      <w:r w:rsidRPr="0072080D">
        <w:rPr>
          <w:sz w:val="16"/>
        </w:rPr>
        <w:t xml:space="preserve">Where is the crisis headed, what are the possible outcomes and what does it tell us about global capitalism and resistance? </w:t>
      </w:r>
      <w:r w:rsidRPr="001F7148">
        <w:rPr>
          <w:u w:val="single"/>
        </w:rPr>
        <w:t xml:space="preserve">This </w:t>
      </w:r>
      <w:r w:rsidRPr="00304CC4">
        <w:rPr>
          <w:highlight w:val="cyan"/>
          <w:u w:val="single"/>
        </w:rPr>
        <w:t>crisis is</w:t>
      </w:r>
      <w:r w:rsidRPr="004B48EF">
        <w:rPr>
          <w:u w:val="single"/>
        </w:rPr>
        <w:t xml:space="preserve"> not like</w:t>
      </w:r>
      <w:r w:rsidRPr="0072080D">
        <w:rPr>
          <w:sz w:val="16"/>
        </w:rPr>
        <w:t xml:space="preserve"> earlier structural crises of world capitalism, such as in </w:t>
      </w:r>
      <w:r w:rsidRPr="004B48EF">
        <w:rPr>
          <w:u w:val="single"/>
        </w:rPr>
        <w:t>the 1930s or 1970s. This one is fast becoming</w:t>
      </w:r>
      <w:r>
        <w:rPr>
          <w:u w:val="single"/>
        </w:rPr>
        <w:t xml:space="preserve"> </w:t>
      </w:r>
      <w:r w:rsidRPr="00304CC4">
        <w:rPr>
          <w:highlight w:val="cyan"/>
          <w:u w:val="single"/>
        </w:rPr>
        <w:t>systemic</w:t>
      </w:r>
      <w:r w:rsidRPr="004B48EF">
        <w:rPr>
          <w:u w:val="single"/>
        </w:rPr>
        <w:t>. The</w:t>
      </w:r>
      <w:r>
        <w:rPr>
          <w:u w:val="single"/>
        </w:rPr>
        <w:t xml:space="preserve"> </w:t>
      </w:r>
      <w:r w:rsidRPr="004B48EF">
        <w:rPr>
          <w:u w:val="single"/>
        </w:rPr>
        <w:t>crisis of humanity</w:t>
      </w:r>
      <w:r>
        <w:rPr>
          <w:u w:val="single"/>
        </w:rPr>
        <w:t xml:space="preserve"> </w:t>
      </w:r>
      <w:r w:rsidRPr="004B48EF">
        <w:rPr>
          <w:u w:val="single"/>
        </w:rPr>
        <w:t>shares aspects of earlier structural crises of world capitalism, but there are six novel</w:t>
      </w:r>
      <w:r w:rsidRPr="0072080D">
        <w:rPr>
          <w:sz w:val="16"/>
        </w:rPr>
        <w:t xml:space="preserve">, interrelated </w:t>
      </w:r>
      <w:r w:rsidRPr="004B48EF">
        <w:rPr>
          <w:u w:val="single"/>
        </w:rPr>
        <w:t>dimensions to the current moment</w:t>
      </w:r>
      <w:r w:rsidRPr="0072080D">
        <w:rPr>
          <w:sz w:val="16"/>
        </w:rPr>
        <w:t xml:space="preserve"> that I highlight here, in broad strokes, as the "big picture" context in which countries and peoples around the world are experiencing a descent into chaos and uncertainty. </w:t>
      </w:r>
      <w:r w:rsidRPr="004B48EF">
        <w:rPr>
          <w:u w:val="single"/>
        </w:rPr>
        <w:t xml:space="preserve">1) </w:t>
      </w:r>
      <w:r w:rsidRPr="001F7148">
        <w:rPr>
          <w:u w:val="single"/>
        </w:rPr>
        <w:t>The level of</w:t>
      </w:r>
      <w:r w:rsidRPr="004B48EF">
        <w:rPr>
          <w:u w:val="single"/>
        </w:rPr>
        <w:t xml:space="preserve"> global social </w:t>
      </w:r>
      <w:r w:rsidRPr="00304CC4">
        <w:rPr>
          <w:highlight w:val="cyan"/>
          <w:u w:val="single"/>
        </w:rPr>
        <w:t>polarization</w:t>
      </w:r>
      <w:r w:rsidRPr="004B48EF">
        <w:rPr>
          <w:u w:val="single"/>
        </w:rPr>
        <w:t xml:space="preserve"> and inequality </w:t>
      </w:r>
      <w:r w:rsidRPr="001F7148">
        <w:rPr>
          <w:u w:val="single"/>
        </w:rPr>
        <w:t>is unprecedented in the face of out-of-control, over-accumulated capital</w:t>
      </w:r>
      <w:r w:rsidRPr="001F7148">
        <w:rPr>
          <w:sz w:val="16"/>
        </w:rPr>
        <w:t xml:space="preserve">. In January 2016, the development agency </w:t>
      </w:r>
      <w:r w:rsidRPr="001F7148">
        <w:rPr>
          <w:u w:val="single"/>
        </w:rPr>
        <w:t xml:space="preserve">Oxfam </w:t>
      </w:r>
      <w:hyperlink r:id="rId11" w:tgtFrame="_blank" w:history="1">
        <w:r w:rsidRPr="001F7148">
          <w:rPr>
            <w:rStyle w:val="Hyperlink"/>
            <w:u w:val="single"/>
          </w:rPr>
          <w:t>published a follow-up</w:t>
        </w:r>
      </w:hyperlink>
      <w:r w:rsidRPr="001F7148">
        <w:rPr>
          <w:u w:val="single"/>
        </w:rPr>
        <w:t xml:space="preserve"> to its report on global inequality</w:t>
      </w:r>
      <w:r w:rsidRPr="001F7148">
        <w:rPr>
          <w:sz w:val="16"/>
        </w:rPr>
        <w:t xml:space="preserve"> that had been released the previous year. According to the new report, now just </w:t>
      </w:r>
      <w:r w:rsidRPr="001F7148">
        <w:rPr>
          <w:u w:val="single"/>
        </w:rPr>
        <w:t>62 billionaires</w:t>
      </w:r>
      <w:r w:rsidRPr="001F7148">
        <w:rPr>
          <w:sz w:val="16"/>
        </w:rPr>
        <w:t xml:space="preserve"> -- down from 80 identified by the agency in its January 2015 report -- </w:t>
      </w:r>
      <w:r w:rsidRPr="001F7148">
        <w:rPr>
          <w:u w:val="single"/>
        </w:rPr>
        <w:t>control as much wealth as one half of the world's population, and the top 1% owns more wealth than the other 99% combined</w:t>
      </w:r>
      <w:r w:rsidRPr="001F7148">
        <w:rPr>
          <w:sz w:val="16"/>
        </w:rPr>
        <w:t xml:space="preserve">. Beyond the transnational capitalist class and the upper echelons of the global power bloc, </w:t>
      </w:r>
      <w:r w:rsidRPr="001F7148">
        <w:rPr>
          <w:u w:val="single"/>
        </w:rPr>
        <w:t xml:space="preserve">the richest 20 percent of humanity owns some 95 percent of the world's wealth, while the bottom 80 percent has to make do with just 5 percent. This 20-80 divide of global society into haves and the have-nots is </w:t>
      </w:r>
      <w:r w:rsidRPr="00304CC4">
        <w:rPr>
          <w:highlight w:val="cyan"/>
          <w:u w:val="single"/>
        </w:rPr>
        <w:t>the new</w:t>
      </w:r>
      <w:r w:rsidRPr="004B48EF">
        <w:rPr>
          <w:u w:val="single"/>
        </w:rPr>
        <w:t xml:space="preserve"> global social </w:t>
      </w:r>
      <w:r w:rsidRPr="00304CC4">
        <w:rPr>
          <w:highlight w:val="cyan"/>
          <w:u w:val="single"/>
        </w:rPr>
        <w:t>apartheid</w:t>
      </w:r>
      <w:r w:rsidRPr="004B48EF">
        <w:rPr>
          <w:u w:val="single"/>
        </w:rPr>
        <w:t>.</w:t>
      </w:r>
      <w:r w:rsidRPr="0072080D">
        <w:rPr>
          <w:sz w:val="16"/>
        </w:rPr>
        <w:t xml:space="preserve"> It is evident not just between rich and poor countries, but within each country, North and South, </w:t>
      </w:r>
      <w:r w:rsidRPr="004B48EF">
        <w:rPr>
          <w:u w:val="single"/>
        </w:rPr>
        <w:t>with the rise of new affluent high-consumption sectors alongside the</w:t>
      </w:r>
      <w:r w:rsidRPr="0072080D">
        <w:rPr>
          <w:sz w:val="16"/>
        </w:rPr>
        <w:t xml:space="preserve"> downward mobility, "precariatization," </w:t>
      </w:r>
      <w:r w:rsidRPr="004B48EF">
        <w:rPr>
          <w:u w:val="single"/>
        </w:rPr>
        <w:t>destabilization and expulsion of majorities.</w:t>
      </w:r>
      <w:r>
        <w:rPr>
          <w:u w:val="single"/>
        </w:rPr>
        <w:t xml:space="preserve"> </w:t>
      </w:r>
      <w:r w:rsidRPr="0072080D">
        <w:rPr>
          <w:sz w:val="16"/>
        </w:rPr>
        <w:t>Escalating inequalities fuel capitalism's chronic problem of over-accumulation</w:t>
      </w:r>
      <w:r w:rsidRPr="001F7148">
        <w:rPr>
          <w:sz w:val="16"/>
        </w:rPr>
        <w:t xml:space="preserve">: </w:t>
      </w:r>
      <w:r w:rsidRPr="001F7148">
        <w:rPr>
          <w:u w:val="single"/>
        </w:rPr>
        <w:t>The transnational capitalist class cannot find productive outlets to unload the enormous amounts of surplus it has accumulated, leading to stagnation</w:t>
      </w:r>
      <w:r w:rsidRPr="001F7148">
        <w:rPr>
          <w:sz w:val="16"/>
        </w:rPr>
        <w:t xml:space="preserve"> in the w</w:t>
      </w:r>
      <w:r w:rsidRPr="0072080D">
        <w:rPr>
          <w:sz w:val="16"/>
        </w:rPr>
        <w:t xml:space="preserve">orld economy. </w:t>
      </w:r>
      <w:r w:rsidRPr="001F7148">
        <w:rPr>
          <w:u w:val="single"/>
        </w:rPr>
        <w:t xml:space="preserve">The </w:t>
      </w:r>
      <w:r w:rsidRPr="00304CC4">
        <w:rPr>
          <w:highlight w:val="cyan"/>
          <w:u w:val="single"/>
        </w:rPr>
        <w:t>signs of a</w:t>
      </w:r>
      <w:r w:rsidRPr="00752CC7">
        <w:rPr>
          <w:u w:val="single"/>
        </w:rPr>
        <w:t>n</w:t>
      </w:r>
      <w:r w:rsidRPr="004B48EF">
        <w:rPr>
          <w:u w:val="single"/>
        </w:rPr>
        <w:t xml:space="preserve"> impending </w:t>
      </w:r>
      <w:r w:rsidRPr="00304CC4">
        <w:rPr>
          <w:highlight w:val="cyan"/>
          <w:u w:val="single"/>
        </w:rPr>
        <w:t>depression are everywhere</w:t>
      </w:r>
      <w:r w:rsidRPr="004B48EF">
        <w:rPr>
          <w:u w:val="single"/>
        </w:rPr>
        <w:t>.</w:t>
      </w:r>
      <w:r w:rsidRPr="0072080D">
        <w:rPr>
          <w:sz w:val="16"/>
        </w:rPr>
        <w:t xml:space="preserve"> The front page of the February 20 issue of The Economist read, "</w:t>
      </w:r>
      <w:hyperlink r:id="rId12" w:tgtFrame="_blank" w:history="1">
        <w:r w:rsidRPr="0072080D">
          <w:rPr>
            <w:rStyle w:val="Hyperlink"/>
            <w:sz w:val="16"/>
          </w:rPr>
          <w:t>The World Economy: Out of Ammo?</w:t>
        </w:r>
      </w:hyperlink>
      <w:r w:rsidRPr="0072080D">
        <w:rPr>
          <w:sz w:val="16"/>
        </w:rPr>
        <w:t xml:space="preserve">" Extreme levels of social polarization present a challenge to dominant groups. They strive to purchase the loyalty of that 20 percent, while at the same time dividing the 80 percent, co-opting some into a hegemonic bloc and repressing the rest. Alongside the spread of frightening new systems of social control and repression is heightened dissemination through the culture industries and corporate marketing strategies that depoliticize through consumerist fantasies and the manipulation of desire. </w:t>
      </w:r>
      <w:r w:rsidRPr="004B48EF">
        <w:rPr>
          <w:u w:val="single"/>
        </w:rPr>
        <w:t xml:space="preserve">As "Trumpism" in the United States so well illustrates, </w:t>
      </w:r>
      <w:r w:rsidRPr="00304CC4">
        <w:rPr>
          <w:highlight w:val="cyan"/>
          <w:u w:val="single"/>
        </w:rPr>
        <w:t>another strategy of co-optation is the manipulation of fear</w:t>
      </w:r>
      <w:r w:rsidRPr="004B48EF">
        <w:rPr>
          <w:u w:val="single"/>
        </w:rPr>
        <w:t xml:space="preserve"> and insecurity among the downwardly mobile </w:t>
      </w:r>
      <w:r w:rsidRPr="001F7148">
        <w:rPr>
          <w:u w:val="single"/>
        </w:rPr>
        <w:t xml:space="preserve">so that social anxiety is channeled toward scapegoated communities. </w:t>
      </w:r>
      <w:r w:rsidRPr="001F7148">
        <w:rPr>
          <w:sz w:val="16"/>
        </w:rPr>
        <w:t>This psychosocial mechanism of displacing</w:t>
      </w:r>
      <w:r w:rsidRPr="0072080D">
        <w:rPr>
          <w:sz w:val="16"/>
        </w:rPr>
        <w:t xml:space="preserve"> mass anxieties is not new, but it appears to be increasing around the world in the face of the structural destabilization of capitalist globalization. </w:t>
      </w:r>
      <w:r w:rsidRPr="004B48EF">
        <w:rPr>
          <w:u w:val="single"/>
        </w:rPr>
        <w:t xml:space="preserve">Scapegoated communities are </w:t>
      </w:r>
      <w:r w:rsidRPr="00304CC4">
        <w:rPr>
          <w:highlight w:val="cyan"/>
          <w:u w:val="single"/>
        </w:rPr>
        <w:t>under siege</w:t>
      </w:r>
      <w:r w:rsidRPr="004B48EF">
        <w:rPr>
          <w:u w:val="single"/>
        </w:rPr>
        <w:t>, such as the Rohingya in Myanmar, the Muslim minority in India, the Kurds in Turkey, southern African immigrants in South Africa, and Syrian and Iraqi refugees and other immigrants in Europe.</w:t>
      </w:r>
      <w:r w:rsidRPr="0072080D">
        <w:rPr>
          <w:sz w:val="16"/>
        </w:rPr>
        <w:t xml:space="preserve"> As with its 20th century predecessor, 21st century fascism hinges on such manipulation of social anxiety at a time of acute capitalist crisis. Extreme inequality requires extreme violence and repression that lend to projects of 21st century fascism. </w:t>
      </w:r>
      <w:r w:rsidRPr="004B48EF">
        <w:rPr>
          <w:u w:val="single"/>
        </w:rPr>
        <w:t xml:space="preserve">2) </w:t>
      </w:r>
      <w:r w:rsidRPr="00304CC4">
        <w:rPr>
          <w:highlight w:val="cyan"/>
          <w:u w:val="single"/>
        </w:rPr>
        <w:t>The system is</w:t>
      </w:r>
      <w:r w:rsidRPr="004B48EF">
        <w:rPr>
          <w:u w:val="single"/>
        </w:rPr>
        <w:t xml:space="preserve"> fast </w:t>
      </w:r>
      <w:r w:rsidRPr="00304CC4">
        <w:rPr>
          <w:highlight w:val="cyan"/>
          <w:u w:val="single"/>
        </w:rPr>
        <w:t xml:space="preserve">reaching the ecological limits </w:t>
      </w:r>
      <w:r w:rsidRPr="001F7148">
        <w:rPr>
          <w:u w:val="single"/>
        </w:rPr>
        <w:t xml:space="preserve">to its reproduction. </w:t>
      </w:r>
      <w:r w:rsidRPr="00304CC4">
        <w:rPr>
          <w:highlight w:val="cyan"/>
          <w:u w:val="single"/>
        </w:rPr>
        <w:t xml:space="preserve">We have reached </w:t>
      </w:r>
      <w:r w:rsidRPr="00752CC7">
        <w:rPr>
          <w:u w:val="single"/>
        </w:rPr>
        <w:t xml:space="preserve">several </w:t>
      </w:r>
      <w:r w:rsidRPr="00304CC4">
        <w:rPr>
          <w:highlight w:val="cyan"/>
          <w:u w:val="single"/>
        </w:rPr>
        <w:t xml:space="preserve">tipping points </w:t>
      </w:r>
      <w:r w:rsidRPr="001F7148">
        <w:rPr>
          <w:u w:val="single"/>
        </w:rPr>
        <w:t xml:space="preserve">in </w:t>
      </w:r>
      <w:r w:rsidRPr="001F7148">
        <w:rPr>
          <w:sz w:val="16"/>
        </w:rPr>
        <w:t xml:space="preserve">what environmental scientists refer to as </w:t>
      </w:r>
      <w:r w:rsidRPr="001F7148">
        <w:rPr>
          <w:u w:val="single"/>
        </w:rPr>
        <w:t>nine crucial "planetary boundaries</w:t>
      </w:r>
      <w:r w:rsidRPr="001F7148">
        <w:rPr>
          <w:sz w:val="16"/>
        </w:rPr>
        <w:t xml:space="preserve">." </w:t>
      </w:r>
      <w:hyperlink r:id="rId13" w:tgtFrame="_blank" w:history="1">
        <w:r w:rsidRPr="001F7148">
          <w:rPr>
            <w:rStyle w:val="Hyperlink"/>
            <w:sz w:val="16"/>
          </w:rPr>
          <w:t>We have already exceeded these boundaries in three areas</w:t>
        </w:r>
      </w:hyperlink>
      <w:r w:rsidRPr="0072080D">
        <w:rPr>
          <w:sz w:val="16"/>
        </w:rPr>
        <w:t xml:space="preserve"> -- climate change, the nitrogen cycle and diversity loss. There have been five previous mass extinctions in earth's history. While all these were due to natural causes, for the first time ever, human conduct is intersecting with and fundamentally altering the earth system. </w:t>
      </w:r>
      <w:r w:rsidRPr="004B48EF">
        <w:rPr>
          <w:u w:val="single"/>
        </w:rPr>
        <w:t>We have entered</w:t>
      </w:r>
      <w:r w:rsidRPr="0072080D">
        <w:rPr>
          <w:sz w:val="16"/>
        </w:rPr>
        <w:t xml:space="preserve"> what Paul Crutzen, the Dutch environmental scientist and Nobel Prize winner, termed </w:t>
      </w:r>
      <w:r w:rsidRPr="004B48EF">
        <w:rPr>
          <w:u w:val="single"/>
        </w:rPr>
        <w:t>the</w:t>
      </w:r>
      <w:r>
        <w:rPr>
          <w:u w:val="single"/>
        </w:rPr>
        <w:t xml:space="preserve"> </w:t>
      </w:r>
      <w:r w:rsidRPr="004B48EF">
        <w:rPr>
          <w:u w:val="single"/>
        </w:rPr>
        <w:t>Anthropocene</w:t>
      </w:r>
      <w:r w:rsidRPr="0072080D">
        <w:rPr>
          <w:sz w:val="16"/>
        </w:rPr>
        <w:t xml:space="preserve"> -- a new age in which humans have transformed up to half of the world's surface. We are altering the composition of the atmosphere and acidifying the oceans at a rate that undermines the conditions for life. The ecological dimensions of global crisis cannot be understated. </w:t>
      </w:r>
      <w:r w:rsidRPr="004B48EF">
        <w:rPr>
          <w:u w:val="single"/>
        </w:rPr>
        <w:t>"</w:t>
      </w:r>
      <w:r w:rsidRPr="001F7148">
        <w:rPr>
          <w:u w:val="single"/>
        </w:rPr>
        <w:t>We are deciding, without quite meaning to, which evolutionary pathways will remain open and which will forever be closed,"</w:t>
      </w:r>
      <w:r w:rsidRPr="001F7148">
        <w:rPr>
          <w:sz w:val="16"/>
        </w:rPr>
        <w:t xml:space="preserve"> observes</w:t>
      </w:r>
      <w:r w:rsidRPr="0072080D">
        <w:rPr>
          <w:sz w:val="16"/>
        </w:rPr>
        <w:t xml:space="preserve"> Elizabeth Kolbert in her best seller, </w:t>
      </w:r>
      <w:hyperlink r:id="rId14" w:tgtFrame="_blank" w:history="1">
        <w:r w:rsidRPr="0072080D">
          <w:rPr>
            <w:rStyle w:val="Hyperlink"/>
            <w:sz w:val="16"/>
          </w:rPr>
          <w:t>The Sixth Extinction</w:t>
        </w:r>
      </w:hyperlink>
      <w:r w:rsidRPr="0072080D">
        <w:rPr>
          <w:sz w:val="16"/>
        </w:rPr>
        <w:t xml:space="preserve">. "No other creature has ever managed this ... </w:t>
      </w:r>
      <w:r w:rsidRPr="001F7148">
        <w:rPr>
          <w:u w:val="single"/>
        </w:rPr>
        <w:t xml:space="preserve">The </w:t>
      </w:r>
      <w:r w:rsidRPr="00304CC4">
        <w:rPr>
          <w:highlight w:val="cyan"/>
          <w:u w:val="single"/>
        </w:rPr>
        <w:t>Sixth Extinction will</w:t>
      </w:r>
      <w:r w:rsidRPr="004B48EF">
        <w:rPr>
          <w:u w:val="single"/>
        </w:rPr>
        <w:t xml:space="preserve"> continue to </w:t>
      </w:r>
      <w:r w:rsidRPr="00304CC4">
        <w:rPr>
          <w:highlight w:val="cyan"/>
          <w:u w:val="single"/>
        </w:rPr>
        <w:t xml:space="preserve">determine the course of life </w:t>
      </w:r>
      <w:r w:rsidRPr="001F7148">
        <w:rPr>
          <w:u w:val="single"/>
        </w:rPr>
        <w:t xml:space="preserve">long after everything people have written and painted and built has been ground into dust." </w:t>
      </w:r>
      <w:hyperlink r:id="rId15" w:tgtFrame="_blank" w:history="1">
        <w:r w:rsidRPr="001F7148">
          <w:rPr>
            <w:rStyle w:val="Hyperlink"/>
            <w:sz w:val="16"/>
          </w:rPr>
          <w:t>Capitalism cannot be held solely responsible</w:t>
        </w:r>
      </w:hyperlink>
      <w:r w:rsidRPr="0072080D">
        <w:rPr>
          <w:sz w:val="16"/>
        </w:rPr>
        <w:t xml:space="preserve">. The human-nature contradiction has deep roots in civilization itself. The ancient Sumerian empires, for example, collapsed after the population over-salinated their crop soil. The Mayan city-state network collapsed about AD 900 due to deforestation. And the former Soviet Union wrecked havoc on the environment. However, given capital's implacable impulse to accumulate profit and its accelerated commodification of nature, it is difficult to imagine that the environmental catastrophe can be resolved within the capitalist system. "Green capitalism" appears as an oxymoron, as sadistic capitalism's attempt to turn the ecological crisis into a profit-making opportunity, along with the conversion of poverty into a tourist attraction. </w:t>
      </w:r>
      <w:r w:rsidRPr="004B48EF">
        <w:rPr>
          <w:u w:val="single"/>
        </w:rPr>
        <w:t xml:space="preserve">3) </w:t>
      </w:r>
      <w:r w:rsidRPr="00304CC4">
        <w:rPr>
          <w:highlight w:val="cyan"/>
          <w:u w:val="single"/>
        </w:rPr>
        <w:t>The</w:t>
      </w:r>
      <w:r w:rsidRPr="004B48EF">
        <w:rPr>
          <w:u w:val="single"/>
        </w:rPr>
        <w:t xml:space="preserve"> sheer </w:t>
      </w:r>
      <w:r w:rsidRPr="00304CC4">
        <w:rPr>
          <w:highlight w:val="cyan"/>
          <w:u w:val="single"/>
        </w:rPr>
        <w:t xml:space="preserve">magnitude of the </w:t>
      </w:r>
      <w:r w:rsidRPr="001F7148">
        <w:rPr>
          <w:u w:val="single"/>
        </w:rPr>
        <w:t xml:space="preserve">means of </w:t>
      </w:r>
      <w:r w:rsidRPr="00304CC4">
        <w:rPr>
          <w:highlight w:val="cyan"/>
          <w:u w:val="single"/>
        </w:rPr>
        <w:t>violence is unprecedented</w:t>
      </w:r>
      <w:r w:rsidRPr="0072080D">
        <w:rPr>
          <w:sz w:val="16"/>
        </w:rPr>
        <w:t xml:space="preserve">, as is the concentrated control over the means of global communications and the production and circulation of knowledge, symbols and images. We have seen the spread of frightening new systems of social control and repression that have brought us into the panoptical surveillance society and the age of thought control.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housing and other social necessities. Now, however, the </w:t>
      </w:r>
      <w:r w:rsidRPr="001F7148">
        <w:rPr>
          <w:u w:val="single"/>
        </w:rPr>
        <w:t xml:space="preserve">corporate and political powers that be force obedience even as the means of survival are denied to the vast majority. </w:t>
      </w:r>
      <w:r w:rsidRPr="001F7148">
        <w:rPr>
          <w:sz w:val="16"/>
        </w:rPr>
        <w:t>Global</w:t>
      </w:r>
      <w:r w:rsidRPr="0072080D">
        <w:rPr>
          <w:sz w:val="16"/>
        </w:rPr>
        <w:t xml:space="preserve"> apartheid involves the creation of "green zones" that are cordoned off in each locale around the world where </w:t>
      </w:r>
      <w:r w:rsidRPr="001F7148">
        <w:rPr>
          <w:u w:val="single"/>
        </w:rPr>
        <w:t>elites are insulated through new systems of spatial reorganization, social control and policing</w:t>
      </w:r>
      <w:r w:rsidRPr="001F7148">
        <w:rPr>
          <w:sz w:val="16"/>
        </w:rPr>
        <w:t>. "Green zone" refers to the nearly impenetrable area in central Baghdad that US occupation forces established in the wake of the 2003 invasion of Iraq. The command center</w:t>
      </w:r>
      <w:r w:rsidRPr="0072080D">
        <w:rPr>
          <w:sz w:val="16"/>
        </w:rPr>
        <w:t xml:space="preserve"> of the occupation and select Iraqi elite inside that green zone were protected from the violence and chaos that engulfed the country. Urban areas around the </w:t>
      </w:r>
      <w:r w:rsidRPr="001F7148">
        <w:rPr>
          <w:sz w:val="16"/>
        </w:rPr>
        <w:t xml:space="preserve">world are now green zoned through gentrification, gated communities, surveillance systems, and state and private violence. Inside the world's green zones, </w:t>
      </w:r>
      <w:r w:rsidRPr="001F7148">
        <w:rPr>
          <w:u w:val="single"/>
        </w:rPr>
        <w:t>privileged strata avail themselves of privatized social services, consumption and entertainment.</w:t>
      </w:r>
      <w:r w:rsidRPr="001F7148">
        <w:rPr>
          <w:sz w:val="16"/>
        </w:rPr>
        <w:t xml:space="preserve"> They can work and communicate through internet and satellite sealed off under the protection of armies of soldiers, police and private security forces. Green zoning takes on distinct forms in each locality. In Palestine, I witnessed such zoning in the form of Israeli military checkpoints, Jewish settler-only roads and the apartheid wall. In Mexico City, the most exclusive residential areas in the upscale Santa Fe District are accessible only by helicopter and private gated roads. In Johannesburg, a surreal drive through the exclusive Sandton City area reveals rows of mansions that appear as</w:t>
      </w:r>
      <w:r w:rsidRPr="0072080D">
        <w:rPr>
          <w:sz w:val="16"/>
        </w:rPr>
        <w:t xml:space="preserve"> military compounds, with private armed towers and electrical and barbed-wire fences. In Cairo, I toured satellite cities ringing the impoverished center and inner suburbs where the country's elite could live out their aspirations and fantasies.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In Los Angeles, where I live, the freeway system now has an express lane reserved for those that can pay an exorbitant toll. On this lane, the privileged speed by, while the rest remain one lane over, stuck in the city's notorious bumper-to-bumper traffic -- or even worse, in notoriously underfunded and underdeveloped public transportation, where it may take half a day to get to and from work. There is no barrier separating this express lane from the others. However, a near-invisible closed surveillance system monitors every movement. If a vehicle without authorization shifts into the exclusive lane, it is instantly recorded by this surveillance system and a heavy fine is imposed on the driver, under threat of impoundment, while freeway police patrols are ubiquitous. Outside of the global green zones, </w:t>
      </w:r>
      <w:r w:rsidRPr="00EE5A17">
        <w:rPr>
          <w:u w:val="single"/>
        </w:rPr>
        <w:t>warfare and police containment have become normalized and sanitized for those not directly at the receiving end of armed aggression. "Militainment</w:t>
      </w:r>
      <w:r w:rsidRPr="0072080D">
        <w:rPr>
          <w:sz w:val="16"/>
        </w:rPr>
        <w:t xml:space="preserve">" -- portraying and even glamorizing war and violence as entertaining spectacles through Hollywood films and television police shows, computer games and corporate "news" channels -- may be the epitome of sadistic capitalism. It </w:t>
      </w:r>
      <w:r w:rsidRPr="00EE5A17">
        <w:rPr>
          <w:u w:val="single"/>
        </w:rPr>
        <w:t>desensitizes, bringing about complacency and indifference</w:t>
      </w:r>
      <w:r w:rsidRPr="001F7148">
        <w:rPr>
          <w:u w:val="single"/>
        </w:rPr>
        <w:t xml:space="preserve">. In between the green zones and outright warfare are </w:t>
      </w:r>
      <w:r w:rsidRPr="00304CC4">
        <w:rPr>
          <w:highlight w:val="cyan"/>
          <w:u w:val="single"/>
        </w:rPr>
        <w:t>prison industrial complexes, immigrant</w:t>
      </w:r>
      <w:r w:rsidRPr="00EE5A17">
        <w:rPr>
          <w:u w:val="single"/>
        </w:rPr>
        <w:t xml:space="preserve"> and refugee </w:t>
      </w:r>
      <w:r w:rsidRPr="00304CC4">
        <w:rPr>
          <w:highlight w:val="cyan"/>
          <w:u w:val="single"/>
        </w:rPr>
        <w:t>repression</w:t>
      </w:r>
      <w:r w:rsidRPr="00EE5A17">
        <w:rPr>
          <w:u w:val="single"/>
        </w:rPr>
        <w:t xml:space="preserve"> and control </w:t>
      </w:r>
      <w:r w:rsidRPr="00304CC4">
        <w:rPr>
          <w:highlight w:val="cyan"/>
          <w:u w:val="single"/>
        </w:rPr>
        <w:t xml:space="preserve">systems, </w:t>
      </w:r>
      <w:r w:rsidRPr="001F7148">
        <w:rPr>
          <w:u w:val="single"/>
        </w:rPr>
        <w:t>the criminalization of outcast communities and capitalist schooling.</w:t>
      </w:r>
      <w:r w:rsidRPr="001F7148">
        <w:rPr>
          <w:sz w:val="16"/>
        </w:rPr>
        <w:t xml:space="preserve"> The omnipresent media and cultural apparatuses</w:t>
      </w:r>
      <w:r w:rsidRPr="0072080D">
        <w:rPr>
          <w:sz w:val="16"/>
        </w:rPr>
        <w:t xml:space="preserve"> of the corporate economy, in particular, aim to colonize the mind -- to undermine the ability to think critically and outside the dominant worldview. A neofascist culture emerges through militarism, extreme masculinization, racism and racist mobilizations against scapegoats. </w:t>
      </w:r>
      <w:r w:rsidRPr="00EE5A17">
        <w:rPr>
          <w:u w:val="single"/>
        </w:rPr>
        <w:t xml:space="preserve">4) </w:t>
      </w:r>
      <w:r w:rsidRPr="001F7148">
        <w:rPr>
          <w:u w:val="single"/>
        </w:rPr>
        <w:t>We are reaching limits to the extensive expansion of capitalism</w:t>
      </w:r>
      <w:r w:rsidRPr="001F7148">
        <w:rPr>
          <w:sz w:val="16"/>
        </w:rPr>
        <w:t>. Capitalism is like riding a bicycle: When you stop pedaling the bicycle, you fall over</w:t>
      </w:r>
      <w:r w:rsidRPr="0072080D">
        <w:rPr>
          <w:sz w:val="16"/>
        </w:rPr>
        <w:t xml:space="preserve">. </w:t>
      </w:r>
      <w:r w:rsidRPr="00304CC4">
        <w:rPr>
          <w:highlight w:val="cyan"/>
          <w:u w:val="single"/>
        </w:rPr>
        <w:t>If the</w:t>
      </w:r>
      <w:r w:rsidRPr="00EE5A17">
        <w:rPr>
          <w:u w:val="single"/>
        </w:rPr>
        <w:t xml:space="preserve"> capitalist </w:t>
      </w:r>
      <w:r w:rsidRPr="00304CC4">
        <w:rPr>
          <w:highlight w:val="cyan"/>
          <w:u w:val="single"/>
        </w:rPr>
        <w:t>system stops expanding</w:t>
      </w:r>
      <w:r w:rsidRPr="00EE5A17">
        <w:rPr>
          <w:u w:val="single"/>
        </w:rPr>
        <w:t xml:space="preserve"> outward, </w:t>
      </w:r>
      <w:r w:rsidRPr="00304CC4">
        <w:rPr>
          <w:highlight w:val="cyan"/>
          <w:u w:val="single"/>
        </w:rPr>
        <w:t>it</w:t>
      </w:r>
      <w:r w:rsidRPr="00EE5A17">
        <w:rPr>
          <w:u w:val="single"/>
        </w:rPr>
        <w:t xml:space="preserve"> enters crisis and </w:t>
      </w:r>
      <w:r w:rsidRPr="00304CC4">
        <w:rPr>
          <w:highlight w:val="cyan"/>
          <w:u w:val="single"/>
        </w:rPr>
        <w:t>faces collapse</w:t>
      </w:r>
      <w:r w:rsidRPr="00EE5A17">
        <w:rPr>
          <w:u w:val="single"/>
        </w:rPr>
        <w:t>. In each earlier structural crisis, the system went through a new round of extensive expansion</w:t>
      </w:r>
      <w:r w:rsidRPr="0072080D">
        <w:rPr>
          <w:sz w:val="16"/>
        </w:rPr>
        <w:t xml:space="preserve"> -- from waves of colonial conquest in earlier centuries, to the integration in the late 20th and early 21st centuries of the former socialist countries, China, India and other areas that had been marginally outside the system. </w:t>
      </w:r>
      <w:r w:rsidRPr="001F7148">
        <w:rPr>
          <w:u w:val="single"/>
        </w:rPr>
        <w:t xml:space="preserve">There are no longer any new territories to integrate into world capitalism. </w:t>
      </w:r>
      <w:r w:rsidRPr="001F7148">
        <w:rPr>
          <w:sz w:val="16"/>
        </w:rPr>
        <w:t xml:space="preserve">Meanwhile, </w:t>
      </w:r>
      <w:r w:rsidRPr="001F7148">
        <w:rPr>
          <w:u w:val="single"/>
        </w:rPr>
        <w:t>the privatization of education, health care, utilities, basic services and public land are turning those spaces in global society that were outside of capital's</w:t>
      </w:r>
      <w:r w:rsidRPr="00EE5A17">
        <w:rPr>
          <w:u w:val="single"/>
        </w:rPr>
        <w:t xml:space="preserve"> control into "spaces of capital." Even poverty has been turned into a commodity. </w:t>
      </w:r>
      <w:r w:rsidRPr="001F7148">
        <w:rPr>
          <w:u w:val="single"/>
        </w:rPr>
        <w:t>What is there left to commodify?</w:t>
      </w:r>
      <w:r w:rsidRPr="001F7148">
        <w:rPr>
          <w:sz w:val="16"/>
        </w:rPr>
        <w:t xml:space="preserve"> Where can the system now expand? </w:t>
      </w:r>
      <w:r w:rsidRPr="001F7148">
        <w:rPr>
          <w:u w:val="single"/>
        </w:rPr>
        <w:t xml:space="preserve">With the </w:t>
      </w:r>
      <w:r w:rsidRPr="00304CC4">
        <w:rPr>
          <w:highlight w:val="cyan"/>
          <w:u w:val="single"/>
        </w:rPr>
        <w:t xml:space="preserve">limits </w:t>
      </w:r>
      <w:r w:rsidRPr="001F7148">
        <w:rPr>
          <w:u w:val="single"/>
        </w:rPr>
        <w:t xml:space="preserve">to expansion </w:t>
      </w:r>
      <w:r w:rsidRPr="00304CC4">
        <w:rPr>
          <w:highlight w:val="cyan"/>
          <w:u w:val="single"/>
        </w:rPr>
        <w:t>comes a turn toward militarized accumulation</w:t>
      </w:r>
      <w:r>
        <w:rPr>
          <w:u w:val="single"/>
        </w:rPr>
        <w:t xml:space="preserve"> </w:t>
      </w:r>
      <w:r w:rsidRPr="00EE5A17">
        <w:rPr>
          <w:u w:val="single"/>
        </w:rPr>
        <w:t>-- making wars of endless destruction and reconstruction and expanding the militarization of social and political institutions so as to continue to generate new opportunities for accumulation in the face of stagnation.</w:t>
      </w:r>
      <w:r>
        <w:rPr>
          <w:u w:val="single"/>
        </w:rPr>
        <w:t xml:space="preserve"> </w:t>
      </w:r>
      <w:r w:rsidRPr="0072080D">
        <w:rPr>
          <w:sz w:val="16"/>
        </w:rPr>
        <w:t xml:space="preserve">5) There is the rise of a vast surplus population inhabiting a "planet of slums," alienated from the productive economy, thrown into the margins and subject to these sophisticated systems of social control and destruction. </w:t>
      </w:r>
      <w:r w:rsidRPr="00EE5A17">
        <w:rPr>
          <w:u w:val="single"/>
        </w:rPr>
        <w:t xml:space="preserve">Global </w:t>
      </w:r>
      <w:r w:rsidRPr="00304CC4">
        <w:rPr>
          <w:highlight w:val="cyan"/>
          <w:u w:val="single"/>
        </w:rPr>
        <w:t>capitalism</w:t>
      </w:r>
      <w:r w:rsidRPr="0072080D">
        <w:rPr>
          <w:sz w:val="16"/>
        </w:rPr>
        <w:t xml:space="preserve"> has no direct use for surplus humanity. But indirectly</w:t>
      </w:r>
      <w:r w:rsidRPr="001F7148">
        <w:rPr>
          <w:sz w:val="16"/>
        </w:rPr>
        <w:t xml:space="preserve">, it </w:t>
      </w:r>
      <w:r w:rsidRPr="001F7148">
        <w:rPr>
          <w:u w:val="single"/>
        </w:rPr>
        <w:t>holds wages down everywhere and</w:t>
      </w:r>
      <w:r w:rsidRPr="00304CC4">
        <w:rPr>
          <w:highlight w:val="cyan"/>
          <w:u w:val="single"/>
        </w:rPr>
        <w:t xml:space="preserve"> makes</w:t>
      </w:r>
      <w:r w:rsidRPr="00EE5A17">
        <w:rPr>
          <w:u w:val="single"/>
        </w:rPr>
        <w:t xml:space="preserve"> new systems of </w:t>
      </w:r>
      <w:r w:rsidRPr="00304CC4">
        <w:rPr>
          <w:highlight w:val="cyan"/>
          <w:u w:val="single"/>
        </w:rPr>
        <w:t>21st century slavery possible</w:t>
      </w:r>
      <w:r w:rsidRPr="00EE5A17">
        <w:rPr>
          <w:u w:val="single"/>
        </w:rPr>
        <w:t>. These systems include prison labor, the forced recruitment of miners at gunpoint by warlords contracted by global corporations to dig up valuable minerals in the Congo, sweatshops and exploited immigrant communities</w:t>
      </w:r>
      <w:r w:rsidRPr="0072080D">
        <w:rPr>
          <w:sz w:val="16"/>
        </w:rPr>
        <w:t xml:space="preserve"> (including the rising tide of immigrant female caregivers for affluent populations). Furthermore, the global working class is experiencing accelerated "precariatization." The "new precariat" refers to the proletariat that faces capital under today's unstable and precarious labor relations -- informalization, casualization, part-time, temp, immigrant and contract labor. As communities are uprooted everywhere, there is a rising reserve army of immigrant labor. </w:t>
      </w:r>
      <w:r w:rsidRPr="00EE5A17">
        <w:rPr>
          <w:u w:val="single"/>
        </w:rPr>
        <w:t>The global working class is becoming divided into citizen and immigrant workers</w:t>
      </w:r>
      <w:r w:rsidRPr="0072080D">
        <w:rPr>
          <w:sz w:val="16"/>
        </w:rPr>
        <w:t xml:space="preserve">. The latter are particularly attractive to transnational capital, as the lack of citizenship rights makes them particularly vulnerable, and therefore, exploitable. The challenge for dominant groups is how to contain the real and potential rebellion of surplus humanity, the immigrant workforce and the precariat. How can they contain the explosive contradictions of this system? The 21st century megacities become the battlegrounds between mass resistance movements and the new systems of mass repression. Some populations in these cities (and also in abandoned countryside) are at risk of genocide, such as those in Gaza, zones in Somalia and Congo, and swaths of Iraq and Syria. </w:t>
      </w:r>
      <w:r w:rsidRPr="00EE5A17">
        <w:rPr>
          <w:u w:val="single"/>
        </w:rPr>
        <w:t xml:space="preserve">6) </w:t>
      </w:r>
      <w:r w:rsidRPr="001F7148">
        <w:rPr>
          <w:u w:val="single"/>
        </w:rPr>
        <w:t xml:space="preserve">There is a disjuncture between a globalizing economy and a nation-state-based system of political authority. </w:t>
      </w:r>
      <w:r w:rsidRPr="00304CC4">
        <w:rPr>
          <w:highlight w:val="cyan"/>
          <w:u w:val="single"/>
        </w:rPr>
        <w:t>Transnational</w:t>
      </w:r>
      <w:r w:rsidRPr="00EE5A17">
        <w:rPr>
          <w:u w:val="single"/>
        </w:rPr>
        <w:t xml:space="preserve"> state </w:t>
      </w:r>
      <w:r w:rsidRPr="00304CC4">
        <w:rPr>
          <w:highlight w:val="cyan"/>
          <w:u w:val="single"/>
        </w:rPr>
        <w:t>apparatuses</w:t>
      </w:r>
      <w:r w:rsidRPr="00EE5A17">
        <w:rPr>
          <w:u w:val="single"/>
        </w:rPr>
        <w:t xml:space="preserve"> are incipient and </w:t>
      </w:r>
      <w:r w:rsidRPr="00304CC4">
        <w:rPr>
          <w:highlight w:val="cyan"/>
          <w:u w:val="single"/>
        </w:rPr>
        <w:t>do not wield enough power</w:t>
      </w:r>
      <w:r w:rsidRPr="00EE5A17">
        <w:rPr>
          <w:u w:val="single"/>
        </w:rPr>
        <w:t xml:space="preserve"> and authority </w:t>
      </w:r>
      <w:r w:rsidRPr="00304CC4">
        <w:rPr>
          <w:highlight w:val="cyan"/>
          <w:u w:val="single"/>
        </w:rPr>
        <w:t>to</w:t>
      </w:r>
      <w:r w:rsidRPr="00EE5A17">
        <w:rPr>
          <w:u w:val="single"/>
        </w:rPr>
        <w:t xml:space="preserve"> organize and </w:t>
      </w:r>
      <w:r w:rsidRPr="00304CC4">
        <w:rPr>
          <w:highlight w:val="cyan"/>
          <w:u w:val="single"/>
        </w:rPr>
        <w:t>stabilize the system</w:t>
      </w:r>
      <w:r w:rsidRPr="00EE5A17">
        <w:rPr>
          <w:u w:val="single"/>
        </w:rPr>
        <w:t>,</w:t>
      </w:r>
      <w:r w:rsidRPr="0072080D">
        <w:rPr>
          <w:sz w:val="16"/>
        </w:rPr>
        <w:t xml:space="preserve"> much less to impose regulations on runaway transnational capital. </w:t>
      </w:r>
      <w:r w:rsidRPr="00EE5A17">
        <w:rPr>
          <w:u w:val="single"/>
        </w:rPr>
        <w:t>In the wake of the 2008 financial collapse, for instance, the governments of the G-8 and G-20 were unable to impose transnational regulation on the global financial system</w:t>
      </w:r>
      <w:r w:rsidRPr="0072080D">
        <w:rPr>
          <w:sz w:val="16"/>
        </w:rPr>
        <w:t>, despite a series of emergency summits to discuss such regulation.</w:t>
      </w:r>
    </w:p>
    <w:p w14:paraId="288B92BC" w14:textId="77777777" w:rsidR="00C12CD4" w:rsidRPr="00236275" w:rsidRDefault="00C12CD4" w:rsidP="00C12CD4">
      <w:pPr>
        <w:pStyle w:val="Heading4"/>
        <w:rPr>
          <w:rFonts w:asciiTheme="majorHAnsi" w:hAnsiTheme="majorHAnsi"/>
          <w:shd w:val="clear" w:color="auto" w:fill="FFFFFF"/>
        </w:rPr>
      </w:pPr>
      <w:r w:rsidRPr="00236275">
        <w:rPr>
          <w:rFonts w:asciiTheme="majorHAnsi" w:hAnsiTheme="majorHAnsi"/>
          <w:shd w:val="clear" w:color="auto" w:fill="FFFFFF"/>
        </w:rPr>
        <w:t xml:space="preserve">The alternative is to engage in anticapitalism, an act of radical resistance grounded in grassroots movements. Anticapitalism does not represent an unattainable utopia but challenges common myths about capitalism as a whole. </w:t>
      </w:r>
    </w:p>
    <w:p w14:paraId="0D8907D2" w14:textId="77777777" w:rsidR="00C12CD4" w:rsidRPr="00236275" w:rsidRDefault="00C12CD4" w:rsidP="00C12CD4">
      <w:pPr>
        <w:rPr>
          <w:rFonts w:asciiTheme="majorHAnsi" w:hAnsiTheme="majorHAnsi"/>
          <w:shd w:val="clear" w:color="auto" w:fill="FFFFFF"/>
        </w:rPr>
      </w:pPr>
      <w:r w:rsidRPr="00236275">
        <w:rPr>
          <w:rStyle w:val="Style13ptBold"/>
          <w:rFonts w:asciiTheme="majorHAnsi" w:hAnsiTheme="majorHAnsi"/>
        </w:rPr>
        <w:t xml:space="preserve">Rogers 14 </w:t>
      </w:r>
      <w:r w:rsidRPr="00236275">
        <w:rPr>
          <w:rFonts w:asciiTheme="majorHAnsi" w:hAnsiTheme="majorHAnsi"/>
        </w:rPr>
        <w:t>(Chris Rogers, author, </w:t>
      </w:r>
      <w:r w:rsidRPr="00236275">
        <w:rPr>
          <w:rFonts w:asciiTheme="majorHAnsi" w:hAnsiTheme="majorHAnsi"/>
          <w:i/>
          <w:iCs/>
        </w:rPr>
        <w:t>Capitalism and Its Alternatives: A Critical Introduction</w:t>
      </w:r>
      <w:r w:rsidRPr="00236275">
        <w:rPr>
          <w:rFonts w:asciiTheme="majorHAnsi" w:hAnsiTheme="majorHAnsi"/>
        </w:rPr>
        <w:t xml:space="preserve">, Zed Books, 2014. ProQuest Ebook Central, </w:t>
      </w:r>
      <w:hyperlink r:id="rId16" w:history="1">
        <w:r w:rsidRPr="00236275">
          <w:rPr>
            <w:rFonts w:asciiTheme="majorHAnsi" w:hAnsiTheme="majorHAnsi"/>
          </w:rPr>
          <w:t>https://ebookcentral-proquest-com.proxy.lib.umich.edu/lib/umichigan/detail.action?docID=1758713</w:t>
        </w:r>
      </w:hyperlink>
      <w:r w:rsidRPr="00236275">
        <w:rPr>
          <w:rFonts w:asciiTheme="majorHAnsi" w:hAnsiTheme="majorHAnsi"/>
        </w:rPr>
        <w:t>.) AM</w:t>
      </w:r>
    </w:p>
    <w:p w14:paraId="5CFDCEBE" w14:textId="77777777" w:rsidR="00C12CD4" w:rsidRPr="00236275" w:rsidRDefault="00C12CD4" w:rsidP="00C12CD4">
      <w:pPr>
        <w:rPr>
          <w:rFonts w:asciiTheme="majorHAnsi" w:hAnsiTheme="majorHAnsi"/>
          <w:u w:val="single"/>
          <w:shd w:val="clear" w:color="auto" w:fill="FFFFFF"/>
        </w:rPr>
      </w:pPr>
      <w:r w:rsidRPr="00236275">
        <w:rPr>
          <w:rFonts w:asciiTheme="majorHAnsi" w:hAnsiTheme="majorHAnsi"/>
          <w:i/>
          <w:iCs/>
          <w:sz w:val="18"/>
          <w:szCs w:val="18"/>
          <w:shd w:val="clear" w:color="auto" w:fill="FFFFFF"/>
        </w:rPr>
        <w:t>A note on terminology</w:t>
      </w:r>
      <w:r w:rsidRPr="00236275">
        <w:rPr>
          <w:rFonts w:asciiTheme="majorHAnsi" w:hAnsiTheme="majorHAnsi"/>
          <w:sz w:val="18"/>
          <w:szCs w:val="18"/>
          <w:shd w:val="clear" w:color="auto" w:fill="FFFFFF"/>
        </w:rPr>
        <w:t xml:space="preserve"> </w:t>
      </w:r>
      <w:proofErr w:type="gramStart"/>
      <w:r w:rsidRPr="00236275">
        <w:rPr>
          <w:rFonts w:asciiTheme="majorHAnsi" w:hAnsiTheme="majorHAnsi"/>
          <w:sz w:val="18"/>
          <w:szCs w:val="18"/>
          <w:shd w:val="clear" w:color="auto" w:fill="FFFFFF"/>
        </w:rPr>
        <w:t>The</w:t>
      </w:r>
      <w:proofErr w:type="gramEnd"/>
      <w:r w:rsidRPr="00236275">
        <w:rPr>
          <w:rFonts w:asciiTheme="majorHAnsi" w:hAnsiTheme="majorHAnsi"/>
          <w:sz w:val="18"/>
          <w:szCs w:val="18"/>
          <w:shd w:val="clear" w:color="auto" w:fill="FFFFFF"/>
        </w:rPr>
        <w:t xml:space="preserve"> book will draw on four core concepts. The first of these is capitalism. The term capitalism is used throughout the book to refer to the prevailing form of social organization. While acknowledging that the ways in which capitalism operates and the implications of these operations are contested, this book defines capital</w:t>
      </w:r>
      <w:r w:rsidRPr="00236275">
        <w:rPr>
          <w:rFonts w:asciiTheme="majorHAnsi" w:hAnsiTheme="majorHAnsi"/>
          <w:sz w:val="18"/>
          <w:szCs w:val="18"/>
          <w:shd w:val="clear" w:color="auto" w:fill="FFFFFF"/>
        </w:rPr>
        <w:softHyphen/>
        <w:t xml:space="preserve"> ism in terms of one commonly accepted distinguishing feature: that capitalism is a system that organizes the production, distribution and exchange of goods, on the basis of private property, with a view to realizing profit and therefore increasing wealth. The second term is alternative capitalism, which is used to describe a system where the capitalistic relationship between state and market is re-regulated, but not fundamentally reformed, in order to try to produce optimal social and economic outcomes. The aim of an alternative capitalism is to maximize wealth and profit by introducing a different structure of rules to govern capitalism.</w:t>
      </w:r>
      <w:r w:rsidRPr="00236275">
        <w:rPr>
          <w:rFonts w:asciiTheme="majorHAnsi" w:hAnsiTheme="majorHAnsi"/>
          <w:shd w:val="clear" w:color="auto" w:fill="FFFFFF"/>
        </w:rPr>
        <w:t xml:space="preserve"> The third concept is that of an alternative to capitalism. </w:t>
      </w:r>
      <w:r w:rsidRPr="00304CC4">
        <w:rPr>
          <w:rFonts w:asciiTheme="majorHAnsi" w:hAnsiTheme="majorHAnsi"/>
          <w:highlight w:val="cyan"/>
          <w:u w:val="single"/>
          <w:shd w:val="clear" w:color="auto" w:fill="FFFFFF"/>
        </w:rPr>
        <w:t>An alternative to capitalism</w:t>
      </w:r>
      <w:r w:rsidRPr="00236275">
        <w:rPr>
          <w:rFonts w:asciiTheme="majorHAnsi" w:hAnsiTheme="majorHAnsi"/>
          <w:u w:val="single"/>
          <w:shd w:val="clear" w:color="auto" w:fill="FFFFFF"/>
        </w:rPr>
        <w:t xml:space="preserve"> is distinct from capitalism because it </w:t>
      </w:r>
      <w:r w:rsidRPr="00304CC4">
        <w:rPr>
          <w:rFonts w:asciiTheme="majorHAnsi" w:hAnsiTheme="majorHAnsi"/>
          <w:highlight w:val="cyan"/>
          <w:u w:val="single"/>
          <w:shd w:val="clear" w:color="auto" w:fill="FFFFFF"/>
        </w:rPr>
        <w:t>places an emphasis on social and civic goals</w:t>
      </w:r>
      <w:r w:rsidRPr="00236275">
        <w:rPr>
          <w:rFonts w:asciiTheme="majorHAnsi" w:hAnsiTheme="majorHAnsi"/>
          <w:u w:val="single"/>
          <w:shd w:val="clear" w:color="auto" w:fill="FFFFFF"/>
        </w:rPr>
        <w:t>, rather than purely focusing on pecuniary gain. In contrast to capitalism, an alternative to capitalism is founded on collective or community property rights, rather than individual property rights, although the form and extent of collective or community property rights may vary.</w:t>
      </w:r>
      <w:r w:rsidRPr="00236275">
        <w:rPr>
          <w:rFonts w:asciiTheme="majorHAnsi" w:hAnsiTheme="majorHAnsi"/>
          <w:shd w:val="clear" w:color="auto" w:fill="FFFFFF"/>
        </w:rPr>
        <w:t xml:space="preserve"> Where the book is referring to either an alternative capitalism or an alternative to capitalism, it uses the form ‘alternative (to) capitalism’. </w:t>
      </w:r>
      <w:r w:rsidRPr="00236275">
        <w:rPr>
          <w:rFonts w:asciiTheme="majorHAnsi" w:hAnsiTheme="majorHAnsi"/>
          <w:u w:val="single"/>
          <w:shd w:val="clear" w:color="auto" w:fill="FFFFFF"/>
        </w:rPr>
        <w:t xml:space="preserve">The final concept the book uses is anti-capitalism. It uses the term </w:t>
      </w:r>
      <w:r w:rsidRPr="00304CC4">
        <w:rPr>
          <w:rFonts w:asciiTheme="majorHAnsi" w:hAnsiTheme="majorHAnsi"/>
          <w:highlight w:val="cyan"/>
          <w:u w:val="single"/>
          <w:shd w:val="clear" w:color="auto" w:fill="FFFFFF"/>
        </w:rPr>
        <w:t>anti-cap</w:t>
      </w:r>
      <w:r w:rsidRPr="001F7148">
        <w:rPr>
          <w:rFonts w:asciiTheme="majorHAnsi" w:hAnsiTheme="majorHAnsi"/>
          <w:u w:val="single"/>
          <w:shd w:val="clear" w:color="auto" w:fill="FFFFFF"/>
        </w:rPr>
        <w:t>italism</w:t>
      </w:r>
      <w:r w:rsidRPr="00236275">
        <w:rPr>
          <w:rFonts w:asciiTheme="majorHAnsi" w:hAnsiTheme="majorHAnsi"/>
          <w:u w:val="single"/>
          <w:shd w:val="clear" w:color="auto" w:fill="FFFFFF"/>
        </w:rPr>
        <w:t xml:space="preserve"> to </w:t>
      </w:r>
      <w:r w:rsidRPr="00304CC4">
        <w:rPr>
          <w:rFonts w:asciiTheme="majorHAnsi" w:hAnsiTheme="majorHAnsi"/>
          <w:highlight w:val="cyan"/>
          <w:u w:val="single"/>
          <w:shd w:val="clear" w:color="auto" w:fill="FFFFFF"/>
        </w:rPr>
        <w:t xml:space="preserve">refer to the act of resisting </w:t>
      </w:r>
      <w:r w:rsidRPr="001F7148">
        <w:rPr>
          <w:rFonts w:asciiTheme="majorHAnsi" w:hAnsiTheme="majorHAnsi"/>
          <w:u w:val="single"/>
          <w:shd w:val="clear" w:color="auto" w:fill="FFFFFF"/>
        </w:rPr>
        <w:t>capitalism</w:t>
      </w:r>
      <w:r w:rsidRPr="00304CC4">
        <w:rPr>
          <w:rFonts w:asciiTheme="majorHAnsi" w:hAnsiTheme="majorHAnsi"/>
          <w:highlight w:val="cyan"/>
          <w:u w:val="single"/>
          <w:shd w:val="clear" w:color="auto" w:fill="FFFFFF"/>
        </w:rPr>
        <w:t xml:space="preserve">, </w:t>
      </w:r>
      <w:r w:rsidRPr="001F7148">
        <w:rPr>
          <w:rFonts w:asciiTheme="majorHAnsi" w:hAnsiTheme="majorHAnsi"/>
          <w:u w:val="single"/>
          <w:shd w:val="clear" w:color="auto" w:fill="FFFFFF"/>
        </w:rPr>
        <w:t xml:space="preserve">whether this occurs </w:t>
      </w:r>
      <w:r w:rsidRPr="00304CC4">
        <w:rPr>
          <w:rFonts w:asciiTheme="majorHAnsi" w:hAnsiTheme="majorHAnsi"/>
          <w:highlight w:val="cyan"/>
          <w:u w:val="single"/>
          <w:shd w:val="clear" w:color="auto" w:fill="FFFFFF"/>
        </w:rPr>
        <w:t xml:space="preserve">by </w:t>
      </w:r>
      <w:r w:rsidRPr="001F7148">
        <w:rPr>
          <w:rFonts w:asciiTheme="majorHAnsi" w:hAnsiTheme="majorHAnsi"/>
          <w:u w:val="single"/>
          <w:shd w:val="clear" w:color="auto" w:fill="FFFFFF"/>
        </w:rPr>
        <w:t>attempting to influence the state,</w:t>
      </w:r>
      <w:r w:rsidRPr="00304CC4">
        <w:rPr>
          <w:rFonts w:asciiTheme="majorHAnsi" w:hAnsiTheme="majorHAnsi"/>
          <w:highlight w:val="cyan"/>
          <w:u w:val="single"/>
          <w:shd w:val="clear" w:color="auto" w:fill="FFFFFF"/>
        </w:rPr>
        <w:t xml:space="preserve"> taking control of the state, or actions taken </w:t>
      </w:r>
      <w:r w:rsidRPr="001F7148">
        <w:rPr>
          <w:rFonts w:asciiTheme="majorHAnsi" w:hAnsiTheme="majorHAnsi"/>
          <w:u w:val="single"/>
          <w:shd w:val="clear" w:color="auto" w:fill="FFFFFF"/>
        </w:rPr>
        <w:t xml:space="preserve">independently or </w:t>
      </w:r>
      <w:r w:rsidRPr="00304CC4">
        <w:rPr>
          <w:rFonts w:asciiTheme="majorHAnsi" w:hAnsiTheme="majorHAnsi"/>
          <w:highlight w:val="cyan"/>
          <w:u w:val="single"/>
          <w:shd w:val="clear" w:color="auto" w:fill="FFFFFF"/>
        </w:rPr>
        <w:t>outside of the state.</w:t>
      </w:r>
      <w:r w:rsidRPr="00236275">
        <w:rPr>
          <w:rFonts w:asciiTheme="majorHAnsi" w:hAnsiTheme="majorHAnsi"/>
          <w:u w:val="single"/>
          <w:shd w:val="clear" w:color="auto" w:fill="FFFFFF"/>
        </w:rPr>
        <w:t xml:space="preserve"> An individual who pursues or wishes to pursue an alternative to capitalism can therefore be described as an anti-capitalist.</w:t>
      </w:r>
    </w:p>
    <w:p w14:paraId="0FF1257E" w14:textId="77777777" w:rsidR="00C12CD4" w:rsidRPr="00236275" w:rsidRDefault="00C12CD4" w:rsidP="00C12CD4">
      <w:pPr>
        <w:rPr>
          <w:rFonts w:asciiTheme="majorHAnsi" w:hAnsiTheme="majorHAnsi"/>
          <w:sz w:val="18"/>
          <w:szCs w:val="18"/>
          <w:shd w:val="clear" w:color="auto" w:fill="FFFFFF"/>
        </w:rPr>
      </w:pPr>
      <w:r w:rsidRPr="00236275">
        <w:rPr>
          <w:rFonts w:asciiTheme="majorHAnsi" w:hAnsiTheme="majorHAnsi"/>
          <w:sz w:val="18"/>
          <w:szCs w:val="18"/>
          <w:shd w:val="clear" w:color="auto" w:fill="FFFFFF"/>
        </w:rPr>
        <w:t xml:space="preserve">Traditions of Resistance </w:t>
      </w:r>
      <w:r w:rsidRPr="00236275">
        <w:rPr>
          <w:rFonts w:asciiTheme="majorHAnsi" w:hAnsiTheme="majorHAnsi"/>
          <w:sz w:val="18"/>
          <w:szCs w:val="18"/>
        </w:rPr>
        <w:br/>
      </w:r>
      <w:r w:rsidRPr="00236275">
        <w:rPr>
          <w:rFonts w:asciiTheme="majorHAnsi" w:hAnsiTheme="majorHAnsi"/>
          <w:sz w:val="18"/>
          <w:szCs w:val="18"/>
          <w:shd w:val="clear" w:color="auto" w:fill="FFFFFF"/>
        </w:rPr>
        <w:t>In its consideration of capitalism and its alternatives, this book accepts that it is possible to perceive capitalism and its con</w:t>
      </w:r>
      <w:r w:rsidRPr="00236275">
        <w:rPr>
          <w:rFonts w:asciiTheme="majorHAnsi" w:hAnsiTheme="majorHAnsi"/>
          <w:sz w:val="18"/>
          <w:szCs w:val="18"/>
          <w:shd w:val="clear" w:color="auto" w:fill="FFFFFF"/>
        </w:rPr>
        <w:softHyphen/>
        <w:t xml:space="preserve"> sequences in different ways. Furthermore, it acknowledges that the way in which capitalism and its consequences are perceived will have a fundamental impact on whether people deem capitalism to be desirable, whether they would prefer an alternative capitalism or an alternative to capitalism, and therefore whether they believe that it is important and worthwhile engaging in resistance to capitalism through the social act of anti-capitalism. However</w:t>
      </w:r>
      <w:r w:rsidRPr="00236275">
        <w:rPr>
          <w:rFonts w:asciiTheme="majorHAnsi" w:hAnsiTheme="majorHAnsi"/>
          <w:shd w:val="clear" w:color="auto" w:fill="FFFFFF"/>
        </w:rPr>
        <w:t xml:space="preserve">, </w:t>
      </w:r>
      <w:r w:rsidRPr="00236275">
        <w:rPr>
          <w:rFonts w:asciiTheme="majorHAnsi" w:hAnsiTheme="majorHAnsi"/>
          <w:u w:val="single"/>
          <w:shd w:val="clear" w:color="auto" w:fill="FFFFFF"/>
        </w:rPr>
        <w:t>the central argument</w:t>
      </w:r>
      <w:r w:rsidRPr="00236275">
        <w:rPr>
          <w:rFonts w:asciiTheme="majorHAnsi" w:hAnsiTheme="majorHAnsi"/>
          <w:shd w:val="clear" w:color="auto" w:fill="FFFFFF"/>
        </w:rPr>
        <w:t xml:space="preserve"> of this book </w:t>
      </w:r>
      <w:r w:rsidRPr="00236275">
        <w:rPr>
          <w:rFonts w:asciiTheme="majorHAnsi" w:hAnsiTheme="majorHAnsi"/>
          <w:u w:val="single"/>
          <w:shd w:val="clear" w:color="auto" w:fill="FFFFFF"/>
        </w:rPr>
        <w:t xml:space="preserve">is that </w:t>
      </w:r>
      <w:r w:rsidRPr="00304CC4">
        <w:rPr>
          <w:rFonts w:asciiTheme="majorHAnsi" w:hAnsiTheme="majorHAnsi"/>
          <w:b/>
          <w:bCs/>
          <w:highlight w:val="cyan"/>
          <w:u w:val="single"/>
          <w:shd w:val="clear" w:color="auto" w:fill="FFFFFF"/>
        </w:rPr>
        <w:t xml:space="preserve">capitalism displays </w:t>
      </w:r>
      <w:r w:rsidRPr="001F7148">
        <w:rPr>
          <w:rFonts w:asciiTheme="majorHAnsi" w:hAnsiTheme="majorHAnsi"/>
          <w:b/>
          <w:bCs/>
          <w:u w:val="single"/>
          <w:shd w:val="clear" w:color="auto" w:fill="FFFFFF"/>
        </w:rPr>
        <w:t xml:space="preserve">intrinsic </w:t>
      </w:r>
      <w:r w:rsidRPr="00304CC4">
        <w:rPr>
          <w:rFonts w:asciiTheme="majorHAnsi" w:hAnsiTheme="majorHAnsi"/>
          <w:b/>
          <w:bCs/>
          <w:highlight w:val="cyan"/>
          <w:u w:val="single"/>
          <w:shd w:val="clear" w:color="auto" w:fill="FFFFFF"/>
        </w:rPr>
        <w:t xml:space="preserve">tendencies towards crisis that make an alternative </w:t>
      </w:r>
      <w:r w:rsidRPr="001F7148">
        <w:rPr>
          <w:rFonts w:asciiTheme="majorHAnsi" w:hAnsiTheme="majorHAnsi"/>
          <w:b/>
          <w:bCs/>
          <w:u w:val="single"/>
          <w:shd w:val="clear" w:color="auto" w:fill="FFFFFF"/>
        </w:rPr>
        <w:t xml:space="preserve">to capitalism </w:t>
      </w:r>
      <w:r w:rsidRPr="00304CC4">
        <w:rPr>
          <w:rFonts w:asciiTheme="majorHAnsi" w:hAnsiTheme="majorHAnsi"/>
          <w:b/>
          <w:bCs/>
          <w:highlight w:val="cyan"/>
          <w:u w:val="single"/>
          <w:shd w:val="clear" w:color="auto" w:fill="FFFFFF"/>
        </w:rPr>
        <w:t xml:space="preserve">desirable, and </w:t>
      </w:r>
      <w:r w:rsidRPr="00236275">
        <w:rPr>
          <w:rFonts w:asciiTheme="majorHAnsi" w:hAnsiTheme="majorHAnsi"/>
          <w:b/>
          <w:bCs/>
          <w:u w:val="single"/>
          <w:shd w:val="clear" w:color="auto" w:fill="FFFFFF"/>
        </w:rPr>
        <w:t>so</w:t>
      </w:r>
      <w:r w:rsidRPr="00304CC4">
        <w:rPr>
          <w:rFonts w:asciiTheme="majorHAnsi" w:hAnsiTheme="majorHAnsi"/>
          <w:b/>
          <w:bCs/>
          <w:highlight w:val="cyan"/>
          <w:u w:val="single"/>
          <w:shd w:val="clear" w:color="auto" w:fill="FFFFFF"/>
        </w:rPr>
        <w:t xml:space="preserve"> justifies anti-cap</w:t>
      </w:r>
      <w:r w:rsidRPr="001F7148">
        <w:rPr>
          <w:rFonts w:asciiTheme="majorHAnsi" w:hAnsiTheme="majorHAnsi"/>
          <w:b/>
          <w:bCs/>
          <w:u w:val="single"/>
          <w:shd w:val="clear" w:color="auto" w:fill="FFFFFF"/>
        </w:rPr>
        <w:t>italist action</w:t>
      </w:r>
      <w:r w:rsidRPr="00236275">
        <w:rPr>
          <w:rFonts w:asciiTheme="majorHAnsi" w:hAnsiTheme="majorHAnsi"/>
          <w:shd w:val="clear" w:color="auto" w:fill="FFFFFF"/>
        </w:rPr>
        <w:t xml:space="preserve">. In doing so, it argues that </w:t>
      </w:r>
      <w:r w:rsidRPr="00304CC4">
        <w:rPr>
          <w:rFonts w:asciiTheme="majorHAnsi" w:hAnsiTheme="majorHAnsi"/>
          <w:highlight w:val="cyan"/>
          <w:u w:val="single"/>
          <w:shd w:val="clear" w:color="auto" w:fill="FFFFFF"/>
        </w:rPr>
        <w:t>cap</w:t>
      </w:r>
      <w:r w:rsidRPr="001F7148">
        <w:rPr>
          <w:rFonts w:asciiTheme="majorHAnsi" w:hAnsiTheme="majorHAnsi"/>
          <w:u w:val="single"/>
          <w:shd w:val="clear" w:color="auto" w:fill="FFFFFF"/>
        </w:rPr>
        <w:t>italism</w:t>
      </w:r>
      <w:r w:rsidRPr="00304CC4">
        <w:rPr>
          <w:rFonts w:asciiTheme="majorHAnsi" w:hAnsiTheme="majorHAnsi"/>
          <w:highlight w:val="cyan"/>
          <w:u w:val="single"/>
          <w:shd w:val="clear" w:color="auto" w:fill="FFFFFF"/>
        </w:rPr>
        <w:t xml:space="preserve"> is a product of </w:t>
      </w:r>
      <w:r w:rsidRPr="001F7148">
        <w:rPr>
          <w:rFonts w:asciiTheme="majorHAnsi" w:hAnsiTheme="majorHAnsi"/>
          <w:u w:val="single"/>
          <w:shd w:val="clear" w:color="auto" w:fill="FFFFFF"/>
        </w:rPr>
        <w:t xml:space="preserve">social </w:t>
      </w:r>
      <w:r w:rsidRPr="00304CC4">
        <w:rPr>
          <w:rFonts w:asciiTheme="majorHAnsi" w:hAnsiTheme="majorHAnsi"/>
          <w:highlight w:val="cyan"/>
          <w:u w:val="single"/>
          <w:shd w:val="clear" w:color="auto" w:fill="FFFFFF"/>
        </w:rPr>
        <w:t xml:space="preserve">interaction </w:t>
      </w:r>
      <w:r w:rsidRPr="001F7148">
        <w:rPr>
          <w:rFonts w:asciiTheme="majorHAnsi" w:hAnsiTheme="majorHAnsi"/>
          <w:u w:val="single"/>
          <w:shd w:val="clear" w:color="auto" w:fill="FFFFFF"/>
        </w:rPr>
        <w:t>between people</w:t>
      </w:r>
      <w:r w:rsidRPr="00304CC4">
        <w:rPr>
          <w:rFonts w:asciiTheme="majorHAnsi" w:hAnsiTheme="majorHAnsi"/>
          <w:highlight w:val="cyan"/>
          <w:u w:val="single"/>
          <w:shd w:val="clear" w:color="auto" w:fill="FFFFFF"/>
        </w:rPr>
        <w:t xml:space="preserve">, and </w:t>
      </w:r>
      <w:r w:rsidRPr="00236275">
        <w:rPr>
          <w:rFonts w:asciiTheme="majorHAnsi" w:hAnsiTheme="majorHAnsi"/>
          <w:u w:val="single"/>
          <w:shd w:val="clear" w:color="auto" w:fill="FFFFFF"/>
        </w:rPr>
        <w:t>that it</w:t>
      </w:r>
      <w:r w:rsidRPr="00304CC4">
        <w:rPr>
          <w:rFonts w:asciiTheme="majorHAnsi" w:hAnsiTheme="majorHAnsi"/>
          <w:highlight w:val="cyan"/>
          <w:u w:val="single"/>
          <w:shd w:val="clear" w:color="auto" w:fill="FFFFFF"/>
        </w:rPr>
        <w:t xml:space="preserve"> is remade </w:t>
      </w:r>
      <w:r w:rsidRPr="001F7148">
        <w:rPr>
          <w:rFonts w:asciiTheme="majorHAnsi" w:hAnsiTheme="majorHAnsi"/>
          <w:u w:val="single"/>
          <w:shd w:val="clear" w:color="auto" w:fill="FFFFFF"/>
        </w:rPr>
        <w:t xml:space="preserve">or resisted </w:t>
      </w:r>
      <w:r w:rsidRPr="00304CC4">
        <w:rPr>
          <w:rFonts w:asciiTheme="majorHAnsi" w:hAnsiTheme="majorHAnsi"/>
          <w:highlight w:val="cyan"/>
          <w:u w:val="single"/>
          <w:shd w:val="clear" w:color="auto" w:fill="FFFFFF"/>
        </w:rPr>
        <w:t xml:space="preserve">through </w:t>
      </w:r>
      <w:r w:rsidRPr="001F7148">
        <w:rPr>
          <w:rFonts w:asciiTheme="majorHAnsi" w:hAnsiTheme="majorHAnsi"/>
          <w:u w:val="single"/>
          <w:shd w:val="clear" w:color="auto" w:fill="FFFFFF"/>
        </w:rPr>
        <w:t xml:space="preserve">our </w:t>
      </w:r>
      <w:r w:rsidRPr="00304CC4">
        <w:rPr>
          <w:rFonts w:asciiTheme="majorHAnsi" w:hAnsiTheme="majorHAnsi"/>
          <w:highlight w:val="cyan"/>
          <w:u w:val="single"/>
          <w:shd w:val="clear" w:color="auto" w:fill="FFFFFF"/>
        </w:rPr>
        <w:t xml:space="preserve">social action. </w:t>
      </w:r>
      <w:r w:rsidRPr="001F7148">
        <w:rPr>
          <w:rFonts w:asciiTheme="majorHAnsi" w:hAnsiTheme="majorHAnsi"/>
          <w:u w:val="single"/>
          <w:shd w:val="clear" w:color="auto" w:fill="FFFFFF"/>
        </w:rPr>
        <w:t xml:space="preserve">This </w:t>
      </w:r>
      <w:r w:rsidRPr="001F7148">
        <w:rPr>
          <w:rFonts w:asciiTheme="majorHAnsi" w:hAnsiTheme="majorHAnsi"/>
          <w:u w:val="single"/>
          <w:shd w:val="clear" w:color="auto" w:fill="FFFFFF"/>
        </w:rPr>
        <w:softHyphen/>
      </w:r>
      <w:r w:rsidRPr="00304CC4">
        <w:rPr>
          <w:rFonts w:asciiTheme="majorHAnsi" w:hAnsiTheme="majorHAnsi"/>
          <w:highlight w:val="cyan"/>
          <w:u w:val="single"/>
          <w:shd w:val="clear" w:color="auto" w:fill="FFFFFF"/>
        </w:rPr>
        <w:t xml:space="preserve">emphasis on social constitution challenges </w:t>
      </w:r>
      <w:r w:rsidRPr="001F7148">
        <w:rPr>
          <w:rFonts w:asciiTheme="majorHAnsi" w:hAnsiTheme="majorHAnsi"/>
          <w:u w:val="single"/>
          <w:shd w:val="clear" w:color="auto" w:fill="FFFFFF"/>
        </w:rPr>
        <w:t xml:space="preserve">common </w:t>
      </w:r>
      <w:r w:rsidRPr="00304CC4">
        <w:rPr>
          <w:rFonts w:asciiTheme="majorHAnsi" w:hAnsiTheme="majorHAnsi"/>
          <w:highlight w:val="cyan"/>
          <w:u w:val="single"/>
          <w:shd w:val="clear" w:color="auto" w:fill="FFFFFF"/>
        </w:rPr>
        <w:t xml:space="preserve">assertions about </w:t>
      </w:r>
      <w:r w:rsidRPr="001F7148">
        <w:rPr>
          <w:rFonts w:asciiTheme="majorHAnsi" w:hAnsiTheme="majorHAnsi"/>
          <w:u w:val="single"/>
          <w:shd w:val="clear" w:color="auto" w:fill="FFFFFF"/>
        </w:rPr>
        <w:t xml:space="preserve">the </w:t>
      </w:r>
      <w:r w:rsidRPr="00304CC4">
        <w:rPr>
          <w:rFonts w:asciiTheme="majorHAnsi" w:hAnsiTheme="majorHAnsi"/>
          <w:highlight w:val="cyan"/>
          <w:u w:val="single"/>
          <w:shd w:val="clear" w:color="auto" w:fill="FFFFFF"/>
        </w:rPr>
        <w:t xml:space="preserve">inevitability </w:t>
      </w:r>
      <w:r w:rsidRPr="001F7148">
        <w:rPr>
          <w:rFonts w:asciiTheme="majorHAnsi" w:hAnsiTheme="majorHAnsi"/>
          <w:u w:val="single"/>
          <w:shd w:val="clear" w:color="auto" w:fill="FFFFFF"/>
        </w:rPr>
        <w:t>of capitalist logic,</w:t>
      </w:r>
      <w:r w:rsidRPr="00236275">
        <w:rPr>
          <w:rFonts w:asciiTheme="majorHAnsi" w:hAnsiTheme="majorHAnsi"/>
          <w:u w:val="single"/>
          <w:shd w:val="clear" w:color="auto" w:fill="FFFFFF"/>
        </w:rPr>
        <w:t xml:space="preserve"> and in the process shows that the prospect of realizing an alternative to capitalism is more than wishful thinking</w:t>
      </w:r>
      <w:r w:rsidRPr="00236275">
        <w:rPr>
          <w:rFonts w:asciiTheme="majorHAnsi" w:hAnsiTheme="majorHAnsi"/>
          <w:shd w:val="clear" w:color="auto" w:fill="FFFFFF"/>
        </w:rPr>
        <w:t xml:space="preserve">. In its discussions of alternatives to capitalism, however, </w:t>
      </w:r>
      <w:r w:rsidRPr="00236275">
        <w:rPr>
          <w:rFonts w:asciiTheme="majorHAnsi" w:hAnsiTheme="majorHAnsi"/>
          <w:u w:val="single"/>
          <w:shd w:val="clear" w:color="auto" w:fill="FFFFFF"/>
        </w:rPr>
        <w:t xml:space="preserve">this book guards against thinking of alternative forms of social organization as outcomes or utopias. Rather, it shows how various forms of alternative social and economic organization have shown a tendency to degenerate over time, or to reproduce injustices of capitalist social relations. It therefore suggests that </w:t>
      </w:r>
      <w:r w:rsidRPr="00304CC4">
        <w:rPr>
          <w:rFonts w:asciiTheme="majorHAnsi" w:hAnsiTheme="majorHAnsi"/>
          <w:b/>
          <w:bCs/>
          <w:highlight w:val="cyan"/>
          <w:u w:val="single"/>
          <w:shd w:val="clear" w:color="auto" w:fill="FFFFFF"/>
        </w:rPr>
        <w:t>alt</w:t>
      </w:r>
      <w:r w:rsidRPr="001F7148">
        <w:rPr>
          <w:rFonts w:asciiTheme="majorHAnsi" w:hAnsiTheme="majorHAnsi"/>
          <w:b/>
          <w:bCs/>
          <w:u w:val="single"/>
          <w:shd w:val="clear" w:color="auto" w:fill="FFFFFF"/>
        </w:rPr>
        <w:t>ernative</w:t>
      </w:r>
      <w:r w:rsidRPr="00304CC4">
        <w:rPr>
          <w:rFonts w:asciiTheme="majorHAnsi" w:hAnsiTheme="majorHAnsi"/>
          <w:b/>
          <w:bCs/>
          <w:highlight w:val="cyan"/>
          <w:u w:val="single"/>
          <w:shd w:val="clear" w:color="auto" w:fill="FFFFFF"/>
        </w:rPr>
        <w:t xml:space="preserve">s </w:t>
      </w:r>
      <w:r w:rsidRPr="001F7148">
        <w:rPr>
          <w:rFonts w:asciiTheme="majorHAnsi" w:hAnsiTheme="majorHAnsi"/>
          <w:b/>
          <w:bCs/>
          <w:u w:val="single"/>
          <w:shd w:val="clear" w:color="auto" w:fill="FFFFFF"/>
        </w:rPr>
        <w:t xml:space="preserve">to capitalism </w:t>
      </w:r>
      <w:r w:rsidRPr="00304CC4">
        <w:rPr>
          <w:rFonts w:asciiTheme="majorHAnsi" w:hAnsiTheme="majorHAnsi"/>
          <w:b/>
          <w:bCs/>
          <w:highlight w:val="cyan"/>
          <w:u w:val="single"/>
          <w:shd w:val="clear" w:color="auto" w:fill="FFFFFF"/>
        </w:rPr>
        <w:t xml:space="preserve">should be thought of as processes that need to be continually </w:t>
      </w:r>
      <w:r w:rsidRPr="00236275">
        <w:rPr>
          <w:rFonts w:asciiTheme="majorHAnsi" w:hAnsiTheme="majorHAnsi"/>
          <w:b/>
          <w:bCs/>
          <w:u w:val="single"/>
          <w:shd w:val="clear" w:color="auto" w:fill="FFFFFF"/>
        </w:rPr>
        <w:t xml:space="preserve">made and </w:t>
      </w:r>
      <w:r w:rsidRPr="00304CC4">
        <w:rPr>
          <w:rFonts w:asciiTheme="majorHAnsi" w:hAnsiTheme="majorHAnsi"/>
          <w:b/>
          <w:bCs/>
          <w:highlight w:val="cyan"/>
          <w:u w:val="single"/>
          <w:shd w:val="clear" w:color="auto" w:fill="FFFFFF"/>
        </w:rPr>
        <w:t xml:space="preserve">remade </w:t>
      </w:r>
      <w:r w:rsidRPr="00236275">
        <w:rPr>
          <w:rFonts w:asciiTheme="majorHAnsi" w:hAnsiTheme="majorHAnsi"/>
          <w:b/>
          <w:bCs/>
          <w:u w:val="single"/>
          <w:shd w:val="clear" w:color="auto" w:fill="FFFFFF"/>
        </w:rPr>
        <w:t xml:space="preserve">if they are </w:t>
      </w:r>
      <w:r w:rsidRPr="001F7148">
        <w:rPr>
          <w:rFonts w:asciiTheme="majorHAnsi" w:hAnsiTheme="majorHAnsi"/>
          <w:b/>
          <w:bCs/>
          <w:u w:val="single"/>
          <w:shd w:val="clear" w:color="auto" w:fill="FFFFFF"/>
        </w:rPr>
        <w:t>not to degenerate or reproduce the injustices of capitalist social relations, and if desirable outcomes are to be realized</w:t>
      </w:r>
      <w:r w:rsidRPr="001F7148">
        <w:rPr>
          <w:rFonts w:asciiTheme="majorHAnsi" w:hAnsiTheme="majorHAnsi"/>
          <w:u w:val="single"/>
          <w:shd w:val="clear" w:color="auto" w:fill="FFFFFF"/>
        </w:rPr>
        <w:t>. Reflecting the book’s emphasis on the social constitution of economy and soci</w:t>
      </w:r>
      <w:r w:rsidRPr="00236275">
        <w:rPr>
          <w:rFonts w:asciiTheme="majorHAnsi" w:hAnsiTheme="majorHAnsi"/>
          <w:u w:val="single"/>
          <w:shd w:val="clear" w:color="auto" w:fill="FFFFFF"/>
        </w:rPr>
        <w:t xml:space="preserve">ety, </w:t>
      </w:r>
      <w:r w:rsidRPr="001F7148">
        <w:rPr>
          <w:rFonts w:asciiTheme="majorHAnsi" w:hAnsiTheme="majorHAnsi"/>
          <w:u w:val="single"/>
          <w:shd w:val="clear" w:color="auto" w:fill="FFFFFF"/>
        </w:rPr>
        <w:t xml:space="preserve">it rejects ‘top-down’ attempts to impose an alternative to capitalism by political means, and argues that </w:t>
      </w:r>
      <w:r w:rsidRPr="00304CC4">
        <w:rPr>
          <w:rFonts w:asciiTheme="majorHAnsi" w:hAnsiTheme="majorHAnsi"/>
          <w:highlight w:val="cyan"/>
          <w:u w:val="single"/>
          <w:shd w:val="clear" w:color="auto" w:fill="FFFFFF"/>
        </w:rPr>
        <w:t>anticapitalist action should take a ‘bottom-up’ form</w:t>
      </w:r>
      <w:r w:rsidRPr="00236275">
        <w:rPr>
          <w:rFonts w:asciiTheme="majorHAnsi" w:hAnsiTheme="majorHAnsi"/>
          <w:u w:val="single"/>
          <w:shd w:val="clear" w:color="auto" w:fill="FFFFFF"/>
        </w:rPr>
        <w:t xml:space="preserve">, which requires democratic and pluralistic experimentation with different models of social and economic organization to expand the space in which non-capitalist activity takes place. </w:t>
      </w:r>
    </w:p>
    <w:p w14:paraId="31381DC7" w14:textId="77777777" w:rsidR="00C12CD4" w:rsidRPr="00236275" w:rsidRDefault="00C12CD4" w:rsidP="00C12CD4">
      <w:pPr>
        <w:rPr>
          <w:rFonts w:asciiTheme="majorHAnsi" w:hAnsiTheme="majorHAnsi"/>
          <w:sz w:val="18"/>
          <w:szCs w:val="18"/>
          <w:shd w:val="clear" w:color="auto" w:fill="FFFFFF"/>
        </w:rPr>
      </w:pPr>
      <w:r w:rsidRPr="00236275">
        <w:rPr>
          <w:rFonts w:asciiTheme="majorHAnsi" w:hAnsiTheme="majorHAnsi"/>
          <w:u w:val="single"/>
          <w:shd w:val="clear" w:color="auto" w:fill="FFFFFF"/>
        </w:rPr>
        <w:t>The arguments of the book therefore fit with a long tradition of anti-capitalist resistance</w:t>
      </w:r>
      <w:r w:rsidRPr="00236275">
        <w:rPr>
          <w:rFonts w:asciiTheme="majorHAnsi" w:hAnsiTheme="majorHAnsi"/>
          <w:shd w:val="clear" w:color="auto" w:fill="FFFFFF"/>
        </w:rPr>
        <w:t xml:space="preserve">. </w:t>
      </w:r>
      <w:r w:rsidRPr="00236275">
        <w:rPr>
          <w:rFonts w:asciiTheme="majorHAnsi" w:hAnsiTheme="majorHAnsi"/>
          <w:sz w:val="18"/>
          <w:szCs w:val="18"/>
          <w:shd w:val="clear" w:color="auto" w:fill="FFFFFF"/>
        </w:rPr>
        <w:t xml:space="preserve">One of the most well-known instances of this kind of resistance was the insurrections of 1968, typified by the student revolts in Paris in May of that year. However, as Michael Watts (2001: 167) noted, the events of 1968 were far more than a local phenomenon; over seventy countries ‘had major student </w:t>
      </w:r>
      <w:r w:rsidRPr="00236275">
        <w:rPr>
          <w:rFonts w:asciiTheme="majorHAnsi" w:hAnsiTheme="majorHAnsi"/>
          <w:sz w:val="18"/>
          <w:szCs w:val="18"/>
          <w:shd w:val="clear" w:color="auto" w:fill="FFFFFF"/>
        </w:rPr>
        <w:softHyphen/>
        <w:t xml:space="preserve"> actions during that year [and between] October 1967 and July 1968 there were over 2000 incidents worldwide of student protest alone’. Furthermore, it was not just students engaged in the act of protest, the act of anti-capitalism. According to Watts’ (ibid.: 167) study, ‘if one were to add the related worker and other nonstudent demonstrations each country in the world would, on average, have had over 20 “incidents” over the nine-month period’. Nor was the substance of the protest uniform; 1968 had what Watts (ibid.: 171– 2) has described as its Eastern, Western and Southern moments. In the first, typified by the Prague Spring and the Cultural Revolution in China, the focus of protests was anti-bureaucratic, and directed against the ‘Old Left’ and the corruption people perceived in it. In the second, typified by student protests in Paris and Berkeley, the focus of protests was opposition to consumerism and the pursuit of civil and social rights. In the third, the focus was the rejection of authority in the first generation of independent states in Africa and Latin America, where military dictatorship had displaced democratic rule. </w:t>
      </w:r>
    </w:p>
    <w:p w14:paraId="29DE7C18" w14:textId="038C96CC" w:rsidR="00C12CD4" w:rsidRPr="00C12CD4" w:rsidRDefault="00C12CD4" w:rsidP="00C12CD4">
      <w:r w:rsidRPr="00236275">
        <w:rPr>
          <w:rFonts w:asciiTheme="majorHAnsi" w:hAnsiTheme="majorHAnsi"/>
          <w:sz w:val="18"/>
          <w:szCs w:val="18"/>
          <w:shd w:val="clear" w:color="auto" w:fill="FFFFFF"/>
        </w:rPr>
        <w:t>Luc Boltanski (2002: 6) also highlights the diversity of the 1968 movement by distinguishing between its social and artistic critiques, where the former focused on inequality and poverty stemming from capitalism, and the latter on liberation, individual autonomy and authenticity. Michael Löwy (2002: 95) links this distinction between the social and artistic critique of capitalism to romanticism, which he defines as ‘rebellion against modern capitalist society, in the name of past or premodern social and cultural values, as a protest against the modern disenchantment of the world’</w:t>
      </w:r>
      <w:r w:rsidRPr="00236275">
        <w:rPr>
          <w:rFonts w:asciiTheme="majorHAnsi" w:hAnsiTheme="majorHAnsi"/>
          <w:shd w:val="clear" w:color="auto" w:fill="FFFFFF"/>
        </w:rPr>
        <w:t xml:space="preserve">. Therefore, </w:t>
      </w:r>
      <w:r w:rsidRPr="00236275">
        <w:rPr>
          <w:rFonts w:asciiTheme="majorHAnsi" w:hAnsiTheme="majorHAnsi"/>
          <w:u w:val="single"/>
          <w:shd w:val="clear" w:color="auto" w:fill="FFFFFF"/>
        </w:rPr>
        <w:t xml:space="preserve">the significance of 1968 can be seen not just across space, but also as a reflection of long-established traditions of resistance to prevailing social, political and economic forms or organization. On such readings, </w:t>
      </w:r>
      <w:r w:rsidRPr="00304CC4">
        <w:rPr>
          <w:rFonts w:asciiTheme="majorHAnsi" w:hAnsiTheme="majorHAnsi"/>
          <w:highlight w:val="cyan"/>
          <w:u w:val="single"/>
          <w:shd w:val="clear" w:color="auto" w:fill="FFFFFF"/>
        </w:rPr>
        <w:t xml:space="preserve">the events of 1968 can be interpreted as a demonstration of long-standing anti-capitalist feeling that rested on a critique of the world </w:t>
      </w:r>
      <w:r w:rsidRPr="001F7148">
        <w:rPr>
          <w:rFonts w:asciiTheme="majorHAnsi" w:hAnsiTheme="majorHAnsi"/>
          <w:u w:val="single"/>
          <w:shd w:val="clear" w:color="auto" w:fill="FFFFFF"/>
        </w:rPr>
        <w:t>we live in and the injustices it creates, and in turn motivated action in order to try to address them.</w:t>
      </w:r>
      <w:r w:rsidRPr="00236275">
        <w:rPr>
          <w:rFonts w:asciiTheme="majorHAnsi" w:hAnsiTheme="majorHAnsi"/>
          <w:u w:val="single"/>
          <w:shd w:val="clear" w:color="auto" w:fill="FFFFFF"/>
        </w:rPr>
        <w:t xml:space="preserve"> </w:t>
      </w:r>
    </w:p>
    <w:p w14:paraId="3FC6B92D" w14:textId="722ABDD7" w:rsidR="00F61DF0" w:rsidRDefault="00F61DF0" w:rsidP="00F61DF0">
      <w:pPr>
        <w:pStyle w:val="Heading2"/>
      </w:pPr>
      <w:r>
        <w:t>Case</w:t>
      </w:r>
    </w:p>
    <w:p w14:paraId="64943BC3" w14:textId="5CF538A3" w:rsidR="00F61DF0" w:rsidRDefault="00F61DF0" w:rsidP="00F61DF0">
      <w:pPr>
        <w:pStyle w:val="Heading3"/>
      </w:pPr>
      <w:r>
        <w:t xml:space="preserve">1NC – </w:t>
      </w:r>
      <w:r w:rsidR="00484AF0">
        <w:t>HRT</w:t>
      </w:r>
    </w:p>
    <w:p w14:paraId="2BCB3BEC" w14:textId="77777777" w:rsidR="00484AF0" w:rsidRDefault="00484AF0" w:rsidP="00484AF0">
      <w:pPr>
        <w:pStyle w:val="Heading4"/>
      </w:pPr>
      <w:r w:rsidRPr="00E6152A">
        <w:rPr>
          <w:u w:val="single"/>
        </w:rPr>
        <w:t>Patents</w:t>
      </w:r>
      <w:r>
        <w:t xml:space="preserve"> are </w:t>
      </w:r>
      <w:r w:rsidRPr="00E6152A">
        <w:rPr>
          <w:u w:val="single"/>
        </w:rPr>
        <w:t>key to adequate regulation and testing</w:t>
      </w:r>
      <w:r>
        <w:t xml:space="preserve"> of drugs -- </w:t>
      </w:r>
      <w:r w:rsidRPr="00E6152A">
        <w:rPr>
          <w:u w:val="single"/>
        </w:rPr>
        <w:t>AFF</w:t>
      </w:r>
      <w:r>
        <w:t xml:space="preserve"> leads to </w:t>
      </w:r>
      <w:r w:rsidRPr="00E6152A">
        <w:rPr>
          <w:u w:val="single"/>
        </w:rPr>
        <w:t>rampant counterfeiting</w:t>
      </w:r>
      <w:r>
        <w:t xml:space="preserve"> and </w:t>
      </w:r>
      <w:r w:rsidRPr="00E6152A">
        <w:rPr>
          <w:u w:val="single"/>
        </w:rPr>
        <w:t>unsafe medication</w:t>
      </w:r>
      <w:r>
        <w:t xml:space="preserve">, which </w:t>
      </w:r>
      <w:r w:rsidRPr="00E6152A">
        <w:rPr>
          <w:u w:val="single"/>
        </w:rPr>
        <w:t>threatens public health</w:t>
      </w:r>
      <w:r>
        <w:t xml:space="preserve">, </w:t>
      </w:r>
      <w:r w:rsidRPr="00E6152A">
        <w:rPr>
          <w:u w:val="single"/>
        </w:rPr>
        <w:t>kills most vulnerable</w:t>
      </w:r>
      <w:r>
        <w:t xml:space="preserve"> patients, and causes </w:t>
      </w:r>
      <w:r w:rsidRPr="00E6152A">
        <w:rPr>
          <w:u w:val="single"/>
        </w:rPr>
        <w:t>narcotic/human trafficking</w:t>
      </w:r>
      <w:r>
        <w:t xml:space="preserve"> to surge. </w:t>
      </w:r>
      <w:r w:rsidRPr="00E6152A">
        <w:rPr>
          <w:u w:val="single"/>
        </w:rPr>
        <w:t>Especially true now</w:t>
      </w:r>
      <w:r>
        <w:t xml:space="preserve"> due to </w:t>
      </w:r>
      <w:r w:rsidRPr="00E6152A">
        <w:rPr>
          <w:u w:val="single"/>
        </w:rPr>
        <w:t>public desperation</w:t>
      </w:r>
      <w:r>
        <w:t xml:space="preserve"> over COVID, rise in </w:t>
      </w:r>
      <w:r w:rsidRPr="00E6152A">
        <w:rPr>
          <w:u w:val="single"/>
        </w:rPr>
        <w:t>e-commerce</w:t>
      </w:r>
      <w:r>
        <w:t xml:space="preserve">, and </w:t>
      </w:r>
      <w:r w:rsidRPr="00E6152A">
        <w:t>expansion</w:t>
      </w:r>
      <w:r>
        <w:t xml:space="preserve"> of substandard medicine manufacturers </w:t>
      </w:r>
      <w:r w:rsidRPr="00E6152A">
        <w:rPr>
          <w:u w:val="single"/>
        </w:rPr>
        <w:t>targeting critical life-saving drugs</w:t>
      </w:r>
    </w:p>
    <w:p w14:paraId="2EC6A41A" w14:textId="77777777" w:rsidR="00484AF0" w:rsidRPr="00E6152A" w:rsidRDefault="00484AF0" w:rsidP="00484AF0">
      <w:pPr>
        <w:spacing w:after="0" w:line="240" w:lineRule="auto"/>
      </w:pPr>
      <w:r w:rsidRPr="00932D94">
        <w:rPr>
          <w:rStyle w:val="Style13ptBold"/>
        </w:rPr>
        <w:t>IPKey 21</w:t>
      </w:r>
      <w:r>
        <w:t xml:space="preserve"> (IP Key – Run by EUIPO and the European Commission to provide news coverage and scientific knowledge concerning intellectual property rights, “</w:t>
      </w:r>
      <w:r w:rsidRPr="00C37E6B">
        <w:rPr>
          <w:rStyle w:val="Emphasis"/>
          <w:highlight w:val="cyan"/>
        </w:rPr>
        <w:t>Intellectual Property</w:t>
      </w:r>
      <w:r>
        <w:t xml:space="preserve"> and </w:t>
      </w:r>
      <w:r w:rsidRPr="00C37E6B">
        <w:rPr>
          <w:rStyle w:val="Emphasis"/>
          <w:highlight w:val="cyan"/>
        </w:rPr>
        <w:t>Keep</w:t>
      </w:r>
      <w:r>
        <w:t xml:space="preserve">ing </w:t>
      </w:r>
      <w:r w:rsidRPr="00C37E6B">
        <w:rPr>
          <w:rStyle w:val="Emphasis"/>
          <w:highlight w:val="cyan"/>
        </w:rPr>
        <w:t>Medicines Safe</w:t>
      </w:r>
      <w:r>
        <w:t xml:space="preserve">”, </w:t>
      </w:r>
      <w:r w:rsidRPr="00932D94">
        <w:t>https://ipkey.eu/en/south-east-asia/news/intellectual-property-and-keeping-medicines-safe</w:t>
      </w:r>
      <w:r>
        <w:t>, 2 February 2021, EmmieeM)</w:t>
      </w:r>
    </w:p>
    <w:p w14:paraId="15924B58" w14:textId="77777777" w:rsidR="00484AF0" w:rsidRPr="00342649" w:rsidRDefault="00484AF0" w:rsidP="00484AF0">
      <w:pPr>
        <w:pStyle w:val="NoSpacing"/>
        <w:rPr>
          <w:rStyle w:val="StyleUnderline"/>
        </w:rPr>
      </w:pPr>
      <w:r w:rsidRPr="00342649">
        <w:rPr>
          <w:sz w:val="16"/>
          <w:szCs w:val="16"/>
        </w:rPr>
        <w:t>If you are what you eat, and bad diets lead to bad health</w:t>
      </w:r>
      <w:r w:rsidRPr="00E6152A">
        <w:t xml:space="preserve">, </w:t>
      </w:r>
      <w:r w:rsidRPr="00C37E6B">
        <w:rPr>
          <w:rStyle w:val="StyleUnderline"/>
          <w:highlight w:val="cyan"/>
        </w:rPr>
        <w:t>imagine what unsafe medicines can do.</w:t>
      </w:r>
    </w:p>
    <w:p w14:paraId="286136E7" w14:textId="77777777" w:rsidR="00484AF0" w:rsidRPr="00342649" w:rsidRDefault="00484AF0" w:rsidP="00484AF0">
      <w:pPr>
        <w:pStyle w:val="NoSpacing"/>
        <w:rPr>
          <w:sz w:val="16"/>
          <w:szCs w:val="16"/>
        </w:rPr>
      </w:pPr>
      <w:r w:rsidRPr="00342649">
        <w:rPr>
          <w:sz w:val="16"/>
          <w:szCs w:val="16"/>
        </w:rPr>
        <w:t>We ask today, why the provenance of vaccines has attracted so much attention when the origin of medicines we take, in some cases, every day and without even thinking, is not questioned at all?</w:t>
      </w:r>
      <w:r w:rsidRPr="00E6152A">
        <w:t xml:space="preserve"> </w:t>
      </w:r>
      <w:r w:rsidRPr="00C37E6B">
        <w:rPr>
          <w:rStyle w:val="StyleUnderline"/>
          <w:highlight w:val="cyan"/>
        </w:rPr>
        <w:t>How do we know we can trust medicines</w:t>
      </w:r>
      <w:r w:rsidRPr="00E6152A">
        <w:t xml:space="preserve"> </w:t>
      </w:r>
      <w:r w:rsidRPr="00342649">
        <w:rPr>
          <w:sz w:val="16"/>
          <w:szCs w:val="16"/>
        </w:rPr>
        <w:t xml:space="preserve">readily available on the market from seemingly legitimate sources? Where does intellectual property (IP) come into all of this and why </w:t>
      </w:r>
      <w:r w:rsidRPr="00C37E6B">
        <w:rPr>
          <w:sz w:val="16"/>
          <w:szCs w:val="16"/>
          <w:highlight w:val="cyan"/>
        </w:rPr>
        <w:t>is</w:t>
      </w:r>
      <w:r w:rsidRPr="00C37E6B">
        <w:rPr>
          <w:highlight w:val="cyan"/>
        </w:rPr>
        <w:t xml:space="preserve"> </w:t>
      </w:r>
      <w:r w:rsidRPr="00C37E6B">
        <w:rPr>
          <w:rStyle w:val="Emphasis"/>
          <w:highlight w:val="cyan"/>
        </w:rPr>
        <w:t>a proper IP application and registration process</w:t>
      </w:r>
      <w:r w:rsidRPr="00E6152A">
        <w:t xml:space="preserve"> </w:t>
      </w:r>
      <w:r w:rsidRPr="00342649">
        <w:rPr>
          <w:sz w:val="16"/>
          <w:szCs w:val="16"/>
        </w:rPr>
        <w:t>important?</w:t>
      </w:r>
    </w:p>
    <w:p w14:paraId="3483FDC8" w14:textId="77777777" w:rsidR="00484AF0" w:rsidRPr="00E6152A" w:rsidRDefault="00484AF0" w:rsidP="00484AF0">
      <w:pPr>
        <w:pStyle w:val="NoSpacing"/>
      </w:pPr>
      <w:r w:rsidRPr="00342649">
        <w:rPr>
          <w:rStyle w:val="StyleUnderline"/>
        </w:rPr>
        <w:t xml:space="preserve">The global race to develop </w:t>
      </w:r>
      <w:r w:rsidRPr="00C37E6B">
        <w:rPr>
          <w:rStyle w:val="StyleUnderline"/>
          <w:highlight w:val="cyan"/>
        </w:rPr>
        <w:t>vaccines to fight</w:t>
      </w:r>
      <w:r w:rsidRPr="00E6152A">
        <w:t xml:space="preserve"> </w:t>
      </w:r>
      <w:r w:rsidRPr="00342649">
        <w:rPr>
          <w:sz w:val="16"/>
          <w:szCs w:val="16"/>
        </w:rPr>
        <w:t>the spread of</w:t>
      </w:r>
      <w:r w:rsidRPr="00E6152A">
        <w:t xml:space="preserve"> </w:t>
      </w:r>
      <w:r w:rsidRPr="00C37E6B">
        <w:rPr>
          <w:rStyle w:val="StyleUnderline"/>
          <w:highlight w:val="cyan"/>
        </w:rPr>
        <w:t>COVID</w:t>
      </w:r>
      <w:r w:rsidRPr="00342649">
        <w:rPr>
          <w:rStyle w:val="StyleUnderline"/>
        </w:rPr>
        <w:t>-19</w:t>
      </w:r>
      <w:r w:rsidRPr="00E6152A">
        <w:t xml:space="preserve"> </w:t>
      </w:r>
      <w:r w:rsidRPr="00342649">
        <w:rPr>
          <w:sz w:val="16"/>
          <w:szCs w:val="16"/>
        </w:rPr>
        <w:t>has understandably</w:t>
      </w:r>
      <w:r w:rsidRPr="00E6152A">
        <w:t xml:space="preserve"> </w:t>
      </w:r>
      <w:r w:rsidRPr="00C37E6B">
        <w:rPr>
          <w:rStyle w:val="StyleUnderline"/>
          <w:highlight w:val="cyan"/>
        </w:rPr>
        <w:t>captured</w:t>
      </w:r>
      <w:r w:rsidRPr="00E6152A">
        <w:t xml:space="preserve"> </w:t>
      </w:r>
      <w:r w:rsidRPr="00342649">
        <w:rPr>
          <w:sz w:val="16"/>
          <w:szCs w:val="16"/>
        </w:rPr>
        <w:t>the</w:t>
      </w:r>
      <w:r w:rsidRPr="00E6152A">
        <w:t xml:space="preserve"> </w:t>
      </w:r>
      <w:r w:rsidRPr="00C37E6B">
        <w:rPr>
          <w:rStyle w:val="StyleUnderline"/>
          <w:highlight w:val="cyan"/>
        </w:rPr>
        <w:t>attention</w:t>
      </w:r>
      <w:r w:rsidRPr="00E6152A">
        <w:t xml:space="preserve"> of the public </w:t>
      </w:r>
      <w:r w:rsidRPr="00342649">
        <w:rPr>
          <w:rStyle w:val="StyleUnderline"/>
        </w:rPr>
        <w:t>worldwide</w:t>
      </w:r>
      <w:r w:rsidRPr="00E6152A">
        <w:t>.</w:t>
      </w:r>
      <w:r w:rsidRPr="00342649">
        <w:rPr>
          <w:sz w:val="16"/>
          <w:szCs w:val="16"/>
        </w:rPr>
        <w:t xml:space="preserve"> People of all generations and with little or no expertise in clinical trials have followed the process keenly, wishing and willing together that science can provide the answer to stopping the pandemic so what was called ‘normal’ life can return. This public interest has also rightly scrutinised the testing that is designed to make sure that these vaccines are </w:t>
      </w:r>
      <w:proofErr w:type="gramStart"/>
      <w:r w:rsidRPr="00342649">
        <w:rPr>
          <w:sz w:val="16"/>
          <w:szCs w:val="16"/>
        </w:rPr>
        <w:t>safe</w:t>
      </w:r>
      <w:proofErr w:type="gramEnd"/>
      <w:r w:rsidRPr="00342649">
        <w:rPr>
          <w:sz w:val="16"/>
          <w:szCs w:val="16"/>
        </w:rPr>
        <w:t> and this same focus is thankfully putting medicines under the spotlight more broadly.</w:t>
      </w:r>
    </w:p>
    <w:p w14:paraId="46ABAE88" w14:textId="77777777" w:rsidR="00484AF0" w:rsidRPr="009241D7" w:rsidRDefault="00484AF0" w:rsidP="00484AF0">
      <w:pPr>
        <w:pStyle w:val="NoSpacing"/>
        <w:rPr>
          <w:rStyle w:val="StyleUnderline"/>
        </w:rPr>
      </w:pPr>
      <w:r w:rsidRPr="009241D7">
        <w:rPr>
          <w:rStyle w:val="StyleUnderline"/>
        </w:rPr>
        <w:t xml:space="preserve">When we talk about </w:t>
      </w:r>
      <w:r w:rsidRPr="00C37E6B">
        <w:rPr>
          <w:rStyle w:val="StyleUnderline"/>
          <w:highlight w:val="cyan"/>
        </w:rPr>
        <w:t>medicines</w:t>
      </w:r>
      <w:r w:rsidRPr="009241D7">
        <w:rPr>
          <w:rStyle w:val="StyleUnderline"/>
        </w:rPr>
        <w:t>, they are</w:t>
      </w:r>
      <w:r w:rsidRPr="00E6152A">
        <w:t xml:space="preserve"> </w:t>
      </w:r>
      <w:r w:rsidRPr="009241D7">
        <w:rPr>
          <w:sz w:val="16"/>
          <w:szCs w:val="16"/>
        </w:rPr>
        <w:t>universally</w:t>
      </w:r>
      <w:r w:rsidRPr="00E6152A">
        <w:t xml:space="preserve"> </w:t>
      </w:r>
      <w:r w:rsidRPr="009241D7">
        <w:rPr>
          <w:rStyle w:val="StyleUnderline"/>
        </w:rPr>
        <w:t>understood to</w:t>
      </w:r>
      <w:r w:rsidRPr="00E6152A">
        <w:t xml:space="preserve"> </w:t>
      </w:r>
      <w:r w:rsidRPr="009241D7">
        <w:rPr>
          <w:sz w:val="16"/>
          <w:szCs w:val="16"/>
        </w:rPr>
        <w:t>mean a drug or other preparation for the treatment or prevention of a disease or illness. In essence, they serve to</w:t>
      </w:r>
      <w:r w:rsidRPr="00E6152A">
        <w:t xml:space="preserve"> </w:t>
      </w:r>
      <w:r w:rsidRPr="009241D7">
        <w:rPr>
          <w:rStyle w:val="StyleUnderline"/>
        </w:rPr>
        <w:t>keep us feeling healthy</w:t>
      </w:r>
      <w:r w:rsidRPr="00E6152A">
        <w:t>, or make us feel better. </w:t>
      </w:r>
      <w:r w:rsidRPr="009241D7">
        <w:rPr>
          <w:rStyle w:val="StyleUnderline"/>
        </w:rPr>
        <w:t xml:space="preserve">But what about when they achieve the exact opposite, </w:t>
      </w:r>
      <w:r w:rsidRPr="009241D7">
        <w:rPr>
          <w:rStyle w:val="Emphasis"/>
        </w:rPr>
        <w:t xml:space="preserve">when they </w:t>
      </w:r>
      <w:r w:rsidRPr="00C37E6B">
        <w:rPr>
          <w:rStyle w:val="Emphasis"/>
          <w:highlight w:val="cyan"/>
        </w:rPr>
        <w:t>are</w:t>
      </w:r>
      <w:r w:rsidRPr="009241D7">
        <w:rPr>
          <w:rStyle w:val="StyleUnderline"/>
        </w:rPr>
        <w:t xml:space="preserve"> in fact </w:t>
      </w:r>
      <w:r w:rsidRPr="00C37E6B">
        <w:rPr>
          <w:rStyle w:val="Emphasis"/>
          <w:highlight w:val="cyan"/>
        </w:rPr>
        <w:t>harmful</w:t>
      </w:r>
      <w:r w:rsidRPr="009241D7">
        <w:rPr>
          <w:rStyle w:val="Emphasis"/>
        </w:rPr>
        <w:t xml:space="preserve">, or </w:t>
      </w:r>
      <w:r w:rsidRPr="00C37E6B">
        <w:rPr>
          <w:rStyle w:val="Emphasis"/>
          <w:highlight w:val="cyan"/>
        </w:rPr>
        <w:t>even fatal</w:t>
      </w:r>
      <w:r w:rsidRPr="009241D7">
        <w:rPr>
          <w:sz w:val="16"/>
          <w:szCs w:val="16"/>
        </w:rPr>
        <w:t>? The cause is usually</w:t>
      </w:r>
      <w:r w:rsidRPr="00E6152A">
        <w:t xml:space="preserve"> </w:t>
      </w:r>
      <w:r w:rsidRPr="00C37E6B">
        <w:rPr>
          <w:rStyle w:val="Emphasis"/>
          <w:highlight w:val="cyan"/>
        </w:rPr>
        <w:t>because of</w:t>
      </w:r>
      <w:r w:rsidRPr="00E6152A">
        <w:t xml:space="preserve"> </w:t>
      </w:r>
      <w:r w:rsidRPr="009241D7">
        <w:rPr>
          <w:sz w:val="16"/>
          <w:szCs w:val="16"/>
        </w:rPr>
        <w:t>fake and counterfeit medicines. This is because something they both have in common is the</w:t>
      </w:r>
      <w:r w:rsidRPr="00E6152A">
        <w:t xml:space="preserve"> </w:t>
      </w:r>
      <w:r w:rsidRPr="00C37E6B">
        <w:rPr>
          <w:rStyle w:val="Emphasis"/>
          <w:highlight w:val="cyan"/>
        </w:rPr>
        <w:t>lack of rigorous inspections</w:t>
      </w:r>
      <w:r w:rsidRPr="009241D7">
        <w:rPr>
          <w:rStyle w:val="StyleUnderline"/>
        </w:rPr>
        <w:t xml:space="preserve"> by public authorities that seek to guarantee the safety of medicines for widespread use.</w:t>
      </w:r>
    </w:p>
    <w:p w14:paraId="43537F2F" w14:textId="77777777" w:rsidR="00484AF0" w:rsidRPr="00E6152A" w:rsidRDefault="00484AF0" w:rsidP="00484AF0">
      <w:pPr>
        <w:pStyle w:val="NoSpacing"/>
      </w:pPr>
      <w:r w:rsidRPr="009241D7">
        <w:rPr>
          <w:sz w:val="16"/>
          <w:szCs w:val="16"/>
        </w:rPr>
        <w:t>What’s more, the proliferation of both kinds of these illegal medicines is worsened by a critical fact. Previously,</w:t>
      </w:r>
      <w:r w:rsidRPr="00E6152A">
        <w:t xml:space="preserve"> </w:t>
      </w:r>
      <w:r w:rsidRPr="009241D7">
        <w:rPr>
          <w:rStyle w:val="StyleUnderline"/>
        </w:rPr>
        <w:t>they used to mainly be related to ‘lifestyle’ medicines</w:t>
      </w:r>
      <w:r w:rsidRPr="00E6152A">
        <w:t xml:space="preserve">, but </w:t>
      </w:r>
      <w:r w:rsidRPr="009241D7">
        <w:rPr>
          <w:rStyle w:val="StyleUnderline"/>
        </w:rPr>
        <w:t>now</w:t>
      </w:r>
      <w:r w:rsidRPr="00E6152A">
        <w:t xml:space="preserve">, even </w:t>
      </w:r>
      <w:r w:rsidRPr="00C37E6B">
        <w:rPr>
          <w:rStyle w:val="Emphasis"/>
          <w:highlight w:val="cyan"/>
        </w:rPr>
        <w:t>innovative</w:t>
      </w:r>
      <w:r w:rsidRPr="00E6152A">
        <w:t xml:space="preserve"> or </w:t>
      </w:r>
      <w:r w:rsidRPr="00C37E6B">
        <w:rPr>
          <w:rStyle w:val="Emphasis"/>
          <w:highlight w:val="cyan"/>
        </w:rPr>
        <w:t>critical life-saving medicines,</w:t>
      </w:r>
      <w:r w:rsidRPr="00E6152A">
        <w:t xml:space="preserve"> </w:t>
      </w:r>
      <w:r w:rsidRPr="009241D7">
        <w:rPr>
          <w:rStyle w:val="StyleUnderline"/>
        </w:rPr>
        <w:t>such as medicines that tackle cardiovascular diseases</w:t>
      </w:r>
      <w:r w:rsidRPr="00E6152A">
        <w:t xml:space="preserve">, </w:t>
      </w:r>
      <w:r w:rsidRPr="00C37E6B">
        <w:rPr>
          <w:rStyle w:val="StyleUnderline"/>
          <w:highlight w:val="cyan"/>
        </w:rPr>
        <w:t>are being increasingly created</w:t>
      </w:r>
      <w:r w:rsidRPr="00E6152A">
        <w:t xml:space="preserve"> </w:t>
      </w:r>
      <w:r w:rsidRPr="009241D7">
        <w:rPr>
          <w:sz w:val="16"/>
          <w:szCs w:val="16"/>
        </w:rPr>
        <w:t>and are entering the market</w:t>
      </w:r>
      <w:r w:rsidRPr="00E6152A">
        <w:t xml:space="preserve"> </w:t>
      </w:r>
      <w:r w:rsidRPr="00C37E6B">
        <w:rPr>
          <w:rStyle w:val="Emphasis"/>
          <w:highlight w:val="cyan"/>
        </w:rPr>
        <w:t>without official IP application</w:t>
      </w:r>
      <w:r w:rsidRPr="00E6152A">
        <w:t xml:space="preserve"> </w:t>
      </w:r>
      <w:r w:rsidRPr="009241D7">
        <w:rPr>
          <w:sz w:val="16"/>
          <w:szCs w:val="16"/>
        </w:rPr>
        <w:t>and registration processes</w:t>
      </w:r>
      <w:r w:rsidRPr="00E6152A">
        <w:t>.</w:t>
      </w:r>
    </w:p>
    <w:p w14:paraId="7542F780" w14:textId="77777777" w:rsidR="00484AF0" w:rsidRPr="009241D7" w:rsidRDefault="00484AF0" w:rsidP="00484AF0">
      <w:pPr>
        <w:pStyle w:val="NoSpacing"/>
        <w:rPr>
          <w:rStyle w:val="StyleUnderline"/>
        </w:rPr>
      </w:pPr>
      <w:r w:rsidRPr="00E6152A">
        <w:t xml:space="preserve">But if </w:t>
      </w:r>
      <w:r w:rsidRPr="00C37E6B">
        <w:rPr>
          <w:rStyle w:val="Emphasis"/>
          <w:highlight w:val="cyan"/>
        </w:rPr>
        <w:t>they are</w:t>
      </w:r>
      <w:r w:rsidRPr="009241D7">
        <w:rPr>
          <w:rStyle w:val="StyleUnderline"/>
        </w:rPr>
        <w:t xml:space="preserve"> both </w:t>
      </w:r>
      <w:r w:rsidRPr="00C37E6B">
        <w:rPr>
          <w:rStyle w:val="Emphasis"/>
          <w:highlight w:val="cyan"/>
        </w:rPr>
        <w:t>illegal</w:t>
      </w:r>
      <w:r w:rsidRPr="009241D7">
        <w:rPr>
          <w:rStyle w:val="StyleUnderline"/>
        </w:rPr>
        <w:t xml:space="preserve"> and </w:t>
      </w:r>
      <w:r w:rsidRPr="009241D7">
        <w:rPr>
          <w:sz w:val="16"/>
          <w:szCs w:val="16"/>
        </w:rPr>
        <w:t>both</w:t>
      </w:r>
      <w:r w:rsidRPr="009241D7">
        <w:t xml:space="preserve"> </w:t>
      </w:r>
      <w:r w:rsidRPr="00C37E6B">
        <w:rPr>
          <w:rStyle w:val="StyleUnderline"/>
          <w:highlight w:val="cyan"/>
        </w:rPr>
        <w:t>cause harm</w:t>
      </w:r>
      <w:r w:rsidRPr="00E6152A">
        <w:t xml:space="preserve">, what’s the difference </w:t>
      </w:r>
      <w:r w:rsidRPr="009241D7">
        <w:rPr>
          <w:sz w:val="16"/>
          <w:szCs w:val="16"/>
        </w:rPr>
        <w:t>between fake and counterfeit medicines? </w:t>
      </w:r>
      <w:r w:rsidRPr="009241D7">
        <w:rPr>
          <w:rStyle w:val="StyleUnderline"/>
        </w:rPr>
        <w:t xml:space="preserve">Fake </w:t>
      </w:r>
      <w:r w:rsidRPr="00C37E6B">
        <w:rPr>
          <w:rStyle w:val="StyleUnderline"/>
          <w:highlight w:val="cyan"/>
        </w:rPr>
        <w:t>medicines</w:t>
      </w:r>
      <w:r w:rsidRPr="009241D7">
        <w:rPr>
          <w:rStyle w:val="StyleUnderline"/>
        </w:rPr>
        <w:t xml:space="preserve"> pass themselves off as real</w:t>
      </w:r>
      <w:r w:rsidRPr="00E6152A">
        <w:t xml:space="preserve">, </w:t>
      </w:r>
      <w:r w:rsidRPr="009241D7">
        <w:rPr>
          <w:sz w:val="16"/>
          <w:szCs w:val="16"/>
        </w:rPr>
        <w:t>authorised medicines</w:t>
      </w:r>
      <w:r w:rsidRPr="00E6152A">
        <w:t xml:space="preserve"> </w:t>
      </w:r>
      <w:r w:rsidRPr="009241D7">
        <w:rPr>
          <w:rStyle w:val="StyleUnderline"/>
        </w:rPr>
        <w:t>but</w:t>
      </w:r>
      <w:r w:rsidRPr="00E6152A">
        <w:t xml:space="preserve"> </w:t>
      </w:r>
      <w:r w:rsidRPr="009241D7">
        <w:rPr>
          <w:sz w:val="16"/>
          <w:szCs w:val="16"/>
        </w:rPr>
        <w:t>they may actually</w:t>
      </w:r>
      <w:r w:rsidRPr="00E6152A">
        <w:t xml:space="preserve"> </w:t>
      </w:r>
      <w:r w:rsidRPr="00C37E6B">
        <w:rPr>
          <w:rStyle w:val="StyleUnderline"/>
          <w:highlight w:val="cyan"/>
        </w:rPr>
        <w:t>contain ingredients that are</w:t>
      </w:r>
      <w:r w:rsidRPr="009241D7">
        <w:rPr>
          <w:rStyle w:val="StyleUnderline"/>
        </w:rPr>
        <w:t xml:space="preserve"> of </w:t>
      </w:r>
      <w:r w:rsidRPr="00C37E6B">
        <w:rPr>
          <w:rStyle w:val="StyleUnderline"/>
          <w:highlight w:val="cyan"/>
        </w:rPr>
        <w:t>low quality or</w:t>
      </w:r>
      <w:r w:rsidRPr="009241D7">
        <w:rPr>
          <w:rStyle w:val="StyleUnderline"/>
        </w:rPr>
        <w:t xml:space="preserve"> in the </w:t>
      </w:r>
      <w:r w:rsidRPr="00C37E6B">
        <w:rPr>
          <w:rStyle w:val="StyleUnderline"/>
          <w:highlight w:val="cyan"/>
        </w:rPr>
        <w:t>wrong dosage</w:t>
      </w:r>
      <w:r w:rsidRPr="00E6152A">
        <w:t xml:space="preserve">. </w:t>
      </w:r>
      <w:r w:rsidRPr="00C37E6B">
        <w:rPr>
          <w:rStyle w:val="Emphasis"/>
          <w:highlight w:val="cyan"/>
        </w:rPr>
        <w:t>Since they have not passed</w:t>
      </w:r>
      <w:r w:rsidRPr="009241D7">
        <w:rPr>
          <w:rStyle w:val="Emphasis"/>
        </w:rPr>
        <w:t xml:space="preserve"> through</w:t>
      </w:r>
      <w:r w:rsidRPr="00E6152A">
        <w:t xml:space="preserve"> the </w:t>
      </w:r>
      <w:r w:rsidRPr="00C37E6B">
        <w:rPr>
          <w:rStyle w:val="Emphasis"/>
          <w:highlight w:val="cyan"/>
        </w:rPr>
        <w:t>necessary evaluation of quality, safety and efficacy as required</w:t>
      </w:r>
      <w:r w:rsidRPr="009241D7">
        <w:rPr>
          <w:rStyle w:val="Emphasis"/>
        </w:rPr>
        <w:t xml:space="preserve"> by authorisation procedures, </w:t>
      </w:r>
      <w:r w:rsidRPr="00C37E6B">
        <w:rPr>
          <w:rStyle w:val="Emphasis"/>
          <w:highlight w:val="cyan"/>
        </w:rPr>
        <w:t>they can be a major health threat</w:t>
      </w:r>
      <w:r w:rsidRPr="009241D7">
        <w:rPr>
          <w:rStyle w:val="Emphasis"/>
        </w:rPr>
        <w:t>.</w:t>
      </w:r>
      <w:r w:rsidRPr="00E6152A">
        <w:t xml:space="preserve"> </w:t>
      </w:r>
      <w:r w:rsidRPr="009241D7">
        <w:rPr>
          <w:sz w:val="16"/>
          <w:szCs w:val="16"/>
        </w:rPr>
        <w:t>Counterfeit medicines, in contrast, are those</w:t>
      </w:r>
      <w:r w:rsidRPr="00E6152A">
        <w:t xml:space="preserve"> </w:t>
      </w:r>
      <w:r w:rsidRPr="009241D7">
        <w:rPr>
          <w:rStyle w:val="StyleUnderline"/>
        </w:rPr>
        <w:t>medicines that do not comply with intellectual and industrial property rights, such as</w:t>
      </w:r>
      <w:r w:rsidRPr="00E6152A">
        <w:t xml:space="preserve"> </w:t>
      </w:r>
      <w:r w:rsidRPr="009241D7">
        <w:rPr>
          <w:sz w:val="16"/>
          <w:szCs w:val="16"/>
        </w:rPr>
        <w:t xml:space="preserve">registered </w:t>
      </w:r>
      <w:proofErr w:type="gramStart"/>
      <w:r w:rsidRPr="009241D7">
        <w:rPr>
          <w:rStyle w:val="StyleUnderline"/>
          <w:sz w:val="16"/>
          <w:szCs w:val="16"/>
        </w:rPr>
        <w:t>trade marks</w:t>
      </w:r>
      <w:proofErr w:type="gramEnd"/>
      <w:r w:rsidRPr="009241D7">
        <w:rPr>
          <w:rStyle w:val="StyleUnderline"/>
        </w:rPr>
        <w:t xml:space="preserve"> or patent rights.</w:t>
      </w:r>
      <w:r w:rsidRPr="00E6152A">
        <w:t xml:space="preserve"> </w:t>
      </w:r>
      <w:r w:rsidRPr="009241D7">
        <w:rPr>
          <w:sz w:val="16"/>
          <w:szCs w:val="16"/>
        </w:rPr>
        <w:t>But it is important to stress,</w:t>
      </w:r>
      <w:r w:rsidRPr="00E6152A">
        <w:t xml:space="preserve"> </w:t>
      </w:r>
      <w:r w:rsidRPr="00C37E6B">
        <w:rPr>
          <w:rStyle w:val="Emphasis"/>
          <w:highlight w:val="cyan"/>
        </w:rPr>
        <w:t>this is not just an IP issue</w:t>
      </w:r>
      <w:r w:rsidRPr="009241D7">
        <w:rPr>
          <w:sz w:val="16"/>
          <w:szCs w:val="16"/>
        </w:rPr>
        <w:t>. In the vast majority of cases</w:t>
      </w:r>
      <w:r w:rsidRPr="00E6152A">
        <w:t xml:space="preserve"> (</w:t>
      </w:r>
      <w:r w:rsidRPr="00C37E6B">
        <w:rPr>
          <w:rStyle w:val="Emphasis"/>
          <w:highlight w:val="cyan"/>
        </w:rPr>
        <w:t>90%</w:t>
      </w:r>
      <w:r w:rsidRPr="00E6152A">
        <w:t>) </w:t>
      </w:r>
      <w:r w:rsidRPr="009241D7">
        <w:rPr>
          <w:sz w:val="16"/>
          <w:szCs w:val="16"/>
        </w:rPr>
        <w:t>they</w:t>
      </w:r>
      <w:r w:rsidRPr="00E6152A">
        <w:t xml:space="preserve"> </w:t>
      </w:r>
      <w:r w:rsidRPr="00C37E6B">
        <w:rPr>
          <w:rStyle w:val="Emphasis"/>
          <w:highlight w:val="cyan"/>
        </w:rPr>
        <w:t>can</w:t>
      </w:r>
      <w:r w:rsidRPr="00E6152A">
        <w:t xml:space="preserve"> </w:t>
      </w:r>
      <w:r w:rsidRPr="009241D7">
        <w:rPr>
          <w:sz w:val="16"/>
          <w:szCs w:val="16"/>
        </w:rPr>
        <w:t>also</w:t>
      </w:r>
      <w:r w:rsidRPr="00E6152A">
        <w:t xml:space="preserve"> </w:t>
      </w:r>
      <w:r w:rsidRPr="00C37E6B">
        <w:rPr>
          <w:rStyle w:val="Emphasis"/>
          <w:highlight w:val="cyan"/>
        </w:rPr>
        <w:t>be harmful to a patient’s health</w:t>
      </w:r>
      <w:r w:rsidRPr="009241D7">
        <w:rPr>
          <w:rStyle w:val="StyleUnderline"/>
        </w:rPr>
        <w:t>, </w:t>
      </w:r>
      <w:r w:rsidRPr="00C37E6B">
        <w:rPr>
          <w:rStyle w:val="StyleUnderline"/>
          <w:highlight w:val="cyan"/>
        </w:rPr>
        <w:t>according to</w:t>
      </w:r>
      <w:r w:rsidRPr="009241D7">
        <w:rPr>
          <w:rStyle w:val="StyleUnderline"/>
        </w:rPr>
        <w:t xml:space="preserve"> a study</w:t>
      </w:r>
      <w:r w:rsidRPr="00E6152A">
        <w:t> </w:t>
      </w:r>
      <w:r w:rsidRPr="009241D7">
        <w:rPr>
          <w:sz w:val="16"/>
          <w:szCs w:val="16"/>
        </w:rPr>
        <w:t xml:space="preserve">recently released by the European Union Intellectual Property Office </w:t>
      </w:r>
      <w:r w:rsidRPr="00E6152A">
        <w:t>(</w:t>
      </w:r>
      <w:r w:rsidRPr="00C37E6B">
        <w:rPr>
          <w:rStyle w:val="StyleUnderline"/>
          <w:highlight w:val="cyan"/>
        </w:rPr>
        <w:t>EUIPO</w:t>
      </w:r>
      <w:r w:rsidRPr="00E6152A">
        <w:t>) </w:t>
      </w:r>
      <w:r w:rsidRPr="009241D7">
        <w:rPr>
          <w:rStyle w:val="StyleUnderline"/>
        </w:rPr>
        <w:t>and</w:t>
      </w:r>
      <w:r w:rsidRPr="00E6152A">
        <w:t xml:space="preserve"> </w:t>
      </w:r>
      <w:r w:rsidRPr="009241D7">
        <w:rPr>
          <w:sz w:val="16"/>
          <w:szCs w:val="16"/>
        </w:rPr>
        <w:t xml:space="preserve">the Organisation for Economic Cooperation and Development </w:t>
      </w:r>
      <w:r w:rsidRPr="00E6152A">
        <w:t>(</w:t>
      </w:r>
      <w:r w:rsidRPr="00C37E6B">
        <w:rPr>
          <w:rStyle w:val="StyleUnderline"/>
          <w:highlight w:val="cyan"/>
        </w:rPr>
        <w:t>OECD</w:t>
      </w:r>
      <w:r w:rsidRPr="00E6152A">
        <w:t>) </w:t>
      </w:r>
      <w:r w:rsidRPr="009241D7">
        <w:rPr>
          <w:sz w:val="16"/>
          <w:szCs w:val="16"/>
        </w:rPr>
        <w:t>on ‘Trade in Counterfeit Pharmaceutical Products’. The World Health Organization</w:t>
      </w:r>
      <w:r w:rsidRPr="00E6152A">
        <w:t xml:space="preserve"> (</w:t>
      </w:r>
      <w:r w:rsidRPr="00C37E6B">
        <w:rPr>
          <w:rStyle w:val="StyleUnderline"/>
          <w:highlight w:val="cyan"/>
        </w:rPr>
        <w:t>WHO</w:t>
      </w:r>
      <w:r w:rsidRPr="00E6152A">
        <w:t>) </w:t>
      </w:r>
      <w:r w:rsidRPr="009241D7">
        <w:rPr>
          <w:rStyle w:val="StyleUnderline"/>
        </w:rPr>
        <w:t>also shared</w:t>
      </w:r>
      <w:r w:rsidRPr="00E6152A">
        <w:t xml:space="preserve"> </w:t>
      </w:r>
      <w:r w:rsidRPr="009241D7">
        <w:rPr>
          <w:sz w:val="16"/>
          <w:szCs w:val="16"/>
        </w:rPr>
        <w:t>in the 2017 report, ‘WHO Global Surveillance and Monitoring System for Substandard and Falsified Medical Products’,</w:t>
      </w:r>
      <w:r w:rsidRPr="00E6152A">
        <w:t xml:space="preserve"> </w:t>
      </w:r>
      <w:r w:rsidRPr="009241D7">
        <w:rPr>
          <w:rStyle w:val="StyleUnderline"/>
        </w:rPr>
        <w:t xml:space="preserve">that the </w:t>
      </w:r>
      <w:r w:rsidRPr="00C37E6B">
        <w:rPr>
          <w:rStyle w:val="StyleUnderline"/>
          <w:highlight w:val="cyan"/>
        </w:rPr>
        <w:t>estimated</w:t>
      </w:r>
      <w:r w:rsidRPr="009241D7">
        <w:rPr>
          <w:rStyle w:val="StyleUnderline"/>
        </w:rPr>
        <w:t xml:space="preserve"> number of </w:t>
      </w:r>
      <w:r w:rsidRPr="00C37E6B">
        <w:rPr>
          <w:rStyle w:val="Emphasis"/>
          <w:highlight w:val="cyan"/>
        </w:rPr>
        <w:t>children who</w:t>
      </w:r>
      <w:r w:rsidRPr="00E6152A">
        <w:t xml:space="preserve"> </w:t>
      </w:r>
      <w:r w:rsidRPr="009241D7">
        <w:rPr>
          <w:sz w:val="16"/>
          <w:szCs w:val="16"/>
        </w:rPr>
        <w:t>may</w:t>
      </w:r>
      <w:r w:rsidRPr="00E6152A">
        <w:t xml:space="preserve"> </w:t>
      </w:r>
      <w:r w:rsidRPr="00C37E6B">
        <w:rPr>
          <w:rStyle w:val="Emphasis"/>
          <w:highlight w:val="cyan"/>
        </w:rPr>
        <w:t>die from pneumonia</w:t>
      </w:r>
      <w:r w:rsidRPr="009241D7">
        <w:rPr>
          <w:rStyle w:val="StyleUnderline"/>
        </w:rPr>
        <w:t xml:space="preserve"> each year after consuming </w:t>
      </w:r>
      <w:r w:rsidRPr="00C37E6B">
        <w:rPr>
          <w:rStyle w:val="Emphasis"/>
          <w:highlight w:val="cyan"/>
        </w:rPr>
        <w:t>counterfeit medicines is between 72 000 and 169 000</w:t>
      </w:r>
      <w:r w:rsidRPr="009241D7">
        <w:rPr>
          <w:rStyle w:val="StyleUnderline"/>
        </w:rPr>
        <w:t>.</w:t>
      </w:r>
    </w:p>
    <w:p w14:paraId="251DEA01" w14:textId="77777777" w:rsidR="00484AF0" w:rsidRPr="009241D7" w:rsidRDefault="00484AF0" w:rsidP="00484AF0">
      <w:pPr>
        <w:pStyle w:val="NoSpacing"/>
        <w:rPr>
          <w:sz w:val="16"/>
          <w:szCs w:val="16"/>
        </w:rPr>
      </w:pPr>
      <w:r w:rsidRPr="009241D7">
        <w:rPr>
          <w:sz w:val="16"/>
          <w:szCs w:val="16"/>
        </w:rPr>
        <w:t xml:space="preserve">But counterfeit medicines are not just a public health concern. </w:t>
      </w:r>
      <w:r w:rsidRPr="009241D7">
        <w:rPr>
          <w:rStyle w:val="StyleUnderline"/>
        </w:rPr>
        <w:t>Innovation and creativity are the cornerstones of modern economies and counterfeit medicines siphon off revenue</w:t>
      </w:r>
      <w:r w:rsidRPr="00E6152A">
        <w:t xml:space="preserve"> </w:t>
      </w:r>
      <w:r w:rsidRPr="009241D7">
        <w:rPr>
          <w:sz w:val="16"/>
          <w:szCs w:val="16"/>
        </w:rPr>
        <w:t>that should justly have been earned by the rightful owners of the medicines that counterfeit medicines seek to imitate.</w:t>
      </w:r>
      <w:r w:rsidRPr="00E6152A">
        <w:t xml:space="preserve"> </w:t>
      </w:r>
      <w:r w:rsidRPr="00C37E6B">
        <w:rPr>
          <w:rStyle w:val="Emphasis"/>
          <w:highlight w:val="cyan"/>
        </w:rPr>
        <w:t>Not just</w:t>
      </w:r>
      <w:r w:rsidRPr="009241D7">
        <w:rPr>
          <w:rStyle w:val="Emphasis"/>
        </w:rPr>
        <w:t xml:space="preserve"> </w:t>
      </w:r>
      <w:r w:rsidRPr="009241D7">
        <w:rPr>
          <w:rStyle w:val="StyleUnderline"/>
        </w:rPr>
        <w:t>legal</w:t>
      </w:r>
      <w:r w:rsidRPr="009241D7">
        <w:rPr>
          <w:rStyle w:val="Emphasis"/>
        </w:rPr>
        <w:t xml:space="preserve"> </w:t>
      </w:r>
      <w:r w:rsidRPr="00C37E6B">
        <w:rPr>
          <w:rStyle w:val="Emphasis"/>
          <w:highlight w:val="cyan"/>
        </w:rPr>
        <w:t>pharmaceutical companies are hurt</w:t>
      </w:r>
      <w:r w:rsidRPr="00E6152A">
        <w:t xml:space="preserve">. </w:t>
      </w:r>
      <w:r w:rsidRPr="00C37E6B">
        <w:rPr>
          <w:rStyle w:val="Emphasis"/>
          <w:highlight w:val="cyan"/>
        </w:rPr>
        <w:t>The public lose out on better and more effective medicines</w:t>
      </w:r>
      <w:r w:rsidRPr="009241D7">
        <w:rPr>
          <w:rStyle w:val="Emphasis"/>
        </w:rPr>
        <w:t xml:space="preserve"> </w:t>
      </w:r>
      <w:r w:rsidRPr="009241D7">
        <w:rPr>
          <w:sz w:val="16"/>
          <w:szCs w:val="16"/>
        </w:rPr>
        <w:t>because less revenue can be dedicated to further research and development.</w:t>
      </w:r>
    </w:p>
    <w:p w14:paraId="07A6EFA0" w14:textId="77777777" w:rsidR="00484AF0" w:rsidRPr="00E6152A" w:rsidRDefault="00484AF0" w:rsidP="00484AF0">
      <w:pPr>
        <w:pStyle w:val="NoSpacing"/>
      </w:pPr>
      <w:r w:rsidRPr="00D364B5">
        <w:rPr>
          <w:sz w:val="16"/>
          <w:szCs w:val="16"/>
        </w:rPr>
        <w:t>Worryingly, experience shows that these</w:t>
      </w:r>
      <w:r w:rsidRPr="00E6152A">
        <w:t xml:space="preserve"> </w:t>
      </w:r>
      <w:r w:rsidRPr="00D364B5">
        <w:rPr>
          <w:rStyle w:val="StyleUnderline"/>
        </w:rPr>
        <w:t>products are finding their way into</w:t>
      </w:r>
      <w:r w:rsidRPr="00E6152A">
        <w:t xml:space="preserve"> the </w:t>
      </w:r>
      <w:r w:rsidRPr="00D364B5">
        <w:rPr>
          <w:rStyle w:val="StyleUnderline"/>
        </w:rPr>
        <w:t>legal supply chains more easily than ever</w:t>
      </w:r>
      <w:r w:rsidRPr="00E6152A">
        <w:t xml:space="preserve">, </w:t>
      </w:r>
      <w:r w:rsidRPr="00D364B5">
        <w:rPr>
          <w:sz w:val="16"/>
          <w:szCs w:val="16"/>
        </w:rPr>
        <w:t>meaning the</w:t>
      </w:r>
      <w:r w:rsidRPr="00E6152A">
        <w:t xml:space="preserve"> </w:t>
      </w:r>
      <w:r w:rsidRPr="00C37E6B">
        <w:rPr>
          <w:rStyle w:val="StyleUnderline"/>
          <w:highlight w:val="cyan"/>
        </w:rPr>
        <w:t>sale</w:t>
      </w:r>
      <w:r w:rsidRPr="00D364B5">
        <w:rPr>
          <w:rStyle w:val="StyleUnderline"/>
        </w:rPr>
        <w:t xml:space="preserve"> of counterfeit medicines </w:t>
      </w:r>
      <w:r w:rsidRPr="00C37E6B">
        <w:rPr>
          <w:rStyle w:val="StyleUnderline"/>
          <w:highlight w:val="cyan"/>
        </w:rPr>
        <w:t>is not limited to illegal trading channels</w:t>
      </w:r>
      <w:r w:rsidRPr="00E6152A">
        <w:t xml:space="preserve">, </w:t>
      </w:r>
      <w:r w:rsidRPr="00D364B5">
        <w:rPr>
          <w:sz w:val="16"/>
          <w:szCs w:val="16"/>
        </w:rPr>
        <w:t>such as illegal retailers or online sales. Instead,</w:t>
      </w:r>
      <w:r w:rsidRPr="00E6152A">
        <w:t xml:space="preserve"> </w:t>
      </w:r>
      <w:r w:rsidRPr="00C37E6B">
        <w:rPr>
          <w:rStyle w:val="Emphasis"/>
          <w:highlight w:val="cyan"/>
        </w:rPr>
        <w:t>innocent</w:t>
      </w:r>
      <w:r w:rsidRPr="00D364B5">
        <w:rPr>
          <w:rStyle w:val="Emphasis"/>
        </w:rPr>
        <w:t xml:space="preserve"> consumers </w:t>
      </w:r>
      <w:r w:rsidRPr="00C37E6B">
        <w:rPr>
          <w:rStyle w:val="Emphasis"/>
          <w:highlight w:val="cyan"/>
        </w:rPr>
        <w:t>and desperate patients with life-threatening conditions can unwittingly purchase</w:t>
      </w:r>
      <w:r w:rsidRPr="00D364B5">
        <w:rPr>
          <w:rStyle w:val="Emphasis"/>
        </w:rPr>
        <w:t xml:space="preserve"> </w:t>
      </w:r>
      <w:r w:rsidRPr="00D364B5">
        <w:rPr>
          <w:sz w:val="16"/>
          <w:szCs w:val="16"/>
        </w:rPr>
        <w:t>them and be completely ignorant of the potentially harmful side effects.</w:t>
      </w:r>
    </w:p>
    <w:p w14:paraId="2A4376A3" w14:textId="77777777" w:rsidR="00484AF0" w:rsidRPr="00D364B5" w:rsidRDefault="00484AF0" w:rsidP="00484AF0">
      <w:pPr>
        <w:pStyle w:val="NoSpacing"/>
        <w:rPr>
          <w:rStyle w:val="Emphasis"/>
        </w:rPr>
      </w:pPr>
      <w:r w:rsidRPr="00D364B5">
        <w:rPr>
          <w:sz w:val="16"/>
          <w:szCs w:val="16"/>
        </w:rPr>
        <w:t>But the problem does not stop there, either. As highlighted by the United Nations Office on Drugs and Crime report,</w:t>
      </w:r>
      <w:r w:rsidRPr="00E6152A">
        <w:t xml:space="preserve"> </w:t>
      </w:r>
      <w:r w:rsidRPr="00C37E6B">
        <w:rPr>
          <w:rStyle w:val="Emphasis"/>
          <w:highlight w:val="cyan"/>
        </w:rPr>
        <w:t>organised crime is often behind</w:t>
      </w:r>
      <w:r w:rsidRPr="00E6152A">
        <w:t xml:space="preserve"> </w:t>
      </w:r>
      <w:r w:rsidRPr="00D364B5">
        <w:rPr>
          <w:sz w:val="16"/>
          <w:szCs w:val="16"/>
        </w:rPr>
        <w:t>the</w:t>
      </w:r>
      <w:r w:rsidRPr="00E6152A">
        <w:t xml:space="preserve"> </w:t>
      </w:r>
      <w:r w:rsidRPr="00C37E6B">
        <w:rPr>
          <w:rStyle w:val="Emphasis"/>
          <w:highlight w:val="cyan"/>
        </w:rPr>
        <w:t>production</w:t>
      </w:r>
      <w:r w:rsidRPr="00E6152A">
        <w:t xml:space="preserve"> </w:t>
      </w:r>
      <w:r w:rsidRPr="00D364B5">
        <w:rPr>
          <w:sz w:val="16"/>
          <w:szCs w:val="16"/>
        </w:rPr>
        <w:t>of counterfeit medicines, meaning their</w:t>
      </w:r>
      <w:r w:rsidRPr="00E6152A">
        <w:t xml:space="preserve"> </w:t>
      </w:r>
      <w:r w:rsidRPr="00C37E6B">
        <w:rPr>
          <w:rStyle w:val="Emphasis"/>
          <w:highlight w:val="cyan"/>
        </w:rPr>
        <w:t>profits</w:t>
      </w:r>
      <w:r w:rsidRPr="00E6152A">
        <w:t xml:space="preserve"> </w:t>
      </w:r>
      <w:r w:rsidRPr="00D364B5">
        <w:rPr>
          <w:sz w:val="16"/>
          <w:szCs w:val="16"/>
        </w:rPr>
        <w:t>can be used to</w:t>
      </w:r>
      <w:r w:rsidRPr="00E6152A">
        <w:t xml:space="preserve"> </w:t>
      </w:r>
      <w:r w:rsidRPr="00C37E6B">
        <w:rPr>
          <w:rStyle w:val="Emphasis"/>
          <w:highlight w:val="cyan"/>
        </w:rPr>
        <w:t>fuel</w:t>
      </w:r>
      <w:r w:rsidRPr="00E6152A">
        <w:t xml:space="preserve"> </w:t>
      </w:r>
      <w:r w:rsidRPr="00D364B5">
        <w:rPr>
          <w:sz w:val="16"/>
          <w:szCs w:val="16"/>
        </w:rPr>
        <w:t>other</w:t>
      </w:r>
      <w:r w:rsidRPr="00E6152A">
        <w:t xml:space="preserve"> </w:t>
      </w:r>
      <w:r w:rsidRPr="00C37E6B">
        <w:rPr>
          <w:rStyle w:val="Emphasis"/>
          <w:highlight w:val="cyan"/>
        </w:rPr>
        <w:t>illicit trades of</w:t>
      </w:r>
      <w:r w:rsidRPr="00D364B5">
        <w:rPr>
          <w:sz w:val="16"/>
          <w:szCs w:val="16"/>
        </w:rPr>
        <w:t xml:space="preserve">, for example, </w:t>
      </w:r>
      <w:r w:rsidRPr="00C37E6B">
        <w:rPr>
          <w:rStyle w:val="Emphasis"/>
          <w:highlight w:val="cyan"/>
        </w:rPr>
        <w:t>narcotics</w:t>
      </w:r>
      <w:r w:rsidRPr="00E6152A">
        <w:t xml:space="preserve"> </w:t>
      </w:r>
      <w:r w:rsidRPr="00D364B5">
        <w:rPr>
          <w:sz w:val="16"/>
          <w:szCs w:val="16"/>
        </w:rPr>
        <w:t>or even</w:t>
      </w:r>
      <w:r w:rsidRPr="00E6152A">
        <w:t xml:space="preserve"> </w:t>
      </w:r>
      <w:r w:rsidRPr="00C37E6B">
        <w:rPr>
          <w:rStyle w:val="Emphasis"/>
          <w:highlight w:val="cyan"/>
        </w:rPr>
        <w:t>human trafficking</w:t>
      </w:r>
      <w:r w:rsidRPr="00E6152A">
        <w:t xml:space="preserve"> </w:t>
      </w:r>
      <w:r w:rsidRPr="00D364B5">
        <w:rPr>
          <w:sz w:val="16"/>
          <w:szCs w:val="16"/>
        </w:rPr>
        <w:t>practices that help perpetuate more</w:t>
      </w:r>
      <w:r w:rsidRPr="00E6152A">
        <w:t xml:space="preserve"> </w:t>
      </w:r>
      <w:r w:rsidRPr="00C37E6B">
        <w:rPr>
          <w:rStyle w:val="Emphasis"/>
          <w:highlight w:val="cyan"/>
        </w:rPr>
        <w:t>violent crimes</w:t>
      </w:r>
      <w:r w:rsidRPr="00D364B5">
        <w:rPr>
          <w:sz w:val="16"/>
          <w:szCs w:val="16"/>
        </w:rPr>
        <w:t>, including</w:t>
      </w:r>
      <w:r w:rsidRPr="00E6152A">
        <w:t xml:space="preserve"> </w:t>
      </w:r>
      <w:r w:rsidRPr="00C37E6B">
        <w:rPr>
          <w:rStyle w:val="Emphasis"/>
          <w:highlight w:val="cyan"/>
        </w:rPr>
        <w:t>kidnappings and extortion.</w:t>
      </w:r>
    </w:p>
    <w:p w14:paraId="792B16D0" w14:textId="77777777" w:rsidR="00484AF0" w:rsidRPr="00E6152A" w:rsidRDefault="00484AF0" w:rsidP="00484AF0">
      <w:pPr>
        <w:pStyle w:val="NoSpacing"/>
      </w:pPr>
      <w:r w:rsidRPr="00D364B5">
        <w:rPr>
          <w:rStyle w:val="StyleUnderline"/>
        </w:rPr>
        <w:t>This process has been aided</w:t>
      </w:r>
      <w:r w:rsidRPr="00E6152A">
        <w:t xml:space="preserve"> </w:t>
      </w:r>
      <w:r w:rsidRPr="00D364B5">
        <w:rPr>
          <w:sz w:val="16"/>
          <w:szCs w:val="16"/>
        </w:rPr>
        <w:t>in part</w:t>
      </w:r>
      <w:r w:rsidRPr="00E6152A">
        <w:t xml:space="preserve"> </w:t>
      </w:r>
      <w:r w:rsidRPr="00D364B5">
        <w:rPr>
          <w:rStyle w:val="StyleUnderline"/>
        </w:rPr>
        <w:t>by the boom in e-commerce.</w:t>
      </w:r>
      <w:r w:rsidRPr="00E6152A">
        <w:t xml:space="preserve"> </w:t>
      </w:r>
      <w:r w:rsidRPr="00D364B5">
        <w:rPr>
          <w:rStyle w:val="StyleUnderline"/>
        </w:rPr>
        <w:t>Tech</w:t>
      </w:r>
      <w:r w:rsidRPr="00D364B5">
        <w:rPr>
          <w:sz w:val="16"/>
          <w:szCs w:val="16"/>
        </w:rPr>
        <w:t>nological</w:t>
      </w:r>
      <w:r w:rsidRPr="00E6152A">
        <w:t xml:space="preserve"> </w:t>
      </w:r>
      <w:r w:rsidRPr="00D364B5">
        <w:rPr>
          <w:rStyle w:val="StyleUnderline"/>
        </w:rPr>
        <w:t>advancements</w:t>
      </w:r>
      <w:r w:rsidRPr="00E6152A">
        <w:t xml:space="preserve"> </w:t>
      </w:r>
      <w:r w:rsidRPr="00D364B5">
        <w:rPr>
          <w:sz w:val="16"/>
          <w:szCs w:val="16"/>
        </w:rPr>
        <w:t>and</w:t>
      </w:r>
      <w:r w:rsidRPr="00E6152A">
        <w:t xml:space="preserve"> </w:t>
      </w:r>
      <w:r w:rsidRPr="00D364B5">
        <w:rPr>
          <w:rStyle w:val="StyleUnderline"/>
        </w:rPr>
        <w:t>the</w:t>
      </w:r>
      <w:r w:rsidRPr="00E6152A">
        <w:t xml:space="preserve"> </w:t>
      </w:r>
      <w:r w:rsidRPr="00D364B5">
        <w:rPr>
          <w:sz w:val="16"/>
          <w:szCs w:val="16"/>
        </w:rPr>
        <w:t>growing</w:t>
      </w:r>
      <w:r w:rsidRPr="00E6152A">
        <w:t xml:space="preserve"> </w:t>
      </w:r>
      <w:r w:rsidRPr="00D364B5">
        <w:rPr>
          <w:rStyle w:val="StyleUnderline"/>
        </w:rPr>
        <w:t>tendency to buy online, especially during the pandemic,</w:t>
      </w:r>
      <w:r w:rsidRPr="00E6152A">
        <w:t xml:space="preserve"> </w:t>
      </w:r>
      <w:r w:rsidRPr="00D364B5">
        <w:rPr>
          <w:sz w:val="16"/>
          <w:szCs w:val="16"/>
        </w:rPr>
        <w:t>have</w:t>
      </w:r>
      <w:r w:rsidRPr="00E6152A">
        <w:t xml:space="preserve"> </w:t>
      </w:r>
      <w:r w:rsidRPr="00D364B5">
        <w:rPr>
          <w:rStyle w:val="StyleUnderline"/>
        </w:rPr>
        <w:t>made regulation more difficult</w:t>
      </w:r>
      <w:r w:rsidRPr="00E6152A">
        <w:t xml:space="preserve"> </w:t>
      </w:r>
      <w:r w:rsidRPr="00D364B5">
        <w:rPr>
          <w:sz w:val="16"/>
          <w:szCs w:val="16"/>
        </w:rPr>
        <w:t>and helped increase the prevalence of counterfeit goods.</w:t>
      </w:r>
      <w:r w:rsidRPr="00E6152A">
        <w:t xml:space="preserve"> </w:t>
      </w:r>
      <w:r w:rsidRPr="00D364B5">
        <w:rPr>
          <w:rStyle w:val="StyleUnderline"/>
        </w:rPr>
        <w:t>These conditions create the perfect environment</w:t>
      </w:r>
      <w:r w:rsidRPr="00E6152A">
        <w:t xml:space="preserve"> </w:t>
      </w:r>
      <w:r w:rsidRPr="00D364B5">
        <w:rPr>
          <w:sz w:val="16"/>
          <w:szCs w:val="16"/>
        </w:rPr>
        <w:t>for non-regulated sellers and, rather than big shipments, the European Commission’s report on the EU customs enforcement of intellectual property rights indicates that courier and postal traffic accounted for 84% of all detentions of counterfeit goods generally in the EU.</w:t>
      </w:r>
    </w:p>
    <w:p w14:paraId="4F6FA154" w14:textId="30BBC10F" w:rsidR="00417381" w:rsidRPr="00417381" w:rsidRDefault="00484AF0" w:rsidP="00417381">
      <w:pPr>
        <w:pStyle w:val="NoSpacing"/>
        <w:rPr>
          <w:rFonts w:ascii="Calibri" w:hAnsi="Calibri"/>
          <w:b/>
          <w:iCs/>
          <w:sz w:val="22"/>
          <w:u w:val="single"/>
        </w:rPr>
      </w:pPr>
      <w:r w:rsidRPr="00D364B5">
        <w:rPr>
          <w:sz w:val="16"/>
          <w:szCs w:val="16"/>
        </w:rPr>
        <w:t>But citizens can play a part in combating counterfeit medicines. Basic steps such as</w:t>
      </w:r>
      <w:r w:rsidRPr="00E6152A">
        <w:t xml:space="preserve"> </w:t>
      </w:r>
      <w:r w:rsidRPr="00C37E6B">
        <w:rPr>
          <w:rStyle w:val="Emphasis"/>
          <w:highlight w:val="cyan"/>
        </w:rPr>
        <w:t>checking the origin of products</w:t>
      </w:r>
      <w:r w:rsidRPr="00E6152A">
        <w:t xml:space="preserve"> or </w:t>
      </w:r>
      <w:r w:rsidRPr="00C37E6B">
        <w:rPr>
          <w:rStyle w:val="Emphasis"/>
          <w:highlight w:val="cyan"/>
        </w:rPr>
        <w:t>looking for stamps of authorities help</w:t>
      </w:r>
      <w:r w:rsidRPr="00D364B5">
        <w:rPr>
          <w:sz w:val="16"/>
          <w:szCs w:val="16"/>
        </w:rPr>
        <w:t>, as does greater awareness of their existence. We must come together to fight them because counterfeit medicines have existed in the market now for a long time, and without sufficient awareness,</w:t>
      </w:r>
      <w:r w:rsidRPr="00E6152A">
        <w:t xml:space="preserve"> </w:t>
      </w:r>
      <w:r w:rsidRPr="00C37E6B">
        <w:rPr>
          <w:rStyle w:val="Emphasis"/>
          <w:highlight w:val="cyan"/>
        </w:rPr>
        <w:t>consumption</w:t>
      </w:r>
      <w:r w:rsidRPr="00E6152A">
        <w:t xml:space="preserve"> </w:t>
      </w:r>
      <w:r w:rsidRPr="00D364B5">
        <w:rPr>
          <w:sz w:val="16"/>
          <w:szCs w:val="16"/>
        </w:rPr>
        <w:t xml:space="preserve">of these substances </w:t>
      </w:r>
      <w:r w:rsidRPr="00C37E6B">
        <w:rPr>
          <w:rStyle w:val="Emphasis"/>
          <w:highlight w:val="cyan"/>
        </w:rPr>
        <w:t>can lead to unexpected symptoms, permanent disabilities, and</w:t>
      </w:r>
      <w:r w:rsidRPr="00E6152A">
        <w:t> </w:t>
      </w:r>
      <w:r w:rsidRPr="00D364B5">
        <w:rPr>
          <w:sz w:val="16"/>
          <w:szCs w:val="16"/>
        </w:rPr>
        <w:t>even</w:t>
      </w:r>
      <w:r w:rsidRPr="00E6152A">
        <w:t xml:space="preserve"> </w:t>
      </w:r>
      <w:r w:rsidRPr="00C37E6B">
        <w:rPr>
          <w:rStyle w:val="Emphasis"/>
          <w:highlight w:val="cyan"/>
        </w:rPr>
        <w:t>loss of life.</w:t>
      </w:r>
    </w:p>
    <w:p w14:paraId="7E95CD8F" w14:textId="77777777" w:rsidR="00FF51AF" w:rsidRDefault="00FF51AF" w:rsidP="00FF51AF">
      <w:pPr>
        <w:pStyle w:val="Heading4"/>
      </w:pPr>
      <w:r>
        <w:t xml:space="preserve">That argument is wrong </w:t>
      </w:r>
    </w:p>
    <w:p w14:paraId="53FBEE7E" w14:textId="77777777" w:rsidR="00FF51AF" w:rsidRDefault="00FF51AF" w:rsidP="00FF51AF">
      <w:r>
        <w:t xml:space="preserve">Michael D. </w:t>
      </w:r>
      <w:r w:rsidRPr="00395FB7">
        <w:rPr>
          <w:rStyle w:val="Style13ptBold"/>
        </w:rPr>
        <w:t>Bordo 12</w:t>
      </w:r>
      <w:r>
        <w:t xml:space="preserve">, Professor of Economics and Director of the Center for Monetary and Financial History at Rutgers University, PhD from the University of Chicago, and Christopher M. Meissner, professor of economics at UC Davis, PhD in Economics from UC Berkeley, “Does Inequality Lead to a Financial Crisis?” NBER Working Paper No. 17896, March 2012, </w:t>
      </w:r>
      <w:hyperlink r:id="rId17" w:history="1">
        <w:r w:rsidRPr="00AA0EED">
          <w:rPr>
            <w:rStyle w:val="Hyperlink"/>
          </w:rPr>
          <w:t>http://www.nber.org/papers/w17896.pdf</w:t>
        </w:r>
      </w:hyperlink>
    </w:p>
    <w:p w14:paraId="78D0D55A" w14:textId="30553EA7" w:rsidR="00FF51AF" w:rsidRDefault="00FF51AF" w:rsidP="00FF51AF">
      <w:r w:rsidRPr="00252E89">
        <w:rPr>
          <w:rStyle w:val="StyleUnderline"/>
          <w:highlight w:val="cyan"/>
        </w:rPr>
        <w:t xml:space="preserve">Our paper looks for </w:t>
      </w:r>
      <w:r w:rsidRPr="00252E89">
        <w:rPr>
          <w:rStyle w:val="Emphasis"/>
          <w:highlight w:val="cyan"/>
        </w:rPr>
        <w:t>empirical evidence</w:t>
      </w:r>
      <w:r w:rsidRPr="00252E89">
        <w:rPr>
          <w:sz w:val="14"/>
          <w:highlight w:val="cyan"/>
        </w:rPr>
        <w:t xml:space="preserve"> </w:t>
      </w:r>
      <w:r w:rsidRPr="00252E89">
        <w:rPr>
          <w:rStyle w:val="StyleUnderline"/>
          <w:highlight w:val="cyan"/>
        </w:rPr>
        <w:t>that</w:t>
      </w:r>
      <w:r w:rsidRPr="00E972BD">
        <w:rPr>
          <w:rStyle w:val="StyleUnderline"/>
        </w:rPr>
        <w:t xml:space="preserve"> might </w:t>
      </w:r>
      <w:r w:rsidRPr="00395FB7">
        <w:rPr>
          <w:sz w:val="14"/>
        </w:rPr>
        <w:t xml:space="preserve">corroborate Rajan (2010) and Kumhof and Rancière (2011). Both </w:t>
      </w:r>
      <w:r w:rsidRPr="00252E89">
        <w:rPr>
          <w:rStyle w:val="StyleUnderline"/>
          <w:highlight w:val="cyan"/>
        </w:rPr>
        <w:t>attribute</w:t>
      </w:r>
      <w:r w:rsidRPr="00395FB7">
        <w:rPr>
          <w:sz w:val="14"/>
        </w:rPr>
        <w:t xml:space="preserve">d the US subprime </w:t>
      </w:r>
      <w:r w:rsidRPr="00252E89">
        <w:rPr>
          <w:rStyle w:val="StyleUnderline"/>
          <w:highlight w:val="cyan"/>
        </w:rPr>
        <w:t xml:space="preserve">crisis to </w:t>
      </w:r>
      <w:r w:rsidRPr="00252E89">
        <w:rPr>
          <w:rStyle w:val="Emphasis"/>
          <w:highlight w:val="cyan"/>
        </w:rPr>
        <w:t>rising inequality</w:t>
      </w:r>
      <w:r w:rsidRPr="00395FB7">
        <w:rPr>
          <w:sz w:val="14"/>
        </w:rPr>
        <w:t xml:space="preserve">, redistributive government housing policy </w:t>
      </w:r>
      <w:r w:rsidRPr="00252E89">
        <w:rPr>
          <w:rStyle w:val="StyleUnderline"/>
          <w:highlight w:val="cyan"/>
        </w:rPr>
        <w:t xml:space="preserve">and a credit boom. Using data from </w:t>
      </w:r>
      <w:r w:rsidRPr="00395FB7">
        <w:rPr>
          <w:rStyle w:val="Emphasis"/>
        </w:rPr>
        <w:t xml:space="preserve">a panel of </w:t>
      </w:r>
      <w:r w:rsidRPr="00252E89">
        <w:rPr>
          <w:rStyle w:val="Emphasis"/>
          <w:highlight w:val="cyan"/>
        </w:rPr>
        <w:t xml:space="preserve">14 countries </w:t>
      </w:r>
      <w:r w:rsidRPr="00395FB7">
        <w:rPr>
          <w:rStyle w:val="Emphasis"/>
        </w:rPr>
        <w:t>for</w:t>
      </w:r>
      <w:r w:rsidRPr="00E972BD">
        <w:rPr>
          <w:rStyle w:val="Emphasis"/>
        </w:rPr>
        <w:t xml:space="preserve"> </w:t>
      </w:r>
      <w:r w:rsidRPr="00252E89">
        <w:rPr>
          <w:rStyle w:val="Emphasis"/>
          <w:highlight w:val="cyan"/>
        </w:rPr>
        <w:t>over 120 years,</w:t>
      </w:r>
      <w:r w:rsidRPr="00252E89">
        <w:rPr>
          <w:sz w:val="14"/>
          <w:highlight w:val="cyan"/>
        </w:rPr>
        <w:t xml:space="preserve"> </w:t>
      </w:r>
      <w:r w:rsidRPr="00252E89">
        <w:rPr>
          <w:rStyle w:val="StyleUnderline"/>
          <w:highlight w:val="cyan"/>
        </w:rPr>
        <w:t>we find strong evidence linking credit booms to</w:t>
      </w:r>
      <w:r w:rsidRPr="00E972BD">
        <w:rPr>
          <w:rStyle w:val="StyleUnderline"/>
        </w:rPr>
        <w:t xml:space="preserve"> banking </w:t>
      </w:r>
      <w:r w:rsidRPr="00252E89">
        <w:rPr>
          <w:rStyle w:val="StyleUnderline"/>
          <w:highlight w:val="cyan"/>
        </w:rPr>
        <w:t>crises, but</w:t>
      </w:r>
      <w:r w:rsidRPr="00252E89">
        <w:rPr>
          <w:sz w:val="14"/>
          <w:highlight w:val="cyan"/>
        </w:rPr>
        <w:t xml:space="preserve"> </w:t>
      </w:r>
      <w:r w:rsidRPr="00252E89">
        <w:rPr>
          <w:rStyle w:val="Emphasis"/>
          <w:highlight w:val="cyan"/>
        </w:rPr>
        <w:t>no evidence</w:t>
      </w:r>
      <w:r w:rsidRPr="00E972BD">
        <w:rPr>
          <w:rStyle w:val="Emphasis"/>
        </w:rPr>
        <w:t xml:space="preserve"> that rising </w:t>
      </w:r>
      <w:r w:rsidRPr="00252E89">
        <w:rPr>
          <w:rStyle w:val="Emphasis"/>
          <w:highlight w:val="cyan"/>
        </w:rPr>
        <w:t>income concentration was a</w:t>
      </w:r>
      <w:r w:rsidRPr="00E972BD">
        <w:rPr>
          <w:rStyle w:val="Emphasis"/>
        </w:rPr>
        <w:t xml:space="preserve"> </w:t>
      </w:r>
      <w:r w:rsidRPr="00252E89">
        <w:rPr>
          <w:rStyle w:val="Emphasis"/>
          <w:highlight w:val="cyan"/>
        </w:rPr>
        <w:t>significant determinant of credit booms</w:t>
      </w:r>
      <w:r w:rsidRPr="00E972BD">
        <w:rPr>
          <w:rStyle w:val="Emphasis"/>
        </w:rPr>
        <w:t>.</w:t>
      </w:r>
      <w:r w:rsidRPr="00395FB7">
        <w:rPr>
          <w:sz w:val="14"/>
        </w:rPr>
        <w:t xml:space="preserve"> Narrative evidence on </w:t>
      </w:r>
      <w:r w:rsidRPr="00252E89">
        <w:rPr>
          <w:rStyle w:val="StyleUnderline"/>
          <w:highlight w:val="cyan"/>
        </w:rPr>
        <w:t>the US</w:t>
      </w:r>
      <w:r w:rsidRPr="00E972BD">
        <w:rPr>
          <w:rStyle w:val="StyleUnderline"/>
        </w:rPr>
        <w:t xml:space="preserve"> experience </w:t>
      </w:r>
      <w:r w:rsidRPr="00252E89">
        <w:rPr>
          <w:rStyle w:val="StyleUnderline"/>
          <w:highlight w:val="cyan"/>
        </w:rPr>
        <w:t>in the 1920s, and</w:t>
      </w:r>
      <w:r w:rsidRPr="00395FB7">
        <w:rPr>
          <w:sz w:val="14"/>
        </w:rPr>
        <w:t xml:space="preserve"> that of </w:t>
      </w:r>
      <w:r w:rsidRPr="00252E89">
        <w:rPr>
          <w:rStyle w:val="StyleUnderline"/>
          <w:highlight w:val="cyan"/>
        </w:rPr>
        <w:t>other countries in</w:t>
      </w:r>
      <w:r w:rsidRPr="00E972BD">
        <w:rPr>
          <w:rStyle w:val="StyleUnderline"/>
        </w:rPr>
        <w:t xml:space="preserve"> more </w:t>
      </w:r>
      <w:r w:rsidRPr="00252E89">
        <w:rPr>
          <w:rStyle w:val="StyleUnderline"/>
          <w:highlight w:val="cyan"/>
        </w:rPr>
        <w:t xml:space="preserve">recent decades, </w:t>
      </w:r>
      <w:r w:rsidRPr="00252E89">
        <w:rPr>
          <w:rStyle w:val="Emphasis"/>
          <w:highlight w:val="cyan"/>
        </w:rPr>
        <w:t xml:space="preserve">casts further doubt on the role of </w:t>
      </w:r>
      <w:r w:rsidRPr="00E972BD">
        <w:rPr>
          <w:rStyle w:val="Emphasis"/>
        </w:rPr>
        <w:t xml:space="preserve">rising </w:t>
      </w:r>
      <w:proofErr w:type="gramStart"/>
      <w:r w:rsidRPr="00252E89">
        <w:rPr>
          <w:rStyle w:val="Emphasis"/>
          <w:highlight w:val="cyan"/>
        </w:rPr>
        <w:t>inequality</w:t>
      </w:r>
      <w:r w:rsidRPr="00395FB7">
        <w:rPr>
          <w:sz w:val="14"/>
        </w:rPr>
        <w:t>.</w:t>
      </w:r>
      <w:r w:rsidRPr="00395FB7">
        <w:rPr>
          <w:sz w:val="12"/>
        </w:rPr>
        <w:t>¶</w:t>
      </w:r>
      <w:proofErr w:type="gramEnd"/>
      <w:r w:rsidRPr="00395FB7">
        <w:rPr>
          <w:sz w:val="14"/>
        </w:rPr>
        <w:t xml:space="preserve"> We do find significant evidence that rising real income and falling interest rates are important determinants of credit booms. </w:t>
      </w:r>
      <w:r w:rsidRPr="00252E89">
        <w:rPr>
          <w:sz w:val="14"/>
          <w:highlight w:val="cyan"/>
        </w:rPr>
        <w:t>This</w:t>
      </w:r>
      <w:r w:rsidRPr="00395FB7">
        <w:rPr>
          <w:sz w:val="14"/>
        </w:rPr>
        <w:t xml:space="preserve"> evidence </w:t>
      </w:r>
      <w:r w:rsidRPr="00252E89">
        <w:rPr>
          <w:sz w:val="14"/>
          <w:highlight w:val="cyan"/>
        </w:rPr>
        <w:t>is</w:t>
      </w:r>
      <w:r w:rsidRPr="00395FB7">
        <w:rPr>
          <w:sz w:val="14"/>
        </w:rPr>
        <w:t xml:space="preserve"> more consistent with the alternative story of Borio and White (2003) attributing credit booms and crises in the past three decades to the Great Moderation which created a benign environment conducive to rising credit. It is also consistent with other empirical work that covers the period 1960-2002 (Mendoza and Terrones, 2008). The negative and significant relationship of short-term interest rates and credit growth may also be consistent with the story of for example Taylor (2009) or Meltzer (2010) who attribute the U.S. housing boom to expansionary policy by the Federal Reserve in the early 2000s in an attempt to prevent perceived deflation. Moreover, housing booms and busts in other countries did not reflect redistributive housing policy. In the period before the Great Moderation they occurred during episodes of expansionary monetary policy. </w:t>
      </w:r>
      <w:r w:rsidRPr="00252E89">
        <w:rPr>
          <w:rStyle w:val="StyleUnderline"/>
          <w:highlight w:val="cyan"/>
        </w:rPr>
        <w:t>Regardless of</w:t>
      </w:r>
      <w:r w:rsidRPr="00395FB7">
        <w:rPr>
          <w:sz w:val="14"/>
        </w:rPr>
        <w:t xml:space="preserve"> whether the Borio and White story or a simpler monetary policy story is </w:t>
      </w:r>
      <w:r w:rsidRPr="00252E89">
        <w:rPr>
          <w:rStyle w:val="StyleUnderline"/>
          <w:highlight w:val="cyan"/>
        </w:rPr>
        <w:t>the</w:t>
      </w:r>
      <w:r w:rsidRPr="00395FB7">
        <w:rPr>
          <w:rStyle w:val="StyleUnderline"/>
        </w:rPr>
        <w:t xml:space="preserve"> true </w:t>
      </w:r>
      <w:r w:rsidRPr="00252E89">
        <w:rPr>
          <w:rStyle w:val="StyleUnderline"/>
          <w:highlight w:val="cyan"/>
        </w:rPr>
        <w:t xml:space="preserve">explanation for credit booms that lead to financial crises </w:t>
      </w:r>
      <w:r w:rsidRPr="00252E89">
        <w:rPr>
          <w:rStyle w:val="Emphasis"/>
          <w:highlight w:val="cyan"/>
        </w:rPr>
        <w:t xml:space="preserve">it </w:t>
      </w:r>
      <w:r w:rsidRPr="00395FB7">
        <w:rPr>
          <w:rStyle w:val="Emphasis"/>
        </w:rPr>
        <w:t xml:space="preserve">now </w:t>
      </w:r>
      <w:r w:rsidRPr="00252E89">
        <w:rPr>
          <w:rStyle w:val="Emphasis"/>
          <w:highlight w:val="cyan"/>
        </w:rPr>
        <w:t xml:space="preserve">seems </w:t>
      </w:r>
      <w:r w:rsidRPr="00395FB7">
        <w:rPr>
          <w:rStyle w:val="Emphasis"/>
        </w:rPr>
        <w:t xml:space="preserve">fairly </w:t>
      </w:r>
      <w:r w:rsidRPr="00252E89">
        <w:rPr>
          <w:rStyle w:val="Emphasis"/>
          <w:highlight w:val="cyan"/>
        </w:rPr>
        <w:t xml:space="preserve">clear from </w:t>
      </w:r>
      <w:r w:rsidRPr="00395FB7">
        <w:rPr>
          <w:rStyle w:val="Emphasis"/>
        </w:rPr>
        <w:t xml:space="preserve">our examination of </w:t>
      </w:r>
      <w:r w:rsidRPr="00252E89">
        <w:rPr>
          <w:rStyle w:val="Emphasis"/>
          <w:highlight w:val="cyan"/>
        </w:rPr>
        <w:t>the data that neither have much to do with rising income inequality</w:t>
      </w:r>
      <w:r w:rsidRPr="00395FB7">
        <w:rPr>
          <w:sz w:val="14"/>
        </w:rPr>
        <w:t xml:space="preserve">. </w:t>
      </w:r>
    </w:p>
    <w:p w14:paraId="7190F757" w14:textId="1BB496C9" w:rsidR="000B5B47" w:rsidRDefault="000B5B47" w:rsidP="00980A57">
      <w:pPr>
        <w:pStyle w:val="Heading4"/>
      </w:pPr>
      <w:r>
        <w:t>If we win the aff is worse for trans people, that means you vote neg</w:t>
      </w:r>
    </w:p>
    <w:p w14:paraId="6D574CC8" w14:textId="78084D78" w:rsidR="00980A57" w:rsidRDefault="00980A57" w:rsidP="00980A57">
      <w:pPr>
        <w:pStyle w:val="Heading4"/>
      </w:pPr>
      <w:r>
        <w:t xml:space="preserve">Stopping growth solves </w:t>
      </w:r>
      <w:r w:rsidRPr="003946A1">
        <w:rPr>
          <w:u w:val="single"/>
        </w:rPr>
        <w:t>extinction</w:t>
      </w:r>
      <w:r>
        <w:t xml:space="preserve"> from </w:t>
      </w:r>
      <w:r w:rsidRPr="003946A1">
        <w:rPr>
          <w:u w:val="single"/>
        </w:rPr>
        <w:t>eco collapse</w:t>
      </w:r>
      <w:r>
        <w:t xml:space="preserve"> </w:t>
      </w:r>
      <w:r w:rsidRPr="00611206">
        <w:rPr>
          <w:b w:val="0"/>
        </w:rPr>
        <w:t xml:space="preserve">– decoupling is impossible even under </w:t>
      </w:r>
      <w:r w:rsidRPr="00611206">
        <w:rPr>
          <w:b w:val="0"/>
          <w:u w:val="single"/>
        </w:rPr>
        <w:t>perfect conditions</w:t>
      </w:r>
      <w:r w:rsidRPr="00611206">
        <w:rPr>
          <w:b w:val="0"/>
        </w:rPr>
        <w:t>, and transition dangers are overhyped</w:t>
      </w:r>
    </w:p>
    <w:p w14:paraId="4929917D" w14:textId="77777777" w:rsidR="00980A57" w:rsidRPr="00342CA0" w:rsidRDefault="00980A57" w:rsidP="00980A57">
      <w:r w:rsidRPr="00342CA0">
        <w:rPr>
          <w:rStyle w:val="Style13ptBold"/>
        </w:rPr>
        <w:t xml:space="preserve">Hickel </w:t>
      </w:r>
      <w:r>
        <w:rPr>
          <w:rStyle w:val="Style13ptBold"/>
        </w:rPr>
        <w:t>18</w:t>
      </w:r>
      <w:r w:rsidRPr="00342CA0">
        <w:t xml:space="preserve"> [Jason Hickel is an anthropologist, author, and a fellow of the Royal Society of Arts. Why Growth Can’t Be Green. Foreign Policy Magazine. September 12, 2018. https://foreignpolicy.com/2018/09/12/why-growth-cant-be-green/</w:t>
      </w:r>
      <w:r>
        <w:t>]</w:t>
      </w:r>
    </w:p>
    <w:p w14:paraId="5ABF3390" w14:textId="77777777" w:rsidR="00980A57" w:rsidRPr="005C4C79" w:rsidRDefault="00980A57" w:rsidP="00980A57">
      <w:pPr>
        <w:rPr>
          <w:sz w:val="16"/>
        </w:rPr>
      </w:pPr>
      <w:r w:rsidRPr="001246E6">
        <w:rPr>
          <w:u w:val="single"/>
        </w:rPr>
        <w:t xml:space="preserve">Warnings about </w:t>
      </w:r>
      <w:r w:rsidRPr="0092737B">
        <w:rPr>
          <w:rStyle w:val="Emphasis"/>
          <w:highlight w:val="cyan"/>
        </w:rPr>
        <w:t>eco</w:t>
      </w:r>
      <w:r w:rsidRPr="00342CA0">
        <w:rPr>
          <w:rStyle w:val="Emphasis"/>
        </w:rPr>
        <w:t xml:space="preserve">logical </w:t>
      </w:r>
      <w:r w:rsidRPr="0092737B">
        <w:rPr>
          <w:rStyle w:val="Emphasis"/>
          <w:highlight w:val="cyan"/>
        </w:rPr>
        <w:t>breakdown</w:t>
      </w:r>
      <w:r w:rsidRPr="00342CA0">
        <w:rPr>
          <w:u w:val="single"/>
        </w:rPr>
        <w:t xml:space="preserve"> have become ubiquitous</w:t>
      </w:r>
      <w:r w:rsidRPr="005C4C79">
        <w:rPr>
          <w:sz w:val="16"/>
        </w:rPr>
        <w:t xml:space="preserve">. Over the past few years, major newspapers, including the Guardian and the New York Times, have carried alarming stories on </w:t>
      </w:r>
      <w:r w:rsidRPr="0092737B">
        <w:rPr>
          <w:rStyle w:val="Emphasis"/>
          <w:highlight w:val="cyan"/>
        </w:rPr>
        <w:t>soil depletion</w:t>
      </w:r>
      <w:r w:rsidRPr="00342CA0">
        <w:rPr>
          <w:u w:val="single"/>
        </w:rPr>
        <w:t xml:space="preserve">, </w:t>
      </w:r>
      <w:r w:rsidRPr="0092737B">
        <w:rPr>
          <w:rStyle w:val="Emphasis"/>
          <w:highlight w:val="cyan"/>
        </w:rPr>
        <w:t>defo</w:t>
      </w:r>
      <w:r w:rsidRPr="00342CA0">
        <w:rPr>
          <w:u w:val="single"/>
        </w:rPr>
        <w:t xml:space="preserve">restation, and the </w:t>
      </w:r>
      <w:r w:rsidRPr="0092737B">
        <w:rPr>
          <w:highlight w:val="cyan"/>
          <w:u w:val="single"/>
        </w:rPr>
        <w:t xml:space="preserve">collapse of </w:t>
      </w:r>
      <w:r w:rsidRPr="0092737B">
        <w:rPr>
          <w:rStyle w:val="Emphasis"/>
          <w:highlight w:val="cyan"/>
        </w:rPr>
        <w:t>fish</w:t>
      </w:r>
      <w:r w:rsidRPr="00342CA0">
        <w:rPr>
          <w:rStyle w:val="Emphasis"/>
        </w:rPr>
        <w:t xml:space="preserve"> stocks</w:t>
      </w:r>
      <w:r w:rsidRPr="00342CA0">
        <w:rPr>
          <w:u w:val="single"/>
        </w:rPr>
        <w:t xml:space="preserve"> </w:t>
      </w:r>
      <w:r w:rsidRPr="0092737B">
        <w:rPr>
          <w:highlight w:val="cyan"/>
          <w:u w:val="single"/>
        </w:rPr>
        <w:t xml:space="preserve">and </w:t>
      </w:r>
      <w:r w:rsidRPr="0092737B">
        <w:rPr>
          <w:rStyle w:val="Emphasis"/>
          <w:highlight w:val="cyan"/>
        </w:rPr>
        <w:t>insect populations</w:t>
      </w:r>
      <w:r w:rsidRPr="005C4C79">
        <w:rPr>
          <w:sz w:val="16"/>
        </w:rPr>
        <w:t xml:space="preserve">. These </w:t>
      </w:r>
      <w:r w:rsidRPr="00342CA0">
        <w:rPr>
          <w:u w:val="single"/>
        </w:rPr>
        <w:t xml:space="preserve">crises </w:t>
      </w:r>
      <w:r w:rsidRPr="0092737B">
        <w:rPr>
          <w:highlight w:val="cyan"/>
          <w:u w:val="single"/>
        </w:rPr>
        <w:t>are</w:t>
      </w:r>
      <w:r w:rsidRPr="00342CA0">
        <w:rPr>
          <w:u w:val="single"/>
        </w:rPr>
        <w:t xml:space="preserve"> being </w:t>
      </w:r>
      <w:r w:rsidRPr="0092737B">
        <w:rPr>
          <w:rStyle w:val="Emphasis"/>
          <w:highlight w:val="cyan"/>
        </w:rPr>
        <w:t>driven by</w:t>
      </w:r>
      <w:r w:rsidRPr="0092737B">
        <w:rPr>
          <w:highlight w:val="cyan"/>
          <w:u w:val="single"/>
        </w:rPr>
        <w:t xml:space="preserve"> global</w:t>
      </w:r>
      <w:r w:rsidRPr="00342CA0">
        <w:rPr>
          <w:u w:val="single"/>
        </w:rPr>
        <w:t xml:space="preserve"> economic </w:t>
      </w:r>
      <w:r w:rsidRPr="0092737B">
        <w:rPr>
          <w:rStyle w:val="Emphasis"/>
          <w:highlight w:val="cyan"/>
        </w:rPr>
        <w:t>growth</w:t>
      </w:r>
      <w:r w:rsidRPr="00342CA0">
        <w:rPr>
          <w:u w:val="single"/>
        </w:rPr>
        <w:t xml:space="preserve">, and its accompanying consumption, </w:t>
      </w:r>
      <w:r w:rsidRPr="0092737B">
        <w:rPr>
          <w:highlight w:val="cyan"/>
          <w:u w:val="single"/>
        </w:rPr>
        <w:t xml:space="preserve">which is </w:t>
      </w:r>
      <w:r w:rsidRPr="0092737B">
        <w:rPr>
          <w:rStyle w:val="Emphasis"/>
          <w:highlight w:val="cyan"/>
        </w:rPr>
        <w:t>destroying the</w:t>
      </w:r>
      <w:r w:rsidRPr="00342CA0">
        <w:rPr>
          <w:u w:val="single"/>
        </w:rPr>
        <w:t xml:space="preserve"> Earth’s </w:t>
      </w:r>
      <w:r w:rsidRPr="0092737B">
        <w:rPr>
          <w:rStyle w:val="Emphasis"/>
          <w:highlight w:val="cyan"/>
        </w:rPr>
        <w:t>biosphere</w:t>
      </w:r>
      <w:r w:rsidRPr="0092737B">
        <w:rPr>
          <w:highlight w:val="cyan"/>
          <w:u w:val="single"/>
        </w:rPr>
        <w:t xml:space="preserve"> and </w:t>
      </w:r>
      <w:r w:rsidRPr="0092737B">
        <w:rPr>
          <w:rStyle w:val="Emphasis"/>
          <w:highlight w:val="cyan"/>
        </w:rPr>
        <w:t>blowing past</w:t>
      </w:r>
      <w:r w:rsidRPr="00342CA0">
        <w:rPr>
          <w:u w:val="single"/>
        </w:rPr>
        <w:t xml:space="preserve"> key </w:t>
      </w:r>
      <w:r w:rsidRPr="0092737B">
        <w:rPr>
          <w:rStyle w:val="Emphasis"/>
          <w:highlight w:val="cyan"/>
        </w:rPr>
        <w:t>planetary boundaries</w:t>
      </w:r>
      <w:r w:rsidRPr="00342CA0">
        <w:rPr>
          <w:u w:val="single"/>
        </w:rPr>
        <w:t xml:space="preserve"> that scientists say must be respected to avoid </w:t>
      </w:r>
      <w:r w:rsidRPr="00342CA0">
        <w:rPr>
          <w:rStyle w:val="Emphasis"/>
        </w:rPr>
        <w:t>triggering collapse</w:t>
      </w:r>
      <w:r w:rsidRPr="005C4C79">
        <w:rPr>
          <w:sz w:val="16"/>
        </w:rPr>
        <w:t>.</w:t>
      </w:r>
    </w:p>
    <w:p w14:paraId="7429FC44" w14:textId="77777777" w:rsidR="00980A57" w:rsidRPr="005C4C79" w:rsidRDefault="00980A57" w:rsidP="00980A57">
      <w:pPr>
        <w:rPr>
          <w:sz w:val="16"/>
        </w:rPr>
      </w:pPr>
      <w:r w:rsidRPr="005C4C79">
        <w:rPr>
          <w:sz w:val="16"/>
        </w:rPr>
        <w:t xml:space="preserve">Many </w:t>
      </w:r>
      <w:r w:rsidRPr="0092737B">
        <w:rPr>
          <w:highlight w:val="cyan"/>
          <w:u w:val="single"/>
        </w:rPr>
        <w:t>policymakers</w:t>
      </w:r>
      <w:r w:rsidRPr="00342CA0">
        <w:rPr>
          <w:u w:val="single"/>
        </w:rPr>
        <w:t xml:space="preserve"> have responded by </w:t>
      </w:r>
      <w:r w:rsidRPr="0092737B">
        <w:rPr>
          <w:highlight w:val="cyan"/>
          <w:u w:val="single"/>
        </w:rPr>
        <w:t>push</w:t>
      </w:r>
      <w:r w:rsidRPr="00342CA0">
        <w:rPr>
          <w:u w:val="single"/>
        </w:rPr>
        <w:t xml:space="preserve">ing </w:t>
      </w:r>
      <w:r w:rsidRPr="001246E6">
        <w:rPr>
          <w:u w:val="single"/>
        </w:rPr>
        <w:t>for</w:t>
      </w:r>
      <w:r w:rsidRPr="005C4C79">
        <w:rPr>
          <w:sz w:val="16"/>
        </w:rPr>
        <w:t xml:space="preserve"> what has come to be called “</w:t>
      </w:r>
      <w:r w:rsidRPr="0092737B">
        <w:rPr>
          <w:rStyle w:val="Emphasis"/>
          <w:highlight w:val="cyan"/>
        </w:rPr>
        <w:t>green growth</w:t>
      </w:r>
      <w:r w:rsidRPr="005C4C79">
        <w:rPr>
          <w:sz w:val="16"/>
        </w:rPr>
        <w:t xml:space="preserve">.” </w:t>
      </w:r>
      <w:r w:rsidRPr="00342CA0">
        <w:rPr>
          <w:u w:val="single"/>
        </w:rPr>
        <w:t>All we need to do, they argue, is invest in more efficient technology and introduce the right incentives</w:t>
      </w:r>
      <w:r w:rsidRPr="005C4C79">
        <w:rPr>
          <w:sz w:val="16"/>
        </w:rPr>
        <w:t xml:space="preserve">, and we’ll be able to keep growing while simultaneously reducing our impact on the natural world, which is already at an unsustainable level. In technical terms, the goal is </w:t>
      </w:r>
      <w:r w:rsidRPr="00342CA0">
        <w:rPr>
          <w:u w:val="single"/>
        </w:rPr>
        <w:t>to achieve “</w:t>
      </w:r>
      <w:r w:rsidRPr="00342CA0">
        <w:rPr>
          <w:rStyle w:val="Emphasis"/>
        </w:rPr>
        <w:t>absolute decoupling</w:t>
      </w:r>
      <w:r w:rsidRPr="00342CA0">
        <w:rPr>
          <w:u w:val="single"/>
        </w:rPr>
        <w:t>”</w:t>
      </w:r>
      <w:r w:rsidRPr="005C4C79">
        <w:rPr>
          <w:sz w:val="16"/>
        </w:rPr>
        <w:t xml:space="preserve"> of GDP from the total use of natural resources, according to the U.N. definition.</w:t>
      </w:r>
    </w:p>
    <w:p w14:paraId="09BFBE8F" w14:textId="77777777" w:rsidR="00980A57" w:rsidRPr="005C4C79" w:rsidRDefault="00980A57" w:rsidP="00980A57">
      <w:pPr>
        <w:rPr>
          <w:sz w:val="16"/>
        </w:rPr>
      </w:pPr>
      <w:r w:rsidRPr="005C4C79">
        <w:rPr>
          <w:sz w:val="16"/>
        </w:rPr>
        <w:t xml:space="preserve">It sounds like an elegant solution to an otherwise catastrophic problem. There’s just one hitch: </w:t>
      </w:r>
      <w:r w:rsidRPr="0092737B">
        <w:rPr>
          <w:rStyle w:val="Emphasis"/>
          <w:highlight w:val="cyan"/>
        </w:rPr>
        <w:t>New evidence</w:t>
      </w:r>
      <w:r w:rsidRPr="0092737B">
        <w:rPr>
          <w:highlight w:val="cyan"/>
          <w:u w:val="single"/>
        </w:rPr>
        <w:t xml:space="preserve"> suggests</w:t>
      </w:r>
      <w:r w:rsidRPr="005C4C79">
        <w:rPr>
          <w:sz w:val="16"/>
        </w:rPr>
        <w:t xml:space="preserve"> that </w:t>
      </w:r>
      <w:r w:rsidRPr="00342CA0">
        <w:rPr>
          <w:u w:val="single"/>
        </w:rPr>
        <w:t>green growth</w:t>
      </w:r>
      <w:r w:rsidRPr="005C4C79">
        <w:rPr>
          <w:sz w:val="16"/>
        </w:rPr>
        <w:t xml:space="preserve"> isn’t the panacea everyone has been hoping for. In fact, </w:t>
      </w:r>
      <w:r w:rsidRPr="0092737B">
        <w:rPr>
          <w:highlight w:val="cyan"/>
          <w:u w:val="single"/>
        </w:rPr>
        <w:t xml:space="preserve">it </w:t>
      </w:r>
      <w:r w:rsidRPr="0092737B">
        <w:rPr>
          <w:rStyle w:val="Emphasis"/>
          <w:highlight w:val="cyan"/>
        </w:rPr>
        <w:t>isn’t</w:t>
      </w:r>
      <w:r w:rsidRPr="005C4C79">
        <w:rPr>
          <w:sz w:val="16"/>
        </w:rPr>
        <w:t xml:space="preserve"> even </w:t>
      </w:r>
      <w:r w:rsidRPr="0092737B">
        <w:rPr>
          <w:rStyle w:val="Emphasis"/>
          <w:highlight w:val="cyan"/>
        </w:rPr>
        <w:t>possible</w:t>
      </w:r>
      <w:r w:rsidRPr="005C4C79">
        <w:rPr>
          <w:sz w:val="16"/>
        </w:rPr>
        <w:t>.</w:t>
      </w:r>
    </w:p>
    <w:p w14:paraId="1BFE1F2F" w14:textId="77777777" w:rsidR="00980A57" w:rsidRPr="005C4C79" w:rsidRDefault="00980A57" w:rsidP="00980A57">
      <w:pPr>
        <w:rPr>
          <w:sz w:val="16"/>
        </w:rPr>
      </w:pPr>
      <w:r w:rsidRPr="005C4C79">
        <w:rPr>
          <w:sz w:val="16"/>
        </w:rPr>
        <w:t>Green growth first became a buzz phrase in 2012 at the United Nations Cosnference on Sustainable Development in Rio de Janeiro. In the run-up to the conference, the World Bank, the Organization for Economic Cooperation and Development, and the U.N. Environment Program all produced reports promoting green growth. Today, it is a core plank of the U.N. Sustainable Development Goals.</w:t>
      </w:r>
    </w:p>
    <w:p w14:paraId="7EFF207E" w14:textId="77777777" w:rsidR="00980A57" w:rsidRPr="005C4C79" w:rsidRDefault="00980A57" w:rsidP="00980A57">
      <w:pPr>
        <w:rPr>
          <w:sz w:val="16"/>
        </w:rPr>
      </w:pPr>
      <w:r w:rsidRPr="005C4C79">
        <w:rPr>
          <w:sz w:val="16"/>
        </w:rPr>
        <w:t xml:space="preserve">But the promise of green growth turns out to have been based more on wishful thinking than on evidence. In the years since the Rio conference, three </w:t>
      </w:r>
      <w:r w:rsidRPr="0092737B">
        <w:rPr>
          <w:rStyle w:val="Emphasis"/>
          <w:highlight w:val="cyan"/>
        </w:rPr>
        <w:t>major</w:t>
      </w:r>
      <w:r w:rsidRPr="006C2510">
        <w:rPr>
          <w:rStyle w:val="Emphasis"/>
        </w:rPr>
        <w:t xml:space="preserve"> empirical </w:t>
      </w:r>
      <w:r w:rsidRPr="0092737B">
        <w:rPr>
          <w:rStyle w:val="Emphasis"/>
          <w:highlight w:val="cyan"/>
        </w:rPr>
        <w:t>studies</w:t>
      </w:r>
      <w:r w:rsidRPr="006C2510">
        <w:rPr>
          <w:u w:val="single"/>
        </w:rPr>
        <w:t xml:space="preserve"> have </w:t>
      </w:r>
      <w:r w:rsidRPr="0092737B">
        <w:rPr>
          <w:highlight w:val="cyan"/>
          <w:u w:val="single"/>
        </w:rPr>
        <w:t xml:space="preserve">arrived at the </w:t>
      </w:r>
      <w:r w:rsidRPr="0092737B">
        <w:rPr>
          <w:rStyle w:val="Emphasis"/>
          <w:highlight w:val="cyan"/>
        </w:rPr>
        <w:t>same</w:t>
      </w:r>
      <w:r w:rsidRPr="006C2510">
        <w:rPr>
          <w:u w:val="single"/>
        </w:rPr>
        <w:t xml:space="preserve"> rather troubling </w:t>
      </w:r>
      <w:r w:rsidRPr="0092737B">
        <w:rPr>
          <w:rStyle w:val="Emphasis"/>
          <w:highlight w:val="cyan"/>
        </w:rPr>
        <w:t>conclusion</w:t>
      </w:r>
      <w:r w:rsidRPr="006C2510">
        <w:rPr>
          <w:u w:val="single"/>
        </w:rPr>
        <w:t xml:space="preserve">: </w:t>
      </w:r>
      <w:r w:rsidRPr="0092737B">
        <w:rPr>
          <w:rStyle w:val="Emphasis"/>
          <w:highlight w:val="cyan"/>
        </w:rPr>
        <w:t>Even under</w:t>
      </w:r>
      <w:r w:rsidRPr="006C2510">
        <w:rPr>
          <w:u w:val="single"/>
        </w:rPr>
        <w:t xml:space="preserve"> the </w:t>
      </w:r>
      <w:r w:rsidRPr="0092737B">
        <w:rPr>
          <w:rStyle w:val="Emphasis"/>
          <w:highlight w:val="cyan"/>
        </w:rPr>
        <w:t>best conditions</w:t>
      </w:r>
      <w:r w:rsidRPr="001246E6">
        <w:rPr>
          <w:u w:val="single"/>
        </w:rPr>
        <w:t>,</w:t>
      </w:r>
      <w:r w:rsidRPr="006C2510">
        <w:rPr>
          <w:u w:val="single"/>
        </w:rPr>
        <w:t xml:space="preserve"> absolute </w:t>
      </w:r>
      <w:r w:rsidRPr="0092737B">
        <w:rPr>
          <w:highlight w:val="cyan"/>
          <w:u w:val="single"/>
        </w:rPr>
        <w:t>decoupling</w:t>
      </w:r>
      <w:r w:rsidRPr="006C2510">
        <w:rPr>
          <w:u w:val="single"/>
        </w:rPr>
        <w:t xml:space="preserve"> of GDP from resource use </w:t>
      </w:r>
      <w:r w:rsidRPr="0092737B">
        <w:rPr>
          <w:highlight w:val="cyan"/>
          <w:u w:val="single"/>
        </w:rPr>
        <w:t>is not possible</w:t>
      </w:r>
      <w:r w:rsidRPr="006C2510">
        <w:rPr>
          <w:u w:val="single"/>
        </w:rPr>
        <w:t xml:space="preserve"> on a global scale</w:t>
      </w:r>
      <w:r w:rsidRPr="005C4C79">
        <w:rPr>
          <w:sz w:val="16"/>
        </w:rPr>
        <w:t>.</w:t>
      </w:r>
    </w:p>
    <w:p w14:paraId="1C8E7A7C" w14:textId="77777777" w:rsidR="00980A57" w:rsidRPr="005C4C79" w:rsidRDefault="00980A57" w:rsidP="00980A57">
      <w:pPr>
        <w:rPr>
          <w:sz w:val="16"/>
        </w:rPr>
      </w:pPr>
      <w:r w:rsidRPr="0092737B">
        <w:rPr>
          <w:highlight w:val="cyan"/>
          <w:u w:val="single"/>
        </w:rPr>
        <w:t>A team of scientists</w:t>
      </w:r>
      <w:r w:rsidRPr="005C4C79">
        <w:rPr>
          <w:sz w:val="16"/>
        </w:rPr>
        <w:t xml:space="preserve"> led by the German researcher Monika Dittrich first raised doubts in 2012. The group </w:t>
      </w:r>
      <w:r w:rsidRPr="0092737B">
        <w:rPr>
          <w:highlight w:val="cyan"/>
          <w:u w:val="single"/>
        </w:rPr>
        <w:t>ran a sophisticated</w:t>
      </w:r>
      <w:r w:rsidRPr="006C2510">
        <w:rPr>
          <w:u w:val="single"/>
        </w:rPr>
        <w:t xml:space="preserve"> computer </w:t>
      </w:r>
      <w:r w:rsidRPr="0092737B">
        <w:rPr>
          <w:highlight w:val="cyan"/>
          <w:u w:val="single"/>
        </w:rPr>
        <w:t>model</w:t>
      </w:r>
      <w:r w:rsidRPr="006C2510">
        <w:rPr>
          <w:u w:val="single"/>
        </w:rPr>
        <w:t xml:space="preserve"> that predicted what would happen to global resource use if economic growth continued on its current trajectory</w:t>
      </w:r>
      <w:r w:rsidRPr="005C4C79">
        <w:rPr>
          <w:sz w:val="16"/>
        </w:rPr>
        <w:t xml:space="preserve">, increasing at about 2 to 3 percent per year. It found that </w:t>
      </w:r>
      <w:r w:rsidRPr="0092737B">
        <w:rPr>
          <w:highlight w:val="cyan"/>
          <w:u w:val="single"/>
        </w:rPr>
        <w:t>human consumption</w:t>
      </w:r>
      <w:r w:rsidRPr="006C2510">
        <w:rPr>
          <w:u w:val="single"/>
        </w:rPr>
        <w:t xml:space="preserve"> of natural resources</w:t>
      </w:r>
      <w:r w:rsidRPr="005C4C79">
        <w:rPr>
          <w:sz w:val="16"/>
        </w:rPr>
        <w:t xml:space="preserve"> (including fish, livestock, forests, metals, minerals, and fossil fuels) </w:t>
      </w:r>
      <w:r w:rsidRPr="0092737B">
        <w:rPr>
          <w:highlight w:val="cyan"/>
          <w:u w:val="single"/>
        </w:rPr>
        <w:t>would rise</w:t>
      </w:r>
      <w:r w:rsidRPr="006C2510">
        <w:rPr>
          <w:u w:val="single"/>
        </w:rPr>
        <w:t xml:space="preserve"> from 70 billion metric tons per year in 2012 </w:t>
      </w:r>
      <w:r w:rsidRPr="0092737B">
        <w:rPr>
          <w:highlight w:val="cyan"/>
          <w:u w:val="single"/>
        </w:rPr>
        <w:t xml:space="preserve">to </w:t>
      </w:r>
      <w:r w:rsidRPr="0092737B">
        <w:rPr>
          <w:rStyle w:val="Emphasis"/>
          <w:highlight w:val="cyan"/>
        </w:rPr>
        <w:t>180</w:t>
      </w:r>
      <w:r w:rsidRPr="0092737B">
        <w:rPr>
          <w:highlight w:val="cyan"/>
          <w:u w:val="single"/>
        </w:rPr>
        <w:t xml:space="preserve"> billion</w:t>
      </w:r>
      <w:r w:rsidRPr="006C2510">
        <w:rPr>
          <w:u w:val="single"/>
        </w:rPr>
        <w:t xml:space="preserve"> metric </w:t>
      </w:r>
      <w:r w:rsidRPr="0092737B">
        <w:rPr>
          <w:highlight w:val="cyan"/>
          <w:u w:val="single"/>
        </w:rPr>
        <w:t>tons</w:t>
      </w:r>
      <w:r w:rsidRPr="006C2510">
        <w:rPr>
          <w:u w:val="single"/>
        </w:rPr>
        <w:t xml:space="preserve"> per year </w:t>
      </w:r>
      <w:r w:rsidRPr="0092737B">
        <w:rPr>
          <w:highlight w:val="cyan"/>
          <w:u w:val="single"/>
        </w:rPr>
        <w:t>by 2050</w:t>
      </w:r>
      <w:r w:rsidRPr="005C4C79">
        <w:rPr>
          <w:sz w:val="16"/>
        </w:rPr>
        <w:t xml:space="preserve">. For reference, </w:t>
      </w:r>
      <w:r w:rsidRPr="0092737B">
        <w:rPr>
          <w:highlight w:val="cyan"/>
          <w:u w:val="single"/>
        </w:rPr>
        <w:t>a sustainable level</w:t>
      </w:r>
      <w:r w:rsidRPr="005C4C79">
        <w:rPr>
          <w:sz w:val="16"/>
        </w:rPr>
        <w:t xml:space="preserve"> of resource use </w:t>
      </w:r>
      <w:r w:rsidRPr="0092737B">
        <w:rPr>
          <w:highlight w:val="cyan"/>
          <w:u w:val="single"/>
        </w:rPr>
        <w:t>is</w:t>
      </w:r>
      <w:r w:rsidRPr="005C4C79">
        <w:rPr>
          <w:sz w:val="16"/>
        </w:rPr>
        <w:t xml:space="preserve"> about </w:t>
      </w:r>
      <w:r w:rsidRPr="0092737B">
        <w:rPr>
          <w:highlight w:val="cyan"/>
          <w:u w:val="single"/>
        </w:rPr>
        <w:t>50</w:t>
      </w:r>
      <w:r w:rsidRPr="005C4C79">
        <w:rPr>
          <w:sz w:val="16"/>
        </w:rPr>
        <w:t xml:space="preserve"> billion metric tons per year—a boundary we breached back in 2000.</w:t>
      </w:r>
    </w:p>
    <w:p w14:paraId="20FDB280" w14:textId="77777777" w:rsidR="00980A57" w:rsidRPr="005C4C79" w:rsidRDefault="00980A57" w:rsidP="00980A57">
      <w:pPr>
        <w:rPr>
          <w:sz w:val="16"/>
        </w:rPr>
      </w:pPr>
      <w:r w:rsidRPr="00135A19">
        <w:rPr>
          <w:u w:val="single"/>
        </w:rPr>
        <w:t>The team</w:t>
      </w:r>
      <w:r w:rsidRPr="005C4C79">
        <w:rPr>
          <w:sz w:val="16"/>
        </w:rPr>
        <w:t xml:space="preserve"> then </w:t>
      </w:r>
      <w:r w:rsidRPr="00135A19">
        <w:rPr>
          <w:u w:val="single"/>
        </w:rPr>
        <w:t xml:space="preserve">reran the model to see what would happen </w:t>
      </w:r>
      <w:r w:rsidRPr="0092737B">
        <w:rPr>
          <w:highlight w:val="cyan"/>
          <w:u w:val="single"/>
        </w:rPr>
        <w:t>if every nation</w:t>
      </w:r>
      <w:r w:rsidRPr="00135A19">
        <w:rPr>
          <w:u w:val="single"/>
        </w:rPr>
        <w:t xml:space="preserve"> on Earth </w:t>
      </w:r>
      <w:r w:rsidRPr="0092737B">
        <w:rPr>
          <w:rStyle w:val="Emphasis"/>
          <w:highlight w:val="cyan"/>
        </w:rPr>
        <w:t>immediately adopted best practice</w:t>
      </w:r>
      <w:r w:rsidRPr="00135A19">
        <w:rPr>
          <w:u w:val="single"/>
        </w:rPr>
        <w:t xml:space="preserve"> in efficient resource use</w:t>
      </w:r>
      <w:r w:rsidRPr="005C4C79">
        <w:rPr>
          <w:sz w:val="16"/>
        </w:rPr>
        <w:t xml:space="preserve"> (an extremely optimistic assumption). The results improved; </w:t>
      </w:r>
      <w:r w:rsidRPr="00135A19">
        <w:rPr>
          <w:u w:val="single"/>
        </w:rPr>
        <w:t xml:space="preserve">resource </w:t>
      </w:r>
      <w:r w:rsidRPr="0092737B">
        <w:rPr>
          <w:highlight w:val="cyan"/>
          <w:u w:val="single"/>
        </w:rPr>
        <w:t>consumption would hit</w:t>
      </w:r>
      <w:r w:rsidRPr="00135A19">
        <w:rPr>
          <w:u w:val="single"/>
        </w:rPr>
        <w:t xml:space="preserve"> only </w:t>
      </w:r>
      <w:r w:rsidRPr="0092737B">
        <w:rPr>
          <w:rStyle w:val="Emphasis"/>
          <w:highlight w:val="cyan"/>
        </w:rPr>
        <w:t>93</w:t>
      </w:r>
      <w:r w:rsidRPr="00135A19">
        <w:rPr>
          <w:u w:val="single"/>
        </w:rPr>
        <w:t xml:space="preserve"> billion metric tons</w:t>
      </w:r>
      <w:r w:rsidRPr="005C4C79">
        <w:rPr>
          <w:sz w:val="16"/>
        </w:rPr>
        <w:t xml:space="preserve"> by 2050. But that is still a lot more than we’re consuming today. Burning through all those resources could hardly be described as absolute decoupling or green growth.</w:t>
      </w:r>
    </w:p>
    <w:p w14:paraId="3FB5AEF8" w14:textId="77777777" w:rsidR="00980A57" w:rsidRPr="005C4C79" w:rsidRDefault="00980A57" w:rsidP="00980A57">
      <w:pPr>
        <w:rPr>
          <w:sz w:val="16"/>
        </w:rPr>
      </w:pPr>
      <w:r w:rsidRPr="005C4C79">
        <w:rPr>
          <w:sz w:val="16"/>
        </w:rPr>
        <w:t xml:space="preserve">In 2016, </w:t>
      </w:r>
      <w:r w:rsidRPr="00135A19">
        <w:rPr>
          <w:u w:val="single"/>
        </w:rPr>
        <w:t>a second team of scientists tested a different premise</w:t>
      </w:r>
      <w:r w:rsidRPr="005C4C79">
        <w:rPr>
          <w:sz w:val="16"/>
        </w:rPr>
        <w:t xml:space="preserve">: one in which the world’s nations all agreed to go above and beyond existing best practice. In their best-case scenario, </w:t>
      </w:r>
      <w:r w:rsidRPr="00135A19">
        <w:rPr>
          <w:u w:val="single"/>
        </w:rPr>
        <w:t xml:space="preserve">the </w:t>
      </w:r>
      <w:r w:rsidRPr="0092737B">
        <w:rPr>
          <w:highlight w:val="cyan"/>
          <w:u w:val="single"/>
        </w:rPr>
        <w:t>researchers assumed a tax</w:t>
      </w:r>
      <w:r w:rsidRPr="00135A19">
        <w:rPr>
          <w:u w:val="single"/>
        </w:rPr>
        <w:t xml:space="preserve"> that would raise the global price </w:t>
      </w:r>
      <w:r w:rsidRPr="0092737B">
        <w:rPr>
          <w:highlight w:val="cyan"/>
          <w:u w:val="single"/>
        </w:rPr>
        <w:t>of carbon</w:t>
      </w:r>
      <w:r w:rsidRPr="005C4C79">
        <w:rPr>
          <w:sz w:val="16"/>
        </w:rPr>
        <w:t xml:space="preserve"> from $50 to $236 per metric ton and imagined technological innovations that would double the efficiency with which we use resources. The results were almost exactly the same as in Dittrich’s study. Under these conditions, if </w:t>
      </w:r>
      <w:r w:rsidRPr="00135A19">
        <w:rPr>
          <w:u w:val="single"/>
        </w:rPr>
        <w:t xml:space="preserve">the global economy kept growing by 3 percent each year, </w:t>
      </w:r>
      <w:r w:rsidRPr="0092737B">
        <w:rPr>
          <w:highlight w:val="cyan"/>
          <w:u w:val="single"/>
        </w:rPr>
        <w:t>we’d</w:t>
      </w:r>
      <w:r w:rsidRPr="00135A19">
        <w:rPr>
          <w:u w:val="single"/>
        </w:rPr>
        <w:t xml:space="preserve"> still </w:t>
      </w:r>
      <w:r w:rsidRPr="0092737B">
        <w:rPr>
          <w:highlight w:val="cyan"/>
          <w:u w:val="single"/>
        </w:rPr>
        <w:t>hit</w:t>
      </w:r>
      <w:r w:rsidRPr="00135A19">
        <w:rPr>
          <w:u w:val="single"/>
        </w:rPr>
        <w:t xml:space="preserve"> about </w:t>
      </w:r>
      <w:r w:rsidRPr="0092737B">
        <w:rPr>
          <w:rStyle w:val="Emphasis"/>
          <w:highlight w:val="cyan"/>
        </w:rPr>
        <w:t>95</w:t>
      </w:r>
      <w:r w:rsidRPr="005C4C79">
        <w:rPr>
          <w:sz w:val="16"/>
        </w:rPr>
        <w:t xml:space="preserve"> billion metric tons of resource use by 2050. Bottom line: no absolute decoupling.</w:t>
      </w:r>
    </w:p>
    <w:p w14:paraId="38062B19" w14:textId="77777777" w:rsidR="00980A57" w:rsidRPr="005C4C79" w:rsidRDefault="00980A57" w:rsidP="00980A57">
      <w:pPr>
        <w:rPr>
          <w:sz w:val="16"/>
        </w:rPr>
      </w:pPr>
      <w:r w:rsidRPr="005C4C79">
        <w:rPr>
          <w:sz w:val="16"/>
        </w:rPr>
        <w:t xml:space="preserve">Finally, </w:t>
      </w:r>
      <w:r w:rsidRPr="00135A19">
        <w:rPr>
          <w:u w:val="single"/>
        </w:rPr>
        <w:t xml:space="preserve">last year </w:t>
      </w:r>
      <w:r w:rsidRPr="0092737B">
        <w:rPr>
          <w:highlight w:val="cyan"/>
          <w:u w:val="single"/>
        </w:rPr>
        <w:t>the U.N</w:t>
      </w:r>
      <w:r w:rsidRPr="00135A19">
        <w:rPr>
          <w:u w:val="single"/>
        </w:rPr>
        <w:t>. Environment Program</w:t>
      </w:r>
      <w:r w:rsidRPr="005C4C79">
        <w:rPr>
          <w:sz w:val="16"/>
        </w:rPr>
        <w:t xml:space="preserve">—once one of the main cheerleaders of green growth theory—weighed in on the debate. It </w:t>
      </w:r>
      <w:r w:rsidRPr="0092737B">
        <w:rPr>
          <w:highlight w:val="cyan"/>
          <w:u w:val="single"/>
        </w:rPr>
        <w:t>tested</w:t>
      </w:r>
      <w:r w:rsidRPr="00135A19">
        <w:rPr>
          <w:u w:val="single"/>
        </w:rPr>
        <w:t xml:space="preserve"> a scenario with </w:t>
      </w:r>
      <w:r w:rsidRPr="0092737B">
        <w:rPr>
          <w:rStyle w:val="Emphasis"/>
          <w:highlight w:val="cyan"/>
        </w:rPr>
        <w:t>carbon priced</w:t>
      </w:r>
      <w:r w:rsidRPr="00135A19">
        <w:rPr>
          <w:u w:val="single"/>
        </w:rPr>
        <w:t xml:space="preserve"> at a whopping $573 per metric ton, slapped on </w:t>
      </w:r>
      <w:r w:rsidRPr="0092737B">
        <w:rPr>
          <w:highlight w:val="cyan"/>
          <w:u w:val="single"/>
        </w:rPr>
        <w:t>a</w:t>
      </w:r>
      <w:r w:rsidRPr="00135A19">
        <w:rPr>
          <w:u w:val="single"/>
        </w:rPr>
        <w:t xml:space="preserve"> resource </w:t>
      </w:r>
      <w:r w:rsidRPr="0092737B">
        <w:rPr>
          <w:rStyle w:val="Emphasis"/>
          <w:highlight w:val="cyan"/>
        </w:rPr>
        <w:t>extraction tax</w:t>
      </w:r>
      <w:r w:rsidRPr="00135A19">
        <w:rPr>
          <w:u w:val="single"/>
        </w:rPr>
        <w:t xml:space="preserve">, </w:t>
      </w:r>
      <w:r w:rsidRPr="0092737B">
        <w:rPr>
          <w:highlight w:val="cyan"/>
          <w:u w:val="single"/>
        </w:rPr>
        <w:t>and</w:t>
      </w:r>
      <w:r w:rsidRPr="00135A19">
        <w:rPr>
          <w:u w:val="single"/>
        </w:rPr>
        <w:t xml:space="preserve"> assumed </w:t>
      </w:r>
      <w:r w:rsidRPr="0092737B">
        <w:rPr>
          <w:rStyle w:val="Emphasis"/>
          <w:highlight w:val="cyan"/>
        </w:rPr>
        <w:t>rapid tech</w:t>
      </w:r>
      <w:r w:rsidRPr="00135A19">
        <w:rPr>
          <w:u w:val="single"/>
        </w:rPr>
        <w:t xml:space="preserve">nological </w:t>
      </w:r>
      <w:r w:rsidRPr="0092737B">
        <w:rPr>
          <w:rStyle w:val="Emphasis"/>
          <w:highlight w:val="cyan"/>
        </w:rPr>
        <w:t>innovation</w:t>
      </w:r>
      <w:r w:rsidRPr="00135A19">
        <w:rPr>
          <w:u w:val="single"/>
        </w:rPr>
        <w:t xml:space="preserve"> spurred by </w:t>
      </w:r>
      <w:r w:rsidRPr="00135A19">
        <w:rPr>
          <w:rStyle w:val="Emphasis"/>
        </w:rPr>
        <w:t>strong government support</w:t>
      </w:r>
      <w:r w:rsidRPr="005C4C79">
        <w:rPr>
          <w:sz w:val="16"/>
        </w:rPr>
        <w:t xml:space="preserve">. </w:t>
      </w:r>
      <w:r w:rsidRPr="00135A19">
        <w:rPr>
          <w:u w:val="single"/>
        </w:rPr>
        <w:t xml:space="preserve">The result? </w:t>
      </w:r>
      <w:r w:rsidRPr="0092737B">
        <w:rPr>
          <w:rStyle w:val="Emphasis"/>
          <w:highlight w:val="cyan"/>
        </w:rPr>
        <w:t>We hit 132</w:t>
      </w:r>
      <w:r w:rsidRPr="00135A19">
        <w:rPr>
          <w:u w:val="single"/>
        </w:rPr>
        <w:t xml:space="preserve"> billion metric tons by 2050</w:t>
      </w:r>
      <w:r w:rsidRPr="005C4C79">
        <w:rPr>
          <w:sz w:val="16"/>
        </w:rPr>
        <w:t xml:space="preserve">. </w:t>
      </w:r>
      <w:r w:rsidRPr="0092737B">
        <w:rPr>
          <w:highlight w:val="cyan"/>
          <w:u w:val="single"/>
        </w:rPr>
        <w:t>This finding is worse</w:t>
      </w:r>
      <w:r w:rsidRPr="00135A19">
        <w:rPr>
          <w:u w:val="single"/>
        </w:rPr>
        <w:t xml:space="preserve"> than those of the two previous studies </w:t>
      </w:r>
      <w:r w:rsidRPr="0092737B">
        <w:rPr>
          <w:highlight w:val="cyan"/>
          <w:u w:val="single"/>
        </w:rPr>
        <w:t>because</w:t>
      </w:r>
      <w:r w:rsidRPr="00135A19">
        <w:rPr>
          <w:u w:val="single"/>
        </w:rPr>
        <w:t xml:space="preserve"> the researchers accounted for </w:t>
      </w:r>
      <w:r w:rsidRPr="0092737B">
        <w:rPr>
          <w:highlight w:val="cyan"/>
          <w:u w:val="single"/>
        </w:rPr>
        <w:t>the “</w:t>
      </w:r>
      <w:r w:rsidRPr="0092737B">
        <w:rPr>
          <w:rStyle w:val="Emphasis"/>
          <w:highlight w:val="cyan"/>
        </w:rPr>
        <w:t>rebound effect</w:t>
      </w:r>
      <w:r w:rsidRPr="00135A19">
        <w:rPr>
          <w:u w:val="single"/>
        </w:rPr>
        <w:t xml:space="preserve">,” whereby </w:t>
      </w:r>
      <w:r w:rsidRPr="0092737B">
        <w:rPr>
          <w:highlight w:val="cyan"/>
          <w:u w:val="single"/>
        </w:rPr>
        <w:t>improvements in</w:t>
      </w:r>
      <w:r w:rsidRPr="00135A19">
        <w:rPr>
          <w:u w:val="single"/>
        </w:rPr>
        <w:t xml:space="preserve"> </w:t>
      </w:r>
      <w:r w:rsidRPr="00135A19">
        <w:rPr>
          <w:rStyle w:val="Emphasis"/>
        </w:rPr>
        <w:t xml:space="preserve">resource </w:t>
      </w:r>
      <w:r w:rsidRPr="0092737B">
        <w:rPr>
          <w:rStyle w:val="Emphasis"/>
          <w:highlight w:val="cyan"/>
        </w:rPr>
        <w:t>efficiency</w:t>
      </w:r>
      <w:r w:rsidRPr="00135A19">
        <w:rPr>
          <w:rStyle w:val="Emphasis"/>
        </w:rPr>
        <w:t xml:space="preserve"> drive down prices</w:t>
      </w:r>
      <w:r w:rsidRPr="00135A19">
        <w:rPr>
          <w:u w:val="single"/>
        </w:rPr>
        <w:t xml:space="preserve"> and </w:t>
      </w:r>
      <w:r w:rsidRPr="0092737B">
        <w:rPr>
          <w:highlight w:val="cyan"/>
          <w:u w:val="single"/>
        </w:rPr>
        <w:t>cause</w:t>
      </w:r>
      <w:r w:rsidRPr="00135A19">
        <w:rPr>
          <w:u w:val="single"/>
        </w:rPr>
        <w:t xml:space="preserve"> </w:t>
      </w:r>
      <w:r w:rsidRPr="0092737B">
        <w:rPr>
          <w:rStyle w:val="Emphasis"/>
          <w:highlight w:val="cyan"/>
        </w:rPr>
        <w:t>demand to rise</w:t>
      </w:r>
      <w:r w:rsidRPr="00135A19">
        <w:rPr>
          <w:u w:val="single"/>
        </w:rPr>
        <w:t xml:space="preserve">—thus </w:t>
      </w:r>
      <w:r w:rsidRPr="0092737B">
        <w:rPr>
          <w:rStyle w:val="Emphasis"/>
          <w:highlight w:val="cyan"/>
        </w:rPr>
        <w:t>canceling</w:t>
      </w:r>
      <w:r w:rsidRPr="00135A19">
        <w:rPr>
          <w:rStyle w:val="Emphasis"/>
        </w:rPr>
        <w:t xml:space="preserve"> out</w:t>
      </w:r>
      <w:r w:rsidRPr="00135A19">
        <w:rPr>
          <w:u w:val="single"/>
        </w:rPr>
        <w:t xml:space="preserve"> some of the </w:t>
      </w:r>
      <w:r w:rsidRPr="0092737B">
        <w:rPr>
          <w:rStyle w:val="Emphasis"/>
          <w:highlight w:val="cyan"/>
        </w:rPr>
        <w:t>gains</w:t>
      </w:r>
      <w:r w:rsidRPr="00135A19">
        <w:rPr>
          <w:u w:val="single"/>
        </w:rPr>
        <w:t>.</w:t>
      </w:r>
    </w:p>
    <w:p w14:paraId="5FB0311A" w14:textId="77777777" w:rsidR="00980A57" w:rsidRPr="005C4C79" w:rsidRDefault="00980A57" w:rsidP="00980A57">
      <w:pPr>
        <w:rPr>
          <w:sz w:val="16"/>
        </w:rPr>
      </w:pPr>
      <w:r w:rsidRPr="00EB6FAD">
        <w:rPr>
          <w:u w:val="single"/>
        </w:rPr>
        <w:t>Study after study shows the same thing</w:t>
      </w:r>
      <w:r w:rsidRPr="005C4C79">
        <w:rPr>
          <w:sz w:val="16"/>
        </w:rPr>
        <w:t>. Scientists are beginning to realize that there are physical limits to how efficiently we can use resources. Sure, we might be able to produce cars and iPhones and skyscrapers more efficiently, but we can’t produce them out of thin air. We might shift the economy to services such as education and yoga, but even universities and workout studios require material inputs. Once we reach the limits of efficiency, pursuing any degree of economic growth drives resource use back up.</w:t>
      </w:r>
    </w:p>
    <w:p w14:paraId="0558962E" w14:textId="77777777" w:rsidR="00980A57" w:rsidRPr="005C4C79" w:rsidRDefault="00980A57" w:rsidP="00980A57">
      <w:pPr>
        <w:rPr>
          <w:sz w:val="16"/>
        </w:rPr>
      </w:pPr>
      <w:r w:rsidRPr="005C4C79">
        <w:rPr>
          <w:sz w:val="16"/>
        </w:rPr>
        <w:t>These problems throw the entire concept of green growth into doubt and necessitate some radical rethinking. Remember that each of the three studies used highly optimistic assumptions. We are nowhere near imposing a global carbon tax today, much less one of nearly $600 per metric ton, and resource efficiency is currently getting worse, not better. Yet the studies suggest that even if we do everything right, decoupling economic growth with resource use will remain elusive and our environmental problems will continue to worsen.</w:t>
      </w:r>
    </w:p>
    <w:p w14:paraId="32860D1F" w14:textId="77777777" w:rsidR="00980A57" w:rsidRPr="005C4C79" w:rsidRDefault="00980A57" w:rsidP="00980A57">
      <w:pPr>
        <w:rPr>
          <w:sz w:val="16"/>
        </w:rPr>
      </w:pPr>
      <w:r w:rsidRPr="005C4C79">
        <w:rPr>
          <w:sz w:val="16"/>
        </w:rPr>
        <w:t>Preventing that outcome will require a whole new paradigm. High taxes and technological innovation will help, but they’re not going to be enough. The only realistic shot humanity has at averting ecological collapse is to impose hard caps on resource use, as the economist Daniel O’Neill recently proposed. Such caps, enforced by national governments or by international treaties, could ensure that we do not extract more from the land and the seas than the Earth can safely regenerate. We could also ditch GDP as an indicator of economic success and adopt a more balanced measure like the genuine progress indicator (GPI), which accounts for pollution and natural asset depletion. Using GPI would help us maximize socially good outcomes while minimizing ecologically bad ones.</w:t>
      </w:r>
    </w:p>
    <w:p w14:paraId="5BB230C2" w14:textId="77777777" w:rsidR="00980A57" w:rsidRPr="005C4C79" w:rsidRDefault="00980A57" w:rsidP="00980A57">
      <w:pPr>
        <w:rPr>
          <w:sz w:val="16"/>
        </w:rPr>
      </w:pPr>
      <w:r w:rsidRPr="005C4C79">
        <w:rPr>
          <w:sz w:val="16"/>
        </w:rPr>
        <w:t xml:space="preserve">But </w:t>
      </w:r>
      <w:r w:rsidRPr="00A105FF">
        <w:rPr>
          <w:u w:val="single"/>
        </w:rPr>
        <w:t>there’s no escaping the obvious conclusion</w:t>
      </w:r>
      <w:r w:rsidRPr="005C4C79">
        <w:rPr>
          <w:sz w:val="16"/>
        </w:rPr>
        <w:t xml:space="preserve">. Ultimately, </w:t>
      </w:r>
      <w:r w:rsidRPr="0092737B">
        <w:rPr>
          <w:highlight w:val="cyan"/>
          <w:u w:val="single"/>
        </w:rPr>
        <w:t>bringing</w:t>
      </w:r>
      <w:r w:rsidRPr="00A105FF">
        <w:rPr>
          <w:u w:val="single"/>
        </w:rPr>
        <w:t xml:space="preserve"> our </w:t>
      </w:r>
      <w:r w:rsidRPr="0092737B">
        <w:rPr>
          <w:highlight w:val="cyan"/>
          <w:u w:val="single"/>
        </w:rPr>
        <w:t>civilization</w:t>
      </w:r>
      <w:r w:rsidRPr="00A105FF">
        <w:rPr>
          <w:u w:val="single"/>
        </w:rPr>
        <w:t xml:space="preserve"> back </w:t>
      </w:r>
      <w:r w:rsidRPr="0092737B">
        <w:rPr>
          <w:highlight w:val="cyan"/>
          <w:u w:val="single"/>
        </w:rPr>
        <w:t>within planetary boundaries</w:t>
      </w:r>
      <w:r w:rsidRPr="00A105FF">
        <w:rPr>
          <w:u w:val="single"/>
        </w:rPr>
        <w:t xml:space="preserve"> is going to </w:t>
      </w:r>
      <w:r w:rsidRPr="0092737B">
        <w:rPr>
          <w:highlight w:val="cyan"/>
          <w:u w:val="single"/>
        </w:rPr>
        <w:t>require</w:t>
      </w:r>
      <w:r w:rsidRPr="00A105FF">
        <w:rPr>
          <w:u w:val="single"/>
        </w:rPr>
        <w:t xml:space="preserve"> that </w:t>
      </w:r>
      <w:r w:rsidRPr="0092737B">
        <w:rPr>
          <w:highlight w:val="cyan"/>
          <w:u w:val="single"/>
        </w:rPr>
        <w:t xml:space="preserve">we </w:t>
      </w:r>
      <w:r w:rsidRPr="0092737B">
        <w:rPr>
          <w:rStyle w:val="Emphasis"/>
          <w:highlight w:val="cyan"/>
        </w:rPr>
        <w:t>liberate</w:t>
      </w:r>
      <w:r w:rsidRPr="00A105FF">
        <w:rPr>
          <w:rStyle w:val="Emphasis"/>
        </w:rPr>
        <w:t xml:space="preserve"> </w:t>
      </w:r>
      <w:r w:rsidRPr="0092737B">
        <w:rPr>
          <w:rStyle w:val="Emphasis"/>
          <w:highlight w:val="cyan"/>
        </w:rPr>
        <w:t>ourselves</w:t>
      </w:r>
      <w:r w:rsidRPr="0092737B">
        <w:rPr>
          <w:highlight w:val="cyan"/>
          <w:u w:val="single"/>
        </w:rPr>
        <w:t xml:space="preserve"> from</w:t>
      </w:r>
      <w:r w:rsidRPr="00A105FF">
        <w:rPr>
          <w:u w:val="single"/>
        </w:rPr>
        <w:t xml:space="preserve"> our </w:t>
      </w:r>
      <w:r w:rsidRPr="00A105FF">
        <w:rPr>
          <w:rStyle w:val="Emphasis"/>
        </w:rPr>
        <w:t xml:space="preserve">dependence on economic </w:t>
      </w:r>
      <w:r w:rsidRPr="0092737B">
        <w:rPr>
          <w:rStyle w:val="Emphasis"/>
          <w:highlight w:val="cyan"/>
        </w:rPr>
        <w:t>growth</w:t>
      </w:r>
      <w:r w:rsidRPr="00A105FF">
        <w:rPr>
          <w:u w:val="single"/>
        </w:rPr>
        <w:t>—</w:t>
      </w:r>
      <w:r w:rsidRPr="0092737B">
        <w:rPr>
          <w:highlight w:val="cyan"/>
          <w:u w:val="single"/>
        </w:rPr>
        <w:t xml:space="preserve">starting with </w:t>
      </w:r>
      <w:r w:rsidRPr="0092737B">
        <w:rPr>
          <w:rStyle w:val="Emphasis"/>
          <w:highlight w:val="cyan"/>
        </w:rPr>
        <w:t>rich nations</w:t>
      </w:r>
      <w:r w:rsidRPr="0092737B">
        <w:rPr>
          <w:sz w:val="16"/>
          <w:highlight w:val="cyan"/>
        </w:rPr>
        <w:t xml:space="preserve">. </w:t>
      </w:r>
      <w:r w:rsidRPr="0092737B">
        <w:rPr>
          <w:highlight w:val="cyan"/>
          <w:u w:val="single"/>
        </w:rPr>
        <w:t xml:space="preserve">This might </w:t>
      </w:r>
      <w:r w:rsidRPr="0092737B">
        <w:rPr>
          <w:rStyle w:val="Emphasis"/>
          <w:highlight w:val="cyan"/>
        </w:rPr>
        <w:t>sound scarier than it</w:t>
      </w:r>
      <w:r w:rsidRPr="00A105FF">
        <w:rPr>
          <w:rStyle w:val="Emphasis"/>
        </w:rPr>
        <w:t xml:space="preserve"> really </w:t>
      </w:r>
      <w:r w:rsidRPr="0092737B">
        <w:rPr>
          <w:rStyle w:val="Emphasis"/>
          <w:highlight w:val="cyan"/>
        </w:rPr>
        <w:t>is</w:t>
      </w:r>
      <w:r w:rsidRPr="005C4C79">
        <w:rPr>
          <w:sz w:val="16"/>
        </w:rPr>
        <w:t xml:space="preserve">. </w:t>
      </w:r>
      <w:r w:rsidRPr="00A105FF">
        <w:rPr>
          <w:u w:val="single"/>
        </w:rPr>
        <w:t>Ending growth doesn’t mean shutting down economic activity—it simply means that next year we can’t produce and consume more than we are doing this year</w:t>
      </w:r>
      <w:r w:rsidRPr="005C4C79">
        <w:rPr>
          <w:sz w:val="16"/>
        </w:rPr>
        <w:t>. It might also mean shrinking certain sectors that are particularly damaging to our ecology and that are unnecessary for human flourishing, such as advertising, commuting, and single-use products.</w:t>
      </w:r>
    </w:p>
    <w:p w14:paraId="5E055BCA" w14:textId="77777777" w:rsidR="00980A57" w:rsidRDefault="00980A57" w:rsidP="00980A57">
      <w:pPr>
        <w:rPr>
          <w:sz w:val="16"/>
        </w:rPr>
      </w:pPr>
      <w:r w:rsidRPr="005C4C79">
        <w:rPr>
          <w:sz w:val="16"/>
        </w:rPr>
        <w:t xml:space="preserve">But ending growth doesn’t mean that living standards need to take a hit. Our planet provides more than enough for all of us; the problem is that its resources are not equally distributed. We can improve people’s lives right now simply by </w:t>
      </w:r>
      <w:r w:rsidRPr="0092737B">
        <w:rPr>
          <w:highlight w:val="cyan"/>
          <w:u w:val="single"/>
        </w:rPr>
        <w:t>sharing</w:t>
      </w:r>
      <w:r w:rsidRPr="00A105FF">
        <w:rPr>
          <w:u w:val="single"/>
        </w:rPr>
        <w:t xml:space="preserve"> what we already have more fairly, </w:t>
      </w:r>
      <w:r w:rsidRPr="0092737B">
        <w:rPr>
          <w:highlight w:val="cyan"/>
          <w:u w:val="single"/>
        </w:rPr>
        <w:t>rather than plundering</w:t>
      </w:r>
      <w:r w:rsidRPr="00A105FF">
        <w:rPr>
          <w:u w:val="single"/>
        </w:rPr>
        <w:t xml:space="preserve"> the Earth for more</w:t>
      </w:r>
      <w:r w:rsidRPr="005C4C79">
        <w:rPr>
          <w:sz w:val="16"/>
        </w:rPr>
        <w:t>. Maybe this means better public services. Maybe it means basic income. Maybe it means a shorter working week that allows us to scale down production while still delivering full employment. Policies such as these—and countless others—</w:t>
      </w:r>
      <w:r w:rsidRPr="0092737B">
        <w:rPr>
          <w:highlight w:val="cyan"/>
          <w:u w:val="single"/>
        </w:rPr>
        <w:t xml:space="preserve">will be </w:t>
      </w:r>
      <w:r w:rsidRPr="0092737B">
        <w:rPr>
          <w:rStyle w:val="Emphasis"/>
          <w:highlight w:val="cyan"/>
        </w:rPr>
        <w:t>crucial</w:t>
      </w:r>
      <w:r w:rsidRPr="0092737B">
        <w:rPr>
          <w:highlight w:val="cyan"/>
          <w:u w:val="single"/>
        </w:rPr>
        <w:t xml:space="preserve"> to</w:t>
      </w:r>
      <w:r w:rsidRPr="00A105FF">
        <w:rPr>
          <w:u w:val="single"/>
        </w:rPr>
        <w:t xml:space="preserve"> not only </w:t>
      </w:r>
      <w:r w:rsidRPr="0092737B">
        <w:rPr>
          <w:rStyle w:val="Emphasis"/>
          <w:highlight w:val="cyan"/>
        </w:rPr>
        <w:t>surviving the</w:t>
      </w:r>
      <w:r w:rsidRPr="00A105FF">
        <w:rPr>
          <w:rStyle w:val="Emphasis"/>
        </w:rPr>
        <w:t xml:space="preserve"> 21st </w:t>
      </w:r>
      <w:r w:rsidRPr="0092737B">
        <w:rPr>
          <w:rStyle w:val="Emphasis"/>
          <w:highlight w:val="cyan"/>
        </w:rPr>
        <w:t>century</w:t>
      </w:r>
      <w:r w:rsidRPr="00A105FF">
        <w:rPr>
          <w:u w:val="single"/>
        </w:rPr>
        <w:t xml:space="preserve"> but also flourishing in it</w:t>
      </w:r>
      <w:r w:rsidRPr="005C4C79">
        <w:rPr>
          <w:sz w:val="16"/>
        </w:rPr>
        <w:t>.</w:t>
      </w:r>
    </w:p>
    <w:p w14:paraId="0E9F4202" w14:textId="10C2C123" w:rsidR="00980A57" w:rsidRDefault="00980A57" w:rsidP="00980A57">
      <w:pPr>
        <w:pStyle w:val="Heading4"/>
      </w:pPr>
      <w:r>
        <w:t xml:space="preserve">Warming causes </w:t>
      </w:r>
      <w:r>
        <w:rPr>
          <w:u w:val="single"/>
        </w:rPr>
        <w:t>extinction</w:t>
      </w:r>
      <w:r>
        <w:t xml:space="preserve"> – </w:t>
      </w:r>
    </w:p>
    <w:p w14:paraId="0EB3F03D" w14:textId="77777777" w:rsidR="00980A57" w:rsidRPr="00810AB1" w:rsidRDefault="00980A57" w:rsidP="00980A57">
      <w:r w:rsidRPr="00810AB1">
        <w:rPr>
          <w:rStyle w:val="Style13ptBold"/>
        </w:rPr>
        <w:t>Melton 19</w:t>
      </w:r>
      <w:r w:rsidRPr="00810AB1">
        <w:t xml:space="preserve"> [Michelle Melton is a 3L at Harvard Law School. Before law school, she was an associate fellow in the Energy and National Security Program at the Center for Strategic and International Studies, where she focused on climate policy. Climate Change and National Security, Part II: How Big a Threat is the Climate? January 7, 2019. https://www.lawfareblog.com/climate-change-and-national-security-part-ii-how-big-threat-climate</w:t>
      </w:r>
      <w:r>
        <w:t>]</w:t>
      </w:r>
    </w:p>
    <w:p w14:paraId="28141FC4" w14:textId="77777777" w:rsidR="00980A57" w:rsidRPr="00230FDF" w:rsidRDefault="00980A57" w:rsidP="00980A57">
      <w:pPr>
        <w:rPr>
          <w:sz w:val="16"/>
        </w:rPr>
      </w:pPr>
      <w:r w:rsidRPr="00230FDF">
        <w:rPr>
          <w:sz w:val="16"/>
        </w:rPr>
        <w:t xml:space="preserve">At least until 2050, and possibly for decades after, </w:t>
      </w:r>
      <w:r w:rsidRPr="0092737B">
        <w:rPr>
          <w:highlight w:val="cyan"/>
          <w:u w:val="single"/>
        </w:rPr>
        <w:t>climate change will</w:t>
      </w:r>
      <w:r w:rsidRPr="00574249">
        <w:rPr>
          <w:u w:val="single"/>
        </w:rPr>
        <w:t xml:space="preserve"> remain a </w:t>
      </w:r>
      <w:r w:rsidRPr="00574249">
        <w:rPr>
          <w:rStyle w:val="Emphasis"/>
        </w:rPr>
        <w:t>creeping threat</w:t>
      </w:r>
      <w:r w:rsidRPr="00574249">
        <w:rPr>
          <w:u w:val="single"/>
        </w:rPr>
        <w:t xml:space="preserve"> that will </w:t>
      </w:r>
      <w:r w:rsidRPr="004F7206">
        <w:rPr>
          <w:rStyle w:val="Emphasis"/>
        </w:rPr>
        <w:t xml:space="preserve">exacerbate and </w:t>
      </w:r>
      <w:r w:rsidRPr="0092737B">
        <w:rPr>
          <w:rStyle w:val="Emphasis"/>
          <w:highlight w:val="cyan"/>
        </w:rPr>
        <w:t>amplify</w:t>
      </w:r>
      <w:r w:rsidRPr="00574249">
        <w:rPr>
          <w:u w:val="single"/>
        </w:rPr>
        <w:t xml:space="preserve"> existing, </w:t>
      </w:r>
      <w:r w:rsidRPr="00574249">
        <w:rPr>
          <w:rStyle w:val="Emphasis"/>
        </w:rPr>
        <w:t>structural</w:t>
      </w:r>
      <w:r w:rsidRPr="00574249">
        <w:rPr>
          <w:u w:val="single"/>
        </w:rPr>
        <w:t xml:space="preserve"> </w:t>
      </w:r>
      <w:r w:rsidRPr="004F7206">
        <w:rPr>
          <w:u w:val="single"/>
        </w:rPr>
        <w:t xml:space="preserve">global </w:t>
      </w:r>
      <w:r w:rsidRPr="004F7206">
        <w:rPr>
          <w:rStyle w:val="Emphasis"/>
        </w:rPr>
        <w:t>inequalities</w:t>
      </w:r>
      <w:r w:rsidRPr="004F7206">
        <w:rPr>
          <w:sz w:val="16"/>
        </w:rPr>
        <w:t>. While the developed world will be negatively affected by climate change through 2050, the consequences of climate change will be felt most acutely in the developing world. The national</w:t>
      </w:r>
      <w:r w:rsidRPr="00230FDF">
        <w:rPr>
          <w:sz w:val="16"/>
        </w:rPr>
        <w:t xml:space="preserve"> security threats posed by climate change to 2050 are likely to differ in degree, not kind, from the kinds of threats already posed by climate change. For the next few decades, </w:t>
      </w:r>
      <w:r w:rsidRPr="00574249">
        <w:rPr>
          <w:u w:val="single"/>
        </w:rPr>
        <w:t xml:space="preserve">climate change will </w:t>
      </w:r>
      <w:r w:rsidRPr="00574249">
        <w:rPr>
          <w:rStyle w:val="Emphasis"/>
        </w:rPr>
        <w:t xml:space="preserve">exacerbate </w:t>
      </w:r>
      <w:r w:rsidRPr="0092737B">
        <w:rPr>
          <w:rStyle w:val="Emphasis"/>
          <w:highlight w:val="cyan"/>
        </w:rPr>
        <w:t>humanitarian crises</w:t>
      </w:r>
      <w:r w:rsidRPr="00230FDF">
        <w:rPr>
          <w:sz w:val="16"/>
        </w:rPr>
        <w:t>—</w:t>
      </w:r>
      <w:r w:rsidRPr="00574249">
        <w:rPr>
          <w:u w:val="single"/>
        </w:rPr>
        <w:t xml:space="preserve">some of </w:t>
      </w:r>
      <w:r w:rsidRPr="0092737B">
        <w:rPr>
          <w:highlight w:val="cyan"/>
          <w:u w:val="single"/>
        </w:rPr>
        <w:t>which</w:t>
      </w:r>
      <w:r w:rsidRPr="004F7206">
        <w:rPr>
          <w:u w:val="single"/>
        </w:rPr>
        <w:t xml:space="preserve"> will </w:t>
      </w:r>
      <w:r w:rsidRPr="0092737B">
        <w:rPr>
          <w:highlight w:val="cyan"/>
          <w:u w:val="single"/>
        </w:rPr>
        <w:t>result in</w:t>
      </w:r>
      <w:r w:rsidRPr="00574249">
        <w:rPr>
          <w:u w:val="single"/>
        </w:rPr>
        <w:t xml:space="preserve"> the </w:t>
      </w:r>
      <w:r w:rsidRPr="0092737B">
        <w:rPr>
          <w:highlight w:val="cyan"/>
          <w:u w:val="single"/>
        </w:rPr>
        <w:t xml:space="preserve">deployment of </w:t>
      </w:r>
      <w:r w:rsidRPr="0092737B">
        <w:rPr>
          <w:rStyle w:val="Emphasis"/>
          <w:highlight w:val="cyan"/>
        </w:rPr>
        <w:t>military personnel</w:t>
      </w:r>
      <w:r w:rsidRPr="00230FDF">
        <w:rPr>
          <w:sz w:val="16"/>
        </w:rPr>
        <w:t xml:space="preserve">, as well as material and financial assistance. </w:t>
      </w:r>
      <w:r w:rsidRPr="0092737B">
        <w:rPr>
          <w:highlight w:val="cyan"/>
          <w:u w:val="single"/>
        </w:rPr>
        <w:t>It will</w:t>
      </w:r>
      <w:r w:rsidRPr="00230FDF">
        <w:rPr>
          <w:sz w:val="16"/>
        </w:rPr>
        <w:t xml:space="preserve"> also </w:t>
      </w:r>
      <w:r w:rsidRPr="0092737B">
        <w:rPr>
          <w:rStyle w:val="Emphasis"/>
          <w:highlight w:val="cyan"/>
        </w:rPr>
        <w:t>aggravate</w:t>
      </w:r>
      <w:r w:rsidRPr="00230FDF">
        <w:rPr>
          <w:sz w:val="16"/>
        </w:rPr>
        <w:t xml:space="preserve"> natural </w:t>
      </w:r>
      <w:r w:rsidRPr="004F7206">
        <w:rPr>
          <w:rStyle w:val="Emphasis"/>
        </w:rPr>
        <w:t>resource constraints</w:t>
      </w:r>
      <w:r w:rsidRPr="004F7206">
        <w:rPr>
          <w:sz w:val="16"/>
        </w:rPr>
        <w:t xml:space="preserve">, potentially </w:t>
      </w:r>
      <w:r w:rsidRPr="004F7206">
        <w:rPr>
          <w:u w:val="single"/>
        </w:rPr>
        <w:t>contributing to</w:t>
      </w:r>
      <w:r w:rsidRPr="004F7206">
        <w:rPr>
          <w:sz w:val="16"/>
        </w:rPr>
        <w:t xml:space="preserve"> political and</w:t>
      </w:r>
      <w:r w:rsidRPr="00230FDF">
        <w:rPr>
          <w:sz w:val="16"/>
        </w:rPr>
        <w:t xml:space="preserve"> economic </w:t>
      </w:r>
      <w:r w:rsidRPr="0092737B">
        <w:rPr>
          <w:rStyle w:val="Emphasis"/>
          <w:highlight w:val="cyan"/>
        </w:rPr>
        <w:t>conflict</w:t>
      </w:r>
      <w:r w:rsidRPr="0092737B">
        <w:rPr>
          <w:highlight w:val="cyan"/>
          <w:u w:val="single"/>
        </w:rPr>
        <w:t xml:space="preserve"> over </w:t>
      </w:r>
      <w:r w:rsidRPr="0092737B">
        <w:rPr>
          <w:rStyle w:val="Emphasis"/>
          <w:highlight w:val="cyan"/>
        </w:rPr>
        <w:t>water</w:t>
      </w:r>
      <w:r w:rsidRPr="0092737B">
        <w:rPr>
          <w:highlight w:val="cyan"/>
          <w:u w:val="single"/>
        </w:rPr>
        <w:t xml:space="preserve">, </w:t>
      </w:r>
      <w:r w:rsidRPr="0092737B">
        <w:rPr>
          <w:rStyle w:val="Emphasis"/>
          <w:highlight w:val="cyan"/>
        </w:rPr>
        <w:t>food</w:t>
      </w:r>
      <w:r w:rsidRPr="0092737B">
        <w:rPr>
          <w:highlight w:val="cyan"/>
          <w:u w:val="single"/>
        </w:rPr>
        <w:t xml:space="preserve"> and </w:t>
      </w:r>
      <w:r w:rsidRPr="0092737B">
        <w:rPr>
          <w:rStyle w:val="Emphasis"/>
          <w:highlight w:val="cyan"/>
        </w:rPr>
        <w:t>energy</w:t>
      </w:r>
      <w:r w:rsidRPr="00230FDF">
        <w:rPr>
          <w:sz w:val="16"/>
        </w:rPr>
        <w:t>.</w:t>
      </w:r>
    </w:p>
    <w:p w14:paraId="2713603F" w14:textId="77777777" w:rsidR="00980A57" w:rsidRPr="0092737B" w:rsidRDefault="00980A57" w:rsidP="00980A57">
      <w:pPr>
        <w:rPr>
          <w:sz w:val="16"/>
          <w:szCs w:val="16"/>
        </w:rPr>
      </w:pPr>
      <w:r w:rsidRPr="00230FDF">
        <w:rPr>
          <w:sz w:val="16"/>
        </w:rPr>
        <w:t xml:space="preserve">The question for the next 30 years is not “can humanity survive as a species </w:t>
      </w:r>
      <w:r w:rsidRPr="004F7206">
        <w:rPr>
          <w:sz w:val="16"/>
        </w:rPr>
        <w:t>with 1.5°C or 2°C of warming,” but, “how much will the existing disparities between the developed and developing world widen, and how long (and how successfully) can these widening political/economic disparities be sustained</w:t>
      </w:r>
      <w:r w:rsidRPr="0092737B">
        <w:rPr>
          <w:sz w:val="16"/>
          <w:szCs w:val="16"/>
        </w:rPr>
        <w:t>?” The urgency of the climate threat in the next few decades will depend, to a large degree, on whether and how much the U.S. government perceives a widening of these global inequities as a threat to U.S. national security.</w:t>
      </w:r>
    </w:p>
    <w:p w14:paraId="2D6013A6" w14:textId="77777777" w:rsidR="00980A57" w:rsidRPr="00230FDF" w:rsidRDefault="00980A57" w:rsidP="00980A57">
      <w:pPr>
        <w:rPr>
          <w:sz w:val="16"/>
        </w:rPr>
      </w:pPr>
      <w:r w:rsidRPr="00230FDF">
        <w:rPr>
          <w:sz w:val="16"/>
        </w:rPr>
        <w:t xml:space="preserve">By contrast, </w:t>
      </w:r>
      <w:r w:rsidRPr="00574249">
        <w:rPr>
          <w:u w:val="single"/>
        </w:rPr>
        <w:t xml:space="preserve">if emissions continue to </w:t>
      </w:r>
      <w:r w:rsidRPr="00574249">
        <w:rPr>
          <w:rStyle w:val="Emphasis"/>
        </w:rPr>
        <w:t>creep upward</w:t>
      </w:r>
      <w:r w:rsidRPr="00230FDF">
        <w:rPr>
          <w:sz w:val="16"/>
        </w:rPr>
        <w:t xml:space="preserve"> (or if they do not decline rapidly), by 2100 climate-related national security </w:t>
      </w:r>
      <w:r w:rsidRPr="004F7206">
        <w:rPr>
          <w:u w:val="single"/>
        </w:rPr>
        <w:t xml:space="preserve">threats could be </w:t>
      </w:r>
      <w:r w:rsidRPr="004F7206">
        <w:rPr>
          <w:rStyle w:val="Emphasis"/>
        </w:rPr>
        <w:t>existential</w:t>
      </w:r>
      <w:r w:rsidRPr="00230FDF">
        <w:rPr>
          <w:sz w:val="16"/>
        </w:rPr>
        <w:t xml:space="preserve">. </w:t>
      </w:r>
      <w:r w:rsidRPr="0092737B">
        <w:rPr>
          <w:highlight w:val="cyan"/>
          <w:u w:val="single"/>
        </w:rPr>
        <w:t>The question</w:t>
      </w:r>
      <w:r w:rsidRPr="00574249">
        <w:rPr>
          <w:u w:val="single"/>
        </w:rPr>
        <w:t xml:space="preserve"> for the next hundred years </w:t>
      </w:r>
      <w:r w:rsidRPr="0092737B">
        <w:rPr>
          <w:highlight w:val="cyan"/>
          <w:u w:val="single"/>
        </w:rPr>
        <w:t>is</w:t>
      </w:r>
      <w:r w:rsidRPr="00574249">
        <w:rPr>
          <w:u w:val="single"/>
        </w:rPr>
        <w:t xml:space="preserve"> not</w:t>
      </w:r>
      <w:r w:rsidRPr="00230FDF">
        <w:rPr>
          <w:sz w:val="16"/>
        </w:rPr>
        <w:t>, “are disparities politically and economically manageable?” but, “</w:t>
      </w:r>
      <w:r w:rsidRPr="0092737B">
        <w:rPr>
          <w:highlight w:val="cyan"/>
          <w:u w:val="single"/>
        </w:rPr>
        <w:t xml:space="preserve">can the </w:t>
      </w:r>
      <w:r w:rsidRPr="0092737B">
        <w:rPr>
          <w:rStyle w:val="Emphasis"/>
          <w:highlight w:val="cyan"/>
        </w:rPr>
        <w:t>global order</w:t>
      </w:r>
      <w:r w:rsidRPr="00574249">
        <w:rPr>
          <w:u w:val="single"/>
        </w:rPr>
        <w:t xml:space="preserve">, premised on the </w:t>
      </w:r>
      <w:r w:rsidRPr="00574249">
        <w:rPr>
          <w:rStyle w:val="Emphasis"/>
        </w:rPr>
        <w:t>nation-state system</w:t>
      </w:r>
      <w:r w:rsidRPr="00574249">
        <w:rPr>
          <w:u w:val="single"/>
        </w:rPr>
        <w:t xml:space="preserve">, itself based on territorial sovereignty, </w:t>
      </w:r>
      <w:r w:rsidRPr="0092737B">
        <w:rPr>
          <w:rStyle w:val="Emphasis"/>
          <w:highlight w:val="cyan"/>
        </w:rPr>
        <w:t>survive</w:t>
      </w:r>
      <w:r w:rsidRPr="00574249">
        <w:rPr>
          <w:u w:val="single"/>
        </w:rPr>
        <w:t xml:space="preserve"> in a world in which </w:t>
      </w:r>
      <w:r w:rsidRPr="00574249">
        <w:rPr>
          <w:rStyle w:val="Emphasis"/>
        </w:rPr>
        <w:t>substantial swathes of territory</w:t>
      </w:r>
      <w:r w:rsidRPr="00574249">
        <w:rPr>
          <w:u w:val="single"/>
        </w:rPr>
        <w:t xml:space="preserve"> are potentially </w:t>
      </w:r>
      <w:r w:rsidRPr="00574249">
        <w:rPr>
          <w:rStyle w:val="Emphasis"/>
        </w:rPr>
        <w:t>uninhabitable</w:t>
      </w:r>
      <w:r w:rsidRPr="00230FDF">
        <w:rPr>
          <w:sz w:val="16"/>
        </w:rPr>
        <w:t>?”</w:t>
      </w:r>
    </w:p>
    <w:p w14:paraId="59DE9B13" w14:textId="77777777" w:rsidR="00980A57" w:rsidRPr="00230FDF" w:rsidRDefault="00980A57" w:rsidP="00980A57">
      <w:pPr>
        <w:rPr>
          <w:sz w:val="16"/>
        </w:rPr>
      </w:pPr>
      <w:r w:rsidRPr="00230FDF">
        <w:rPr>
          <w:sz w:val="16"/>
        </w:rPr>
        <w:t>National Security Consequences of Climate Change to 2050</w:t>
      </w:r>
    </w:p>
    <w:p w14:paraId="4BF00497" w14:textId="77777777" w:rsidR="00980A57" w:rsidRPr="00230FDF" w:rsidRDefault="00980A57" w:rsidP="00980A57">
      <w:pPr>
        <w:rPr>
          <w:sz w:val="16"/>
        </w:rPr>
      </w:pPr>
      <w:r w:rsidRPr="00230FDF">
        <w:rPr>
          <w:sz w:val="16"/>
        </w:rPr>
        <w:t>Scientists can predict the consequences of climate change to 2050 with some measure of certainty. (Beyond that date, the pace and magnitude of climate change—and therefore, the national security threat posed by it—depend heavily on the level of emissions in the coming years, as I have explained.) There is relative agreement across modeled climate scenarios that the world will likely warm, on average, at least 1.5°C above pre-industrial levels by about 2050—but perhaps as soon as 2030. This level of warming is likely to occur even if the world succeeds in dramatically reducing greenhouse gas emissions, as even the recent Intergovernmental Panel on Climate Change (IPCC) report implicitly admits. In other words, a certain amount of additional warming—at least 1.5°C, and probably more than that—is presumptively unavoidable.</w:t>
      </w:r>
    </w:p>
    <w:p w14:paraId="51ECE2C8" w14:textId="77777777" w:rsidR="00980A57" w:rsidRPr="00230FDF" w:rsidRDefault="00980A57" w:rsidP="00980A57">
      <w:pPr>
        <w:rPr>
          <w:sz w:val="16"/>
        </w:rPr>
      </w:pPr>
      <w:r w:rsidRPr="00230FDF">
        <w:rPr>
          <w:sz w:val="16"/>
        </w:rPr>
        <w:t xml:space="preserve">Looking ahead to 2050, it can be said with relative confidence that the national security consequences of climate change will vary in degree, not in kind, from the national security threats already facing the United States. This is hardly good news. </w:t>
      </w:r>
      <w:r w:rsidRPr="0092737B">
        <w:rPr>
          <w:highlight w:val="cyan"/>
          <w:u w:val="single"/>
        </w:rPr>
        <w:t xml:space="preserve">Even </w:t>
      </w:r>
      <w:r w:rsidRPr="0092737B">
        <w:rPr>
          <w:rStyle w:val="Emphasis"/>
          <w:highlight w:val="cyan"/>
        </w:rPr>
        <w:t>small differences</w:t>
      </w:r>
      <w:r w:rsidRPr="0092737B">
        <w:rPr>
          <w:highlight w:val="cyan"/>
          <w:u w:val="single"/>
        </w:rPr>
        <w:t xml:space="preserve"> in</w:t>
      </w:r>
      <w:r w:rsidRPr="00574249">
        <w:rPr>
          <w:u w:val="single"/>
        </w:rPr>
        <w:t xml:space="preserve"> global average </w:t>
      </w:r>
      <w:r w:rsidRPr="0092737B">
        <w:rPr>
          <w:rStyle w:val="Emphasis"/>
          <w:highlight w:val="cyan"/>
        </w:rPr>
        <w:t>temperatures</w:t>
      </w:r>
      <w:r w:rsidRPr="0092737B">
        <w:rPr>
          <w:highlight w:val="cyan"/>
          <w:u w:val="single"/>
        </w:rPr>
        <w:t xml:space="preserve"> result in </w:t>
      </w:r>
      <w:r w:rsidRPr="0092737B">
        <w:rPr>
          <w:rStyle w:val="Emphasis"/>
          <w:highlight w:val="cyan"/>
        </w:rPr>
        <w:t>significant</w:t>
      </w:r>
      <w:r w:rsidRPr="004F7206">
        <w:rPr>
          <w:rStyle w:val="Emphasis"/>
        </w:rPr>
        <w:t xml:space="preserve"> environmental </w:t>
      </w:r>
      <w:r w:rsidRPr="0092737B">
        <w:rPr>
          <w:rStyle w:val="Emphasis"/>
          <w:highlight w:val="cyan"/>
        </w:rPr>
        <w:t>changes</w:t>
      </w:r>
      <w:r w:rsidRPr="00574249">
        <w:rPr>
          <w:u w:val="single"/>
        </w:rPr>
        <w:t xml:space="preserve">, </w:t>
      </w:r>
      <w:r w:rsidRPr="0092737B">
        <w:rPr>
          <w:highlight w:val="cyan"/>
          <w:u w:val="single"/>
        </w:rPr>
        <w:t>with</w:t>
      </w:r>
      <w:r w:rsidRPr="00574249">
        <w:rPr>
          <w:u w:val="single"/>
        </w:rPr>
        <w:t xml:space="preserve"> attendant </w:t>
      </w:r>
      <w:r w:rsidRPr="0092737B">
        <w:rPr>
          <w:rStyle w:val="Emphasis"/>
          <w:highlight w:val="cyan"/>
        </w:rPr>
        <w:t>social</w:t>
      </w:r>
      <w:r w:rsidRPr="00574249">
        <w:rPr>
          <w:u w:val="single"/>
        </w:rPr>
        <w:t xml:space="preserve">, </w:t>
      </w:r>
      <w:r w:rsidRPr="0092737B">
        <w:rPr>
          <w:rStyle w:val="Emphasis"/>
          <w:highlight w:val="cyan"/>
        </w:rPr>
        <w:t>economic</w:t>
      </w:r>
      <w:r w:rsidRPr="0092737B">
        <w:rPr>
          <w:highlight w:val="cyan"/>
          <w:u w:val="single"/>
        </w:rPr>
        <w:t xml:space="preserve"> and </w:t>
      </w:r>
      <w:r w:rsidRPr="0092737B">
        <w:rPr>
          <w:rStyle w:val="Emphasis"/>
          <w:highlight w:val="cyan"/>
        </w:rPr>
        <w:t>political consequences</w:t>
      </w:r>
      <w:r w:rsidRPr="00230FDF">
        <w:rPr>
          <w:sz w:val="16"/>
        </w:rPr>
        <w:t xml:space="preserve">. By 2050, </w:t>
      </w:r>
      <w:r w:rsidRPr="0092737B">
        <w:rPr>
          <w:highlight w:val="cyan"/>
          <w:u w:val="single"/>
        </w:rPr>
        <w:t xml:space="preserve">climate change will </w:t>
      </w:r>
      <w:r w:rsidRPr="0092737B">
        <w:rPr>
          <w:rStyle w:val="Emphasis"/>
          <w:highlight w:val="cyan"/>
        </w:rPr>
        <w:t>wreak</w:t>
      </w:r>
      <w:r w:rsidRPr="00574249">
        <w:rPr>
          <w:rStyle w:val="Emphasis"/>
        </w:rPr>
        <w:t xml:space="preserve"> increasing </w:t>
      </w:r>
      <w:r w:rsidRPr="0092737B">
        <w:rPr>
          <w:rStyle w:val="Emphasis"/>
          <w:highlight w:val="cyan"/>
        </w:rPr>
        <w:t>havoc</w:t>
      </w:r>
      <w:r w:rsidRPr="0092737B">
        <w:rPr>
          <w:highlight w:val="cyan"/>
          <w:u w:val="single"/>
        </w:rPr>
        <w:t xml:space="preserve"> on </w:t>
      </w:r>
      <w:r w:rsidRPr="0092737B">
        <w:rPr>
          <w:rStyle w:val="Emphasis"/>
          <w:highlight w:val="cyan"/>
        </w:rPr>
        <w:t>human</w:t>
      </w:r>
      <w:r w:rsidRPr="0092737B">
        <w:rPr>
          <w:highlight w:val="cyan"/>
          <w:u w:val="single"/>
        </w:rPr>
        <w:t xml:space="preserve"> and </w:t>
      </w:r>
      <w:r w:rsidRPr="0092737B">
        <w:rPr>
          <w:rStyle w:val="Emphasis"/>
          <w:highlight w:val="cyan"/>
        </w:rPr>
        <w:t>natural systems</w:t>
      </w:r>
      <w:r w:rsidRPr="00230FDF">
        <w:rPr>
          <w:sz w:val="16"/>
        </w:rPr>
        <w:t>—predominantly, but not exclusively, in the developing world—</w:t>
      </w:r>
      <w:r w:rsidRPr="0092737B">
        <w:rPr>
          <w:highlight w:val="cyan"/>
          <w:u w:val="single"/>
        </w:rPr>
        <w:t>with</w:t>
      </w:r>
      <w:r w:rsidRPr="00230FDF">
        <w:rPr>
          <w:sz w:val="16"/>
        </w:rPr>
        <w:t xml:space="preserve"> attenuated but </w:t>
      </w:r>
      <w:r w:rsidRPr="00574249">
        <w:rPr>
          <w:rStyle w:val="Emphasis"/>
        </w:rPr>
        <w:t xml:space="preserve">profound </w:t>
      </w:r>
      <w:r w:rsidRPr="0092737B">
        <w:rPr>
          <w:rStyle w:val="Emphasis"/>
          <w:highlight w:val="cyan"/>
        </w:rPr>
        <w:t>consequences</w:t>
      </w:r>
      <w:r w:rsidRPr="0092737B">
        <w:rPr>
          <w:highlight w:val="cyan"/>
          <w:u w:val="single"/>
        </w:rPr>
        <w:t xml:space="preserve"> for </w:t>
      </w:r>
      <w:r w:rsidRPr="0092737B">
        <w:rPr>
          <w:rStyle w:val="Emphasis"/>
          <w:highlight w:val="cyan"/>
        </w:rPr>
        <w:t>national security</w:t>
      </w:r>
      <w:r w:rsidRPr="00230FDF">
        <w:rPr>
          <w:sz w:val="16"/>
        </w:rPr>
        <w:t>.</w:t>
      </w:r>
    </w:p>
    <w:p w14:paraId="07C4E8E7" w14:textId="77777777" w:rsidR="00980A57" w:rsidRPr="00230FDF" w:rsidRDefault="00980A57" w:rsidP="00980A57">
      <w:pPr>
        <w:rPr>
          <w:sz w:val="16"/>
        </w:rPr>
      </w:pPr>
      <w:r w:rsidRPr="00230FDF">
        <w:rPr>
          <w:sz w:val="16"/>
        </w:rPr>
        <w:t xml:space="preserve">In particular, </w:t>
      </w:r>
      <w:r w:rsidRPr="0092737B">
        <w:rPr>
          <w:highlight w:val="cyan"/>
          <w:u w:val="single"/>
        </w:rPr>
        <w:t xml:space="preserve">changes in </w:t>
      </w:r>
      <w:r w:rsidRPr="0092737B">
        <w:rPr>
          <w:rStyle w:val="Emphasis"/>
          <w:highlight w:val="cyan"/>
        </w:rPr>
        <w:t>temperature</w:t>
      </w:r>
      <w:r w:rsidRPr="00574249">
        <w:rPr>
          <w:u w:val="single"/>
        </w:rPr>
        <w:t xml:space="preserve">, the </w:t>
      </w:r>
      <w:r w:rsidRPr="0092737B">
        <w:rPr>
          <w:rStyle w:val="Emphasis"/>
          <w:highlight w:val="cyan"/>
        </w:rPr>
        <w:t>hydrological cycle</w:t>
      </w:r>
      <w:r w:rsidRPr="00574249">
        <w:rPr>
          <w:u w:val="single"/>
        </w:rPr>
        <w:t xml:space="preserve"> </w:t>
      </w:r>
      <w:r w:rsidRPr="0092737B">
        <w:rPr>
          <w:highlight w:val="cyan"/>
          <w:u w:val="single"/>
        </w:rPr>
        <w:t>and</w:t>
      </w:r>
      <w:r w:rsidRPr="00574249">
        <w:rPr>
          <w:u w:val="single"/>
        </w:rPr>
        <w:t xml:space="preserve"> the </w:t>
      </w:r>
      <w:r w:rsidRPr="0092737B">
        <w:rPr>
          <w:rStyle w:val="Emphasis"/>
          <w:highlight w:val="cyan"/>
        </w:rPr>
        <w:t>ranges of insects</w:t>
      </w:r>
      <w:r w:rsidRPr="0092737B">
        <w:rPr>
          <w:highlight w:val="cyan"/>
          <w:u w:val="single"/>
        </w:rPr>
        <w:t xml:space="preserve"> will impact </w:t>
      </w:r>
      <w:r w:rsidRPr="0092737B">
        <w:rPr>
          <w:rStyle w:val="Emphasis"/>
          <w:highlight w:val="cyan"/>
        </w:rPr>
        <w:t>food availability</w:t>
      </w:r>
      <w:r w:rsidRPr="00574249">
        <w:rPr>
          <w:u w:val="single"/>
        </w:rPr>
        <w:t xml:space="preserve"> and food access in much of the world, increasing food insecurity</w:t>
      </w:r>
      <w:r w:rsidRPr="00230FDF">
        <w:rPr>
          <w:sz w:val="16"/>
        </w:rPr>
        <w:t xml:space="preserve">. </w:t>
      </w:r>
      <w:r w:rsidRPr="0092737B">
        <w:rPr>
          <w:rStyle w:val="Emphasis"/>
          <w:highlight w:val="cyan"/>
        </w:rPr>
        <w:t>Storms</w:t>
      </w:r>
      <w:r w:rsidRPr="00230FDF">
        <w:rPr>
          <w:u w:val="single"/>
        </w:rPr>
        <w:t>,</w:t>
      </w:r>
      <w:r w:rsidRPr="00574249">
        <w:rPr>
          <w:u w:val="single"/>
        </w:rPr>
        <w:t xml:space="preserve"> </w:t>
      </w:r>
      <w:r w:rsidRPr="0092737B">
        <w:rPr>
          <w:rStyle w:val="Emphasis"/>
          <w:highlight w:val="cyan"/>
        </w:rPr>
        <w:t>flooding</w:t>
      </w:r>
      <w:r w:rsidRPr="00574249">
        <w:rPr>
          <w:u w:val="single"/>
        </w:rPr>
        <w:t xml:space="preserve">, </w:t>
      </w:r>
      <w:r w:rsidRPr="0092737B">
        <w:rPr>
          <w:rStyle w:val="Emphasis"/>
          <w:highlight w:val="cyan"/>
        </w:rPr>
        <w:t>changes in ocean pH</w:t>
      </w:r>
      <w:r w:rsidRPr="00574249">
        <w:rPr>
          <w:u w:val="single"/>
        </w:rPr>
        <w:t xml:space="preserve"> and other climate-linked changes </w:t>
      </w:r>
      <w:r w:rsidRPr="0092737B">
        <w:rPr>
          <w:highlight w:val="cyan"/>
          <w:u w:val="single"/>
        </w:rPr>
        <w:t xml:space="preserve">will damage </w:t>
      </w:r>
      <w:r w:rsidRPr="0092737B">
        <w:rPr>
          <w:rStyle w:val="Emphasis"/>
          <w:highlight w:val="cyan"/>
        </w:rPr>
        <w:t>infrastructure</w:t>
      </w:r>
      <w:r w:rsidRPr="00230FDF">
        <w:rPr>
          <w:u w:val="single"/>
        </w:rPr>
        <w:t xml:space="preserve"> and</w:t>
      </w:r>
      <w:r w:rsidRPr="00574249">
        <w:rPr>
          <w:u w:val="single"/>
        </w:rPr>
        <w:t xml:space="preserve"> negatively impact </w:t>
      </w:r>
      <w:r w:rsidRPr="0092737B">
        <w:rPr>
          <w:rStyle w:val="Emphasis"/>
          <w:highlight w:val="cyan"/>
        </w:rPr>
        <w:t>labor productivity</w:t>
      </w:r>
      <w:r w:rsidRPr="0092737B">
        <w:rPr>
          <w:highlight w:val="cyan"/>
          <w:u w:val="single"/>
        </w:rPr>
        <w:t xml:space="preserve"> and</w:t>
      </w:r>
      <w:r w:rsidRPr="00574249">
        <w:rPr>
          <w:u w:val="single"/>
        </w:rPr>
        <w:t xml:space="preserve"> economic </w:t>
      </w:r>
      <w:r w:rsidRPr="0092737B">
        <w:rPr>
          <w:rStyle w:val="Emphasis"/>
          <w:highlight w:val="cyan"/>
        </w:rPr>
        <w:t>growth</w:t>
      </w:r>
      <w:r w:rsidRPr="00230FDF">
        <w:rPr>
          <w:sz w:val="16"/>
        </w:rPr>
        <w:t xml:space="preserve"> in much of the world. </w:t>
      </w:r>
      <w:r w:rsidRPr="00574249">
        <w:rPr>
          <w:u w:val="single"/>
        </w:rPr>
        <w:t xml:space="preserve">Vector-borne </w:t>
      </w:r>
      <w:r w:rsidRPr="0092737B">
        <w:rPr>
          <w:rStyle w:val="Emphasis"/>
          <w:highlight w:val="cyan"/>
        </w:rPr>
        <w:t>diseases</w:t>
      </w:r>
      <w:r w:rsidRPr="0092737B">
        <w:rPr>
          <w:highlight w:val="cyan"/>
          <w:u w:val="single"/>
        </w:rPr>
        <w:t xml:space="preserve"> will</w:t>
      </w:r>
      <w:r w:rsidRPr="00574249">
        <w:rPr>
          <w:u w:val="single"/>
        </w:rPr>
        <w:t xml:space="preserve"> also </w:t>
      </w:r>
      <w:r w:rsidRPr="0092737B">
        <w:rPr>
          <w:highlight w:val="cyan"/>
          <w:u w:val="single"/>
        </w:rPr>
        <w:t>be</w:t>
      </w:r>
      <w:r w:rsidRPr="00574249">
        <w:rPr>
          <w:u w:val="single"/>
        </w:rPr>
        <w:t xml:space="preserve">come </w:t>
      </w:r>
      <w:r w:rsidRPr="004F7206">
        <w:rPr>
          <w:rStyle w:val="Emphasis"/>
        </w:rPr>
        <w:t xml:space="preserve">more </w:t>
      </w:r>
      <w:r w:rsidRPr="0092737B">
        <w:rPr>
          <w:rStyle w:val="Emphasis"/>
          <w:highlight w:val="cyan"/>
        </w:rPr>
        <w:t>prevalent</w:t>
      </w:r>
      <w:r w:rsidRPr="00230FDF">
        <w:rPr>
          <w:sz w:val="16"/>
        </w:rPr>
        <w:t xml:space="preserve">, </w:t>
      </w:r>
      <w:r w:rsidRPr="00574249">
        <w:rPr>
          <w:u w:val="single"/>
        </w:rPr>
        <w:t xml:space="preserve">as climate change will expand the geographic </w:t>
      </w:r>
      <w:r w:rsidRPr="00574249">
        <w:rPr>
          <w:rStyle w:val="Emphasis"/>
        </w:rPr>
        <w:t>range</w:t>
      </w:r>
      <w:r w:rsidRPr="00574249">
        <w:rPr>
          <w:u w:val="single"/>
        </w:rPr>
        <w:t xml:space="preserve"> and </w:t>
      </w:r>
      <w:r w:rsidRPr="00574249">
        <w:rPr>
          <w:rStyle w:val="Emphasis"/>
        </w:rPr>
        <w:t>intensity</w:t>
      </w:r>
      <w:r w:rsidRPr="00574249">
        <w:rPr>
          <w:u w:val="single"/>
        </w:rPr>
        <w:t xml:space="preserve"> of </w:t>
      </w:r>
      <w:r w:rsidRPr="00574249">
        <w:rPr>
          <w:rStyle w:val="Emphasis"/>
        </w:rPr>
        <w:t>transmission</w:t>
      </w:r>
      <w:r w:rsidRPr="00574249">
        <w:rPr>
          <w:u w:val="single"/>
        </w:rPr>
        <w:t xml:space="preserve"> of diseases like malaria, West Nile, Zika and dengue fever, and cholera</w:t>
      </w:r>
      <w:r w:rsidRPr="00230FDF">
        <w:rPr>
          <w:sz w:val="16"/>
        </w:rPr>
        <w:t xml:space="preserve">. </w:t>
      </w:r>
      <w:r w:rsidRPr="00574249">
        <w:rPr>
          <w:u w:val="single"/>
        </w:rPr>
        <w:t xml:space="preserve">Rising </w:t>
      </w:r>
      <w:r w:rsidRPr="004F7206">
        <w:rPr>
          <w:rStyle w:val="Emphasis"/>
        </w:rPr>
        <w:t xml:space="preserve">public health </w:t>
      </w:r>
      <w:r w:rsidRPr="0092737B">
        <w:rPr>
          <w:rStyle w:val="Emphasis"/>
          <w:highlight w:val="cyan"/>
        </w:rPr>
        <w:t>challenges</w:t>
      </w:r>
      <w:r w:rsidRPr="00574249">
        <w:rPr>
          <w:u w:val="single"/>
        </w:rPr>
        <w:t xml:space="preserve">, </w:t>
      </w:r>
      <w:r w:rsidRPr="004F7206">
        <w:rPr>
          <w:rStyle w:val="Emphasis"/>
        </w:rPr>
        <w:t>economic devastation</w:t>
      </w:r>
      <w:r w:rsidRPr="004F7206">
        <w:rPr>
          <w:u w:val="single"/>
        </w:rPr>
        <w:t xml:space="preserve"> and </w:t>
      </w:r>
      <w:r w:rsidRPr="004F7206">
        <w:rPr>
          <w:rStyle w:val="Emphasis"/>
        </w:rPr>
        <w:t>food insecurity</w:t>
      </w:r>
      <w:r w:rsidRPr="004F7206">
        <w:rPr>
          <w:u w:val="single"/>
        </w:rPr>
        <w:t xml:space="preserve"> </w:t>
      </w:r>
      <w:r w:rsidRPr="0092737B">
        <w:rPr>
          <w:highlight w:val="cyan"/>
          <w:u w:val="single"/>
        </w:rPr>
        <w:t>will translate into</w:t>
      </w:r>
      <w:r w:rsidRPr="00574249">
        <w:rPr>
          <w:u w:val="single"/>
        </w:rPr>
        <w:t xml:space="preserve"> an </w:t>
      </w:r>
      <w:r w:rsidRPr="004F7206">
        <w:rPr>
          <w:u w:val="single"/>
        </w:rPr>
        <w:t xml:space="preserve">increased </w:t>
      </w:r>
      <w:r w:rsidRPr="004F7206">
        <w:rPr>
          <w:rStyle w:val="Emphasis"/>
        </w:rPr>
        <w:t>demand</w:t>
      </w:r>
      <w:r w:rsidRPr="004F7206">
        <w:rPr>
          <w:u w:val="single"/>
        </w:rPr>
        <w:t xml:space="preserve"> for </w:t>
      </w:r>
      <w:r w:rsidRPr="004F7206">
        <w:rPr>
          <w:rStyle w:val="Emphasis"/>
        </w:rPr>
        <w:t>humanitarian assistance</w:t>
      </w:r>
      <w:r w:rsidRPr="00574249">
        <w:rPr>
          <w:u w:val="single"/>
        </w:rPr>
        <w:t xml:space="preserve"> provided by the </w:t>
      </w:r>
      <w:r w:rsidRPr="00574249">
        <w:rPr>
          <w:rStyle w:val="Emphasis"/>
        </w:rPr>
        <w:t>military</w:t>
      </w:r>
      <w:r w:rsidRPr="00574249">
        <w:rPr>
          <w:u w:val="single"/>
        </w:rPr>
        <w:t xml:space="preserve">, </w:t>
      </w:r>
      <w:r w:rsidRPr="004F7206">
        <w:rPr>
          <w:u w:val="single"/>
        </w:rPr>
        <w:t xml:space="preserve">increased </w:t>
      </w:r>
      <w:r w:rsidRPr="0092737B">
        <w:rPr>
          <w:rStyle w:val="Emphasis"/>
          <w:highlight w:val="cyan"/>
        </w:rPr>
        <w:t>migration</w:t>
      </w:r>
      <w:r w:rsidRPr="00230FDF">
        <w:rPr>
          <w:sz w:val="16"/>
        </w:rPr>
        <w:t>—especially from tropical and subtropical regions—</w:t>
      </w:r>
      <w:r w:rsidRPr="0092737B">
        <w:rPr>
          <w:highlight w:val="cyan"/>
          <w:u w:val="single"/>
        </w:rPr>
        <w:t xml:space="preserve">and </w:t>
      </w:r>
      <w:r w:rsidRPr="0092737B">
        <w:rPr>
          <w:rStyle w:val="Emphasis"/>
          <w:highlight w:val="cyan"/>
        </w:rPr>
        <w:t>geopolitical conflict</w:t>
      </w:r>
      <w:r w:rsidRPr="00230FDF">
        <w:rPr>
          <w:sz w:val="16"/>
        </w:rPr>
        <w:t>.</w:t>
      </w:r>
    </w:p>
    <w:p w14:paraId="28279C05" w14:textId="77777777" w:rsidR="00980A57" w:rsidRPr="00230FDF" w:rsidRDefault="00980A57" w:rsidP="00980A57">
      <w:pPr>
        <w:rPr>
          <w:sz w:val="16"/>
        </w:rPr>
      </w:pPr>
      <w:r w:rsidRPr="00230FDF">
        <w:rPr>
          <w:sz w:val="16"/>
        </w:rPr>
        <w:t xml:space="preserve">Long-term trends such as declining food security, coupled with short-term events like hurricanes, could sustain unprecedented levels of migration. The 2015 refugee crisis in Europe portends the kinds of population movements that will only accelerate in the coming decades: people from Africa, Southwest and South Asia and elsewhere crossing land and water to reach Europe. For the United States, this likely means greater numbers of people seeking entry from both Central America and the Caribbean. Such influxes are not unprecedented, but they are unlikely to abate and could increase in volume over the next few decades, driven in part by climate change-related food insecurity, climate change-related storms and also by economic and political instability. Food insecurity, economic losses and loss of human life are also likely to exacerbate existing political tensions in the developing world, especially in regions with poor governance and/or where the climate is particularly vulnerable to warming (e.g., the Mediterranean basin). While the Arab Spring had many underlying causes, it also coincided with a period of high food prices, which arguably contributed to the protests. In some situations, </w:t>
      </w:r>
      <w:r w:rsidRPr="00230FDF">
        <w:rPr>
          <w:rStyle w:val="Emphasis"/>
        </w:rPr>
        <w:t>food insecurity</w:t>
      </w:r>
      <w:r w:rsidRPr="00574249">
        <w:rPr>
          <w:u w:val="single"/>
        </w:rPr>
        <w:t xml:space="preserve">, </w:t>
      </w:r>
      <w:r w:rsidRPr="00574249">
        <w:rPr>
          <w:rStyle w:val="Emphasis"/>
        </w:rPr>
        <w:t>economic losses</w:t>
      </w:r>
      <w:r w:rsidRPr="00574249">
        <w:rPr>
          <w:u w:val="single"/>
        </w:rPr>
        <w:t xml:space="preserve"> and </w:t>
      </w:r>
      <w:r w:rsidRPr="00574249">
        <w:rPr>
          <w:rStyle w:val="Emphasis"/>
        </w:rPr>
        <w:t>public health crises</w:t>
      </w:r>
      <w:r w:rsidRPr="00574249">
        <w:rPr>
          <w:u w:val="single"/>
        </w:rPr>
        <w:t xml:space="preserve">, </w:t>
      </w:r>
      <w:r w:rsidRPr="004F7206">
        <w:rPr>
          <w:u w:val="single"/>
        </w:rPr>
        <w:t xml:space="preserve">combined with </w:t>
      </w:r>
      <w:r w:rsidRPr="004F7206">
        <w:rPr>
          <w:rStyle w:val="Emphasis"/>
        </w:rPr>
        <w:t>weak</w:t>
      </w:r>
      <w:r w:rsidRPr="004F7206">
        <w:rPr>
          <w:u w:val="single"/>
        </w:rPr>
        <w:t xml:space="preserve"> and ineffectual </w:t>
      </w:r>
      <w:r w:rsidRPr="004F7206">
        <w:rPr>
          <w:rStyle w:val="Emphasis"/>
        </w:rPr>
        <w:t>governance</w:t>
      </w:r>
      <w:r w:rsidRPr="004F7206">
        <w:rPr>
          <w:u w:val="single"/>
        </w:rPr>
        <w:t xml:space="preserve">, could </w:t>
      </w:r>
      <w:r w:rsidRPr="004F7206">
        <w:rPr>
          <w:rStyle w:val="Emphasis"/>
        </w:rPr>
        <w:t>precipitate future conflicts</w:t>
      </w:r>
      <w:r w:rsidRPr="004F7206">
        <w:rPr>
          <w:sz w:val="16"/>
        </w:rPr>
        <w:t xml:space="preserve"> of this kind—although it will be difficult to know where and when without more precise local studies of both underlying political dynamics and the regionally-specific impacts of climate change.</w:t>
      </w:r>
    </w:p>
    <w:p w14:paraId="129924D7" w14:textId="77777777" w:rsidR="00980A57" w:rsidRPr="00230FDF" w:rsidRDefault="00980A57" w:rsidP="00980A57">
      <w:pPr>
        <w:rPr>
          <w:sz w:val="16"/>
        </w:rPr>
      </w:pPr>
      <w:r w:rsidRPr="00230FDF">
        <w:rPr>
          <w:sz w:val="16"/>
        </w:rPr>
        <w:t>2100 and Beyond</w:t>
      </w:r>
    </w:p>
    <w:p w14:paraId="1827085A" w14:textId="77777777" w:rsidR="00980A57" w:rsidRPr="00230FDF" w:rsidRDefault="00980A57" w:rsidP="00980A57">
      <w:pPr>
        <w:rPr>
          <w:sz w:val="16"/>
        </w:rPr>
      </w:pPr>
      <w:r w:rsidRPr="00230FDF">
        <w:rPr>
          <w:sz w:val="16"/>
        </w:rPr>
        <w:t xml:space="preserve">While the national security impacts of climate change to 2050 are likely to be costly and disruptive for the U.S. military—and devastating for many people around the world—at some point after 2050, if warming continues at its current pace, </w:t>
      </w:r>
      <w:r w:rsidRPr="00574249">
        <w:rPr>
          <w:u w:val="single"/>
        </w:rPr>
        <w:t xml:space="preserve">changes to the climate could </w:t>
      </w:r>
      <w:r w:rsidRPr="00574249">
        <w:rPr>
          <w:rStyle w:val="Emphasis"/>
        </w:rPr>
        <w:t>fundamentally reshape geopolitics</w:t>
      </w:r>
      <w:r w:rsidRPr="00230FDF">
        <w:rPr>
          <w:sz w:val="16"/>
        </w:rPr>
        <w:t xml:space="preserve"> and possibly even the current nation-state basis of the current global order.</w:t>
      </w:r>
    </w:p>
    <w:p w14:paraId="2C7819AC" w14:textId="77777777" w:rsidR="00980A57" w:rsidRPr="00230FDF" w:rsidRDefault="00980A57" w:rsidP="00980A57">
      <w:pPr>
        <w:rPr>
          <w:sz w:val="16"/>
        </w:rPr>
      </w:pPr>
      <w:r w:rsidRPr="00230FDF">
        <w:rPr>
          <w:sz w:val="16"/>
        </w:rPr>
        <w:t xml:space="preserve">To be clear, both the ultimate level of warming and its attendant political consequences is highly speculative, for the reasons I explained in my last post. Nonetheless, we do know that the planet is currently on track for at least 3-4°C of warming by 2100. The “known knowns” of higher levels of warming—say, 3°C—are frightening. At that 3°C of warming, for example, scientists project that </w:t>
      </w:r>
      <w:r w:rsidRPr="00810AB1">
        <w:rPr>
          <w:u w:val="single"/>
        </w:rPr>
        <w:t>there will</w:t>
      </w:r>
      <w:r w:rsidRPr="00230FDF">
        <w:rPr>
          <w:sz w:val="16"/>
        </w:rPr>
        <w:t xml:space="preserve"> be a nearly </w:t>
      </w:r>
      <w:r w:rsidRPr="0092737B">
        <w:rPr>
          <w:rStyle w:val="Emphasis"/>
          <w:highlight w:val="cyan"/>
        </w:rPr>
        <w:t>70 percent decline</w:t>
      </w:r>
      <w:r w:rsidRPr="0092737B">
        <w:rPr>
          <w:highlight w:val="cyan"/>
          <w:u w:val="single"/>
        </w:rPr>
        <w:t xml:space="preserve"> in </w:t>
      </w:r>
      <w:r w:rsidRPr="0092737B">
        <w:rPr>
          <w:rStyle w:val="Emphasis"/>
          <w:highlight w:val="cyan"/>
        </w:rPr>
        <w:t>wheat</w:t>
      </w:r>
      <w:r w:rsidRPr="00810AB1">
        <w:rPr>
          <w:u w:val="single"/>
        </w:rPr>
        <w:t xml:space="preserve"> production </w:t>
      </w:r>
      <w:r w:rsidRPr="0092737B">
        <w:rPr>
          <w:highlight w:val="cyan"/>
          <w:u w:val="single"/>
        </w:rPr>
        <w:t xml:space="preserve">in </w:t>
      </w:r>
      <w:r w:rsidRPr="0092737B">
        <w:rPr>
          <w:rStyle w:val="Emphasis"/>
          <w:highlight w:val="cyan"/>
        </w:rPr>
        <w:t>Central America</w:t>
      </w:r>
      <w:r w:rsidRPr="0092737B">
        <w:rPr>
          <w:highlight w:val="cyan"/>
          <w:u w:val="single"/>
        </w:rPr>
        <w:t xml:space="preserve"> and</w:t>
      </w:r>
      <w:r w:rsidRPr="00810AB1">
        <w:rPr>
          <w:u w:val="single"/>
        </w:rPr>
        <w:t xml:space="preserve"> the Caribbean</w:t>
      </w:r>
      <w:r w:rsidRPr="00230FDF">
        <w:rPr>
          <w:sz w:val="16"/>
        </w:rPr>
        <w:t xml:space="preserve">, </w:t>
      </w:r>
      <w:r w:rsidRPr="0092737B">
        <w:rPr>
          <w:rStyle w:val="Emphasis"/>
          <w:highlight w:val="cyan"/>
        </w:rPr>
        <w:t>75 percent</w:t>
      </w:r>
      <w:r w:rsidRPr="0092737B">
        <w:rPr>
          <w:highlight w:val="cyan"/>
          <w:u w:val="single"/>
        </w:rPr>
        <w:t xml:space="preserve"> of</w:t>
      </w:r>
      <w:r w:rsidRPr="00810AB1">
        <w:rPr>
          <w:u w:val="single"/>
        </w:rPr>
        <w:t xml:space="preserve"> the </w:t>
      </w:r>
      <w:r w:rsidRPr="0092737B">
        <w:rPr>
          <w:rStyle w:val="Emphasis"/>
          <w:highlight w:val="cyan"/>
        </w:rPr>
        <w:t>land area</w:t>
      </w:r>
      <w:r w:rsidRPr="0092737B">
        <w:rPr>
          <w:highlight w:val="cyan"/>
          <w:u w:val="single"/>
        </w:rPr>
        <w:t xml:space="preserve"> in</w:t>
      </w:r>
      <w:r w:rsidRPr="00810AB1">
        <w:rPr>
          <w:u w:val="single"/>
        </w:rPr>
        <w:t xml:space="preserve"> the </w:t>
      </w:r>
      <w:r w:rsidRPr="0092737B">
        <w:rPr>
          <w:rStyle w:val="Emphasis"/>
          <w:highlight w:val="cyan"/>
        </w:rPr>
        <w:t>Mid</w:t>
      </w:r>
      <w:r w:rsidRPr="00810AB1">
        <w:rPr>
          <w:u w:val="single"/>
        </w:rPr>
        <w:t xml:space="preserve">dle </w:t>
      </w:r>
      <w:r w:rsidRPr="0092737B">
        <w:rPr>
          <w:rStyle w:val="Emphasis"/>
          <w:highlight w:val="cyan"/>
        </w:rPr>
        <w:t>East</w:t>
      </w:r>
      <w:r w:rsidRPr="00230FDF">
        <w:rPr>
          <w:sz w:val="16"/>
        </w:rPr>
        <w:t xml:space="preserve"> and more than </w:t>
      </w:r>
      <w:r w:rsidRPr="00810AB1">
        <w:rPr>
          <w:u w:val="single"/>
        </w:rPr>
        <w:t xml:space="preserve">50 percent in South Asia will be affected by highly unusual heat, and </w:t>
      </w:r>
      <w:r w:rsidRPr="0092737B">
        <w:rPr>
          <w:rStyle w:val="Emphasis"/>
          <w:highlight w:val="cyan"/>
        </w:rPr>
        <w:t>sea level rise</w:t>
      </w:r>
      <w:r w:rsidRPr="0092737B">
        <w:rPr>
          <w:highlight w:val="cyan"/>
          <w:u w:val="single"/>
        </w:rPr>
        <w:t xml:space="preserve"> could </w:t>
      </w:r>
      <w:r w:rsidRPr="0092737B">
        <w:rPr>
          <w:rStyle w:val="Emphasis"/>
          <w:highlight w:val="cyan"/>
        </w:rPr>
        <w:t>displace</w:t>
      </w:r>
      <w:r w:rsidRPr="00810AB1">
        <w:rPr>
          <w:u w:val="single"/>
        </w:rPr>
        <w:t xml:space="preserve"> and imperil the lives </w:t>
      </w:r>
      <w:r w:rsidRPr="0092737B">
        <w:rPr>
          <w:rStyle w:val="Emphasis"/>
          <w:highlight w:val="cyan"/>
        </w:rPr>
        <w:t>hundreds of millions</w:t>
      </w:r>
      <w:r w:rsidRPr="00810AB1">
        <w:rPr>
          <w:u w:val="single"/>
        </w:rPr>
        <w:t xml:space="preserve"> of people</w:t>
      </w:r>
      <w:r w:rsidRPr="00230FDF">
        <w:rPr>
          <w:sz w:val="16"/>
        </w:rPr>
        <w:t>, among other consequences.</w:t>
      </w:r>
    </w:p>
    <w:p w14:paraId="167D9F13" w14:textId="77777777" w:rsidR="00980A57" w:rsidRPr="00230FDF" w:rsidRDefault="00980A57" w:rsidP="00980A57">
      <w:pPr>
        <w:rPr>
          <w:sz w:val="16"/>
        </w:rPr>
      </w:pPr>
      <w:r w:rsidRPr="00230FDF">
        <w:rPr>
          <w:sz w:val="16"/>
        </w:rPr>
        <w:t xml:space="preserve">But </w:t>
      </w:r>
      <w:r w:rsidRPr="00810AB1">
        <w:rPr>
          <w:u w:val="single"/>
        </w:rPr>
        <w:t>even higher levels of warming are physically possible within this century</w:t>
      </w:r>
      <w:r w:rsidRPr="00230FDF">
        <w:rPr>
          <w:sz w:val="16"/>
        </w:rPr>
        <w:t xml:space="preserve">. At these levels of warming, </w:t>
      </w:r>
      <w:r w:rsidRPr="004F7206">
        <w:rPr>
          <w:u w:val="single"/>
        </w:rPr>
        <w:t xml:space="preserve">some </w:t>
      </w:r>
      <w:r w:rsidRPr="0092737B">
        <w:rPr>
          <w:rStyle w:val="Emphasis"/>
          <w:highlight w:val="cyan"/>
        </w:rPr>
        <w:t>regions</w:t>
      </w:r>
      <w:r w:rsidRPr="004F7206">
        <w:rPr>
          <w:rStyle w:val="Emphasis"/>
        </w:rPr>
        <w:t xml:space="preserve"> of the world</w:t>
      </w:r>
      <w:r w:rsidRPr="00810AB1">
        <w:rPr>
          <w:u w:val="single"/>
        </w:rPr>
        <w:t xml:space="preserve"> </w:t>
      </w:r>
      <w:r w:rsidRPr="0092737B">
        <w:rPr>
          <w:highlight w:val="cyan"/>
          <w:u w:val="single"/>
        </w:rPr>
        <w:t xml:space="preserve">would be </w:t>
      </w:r>
      <w:r w:rsidRPr="0092737B">
        <w:rPr>
          <w:rStyle w:val="Emphasis"/>
          <w:highlight w:val="cyan"/>
        </w:rPr>
        <w:t>literally uninhabitable</w:t>
      </w:r>
      <w:r w:rsidRPr="00230FDF">
        <w:rPr>
          <w:sz w:val="16"/>
        </w:rPr>
        <w:t xml:space="preserve">, likely resulting in the depopulation of the tropics, </w:t>
      </w:r>
      <w:r w:rsidRPr="0092737B">
        <w:rPr>
          <w:highlight w:val="cyan"/>
          <w:u w:val="single"/>
        </w:rPr>
        <w:t>to say nothing of</w:t>
      </w:r>
      <w:r w:rsidRPr="00810AB1">
        <w:rPr>
          <w:u w:val="single"/>
        </w:rPr>
        <w:t xml:space="preserve"> the consequences of </w:t>
      </w:r>
      <w:r w:rsidRPr="0092737B">
        <w:rPr>
          <w:rStyle w:val="Emphasis"/>
          <w:highlight w:val="cyan"/>
        </w:rPr>
        <w:t>sea-level rise</w:t>
      </w:r>
      <w:r w:rsidRPr="0092737B">
        <w:rPr>
          <w:highlight w:val="cyan"/>
          <w:u w:val="single"/>
        </w:rPr>
        <w:t xml:space="preserve"> for</w:t>
      </w:r>
      <w:r w:rsidRPr="00810AB1">
        <w:rPr>
          <w:u w:val="single"/>
        </w:rPr>
        <w:t xml:space="preserve"> </w:t>
      </w:r>
      <w:r w:rsidRPr="0092737B">
        <w:rPr>
          <w:rStyle w:val="Emphasis"/>
          <w:highlight w:val="cyan"/>
        </w:rPr>
        <w:t>economically important cities</w:t>
      </w:r>
      <w:r w:rsidRPr="00810AB1">
        <w:rPr>
          <w:u w:val="single"/>
        </w:rPr>
        <w:t xml:space="preserve"> such as Amsterdam and New Yo</w:t>
      </w:r>
      <w:r w:rsidRPr="004F7206">
        <w:rPr>
          <w:u w:val="single"/>
        </w:rPr>
        <w:t>rk</w:t>
      </w:r>
      <w:r w:rsidRPr="004F7206">
        <w:rPr>
          <w:sz w:val="16"/>
        </w:rPr>
        <w:t xml:space="preserve">. </w:t>
      </w:r>
      <w:r w:rsidRPr="004F7206">
        <w:rPr>
          <w:u w:val="single"/>
        </w:rPr>
        <w:t xml:space="preserve">Even if newly warmed regions of the far north could </w:t>
      </w:r>
      <w:r w:rsidRPr="004F7206">
        <w:rPr>
          <w:rStyle w:val="Emphasis"/>
        </w:rPr>
        <w:t>theoretically accommodate</w:t>
      </w:r>
      <w:r w:rsidRPr="004F7206">
        <w:rPr>
          <w:u w:val="single"/>
        </w:rPr>
        <w:t xml:space="preserve"> the resulting </w:t>
      </w:r>
      <w:r w:rsidRPr="004F7206">
        <w:rPr>
          <w:rStyle w:val="Emphasis"/>
        </w:rPr>
        <w:t>migrants</w:t>
      </w:r>
      <w:r w:rsidRPr="004F7206">
        <w:rPr>
          <w:u w:val="single"/>
        </w:rPr>
        <w:t xml:space="preserve">, this </w:t>
      </w:r>
      <w:r w:rsidRPr="004F7206">
        <w:rPr>
          <w:rStyle w:val="Emphasis"/>
        </w:rPr>
        <w:t>presumes</w:t>
      </w:r>
      <w:r w:rsidRPr="004F7206">
        <w:rPr>
          <w:u w:val="single"/>
        </w:rPr>
        <w:t xml:space="preserve"> that the </w:t>
      </w:r>
      <w:r w:rsidRPr="004F7206">
        <w:rPr>
          <w:rStyle w:val="Emphasis"/>
        </w:rPr>
        <w:t>political response</w:t>
      </w:r>
      <w:r w:rsidRPr="004F7206">
        <w:rPr>
          <w:u w:val="single"/>
        </w:rPr>
        <w:t xml:space="preserve"> to this unprecedented </w:t>
      </w:r>
      <w:r w:rsidRPr="004F7206">
        <w:rPr>
          <w:rStyle w:val="Emphasis"/>
        </w:rPr>
        <w:t>global displacement</w:t>
      </w:r>
      <w:r w:rsidRPr="004F7206">
        <w:rPr>
          <w:u w:val="single"/>
        </w:rPr>
        <w:t xml:space="preserve"> would be </w:t>
      </w:r>
      <w:r w:rsidRPr="004F7206">
        <w:rPr>
          <w:rStyle w:val="Emphasis"/>
        </w:rPr>
        <w:t>orderly</w:t>
      </w:r>
      <w:r w:rsidRPr="004F7206">
        <w:rPr>
          <w:u w:val="single"/>
        </w:rPr>
        <w:t xml:space="preserve"> and </w:t>
      </w:r>
      <w:r w:rsidRPr="004F7206">
        <w:rPr>
          <w:rStyle w:val="Emphasis"/>
        </w:rPr>
        <w:t>conflict-free</w:t>
      </w:r>
      <w:r w:rsidRPr="004F7206">
        <w:rPr>
          <w:u w:val="single"/>
        </w:rPr>
        <w:t xml:space="preserve"> </w:t>
      </w:r>
      <w:r w:rsidRPr="004F7206">
        <w:rPr>
          <w:rStyle w:val="Emphasis"/>
        </w:rPr>
        <w:t>borders on fantasy</w:t>
      </w:r>
      <w:r w:rsidRPr="004F7206">
        <w:rPr>
          <w:sz w:val="16"/>
        </w:rPr>
        <w:t>.</w:t>
      </w:r>
    </w:p>
    <w:p w14:paraId="3BAA3F65" w14:textId="77777777" w:rsidR="00874587" w:rsidRDefault="00980A57" w:rsidP="00980A57">
      <w:pPr>
        <w:rPr>
          <w:u w:val="single"/>
        </w:rPr>
      </w:pPr>
      <w:r w:rsidRPr="00230FDF">
        <w:rPr>
          <w:sz w:val="16"/>
        </w:rPr>
        <w:t xml:space="preserve">The geopolitical consequences of significant levels of warming are severe, but if these changes occur in a linear way, at least there will be time for human systems to adjust. Perhaps </w:t>
      </w:r>
      <w:r w:rsidRPr="004F7206">
        <w:rPr>
          <w:u w:val="single"/>
        </w:rPr>
        <w:t>more challenging fo</w:t>
      </w:r>
      <w:r w:rsidRPr="00810AB1">
        <w:rPr>
          <w:u w:val="single"/>
        </w:rPr>
        <w:t xml:space="preserve">r national security is the possibility that the </w:t>
      </w:r>
      <w:r w:rsidRPr="004F7206">
        <w:rPr>
          <w:u w:val="single"/>
        </w:rPr>
        <w:t xml:space="preserve">until-now </w:t>
      </w:r>
      <w:r w:rsidRPr="0092737B">
        <w:rPr>
          <w:rStyle w:val="Emphasis"/>
          <w:highlight w:val="cyan"/>
        </w:rPr>
        <w:t>linear changes give way</w:t>
      </w:r>
      <w:r w:rsidRPr="0092737B">
        <w:rPr>
          <w:highlight w:val="cyan"/>
          <w:u w:val="single"/>
        </w:rPr>
        <w:t xml:space="preserve"> to </w:t>
      </w:r>
      <w:r w:rsidRPr="0092737B">
        <w:rPr>
          <w:rStyle w:val="Emphasis"/>
          <w:highlight w:val="cyan"/>
        </w:rPr>
        <w:t>abrupt</w:t>
      </w:r>
      <w:r w:rsidRPr="004F7206">
        <w:rPr>
          <w:u w:val="single"/>
        </w:rPr>
        <w:t xml:space="preserve"> and </w:t>
      </w:r>
      <w:r w:rsidRPr="0092737B">
        <w:rPr>
          <w:rStyle w:val="Emphasis"/>
          <w:highlight w:val="cyan"/>
        </w:rPr>
        <w:t>irreversible ones</w:t>
      </w:r>
      <w:r w:rsidRPr="00230FDF">
        <w:rPr>
          <w:sz w:val="16"/>
        </w:rPr>
        <w:t xml:space="preserve">. Scientists forecast that, </w:t>
      </w:r>
      <w:r w:rsidRPr="00810AB1">
        <w:rPr>
          <w:u w:val="single"/>
        </w:rPr>
        <w:t>at higher levels of warming</w:t>
      </w:r>
      <w:r w:rsidRPr="00230FDF">
        <w:rPr>
          <w:sz w:val="16"/>
        </w:rPr>
        <w:t>—precisely what level is speculative—</w:t>
      </w:r>
      <w:r w:rsidRPr="0092737B">
        <w:rPr>
          <w:highlight w:val="cyan"/>
          <w:u w:val="single"/>
        </w:rPr>
        <w:t xml:space="preserve">humanity could trigger </w:t>
      </w:r>
      <w:r w:rsidRPr="0092737B">
        <w:rPr>
          <w:rStyle w:val="Emphasis"/>
          <w:highlight w:val="cyan"/>
        </w:rPr>
        <w:t>catastrophic</w:t>
      </w:r>
      <w:r w:rsidRPr="008C4757">
        <w:rPr>
          <w:u w:val="single"/>
        </w:rPr>
        <w:t xml:space="preserve">, </w:t>
      </w:r>
      <w:r w:rsidRPr="0092737B">
        <w:rPr>
          <w:rStyle w:val="Emphasis"/>
          <w:highlight w:val="cyan"/>
        </w:rPr>
        <w:t>abrupt</w:t>
      </w:r>
      <w:r w:rsidRPr="0092737B">
        <w:rPr>
          <w:highlight w:val="cyan"/>
          <w:u w:val="single"/>
        </w:rPr>
        <w:t xml:space="preserve"> and </w:t>
      </w:r>
      <w:r w:rsidRPr="0092737B">
        <w:rPr>
          <w:rStyle w:val="Emphasis"/>
          <w:highlight w:val="cyan"/>
        </w:rPr>
        <w:t>unavoidable consequences</w:t>
      </w:r>
      <w:r w:rsidRPr="004F7206">
        <w:rPr>
          <w:u w:val="single"/>
        </w:rPr>
        <w:t xml:space="preserve"> to the </w:t>
      </w:r>
      <w:r w:rsidRPr="004F7206">
        <w:rPr>
          <w:rStyle w:val="Emphasis"/>
        </w:rPr>
        <w:t>ecosystem</w:t>
      </w:r>
      <w:r w:rsidRPr="004F7206">
        <w:rPr>
          <w:sz w:val="16"/>
        </w:rPr>
        <w:t xml:space="preserve">. </w:t>
      </w:r>
      <w:r w:rsidRPr="004F7206">
        <w:rPr>
          <w:u w:val="single"/>
        </w:rPr>
        <w:t>The IPCC has</w:t>
      </w:r>
      <w:r w:rsidRPr="00810AB1">
        <w:rPr>
          <w:u w:val="single"/>
        </w:rPr>
        <w:t xml:space="preserve"> considered </w:t>
      </w:r>
      <w:r w:rsidRPr="00810AB1">
        <w:rPr>
          <w:rStyle w:val="Emphasis"/>
        </w:rPr>
        <w:t>nine</w:t>
      </w:r>
      <w:r w:rsidRPr="00810AB1">
        <w:rPr>
          <w:u w:val="single"/>
        </w:rPr>
        <w:t xml:space="preserve"> such abrupt changes</w:t>
      </w:r>
      <w:r w:rsidRPr="00230FDF">
        <w:rPr>
          <w:sz w:val="16"/>
        </w:rPr>
        <w:t xml:space="preserve">; </w:t>
      </w:r>
      <w:r w:rsidRPr="0092737B">
        <w:rPr>
          <w:highlight w:val="cyan"/>
          <w:u w:val="single"/>
        </w:rPr>
        <w:t>one example</w:t>
      </w:r>
    </w:p>
    <w:p w14:paraId="24192AA5" w14:textId="77777777" w:rsidR="00874587" w:rsidRDefault="00874587" w:rsidP="00980A57">
      <w:pPr>
        <w:rPr>
          <w:u w:val="single"/>
        </w:rPr>
      </w:pPr>
    </w:p>
    <w:p w14:paraId="480C0904" w14:textId="77777777" w:rsidR="00874587" w:rsidRDefault="00874587" w:rsidP="00980A57">
      <w:pPr>
        <w:rPr>
          <w:u w:val="single"/>
        </w:rPr>
      </w:pPr>
    </w:p>
    <w:p w14:paraId="6C4C493B" w14:textId="7485B209" w:rsidR="00980A57" w:rsidRPr="004F7206" w:rsidRDefault="00980A57" w:rsidP="00980A57">
      <w:pPr>
        <w:rPr>
          <w:sz w:val="16"/>
        </w:rPr>
      </w:pPr>
      <w:r w:rsidRPr="00810AB1">
        <w:rPr>
          <w:u w:val="single"/>
        </w:rPr>
        <w:t xml:space="preserve"> is the</w:t>
      </w:r>
      <w:r w:rsidRPr="00230FDF">
        <w:rPr>
          <w:sz w:val="16"/>
        </w:rPr>
        <w:t xml:space="preserve"> potential </w:t>
      </w:r>
      <w:r w:rsidRPr="0092737B">
        <w:rPr>
          <w:rStyle w:val="Emphasis"/>
          <w:highlight w:val="cyan"/>
        </w:rPr>
        <w:t>shutting down</w:t>
      </w:r>
      <w:r w:rsidRPr="00810AB1">
        <w:rPr>
          <w:u w:val="single"/>
        </w:rPr>
        <w:t xml:space="preserve"> of the </w:t>
      </w:r>
      <w:r w:rsidRPr="0092737B">
        <w:rPr>
          <w:rStyle w:val="Emphasis"/>
          <w:highlight w:val="cyan"/>
        </w:rPr>
        <w:t>Indian</w:t>
      </w:r>
      <w:r w:rsidRPr="004F7206">
        <w:rPr>
          <w:rStyle w:val="Emphasis"/>
        </w:rPr>
        <w:t xml:space="preserve"> summer </w:t>
      </w:r>
      <w:r w:rsidRPr="0092737B">
        <w:rPr>
          <w:rStyle w:val="Emphasis"/>
          <w:highlight w:val="cyan"/>
        </w:rPr>
        <w:t>monsoon</w:t>
      </w:r>
      <w:r w:rsidRPr="00230FDF">
        <w:rPr>
          <w:sz w:val="16"/>
        </w:rPr>
        <w:t xml:space="preserve">. </w:t>
      </w:r>
      <w:r w:rsidRPr="0092737B">
        <w:rPr>
          <w:highlight w:val="cyan"/>
          <w:u w:val="single"/>
        </w:rPr>
        <w:t xml:space="preserve">Over a </w:t>
      </w:r>
      <w:r w:rsidRPr="0092737B">
        <w:rPr>
          <w:rStyle w:val="Emphasis"/>
          <w:highlight w:val="cyan"/>
        </w:rPr>
        <w:t>billion</w:t>
      </w:r>
      <w:r w:rsidRPr="00810AB1">
        <w:rPr>
          <w:u w:val="single"/>
        </w:rPr>
        <w:t xml:space="preserve"> people </w:t>
      </w:r>
      <w:r w:rsidRPr="0092737B">
        <w:rPr>
          <w:highlight w:val="cyan"/>
          <w:u w:val="single"/>
        </w:rPr>
        <w:t xml:space="preserve">are </w:t>
      </w:r>
      <w:r w:rsidRPr="0092737B">
        <w:rPr>
          <w:rStyle w:val="Emphasis"/>
          <w:highlight w:val="cyan"/>
        </w:rPr>
        <w:t>dependent</w:t>
      </w:r>
      <w:r w:rsidRPr="00810AB1">
        <w:rPr>
          <w:u w:val="single"/>
        </w:rPr>
        <w:t xml:space="preserve"> upon the Indian monsoon</w:t>
      </w:r>
      <w:r w:rsidRPr="00230FDF">
        <w:rPr>
          <w:sz w:val="16"/>
        </w:rPr>
        <w:t xml:space="preserve">, </w:t>
      </w:r>
      <w:r w:rsidRPr="00810AB1">
        <w:rPr>
          <w:u w:val="single"/>
        </w:rPr>
        <w:t>which provides parts of South Asia with about 80 percent of its annual rainfall</w:t>
      </w:r>
      <w:r w:rsidRPr="00230FDF">
        <w:rPr>
          <w:sz w:val="16"/>
        </w:rPr>
        <w:t xml:space="preserve">; relatively minor changes in the monsoon in either direction can cause disasters. In 2010, a wetter monsoon led to the catastrophic flooding in Pakistan, which directly affected 20 million people; a drier monsoon in 2002 led to devastating drought. Studies suggest that the Indian summer monsoon has two stable states: wet (i.e., the current state) and dry (characterized by low precipitation over the subcontinent). At some point, if warming continues, the </w:t>
      </w:r>
      <w:r w:rsidRPr="004F7206">
        <w:rPr>
          <w:sz w:val="16"/>
        </w:rPr>
        <w:t>monsoon could abruptly shift into the second, “dry” state, with catastrophic consequences for over a billion people dependent on monsoon-fed agriculture. The IPCC suggests that such a state-shift is “unlikely”—that is, there is a 10 to 33 percent chance that a state-shift will happen in the 21st century—but scientists also have relatively low confidence in their understanding of the underlying mechanisms in this and other large-scale natural systems.</w:t>
      </w:r>
    </w:p>
    <w:p w14:paraId="45A25884" w14:textId="77777777" w:rsidR="00980A57" w:rsidRPr="00230FDF" w:rsidRDefault="00980A57" w:rsidP="00980A57">
      <w:pPr>
        <w:rPr>
          <w:sz w:val="16"/>
        </w:rPr>
      </w:pPr>
      <w:r w:rsidRPr="004F7206">
        <w:rPr>
          <w:sz w:val="16"/>
        </w:rPr>
        <w:t xml:space="preserve">The consequences of abrupt, severe warming for national security are obvious in general, if unclear in the specifics. In 2003, </w:t>
      </w:r>
      <w:r w:rsidRPr="004F7206">
        <w:rPr>
          <w:u w:val="single"/>
        </w:rPr>
        <w:t>the Defense Department</w:t>
      </w:r>
      <w:r w:rsidRPr="004F7206">
        <w:rPr>
          <w:sz w:val="16"/>
        </w:rPr>
        <w:t xml:space="preserve"> asked a </w:t>
      </w:r>
      <w:r w:rsidRPr="004F7206">
        <w:rPr>
          <w:u w:val="single"/>
        </w:rPr>
        <w:t>contractor</w:t>
      </w:r>
      <w:r w:rsidRPr="004F7206">
        <w:rPr>
          <w:sz w:val="16"/>
        </w:rPr>
        <w:t xml:space="preserve"> to explore such a scenario. The resulting report outlined the offensive and defensive national security strategies countries may adopt if faced with abrupt climate </w:t>
      </w:r>
      <w:proofErr w:type="gramStart"/>
      <w:r w:rsidRPr="004F7206">
        <w:rPr>
          <w:sz w:val="16"/>
        </w:rPr>
        <w:t>change, and</w:t>
      </w:r>
      <w:proofErr w:type="gramEnd"/>
      <w:r w:rsidRPr="004F7206">
        <w:rPr>
          <w:sz w:val="16"/>
        </w:rPr>
        <w:t xml:space="preserve"> </w:t>
      </w:r>
      <w:r w:rsidRPr="004F7206">
        <w:rPr>
          <w:u w:val="single"/>
        </w:rPr>
        <w:t xml:space="preserve">highlighted the </w:t>
      </w:r>
      <w:r w:rsidRPr="004F7206">
        <w:rPr>
          <w:rStyle w:val="Emphasis"/>
        </w:rPr>
        <w:t>increased risk</w:t>
      </w:r>
      <w:r w:rsidRPr="004F7206">
        <w:rPr>
          <w:u w:val="single"/>
        </w:rPr>
        <w:t xml:space="preserve"> of inter- and intra-state </w:t>
      </w:r>
      <w:r w:rsidRPr="004F7206">
        <w:rPr>
          <w:rStyle w:val="Emphasis"/>
        </w:rPr>
        <w:t>conflict</w:t>
      </w:r>
      <w:r w:rsidRPr="004F7206">
        <w:rPr>
          <w:u w:val="single"/>
        </w:rPr>
        <w:t xml:space="preserve"> over natural </w:t>
      </w:r>
      <w:r w:rsidRPr="004F7206">
        <w:rPr>
          <w:rStyle w:val="Emphasis"/>
        </w:rPr>
        <w:t>resources</w:t>
      </w:r>
      <w:r w:rsidRPr="004F7206">
        <w:rPr>
          <w:u w:val="single"/>
        </w:rPr>
        <w:t xml:space="preserve"> and </w:t>
      </w:r>
      <w:r w:rsidRPr="004F7206">
        <w:rPr>
          <w:rStyle w:val="Emphasis"/>
        </w:rPr>
        <w:t>immigration</w:t>
      </w:r>
      <w:r w:rsidRPr="004F7206">
        <w:rPr>
          <w:sz w:val="16"/>
        </w:rPr>
        <w:t>. Although the report may be off in its imagined timeframe (positing abrupt climate change by 2020), the world it conjures is improbable but not outlandish. If the Indian monsoon were to switch to dry state, and a billion people were suddenly without reliable food sources, for example, it is not clear how the Indian government would react, assuming it would survive in its current form. Major wars or low-intensity proxy conflicts seem likely, if not inevitable, in such a scenario.</w:t>
      </w:r>
    </w:p>
    <w:p w14:paraId="002A9201" w14:textId="77777777" w:rsidR="00980A57" w:rsidRPr="00230FDF" w:rsidRDefault="00980A57" w:rsidP="00980A57">
      <w:pPr>
        <w:rPr>
          <w:sz w:val="16"/>
        </w:rPr>
      </w:pPr>
      <w:r w:rsidRPr="00230FDF">
        <w:rPr>
          <w:sz w:val="16"/>
        </w:rPr>
        <w:t>This is not to say that a parade of climate horribles is certain—or even likely—to come to pass. Scientific understanding of the sensitivities in the climate system are far from perfect. It is also possible that emissions will decline more rapidly than anticipated, averting the worst consequences of climate change. But this outcome is far from guaranteed. And even if global emissions decline precipitously, humanity cannot be sure when or whether the planet has crossed a climate tipping point beyond which the incremental nature of the current changes shifts from the current linear, gradual progression to a non-linear and abrupt process.</w:t>
      </w:r>
    </w:p>
    <w:p w14:paraId="6EC0AA12" w14:textId="53AC27A2" w:rsidR="00F61DF0" w:rsidRPr="00F61DF0" w:rsidRDefault="00980A57" w:rsidP="00F61DF0">
      <w:r w:rsidRPr="00230FDF">
        <w:rPr>
          <w:sz w:val="16"/>
        </w:rPr>
        <w:t xml:space="preserve">Within the next few decades, the most likely scenario involves manageable, but costly, consequences on infrastructure, food security and natural disasters, which will be borne primarily by the world’s most impoverished citizens and the members of the military who provide them with humanitarian assistance and disaster relief. But </w:t>
      </w:r>
      <w:r w:rsidRPr="0092737B">
        <w:rPr>
          <w:rStyle w:val="Emphasis"/>
          <w:highlight w:val="cyan"/>
        </w:rPr>
        <w:t>while</w:t>
      </w:r>
      <w:r w:rsidRPr="00810AB1">
        <w:rPr>
          <w:u w:val="single"/>
        </w:rPr>
        <w:t xml:space="preserve"> the </w:t>
      </w:r>
      <w:r w:rsidRPr="0092737B">
        <w:rPr>
          <w:highlight w:val="cyan"/>
          <w:u w:val="single"/>
        </w:rPr>
        <w:t>head-turning</w:t>
      </w:r>
      <w:r w:rsidRPr="00810AB1">
        <w:rPr>
          <w:u w:val="single"/>
        </w:rPr>
        <w:t xml:space="preserve"> national security </w:t>
      </w:r>
      <w:r w:rsidRPr="0092737B">
        <w:rPr>
          <w:rStyle w:val="Emphasis"/>
          <w:highlight w:val="cyan"/>
        </w:rPr>
        <w:t>impacts</w:t>
      </w:r>
      <w:r w:rsidRPr="00810AB1">
        <w:rPr>
          <w:u w:val="single"/>
        </w:rPr>
        <w:t xml:space="preserve"> of climate change </w:t>
      </w:r>
      <w:r w:rsidRPr="0092737B">
        <w:rPr>
          <w:highlight w:val="cyan"/>
          <w:u w:val="single"/>
        </w:rPr>
        <w:t xml:space="preserve">are </w:t>
      </w:r>
      <w:r w:rsidRPr="0092737B">
        <w:rPr>
          <w:rStyle w:val="Emphasis"/>
          <w:highlight w:val="cyan"/>
        </w:rPr>
        <w:t>probably</w:t>
      </w:r>
      <w:r w:rsidRPr="00810AB1">
        <w:rPr>
          <w:u w:val="single"/>
        </w:rPr>
        <w:t xml:space="preserve"> several </w:t>
      </w:r>
      <w:r w:rsidRPr="0092737B">
        <w:rPr>
          <w:rStyle w:val="Emphasis"/>
          <w:highlight w:val="cyan"/>
        </w:rPr>
        <w:t>decades away</w:t>
      </w:r>
      <w:r w:rsidRPr="00810AB1">
        <w:rPr>
          <w:u w:val="single"/>
        </w:rPr>
        <w:t xml:space="preserve">, </w:t>
      </w:r>
      <w:r w:rsidRPr="0092737B">
        <w:rPr>
          <w:highlight w:val="cyan"/>
          <w:u w:val="single"/>
        </w:rPr>
        <w:t xml:space="preserve">the </w:t>
      </w:r>
      <w:r w:rsidRPr="0092737B">
        <w:rPr>
          <w:rStyle w:val="Emphasis"/>
          <w:highlight w:val="cyan"/>
        </w:rPr>
        <w:t>nature of the threat</w:t>
      </w:r>
      <w:r w:rsidRPr="0092737B">
        <w:rPr>
          <w:highlight w:val="cyan"/>
          <w:u w:val="single"/>
        </w:rPr>
        <w:t xml:space="preserve"> is such that</w:t>
      </w:r>
      <w:r w:rsidRPr="00810AB1">
        <w:rPr>
          <w:u w:val="single"/>
        </w:rPr>
        <w:t xml:space="preserve"> </w:t>
      </w:r>
      <w:r w:rsidRPr="0092737B">
        <w:rPr>
          <w:rStyle w:val="Emphasis"/>
          <w:highlight w:val="cyan"/>
        </w:rPr>
        <w:t>waiting until</w:t>
      </w:r>
      <w:r w:rsidRPr="0092737B">
        <w:rPr>
          <w:highlight w:val="cyan"/>
          <w:u w:val="single"/>
        </w:rPr>
        <w:t xml:space="preserve"> these </w:t>
      </w:r>
      <w:r w:rsidRPr="0092737B">
        <w:rPr>
          <w:rStyle w:val="Emphasis"/>
          <w:highlight w:val="cyan"/>
        </w:rPr>
        <w:t>changes manifest</w:t>
      </w:r>
      <w:r w:rsidRPr="0092737B">
        <w:rPr>
          <w:highlight w:val="cyan"/>
          <w:u w:val="single"/>
        </w:rPr>
        <w:t xml:space="preserve"> is </w:t>
      </w:r>
      <w:r w:rsidRPr="0092737B">
        <w:rPr>
          <w:rStyle w:val="Emphasis"/>
          <w:highlight w:val="cyan"/>
        </w:rPr>
        <w:t>not</w:t>
      </w:r>
      <w:r w:rsidRPr="00810AB1">
        <w:rPr>
          <w:rStyle w:val="Emphasis"/>
        </w:rPr>
        <w:t xml:space="preserve"> a </w:t>
      </w:r>
      <w:r w:rsidRPr="0092737B">
        <w:rPr>
          <w:rStyle w:val="Emphasis"/>
          <w:highlight w:val="cyan"/>
        </w:rPr>
        <w:t>viable</w:t>
      </w:r>
      <w:r w:rsidRPr="00810AB1">
        <w:rPr>
          <w:rStyle w:val="Emphasis"/>
        </w:rPr>
        <w:t xml:space="preserve"> option</w:t>
      </w:r>
      <w:r w:rsidRPr="00230FDF">
        <w:rPr>
          <w:sz w:val="16"/>
        </w:rPr>
        <w:t xml:space="preserve">. </w:t>
      </w:r>
      <w:r w:rsidRPr="0092737B">
        <w:rPr>
          <w:highlight w:val="cyan"/>
          <w:u w:val="single"/>
        </w:rPr>
        <w:t>By the time</w:t>
      </w:r>
      <w:r w:rsidRPr="00810AB1">
        <w:rPr>
          <w:u w:val="single"/>
        </w:rPr>
        <w:t xml:space="preserve"> the climate </w:t>
      </w:r>
      <w:r w:rsidRPr="0092737B">
        <w:rPr>
          <w:highlight w:val="cyan"/>
          <w:u w:val="single"/>
        </w:rPr>
        <w:t>consequences are severe enough</w:t>
      </w:r>
      <w:r w:rsidRPr="00810AB1">
        <w:rPr>
          <w:u w:val="single"/>
        </w:rPr>
        <w:t xml:space="preserve"> to compel action, </w:t>
      </w:r>
      <w:r w:rsidRPr="0092737B">
        <w:rPr>
          <w:highlight w:val="cyan"/>
          <w:u w:val="single"/>
        </w:rPr>
        <w:t>there is</w:t>
      </w:r>
      <w:r w:rsidRPr="00810AB1">
        <w:rPr>
          <w:u w:val="single"/>
        </w:rPr>
        <w:t xml:space="preserve"> likely to be </w:t>
      </w:r>
      <w:r w:rsidRPr="0092737B">
        <w:rPr>
          <w:highlight w:val="cyan"/>
          <w:u w:val="single"/>
        </w:rPr>
        <w:t>little that can be done</w:t>
      </w:r>
      <w:r w:rsidRPr="00810AB1">
        <w:rPr>
          <w:u w:val="single"/>
        </w:rPr>
        <w:t xml:space="preserve"> on human timescales </w:t>
      </w:r>
      <w:r w:rsidRPr="0092737B">
        <w:rPr>
          <w:highlight w:val="cyan"/>
          <w:u w:val="single"/>
        </w:rPr>
        <w:t>to undo</w:t>
      </w:r>
      <w:r w:rsidRPr="00810AB1">
        <w:rPr>
          <w:u w:val="single"/>
        </w:rPr>
        <w:t xml:space="preserve"> the </w:t>
      </w:r>
      <w:r w:rsidRPr="0092737B">
        <w:rPr>
          <w:highlight w:val="cyan"/>
          <w:u w:val="single"/>
        </w:rPr>
        <w:t xml:space="preserve">changes to </w:t>
      </w:r>
      <w:r w:rsidRPr="0092737B">
        <w:rPr>
          <w:rStyle w:val="Emphasis"/>
          <w:highlight w:val="cyan"/>
        </w:rPr>
        <w:t>environmental systems</w:t>
      </w:r>
      <w:r w:rsidRPr="00810AB1">
        <w:rPr>
          <w:u w:val="single"/>
        </w:rPr>
        <w:t xml:space="preserve"> </w:t>
      </w:r>
      <w:r w:rsidRPr="0092737B">
        <w:rPr>
          <w:highlight w:val="cyan"/>
          <w:u w:val="single"/>
        </w:rPr>
        <w:t>and</w:t>
      </w:r>
      <w:r w:rsidRPr="00810AB1">
        <w:rPr>
          <w:u w:val="single"/>
        </w:rPr>
        <w:t xml:space="preserve"> the </w:t>
      </w:r>
      <w:r w:rsidRPr="0092737B">
        <w:rPr>
          <w:rStyle w:val="Emphasis"/>
          <w:highlight w:val="cyan"/>
        </w:rPr>
        <w:t>human societies dependent upon them</w:t>
      </w:r>
      <w:r w:rsidRPr="00230FDF">
        <w:rPr>
          <w:sz w:val="16"/>
        </w:rPr>
        <w:t>.</w:t>
      </w:r>
    </w:p>
    <w:p w14:paraId="09465ADA" w14:textId="77777777" w:rsidR="00CA2276" w:rsidRPr="00CA2276" w:rsidRDefault="00CA2276" w:rsidP="00CA2276"/>
    <w:sectPr w:rsidR="00CA2276" w:rsidRPr="00CA227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0C8731B"/>
    <w:multiLevelType w:val="hybridMultilevel"/>
    <w:tmpl w:val="D9A897FA"/>
    <w:lvl w:ilvl="0" w:tplc="432C85A0">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2D0F2C"/>
    <w:multiLevelType w:val="hybridMultilevel"/>
    <w:tmpl w:val="A1748744"/>
    <w:lvl w:ilvl="0" w:tplc="FA62230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C87AE1"/>
    <w:multiLevelType w:val="hybridMultilevel"/>
    <w:tmpl w:val="E192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A576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5B47"/>
    <w:rsid w:val="000D26A6"/>
    <w:rsid w:val="000D2B90"/>
    <w:rsid w:val="000D6ED8"/>
    <w:rsid w:val="000D717B"/>
    <w:rsid w:val="00100B28"/>
    <w:rsid w:val="00117316"/>
    <w:rsid w:val="001209B4"/>
    <w:rsid w:val="00145DA8"/>
    <w:rsid w:val="00163ED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A6C"/>
    <w:rsid w:val="001D1A0D"/>
    <w:rsid w:val="001D36BF"/>
    <w:rsid w:val="001D4C28"/>
    <w:rsid w:val="001E0B1F"/>
    <w:rsid w:val="001E0C0F"/>
    <w:rsid w:val="001E1E0B"/>
    <w:rsid w:val="001F1173"/>
    <w:rsid w:val="002005A8"/>
    <w:rsid w:val="00201179"/>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6E35"/>
    <w:rsid w:val="003D5EA8"/>
    <w:rsid w:val="003D7B28"/>
    <w:rsid w:val="003E305E"/>
    <w:rsid w:val="003E34DB"/>
    <w:rsid w:val="003E5302"/>
    <w:rsid w:val="003E5BF1"/>
    <w:rsid w:val="003F2452"/>
    <w:rsid w:val="003F41EA"/>
    <w:rsid w:val="003F7DF0"/>
    <w:rsid w:val="004039AF"/>
    <w:rsid w:val="00407AFF"/>
    <w:rsid w:val="0041155D"/>
    <w:rsid w:val="004170BF"/>
    <w:rsid w:val="00417381"/>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AF0"/>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0EBC"/>
    <w:rsid w:val="005519C2"/>
    <w:rsid w:val="005523E0"/>
    <w:rsid w:val="0055320F"/>
    <w:rsid w:val="0055699B"/>
    <w:rsid w:val="0056020A"/>
    <w:rsid w:val="00563D3D"/>
    <w:rsid w:val="005659AA"/>
    <w:rsid w:val="005676E8"/>
    <w:rsid w:val="0057394E"/>
    <w:rsid w:val="00577C12"/>
    <w:rsid w:val="00580BFC"/>
    <w:rsid w:val="00581048"/>
    <w:rsid w:val="00581203"/>
    <w:rsid w:val="0058349C"/>
    <w:rsid w:val="00585FBE"/>
    <w:rsid w:val="005870E8"/>
    <w:rsid w:val="0058789C"/>
    <w:rsid w:val="005A4D4E"/>
    <w:rsid w:val="005A7237"/>
    <w:rsid w:val="005B1CFF"/>
    <w:rsid w:val="005B21FA"/>
    <w:rsid w:val="005B3244"/>
    <w:rsid w:val="005B6EE8"/>
    <w:rsid w:val="005B7731"/>
    <w:rsid w:val="005C0FD2"/>
    <w:rsid w:val="005C4515"/>
    <w:rsid w:val="005C5602"/>
    <w:rsid w:val="005C74A6"/>
    <w:rsid w:val="005D3B4D"/>
    <w:rsid w:val="005D615C"/>
    <w:rsid w:val="005E1860"/>
    <w:rsid w:val="005E4D2A"/>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1014"/>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87"/>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63DD"/>
    <w:rsid w:val="0097151F"/>
    <w:rsid w:val="00973777"/>
    <w:rsid w:val="00976E78"/>
    <w:rsid w:val="009775C0"/>
    <w:rsid w:val="00980A57"/>
    <w:rsid w:val="00981F23"/>
    <w:rsid w:val="00983947"/>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6B6C"/>
    <w:rsid w:val="00A776BA"/>
    <w:rsid w:val="00A81FD2"/>
    <w:rsid w:val="00A8441A"/>
    <w:rsid w:val="00A8674A"/>
    <w:rsid w:val="00A95568"/>
    <w:rsid w:val="00A96E24"/>
    <w:rsid w:val="00AA6F6E"/>
    <w:rsid w:val="00AB122B"/>
    <w:rsid w:val="00AB21B0"/>
    <w:rsid w:val="00AB48D3"/>
    <w:rsid w:val="00AB519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6471"/>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406E"/>
    <w:rsid w:val="00BE3612"/>
    <w:rsid w:val="00BE6472"/>
    <w:rsid w:val="00BF29B8"/>
    <w:rsid w:val="00BF46EA"/>
    <w:rsid w:val="00C049C5"/>
    <w:rsid w:val="00C07769"/>
    <w:rsid w:val="00C07D05"/>
    <w:rsid w:val="00C10856"/>
    <w:rsid w:val="00C12CD4"/>
    <w:rsid w:val="00C203FA"/>
    <w:rsid w:val="00C244F5"/>
    <w:rsid w:val="00C3164F"/>
    <w:rsid w:val="00C31B5E"/>
    <w:rsid w:val="00C34D3E"/>
    <w:rsid w:val="00C35B37"/>
    <w:rsid w:val="00C3747A"/>
    <w:rsid w:val="00C37E6B"/>
    <w:rsid w:val="00C37F29"/>
    <w:rsid w:val="00C43292"/>
    <w:rsid w:val="00C56DCC"/>
    <w:rsid w:val="00C57075"/>
    <w:rsid w:val="00C72AFE"/>
    <w:rsid w:val="00C81619"/>
    <w:rsid w:val="00C83D5E"/>
    <w:rsid w:val="00CA013C"/>
    <w:rsid w:val="00CA2276"/>
    <w:rsid w:val="00CA6D6D"/>
    <w:rsid w:val="00CC18A4"/>
    <w:rsid w:val="00CC7A4E"/>
    <w:rsid w:val="00CD1359"/>
    <w:rsid w:val="00CD4C83"/>
    <w:rsid w:val="00CE0F39"/>
    <w:rsid w:val="00CF08AB"/>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5765"/>
    <w:rsid w:val="00DB2337"/>
    <w:rsid w:val="00DB5F87"/>
    <w:rsid w:val="00DB699B"/>
    <w:rsid w:val="00DC0376"/>
    <w:rsid w:val="00DC099B"/>
    <w:rsid w:val="00DC2BE5"/>
    <w:rsid w:val="00DD406B"/>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77E0"/>
    <w:rsid w:val="00EB33FF"/>
    <w:rsid w:val="00EB3D1A"/>
    <w:rsid w:val="00EB4BD4"/>
    <w:rsid w:val="00EC2759"/>
    <w:rsid w:val="00EC672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DF0"/>
    <w:rsid w:val="00F73954"/>
    <w:rsid w:val="00F94060"/>
    <w:rsid w:val="00FA56F6"/>
    <w:rsid w:val="00FB329D"/>
    <w:rsid w:val="00FC27E3"/>
    <w:rsid w:val="00FC74C7"/>
    <w:rsid w:val="00FC754E"/>
    <w:rsid w:val="00FD451D"/>
    <w:rsid w:val="00FD5B22"/>
    <w:rsid w:val="00FE1B01"/>
    <w:rsid w:val="00FF51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F5E252"/>
  <w14:defaultImageDpi w14:val="300"/>
  <w15:docId w15:val="{E56AF00E-71BE-BC4F-8FEC-B626E43B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A227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A22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A227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A227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
    <w:unhideWhenUsed/>
    <w:qFormat/>
    <w:rsid w:val="00CA227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A22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2276"/>
  </w:style>
  <w:style w:type="character" w:customStyle="1" w:styleId="Heading1Char">
    <w:name w:val="Heading 1 Char"/>
    <w:aliases w:val="Pocket Char"/>
    <w:basedOn w:val="DefaultParagraphFont"/>
    <w:link w:val="Heading1"/>
    <w:uiPriority w:val="9"/>
    <w:rsid w:val="00CA227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A227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A2276"/>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 Char"/>
    <w:basedOn w:val="DefaultParagraphFont"/>
    <w:link w:val="Heading4"/>
    <w:uiPriority w:val="9"/>
    <w:rsid w:val="00CA227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A2276"/>
    <w:rPr>
      <w:b/>
      <w:sz w:val="26"/>
      <w:u w:val="none"/>
    </w:rPr>
  </w:style>
  <w:style w:type="character" w:customStyle="1" w:styleId="StyleUnderline">
    <w:name w:val="Style Underline"/>
    <w:aliases w:val="Underline,Style Bold Underline,Intense Emphasis1,apple-style-span + 6 pt,Kern at 16 pt,Bold,Intense Emphasis11,Intense Emphasis2,Title Char,HHeading 3 + 12 pt,Cards + Font: 12 pt Char,Style,Bold Cite Char,Citation Char Char Char,ci,c,Bo,S"/>
    <w:basedOn w:val="DefaultParagraphFont"/>
    <w:uiPriority w:val="1"/>
    <w:qFormat/>
    <w:rsid w:val="00CA2276"/>
    <w:rPr>
      <w:b w:val="0"/>
      <w:sz w:val="22"/>
      <w:u w:val="single"/>
    </w:rPr>
  </w:style>
  <w:style w:type="character" w:styleId="Emphasis">
    <w:name w:val="Emphasis"/>
    <w:aliases w:val="Evidence,Minimized,minimized,Highlighted,tag2,Size 10,emphasis in card,CD Card,Underlined,ED - Tag,emphasis,Emphasis!!,Bold Underline,small,Qualifications,normal card text,Shrunk,bold underline,qualifications in card,qualifications,Style1,Box,B,s"/>
    <w:basedOn w:val="DefaultParagraphFont"/>
    <w:link w:val="textbold"/>
    <w:uiPriority w:val="20"/>
    <w:qFormat/>
    <w:rsid w:val="00CA227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A2276"/>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T"/>
    <w:basedOn w:val="DefaultParagraphFont"/>
    <w:link w:val="NoSpacing"/>
    <w:uiPriority w:val="99"/>
    <w:unhideWhenUsed/>
    <w:rsid w:val="00CA2276"/>
    <w:rPr>
      <w:color w:val="auto"/>
      <w:u w:val="none"/>
    </w:rPr>
  </w:style>
  <w:style w:type="paragraph" w:styleId="DocumentMap">
    <w:name w:val="Document Map"/>
    <w:basedOn w:val="Normal"/>
    <w:link w:val="DocumentMapChar"/>
    <w:uiPriority w:val="99"/>
    <w:semiHidden/>
    <w:unhideWhenUsed/>
    <w:rsid w:val="00CA227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A2276"/>
    <w:rPr>
      <w:rFonts w:ascii="Lucida Grande" w:hAnsi="Lucida Grande" w:cs="Lucida Grande"/>
    </w:rPr>
  </w:style>
  <w:style w:type="paragraph" w:customStyle="1" w:styleId="textbold">
    <w:name w:val="text bold"/>
    <w:basedOn w:val="Normal"/>
    <w:link w:val="Emphasis"/>
    <w:autoRedefine/>
    <w:uiPriority w:val="20"/>
    <w:qFormat/>
    <w:rsid w:val="00DA5765"/>
    <w:rPr>
      <w:b/>
      <w:iCs/>
      <w:u w:val="single"/>
    </w:rPr>
  </w:style>
  <w:style w:type="paragraph" w:customStyle="1" w:styleId="Emphasis1">
    <w:name w:val="Emphasis1"/>
    <w:basedOn w:val="Normal"/>
    <w:autoRedefine/>
    <w:uiPriority w:val="20"/>
    <w:qFormat/>
    <w:rsid w:val="009663D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unhideWhenUsed/>
    <w:qFormat/>
    <w:rsid w:val="00A76B6C"/>
    <w:pPr>
      <w:ind w:left="720"/>
      <w:contextualSpacing/>
    </w:p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tag"/>
    <w:basedOn w:val="Heading1"/>
    <w:link w:val="Hyperlink"/>
    <w:autoRedefine/>
    <w:uiPriority w:val="1"/>
    <w:qFormat/>
    <w:rsid w:val="00BD406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983947"/>
    <w:rPr>
      <w:rFonts w:eastAsiaTheme="minorHAnsi"/>
      <w:sz w:val="22"/>
      <w:szCs w:val="22"/>
      <w:u w:val="single"/>
    </w:rPr>
  </w:style>
  <w:style w:type="paragraph" w:customStyle="1" w:styleId="Citation">
    <w:name w:val="Citation"/>
    <w:basedOn w:val="Normal"/>
    <w:autoRedefine/>
    <w:uiPriority w:val="1"/>
    <w:qFormat/>
    <w:rsid w:val="00F61DF0"/>
    <w:rPr>
      <w:rFonts w:asciiTheme="minorHAnsi" w:eastAsiaTheme="minorHAnsi" w:hAnsiTheme="minorHAnsi"/>
      <w:szCs w:val="22"/>
      <w:u w:val="single"/>
    </w:rPr>
  </w:style>
  <w:style w:type="paragraph" w:styleId="Revision">
    <w:name w:val="Revision"/>
    <w:hidden/>
    <w:uiPriority w:val="99"/>
    <w:semiHidden/>
    <w:rsid w:val="00980A57"/>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mazon.com/Ecological-Rift-Capitalisms-War-Earth/dp/1583672184/ref=sr_1_1?ie=UTF8&amp;qid=1460153228&amp;sr=8-1&amp;keywords=the+ecological+rif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conomist.com/news/leaders/21693204-central-bankers-are-running-down-their-arsenal-other-options-exist-stimulate" TargetMode="External"/><Relationship Id="rId17" Type="http://schemas.openxmlformats.org/officeDocument/2006/relationships/hyperlink" Target="http://www.nber.org/papers/w17896.pdf" TargetMode="External"/><Relationship Id="rId2" Type="http://schemas.openxmlformats.org/officeDocument/2006/relationships/customXml" Target="../customXml/item2.xml"/><Relationship Id="rId16" Type="http://schemas.openxmlformats.org/officeDocument/2006/relationships/hyperlink" Target="https://ebookcentral-proquest-com.proxy.lib.umich.edu/lib/umichigan/detail.action?docID=175871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xfam.org/en/pressroom/pressreleases/2016-01-18/62-people-own-same-half-world-reveals-oxfam-davos-report" TargetMode="External"/><Relationship Id="rId5" Type="http://schemas.openxmlformats.org/officeDocument/2006/relationships/numbering" Target="numbering.xml"/><Relationship Id="rId15" Type="http://schemas.openxmlformats.org/officeDocument/2006/relationships/hyperlink" Target="http://www.amazon.com/Collapse-Societies-Choose-Succeed-Revised/dp/0143117009/ref=sr_1_1?ie=UTF8&amp;qid=1460153265&amp;sr=8-1&amp;keywords=collapse+book" TargetMode="External"/><Relationship Id="rId10" Type="http://schemas.openxmlformats.org/officeDocument/2006/relationships/hyperlink" Target="http://www.truth-out.org/opinion/item/35596-sadistic-capitalism-six-urgent-matters-for-humanity-in-global-crisis"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www.cfr.org/in-brief/debate-over-patent-waiver-covid-19-vaccines-what-know" TargetMode="External"/><Relationship Id="rId14" Type="http://schemas.openxmlformats.org/officeDocument/2006/relationships/hyperlink" Target="http://www.amazon.com/Sixth-Extinction-Unnatural-History/dp/1250062187/ref=sr_1_1?s=books&amp;ie=UTF8&amp;qid=1457393458&amp;sr=1-1&amp;keywords=the+sixth+extin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1</Pages>
  <Words>11994</Words>
  <Characters>68371</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80205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40</cp:revision>
  <dcterms:created xsi:type="dcterms:W3CDTF">2021-10-10T04:41:00Z</dcterms:created>
  <dcterms:modified xsi:type="dcterms:W3CDTF">2021-10-10T15:24:00Z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