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49FB1F" w14:textId="4554A027" w:rsidR="00E42E4C" w:rsidRDefault="005D4806" w:rsidP="005D4806">
      <w:pPr>
        <w:pStyle w:val="Heading1"/>
      </w:pPr>
      <w:r>
        <w:t>1NC</w:t>
      </w:r>
    </w:p>
    <w:p w14:paraId="1665A520" w14:textId="3C0EF00C" w:rsidR="006D43C4" w:rsidRPr="006D43C4" w:rsidRDefault="005D4806" w:rsidP="00E70707">
      <w:pPr>
        <w:pStyle w:val="Heading2"/>
        <w:rPr>
          <w:sz w:val="16"/>
        </w:rPr>
      </w:pPr>
      <w:r>
        <w:t>Off</w:t>
      </w:r>
    </w:p>
    <w:p w14:paraId="6374C60A" w14:textId="3C1CCCB3" w:rsidR="00630573" w:rsidRDefault="00630573" w:rsidP="005D4806">
      <w:pPr>
        <w:pStyle w:val="Heading3"/>
      </w:pPr>
      <w:r>
        <w:t>1NC – CP</w:t>
      </w:r>
    </w:p>
    <w:p w14:paraId="035AF537" w14:textId="177F990A" w:rsidR="00630573" w:rsidRPr="00630573" w:rsidRDefault="00630573" w:rsidP="00630573">
      <w:pPr>
        <w:pStyle w:val="Heading4"/>
        <w:rPr>
          <w:rFonts w:ascii="Times New Roman" w:hAnsi="Times New Roman" w:cs="Times New Roman"/>
          <w:sz w:val="24"/>
        </w:rPr>
      </w:pPr>
      <w:r>
        <w:t>CP</w:t>
      </w:r>
      <w:r>
        <w:t xml:space="preserve">: </w:t>
      </w:r>
      <w:r w:rsidRPr="005A6CE4">
        <w:rPr>
          <w:shd w:val="clear" w:color="auto" w:fill="F8F8F8"/>
        </w:rPr>
        <w:t>The member nations of the World Trade Organization ought to reduce intellectual property protections for medicines by</w:t>
      </w:r>
      <w:r>
        <w:rPr>
          <w:rFonts w:ascii="Times New Roman" w:hAnsi="Times New Roman" w:cs="Times New Roman"/>
          <w:sz w:val="24"/>
        </w:rPr>
        <w:t xml:space="preserve"> </w:t>
      </w:r>
      <w:r w:rsidRPr="005A6CE4">
        <w:t>increas</w:t>
      </w:r>
      <w:r>
        <w:t>ing</w:t>
      </w:r>
      <w:r w:rsidRPr="005A6CE4">
        <w:t xml:space="preserve"> penalties for patent abuse and evergreening fraud in the pharmaceutical industry</w:t>
      </w:r>
      <w:r>
        <w:t>.</w:t>
      </w:r>
    </w:p>
    <w:p w14:paraId="537DF288" w14:textId="77777777" w:rsidR="00630573" w:rsidRPr="00D01E60" w:rsidRDefault="00630573" w:rsidP="00630573"/>
    <w:p w14:paraId="21CE240C" w14:textId="77777777" w:rsidR="00630573" w:rsidRPr="001F437F" w:rsidRDefault="00630573" w:rsidP="00630573">
      <w:pPr>
        <w:pStyle w:val="Heading4"/>
        <w:rPr>
          <w:rStyle w:val="Style13ptBold"/>
          <w:rFonts w:cs="Arial"/>
          <w:b/>
          <w:bCs w:val="0"/>
        </w:rPr>
      </w:pPr>
      <w:r w:rsidRPr="001F437F">
        <w:rPr>
          <w:rStyle w:val="Style13ptBold"/>
          <w:rFonts w:cs="Arial"/>
          <w:b/>
          <w:bCs w:val="0"/>
        </w:rPr>
        <w:t xml:space="preserve">Evergreening </w:t>
      </w:r>
      <w:r w:rsidRPr="001F437F">
        <w:rPr>
          <w:rStyle w:val="Style13ptBold"/>
          <w:rFonts w:cs="Arial"/>
          <w:b/>
          <w:bCs w:val="0"/>
          <w:u w:val="single"/>
        </w:rPr>
        <w:t>links to politics</w:t>
      </w:r>
      <w:r w:rsidRPr="001F437F">
        <w:rPr>
          <w:rStyle w:val="Style13ptBold"/>
          <w:rFonts w:cs="Arial"/>
          <w:b/>
          <w:bCs w:val="0"/>
        </w:rPr>
        <w:t xml:space="preserve"> and </w:t>
      </w:r>
      <w:r w:rsidRPr="001F437F">
        <w:rPr>
          <w:rStyle w:val="Style13ptBold"/>
          <w:rFonts w:cs="Arial"/>
          <w:b/>
          <w:bCs w:val="0"/>
          <w:u w:val="single"/>
        </w:rPr>
        <w:t>collapses innovation</w:t>
      </w:r>
      <w:r w:rsidRPr="001F437F">
        <w:rPr>
          <w:rStyle w:val="Style13ptBold"/>
          <w:rFonts w:cs="Arial"/>
          <w:b/>
          <w:bCs w:val="0"/>
        </w:rPr>
        <w:t xml:space="preserve">, BUT the downsides are </w:t>
      </w:r>
      <w:r w:rsidRPr="001F437F">
        <w:rPr>
          <w:rStyle w:val="Style13ptBold"/>
          <w:rFonts w:cs="Arial"/>
          <w:b/>
          <w:bCs w:val="0"/>
          <w:u w:val="single"/>
        </w:rPr>
        <w:t>empirically debunked</w:t>
      </w:r>
      <w:r w:rsidRPr="001F437F">
        <w:rPr>
          <w:rStyle w:val="Style13ptBold"/>
          <w:rFonts w:cs="Arial"/>
          <w:b/>
          <w:bCs w:val="0"/>
        </w:rPr>
        <w:t xml:space="preserve"> media hype – shifting </w:t>
      </w:r>
      <w:r w:rsidRPr="001F437F">
        <w:rPr>
          <w:rStyle w:val="Style13ptBold"/>
          <w:rFonts w:cs="Arial"/>
          <w:b/>
          <w:bCs w:val="0"/>
          <w:u w:val="single"/>
        </w:rPr>
        <w:t>enforcement</w:t>
      </w:r>
      <w:r w:rsidRPr="001F437F">
        <w:rPr>
          <w:rStyle w:val="Style13ptBold"/>
          <w:rFonts w:cs="Arial"/>
          <w:b/>
          <w:bCs w:val="0"/>
        </w:rPr>
        <w:t xml:space="preserve"> for existing patent law </w:t>
      </w:r>
      <w:r w:rsidRPr="001F437F">
        <w:rPr>
          <w:rStyle w:val="Style13ptBold"/>
          <w:rFonts w:cs="Arial"/>
          <w:b/>
          <w:bCs w:val="0"/>
          <w:u w:val="single"/>
        </w:rPr>
        <w:t>solves abuse</w:t>
      </w:r>
      <w:r w:rsidRPr="001F437F">
        <w:rPr>
          <w:rStyle w:val="Style13ptBold"/>
          <w:rFonts w:cs="Arial"/>
          <w:b/>
          <w:bCs w:val="0"/>
        </w:rPr>
        <w:t xml:space="preserve"> without </w:t>
      </w:r>
      <w:r w:rsidRPr="001F437F">
        <w:rPr>
          <w:rStyle w:val="Style13ptBold"/>
          <w:rFonts w:cs="Arial"/>
          <w:b/>
          <w:bCs w:val="0"/>
          <w:u w:val="single"/>
        </w:rPr>
        <w:t>harming pharma</w:t>
      </w:r>
    </w:p>
    <w:p w14:paraId="7C49B5A0" w14:textId="77777777" w:rsidR="00630573" w:rsidRPr="001F437F" w:rsidRDefault="00630573" w:rsidP="00630573">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sidRPr="001F437F">
        <w:t>Farabow</w:t>
      </w:r>
      <w:proofErr w:type="spellEnd"/>
      <w:r w:rsidRPr="001F437F">
        <w:t xml:space="preserve">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32C9B017" w14:textId="77777777" w:rsidR="00630573" w:rsidRPr="001F437F" w:rsidRDefault="00630573" w:rsidP="00630573">
      <w:pPr>
        <w:rPr>
          <w:sz w:val="16"/>
        </w:rPr>
      </w:pPr>
      <w:r w:rsidRPr="001F437F">
        <w:rPr>
          <w:sz w:val="16"/>
        </w:rPr>
        <w:t xml:space="preserve">This week, </w:t>
      </w:r>
      <w:r w:rsidRPr="00B04C9F">
        <w:rPr>
          <w:rStyle w:val="StyleUnderline"/>
        </w:rPr>
        <w:t>the</w:t>
      </w:r>
      <w:r w:rsidRPr="001F437F">
        <w:rPr>
          <w:rStyle w:val="StyleUnderline"/>
        </w:rPr>
        <w:t xml:space="preserve"> Senate</w:t>
      </w:r>
      <w:r w:rsidRPr="001F437F">
        <w:rPr>
          <w:sz w:val="16"/>
        </w:rPr>
        <w:t xml:space="preserve"> Judiciary Committee </w:t>
      </w:r>
      <w:r w:rsidRPr="001F437F">
        <w:rPr>
          <w:rStyle w:val="StyleUnderline"/>
        </w:rPr>
        <w:t xml:space="preserve">was to mark up </w:t>
      </w:r>
      <w:r w:rsidRPr="00B04C9F">
        <w:rPr>
          <w:rStyle w:val="StyleUnderline"/>
          <w:highlight w:val="cyan"/>
        </w:rPr>
        <w:t>a bill limiting</w:t>
      </w:r>
      <w:r w:rsidRPr="001F437F">
        <w:rPr>
          <w:sz w:val="16"/>
        </w:rPr>
        <w:t xml:space="preserve"> patent eligibility for combination drug patents—new forms, uses, and administrations of FDA approved medicines. While the impetus was to curb so-</w:t>
      </w:r>
      <w:r w:rsidRPr="00B04C9F">
        <w:rPr>
          <w:sz w:val="16"/>
        </w:rPr>
        <w:t>called</w:t>
      </w:r>
      <w:r w:rsidRPr="001F437F">
        <w:rPr>
          <w:sz w:val="16"/>
        </w:rPr>
        <w:t xml:space="preserve"> “</w:t>
      </w:r>
      <w:r w:rsidRPr="00B04C9F">
        <w:rPr>
          <w:rStyle w:val="Emphasis"/>
          <w:highlight w:val="cyan"/>
        </w:rPr>
        <w:t>evergreening</w:t>
      </w:r>
      <w:r w:rsidRPr="001F437F">
        <w:rPr>
          <w:sz w:val="16"/>
        </w:rPr>
        <w:t xml:space="preserve">” of drug patents, </w:t>
      </w:r>
      <w:r w:rsidRPr="001F437F">
        <w:rPr>
          <w:rStyle w:val="StyleUnderline"/>
        </w:rPr>
        <w:t xml:space="preserve">the effect </w:t>
      </w:r>
      <w:r w:rsidRPr="00B04C9F">
        <w:rPr>
          <w:rStyle w:val="StyleUnderline"/>
          <w:highlight w:val="cyan"/>
        </w:rPr>
        <w:t>would</w:t>
      </w:r>
      <w:r w:rsidRPr="001F437F">
        <w:rPr>
          <w:rStyle w:val="StyleUnderline"/>
        </w:rPr>
        <w:t xml:space="preserve"> have been to </w:t>
      </w:r>
      <w:r w:rsidRPr="00B04C9F">
        <w:rPr>
          <w:rStyle w:val="Emphasis"/>
          <w:highlight w:val="cyan"/>
        </w:rPr>
        <w:t>stifle life-saving</w:t>
      </w:r>
      <w:r w:rsidRPr="001F437F">
        <w:rPr>
          <w:rStyle w:val="Emphasis"/>
        </w:rPr>
        <w:t xml:space="preserve"> therapeutic </w:t>
      </w:r>
      <w:r w:rsidRPr="00B04C9F">
        <w:rPr>
          <w:rStyle w:val="Emphasis"/>
          <w:highlight w:val="cyan"/>
        </w:rPr>
        <w:t>innovations</w:t>
      </w:r>
      <w:r w:rsidRPr="001F437F">
        <w:rPr>
          <w:sz w:val="16"/>
        </w:rPr>
        <w:t xml:space="preserve">. </w:t>
      </w:r>
      <w:r w:rsidRPr="00B04C9F">
        <w:rPr>
          <w:rStyle w:val="StyleUnderline"/>
          <w:highlight w:val="cyan"/>
        </w:rPr>
        <w:t>Though</w:t>
      </w:r>
      <w:r w:rsidRPr="001F437F">
        <w:rPr>
          <w:rStyle w:val="StyleUnderline"/>
        </w:rPr>
        <w:t xml:space="preserve"> the</w:t>
      </w:r>
      <w:r w:rsidRPr="001F437F">
        <w:rPr>
          <w:sz w:val="16"/>
        </w:rPr>
        <w:t xml:space="preserve"> “No Combination Drug Patents </w:t>
      </w:r>
      <w:r w:rsidRPr="001F437F">
        <w:rPr>
          <w:rStyle w:val="StyleUnderline"/>
        </w:rPr>
        <w:t>Act</w:t>
      </w:r>
      <w:r w:rsidRPr="001F437F">
        <w:rPr>
          <w:sz w:val="16"/>
        </w:rPr>
        <w:t>”—reportedly to be introduced by Senator Lindsey Graham (R-SC)—</w:t>
      </w:r>
      <w:r w:rsidRPr="001F437F">
        <w:rPr>
          <w:rStyle w:val="StyleUnderline"/>
        </w:rPr>
        <w:t xml:space="preserve">was </w:t>
      </w:r>
      <w:r w:rsidRPr="001F437F">
        <w:rPr>
          <w:rStyle w:val="Emphasis"/>
        </w:rPr>
        <w:t xml:space="preserve">wisely </w:t>
      </w:r>
      <w:r w:rsidRPr="00B04C9F">
        <w:rPr>
          <w:rStyle w:val="Emphasis"/>
          <w:highlight w:val="cyan"/>
        </w:rPr>
        <w:t>withdrawn</w:t>
      </w:r>
      <w:r w:rsidRPr="001F437F">
        <w:rPr>
          <w:sz w:val="16"/>
        </w:rPr>
        <w:t xml:space="preserve"> at the last </w:t>
      </w:r>
      <w:r w:rsidRPr="00B04C9F">
        <w:rPr>
          <w:sz w:val="16"/>
        </w:rPr>
        <w:t>minute</w:t>
      </w:r>
      <w:r w:rsidRPr="00B04C9F">
        <w:rPr>
          <w:sz w:val="16"/>
          <w:highlight w:val="cyan"/>
        </w:rPr>
        <w:t xml:space="preserve">, </w:t>
      </w:r>
      <w:r w:rsidRPr="00B04C9F">
        <w:rPr>
          <w:rStyle w:val="StyleUnderline"/>
          <w:highlight w:val="cyan"/>
        </w:rPr>
        <w:t>it’s</w:t>
      </w:r>
      <w:r w:rsidRPr="001F437F">
        <w:rPr>
          <w:rStyle w:val="StyleUnderline"/>
        </w:rPr>
        <w:t xml:space="preserve"> likely </w:t>
      </w:r>
      <w:r w:rsidRPr="00B04C9F">
        <w:rPr>
          <w:rStyle w:val="StyleUnderline"/>
          <w:highlight w:val="cyan"/>
        </w:rPr>
        <w:t>not the last time</w:t>
      </w:r>
      <w:r w:rsidRPr="001F437F">
        <w:rPr>
          <w:rStyle w:val="StyleUnderline"/>
        </w:rPr>
        <w:t xml:space="preserve"> that such a </w:t>
      </w:r>
      <w:r w:rsidRPr="001F437F">
        <w:rPr>
          <w:rStyle w:val="Emphasis"/>
        </w:rPr>
        <w:t>misconceived</w:t>
      </w:r>
      <w:r w:rsidRPr="001F437F">
        <w:rPr>
          <w:rStyle w:val="StyleUnderline"/>
        </w:rPr>
        <w:t xml:space="preserve"> legislative effort will be </w:t>
      </w:r>
      <w:r w:rsidRPr="001F437F">
        <w:rPr>
          <w:rStyle w:val="Emphasis"/>
        </w:rPr>
        <w:t>introduced</w:t>
      </w:r>
      <w:r w:rsidRPr="001F437F">
        <w:rPr>
          <w:sz w:val="16"/>
        </w:rPr>
        <w:t>.</w:t>
      </w:r>
    </w:p>
    <w:p w14:paraId="7E752AA8" w14:textId="77777777" w:rsidR="00630573" w:rsidRPr="001F437F" w:rsidRDefault="00630573" w:rsidP="00630573">
      <w:pPr>
        <w:rPr>
          <w:sz w:val="16"/>
        </w:rPr>
      </w:pPr>
      <w:r w:rsidRPr="001F437F">
        <w:rPr>
          <w:sz w:val="16"/>
        </w:rPr>
        <w:t>An Exaggerated Response to a Disputed Theory</w:t>
      </w:r>
    </w:p>
    <w:p w14:paraId="6FF27A18" w14:textId="77777777" w:rsidR="00630573" w:rsidRPr="001F437F" w:rsidRDefault="00630573" w:rsidP="00630573">
      <w:pPr>
        <w:rPr>
          <w:sz w:val="16"/>
        </w:rPr>
      </w:pPr>
      <w:r w:rsidRPr="001F437F">
        <w:rPr>
          <w:sz w:val="16"/>
        </w:rPr>
        <w:t>The bill would have established a presumption of obviousness for drug or biologic patent applications whose invention was a new: dosing regimen, method of delivery, method of treatment, or formulation. While there was a rebuttal provision where the claim covered a new treatment for a new indication or “increase[d] . . . efficacy,” the latter was almost certain to introduce years of uncertainty and litigation. Further, the bill would have covered a broader class than true combination drug patents, in which one active ingredient is combined with another or with a non-drug.</w:t>
      </w:r>
    </w:p>
    <w:p w14:paraId="4442EFB7" w14:textId="77777777" w:rsidR="00630573" w:rsidRPr="001F437F" w:rsidRDefault="00630573" w:rsidP="00630573">
      <w:pPr>
        <w:rPr>
          <w:sz w:val="16"/>
        </w:rPr>
      </w:pPr>
      <w:r w:rsidRPr="001F437F">
        <w:rPr>
          <w:sz w:val="16"/>
        </w:rPr>
        <w:t xml:space="preserve">Like many recent legislative efforts, </w:t>
      </w:r>
      <w:r w:rsidRPr="001F437F">
        <w:rPr>
          <w:rStyle w:val="StyleUnderline"/>
        </w:rPr>
        <w:t xml:space="preserve">the amendment sought to address a perceived lack of </w:t>
      </w:r>
      <w:r w:rsidRPr="001F437F">
        <w:rPr>
          <w:rStyle w:val="Emphasis"/>
        </w:rPr>
        <w:t>affordability</w:t>
      </w:r>
      <w:r w:rsidRPr="001F437F">
        <w:rPr>
          <w:sz w:val="16"/>
        </w:rPr>
        <w:t xml:space="preserve"> </w:t>
      </w:r>
      <w:r w:rsidRPr="001F437F">
        <w:rPr>
          <w:rStyle w:val="StyleUnderline"/>
        </w:rPr>
        <w:t>of prescription drugs</w:t>
      </w:r>
      <w:r w:rsidRPr="001F437F">
        <w:rPr>
          <w:sz w:val="16"/>
        </w:rPr>
        <w:t xml:space="preserve">. After praising the America Invents Act of 2011 and subsequent Supreme Court rulings for strengthening the US patent system, </w:t>
      </w:r>
      <w:r w:rsidRPr="001F437F">
        <w:rPr>
          <w:rStyle w:val="StyleUnderline"/>
        </w:rPr>
        <w:t>the bill claimed that rising drug prices have outpaced “spending on research and development with respect to those drugs.</w:t>
      </w:r>
      <w:r w:rsidRPr="001F437F">
        <w:rPr>
          <w:sz w:val="16"/>
        </w:rPr>
        <w:t>” In addition to applauding Supreme Court decisions that have injected unquestionable uncertainty into patentable subject matter standards, the amendment went on to blame high drug prices on continually overstated issues related to advanced drug patents.</w:t>
      </w:r>
    </w:p>
    <w:p w14:paraId="56F32934" w14:textId="77777777" w:rsidR="00630573" w:rsidRPr="001F437F" w:rsidRDefault="00630573" w:rsidP="00630573">
      <w:pPr>
        <w:rPr>
          <w:sz w:val="16"/>
        </w:rPr>
      </w:pPr>
      <w:r w:rsidRPr="001F437F">
        <w:rPr>
          <w:rStyle w:val="StyleUnderline"/>
        </w:rPr>
        <w:t xml:space="preserve">According to critics, </w:t>
      </w:r>
      <w:r w:rsidRPr="00B04C9F">
        <w:rPr>
          <w:rStyle w:val="Emphasis"/>
          <w:highlight w:val="cyan"/>
        </w:rPr>
        <w:t>combination</w:t>
      </w:r>
      <w:r w:rsidRPr="00B04C9F">
        <w:rPr>
          <w:rStyle w:val="StyleUnderline"/>
          <w:highlight w:val="cyan"/>
        </w:rPr>
        <w:t xml:space="preserve"> drug </w:t>
      </w:r>
      <w:r w:rsidRPr="00B04C9F">
        <w:rPr>
          <w:rStyle w:val="Emphasis"/>
          <w:highlight w:val="cyan"/>
        </w:rPr>
        <w:t>patents</w:t>
      </w:r>
      <w:r w:rsidRPr="001F437F">
        <w:rPr>
          <w:rStyle w:val="StyleUnderline"/>
        </w:rPr>
        <w:t xml:space="preserve"> have </w:t>
      </w:r>
      <w:r w:rsidRPr="00B04C9F">
        <w:rPr>
          <w:rStyle w:val="StyleUnderline"/>
          <w:highlight w:val="cyan"/>
        </w:rPr>
        <w:t>granted</w:t>
      </w:r>
      <w:r w:rsidRPr="001F437F">
        <w:rPr>
          <w:rStyle w:val="StyleUnderline"/>
        </w:rPr>
        <w:t xml:space="preserve"> drug makers</w:t>
      </w:r>
      <w:r w:rsidRPr="001F437F">
        <w:rPr>
          <w:sz w:val="16"/>
        </w:rPr>
        <w:t xml:space="preserve"> </w:t>
      </w:r>
      <w:r w:rsidRPr="00B04C9F">
        <w:rPr>
          <w:rStyle w:val="StyleUnderline"/>
          <w:highlight w:val="cyan"/>
        </w:rPr>
        <w:t>unearned</w:t>
      </w:r>
      <w:r w:rsidRPr="001F437F">
        <w:rPr>
          <w:rStyle w:val="StyleUnderline"/>
        </w:rPr>
        <w:t xml:space="preserve"> and extended </w:t>
      </w:r>
      <w:r w:rsidRPr="00B04C9F">
        <w:rPr>
          <w:rStyle w:val="StyleUnderline"/>
          <w:highlight w:val="cyan"/>
        </w:rPr>
        <w:t>protection</w:t>
      </w:r>
      <w:r w:rsidRPr="001F437F">
        <w:rPr>
          <w:rStyle w:val="StyleUnderline"/>
        </w:rPr>
        <w:t xml:space="preserve"> over existing drugs or biological products</w:t>
      </w:r>
      <w:r w:rsidRPr="001F437F">
        <w:rPr>
          <w:sz w:val="16"/>
        </w:rPr>
        <w:t xml:space="preserve">. But, quite simply, </w:t>
      </w:r>
      <w:r w:rsidRPr="00B04C9F">
        <w:rPr>
          <w:rStyle w:val="StyleUnderline"/>
          <w:highlight w:val="cyan"/>
        </w:rPr>
        <w:t>when properly issued by</w:t>
      </w:r>
      <w:r w:rsidRPr="001F437F">
        <w:rPr>
          <w:rStyle w:val="StyleUnderline"/>
        </w:rPr>
        <w:t xml:space="preserve"> the </w:t>
      </w:r>
      <w:r w:rsidRPr="001F437F">
        <w:rPr>
          <w:rStyle w:val="Emphasis"/>
        </w:rPr>
        <w:t>USPTO</w:t>
      </w:r>
      <w:r w:rsidRPr="001F437F">
        <w:rPr>
          <w:rStyle w:val="StyleUnderline"/>
        </w:rPr>
        <w:t xml:space="preserve"> under </w:t>
      </w:r>
      <w:r w:rsidRPr="001F437F">
        <w:rPr>
          <w:rStyle w:val="Emphasis"/>
        </w:rPr>
        <w:t xml:space="preserve">existing </w:t>
      </w:r>
      <w:r w:rsidRPr="00B04C9F">
        <w:rPr>
          <w:rStyle w:val="Emphasis"/>
          <w:highlight w:val="cyan"/>
        </w:rPr>
        <w:t>patentability standards</w:t>
      </w:r>
      <w:r w:rsidRPr="00B04C9F">
        <w:rPr>
          <w:sz w:val="16"/>
          <w:highlight w:val="cyan"/>
        </w:rPr>
        <w:t xml:space="preserve">, </w:t>
      </w:r>
      <w:r w:rsidRPr="00B04C9F">
        <w:rPr>
          <w:rStyle w:val="StyleUnderline"/>
          <w:highlight w:val="cyan"/>
        </w:rPr>
        <w:t xml:space="preserve">these </w:t>
      </w:r>
      <w:r w:rsidRPr="00B04C9F">
        <w:rPr>
          <w:rStyle w:val="StyleUnderline"/>
        </w:rPr>
        <w:t xml:space="preserve">are new patents for </w:t>
      </w:r>
      <w:r w:rsidRPr="00B04C9F">
        <w:rPr>
          <w:rStyle w:val="Emphasis"/>
          <w:highlight w:val="cyan"/>
        </w:rPr>
        <w:t>new products</w:t>
      </w:r>
      <w:r w:rsidRPr="001F437F">
        <w:rPr>
          <w:rStyle w:val="StyleUnderline"/>
        </w:rPr>
        <w:t xml:space="preserve"> or processes</w:t>
      </w:r>
      <w:r w:rsidRPr="001F437F">
        <w:rPr>
          <w:sz w:val="16"/>
        </w:rPr>
        <w:t>.</w:t>
      </w:r>
    </w:p>
    <w:p w14:paraId="4980950B" w14:textId="77777777" w:rsidR="00630573" w:rsidRPr="001F437F" w:rsidRDefault="00630573" w:rsidP="00630573">
      <w:pPr>
        <w:rPr>
          <w:sz w:val="16"/>
        </w:rPr>
      </w:pPr>
      <w:r w:rsidRPr="001F437F">
        <w:rPr>
          <w:sz w:val="16"/>
        </w:rPr>
        <w:t xml:space="preserve">Combination patents have been maligned as anticompetitive, resulting in a “thicket” of patents that impedes innovation through transaction costs and other inefficiencies. Unfortunately, </w:t>
      </w:r>
      <w:r w:rsidRPr="001F437F">
        <w:rPr>
          <w:rStyle w:val="StyleUnderline"/>
        </w:rPr>
        <w:t xml:space="preserve">notwithstanding a </w:t>
      </w:r>
      <w:r w:rsidRPr="00B04C9F">
        <w:rPr>
          <w:rStyle w:val="StyleUnderline"/>
          <w:highlight w:val="cyan"/>
        </w:rPr>
        <w:t>lack o</w:t>
      </w:r>
      <w:r w:rsidRPr="001F437F">
        <w:rPr>
          <w:rStyle w:val="StyleUnderline"/>
        </w:rPr>
        <w:t xml:space="preserve">f </w:t>
      </w:r>
      <w:r w:rsidRPr="00B04C9F">
        <w:rPr>
          <w:rStyle w:val="Emphasis"/>
          <w:highlight w:val="cyan"/>
        </w:rPr>
        <w:t>empirical evidence</w:t>
      </w:r>
      <w:r w:rsidRPr="001F437F">
        <w:rPr>
          <w:sz w:val="16"/>
        </w:rPr>
        <w:t xml:space="preserve"> </w:t>
      </w:r>
      <w:r w:rsidRPr="001F437F">
        <w:rPr>
          <w:rStyle w:val="StyleUnderline"/>
        </w:rPr>
        <w:t xml:space="preserve">validating the harm of follow-on innovation patents, patent </w:t>
      </w:r>
      <w:r w:rsidRPr="00B04C9F">
        <w:rPr>
          <w:rStyle w:val="Emphasis"/>
          <w:highlight w:val="cyan"/>
        </w:rPr>
        <w:t>thicket</w:t>
      </w:r>
      <w:r w:rsidRPr="00B04C9F">
        <w:rPr>
          <w:rStyle w:val="StyleUnderline"/>
          <w:highlight w:val="cyan"/>
        </w:rPr>
        <w:t xml:space="preserve"> rhetoric is</w:t>
      </w:r>
      <w:r w:rsidRPr="001F437F">
        <w:rPr>
          <w:rStyle w:val="StyleUnderline"/>
        </w:rPr>
        <w:t xml:space="preserve"> now </w:t>
      </w:r>
      <w:r w:rsidRPr="00B04C9F">
        <w:rPr>
          <w:rStyle w:val="StyleUnderline"/>
          <w:highlight w:val="cyan"/>
        </w:rPr>
        <w:t>being echoed</w:t>
      </w:r>
      <w:r w:rsidRPr="001F437F">
        <w:rPr>
          <w:rStyle w:val="StyleUnderline"/>
        </w:rPr>
        <w:t xml:space="preserve"> by the </w:t>
      </w:r>
      <w:r w:rsidRPr="001F437F">
        <w:rPr>
          <w:rStyle w:val="Emphasis"/>
        </w:rPr>
        <w:t>media</w:t>
      </w:r>
      <w:r w:rsidRPr="001F437F">
        <w:rPr>
          <w:sz w:val="16"/>
        </w:rPr>
        <w:t>, the academy, courts, and policy makers in a fraught attempt to fix drug pricing.</w:t>
      </w:r>
    </w:p>
    <w:p w14:paraId="64E2A913" w14:textId="77777777" w:rsidR="00630573" w:rsidRPr="001F437F" w:rsidRDefault="00630573" w:rsidP="00630573">
      <w:pPr>
        <w:rPr>
          <w:rStyle w:val="StyleUnderline"/>
        </w:rPr>
      </w:pPr>
      <w:r w:rsidRPr="00B04C9F">
        <w:rPr>
          <w:rStyle w:val="StyleUnderline"/>
          <w:highlight w:val="cyan"/>
        </w:rPr>
        <w:t>Reports</w:t>
      </w:r>
      <w:r w:rsidRPr="001F437F">
        <w:rPr>
          <w:sz w:val="16"/>
        </w:rPr>
        <w:t xml:space="preserve"> (see here, here, here, and here) </w:t>
      </w:r>
      <w:r w:rsidRPr="00B04C9F">
        <w:rPr>
          <w:rStyle w:val="StyleUnderline"/>
          <w:highlight w:val="cyan"/>
        </w:rPr>
        <w:t>from</w:t>
      </w:r>
      <w:r w:rsidRPr="001F437F">
        <w:rPr>
          <w:rStyle w:val="StyleUnderline"/>
        </w:rPr>
        <w:t xml:space="preserve"> leading antitrust </w:t>
      </w:r>
      <w:r w:rsidRPr="00B04C9F">
        <w:rPr>
          <w:rStyle w:val="Emphasis"/>
          <w:highlight w:val="cyan"/>
        </w:rPr>
        <w:t>experts</w:t>
      </w:r>
      <w:r w:rsidRPr="001F437F">
        <w:rPr>
          <w:rStyle w:val="StyleUnderline"/>
        </w:rPr>
        <w:t xml:space="preserve"> and i</w:t>
      </w:r>
      <w:r w:rsidRPr="001F437F">
        <w:rPr>
          <w:sz w:val="16"/>
        </w:rPr>
        <w:t xml:space="preserve">ntellectual </w:t>
      </w:r>
      <w:r w:rsidRPr="001F437F">
        <w:rPr>
          <w:rStyle w:val="StyleUnderline"/>
        </w:rPr>
        <w:t xml:space="preserve">property scholars have </w:t>
      </w:r>
      <w:r w:rsidRPr="00B04C9F">
        <w:rPr>
          <w:rStyle w:val="StyleUnderline"/>
          <w:highlight w:val="cyan"/>
        </w:rPr>
        <w:t xml:space="preserve">detailed the value of </w:t>
      </w:r>
      <w:r w:rsidRPr="00B04C9F">
        <w:rPr>
          <w:rStyle w:val="Emphasis"/>
          <w:highlight w:val="cyan"/>
        </w:rPr>
        <w:t>incremental innovation</w:t>
      </w:r>
      <w:r w:rsidRPr="00B04C9F">
        <w:rPr>
          <w:sz w:val="16"/>
          <w:highlight w:val="cyan"/>
        </w:rPr>
        <w:t xml:space="preserve"> </w:t>
      </w:r>
      <w:r w:rsidRPr="00B04C9F">
        <w:rPr>
          <w:rStyle w:val="StyleUnderline"/>
          <w:highlight w:val="cyan"/>
        </w:rPr>
        <w:t>and challenged the</w:t>
      </w:r>
      <w:r w:rsidRPr="001F437F">
        <w:rPr>
          <w:rStyle w:val="StyleUnderline"/>
        </w:rPr>
        <w:t xml:space="preserve"> </w:t>
      </w:r>
      <w:r w:rsidRPr="00B04C9F">
        <w:rPr>
          <w:rStyle w:val="StyleUnderline"/>
          <w:highlight w:val="cyan"/>
        </w:rPr>
        <w:t>notion</w:t>
      </w:r>
      <w:r w:rsidRPr="001F437F">
        <w:rPr>
          <w:rStyle w:val="StyleUnderline"/>
        </w:rPr>
        <w:t xml:space="preserve"> that patent </w:t>
      </w:r>
      <w:r w:rsidRPr="00B04C9F">
        <w:rPr>
          <w:rStyle w:val="StyleUnderline"/>
          <w:highlight w:val="cyan"/>
        </w:rPr>
        <w:t>thickets are a</w:t>
      </w:r>
      <w:r w:rsidRPr="001F437F">
        <w:rPr>
          <w:rStyle w:val="StyleUnderline"/>
        </w:rPr>
        <w:t xml:space="preserve"> true </w:t>
      </w:r>
      <w:r w:rsidRPr="00B04C9F">
        <w:rPr>
          <w:rStyle w:val="Emphasis"/>
          <w:highlight w:val="cyan"/>
        </w:rPr>
        <w:t>threat</w:t>
      </w:r>
      <w:r w:rsidRPr="00B04C9F">
        <w:rPr>
          <w:rStyle w:val="StyleUnderline"/>
          <w:highlight w:val="cyan"/>
        </w:rPr>
        <w:t xml:space="preserve"> to competition</w:t>
      </w:r>
      <w:r w:rsidRPr="001F437F">
        <w:rPr>
          <w:rStyle w:val="StyleUnderline"/>
        </w:rPr>
        <w:t xml:space="preserve"> and </w:t>
      </w:r>
      <w:r w:rsidRPr="001F437F">
        <w:rPr>
          <w:rStyle w:val="Emphasis"/>
        </w:rPr>
        <w:t>innovation</w:t>
      </w:r>
      <w:r w:rsidRPr="001F437F">
        <w:rPr>
          <w:sz w:val="16"/>
        </w:rPr>
        <w:t xml:space="preserve">. </w:t>
      </w:r>
      <w:r w:rsidRPr="001F437F">
        <w:rPr>
          <w:rStyle w:val="StyleUnderline"/>
        </w:rPr>
        <w:t xml:space="preserve">These </w:t>
      </w:r>
      <w:r w:rsidRPr="00B04C9F">
        <w:rPr>
          <w:rStyle w:val="StyleUnderline"/>
          <w:highlight w:val="cyan"/>
        </w:rPr>
        <w:t>studies</w:t>
      </w:r>
      <w:r w:rsidRPr="001F437F">
        <w:rPr>
          <w:rStyle w:val="StyleUnderline"/>
        </w:rPr>
        <w:t xml:space="preserve"> have </w:t>
      </w:r>
      <w:r w:rsidRPr="00B04C9F">
        <w:rPr>
          <w:rStyle w:val="Emphasis"/>
          <w:highlight w:val="cyan"/>
        </w:rPr>
        <w:t>exposed</w:t>
      </w:r>
      <w:r w:rsidRPr="00B04C9F">
        <w:rPr>
          <w:rStyle w:val="StyleUnderline"/>
          <w:highlight w:val="cyan"/>
        </w:rPr>
        <w:t xml:space="preserve"> </w:t>
      </w:r>
      <w:r w:rsidRPr="00B04C9F">
        <w:rPr>
          <w:rStyle w:val="StyleUnderline"/>
        </w:rPr>
        <w:t>patent</w:t>
      </w:r>
      <w:r w:rsidRPr="001F437F">
        <w:rPr>
          <w:rStyle w:val="StyleUnderline"/>
        </w:rPr>
        <w:t xml:space="preserve"> </w:t>
      </w:r>
      <w:r w:rsidRPr="00B04C9F">
        <w:rPr>
          <w:rStyle w:val="Emphasis"/>
          <w:highlight w:val="cyan"/>
        </w:rPr>
        <w:t>thicket claims</w:t>
      </w:r>
      <w:r w:rsidRPr="00B04C9F">
        <w:rPr>
          <w:sz w:val="16"/>
          <w:highlight w:val="cyan"/>
        </w:rPr>
        <w:t>—</w:t>
      </w:r>
      <w:r w:rsidRPr="00B04C9F">
        <w:rPr>
          <w:rStyle w:val="StyleUnderline"/>
          <w:highlight w:val="cyan"/>
        </w:rPr>
        <w:t>much like the “</w:t>
      </w:r>
      <w:r w:rsidRPr="00B04C9F">
        <w:rPr>
          <w:rStyle w:val="Emphasis"/>
          <w:highlight w:val="cyan"/>
        </w:rPr>
        <w:t>troll</w:t>
      </w:r>
      <w:r w:rsidRPr="00B04C9F">
        <w:rPr>
          <w:rStyle w:val="StyleUnderline"/>
          <w:highlight w:val="cyan"/>
        </w:rPr>
        <w:t>” narrative</w:t>
      </w:r>
      <w:r w:rsidRPr="001F437F">
        <w:rPr>
          <w:rStyle w:val="StyleUnderline"/>
        </w:rPr>
        <w:t xml:space="preserve"> that for years infected patent law debates</w:t>
      </w:r>
      <w:r w:rsidRPr="001F437F">
        <w:rPr>
          <w:sz w:val="16"/>
        </w:rPr>
        <w:t>—</w:t>
      </w:r>
      <w:r w:rsidRPr="00B04C9F">
        <w:rPr>
          <w:rStyle w:val="StyleUnderline"/>
          <w:highlight w:val="cyan"/>
        </w:rPr>
        <w:t xml:space="preserve">as an </w:t>
      </w:r>
      <w:r w:rsidRPr="00B04C9F">
        <w:rPr>
          <w:rStyle w:val="Emphasis"/>
          <w:highlight w:val="cyan"/>
        </w:rPr>
        <w:t>empty strawman</w:t>
      </w:r>
      <w:r w:rsidRPr="001F437F">
        <w:rPr>
          <w:rStyle w:val="Emphasis"/>
        </w:rPr>
        <w:t xml:space="preserve"> theory</w:t>
      </w:r>
      <w:r w:rsidRPr="001F437F">
        <w:rPr>
          <w:sz w:val="16"/>
        </w:rPr>
        <w:t xml:space="preserve">, </w:t>
      </w:r>
      <w:r w:rsidRPr="001F437F">
        <w:rPr>
          <w:rStyle w:val="StyleUnderline"/>
        </w:rPr>
        <w:t xml:space="preserve">the repetition of which has led to undue confidence in its accuracy. The reality is that what </w:t>
      </w:r>
      <w:r w:rsidRPr="00B04C9F">
        <w:rPr>
          <w:rStyle w:val="StyleUnderline"/>
          <w:highlight w:val="cyan"/>
        </w:rPr>
        <w:t>critics point to</w:t>
      </w:r>
      <w:r w:rsidRPr="001F437F">
        <w:rPr>
          <w:rStyle w:val="StyleUnderline"/>
        </w:rPr>
        <w:t xml:space="preserve"> as problematic cases of combination patents are in fact </w:t>
      </w:r>
      <w:r w:rsidRPr="00B04C9F">
        <w:rPr>
          <w:rStyle w:val="Emphasis"/>
          <w:highlight w:val="cyan"/>
        </w:rPr>
        <w:t>infrequent outliers, strategically highlighted</w:t>
      </w:r>
      <w:r w:rsidRPr="001F437F">
        <w:rPr>
          <w:sz w:val="16"/>
        </w:rPr>
        <w:t xml:space="preserve"> </w:t>
      </w:r>
      <w:r w:rsidRPr="001F437F">
        <w:rPr>
          <w:rStyle w:val="StyleUnderline"/>
        </w:rPr>
        <w:t>to discount evidence of the value of new and innovative drug uses and administrations.</w:t>
      </w:r>
    </w:p>
    <w:p w14:paraId="667D3530" w14:textId="77777777" w:rsidR="00630573" w:rsidRPr="00126B3E" w:rsidRDefault="00630573" w:rsidP="00630573">
      <w:pPr>
        <w:pStyle w:val="Heading4"/>
        <w:rPr>
          <w:rFonts w:eastAsia="Times New Roman"/>
        </w:rPr>
      </w:pPr>
      <w:r>
        <w:rPr>
          <w:rFonts w:eastAsia="Times New Roman"/>
        </w:rPr>
        <w:t xml:space="preserve">CP solves the aff while fostering innovation – </w:t>
      </w:r>
      <w:r w:rsidRPr="00126B3E">
        <w:rPr>
          <w:rFonts w:eastAsia="Times New Roman"/>
          <w:u w:val="single"/>
        </w:rPr>
        <w:t>directly comparative</w:t>
      </w:r>
      <w:r>
        <w:rPr>
          <w:rFonts w:eastAsia="Times New Roman"/>
        </w:rPr>
        <w:t xml:space="preserve"> to the aff </w:t>
      </w:r>
    </w:p>
    <w:p w14:paraId="6C6E52DE" w14:textId="77777777" w:rsidR="00630573" w:rsidRPr="004E1552" w:rsidRDefault="00630573" w:rsidP="00630573">
      <w:pPr>
        <w:spacing w:after="0" w:line="240" w:lineRule="auto"/>
        <w:rPr>
          <w:rFonts w:eastAsia="Times New Roman"/>
          <w:sz w:val="24"/>
        </w:rPr>
      </w:pPr>
      <w:r w:rsidRPr="00126B3E">
        <w:rPr>
          <w:rStyle w:val="Style13ptBold"/>
        </w:rPr>
        <w:t>Holman 20</w:t>
      </w:r>
      <w:r>
        <w:rPr>
          <w:rFonts w:eastAsia="Times New Roman"/>
          <w:sz w:val="24"/>
        </w:rPr>
        <w:t xml:space="preserve"> [Christopher, </w:t>
      </w:r>
      <w:r>
        <w:t>Professor of Law, University of Missouri-Kansas City School of Law.</w:t>
      </w:r>
      <w:r>
        <w:rPr>
          <w:rFonts w:eastAsia="Times New Roman"/>
          <w:sz w:val="24"/>
        </w:rPr>
        <w:t xml:space="preserve"> “</w:t>
      </w:r>
      <w:r>
        <w:t xml:space="preserve">Congress Should Decline Ill-Advised Legislative Proposals Aimed at Evergreening of Pharmaceutical Patent Protection” p. 29-30 </w:t>
      </w:r>
      <w:r w:rsidRPr="00E541CB">
        <w:t>https://papers.ssrn.com/sol3/papers.cfm?abstract_id=3593954</w:t>
      </w:r>
      <w:r>
        <w:t>]</w:t>
      </w:r>
    </w:p>
    <w:p w14:paraId="5ADC8691" w14:textId="1AEC4227" w:rsidR="00630573" w:rsidRPr="00630573" w:rsidRDefault="00630573" w:rsidP="00630573">
      <w:pPr>
        <w:rPr>
          <w:sz w:val="16"/>
        </w:rPr>
      </w:pPr>
      <w:r w:rsidRPr="00630573">
        <w:rPr>
          <w:sz w:val="16"/>
        </w:rPr>
        <w:t xml:space="preserve">Senator Thom Tillis, in his opening remarks prepared for one of the Senate’s hearings on drug pricing and intellectual property, expressed his concern that “[some </w:t>
      </w:r>
      <w:r w:rsidRPr="00126B3E">
        <w:rPr>
          <w:rStyle w:val="StyleUnderline"/>
        </w:rPr>
        <w:t xml:space="preserve">members of </w:t>
      </w:r>
      <w:r w:rsidRPr="00126B3E">
        <w:rPr>
          <w:rStyle w:val="StyleUnderline"/>
          <w:highlight w:val="cyan"/>
        </w:rPr>
        <w:t>Congress</w:t>
      </w:r>
      <w:r w:rsidRPr="00126B3E">
        <w:rPr>
          <w:rStyle w:val="StyleUnderline"/>
        </w:rPr>
        <w:t xml:space="preserve"> are] </w:t>
      </w:r>
      <w:r w:rsidRPr="00126B3E">
        <w:rPr>
          <w:rStyle w:val="StyleUnderline"/>
          <w:highlight w:val="cyan"/>
        </w:rPr>
        <w:t xml:space="preserve">trying to take a </w:t>
      </w:r>
      <w:r w:rsidRPr="00126B3E">
        <w:rPr>
          <w:rStyle w:val="Emphasis"/>
          <w:highlight w:val="cyan"/>
        </w:rPr>
        <w:t>sledgehammer</w:t>
      </w:r>
      <w:r w:rsidRPr="00126B3E">
        <w:rPr>
          <w:rStyle w:val="StyleUnderline"/>
        </w:rPr>
        <w:t xml:space="preserve"> </w:t>
      </w:r>
      <w:r w:rsidRPr="00126B3E">
        <w:rPr>
          <w:rStyle w:val="StyleUnderline"/>
          <w:highlight w:val="cyan"/>
        </w:rPr>
        <w:t>to a problem that needs a</w:t>
      </w:r>
      <w:r w:rsidRPr="00126B3E">
        <w:rPr>
          <w:rStyle w:val="StyleUnderline"/>
        </w:rPr>
        <w:t xml:space="preserve"> </w:t>
      </w:r>
      <w:proofErr w:type="spellStart"/>
      <w:r w:rsidRPr="00126B3E">
        <w:rPr>
          <w:rStyle w:val="Emphasis"/>
        </w:rPr>
        <w:t>fine tuned</w:t>
      </w:r>
      <w:proofErr w:type="spellEnd"/>
      <w:r w:rsidRPr="00126B3E">
        <w:rPr>
          <w:rStyle w:val="Emphasis"/>
        </w:rPr>
        <w:t xml:space="preserve"> and highly efficient </w:t>
      </w:r>
      <w:r w:rsidRPr="00126B3E">
        <w:rPr>
          <w:rStyle w:val="Emphasis"/>
          <w:highlight w:val="cyan"/>
        </w:rPr>
        <w:t>scalpel</w:t>
      </w:r>
      <w:r w:rsidRPr="00630573">
        <w:rPr>
          <w:sz w:val="16"/>
        </w:rPr>
        <w:t xml:space="preserve">[, and that] </w:t>
      </w:r>
      <w:r w:rsidRPr="00126B3E">
        <w:rPr>
          <w:rStyle w:val="StyleUnderline"/>
        </w:rPr>
        <w:t>by just focusing on patent protections</w:t>
      </w:r>
      <w:r w:rsidRPr="00630573">
        <w:rPr>
          <w:sz w:val="16"/>
        </w:rPr>
        <w:t xml:space="preserve">, </w:t>
      </w:r>
      <w:r w:rsidRPr="00126B3E">
        <w:rPr>
          <w:rStyle w:val="StyleUnderline"/>
        </w:rPr>
        <w:t xml:space="preserve">and the number of patent protections available to a single product, </w:t>
      </w:r>
      <w:r w:rsidRPr="00630573">
        <w:rPr>
          <w:sz w:val="16"/>
        </w:rPr>
        <w:t xml:space="preserve">[Congress] </w:t>
      </w:r>
      <w:r w:rsidRPr="00126B3E">
        <w:rPr>
          <w:rStyle w:val="StyleUnderline"/>
          <w:highlight w:val="cyan"/>
        </w:rPr>
        <w:t xml:space="preserve">may be </w:t>
      </w:r>
      <w:r w:rsidRPr="00126B3E">
        <w:rPr>
          <w:rStyle w:val="Emphasis"/>
          <w:highlight w:val="cyan"/>
        </w:rPr>
        <w:t>doing more harm than good to</w:t>
      </w:r>
      <w:r w:rsidRPr="00126B3E">
        <w:rPr>
          <w:rStyle w:val="Emphasis"/>
        </w:rPr>
        <w:t xml:space="preserve"> our nation’s </w:t>
      </w:r>
      <w:r w:rsidRPr="00126B3E">
        <w:rPr>
          <w:rStyle w:val="Emphasis"/>
          <w:highlight w:val="cyan"/>
        </w:rPr>
        <w:t>innovation</w:t>
      </w:r>
      <w:r w:rsidRPr="00126B3E">
        <w:rPr>
          <w:rStyle w:val="Emphasis"/>
        </w:rPr>
        <w:t xml:space="preserve"> economy</w:t>
      </w:r>
      <w:r w:rsidRPr="00630573">
        <w:rPr>
          <w:sz w:val="16"/>
        </w:rPr>
        <w:t xml:space="preserve">.”112 Instead, he </w:t>
      </w:r>
      <w:r w:rsidRPr="00126B3E">
        <w:rPr>
          <w:rStyle w:val="StyleUnderline"/>
        </w:rPr>
        <w:t xml:space="preserve">would support legislation that will “promote </w:t>
      </w:r>
      <w:r w:rsidRPr="00126B3E">
        <w:rPr>
          <w:rStyle w:val="Emphasis"/>
        </w:rPr>
        <w:t>innovation and competition</w:t>
      </w:r>
      <w:r w:rsidRPr="00126B3E">
        <w:rPr>
          <w:rStyle w:val="StyleUnderline"/>
        </w:rPr>
        <w:t>, allow the United States to continue to be the leader in medical and pharmaceutical research, and will ultimately lower drug prices for consumers</w:t>
      </w:r>
      <w:r w:rsidRPr="00630573">
        <w:rPr>
          <w:sz w:val="16"/>
        </w:rPr>
        <w:t>.”113 It is important to bear in mind that the reason there has been such an uproar over the price of drugs is that these drugs provide huge benefits for society, far exceeding most other patentable innovation, and were it not for the patent incentive, it is very unlikely these products would have been made available to patients in the first place. In his testimony prepared for the same Senate hearing, Professor Olson reminded the Judiciary Committee that “</w:t>
      </w:r>
      <w:r w:rsidRPr="00126B3E">
        <w:rPr>
          <w:rStyle w:val="StyleUnderline"/>
        </w:rPr>
        <w:t xml:space="preserve">even studies casting doubt on </w:t>
      </w:r>
      <w:r w:rsidRPr="00126B3E">
        <w:rPr>
          <w:rStyle w:val="StyleUnderline"/>
          <w:highlight w:val="cyan"/>
        </w:rPr>
        <w:t>patent law’s</w:t>
      </w:r>
      <w:r w:rsidRPr="00126B3E">
        <w:rPr>
          <w:rStyle w:val="StyleUnderline"/>
        </w:rPr>
        <w:t xml:space="preserve"> efficacy generally tend to find that in the area of pharmaceuticals, patent law has a large, positive effect on social welfare by </w:t>
      </w:r>
      <w:r w:rsidRPr="00126B3E">
        <w:rPr>
          <w:rStyle w:val="StyleUnderline"/>
          <w:highlight w:val="cyan"/>
        </w:rPr>
        <w:t xml:space="preserve">providing </w:t>
      </w:r>
      <w:r w:rsidRPr="00126B3E">
        <w:rPr>
          <w:rStyle w:val="Emphasis"/>
          <w:highlight w:val="cyan"/>
        </w:rPr>
        <w:t>incentive for</w:t>
      </w:r>
      <w:r w:rsidRPr="00126B3E">
        <w:rPr>
          <w:rStyle w:val="Emphasis"/>
        </w:rPr>
        <w:t xml:space="preserve"> significant </w:t>
      </w:r>
      <w:r w:rsidRPr="00126B3E">
        <w:rPr>
          <w:rStyle w:val="Emphasis"/>
          <w:highlight w:val="cyan"/>
        </w:rPr>
        <w:t>levels of drug development</w:t>
      </w:r>
      <w:r w:rsidRPr="00126B3E">
        <w:rPr>
          <w:rStyle w:val="StyleUnderline"/>
        </w:rPr>
        <w:t xml:space="preserve"> </w:t>
      </w:r>
      <w:r w:rsidRPr="00126B3E">
        <w:rPr>
          <w:rStyle w:val="StyleUnderline"/>
          <w:highlight w:val="cyan"/>
        </w:rPr>
        <w:t xml:space="preserve">that otherwise </w:t>
      </w:r>
      <w:r w:rsidRPr="00126B3E">
        <w:rPr>
          <w:rStyle w:val="Emphasis"/>
          <w:highlight w:val="cyan"/>
        </w:rPr>
        <w:t>simply would not</w:t>
      </w:r>
      <w:r w:rsidRPr="00126B3E">
        <w:rPr>
          <w:rStyle w:val="Emphasis"/>
        </w:rPr>
        <w:t xml:space="preserve"> </w:t>
      </w:r>
      <w:r w:rsidRPr="00126B3E">
        <w:rPr>
          <w:rStyle w:val="Emphasis"/>
          <w:highlight w:val="cyan"/>
        </w:rPr>
        <w:t>occur</w:t>
      </w:r>
      <w:r w:rsidRPr="00126B3E">
        <w:rPr>
          <w:rStyle w:val="Emphasis"/>
        </w:rPr>
        <w:t>.”</w:t>
      </w:r>
      <w:r w:rsidRPr="00630573">
        <w:rPr>
          <w:sz w:val="16"/>
        </w:rPr>
        <w:t xml:space="preserve">114 </w:t>
      </w:r>
      <w:r w:rsidRPr="00126B3E">
        <w:rPr>
          <w:rStyle w:val="StyleUnderline"/>
        </w:rPr>
        <w:t xml:space="preserve">By </w:t>
      </w:r>
      <w:r w:rsidRPr="00126B3E">
        <w:rPr>
          <w:rStyle w:val="Emphasis"/>
          <w:strike/>
        </w:rPr>
        <w:t>impairing</w:t>
      </w:r>
      <w:r w:rsidRPr="00126B3E">
        <w:rPr>
          <w:rStyle w:val="StyleUnderline"/>
        </w:rPr>
        <w:t xml:space="preserve"> </w:t>
      </w:r>
      <w:r w:rsidRPr="00126B3E">
        <w:rPr>
          <w:rStyle w:val="StyleUnderline"/>
          <w:highlight w:val="cyan"/>
        </w:rPr>
        <w:t>impeding</w:t>
      </w:r>
      <w:r>
        <w:rPr>
          <w:rStyle w:val="StyleUnderline"/>
        </w:rPr>
        <w:t xml:space="preserve"> </w:t>
      </w:r>
      <w:r w:rsidRPr="00126B3E">
        <w:rPr>
          <w:rStyle w:val="StyleUnderline"/>
        </w:rPr>
        <w:t xml:space="preserve">the </w:t>
      </w:r>
      <w:r w:rsidRPr="00126B3E">
        <w:rPr>
          <w:rStyle w:val="StyleUnderline"/>
          <w:highlight w:val="cyan"/>
        </w:rPr>
        <w:t>ability</w:t>
      </w:r>
      <w:r w:rsidRPr="00126B3E">
        <w:rPr>
          <w:rStyle w:val="StyleUnderline"/>
        </w:rPr>
        <w:t xml:space="preserve"> of pharmaceutical companies </w:t>
      </w:r>
      <w:r w:rsidRPr="00126B3E">
        <w:rPr>
          <w:rStyle w:val="StyleUnderline"/>
          <w:highlight w:val="cyan"/>
        </w:rPr>
        <w:t>to obtain patents</w:t>
      </w:r>
      <w:r w:rsidRPr="00126B3E">
        <w:rPr>
          <w:rStyle w:val="StyleUnderline"/>
        </w:rPr>
        <w:t xml:space="preserve"> on their inventions, the legislation discussed in this Article </w:t>
      </w:r>
      <w:r w:rsidRPr="00126B3E">
        <w:rPr>
          <w:rStyle w:val="StyleUnderline"/>
          <w:highlight w:val="cyan"/>
        </w:rPr>
        <w:t xml:space="preserve">could </w:t>
      </w:r>
      <w:r w:rsidRPr="00126B3E">
        <w:rPr>
          <w:rStyle w:val="Emphasis"/>
          <w:highlight w:val="cyan"/>
        </w:rPr>
        <w:t xml:space="preserve">discourage </w:t>
      </w:r>
      <w:r w:rsidRPr="00126B3E">
        <w:rPr>
          <w:rStyle w:val="Emphasis"/>
        </w:rPr>
        <w:t xml:space="preserve">the </w:t>
      </w:r>
      <w:r w:rsidRPr="00126B3E">
        <w:rPr>
          <w:rStyle w:val="Emphasis"/>
          <w:highlight w:val="cyan"/>
        </w:rPr>
        <w:t>investment</w:t>
      </w:r>
      <w:r w:rsidRPr="00126B3E">
        <w:rPr>
          <w:rStyle w:val="Emphasis"/>
        </w:rPr>
        <w:t xml:space="preserve"> </w:t>
      </w:r>
      <w:r w:rsidRPr="00126B3E">
        <w:rPr>
          <w:rStyle w:val="Emphasis"/>
          <w:highlight w:val="cyan"/>
        </w:rPr>
        <w:t>necessary</w:t>
      </w:r>
      <w:r w:rsidRPr="00126B3E">
        <w:rPr>
          <w:rStyle w:val="StyleUnderline"/>
          <w:highlight w:val="cyan"/>
        </w:rPr>
        <w:t xml:space="preserve"> to bring the </w:t>
      </w:r>
      <w:r w:rsidRPr="00126B3E">
        <w:rPr>
          <w:rStyle w:val="Emphasis"/>
          <w:highlight w:val="cyan"/>
        </w:rPr>
        <w:t>next generation</w:t>
      </w:r>
      <w:r w:rsidRPr="00126B3E">
        <w:rPr>
          <w:rStyle w:val="StyleUnderline"/>
        </w:rPr>
        <w:t xml:space="preserve"> </w:t>
      </w:r>
      <w:r w:rsidRPr="00126B3E">
        <w:rPr>
          <w:rStyle w:val="StyleUnderline"/>
          <w:highlight w:val="cyan"/>
        </w:rPr>
        <w:t>of</w:t>
      </w:r>
      <w:r w:rsidRPr="00126B3E">
        <w:rPr>
          <w:rStyle w:val="StyleUnderline"/>
        </w:rPr>
        <w:t xml:space="preserve"> pharmaceutical </w:t>
      </w:r>
      <w:r w:rsidRPr="00126B3E">
        <w:rPr>
          <w:rStyle w:val="StyleUnderline"/>
          <w:highlight w:val="cyan"/>
        </w:rPr>
        <w:t>innovation</w:t>
      </w:r>
      <w:r w:rsidRPr="00126B3E">
        <w:rPr>
          <w:rStyle w:val="StyleUnderline"/>
        </w:rPr>
        <w:t xml:space="preserve"> to patients</w:t>
      </w:r>
      <w:r w:rsidRPr="00630573">
        <w:rPr>
          <w:sz w:val="16"/>
        </w:rPr>
        <w:t xml:space="preserve">. If pharmaceutical companies are deemed to be misusing patents to the detriment of patients and third-party payers, then it is that misuse of patents that should be targeted by legislation, not the patents themselves. For example, if </w:t>
      </w:r>
      <w:r w:rsidRPr="00126B3E">
        <w:rPr>
          <w:rStyle w:val="StyleUnderline"/>
        </w:rPr>
        <w:t xml:space="preserve">the allegations regarding </w:t>
      </w:r>
      <w:r w:rsidRPr="00126B3E">
        <w:rPr>
          <w:rStyle w:val="StyleUnderline"/>
          <w:highlight w:val="cyan"/>
        </w:rPr>
        <w:t>product</w:t>
      </w:r>
      <w:r w:rsidRPr="00126B3E">
        <w:rPr>
          <w:rStyle w:val="StyleUnderline"/>
        </w:rPr>
        <w:t xml:space="preserve"> </w:t>
      </w:r>
      <w:r w:rsidRPr="00126B3E">
        <w:rPr>
          <w:rStyle w:val="StyleUnderline"/>
          <w:highlight w:val="cyan"/>
        </w:rPr>
        <w:t>hopping</w:t>
      </w:r>
      <w:r w:rsidRPr="00126B3E">
        <w:rPr>
          <w:rStyle w:val="StyleUnderline"/>
        </w:rPr>
        <w:t xml:space="preserve"> are true, and doctors are prescribing and patients using far more expensive follow-on products that provide little if any benefit to the patient</w:t>
      </w:r>
      <w:r w:rsidRPr="00630573">
        <w:rPr>
          <w:sz w:val="16"/>
        </w:rPr>
        <w:t xml:space="preserve">, </w:t>
      </w:r>
      <w:r w:rsidRPr="00126B3E">
        <w:rPr>
          <w:rStyle w:val="StyleUnderline"/>
        </w:rPr>
        <w:t xml:space="preserve">then </w:t>
      </w:r>
      <w:r w:rsidRPr="00126B3E">
        <w:rPr>
          <w:rStyle w:val="Emphasis"/>
        </w:rPr>
        <w:t xml:space="preserve">that </w:t>
      </w:r>
      <w:r w:rsidRPr="00126B3E">
        <w:rPr>
          <w:rStyle w:val="Emphasis"/>
          <w:highlight w:val="cyan"/>
        </w:rPr>
        <w:t>is a problem</w:t>
      </w:r>
      <w:r w:rsidRPr="00126B3E">
        <w:rPr>
          <w:rStyle w:val="StyleUnderline"/>
          <w:highlight w:val="cyan"/>
        </w:rPr>
        <w:t xml:space="preserve"> with the</w:t>
      </w:r>
      <w:r w:rsidRPr="00126B3E">
        <w:rPr>
          <w:rStyle w:val="StyleUnderline"/>
        </w:rPr>
        <w:t xml:space="preserve"> </w:t>
      </w:r>
      <w:r w:rsidRPr="00126B3E">
        <w:rPr>
          <w:rStyle w:val="StyleUnderline"/>
          <w:highlight w:val="cyan"/>
        </w:rPr>
        <w:t>market</w:t>
      </w:r>
      <w:r w:rsidRPr="00126B3E">
        <w:rPr>
          <w:rStyle w:val="StyleUnderline"/>
        </w:rPr>
        <w:t xml:space="preserve"> that should be addressed, </w:t>
      </w:r>
      <w:r w:rsidRPr="00126B3E">
        <w:rPr>
          <w:rStyle w:val="Emphasis"/>
          <w:highlight w:val="cyan"/>
        </w:rPr>
        <w:t>rather than denying patent protection</w:t>
      </w:r>
      <w:r w:rsidRPr="00126B3E">
        <w:rPr>
          <w:rStyle w:val="StyleUnderline"/>
        </w:rPr>
        <w:t xml:space="preserve"> for truly worthwhile product improvements. If pharmaceutical companies are using anticompetitive means to coerce patients and doctors into switching drugs, then </w:t>
      </w:r>
      <w:r w:rsidRPr="00126B3E">
        <w:rPr>
          <w:rStyle w:val="Emphasis"/>
        </w:rPr>
        <w:t>antitrust laws</w:t>
      </w:r>
      <w:r w:rsidRPr="00126B3E">
        <w:rPr>
          <w:rStyle w:val="StyleUnderline"/>
        </w:rPr>
        <w:t xml:space="preserve"> can provide the remedy, as discussed above</w:t>
      </w:r>
      <w:r w:rsidRPr="00630573">
        <w:rPr>
          <w:sz w:val="16"/>
        </w:rPr>
        <w:t xml:space="preserve">.115 Likewise, </w:t>
      </w:r>
      <w:r w:rsidRPr="00126B3E">
        <w:rPr>
          <w:rStyle w:val="StyleUnderline"/>
        </w:rPr>
        <w:t>if the sheer number of patents that could be infringed by a single generic or biosimilar product exceeds the litigation capacity of any company attempting to bring such a product to market</w:t>
      </w:r>
      <w:r w:rsidRPr="00630573">
        <w:rPr>
          <w:sz w:val="16"/>
        </w:rPr>
        <w:t xml:space="preserve">, then </w:t>
      </w:r>
      <w:r w:rsidRPr="00126B3E">
        <w:rPr>
          <w:rStyle w:val="StyleUnderline"/>
        </w:rPr>
        <w:t>courts have it within their means to require the patent owner to limit infringement litigation</w:t>
      </w:r>
      <w:r w:rsidRPr="00630573">
        <w:rPr>
          <w:sz w:val="16"/>
        </w:rPr>
        <w:t xml:space="preserve"> </w:t>
      </w:r>
      <w:r w:rsidRPr="00126B3E">
        <w:rPr>
          <w:rStyle w:val="StyleUnderline"/>
        </w:rPr>
        <w:t>to some reasonable number of patents and patent claims</w:t>
      </w:r>
      <w:r w:rsidRPr="00630573">
        <w:rPr>
          <w:sz w:val="16"/>
        </w:rPr>
        <w:t xml:space="preserve">, and Congress could pass legislation that would encourage courts to do so, if such a reform is deemed necessary. </w:t>
      </w:r>
      <w:r w:rsidRPr="00126B3E">
        <w:rPr>
          <w:rStyle w:val="StyleUnderline"/>
          <w:highlight w:val="cyan"/>
        </w:rPr>
        <w:t xml:space="preserve">By </w:t>
      </w:r>
      <w:r w:rsidRPr="00126B3E">
        <w:rPr>
          <w:rStyle w:val="Emphasis"/>
          <w:highlight w:val="cyan"/>
        </w:rPr>
        <w:t>targeting misuse</w:t>
      </w:r>
      <w:r w:rsidRPr="00126B3E">
        <w:rPr>
          <w:rStyle w:val="Emphasis"/>
        </w:rPr>
        <w:t xml:space="preserve"> of patents</w:t>
      </w:r>
      <w:r w:rsidRPr="00126B3E">
        <w:rPr>
          <w:rStyle w:val="StyleUnderline"/>
        </w:rPr>
        <w:t xml:space="preserve"> by pharmaceutical companie</w:t>
      </w:r>
      <w:r w:rsidRPr="00630573">
        <w:rPr>
          <w:sz w:val="16"/>
        </w:rPr>
        <w:t xml:space="preserve">s, </w:t>
      </w:r>
      <w:r w:rsidRPr="00126B3E">
        <w:rPr>
          <w:rStyle w:val="StyleUnderline"/>
          <w:highlight w:val="cyan"/>
        </w:rPr>
        <w:t xml:space="preserve">rather than </w:t>
      </w:r>
      <w:r w:rsidRPr="00126B3E">
        <w:rPr>
          <w:rStyle w:val="Emphasis"/>
        </w:rPr>
        <w:t xml:space="preserve">pharmaceutical </w:t>
      </w:r>
      <w:r w:rsidRPr="00126B3E">
        <w:rPr>
          <w:rStyle w:val="Emphasis"/>
          <w:highlight w:val="cyan"/>
        </w:rPr>
        <w:t>patents per se,</w:t>
      </w:r>
      <w:r w:rsidRPr="00630573">
        <w:rPr>
          <w:sz w:val="16"/>
        </w:rPr>
        <w:t xml:space="preserve"> </w:t>
      </w:r>
      <w:r w:rsidRPr="00126B3E">
        <w:rPr>
          <w:rStyle w:val="StyleUnderline"/>
          <w:highlight w:val="cyan"/>
        </w:rPr>
        <w:t>it</w:t>
      </w:r>
      <w:r w:rsidRPr="00126B3E">
        <w:rPr>
          <w:rStyle w:val="StyleUnderline"/>
        </w:rPr>
        <w:t xml:space="preserve"> </w:t>
      </w:r>
      <w:r w:rsidRPr="00126B3E">
        <w:rPr>
          <w:rStyle w:val="StyleUnderline"/>
          <w:highlight w:val="cyan"/>
        </w:rPr>
        <w:t>should</w:t>
      </w:r>
      <w:r w:rsidRPr="00126B3E">
        <w:rPr>
          <w:rStyle w:val="StyleUnderline"/>
        </w:rPr>
        <w:t xml:space="preserve"> be </w:t>
      </w:r>
      <w:r w:rsidRPr="00126B3E">
        <w:rPr>
          <w:rStyle w:val="StyleUnderline"/>
          <w:highlight w:val="cyan"/>
        </w:rPr>
        <w:t xml:space="preserve">possible to </w:t>
      </w:r>
      <w:r w:rsidRPr="00126B3E">
        <w:rPr>
          <w:rStyle w:val="Emphasis"/>
          <w:highlight w:val="cyan"/>
        </w:rPr>
        <w:t>address any valid concerns</w:t>
      </w:r>
      <w:r w:rsidRPr="00126B3E">
        <w:rPr>
          <w:rStyle w:val="StyleUnderline"/>
        </w:rPr>
        <w:t xml:space="preserve"> with the way pharmaceutical companies are using the patent system, </w:t>
      </w:r>
      <w:r w:rsidRPr="00126B3E">
        <w:rPr>
          <w:rStyle w:val="StyleUnderline"/>
          <w:highlight w:val="cyan"/>
        </w:rPr>
        <w:t xml:space="preserve">while </w:t>
      </w:r>
      <w:r w:rsidRPr="00126B3E">
        <w:rPr>
          <w:rStyle w:val="Emphasis"/>
          <w:highlight w:val="cyan"/>
        </w:rPr>
        <w:t>maintaining adequate incentives</w:t>
      </w:r>
      <w:r w:rsidRPr="00126B3E">
        <w:rPr>
          <w:rStyle w:val="Emphasis"/>
        </w:rPr>
        <w:t xml:space="preserve"> </w:t>
      </w:r>
      <w:r w:rsidRPr="00126B3E">
        <w:rPr>
          <w:rStyle w:val="Emphasis"/>
          <w:highlight w:val="cyan"/>
        </w:rPr>
        <w:t>for the next gen</w:t>
      </w:r>
      <w:r w:rsidRPr="00126B3E">
        <w:rPr>
          <w:rStyle w:val="Emphasis"/>
        </w:rPr>
        <w:t xml:space="preserve">eration </w:t>
      </w:r>
      <w:r w:rsidRPr="00126B3E">
        <w:rPr>
          <w:rStyle w:val="Emphasis"/>
          <w:highlight w:val="cyan"/>
        </w:rPr>
        <w:t>of innovation</w:t>
      </w:r>
      <w:r w:rsidRPr="00126B3E">
        <w:rPr>
          <w:rStyle w:val="StyleUnderline"/>
          <w:highlight w:val="cyan"/>
        </w:rPr>
        <w:t>.</w:t>
      </w:r>
    </w:p>
    <w:p w14:paraId="6802E25B" w14:textId="03475AD8" w:rsidR="005D4806" w:rsidRDefault="005D4806" w:rsidP="005D4806">
      <w:pPr>
        <w:pStyle w:val="Heading3"/>
      </w:pPr>
      <w:r>
        <w:t>1NC – DA</w:t>
      </w:r>
    </w:p>
    <w:p w14:paraId="7DD00480" w14:textId="77777777" w:rsidR="005D4806" w:rsidRDefault="005D4806" w:rsidP="005D4806">
      <w:pPr>
        <w:pStyle w:val="Heading4"/>
      </w:pPr>
      <w:r>
        <w:t xml:space="preserve">The Debt Ceiling expansion gives Democrats </w:t>
      </w:r>
      <w:r w:rsidRPr="001242B4">
        <w:rPr>
          <w:u w:val="single"/>
        </w:rPr>
        <w:t xml:space="preserve">two months </w:t>
      </w:r>
      <w:r>
        <w:t xml:space="preserve">to finalize and pass Biden’s spending package – </w:t>
      </w:r>
      <w:r w:rsidRPr="001242B4">
        <w:rPr>
          <w:u w:val="single"/>
        </w:rPr>
        <w:t>every moment</w:t>
      </w:r>
      <w:r>
        <w:t xml:space="preserve"> is necessary to resolve </w:t>
      </w:r>
      <w:r w:rsidRPr="001242B4">
        <w:rPr>
          <w:u w:val="single"/>
        </w:rPr>
        <w:t>intraparty</w:t>
      </w:r>
      <w:r>
        <w:t xml:space="preserve"> disputes </w:t>
      </w:r>
    </w:p>
    <w:p w14:paraId="30498D0D" w14:textId="77777777" w:rsidR="005D4806" w:rsidRPr="005C0854" w:rsidRDefault="005D4806" w:rsidP="005D4806">
      <w:r w:rsidRPr="001242B4">
        <w:rPr>
          <w:rStyle w:val="Style13ptBold"/>
        </w:rPr>
        <w:t>Cochrane 10/7</w:t>
      </w:r>
      <w:r>
        <w:t xml:space="preserve"> Cochrane, Emily. Emily Cochrane is a correspondent based in Washington. She has covered Congress since late 2018, focusing on the annual debate over government funding and economic legislation, ranging from emergency pandemic relief to infrastructure. "Senate Leaders Agree to Vote on Short-Term Debt Ceiling Increase." N.Y. Times, 7 Oct. 2021, www.nytimes.com/2021/10/07/us/politics/debt-ceiling-senate.html.</w:t>
      </w:r>
    </w:p>
    <w:p w14:paraId="10B4EA97" w14:textId="77777777" w:rsidR="005D4806" w:rsidRPr="001242B4" w:rsidRDefault="005D4806" w:rsidP="005D4806">
      <w:pPr>
        <w:rPr>
          <w:rStyle w:val="StyleUnderline"/>
        </w:rPr>
      </w:pPr>
      <w:r w:rsidRPr="001242B4">
        <w:rPr>
          <w:sz w:val="16"/>
        </w:rPr>
        <w:t xml:space="preserve">Senator Chuck Schumer of New York, the majority leader, announced that he reached an agreement with Senator Mitch McConnell of Kentucky, the minority leader, to raise the federal borrowing limit through early December. </w:t>
      </w:r>
      <w:r w:rsidRPr="001242B4">
        <w:rPr>
          <w:rStyle w:val="StyleUnderline"/>
        </w:rPr>
        <w:t>“</w:t>
      </w:r>
      <w:r w:rsidRPr="001242B4">
        <w:rPr>
          <w:rStyle w:val="StyleUnderline"/>
          <w:highlight w:val="cyan"/>
        </w:rPr>
        <w:t>We</w:t>
      </w:r>
      <w:r w:rsidRPr="001242B4">
        <w:rPr>
          <w:rStyle w:val="StyleUnderline"/>
        </w:rPr>
        <w:t xml:space="preserve"> have </w:t>
      </w:r>
      <w:r w:rsidRPr="001242B4">
        <w:rPr>
          <w:rStyle w:val="StyleUnderline"/>
          <w:highlight w:val="cyan"/>
        </w:rPr>
        <w:t>reached</w:t>
      </w:r>
      <w:r w:rsidRPr="001242B4">
        <w:rPr>
          <w:rStyle w:val="StyleUnderline"/>
        </w:rPr>
        <w:t xml:space="preserve"> </w:t>
      </w:r>
      <w:r w:rsidRPr="001242B4">
        <w:rPr>
          <w:rStyle w:val="StyleUnderline"/>
          <w:highlight w:val="cyan"/>
        </w:rPr>
        <w:t>agreement</w:t>
      </w:r>
      <w:r w:rsidRPr="001242B4">
        <w:rPr>
          <w:rStyle w:val="StyleUnderline"/>
        </w:rPr>
        <w:t xml:space="preserve"> </w:t>
      </w:r>
      <w:r w:rsidRPr="001242B4">
        <w:rPr>
          <w:rStyle w:val="StyleUnderline"/>
          <w:highlight w:val="cyan"/>
        </w:rPr>
        <w:t>to</w:t>
      </w:r>
      <w:r w:rsidRPr="001242B4">
        <w:rPr>
          <w:rStyle w:val="StyleUnderline"/>
        </w:rPr>
        <w:t xml:space="preserve"> </w:t>
      </w:r>
      <w:r w:rsidRPr="001242B4">
        <w:rPr>
          <w:rStyle w:val="StyleUnderline"/>
          <w:highlight w:val="cyan"/>
        </w:rPr>
        <w:t>extend the debt ceiling</w:t>
      </w:r>
      <w:r w:rsidRPr="001242B4">
        <w:rPr>
          <w:rStyle w:val="StyleUnderline"/>
        </w:rPr>
        <w:t xml:space="preserve"> through early December, </w:t>
      </w:r>
      <w:r w:rsidRPr="001242B4">
        <w:rPr>
          <w:sz w:val="16"/>
        </w:rPr>
        <w:t xml:space="preserve">and it’s our hope that we can get this done as soon as today.” “Republican and Democratic members and staff negotiated through the night in good faith. The pathway our Democratic colleagues have accepted will spare the American people any near-term crisis.” Video player loading Senator Chuck Schumer of New York, the majority leader, announced that he reached an agreement with Senator Mitch McConnell of Kentucky, the minority leader, to raise the federal borrowing limit through early </w:t>
      </w:r>
      <w:proofErr w:type="spellStart"/>
      <w:r w:rsidRPr="001242B4">
        <w:rPr>
          <w:sz w:val="16"/>
        </w:rPr>
        <w:t>December.CreditCredit</w:t>
      </w:r>
      <w:proofErr w:type="spellEnd"/>
      <w:r w:rsidRPr="001242B4">
        <w:rPr>
          <w:sz w:val="16"/>
        </w:rPr>
        <w:t xml:space="preserve">...T.J. Kirkpatrick for The New York Times Oct. 7, 2021Updated 3:17 p.m. ET WASHINGTON — Top Senate Democrats and Republicans said on Thursday that they had struck a deal to allow the debt ceiling to be raised through early December, temporarily </w:t>
      </w:r>
      <w:r w:rsidRPr="001242B4">
        <w:rPr>
          <w:rStyle w:val="StyleUnderline"/>
          <w:highlight w:val="cyan"/>
        </w:rPr>
        <w:t>staving off</w:t>
      </w:r>
      <w:r w:rsidRPr="001242B4">
        <w:rPr>
          <w:rStyle w:val="StyleUnderline"/>
        </w:rPr>
        <w:t xml:space="preserve"> the threat of </w:t>
      </w:r>
      <w:r w:rsidRPr="001242B4">
        <w:rPr>
          <w:rStyle w:val="StyleUnderline"/>
          <w:highlight w:val="cyan"/>
        </w:rPr>
        <w:t>a</w:t>
      </w:r>
      <w:r w:rsidRPr="001242B4">
        <w:rPr>
          <w:rStyle w:val="StyleUnderline"/>
        </w:rPr>
        <w:t xml:space="preserve"> first-ever </w:t>
      </w:r>
      <w:r w:rsidRPr="001242B4">
        <w:rPr>
          <w:rStyle w:val="StyleUnderline"/>
          <w:highlight w:val="cyan"/>
        </w:rPr>
        <w:t>default</w:t>
      </w:r>
      <w:r w:rsidRPr="001242B4">
        <w:rPr>
          <w:rStyle w:val="StyleUnderline"/>
        </w:rPr>
        <w:t xml:space="preserve"> on the national debt</w:t>
      </w:r>
      <w:r w:rsidRPr="001242B4">
        <w:rPr>
          <w:sz w:val="16"/>
        </w:rPr>
        <w:t xml:space="preserve"> after the G.O.P. agreed to temporarily drop its blockade of an increase. Senator Chuck Schumer, Democrat of New York and the majority leader, announced that he had reached an agreement with Senator Mitch McConnell of Kentucky, the minority leader</w:t>
      </w:r>
      <w:r w:rsidRPr="001242B4">
        <w:rPr>
          <w:rStyle w:val="StyleUnderline"/>
        </w:rPr>
        <w:t>, to clear the way for a vote as early as Thursday on a short-term extension</w:t>
      </w:r>
      <w:r w:rsidRPr="001242B4">
        <w:rPr>
          <w:sz w:val="16"/>
        </w:rPr>
        <w:t xml:space="preserve">, with potentially as few as 11 days left before a possible default. The movement came the day after Mr. McConnell partly backed down from his refusal to allow any such increase to move forward, offering a temporary reprieve as political pressure mounted to avoid being blamed for a fiscal calamity. “It’s our hope that we can get this done as soon as today,” Mr. Schumer said on Thursday morning on the Senate floor. But one day after Mr. McConnell indicated that Republicans would stand aside and allow the short-term increase to advance, he and his top deputies were laboring on Thursday to ensure his members will put aside their objections and clear the path for a vote. “We </w:t>
      </w:r>
      <w:proofErr w:type="spellStart"/>
      <w:r w:rsidRPr="001242B4">
        <w:rPr>
          <w:sz w:val="16"/>
        </w:rPr>
        <w:t>gotta</w:t>
      </w:r>
      <w:proofErr w:type="spellEnd"/>
      <w:r w:rsidRPr="001242B4">
        <w:rPr>
          <w:sz w:val="16"/>
        </w:rPr>
        <w:t xml:space="preserve"> see if the deal is done,” President Biden told reporters during a trip to Illinois. “I’m not sure of that yet.” The agreed-upon bill would boost the legal debt cap by $480 billion, which the Treasury Department estimates would be enough to allow the government to continue borrowing through at least Dec. 3. The current debt limit was reinstated at $28.4 trillion on Aug. 1, and the Treasury Department has been using so-called extraordinary measures to delay a breach of the borrowing cap since then. The agency estimated that the government would no longer be able to pay all of its bills by Oct. 18, once those fiscal accounting maneuvers were exhausted. Without congressional action before then, economists and lawmakers have warned of catastrophic economic consequences, including the U.S. government having to choose between making payments on the interest on its debt or sending out Social Security checks and other crucial assistance. The legislation under consideration on Thursday did not offer a hard deadline for when cash would run out, and it would not restart the Treasury Department’s ability to employ extraordinary measures, such as curbing certain government investments, a Treasury official said. Some Republicans said they thought the set dollar figure would ensure the limit would not be reached again until at least January. The actual “X-date” will be determined by tax revenues that the government receives and expenditures that it must make near the end of the year. Making such projections has been especially difficult this year because the pandemic relief programs that are in place have made it harder to predict when money is coming and going. “There is no way to predict with any precision exactly how much you would need to increase the debt limit by to get to a certain date,” said Shai </w:t>
      </w:r>
      <w:proofErr w:type="spellStart"/>
      <w:r w:rsidRPr="001242B4">
        <w:rPr>
          <w:sz w:val="16"/>
        </w:rPr>
        <w:t>Akabas</w:t>
      </w:r>
      <w:proofErr w:type="spellEnd"/>
      <w:r w:rsidRPr="001242B4">
        <w:rPr>
          <w:sz w:val="16"/>
        </w:rPr>
        <w:t xml:space="preserve">, the director of economic policy at the Bipartisan Policy Center, an independent think tank. But in aiming for Dec. 3, the deal may position the next debt limit fight to overlap once again with negotiations over avoiding a government shutdown, as funding is set to lapse on that same day if Congress does not approve new spending legislation beforehand. </w:t>
      </w:r>
      <w:r w:rsidRPr="001242B4">
        <w:rPr>
          <w:rStyle w:val="StyleUnderline"/>
          <w:highlight w:val="cyan"/>
        </w:rPr>
        <w:t>Democrats</w:t>
      </w:r>
      <w:r w:rsidRPr="001242B4">
        <w:rPr>
          <w:rStyle w:val="StyleUnderline"/>
        </w:rPr>
        <w:t xml:space="preserve"> </w:t>
      </w:r>
      <w:r w:rsidRPr="001242B4">
        <w:rPr>
          <w:rStyle w:val="StyleUnderline"/>
          <w:highlight w:val="cyan"/>
        </w:rPr>
        <w:t>hope</w:t>
      </w:r>
      <w:r w:rsidRPr="001242B4">
        <w:rPr>
          <w:rStyle w:val="StyleUnderline"/>
        </w:rPr>
        <w:t xml:space="preserve"> nearly </w:t>
      </w:r>
      <w:r w:rsidRPr="001242B4">
        <w:rPr>
          <w:rStyle w:val="Emphasis"/>
          <w:highlight w:val="cyan"/>
        </w:rPr>
        <w:t>two</w:t>
      </w:r>
      <w:r w:rsidRPr="001242B4">
        <w:rPr>
          <w:rStyle w:val="Emphasis"/>
        </w:rPr>
        <w:t xml:space="preserve"> additional </w:t>
      </w:r>
      <w:r w:rsidRPr="001242B4">
        <w:rPr>
          <w:rStyle w:val="Emphasis"/>
          <w:highlight w:val="cyan"/>
        </w:rPr>
        <w:t>months</w:t>
      </w:r>
      <w:r w:rsidRPr="001242B4">
        <w:rPr>
          <w:rStyle w:val="StyleUnderline"/>
        </w:rPr>
        <w:t xml:space="preserve"> </w:t>
      </w:r>
      <w:r w:rsidRPr="001242B4">
        <w:rPr>
          <w:rStyle w:val="StyleUnderline"/>
          <w:highlight w:val="cyan"/>
        </w:rPr>
        <w:t xml:space="preserve">will give them </w:t>
      </w:r>
      <w:r w:rsidRPr="001242B4">
        <w:rPr>
          <w:rStyle w:val="Emphasis"/>
          <w:highlight w:val="cyan"/>
        </w:rPr>
        <w:t>space</w:t>
      </w:r>
      <w:r w:rsidRPr="001242B4">
        <w:rPr>
          <w:rStyle w:val="StyleUnderline"/>
        </w:rPr>
        <w:t xml:space="preserve"> </w:t>
      </w:r>
      <w:r w:rsidRPr="001242B4">
        <w:rPr>
          <w:rStyle w:val="StyleUnderline"/>
          <w:highlight w:val="cyan"/>
        </w:rPr>
        <w:t>to focus</w:t>
      </w:r>
      <w:r w:rsidRPr="001242B4">
        <w:rPr>
          <w:rStyle w:val="StyleUnderline"/>
        </w:rPr>
        <w:t xml:space="preserve"> </w:t>
      </w:r>
      <w:r w:rsidRPr="001242B4">
        <w:rPr>
          <w:rStyle w:val="StyleUnderline"/>
          <w:highlight w:val="cyan"/>
        </w:rPr>
        <w:t xml:space="preserve">on </w:t>
      </w:r>
      <w:r w:rsidRPr="001242B4">
        <w:rPr>
          <w:rStyle w:val="Emphasis"/>
          <w:highlight w:val="cyan"/>
        </w:rPr>
        <w:t>finalizing and enacting</w:t>
      </w:r>
      <w:r w:rsidRPr="001242B4">
        <w:rPr>
          <w:rStyle w:val="Emphasis"/>
        </w:rPr>
        <w:t xml:space="preserve"> most of President </w:t>
      </w:r>
      <w:r w:rsidRPr="001242B4">
        <w:rPr>
          <w:rStyle w:val="Emphasis"/>
          <w:highlight w:val="cyan"/>
        </w:rPr>
        <w:t>Biden’s</w:t>
      </w:r>
      <w:r w:rsidRPr="001242B4">
        <w:rPr>
          <w:rStyle w:val="Emphasis"/>
        </w:rPr>
        <w:t xml:space="preserve"> </w:t>
      </w:r>
      <w:r w:rsidRPr="001242B4">
        <w:rPr>
          <w:rStyle w:val="Emphasis"/>
          <w:highlight w:val="cyan"/>
        </w:rPr>
        <w:t>domestic agenda</w:t>
      </w:r>
      <w:r w:rsidRPr="001242B4">
        <w:rPr>
          <w:rStyle w:val="StyleUnderline"/>
          <w:highlight w:val="cyan"/>
        </w:rPr>
        <w:t>, including</w:t>
      </w:r>
      <w:r w:rsidRPr="001242B4">
        <w:rPr>
          <w:rStyle w:val="StyleUnderline"/>
        </w:rPr>
        <w:t xml:space="preserve"> </w:t>
      </w:r>
      <w:r w:rsidRPr="001242B4">
        <w:rPr>
          <w:rStyle w:val="Emphasis"/>
          <w:highlight w:val="cyan"/>
        </w:rPr>
        <w:t>hammering out</w:t>
      </w:r>
      <w:r w:rsidRPr="001242B4">
        <w:rPr>
          <w:rStyle w:val="Emphasis"/>
        </w:rPr>
        <w:t xml:space="preserve"> an array of </w:t>
      </w:r>
      <w:r w:rsidRPr="001242B4">
        <w:rPr>
          <w:rStyle w:val="Emphasis"/>
          <w:highlight w:val="cyan"/>
        </w:rPr>
        <w:t>intraparty</w:t>
      </w:r>
      <w:r w:rsidRPr="001242B4">
        <w:rPr>
          <w:rStyle w:val="Emphasis"/>
        </w:rPr>
        <w:t xml:space="preserve"> </w:t>
      </w:r>
      <w:r w:rsidRPr="001242B4">
        <w:rPr>
          <w:rStyle w:val="Emphasis"/>
          <w:highlight w:val="cyan"/>
        </w:rPr>
        <w:t>disagreements</w:t>
      </w:r>
      <w:r w:rsidRPr="001242B4">
        <w:rPr>
          <w:rStyle w:val="StyleUnderline"/>
        </w:rPr>
        <w:t xml:space="preserve"> </w:t>
      </w:r>
      <w:r w:rsidRPr="001242B4">
        <w:rPr>
          <w:rStyle w:val="StyleUnderline"/>
          <w:highlight w:val="cyan"/>
        </w:rPr>
        <w:t>over</w:t>
      </w:r>
      <w:r w:rsidRPr="001242B4">
        <w:rPr>
          <w:rStyle w:val="StyleUnderline"/>
        </w:rPr>
        <w:t xml:space="preserve"> </w:t>
      </w:r>
      <w:r w:rsidRPr="001242B4">
        <w:rPr>
          <w:rStyle w:val="StyleUnderline"/>
          <w:highlight w:val="cyan"/>
        </w:rPr>
        <w:t>an</w:t>
      </w:r>
      <w:r w:rsidRPr="001242B4">
        <w:rPr>
          <w:rStyle w:val="StyleUnderline"/>
        </w:rPr>
        <w:t xml:space="preserve"> </w:t>
      </w:r>
      <w:r w:rsidRPr="001242B4">
        <w:rPr>
          <w:rStyle w:val="StyleUnderline"/>
          <w:highlight w:val="cyan"/>
        </w:rPr>
        <w:t>expansive</w:t>
      </w:r>
      <w:r w:rsidRPr="001242B4">
        <w:rPr>
          <w:rStyle w:val="StyleUnderline"/>
        </w:rPr>
        <w:t xml:space="preserve"> multi-trillion-dollar social safety net and </w:t>
      </w:r>
      <w:r w:rsidRPr="001242B4">
        <w:rPr>
          <w:rStyle w:val="Emphasis"/>
          <w:highlight w:val="cyan"/>
        </w:rPr>
        <w:t>climate</w:t>
      </w:r>
      <w:r w:rsidRPr="001242B4">
        <w:rPr>
          <w:rStyle w:val="StyleUnderline"/>
          <w:highlight w:val="cyan"/>
        </w:rPr>
        <w:t xml:space="preserve"> </w:t>
      </w:r>
      <w:r w:rsidRPr="001242B4">
        <w:rPr>
          <w:rStyle w:val="Emphasis"/>
          <w:highlight w:val="cyan"/>
        </w:rPr>
        <w:t>change package</w:t>
      </w:r>
      <w:r w:rsidRPr="001242B4">
        <w:rPr>
          <w:rStyle w:val="Emphasis"/>
        </w:rPr>
        <w:t>.</w:t>
      </w:r>
      <w:r>
        <w:rPr>
          <w:rStyle w:val="Emphasis"/>
        </w:rPr>
        <w:t xml:space="preserve"> </w:t>
      </w:r>
      <w:r w:rsidRPr="001242B4">
        <w:rPr>
          <w:sz w:val="16"/>
        </w:rPr>
        <w:t xml:space="preserve">In raising the prospect of a stopgap extension on Wednesday, Mr. McConnell had said that Republicans would allow Democrats to use normal procedures to consider it. But that commitment appeared in doubt on Thursday afternoon, as Republicans privately </w:t>
      </w:r>
      <w:proofErr w:type="gramStart"/>
      <w:r w:rsidRPr="001242B4">
        <w:rPr>
          <w:sz w:val="16"/>
        </w:rPr>
        <w:t>objected</w:t>
      </w:r>
      <w:proofErr w:type="gramEnd"/>
      <w:r w:rsidRPr="001242B4">
        <w:rPr>
          <w:sz w:val="16"/>
        </w:rPr>
        <w:t xml:space="preserve"> and leaders toiled to line up the votes needed. Should even one senator demand a recorded vote, at least 10 Republicans would be needed to join every Democrat to muster the 60 votes needed to move the bill forward. Image </w:t>
      </w:r>
      <w:r w:rsidRPr="001242B4">
        <w:rPr>
          <w:rStyle w:val="StyleUnderline"/>
        </w:rPr>
        <w:t>The movement on debt ceiling negotiations came the day after Senator Mitch McConnell backed down partially from his refusal to allow any such increase to move forward.</w:t>
      </w:r>
      <w:r>
        <w:rPr>
          <w:rStyle w:val="StyleUnderline"/>
        </w:rPr>
        <w:t xml:space="preserve"> </w:t>
      </w:r>
      <w:r w:rsidRPr="001242B4">
        <w:rPr>
          <w:sz w:val="16"/>
        </w:rPr>
        <w:t xml:space="preserve">Credit...T.J. Kirkpatrick for The New York Times </w:t>
      </w:r>
      <w:r w:rsidRPr="001242B4">
        <w:rPr>
          <w:rStyle w:val="StyleUnderline"/>
        </w:rPr>
        <w:t>“</w:t>
      </w:r>
      <w:r w:rsidRPr="001242B4">
        <w:rPr>
          <w:rStyle w:val="StyleUnderline"/>
          <w:highlight w:val="cyan"/>
        </w:rPr>
        <w:t>We’re having conversations</w:t>
      </w:r>
      <w:r w:rsidRPr="001242B4">
        <w:rPr>
          <w:rStyle w:val="StyleUnderline"/>
        </w:rPr>
        <w:t xml:space="preserve"> </w:t>
      </w:r>
      <w:r w:rsidRPr="001242B4">
        <w:rPr>
          <w:rStyle w:val="StyleUnderline"/>
          <w:highlight w:val="cyan"/>
        </w:rPr>
        <w:t>with our members</w:t>
      </w:r>
      <w:r w:rsidRPr="001242B4">
        <w:rPr>
          <w:rStyle w:val="StyleUnderline"/>
        </w:rPr>
        <w:t xml:space="preserve"> and kind of figuring out where people are, but, as you might expect, </w:t>
      </w:r>
      <w:r w:rsidRPr="001242B4">
        <w:rPr>
          <w:rStyle w:val="StyleUnderline"/>
          <w:highlight w:val="cyan"/>
        </w:rPr>
        <w:t xml:space="preserve">this is not an easy one to </w:t>
      </w:r>
      <w:proofErr w:type="gramStart"/>
      <w:r w:rsidRPr="001242B4">
        <w:rPr>
          <w:rStyle w:val="StyleUnderline"/>
          <w:highlight w:val="cyan"/>
        </w:rPr>
        <w:t>whip</w:t>
      </w:r>
      <w:r w:rsidRPr="001242B4">
        <w:rPr>
          <w:rStyle w:val="StyleUnderline"/>
        </w:rPr>
        <w:t>,,</w:t>
      </w:r>
      <w:proofErr w:type="gramEnd"/>
      <w:r w:rsidRPr="001242B4">
        <w:rPr>
          <w:rStyle w:val="StyleUnderline"/>
        </w:rPr>
        <w:t>” said Senator John Thune of South Dakota, the No. 2 Republican. He added that, “</w:t>
      </w:r>
      <w:r w:rsidRPr="001242B4">
        <w:rPr>
          <w:rStyle w:val="StyleUnderline"/>
          <w:highlight w:val="cyan"/>
        </w:rPr>
        <w:t xml:space="preserve">in the end </w:t>
      </w:r>
      <w:r w:rsidRPr="001242B4">
        <w:rPr>
          <w:rStyle w:val="Emphasis"/>
          <w:highlight w:val="cyan"/>
        </w:rPr>
        <w:t>we’ll be there</w:t>
      </w:r>
      <w:r w:rsidRPr="001242B4">
        <w:rPr>
          <w:rStyle w:val="StyleUnderline"/>
        </w:rPr>
        <w:t xml:space="preserve">, </w:t>
      </w:r>
      <w:r w:rsidRPr="001242B4">
        <w:rPr>
          <w:rStyle w:val="StyleUnderline"/>
          <w:highlight w:val="cyan"/>
        </w:rPr>
        <w:t xml:space="preserve">but </w:t>
      </w:r>
      <w:r w:rsidRPr="001242B4">
        <w:rPr>
          <w:rStyle w:val="Emphasis"/>
          <w:highlight w:val="cyan"/>
        </w:rPr>
        <w:t>it will be</w:t>
      </w:r>
      <w:r w:rsidRPr="001242B4">
        <w:rPr>
          <w:rStyle w:val="Emphasis"/>
        </w:rPr>
        <w:t xml:space="preserve"> a </w:t>
      </w:r>
      <w:r w:rsidRPr="001242B4">
        <w:rPr>
          <w:rStyle w:val="Emphasis"/>
          <w:highlight w:val="cyan"/>
        </w:rPr>
        <w:t>painful</w:t>
      </w:r>
      <w:r w:rsidRPr="001242B4">
        <w:rPr>
          <w:rStyle w:val="Emphasis"/>
        </w:rPr>
        <w:t xml:space="preserve"> birthing process.”</w:t>
      </w:r>
      <w:r>
        <w:rPr>
          <w:rStyle w:val="Emphasis"/>
        </w:rPr>
        <w:t xml:space="preserve"> </w:t>
      </w:r>
      <w:r w:rsidRPr="001242B4">
        <w:rPr>
          <w:sz w:val="16"/>
        </w:rPr>
        <w:t xml:space="preserve">Some Republicans were wary of angering their base by allowing the bill to move forward, especially after former President Donald J. Trump issued a statement on Wednesday that attacked Mr. McConnell for “folding to the Democrats.” Mr. Trump seemed to be pressuring Republicans to force a showdown in the face of a looming default, saying that Mr. McConnell had “all of the cards with the debt ceiling, it’s time to play the hand.” Even if Republicans clear the way to allow the measure to pass, it does nothing to address the crux of the partisan stalemate over the debt. Most notably, Republicans have not dropped their demand that </w:t>
      </w:r>
      <w:r w:rsidRPr="001242B4">
        <w:rPr>
          <w:rStyle w:val="StyleUnderline"/>
          <w:highlight w:val="cyan"/>
        </w:rPr>
        <w:t>Democrats</w:t>
      </w:r>
      <w:r w:rsidRPr="001242B4">
        <w:rPr>
          <w:rStyle w:val="StyleUnderline"/>
        </w:rPr>
        <w:t xml:space="preserve"> ultimately </w:t>
      </w:r>
      <w:r w:rsidRPr="001242B4">
        <w:rPr>
          <w:rStyle w:val="StyleUnderline"/>
          <w:highlight w:val="cyan"/>
        </w:rPr>
        <w:t>use</w:t>
      </w:r>
      <w:r w:rsidRPr="001242B4">
        <w:rPr>
          <w:rStyle w:val="StyleUnderline"/>
        </w:rPr>
        <w:t xml:space="preserve"> an arcane and time-consuming budget process known as </w:t>
      </w:r>
      <w:r w:rsidRPr="001242B4">
        <w:rPr>
          <w:rStyle w:val="StyleUnderline"/>
          <w:highlight w:val="cyan"/>
        </w:rPr>
        <w:t>reconciliation</w:t>
      </w:r>
      <w:r w:rsidRPr="001242B4">
        <w:rPr>
          <w:rStyle w:val="StyleUnderline"/>
        </w:rPr>
        <w:t xml:space="preserve"> </w:t>
      </w:r>
      <w:r w:rsidRPr="001242B4">
        <w:rPr>
          <w:rStyle w:val="StyleUnderline"/>
          <w:highlight w:val="cyan"/>
        </w:rPr>
        <w:t>to</w:t>
      </w:r>
      <w:r w:rsidRPr="001242B4">
        <w:rPr>
          <w:rStyle w:val="StyleUnderline"/>
        </w:rPr>
        <w:t xml:space="preserve"> lift the debt ceiling into next year.</w:t>
      </w:r>
      <w:r>
        <w:rPr>
          <w:rStyle w:val="StyleUnderline"/>
        </w:rPr>
        <w:t xml:space="preserve"> </w:t>
      </w:r>
      <w:r w:rsidRPr="001242B4">
        <w:rPr>
          <w:sz w:val="16"/>
        </w:rPr>
        <w:t xml:space="preserve">Democrats </w:t>
      </w:r>
      <w:r w:rsidRPr="001242B4">
        <w:rPr>
          <w:rStyle w:val="StyleUnderline"/>
        </w:rPr>
        <w:t xml:space="preserve">are currently using that process to steer around Republican opposition and </w:t>
      </w:r>
      <w:r w:rsidRPr="001242B4">
        <w:rPr>
          <w:rStyle w:val="StyleUnderline"/>
          <w:highlight w:val="cyan"/>
        </w:rPr>
        <w:t>push</w:t>
      </w:r>
      <w:r w:rsidRPr="001242B4">
        <w:rPr>
          <w:rStyle w:val="StyleUnderline"/>
        </w:rPr>
        <w:t xml:space="preserve"> through </w:t>
      </w:r>
      <w:r w:rsidRPr="001242B4">
        <w:rPr>
          <w:rStyle w:val="StyleUnderline"/>
          <w:highlight w:val="cyan"/>
        </w:rPr>
        <w:t>a</w:t>
      </w:r>
      <w:r w:rsidRPr="001242B4">
        <w:rPr>
          <w:rStyle w:val="StyleUnderline"/>
        </w:rPr>
        <w:t xml:space="preserve"> </w:t>
      </w:r>
      <w:r w:rsidRPr="001242B4">
        <w:rPr>
          <w:rStyle w:val="Emphasis"/>
        </w:rPr>
        <w:t xml:space="preserve">sprawling </w:t>
      </w:r>
      <w:r w:rsidRPr="001242B4">
        <w:rPr>
          <w:rStyle w:val="Emphasis"/>
          <w:highlight w:val="cyan"/>
        </w:rPr>
        <w:t>domestic package</w:t>
      </w:r>
      <w:r w:rsidRPr="001242B4">
        <w:rPr>
          <w:rStyle w:val="Emphasis"/>
        </w:rPr>
        <w:t xml:space="preserve"> </w:t>
      </w:r>
      <w:r w:rsidRPr="001242B4">
        <w:rPr>
          <w:rStyle w:val="Emphasis"/>
          <w:highlight w:val="cyan"/>
        </w:rPr>
        <w:t>that would address climate change</w:t>
      </w:r>
      <w:r w:rsidRPr="001242B4">
        <w:rPr>
          <w:rStyle w:val="StyleUnderline"/>
        </w:rPr>
        <w:t>, expand the social safety net with more health care and education benefits, and increase taxes on the wealthy and corporations.</w:t>
      </w:r>
      <w:r>
        <w:rPr>
          <w:rStyle w:val="StyleUnderline"/>
        </w:rPr>
        <w:t xml:space="preserve"> </w:t>
      </w:r>
      <w:r w:rsidRPr="001242B4">
        <w:rPr>
          <w:sz w:val="16"/>
        </w:rPr>
        <w:t>“The pathway our Democratic colleagues have accepted will spare the American people any near-term crisis,” Mr. McConnell said on the Senate floor</w:t>
      </w:r>
      <w:r w:rsidRPr="001242B4">
        <w:rPr>
          <w:rStyle w:val="StyleUnderline"/>
        </w:rPr>
        <w:t xml:space="preserve">. </w:t>
      </w:r>
      <w:r w:rsidRPr="001242B4">
        <w:rPr>
          <w:rStyle w:val="Emphasis"/>
          <w:highlight w:val="cyan"/>
        </w:rPr>
        <w:t>The extension</w:t>
      </w:r>
      <w:r w:rsidRPr="001242B4">
        <w:rPr>
          <w:rStyle w:val="Emphasis"/>
        </w:rPr>
        <w:t xml:space="preserve">, he added, also </w:t>
      </w:r>
      <w:r w:rsidRPr="001242B4">
        <w:rPr>
          <w:rStyle w:val="Emphasis"/>
          <w:highlight w:val="cyan"/>
        </w:rPr>
        <w:t>means “there’ll be no</w:t>
      </w:r>
      <w:r w:rsidRPr="001242B4">
        <w:rPr>
          <w:rStyle w:val="Emphasis"/>
        </w:rPr>
        <w:t xml:space="preserve"> </w:t>
      </w:r>
      <w:r w:rsidRPr="001242B4">
        <w:rPr>
          <w:rStyle w:val="Emphasis"/>
          <w:highlight w:val="cyan"/>
        </w:rPr>
        <w:t>question they’ll have plenty of tim</w:t>
      </w:r>
      <w:r w:rsidRPr="001242B4">
        <w:rPr>
          <w:rStyle w:val="StyleUnderline"/>
          <w:highlight w:val="cyan"/>
        </w:rPr>
        <w:t>e</w:t>
      </w:r>
      <w:r w:rsidRPr="001242B4">
        <w:rPr>
          <w:rStyle w:val="StyleUnderline"/>
        </w:rPr>
        <w:t>” to use the reconciliation process to approve a long-term increase.</w:t>
      </w:r>
    </w:p>
    <w:p w14:paraId="0798658C" w14:textId="77777777" w:rsidR="005D4806" w:rsidRDefault="005D4806" w:rsidP="005D4806">
      <w:pPr>
        <w:pStyle w:val="Heading4"/>
      </w:pPr>
      <w:r>
        <w:t xml:space="preserve">Infrastructure and reconciliation are the </w:t>
      </w:r>
      <w:r>
        <w:rPr>
          <w:u w:val="single"/>
        </w:rPr>
        <w:t>priority now</w:t>
      </w:r>
      <w:r>
        <w:t xml:space="preserve">. they’ll </w:t>
      </w:r>
      <w:r>
        <w:rPr>
          <w:u w:val="single"/>
        </w:rPr>
        <w:t xml:space="preserve">pass </w:t>
      </w:r>
      <w:r>
        <w:t>by new deadline</w:t>
      </w:r>
    </w:p>
    <w:p w14:paraId="7C7C524B" w14:textId="77777777" w:rsidR="005D4806" w:rsidRPr="005F0F55" w:rsidRDefault="005D4806" w:rsidP="005D4806">
      <w:proofErr w:type="spellStart"/>
      <w:r w:rsidRPr="005F0F55">
        <w:rPr>
          <w:rStyle w:val="Style13ptBold"/>
        </w:rPr>
        <w:t>Alemany</w:t>
      </w:r>
      <w:proofErr w:type="spellEnd"/>
      <w:r w:rsidRPr="005F0F55">
        <w:rPr>
          <w:rStyle w:val="Style13ptBold"/>
        </w:rPr>
        <w:t xml:space="preserve"> 10/12</w:t>
      </w:r>
      <w:r>
        <w:t xml:space="preserve"> [Jacqueline </w:t>
      </w:r>
      <w:proofErr w:type="spellStart"/>
      <w:r>
        <w:t>Alemany</w:t>
      </w:r>
      <w:proofErr w:type="spellEnd"/>
      <w:r>
        <w:t xml:space="preserve"> and Theodoric Meyer, "The new deadline to pass Biden's agenda is coming up fast", 10/12/21, https://www.washingtonpost.com/politics/2021/10/13/new-deadline-pass-biden-agenda-is-coming-up-fast/]</w:t>
      </w:r>
    </w:p>
    <w:p w14:paraId="486E0E6B" w14:textId="77777777" w:rsidR="005D4806" w:rsidRDefault="005D4806" w:rsidP="005D4806">
      <w:r w:rsidRPr="005F0F55">
        <w:rPr>
          <w:rStyle w:val="Emphasis"/>
        </w:rPr>
        <w:t>New deadline, old problems</w:t>
      </w:r>
      <w:r>
        <w:t>: Less than two weeks after House Democrats missed a deadline to hold a vote on the infrastructure bill, the party is staring down another one.</w:t>
      </w:r>
    </w:p>
    <w:p w14:paraId="412BEC6C" w14:textId="77777777" w:rsidR="005D4806" w:rsidRPr="005F0F55" w:rsidRDefault="005D4806" w:rsidP="005D4806">
      <w:pPr>
        <w:rPr>
          <w:rStyle w:val="StyleUnderline"/>
        </w:rPr>
      </w:pPr>
      <w:r w:rsidRPr="005F0F55">
        <w:rPr>
          <w:rStyle w:val="StyleUnderline"/>
        </w:rPr>
        <w:t xml:space="preserve">House Speaker Nancy </w:t>
      </w:r>
      <w:r w:rsidRPr="005F0F55">
        <w:rPr>
          <w:rStyle w:val="StyleUnderline"/>
          <w:highlight w:val="cyan"/>
        </w:rPr>
        <w:t>Pelosi and</w:t>
      </w:r>
      <w:r w:rsidRPr="005F0F55">
        <w:rPr>
          <w:rStyle w:val="StyleUnderline"/>
        </w:rPr>
        <w:t xml:space="preserve"> Senate Majority Leader Chuck </w:t>
      </w:r>
      <w:r w:rsidRPr="005F0F55">
        <w:rPr>
          <w:rStyle w:val="StyleUnderline"/>
          <w:highlight w:val="cyan"/>
        </w:rPr>
        <w:t>Schumer</w:t>
      </w:r>
      <w:r w:rsidRPr="005F0F55">
        <w:rPr>
          <w:rStyle w:val="StyleUnderline"/>
        </w:rPr>
        <w:t xml:space="preserve"> say they’re aiming to </w:t>
      </w:r>
      <w:r w:rsidRPr="005F0F55">
        <w:rPr>
          <w:rStyle w:val="StyleUnderline"/>
          <w:highlight w:val="cyan"/>
        </w:rPr>
        <w:t>pass</w:t>
      </w:r>
      <w:r w:rsidRPr="005F0F55">
        <w:rPr>
          <w:rStyle w:val="StyleUnderline"/>
        </w:rPr>
        <w:t xml:space="preserve"> the </w:t>
      </w:r>
      <w:r w:rsidRPr="005F0F55">
        <w:rPr>
          <w:rStyle w:val="Emphasis"/>
        </w:rPr>
        <w:t xml:space="preserve">$1.2 trillion </w:t>
      </w:r>
      <w:r w:rsidRPr="005F0F55">
        <w:rPr>
          <w:rStyle w:val="Emphasis"/>
          <w:highlight w:val="cyan"/>
        </w:rPr>
        <w:t>infrastructure</w:t>
      </w:r>
      <w:r w:rsidRPr="005F0F55">
        <w:rPr>
          <w:rStyle w:val="Emphasis"/>
        </w:rPr>
        <w:t xml:space="preserve"> bill</w:t>
      </w:r>
      <w:r w:rsidRPr="005F0F55">
        <w:rPr>
          <w:rStyle w:val="StyleUnderline"/>
        </w:rPr>
        <w:t xml:space="preserve"> </w:t>
      </w:r>
      <w:r w:rsidRPr="005F0F55">
        <w:rPr>
          <w:rStyle w:val="StyleUnderline"/>
          <w:highlight w:val="cyan"/>
        </w:rPr>
        <w:t>and</w:t>
      </w:r>
      <w:r w:rsidRPr="005F0F55">
        <w:rPr>
          <w:rStyle w:val="StyleUnderline"/>
        </w:rPr>
        <w:t xml:space="preserve"> a </w:t>
      </w:r>
      <w:r w:rsidRPr="005F0F55">
        <w:rPr>
          <w:rStyle w:val="Emphasis"/>
          <w:highlight w:val="cyan"/>
        </w:rPr>
        <w:t>larger package</w:t>
      </w:r>
      <w:r w:rsidRPr="005F0F55">
        <w:rPr>
          <w:rStyle w:val="StyleUnderline"/>
        </w:rPr>
        <w:t xml:space="preserve"> stuffed full </w:t>
      </w:r>
      <w:r w:rsidRPr="005F0F55">
        <w:rPr>
          <w:rStyle w:val="StyleUnderline"/>
          <w:highlight w:val="cyan"/>
        </w:rPr>
        <w:t>of</w:t>
      </w:r>
      <w:r w:rsidRPr="005F0F55">
        <w:rPr>
          <w:rStyle w:val="StyleUnderline"/>
        </w:rPr>
        <w:t xml:space="preserve"> Democrats’ </w:t>
      </w:r>
      <w:proofErr w:type="gramStart"/>
      <w:r w:rsidRPr="005F0F55">
        <w:rPr>
          <w:rStyle w:val="StyleUnderline"/>
        </w:rPr>
        <w:t>child care</w:t>
      </w:r>
      <w:proofErr w:type="gramEnd"/>
      <w:r w:rsidRPr="005F0F55">
        <w:rPr>
          <w:rStyle w:val="StyleUnderline"/>
        </w:rPr>
        <w:t xml:space="preserve">, health care and climate change </w:t>
      </w:r>
      <w:r w:rsidRPr="005F0F55">
        <w:rPr>
          <w:rStyle w:val="StyleUnderline"/>
          <w:highlight w:val="cyan"/>
        </w:rPr>
        <w:t xml:space="preserve">priorities </w:t>
      </w:r>
      <w:r w:rsidRPr="005F0F55">
        <w:rPr>
          <w:rStyle w:val="Emphasis"/>
          <w:highlight w:val="cyan"/>
        </w:rPr>
        <w:t>by Oct. 31</w:t>
      </w:r>
      <w:r w:rsidRPr="005F0F55">
        <w:rPr>
          <w:rStyle w:val="StyleUnderline"/>
        </w:rPr>
        <w:t>, when a short-term extension of highway funding is set to run out.</w:t>
      </w:r>
    </w:p>
    <w:p w14:paraId="4D19C4FF" w14:textId="77777777" w:rsidR="005D4806" w:rsidRDefault="005D4806" w:rsidP="005D4806">
      <w:r>
        <w:t>Coincidentally, Oct. 31 is the day before the much-anticipated United Nations climate summit kicks off in Glasgow, where administration officials are eager to show off legislation that would establish credibility in negotiations with foreign governments. White House press secretary Jen Psaki told reporters last month that Biden expected the reconciliation bill — much of which is focused on fighting climate change — would “move forward in advance of that.”</w:t>
      </w:r>
    </w:p>
    <w:p w14:paraId="70A75BB3" w14:textId="77777777" w:rsidR="005D4806" w:rsidRDefault="005D4806" w:rsidP="005D4806">
      <w:r>
        <w:t>(Asked about it on Tuesday, Psaki said Biden would tout the administration's commitment to combating climate change in Glasgow “regardless of where the package stands.”)</w:t>
      </w:r>
    </w:p>
    <w:p w14:paraId="5F75E5E6" w14:textId="77777777" w:rsidR="005D4806" w:rsidRDefault="005D4806" w:rsidP="005D4806">
      <w:r>
        <w:t xml:space="preserve">And two days later, Virginians will head to the polls to elect a new governor in a </w:t>
      </w:r>
      <w:proofErr w:type="gramStart"/>
      <w:r>
        <w:t>contest lawmakers</w:t>
      </w:r>
      <w:proofErr w:type="gramEnd"/>
      <w:r>
        <w:t xml:space="preserve"> and the White House are watching closely. Former Democratic Gov. Terry McAuliffe has implored Democrats in Washington to pass the infrastructure bill by Election Day.</w:t>
      </w:r>
    </w:p>
    <w:p w14:paraId="49019CC5" w14:textId="77777777" w:rsidR="005D4806" w:rsidRDefault="005D4806" w:rsidP="005D4806">
      <w:r>
        <w:t>The 18-day sprint</w:t>
      </w:r>
    </w:p>
    <w:p w14:paraId="5DE800D7" w14:textId="77777777" w:rsidR="005D4806" w:rsidRPr="005F0F55" w:rsidRDefault="005D4806" w:rsidP="005D4806">
      <w:pPr>
        <w:rPr>
          <w:rStyle w:val="StyleUnderline"/>
        </w:rPr>
      </w:pPr>
      <w:r w:rsidRPr="005F0F55">
        <w:rPr>
          <w:rStyle w:val="StyleUnderline"/>
          <w:highlight w:val="cyan"/>
        </w:rPr>
        <w:t>Can Democrats</w:t>
      </w:r>
      <w:r w:rsidRPr="005F0F55">
        <w:rPr>
          <w:rStyle w:val="StyleUnderline"/>
        </w:rPr>
        <w:t xml:space="preserve"> really </w:t>
      </w:r>
      <w:r w:rsidRPr="005F0F55">
        <w:rPr>
          <w:rStyle w:val="StyleUnderline"/>
          <w:highlight w:val="cyan"/>
        </w:rPr>
        <w:t xml:space="preserve">pass two massive bills in </w:t>
      </w:r>
      <w:r w:rsidRPr="005F0F55">
        <w:rPr>
          <w:rStyle w:val="StyleUnderline"/>
        </w:rPr>
        <w:t xml:space="preserve">the next </w:t>
      </w:r>
      <w:r w:rsidRPr="005F0F55">
        <w:rPr>
          <w:rStyle w:val="StyleUnderline"/>
          <w:highlight w:val="cyan"/>
        </w:rPr>
        <w:t>18 days</w:t>
      </w:r>
      <w:r w:rsidRPr="005F0F55">
        <w:rPr>
          <w:rStyle w:val="StyleUnderline"/>
        </w:rPr>
        <w:t>?</w:t>
      </w:r>
    </w:p>
    <w:p w14:paraId="287518B1" w14:textId="77777777" w:rsidR="005D4806" w:rsidRDefault="005D4806" w:rsidP="005D4806">
      <w:r w:rsidRPr="005F0F55">
        <w:rPr>
          <w:rStyle w:val="Emphasis"/>
        </w:rPr>
        <w:t>“</w:t>
      </w:r>
      <w:r w:rsidRPr="005F0F55">
        <w:rPr>
          <w:rStyle w:val="Emphasis"/>
          <w:highlight w:val="cyan"/>
        </w:rPr>
        <w:t>Yes</w:t>
      </w:r>
      <w:r w:rsidRPr="005F0F55">
        <w:rPr>
          <w:rStyle w:val="Emphasis"/>
        </w:rPr>
        <w:t>,”</w:t>
      </w:r>
      <w:r>
        <w:t xml:space="preserve"> Rep. Gerry Connolly (D-Va.) told The Early yesterday evening. “Will it </w:t>
      </w:r>
      <w:proofErr w:type="gramStart"/>
      <w:r>
        <w:t>is</w:t>
      </w:r>
      <w:proofErr w:type="gramEnd"/>
      <w:r>
        <w:t xml:space="preserve"> a different matter. But can it? Yeah. </w:t>
      </w:r>
      <w:r w:rsidRPr="005F0F55">
        <w:rPr>
          <w:rStyle w:val="StyleUnderline"/>
        </w:rPr>
        <w:t xml:space="preserve">We’re </w:t>
      </w:r>
      <w:r w:rsidRPr="005F0F55">
        <w:rPr>
          <w:rStyle w:val="StyleUnderline"/>
          <w:highlight w:val="cyan"/>
        </w:rPr>
        <w:t xml:space="preserve">experts at coming </w:t>
      </w:r>
      <w:r w:rsidRPr="005F0F55">
        <w:rPr>
          <w:rStyle w:val="Emphasis"/>
          <w:highlight w:val="cyan"/>
        </w:rPr>
        <w:t>right up against the edge</w:t>
      </w:r>
      <w:r w:rsidRPr="005F0F55">
        <w:rPr>
          <w:rStyle w:val="StyleUnderline"/>
          <w:highlight w:val="cyan"/>
        </w:rPr>
        <w:t xml:space="preserve"> and </w:t>
      </w:r>
      <w:r w:rsidRPr="005F0F55">
        <w:rPr>
          <w:rStyle w:val="Emphasis"/>
          <w:highlight w:val="cyan"/>
        </w:rPr>
        <w:t>pulling a miracle</w:t>
      </w:r>
      <w:r w:rsidRPr="005F0F55">
        <w:rPr>
          <w:highlight w:val="cyan"/>
        </w:rPr>
        <w:t>.”</w:t>
      </w:r>
    </w:p>
    <w:p w14:paraId="2F40F6F3" w14:textId="1B318201" w:rsidR="005D4806" w:rsidRPr="00C63E87" w:rsidRDefault="005D4806" w:rsidP="005D4806">
      <w:pPr>
        <w:pStyle w:val="Heading4"/>
      </w:pPr>
      <w:r>
        <w:t xml:space="preserve">Pushing </w:t>
      </w:r>
      <w:r w:rsidR="00C86145">
        <w:t>the plan</w:t>
      </w:r>
      <w:r>
        <w:t xml:space="preserve">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6A4E880A" w14:textId="77777777" w:rsidR="005D4806" w:rsidRPr="00D9097A" w:rsidRDefault="005D4806" w:rsidP="005D4806">
      <w:proofErr w:type="spellStart"/>
      <w:r w:rsidRPr="00BE580B">
        <w:rPr>
          <w:rStyle w:val="Style13ptBold"/>
        </w:rPr>
        <w:t>Bhadrakumar</w:t>
      </w:r>
      <w:proofErr w:type="spellEnd"/>
      <w:r w:rsidRPr="00BE580B">
        <w:rPr>
          <w:rStyle w:val="Style13ptBold"/>
        </w:rPr>
        <w:t xml:space="preserve"> 5/9</w:t>
      </w:r>
      <w:r>
        <w:t xml:space="preserve"> M K </w:t>
      </w:r>
      <w:proofErr w:type="spellStart"/>
      <w:r>
        <w:t>Bhadrakumar</w:t>
      </w:r>
      <w:proofErr w:type="spellEnd"/>
      <w:r>
        <w:t xml:space="preserve"> is a former Indian diplomat. "Biden’s talk of vaccine IP waiver is political theater." Asia Times, May 9, 2021, asiatimes.com/2021/05/bidens-talk-of-vaccine-ip-waiver-is-political-theater.</w:t>
      </w:r>
    </w:p>
    <w:p w14:paraId="61C5D793" w14:textId="77777777" w:rsidR="005D4806" w:rsidRPr="0041011A" w:rsidRDefault="005D4806" w:rsidP="005D4806">
      <w:pPr>
        <w:rPr>
          <w:sz w:val="16"/>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well </w:t>
      </w:r>
      <w:r w:rsidRPr="001B46C4">
        <w:rPr>
          <w:rStyle w:val="StyleUnderline"/>
          <w:highlight w:val="cyan"/>
        </w:rPr>
        <w:t>aware</w:t>
      </w:r>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w:t>
      </w:r>
      <w:r w:rsidRPr="00C72AE4">
        <w:rPr>
          <w:rStyle w:val="StyleUnderline"/>
        </w:rPr>
        <w:t>companies in American politics</w:t>
      </w:r>
      <w:r w:rsidRPr="00C72AE4">
        <w:rPr>
          <w:sz w:val="16"/>
        </w:rPr>
        <w:t>.</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C72AE4">
        <w:rPr>
          <w:rStyle w:val="StyleUnderline"/>
        </w:rPr>
        <w:t>The</w:t>
      </w:r>
      <w:r w:rsidRPr="00BE580B">
        <w:rPr>
          <w:rStyle w:val="StyleUnderline"/>
        </w:rPr>
        <w:t xml:space="preserve"> </w:t>
      </w:r>
      <w:r w:rsidRPr="00C72AE4">
        <w:rPr>
          <w:rStyle w:val="StyleUnderline"/>
        </w:rPr>
        <w:t>US</w:t>
      </w:r>
      <w:r w:rsidRPr="00BE580B">
        <w:rPr>
          <w:rStyle w:val="StyleUnderline"/>
        </w:rPr>
        <w:t xml:space="preserve">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w:t>
      </w:r>
      <w:r w:rsidRPr="00C72AE4">
        <w:rPr>
          <w:rStyle w:val="StyleUnderline"/>
        </w:rPr>
        <w:t>ublican</w:t>
      </w:r>
      <w:r w:rsidRPr="001B46C4">
        <w:rPr>
          <w:rStyle w:val="StyleUnderline"/>
          <w:highlight w:val="cyan"/>
        </w:rPr>
        <w:t>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w:t>
      </w:r>
      <w:r w:rsidRPr="00C72AE4">
        <w:rPr>
          <w:rStyle w:val="Emphasis"/>
        </w:rPr>
        <w:t xml:space="preserve">olitical </w:t>
      </w:r>
      <w:r w:rsidRPr="001B46C4">
        <w:rPr>
          <w:rStyle w:val="Emphasis"/>
          <w:highlight w:val="cyan"/>
        </w:rPr>
        <w:t>c</w:t>
      </w:r>
      <w:r w:rsidRPr="00C72AE4">
        <w:rPr>
          <w:rStyle w:val="Emphasis"/>
        </w:rPr>
        <w:t>apita</w:t>
      </w:r>
      <w:r w:rsidRPr="001B46C4">
        <w:rPr>
          <w:rStyle w:val="Emphasis"/>
          <w:highlight w:val="cyan"/>
        </w:rPr>
        <w:t>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C72AE4">
        <w:rPr>
          <w:rStyle w:val="Emphasis"/>
        </w:rPr>
        <w:t>through Congress</w:t>
      </w:r>
      <w:r w:rsidRPr="00BE580B">
        <w:rPr>
          <w:rStyle w:val="Emphasis"/>
        </w:rPr>
        <w:t xml:space="preserve"> </w:t>
      </w:r>
      <w:r w:rsidRPr="001B46C4">
        <w:rPr>
          <w:rStyle w:val="Emphasis"/>
          <w:highlight w:val="cyan"/>
        </w:rPr>
        <w:t xml:space="preserve">to advance </w:t>
      </w:r>
      <w:r w:rsidRPr="00C72AE4">
        <w:rPr>
          <w:rStyle w:val="Emphasis"/>
        </w:rPr>
        <w:t xml:space="preserve">his </w:t>
      </w:r>
      <w:r w:rsidRPr="001B46C4">
        <w:rPr>
          <w:rStyle w:val="Emphasis"/>
          <w:highlight w:val="cyan"/>
        </w:rPr>
        <w:t xml:space="preserve">domestic reform </w:t>
      </w:r>
      <w:r w:rsidRPr="00C72AE4">
        <w:rPr>
          <w:rStyle w:val="Emphasis"/>
        </w:rPr>
        <w:t>agenda</w:t>
      </w:r>
      <w:r w:rsidRPr="00BE580B">
        <w:rPr>
          <w:rStyle w:val="Emphasis"/>
        </w:rPr>
        <w:t xml:space="preserve"> </w:t>
      </w:r>
      <w:r w:rsidRPr="001B46C4">
        <w:rPr>
          <w:rStyle w:val="Emphasis"/>
          <w:highlight w:val="cyan"/>
        </w:rPr>
        <w:t xml:space="preserve">rather than </w:t>
      </w:r>
      <w:r w:rsidRPr="00C72AE4">
        <w:rPr>
          <w:rStyle w:val="Emphasis"/>
        </w:rPr>
        <w:t>spend time</w:t>
      </w:r>
      <w:r w:rsidRPr="00BE580B">
        <w:rPr>
          <w:rStyle w:val="Emphasis"/>
        </w:rPr>
        <w:t xml:space="preserve"> </w:t>
      </w:r>
      <w:r w:rsidRPr="00C72AE4">
        <w:rPr>
          <w:rStyle w:val="Emphasis"/>
        </w:rPr>
        <w:t xml:space="preserve">and energy </w:t>
      </w:r>
      <w:r w:rsidRPr="001B46C4">
        <w:rPr>
          <w:rStyle w:val="Emphasis"/>
          <w:highlight w:val="cyan"/>
        </w:rPr>
        <w:t xml:space="preserve">to take on </w:t>
      </w:r>
      <w:r w:rsidRPr="00C72AE4">
        <w:rPr>
          <w:rStyle w:val="Emphasis"/>
        </w:rPr>
        <w:t xml:space="preserve">the </w:t>
      </w:r>
      <w:r w:rsidRPr="001B46C4">
        <w:rPr>
          <w:rStyle w:val="Emphasis"/>
          <w:highlight w:val="cyan"/>
        </w:rPr>
        <w:t>pharma</w:t>
      </w:r>
      <w:r w:rsidRPr="00C72AE4">
        <w:rPr>
          <w:rStyle w:val="Emphasis"/>
        </w:rPr>
        <w:t xml:space="preserve">ceutical </w:t>
      </w:r>
      <w:r w:rsidRPr="001B46C4">
        <w:rPr>
          <w:rStyle w:val="Emphasis"/>
          <w:highlight w:val="cyan"/>
        </w:rPr>
        <w:t>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C72AE4">
        <w:rPr>
          <w:rStyle w:val="StyleUnderline"/>
        </w:rPr>
        <w:t>without reaching anywhere</w:t>
      </w:r>
      <w:r w:rsidRPr="00C72AE4">
        <w:rPr>
          <w:sz w:val="16"/>
        </w:rPr>
        <w:t>.</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Biden is well aware</w:t>
      </w:r>
      <w:r w:rsidRPr="00BE580B">
        <w:rPr>
          <w:rStyle w:val="StyleUnderline"/>
        </w:rPr>
        <w:t xml:space="preserve"> that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423DCFC8" w14:textId="460F0161" w:rsidR="00147D9D" w:rsidRPr="001F1830" w:rsidRDefault="00147D9D" w:rsidP="00147D9D">
      <w:pPr>
        <w:pStyle w:val="Heading4"/>
      </w:pPr>
      <w:r>
        <w:rPr>
          <w:u w:val="single"/>
        </w:rPr>
        <w:t xml:space="preserve">The </w:t>
      </w:r>
      <w:r>
        <w:rPr>
          <w:u w:val="single"/>
        </w:rPr>
        <w:t>bill</w:t>
      </w:r>
      <w:r>
        <w:rPr>
          <w:u w:val="single"/>
        </w:rPr>
        <w:t xml:space="preserve"> quickly</w:t>
      </w:r>
      <w:r>
        <w:t xml:space="preserve"> secures the </w:t>
      </w:r>
      <w:r w:rsidRPr="001946EB">
        <w:rPr>
          <w:u w:val="single"/>
        </w:rPr>
        <w:t>vulnerable</w:t>
      </w:r>
      <w:r>
        <w:t xml:space="preserve"> grid.</w:t>
      </w:r>
    </w:p>
    <w:p w14:paraId="5858F47C" w14:textId="77777777" w:rsidR="00147D9D" w:rsidRPr="001F1830" w:rsidRDefault="00147D9D" w:rsidP="00147D9D">
      <w:r w:rsidRPr="001F1830">
        <w:rPr>
          <w:rStyle w:val="Style13ptBold"/>
        </w:rPr>
        <w:t>Carney 21</w:t>
      </w:r>
      <w:r>
        <w:t xml:space="preserve"> [Chris, August 6; Senior Policy Advisor at </w:t>
      </w:r>
      <w:proofErr w:type="spellStart"/>
      <w:r>
        <w:t>Nossaman</w:t>
      </w:r>
      <w:proofErr w:type="spellEnd"/>
      <w:r>
        <w:t xml:space="preserve"> LLC, former US Representative, Former Professor of Political Science at Penn State University; JD Supra, “The US Senate Infrastructure Bill: Securing Our Electrical Grid Through P3s and Grants,” https://www.jdsupra.com/legalnews/the-us-senate-infrastructure-bill-4989100/]</w:t>
      </w:r>
    </w:p>
    <w:p w14:paraId="67A8282A" w14:textId="77777777" w:rsidR="00147D9D" w:rsidRPr="001F1830" w:rsidRDefault="00147D9D" w:rsidP="00147D9D">
      <w:r w:rsidRPr="001F1830">
        <w:t xml:space="preserve">As we begin to better understand the main components of </w:t>
      </w:r>
      <w:r w:rsidRPr="001F1830">
        <w:rPr>
          <w:rStyle w:val="StyleUnderline"/>
        </w:rPr>
        <w:t xml:space="preserve">the </w:t>
      </w:r>
      <w:r w:rsidRPr="008D66F8">
        <w:rPr>
          <w:rStyle w:val="StyleUnderline"/>
          <w:highlight w:val="cyan"/>
        </w:rPr>
        <w:t>Infrastructure</w:t>
      </w:r>
      <w:r w:rsidRPr="001F1830">
        <w:t xml:space="preserve"> Investment and Jobs Act that the US Senate is working to pass this week, it is clear that public-private partnerships ("P3s") are a favored funding mechanism of lawmakers to help offset high costs associated with major infrastructure projects in communities. And while past infrastructure bills have used P3s for more conventional projects, the current bill also </w:t>
      </w:r>
      <w:r w:rsidRPr="001F1830">
        <w:rPr>
          <w:rStyle w:val="StyleUnderline"/>
        </w:rPr>
        <w:t xml:space="preserve">calls for </w:t>
      </w:r>
      <w:r w:rsidRPr="001F1830">
        <w:rPr>
          <w:rStyle w:val="Emphasis"/>
        </w:rPr>
        <w:t>P3s</w:t>
      </w:r>
      <w:r w:rsidRPr="001F1830">
        <w:rPr>
          <w:rStyle w:val="StyleUnderline"/>
        </w:rPr>
        <w:t xml:space="preserve"> to</w:t>
      </w:r>
      <w:r w:rsidRPr="001F1830">
        <w:t xml:space="preserve"> help </w:t>
      </w:r>
      <w:r w:rsidRPr="001F1830">
        <w:rPr>
          <w:rStyle w:val="StyleUnderline"/>
        </w:rPr>
        <w:t xml:space="preserve">pay for </w:t>
      </w:r>
      <w:r w:rsidRPr="008D66F8">
        <w:rPr>
          <w:rStyle w:val="StyleUnderline"/>
          <w:highlight w:val="cyan"/>
        </w:rPr>
        <w:t>protect</w:t>
      </w:r>
      <w:r w:rsidRPr="001F1830">
        <w:rPr>
          <w:rStyle w:val="StyleUnderline"/>
        </w:rPr>
        <w:t xml:space="preserve">ing </w:t>
      </w:r>
      <w:r w:rsidRPr="008D66F8">
        <w:rPr>
          <w:rStyle w:val="Emphasis"/>
          <w:highlight w:val="cyan"/>
        </w:rPr>
        <w:t>the</w:t>
      </w:r>
      <w:r w:rsidRPr="001F1830">
        <w:rPr>
          <w:rStyle w:val="Emphasis"/>
        </w:rPr>
        <w:t xml:space="preserve"> US electric </w:t>
      </w:r>
      <w:r w:rsidRPr="008D66F8">
        <w:rPr>
          <w:rStyle w:val="Emphasis"/>
          <w:highlight w:val="cyan"/>
        </w:rPr>
        <w:t>grid</w:t>
      </w:r>
      <w:r w:rsidRPr="008D66F8">
        <w:rPr>
          <w:rStyle w:val="StyleUnderline"/>
          <w:highlight w:val="cyan"/>
        </w:rPr>
        <w:t xml:space="preserve"> from cyber</w:t>
      </w:r>
      <w:r w:rsidRPr="001F1830">
        <w:rPr>
          <w:rStyle w:val="StyleUnderline"/>
        </w:rPr>
        <w:t xml:space="preserve">attacks. </w:t>
      </w:r>
      <w:r w:rsidRPr="008D66F8">
        <w:rPr>
          <w:rStyle w:val="StyleUnderline"/>
          <w:highlight w:val="cyan"/>
        </w:rPr>
        <w:t>Responding to</w:t>
      </w:r>
      <w:r w:rsidRPr="001F1830">
        <w:rPr>
          <w:rStyle w:val="StyleUnderline"/>
        </w:rPr>
        <w:t xml:space="preserve"> </w:t>
      </w:r>
      <w:r w:rsidRPr="001F1830">
        <w:rPr>
          <w:rStyle w:val="Emphasis"/>
        </w:rPr>
        <w:t xml:space="preserve">the </w:t>
      </w:r>
      <w:r w:rsidRPr="008D66F8">
        <w:rPr>
          <w:rStyle w:val="Emphasis"/>
          <w:highlight w:val="cyan"/>
        </w:rPr>
        <w:t xml:space="preserve">increasing number </w:t>
      </w:r>
      <w:r w:rsidRPr="001F1830">
        <w:rPr>
          <w:rStyle w:val="Emphasis"/>
        </w:rPr>
        <w:t>of cyberattacks</w:t>
      </w:r>
      <w:r w:rsidRPr="001F1830">
        <w:t xml:space="preserve"> on our nation’s </w:t>
      </w:r>
      <w:proofErr w:type="gramStart"/>
      <w:r w:rsidRPr="001F1830">
        <w:t xml:space="preserve">infrastructure, </w:t>
      </w:r>
      <w:r w:rsidRPr="001F1830">
        <w:rPr>
          <w:rStyle w:val="StyleUnderline"/>
        </w:rPr>
        <w:t>and</w:t>
      </w:r>
      <w:proofErr w:type="gramEnd"/>
      <w:r w:rsidRPr="001F1830">
        <w:rPr>
          <w:rStyle w:val="StyleUnderline"/>
        </w:rPr>
        <w:t xml:space="preserve"> </w:t>
      </w:r>
      <w:r w:rsidRPr="008D66F8">
        <w:rPr>
          <w:rStyle w:val="StyleUnderline"/>
          <w:highlight w:val="cyan"/>
        </w:rPr>
        <w:t xml:space="preserve">given </w:t>
      </w:r>
      <w:r w:rsidRPr="001F1830">
        <w:rPr>
          <w:rStyle w:val="StyleUnderline"/>
        </w:rPr>
        <w:t xml:space="preserve">the </w:t>
      </w:r>
      <w:r w:rsidRPr="008D66F8">
        <w:rPr>
          <w:rStyle w:val="Emphasis"/>
          <w:highlight w:val="cyan"/>
        </w:rPr>
        <w:t>fragile</w:t>
      </w:r>
      <w:r w:rsidRPr="001F1830">
        <w:rPr>
          <w:rStyle w:val="Emphasis"/>
        </w:rPr>
        <w:t xml:space="preserve"> physical condition</w:t>
      </w:r>
      <w:r w:rsidRPr="001F1830">
        <w:rPr>
          <w:rStyle w:val="StyleUnderline"/>
        </w:rPr>
        <w:t xml:space="preserve"> of </w:t>
      </w:r>
      <w:r w:rsidRPr="001F1830">
        <w:rPr>
          <w:rStyle w:val="Emphasis"/>
        </w:rPr>
        <w:t xml:space="preserve">our electrical </w:t>
      </w:r>
      <w:r w:rsidRPr="008D66F8">
        <w:rPr>
          <w:rStyle w:val="Emphasis"/>
          <w:highlight w:val="cyan"/>
        </w:rPr>
        <w:t>grid</w:t>
      </w:r>
      <w:r w:rsidRPr="001F1830">
        <w:rPr>
          <w:rStyle w:val="StyleUnderline"/>
        </w:rPr>
        <w:t>, the Senate included provisions</w:t>
      </w:r>
      <w:r w:rsidRPr="001F1830">
        <w:t xml:space="preserve"> to help state, local and tribal entities harden electrical grids for which they are responsible. </w:t>
      </w:r>
    </w:p>
    <w:p w14:paraId="3919BB69" w14:textId="77777777" w:rsidR="00147D9D" w:rsidRPr="001F1830" w:rsidRDefault="00147D9D" w:rsidP="00147D9D">
      <w:r w:rsidRPr="001F1830">
        <w:t xml:space="preserve">Section 40121, Enhancing Grid Security Through Public-Private Partnerships, calls for not only physical protections of electrical grids, but also for </w:t>
      </w:r>
      <w:r w:rsidRPr="001F1830">
        <w:rPr>
          <w:rStyle w:val="StyleUnderline"/>
        </w:rPr>
        <w:t xml:space="preserve">enhancing </w:t>
      </w:r>
      <w:r w:rsidRPr="001F1830">
        <w:rPr>
          <w:rStyle w:val="Emphasis"/>
        </w:rPr>
        <w:t>cyber-resilience</w:t>
      </w:r>
      <w:r w:rsidRPr="001F1830">
        <w:t xml:space="preserve">. This section seeks to encourage the various federal, state and local regulatory authorities, as well as industry participants to engage in a program that </w:t>
      </w:r>
      <w:r w:rsidRPr="001F1830">
        <w:rPr>
          <w:rStyle w:val="StyleUnderline"/>
        </w:rPr>
        <w:t>audits</w:t>
      </w:r>
      <w:r w:rsidRPr="001F1830">
        <w:t xml:space="preserve"> and assesses the </w:t>
      </w:r>
      <w:r w:rsidRPr="001F1830">
        <w:rPr>
          <w:rStyle w:val="Emphasis"/>
        </w:rPr>
        <w:t>physical security</w:t>
      </w:r>
      <w:r w:rsidRPr="001F1830">
        <w:rPr>
          <w:rStyle w:val="StyleUnderline"/>
        </w:rPr>
        <w:t xml:space="preserve"> and </w:t>
      </w:r>
      <w:r w:rsidRPr="001F1830">
        <w:rPr>
          <w:rStyle w:val="Emphasis"/>
        </w:rPr>
        <w:t>cybersecurity</w:t>
      </w:r>
      <w:r w:rsidRPr="001F1830">
        <w:t xml:space="preserve"> of utilities, conducts threat assessments to identify </w:t>
      </w:r>
      <w:r w:rsidRPr="001F1830">
        <w:rPr>
          <w:rStyle w:val="StyleUnderline"/>
        </w:rPr>
        <w:t>and mitigate vulnerabilities</w:t>
      </w:r>
      <w:r w:rsidRPr="001F1830">
        <w:t xml:space="preserve">, and provides cybersecurity training to utilities. Further, </w:t>
      </w:r>
      <w:r w:rsidRPr="008D66F8">
        <w:rPr>
          <w:rStyle w:val="StyleUnderline"/>
          <w:highlight w:val="cyan"/>
        </w:rPr>
        <w:t xml:space="preserve">the section </w:t>
      </w:r>
      <w:r w:rsidRPr="001F1830">
        <w:rPr>
          <w:rStyle w:val="StyleUnderline"/>
        </w:rPr>
        <w:t xml:space="preserve">calls for </w:t>
      </w:r>
      <w:r w:rsidRPr="008D66F8">
        <w:rPr>
          <w:rStyle w:val="StyleUnderline"/>
          <w:highlight w:val="cyan"/>
        </w:rPr>
        <w:t>strengthen</w:t>
      </w:r>
      <w:r w:rsidRPr="001F1830">
        <w:rPr>
          <w:rStyle w:val="StyleUnderline"/>
        </w:rPr>
        <w:t xml:space="preserve">ing </w:t>
      </w:r>
      <w:r w:rsidRPr="008D66F8">
        <w:rPr>
          <w:rStyle w:val="Emphasis"/>
          <w:highlight w:val="cyan"/>
        </w:rPr>
        <w:t>supply chain</w:t>
      </w:r>
      <w:r w:rsidRPr="001F1830">
        <w:rPr>
          <w:rStyle w:val="Emphasis"/>
        </w:rPr>
        <w:t xml:space="preserve"> security</w:t>
      </w:r>
      <w:r w:rsidRPr="001F1830">
        <w:rPr>
          <w:rStyle w:val="StyleUnderline"/>
        </w:rPr>
        <w:t xml:space="preserve">, </w:t>
      </w:r>
      <w:r w:rsidRPr="008D66F8">
        <w:rPr>
          <w:rStyle w:val="StyleUnderline"/>
          <w:highlight w:val="cyan"/>
        </w:rPr>
        <w:t>protect</w:t>
      </w:r>
      <w:r w:rsidRPr="001F1830">
        <w:rPr>
          <w:rStyle w:val="StyleUnderline"/>
        </w:rPr>
        <w:t xml:space="preserve">ing </w:t>
      </w:r>
      <w:r w:rsidRPr="008D66F8">
        <w:rPr>
          <w:rStyle w:val="StyleUnderline"/>
          <w:highlight w:val="cyan"/>
        </w:rPr>
        <w:t>“</w:t>
      </w:r>
      <w:r w:rsidRPr="008D66F8">
        <w:rPr>
          <w:rStyle w:val="Emphasis"/>
          <w:highlight w:val="cyan"/>
        </w:rPr>
        <w:t>defense critical</w:t>
      </w:r>
      <w:r w:rsidRPr="008D66F8">
        <w:rPr>
          <w:rStyle w:val="StyleUnderline"/>
          <w:highlight w:val="cyan"/>
        </w:rPr>
        <w:t>”</w:t>
      </w:r>
      <w:r w:rsidRPr="001F1830">
        <w:rPr>
          <w:rStyle w:val="StyleUnderline"/>
        </w:rPr>
        <w:t xml:space="preserve"> electrical </w:t>
      </w:r>
      <w:r w:rsidRPr="008D66F8">
        <w:rPr>
          <w:rStyle w:val="StyleUnderline"/>
          <w:highlight w:val="cyan"/>
        </w:rPr>
        <w:t>infrastructure and buttress</w:t>
      </w:r>
      <w:r w:rsidRPr="001F1830">
        <w:rPr>
          <w:rStyle w:val="StyleUnderline"/>
        </w:rPr>
        <w:t xml:space="preserve">ing </w:t>
      </w:r>
      <w:r w:rsidRPr="008D66F8">
        <w:rPr>
          <w:rStyle w:val="StyleUnderline"/>
          <w:highlight w:val="cyan"/>
        </w:rPr>
        <w:t>against</w:t>
      </w:r>
      <w:r w:rsidRPr="001F1830">
        <w:rPr>
          <w:rStyle w:val="StyleUnderline"/>
        </w:rPr>
        <w:t xml:space="preserve"> a </w:t>
      </w:r>
      <w:r w:rsidRPr="001F1830">
        <w:rPr>
          <w:rStyle w:val="Emphasis"/>
        </w:rPr>
        <w:t xml:space="preserve">constant </w:t>
      </w:r>
      <w:r w:rsidRPr="008D66F8">
        <w:rPr>
          <w:rStyle w:val="Emphasis"/>
          <w:highlight w:val="cyan"/>
        </w:rPr>
        <w:t>barrage of cyberattacks</w:t>
      </w:r>
      <w:r w:rsidRPr="001F1830">
        <w:rPr>
          <w:rStyle w:val="StyleUnderline"/>
        </w:rPr>
        <w:t xml:space="preserve"> on the grid</w:t>
      </w:r>
      <w:r w:rsidRPr="001F1830">
        <w:t>. In determining the nature of the partnership arrangement, the size of the utility and the area served will be considered, with priority going to utilities with fewer available resources.</w:t>
      </w:r>
    </w:p>
    <w:p w14:paraId="2B37710E" w14:textId="77777777" w:rsidR="00147D9D" w:rsidRPr="001F1830" w:rsidRDefault="00147D9D" w:rsidP="00147D9D">
      <w:r w:rsidRPr="001F1830">
        <w:t>Section 40122 compliments the previous section as it seeks to incentivize testing of cybersecurity products meant to be used in the energy sector, including SCADA systems, and to find ways to mitigate any vulnerabilities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w:t>
      </w:r>
    </w:p>
    <w:p w14:paraId="08F8EBA0" w14:textId="77777777" w:rsidR="00147D9D" w:rsidRPr="001F1830" w:rsidRDefault="00147D9D" w:rsidP="00147D9D">
      <w:r w:rsidRPr="001F1830">
        <w:t>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w:t>
      </w:r>
    </w:p>
    <w:p w14:paraId="5073FBD1" w14:textId="77777777" w:rsidR="00147D9D" w:rsidRPr="001F1830" w:rsidRDefault="00147D9D" w:rsidP="00147D9D">
      <w:r w:rsidRPr="001F1830">
        <w:t xml:space="preserve">While the final outcome of the Infrastructure Investment and Jobs Act may still be weeks or months away, inclusion of these provisions not only demonstrates a positive step forward for the application of federal P3s and grants generally, they also show that Congress recognizes the seriousness of the cyber threats our electrical grids face. Hopefully, </w:t>
      </w:r>
      <w:r w:rsidRPr="008D66F8">
        <w:rPr>
          <w:rStyle w:val="StyleUnderline"/>
          <w:highlight w:val="cyan"/>
        </w:rPr>
        <w:t>through</w:t>
      </w:r>
      <w:r w:rsidRPr="001F1830">
        <w:t xml:space="preserve"> judicious application of both </w:t>
      </w:r>
      <w:r w:rsidRPr="001F1830">
        <w:rPr>
          <w:rStyle w:val="Emphasis"/>
        </w:rPr>
        <w:t xml:space="preserve">public-private </w:t>
      </w:r>
      <w:r w:rsidRPr="008D66F8">
        <w:rPr>
          <w:rStyle w:val="Emphasis"/>
          <w:highlight w:val="cyan"/>
        </w:rPr>
        <w:t>partnerships and grants</w:t>
      </w:r>
      <w:r w:rsidRPr="008D66F8">
        <w:rPr>
          <w:rStyle w:val="StyleUnderline"/>
          <w:highlight w:val="cyan"/>
        </w:rPr>
        <w:t>, the nation can</w:t>
      </w:r>
      <w:r w:rsidRPr="001F1830">
        <w:rPr>
          <w:rStyle w:val="StyleUnderline"/>
        </w:rPr>
        <w:t xml:space="preserve"> </w:t>
      </w:r>
      <w:r w:rsidRPr="001F1830">
        <w:rPr>
          <w:rStyle w:val="Emphasis"/>
        </w:rPr>
        <w:t xml:space="preserve">quickly </w:t>
      </w:r>
      <w:r w:rsidRPr="008D66F8">
        <w:rPr>
          <w:rStyle w:val="Emphasis"/>
          <w:highlight w:val="cyan"/>
        </w:rPr>
        <w:t>secure</w:t>
      </w:r>
      <w:r w:rsidRPr="008D66F8">
        <w:rPr>
          <w:rStyle w:val="StyleUnderline"/>
          <w:highlight w:val="cyan"/>
        </w:rPr>
        <w:t xml:space="preserve"> its infrastructure</w:t>
      </w:r>
      <w:r w:rsidRPr="001F1830">
        <w:rPr>
          <w:rStyle w:val="StyleUnderline"/>
        </w:rPr>
        <w:t xml:space="preserve"> from cyberattacks</w:t>
      </w:r>
      <w:r w:rsidRPr="001F1830">
        <w:t>.</w:t>
      </w:r>
    </w:p>
    <w:p w14:paraId="0C905E97" w14:textId="77777777" w:rsidR="00147D9D" w:rsidRDefault="00147D9D" w:rsidP="00147D9D">
      <w:pPr>
        <w:pStyle w:val="Heading4"/>
      </w:pPr>
      <w:r>
        <w:t xml:space="preserve">Grid vulnerabilities </w:t>
      </w:r>
      <w:r>
        <w:rPr>
          <w:u w:val="single"/>
        </w:rPr>
        <w:t>spark</w:t>
      </w:r>
      <w:r>
        <w:t xml:space="preserve"> nuclear war – extinction.</w:t>
      </w:r>
    </w:p>
    <w:p w14:paraId="19897C48" w14:textId="77777777" w:rsidR="00147D9D" w:rsidRPr="00407420" w:rsidRDefault="00147D9D" w:rsidP="00147D9D">
      <w:proofErr w:type="spellStart"/>
      <w:r w:rsidRPr="00407420">
        <w:rPr>
          <w:rStyle w:val="Style13ptBold"/>
        </w:rPr>
        <w:t>Klare</w:t>
      </w:r>
      <w:proofErr w:type="spellEnd"/>
      <w:r w:rsidRPr="00407420">
        <w:rPr>
          <w:rStyle w:val="Style13ptBold"/>
        </w:rPr>
        <w:t xml:space="preserve"> 19</w:t>
      </w:r>
      <w:r>
        <w:t xml:space="preserve"> [Michael; November; Professor Emeritus of Peace and World Security Studies at Hampshire College; Arms Control Association, “Cyber Battles, Nuclear Outcomes? Dangerous New Pathways to Escalation,” https://www.armscontrol.org/act/2019-11/features/cyber-battles-nuclear-outcomes-dangerous-new-pathways-escalation]</w:t>
      </w:r>
    </w:p>
    <w:p w14:paraId="4A719D30" w14:textId="77777777" w:rsidR="00147D9D" w:rsidRPr="00407420" w:rsidRDefault="00147D9D" w:rsidP="00147D9D">
      <w:r w:rsidRPr="00407420">
        <w:t xml:space="preserve">Yet another pathway to </w:t>
      </w:r>
      <w:r w:rsidRPr="008D66F8">
        <w:rPr>
          <w:rStyle w:val="StyleUnderline"/>
          <w:highlight w:val="cyan"/>
        </w:rPr>
        <w:t>escalation</w:t>
      </w:r>
      <w:r w:rsidRPr="00407420">
        <w:rPr>
          <w:rStyle w:val="StyleUnderline"/>
        </w:rPr>
        <w:t xml:space="preserve"> could </w:t>
      </w:r>
      <w:r w:rsidRPr="008D66F8">
        <w:rPr>
          <w:rStyle w:val="StyleUnderline"/>
          <w:highlight w:val="cyan"/>
        </w:rPr>
        <w:t xml:space="preserve">arise from </w:t>
      </w:r>
      <w:r w:rsidRPr="00407420">
        <w:rPr>
          <w:rStyle w:val="StyleUnderline"/>
        </w:rPr>
        <w:t xml:space="preserve">a </w:t>
      </w:r>
      <w:r w:rsidRPr="008D66F8">
        <w:rPr>
          <w:rStyle w:val="Emphasis"/>
          <w:highlight w:val="cyan"/>
        </w:rPr>
        <w:t>cascading</w:t>
      </w:r>
      <w:r w:rsidRPr="00407420">
        <w:rPr>
          <w:rStyle w:val="Emphasis"/>
        </w:rPr>
        <w:t xml:space="preserve"> series</w:t>
      </w:r>
      <w:r w:rsidRPr="00407420">
        <w:rPr>
          <w:rStyle w:val="StyleUnderline"/>
        </w:rPr>
        <w:t xml:space="preserve"> of </w:t>
      </w:r>
      <w:proofErr w:type="spellStart"/>
      <w:r w:rsidRPr="00407420">
        <w:rPr>
          <w:rStyle w:val="StyleUnderline"/>
        </w:rPr>
        <w:t>cyber</w:t>
      </w:r>
      <w:r w:rsidRPr="008D66F8">
        <w:rPr>
          <w:rStyle w:val="StyleUnderline"/>
          <w:highlight w:val="cyan"/>
        </w:rPr>
        <w:t>strikes</w:t>
      </w:r>
      <w:proofErr w:type="spellEnd"/>
      <w:r w:rsidRPr="00407420">
        <w:rPr>
          <w:rStyle w:val="StyleUnderline"/>
        </w:rPr>
        <w:t xml:space="preserve"> and</w:t>
      </w:r>
      <w:r w:rsidRPr="00407420">
        <w:t xml:space="preserve"> counterstrikes </w:t>
      </w:r>
      <w:r w:rsidRPr="008D66F8">
        <w:rPr>
          <w:rStyle w:val="StyleUnderline"/>
          <w:highlight w:val="cyan"/>
        </w:rPr>
        <w:t>against</w:t>
      </w:r>
      <w:r w:rsidRPr="00407420">
        <w:t xml:space="preserve"> vital national </w:t>
      </w:r>
      <w:r w:rsidRPr="008D66F8">
        <w:rPr>
          <w:rStyle w:val="Emphasis"/>
          <w:highlight w:val="cyan"/>
        </w:rPr>
        <w:t>infrastructure</w:t>
      </w:r>
      <w:r w:rsidRPr="00407420">
        <w:t xml:space="preserve"> rather than on military targets. All major powers, along with Iran and North Korea, have developed and deployed cyberweapons designed to disrupt and destroy major elements of an adversary’s key economic systems, </w:t>
      </w:r>
      <w:r w:rsidRPr="008D66F8">
        <w:rPr>
          <w:rStyle w:val="StyleUnderline"/>
          <w:highlight w:val="cyan"/>
        </w:rPr>
        <w:t>such as</w:t>
      </w:r>
      <w:r w:rsidRPr="00407420">
        <w:rPr>
          <w:rStyle w:val="StyleUnderline"/>
        </w:rPr>
        <w:t xml:space="preserve"> </w:t>
      </w:r>
      <w:r w:rsidRPr="00407420">
        <w:rPr>
          <w:rStyle w:val="Emphasis"/>
        </w:rPr>
        <w:t xml:space="preserve">power </w:t>
      </w:r>
      <w:r w:rsidRPr="008D66F8">
        <w:rPr>
          <w:rStyle w:val="Emphasis"/>
          <w:highlight w:val="cyan"/>
        </w:rPr>
        <w:t>grids</w:t>
      </w:r>
      <w:r w:rsidRPr="00407420">
        <w:t xml:space="preserve">, financial systems, </w:t>
      </w:r>
      <w:r w:rsidRPr="00407420">
        <w:rPr>
          <w:rStyle w:val="StyleUnderline"/>
        </w:rPr>
        <w:t xml:space="preserve">and </w:t>
      </w:r>
      <w:r w:rsidRPr="00407420">
        <w:rPr>
          <w:rStyle w:val="Emphasis"/>
        </w:rPr>
        <w:t>transportation networks</w:t>
      </w:r>
      <w:r w:rsidRPr="00407420">
        <w:t>. As noted, Russia has infiltrated the U.S. electrical grid,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w:t>
      </w:r>
    </w:p>
    <w:p w14:paraId="03A81BC6" w14:textId="77777777" w:rsidR="00147D9D" w:rsidRDefault="00147D9D" w:rsidP="00147D9D">
      <w:r w:rsidRPr="00407420">
        <w:t xml:space="preserve">The danger here is that economic </w:t>
      </w:r>
      <w:r w:rsidRPr="008D66F8">
        <w:rPr>
          <w:rStyle w:val="StyleUnderline"/>
          <w:highlight w:val="cyan"/>
        </w:rPr>
        <w:t>attacks</w:t>
      </w:r>
      <w:r w:rsidRPr="00407420">
        <w:t xml:space="preserve"> of this sort, if undertaken during a period of tension and crisis, </w:t>
      </w:r>
      <w:r w:rsidRPr="00407420">
        <w:rPr>
          <w:rStyle w:val="StyleUnderline"/>
        </w:rPr>
        <w:t xml:space="preserve">could </w:t>
      </w:r>
      <w:r w:rsidRPr="008D66F8">
        <w:rPr>
          <w:rStyle w:val="StyleUnderline"/>
          <w:highlight w:val="cyan"/>
        </w:rPr>
        <w:t>lead to</w:t>
      </w:r>
      <w:r w:rsidRPr="00407420">
        <w:rPr>
          <w:rStyle w:val="StyleUnderline"/>
        </w:rPr>
        <w:t xml:space="preserve"> an </w:t>
      </w:r>
      <w:r w:rsidRPr="00407420">
        <w:rPr>
          <w:rStyle w:val="Emphasis"/>
        </w:rPr>
        <w:t>escalating series</w:t>
      </w:r>
      <w:r w:rsidRPr="00407420">
        <w:rPr>
          <w:rStyle w:val="StyleUnderline"/>
        </w:rPr>
        <w:t xml:space="preserve"> of </w:t>
      </w:r>
      <w:r w:rsidRPr="008D66F8">
        <w:rPr>
          <w:rStyle w:val="Emphasis"/>
          <w:highlight w:val="cyan"/>
        </w:rPr>
        <w:t>tit-for-tat</w:t>
      </w:r>
      <w:r w:rsidRPr="00407420">
        <w:rPr>
          <w:rStyle w:val="Emphasis"/>
        </w:rPr>
        <w:t xml:space="preserve"> attacks</w:t>
      </w:r>
      <w:r w:rsidRPr="00407420">
        <w:rPr>
          <w:rStyle w:val="StyleUnderline"/>
        </w:rPr>
        <w:t xml:space="preserve"> against ever </w:t>
      </w:r>
      <w:r w:rsidRPr="00407420">
        <w:rPr>
          <w:rStyle w:val="Emphasis"/>
        </w:rPr>
        <w:t>more vital elements</w:t>
      </w:r>
      <w:r w:rsidRPr="00407420">
        <w:rPr>
          <w:rStyle w:val="StyleUnderline"/>
        </w:rPr>
        <w:t xml:space="preserve"> of </w:t>
      </w:r>
      <w:r w:rsidRPr="00407420">
        <w:rPr>
          <w:rStyle w:val="Emphasis"/>
        </w:rPr>
        <w:t>an adversary’s critical infrastructure</w:t>
      </w:r>
      <w:r w:rsidRPr="00407420">
        <w:rPr>
          <w:rStyle w:val="StyleUnderline"/>
        </w:rPr>
        <w:t xml:space="preserve">, producing </w:t>
      </w:r>
      <w:r w:rsidRPr="00407420">
        <w:rPr>
          <w:rStyle w:val="Emphasis"/>
        </w:rPr>
        <w:t>widespread chaos</w:t>
      </w:r>
      <w:r w:rsidRPr="00407420">
        <w:rPr>
          <w:rStyle w:val="StyleUnderline"/>
        </w:rPr>
        <w:t xml:space="preserve"> and </w:t>
      </w:r>
      <w:r w:rsidRPr="00407420">
        <w:rPr>
          <w:rStyle w:val="Emphasis"/>
        </w:rPr>
        <w:t>harm</w:t>
      </w:r>
      <w:r w:rsidRPr="00407420">
        <w:rPr>
          <w:rStyle w:val="StyleUnderline"/>
        </w:rPr>
        <w:t xml:space="preserve"> and</w:t>
      </w:r>
      <w:r w:rsidRPr="00407420">
        <w:t xml:space="preserve"> eventually </w:t>
      </w:r>
      <w:r w:rsidRPr="008D66F8">
        <w:rPr>
          <w:rStyle w:val="StyleUnderline"/>
          <w:highlight w:val="cyan"/>
        </w:rPr>
        <w:t>leading</w:t>
      </w:r>
      <w:r w:rsidRPr="00407420">
        <w:rPr>
          <w:rStyle w:val="StyleUnderline"/>
        </w:rPr>
        <w:t xml:space="preserve"> one side </w:t>
      </w:r>
      <w:r w:rsidRPr="008D66F8">
        <w:rPr>
          <w:rStyle w:val="StyleUnderline"/>
          <w:highlight w:val="cyan"/>
        </w:rPr>
        <w:t>to</w:t>
      </w:r>
      <w:r w:rsidRPr="00407420">
        <w:rPr>
          <w:rStyle w:val="StyleUnderline"/>
        </w:rPr>
        <w:t xml:space="preserve"> initiate </w:t>
      </w:r>
      <w:r w:rsidRPr="008D66F8">
        <w:rPr>
          <w:rStyle w:val="Emphasis"/>
          <w:highlight w:val="cyan"/>
        </w:rPr>
        <w:t>kinetic attacks</w:t>
      </w:r>
      <w:r w:rsidRPr="00407420">
        <w:t xml:space="preserve"> on critical military targets, </w:t>
      </w:r>
      <w:r w:rsidRPr="008D66F8">
        <w:rPr>
          <w:rStyle w:val="StyleUnderline"/>
          <w:highlight w:val="cyan"/>
        </w:rPr>
        <w:t>risking</w:t>
      </w:r>
      <w:r w:rsidRPr="00407420">
        <w:rPr>
          <w:rStyle w:val="StyleUnderline"/>
        </w:rPr>
        <w:t xml:space="preserve"> the </w:t>
      </w:r>
      <w:r w:rsidRPr="008D66F8">
        <w:rPr>
          <w:rStyle w:val="StyleUnderline"/>
          <w:highlight w:val="cyan"/>
        </w:rPr>
        <w:t xml:space="preserve">slippery slope to </w:t>
      </w:r>
      <w:r w:rsidRPr="008D66F8">
        <w:rPr>
          <w:rStyle w:val="Emphasis"/>
          <w:highlight w:val="cyan"/>
        </w:rPr>
        <w:t>nuc</w:t>
      </w:r>
      <w:r w:rsidRPr="00407420">
        <w:rPr>
          <w:rStyle w:val="Emphasis"/>
        </w:rPr>
        <w:t>lear</w:t>
      </w:r>
      <w:r w:rsidRPr="008D66F8">
        <w:rPr>
          <w:rStyle w:val="Emphasis"/>
          <w:highlight w:val="cyan"/>
        </w:rPr>
        <w:t xml:space="preserve"> conflict</w:t>
      </w:r>
      <w:r w:rsidRPr="00407420">
        <w:t xml:space="preserve">. For example, a </w:t>
      </w:r>
      <w:r w:rsidRPr="008D66F8">
        <w:rPr>
          <w:rStyle w:val="StyleUnderline"/>
          <w:highlight w:val="cyan"/>
        </w:rPr>
        <w:t>Russian cyberattack on</w:t>
      </w:r>
      <w:r w:rsidRPr="00407420">
        <w:rPr>
          <w:rStyle w:val="StyleUnderline"/>
        </w:rPr>
        <w:t xml:space="preserve"> the U.S. power </w:t>
      </w:r>
      <w:r w:rsidRPr="008D66F8">
        <w:rPr>
          <w:rStyle w:val="StyleUnderline"/>
          <w:highlight w:val="cyan"/>
        </w:rPr>
        <w:t>grid</w:t>
      </w:r>
      <w:r w:rsidRPr="00407420">
        <w:rPr>
          <w:rStyle w:val="StyleUnderline"/>
        </w:rPr>
        <w:t xml:space="preserve"> </w:t>
      </w:r>
      <w:r w:rsidRPr="008D66F8">
        <w:rPr>
          <w:rStyle w:val="StyleUnderline"/>
          <w:highlight w:val="cyan"/>
        </w:rPr>
        <w:t>could trigger</w:t>
      </w:r>
      <w:r w:rsidRPr="00407420">
        <w:rPr>
          <w:rStyle w:val="StyleUnderline"/>
        </w:rPr>
        <w:t xml:space="preserve"> U.S. </w:t>
      </w:r>
      <w:r w:rsidRPr="008D66F8">
        <w:rPr>
          <w:rStyle w:val="StyleUnderline"/>
          <w:highlight w:val="cyan"/>
        </w:rPr>
        <w:t xml:space="preserve">attacks on </w:t>
      </w:r>
      <w:r w:rsidRPr="008D66F8">
        <w:rPr>
          <w:rStyle w:val="Emphasis"/>
          <w:highlight w:val="cyan"/>
        </w:rPr>
        <w:t>Russian</w:t>
      </w:r>
      <w:r w:rsidRPr="00407420">
        <w:rPr>
          <w:rStyle w:val="Emphasis"/>
        </w:rPr>
        <w:t xml:space="preserve"> energy and financial </w:t>
      </w:r>
      <w:r w:rsidRPr="008D66F8">
        <w:rPr>
          <w:rStyle w:val="Emphasis"/>
          <w:highlight w:val="cyan"/>
        </w:rPr>
        <w:t>systems</w:t>
      </w:r>
      <w:r w:rsidRPr="008D66F8">
        <w:rPr>
          <w:rStyle w:val="StyleUnderline"/>
          <w:highlight w:val="cyan"/>
        </w:rPr>
        <w:t>, causing</w:t>
      </w:r>
      <w:r w:rsidRPr="00407420">
        <w:rPr>
          <w:rStyle w:val="StyleUnderline"/>
        </w:rPr>
        <w:t xml:space="preserve"> </w:t>
      </w:r>
      <w:r w:rsidRPr="00407420">
        <w:rPr>
          <w:rStyle w:val="Emphasis"/>
        </w:rPr>
        <w:t xml:space="preserve">widespread </w:t>
      </w:r>
      <w:r w:rsidRPr="008D66F8">
        <w:rPr>
          <w:rStyle w:val="Emphasis"/>
          <w:highlight w:val="cyan"/>
        </w:rPr>
        <w:t>disorder</w:t>
      </w:r>
      <w:r w:rsidRPr="00407420">
        <w:t xml:space="preserve"> in both countries </w:t>
      </w:r>
      <w:r w:rsidRPr="008D66F8">
        <w:rPr>
          <w:rStyle w:val="StyleUnderline"/>
          <w:highlight w:val="cyan"/>
        </w:rPr>
        <w:t>and</w:t>
      </w:r>
      <w:r w:rsidRPr="00407420">
        <w:t xml:space="preserve"> generating an impulse for </w:t>
      </w:r>
      <w:r w:rsidRPr="00407420">
        <w:rPr>
          <w:rStyle w:val="Emphasis"/>
        </w:rPr>
        <w:t xml:space="preserve">even </w:t>
      </w:r>
      <w:r w:rsidRPr="008D66F8">
        <w:rPr>
          <w:rStyle w:val="Emphasis"/>
          <w:highlight w:val="cyan"/>
        </w:rPr>
        <w:t>more devastating attacks</w:t>
      </w:r>
      <w:r w:rsidRPr="00407420">
        <w:t xml:space="preserve">. At some point, such </w:t>
      </w:r>
      <w:r w:rsidRPr="00407420">
        <w:rPr>
          <w:rStyle w:val="StyleUnderline"/>
        </w:rPr>
        <w:t xml:space="preserve">attacks “could </w:t>
      </w:r>
      <w:r w:rsidRPr="008D66F8">
        <w:rPr>
          <w:rStyle w:val="StyleUnderline"/>
          <w:highlight w:val="cyan"/>
        </w:rPr>
        <w:t>lead to</w:t>
      </w:r>
      <w:r w:rsidRPr="00407420">
        <w:rPr>
          <w:rStyle w:val="StyleUnderline"/>
        </w:rPr>
        <w:t xml:space="preserve"> </w:t>
      </w:r>
      <w:r w:rsidRPr="00407420">
        <w:rPr>
          <w:rStyle w:val="Emphasis"/>
        </w:rPr>
        <w:t>major conflict</w:t>
      </w:r>
      <w:r w:rsidRPr="00407420">
        <w:rPr>
          <w:rStyle w:val="StyleUnderline"/>
        </w:rPr>
        <w:t xml:space="preserve"> and </w:t>
      </w:r>
      <w:r w:rsidRPr="00407420">
        <w:rPr>
          <w:rStyle w:val="Emphasis"/>
        </w:rPr>
        <w:t xml:space="preserve">possibly </w:t>
      </w:r>
      <w:r w:rsidRPr="008D66F8">
        <w:rPr>
          <w:rStyle w:val="Emphasis"/>
          <w:highlight w:val="cyan"/>
        </w:rPr>
        <w:t>nuclear war</w:t>
      </w:r>
      <w:r w:rsidRPr="008D66F8">
        <w:rPr>
          <w:rStyle w:val="StyleUnderline"/>
          <w:highlight w:val="cyan"/>
        </w:rPr>
        <w:t>.”</w:t>
      </w:r>
      <w:r w:rsidRPr="00407420">
        <w:t>14</w:t>
      </w:r>
    </w:p>
    <w:p w14:paraId="631A6121" w14:textId="5A4F986C" w:rsidR="00D7410A" w:rsidRDefault="00D7410A" w:rsidP="00D7410A">
      <w:pPr>
        <w:pStyle w:val="Heading2"/>
      </w:pPr>
      <w:r>
        <w:t>Case</w:t>
      </w:r>
    </w:p>
    <w:p w14:paraId="3A974498" w14:textId="5D174F92" w:rsidR="00D7410A" w:rsidRDefault="00D7410A" w:rsidP="00D7410A">
      <w:pPr>
        <w:pStyle w:val="Heading3"/>
      </w:pPr>
      <w:r>
        <w:t>1NC – AMR</w:t>
      </w:r>
    </w:p>
    <w:p w14:paraId="5D72521D" w14:textId="69A9C737" w:rsidR="00D7410A" w:rsidRPr="00AC7CA7" w:rsidRDefault="00D7410A" w:rsidP="00D7410A">
      <w:pPr>
        <w:pStyle w:val="Heading4"/>
        <w:rPr>
          <w:rFonts w:cs="Calibri"/>
        </w:rPr>
      </w:pPr>
      <w:r>
        <w:rPr>
          <w:rFonts w:cs="Calibri"/>
        </w:rPr>
        <w:t>N</w:t>
      </w:r>
      <w:r w:rsidRPr="00AC7CA7">
        <w:rPr>
          <w:rFonts w:cs="Calibri"/>
        </w:rPr>
        <w:t xml:space="preserve">o extinction from pandemics </w:t>
      </w:r>
    </w:p>
    <w:p w14:paraId="05C50DC3" w14:textId="77777777" w:rsidR="00D7410A" w:rsidRPr="00AC7CA7" w:rsidRDefault="00D7410A" w:rsidP="00D7410A">
      <w:pPr>
        <w:pStyle w:val="ListParagraph"/>
        <w:numPr>
          <w:ilvl w:val="0"/>
          <w:numId w:val="12"/>
        </w:numPr>
      </w:pPr>
      <w:r w:rsidRPr="00AC7CA7">
        <w:t>Death rates as high as 50% didn’t collapse civilization</w:t>
      </w:r>
    </w:p>
    <w:p w14:paraId="73ADA28A" w14:textId="77777777" w:rsidR="00D7410A" w:rsidRPr="00AC7CA7" w:rsidRDefault="00D7410A" w:rsidP="00D7410A">
      <w:pPr>
        <w:pStyle w:val="ListParagraph"/>
        <w:numPr>
          <w:ilvl w:val="0"/>
          <w:numId w:val="12"/>
        </w:numPr>
      </w:pPr>
      <w:r w:rsidRPr="00AC7CA7">
        <w:t>Fossil fuel record caps risk at .1% per century</w:t>
      </w:r>
    </w:p>
    <w:p w14:paraId="67418AE1" w14:textId="77777777" w:rsidR="00D7410A" w:rsidRPr="00AC7CA7" w:rsidRDefault="00D7410A" w:rsidP="00D7410A">
      <w:pPr>
        <w:pStyle w:val="ListParagraph"/>
        <w:numPr>
          <w:ilvl w:val="0"/>
          <w:numId w:val="12"/>
        </w:numPr>
      </w:pPr>
      <w:r w:rsidRPr="00AC7CA7">
        <w:t>health, sanitation, medicine, science, public health bodies, solve</w:t>
      </w:r>
    </w:p>
    <w:p w14:paraId="5879D897" w14:textId="77777777" w:rsidR="00D7410A" w:rsidRPr="00AC7CA7" w:rsidRDefault="00D7410A" w:rsidP="00D7410A">
      <w:pPr>
        <w:pStyle w:val="ListParagraph"/>
        <w:numPr>
          <w:ilvl w:val="0"/>
          <w:numId w:val="12"/>
        </w:numPr>
      </w:pPr>
      <w:r w:rsidRPr="00AC7CA7">
        <w:t xml:space="preserve">viruses can’t survive in all locations </w:t>
      </w:r>
    </w:p>
    <w:p w14:paraId="5577068D" w14:textId="77777777" w:rsidR="00D7410A" w:rsidRPr="00AC7CA7" w:rsidRDefault="00D7410A" w:rsidP="00D7410A">
      <w:pPr>
        <w:pStyle w:val="ListParagraph"/>
        <w:numPr>
          <w:ilvl w:val="0"/>
          <w:numId w:val="12"/>
        </w:numPr>
      </w:pPr>
      <w:r w:rsidRPr="00AC7CA7">
        <w:t>refugee populations like tribes, remote researchers, submarine crews, solve</w:t>
      </w:r>
    </w:p>
    <w:p w14:paraId="52432610" w14:textId="77777777" w:rsidR="00D7410A" w:rsidRPr="00AC7CA7" w:rsidRDefault="00D7410A" w:rsidP="00D7410A">
      <w:r w:rsidRPr="00AC7CA7">
        <w:rPr>
          <w:rStyle w:val="Style13ptBold"/>
        </w:rPr>
        <w:t xml:space="preserve">Ord 20 </w:t>
      </w:r>
      <w:r w:rsidRPr="00AC7CA7">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6F8F7DDE" w14:textId="314C8882" w:rsidR="00D7410A" w:rsidRPr="00D7410A" w:rsidRDefault="00D7410A" w:rsidP="00D7410A">
      <w:pPr>
        <w:rPr>
          <w:u w:val="single"/>
        </w:rPr>
      </w:pPr>
      <w:r w:rsidRPr="00D7410A">
        <w:rPr>
          <w:sz w:val="16"/>
        </w:rPr>
        <w:t xml:space="preserve">Are we safe now from events like this? Or are we more vulnerable? </w:t>
      </w:r>
      <w:r w:rsidRPr="00AC7CA7">
        <w:rPr>
          <w:rStyle w:val="StyleUnderline"/>
        </w:rPr>
        <w:t>Could a pandemic threaten humanity’s future</w:t>
      </w:r>
      <w:r w:rsidRPr="00D7410A">
        <w:rPr>
          <w:sz w:val="16"/>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w:t>
      </w:r>
      <w:proofErr w:type="gramStart"/>
      <w:r w:rsidRPr="00D7410A">
        <w:rPr>
          <w:sz w:val="16"/>
        </w:rPr>
        <w:t>diseases, but</w:t>
      </w:r>
      <w:proofErr w:type="gramEnd"/>
      <w:r w:rsidRPr="00D7410A">
        <w:rPr>
          <w:sz w:val="16"/>
        </w:rPr>
        <w:t xml:space="preserve">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AC7CA7">
        <w:rPr>
          <w:rStyle w:val="StyleUnderline"/>
          <w:highlight w:val="cyan"/>
        </w:rPr>
        <w:t>a</w:t>
      </w:r>
      <w:r w:rsidRPr="00AC7CA7">
        <w:rPr>
          <w:rStyle w:val="StyleUnderline"/>
        </w:rPr>
        <w:t xml:space="preserve"> truly </w:t>
      </w:r>
      <w:r w:rsidRPr="00AC7CA7">
        <w:rPr>
          <w:rStyle w:val="StyleUnderline"/>
          <w:highlight w:val="cyan"/>
        </w:rPr>
        <w:t>global</w:t>
      </w:r>
      <w:r w:rsidRPr="00AC7CA7">
        <w:rPr>
          <w:rStyle w:val="StyleUnderline"/>
        </w:rPr>
        <w:t xml:space="preserve"> </w:t>
      </w:r>
      <w:r w:rsidRPr="00AC7CA7">
        <w:rPr>
          <w:rStyle w:val="StyleUnderline"/>
          <w:highlight w:val="cyan"/>
        </w:rPr>
        <w:t>pandemic was possible</w:t>
      </w:r>
      <w:r w:rsidRPr="00AC7CA7">
        <w:rPr>
          <w:rStyle w:val="StyleUnderline"/>
        </w:rPr>
        <w:t>.</w:t>
      </w:r>
      <w:r w:rsidRPr="00D7410A">
        <w:rPr>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AC7CA7">
        <w:rPr>
          <w:rStyle w:val="StyleUnderline"/>
        </w:rPr>
        <w:t xml:space="preserve">. </w:t>
      </w:r>
      <w:r w:rsidRPr="00AC7CA7">
        <w:rPr>
          <w:rStyle w:val="StyleUnderline"/>
          <w:highlight w:val="cyan"/>
        </w:rPr>
        <w:t>Yet</w:t>
      </w:r>
      <w:r w:rsidRPr="00AC7CA7">
        <w:rPr>
          <w:rStyle w:val="StyleUnderline"/>
        </w:rPr>
        <w:t xml:space="preserve"> even </w:t>
      </w:r>
      <w:r w:rsidRPr="00AC7CA7">
        <w:rPr>
          <w:rStyle w:val="StyleUnderline"/>
          <w:highlight w:val="cyan"/>
        </w:rPr>
        <w:t>events</w:t>
      </w:r>
      <w:r w:rsidRPr="00AC7CA7">
        <w:rPr>
          <w:rStyle w:val="StyleUnderline"/>
        </w:rPr>
        <w:t xml:space="preserve"> </w:t>
      </w:r>
      <w:r w:rsidRPr="00AC7CA7">
        <w:rPr>
          <w:rStyle w:val="StyleUnderline"/>
          <w:highlight w:val="cyan"/>
        </w:rPr>
        <w:t xml:space="preserve">like these </w:t>
      </w:r>
      <w:r w:rsidRPr="00AC7CA7">
        <w:rPr>
          <w:rStyle w:val="Emphasis"/>
          <w:highlight w:val="cyan"/>
        </w:rPr>
        <w:t>fall short of being a threat to humanity</w:t>
      </w:r>
      <w:r w:rsidRPr="00AC7CA7">
        <w:rPr>
          <w:rStyle w:val="Emphasis"/>
        </w:rPr>
        <w:t>’s</w:t>
      </w:r>
      <w:r w:rsidRPr="00AC7CA7">
        <w:rPr>
          <w:rStyle w:val="StyleUnderline"/>
        </w:rPr>
        <w:t xml:space="preserve"> </w:t>
      </w:r>
      <w:proofErr w:type="spellStart"/>
      <w:r w:rsidRPr="00AC7CA7">
        <w:rPr>
          <w:rStyle w:val="StyleUnderline"/>
        </w:rPr>
        <w:t>longterm</w:t>
      </w:r>
      <w:proofErr w:type="spellEnd"/>
      <w:r w:rsidRPr="00AC7CA7">
        <w:rPr>
          <w:rStyle w:val="StyleUnderline"/>
        </w:rPr>
        <w:t xml:space="preserve"> potential.15 </w:t>
      </w:r>
      <w:r w:rsidRPr="00AC7CA7">
        <w:rPr>
          <w:rStyle w:val="StyleUnderline"/>
          <w:highlight w:val="cyan"/>
        </w:rPr>
        <w:t>In the</w:t>
      </w:r>
      <w:r w:rsidRPr="00AC7CA7">
        <w:rPr>
          <w:rStyle w:val="StyleUnderline"/>
        </w:rPr>
        <w:t xml:space="preserve"> great </w:t>
      </w:r>
      <w:r w:rsidRPr="00AC7CA7">
        <w:rPr>
          <w:rStyle w:val="StyleUnderline"/>
          <w:highlight w:val="cyan"/>
        </w:rPr>
        <w:t>bubonic plagues</w:t>
      </w:r>
      <w:r w:rsidRPr="00AC7CA7">
        <w:rPr>
          <w:rStyle w:val="StyleUnderline"/>
        </w:rPr>
        <w:t xml:space="preserve"> </w:t>
      </w:r>
      <w:r w:rsidRPr="00AC7CA7">
        <w:rPr>
          <w:rStyle w:val="StyleUnderline"/>
          <w:highlight w:val="cyan"/>
        </w:rPr>
        <w:t>we saw civilization</w:t>
      </w:r>
      <w:r w:rsidRPr="00AC7CA7">
        <w:rPr>
          <w:rStyle w:val="StyleUnderline"/>
        </w:rPr>
        <w:t xml:space="preserve"> in the affected areas </w:t>
      </w:r>
      <w:proofErr w:type="gramStart"/>
      <w:r w:rsidRPr="00AC7CA7">
        <w:rPr>
          <w:rStyle w:val="StyleUnderline"/>
        </w:rPr>
        <w:t>falter, but</w:t>
      </w:r>
      <w:proofErr w:type="gramEnd"/>
      <w:r w:rsidRPr="00AC7CA7">
        <w:rPr>
          <w:rStyle w:val="StyleUnderline"/>
        </w:rPr>
        <w:t xml:space="preserve"> </w:t>
      </w:r>
      <w:r w:rsidRPr="00AC7CA7">
        <w:rPr>
          <w:rStyle w:val="StyleUnderline"/>
          <w:highlight w:val="cyan"/>
        </w:rPr>
        <w:t>recover</w:t>
      </w:r>
      <w:r w:rsidRPr="00AC7CA7">
        <w:rPr>
          <w:rStyle w:val="StyleUnderline"/>
        </w:rPr>
        <w:t xml:space="preserve">. </w:t>
      </w:r>
      <w:r w:rsidRPr="00AC7CA7">
        <w:rPr>
          <w:rStyle w:val="StyleUnderline"/>
          <w:highlight w:val="cyan"/>
        </w:rPr>
        <w:t>The</w:t>
      </w:r>
      <w:r w:rsidRPr="00AC7CA7">
        <w:rPr>
          <w:rStyle w:val="StyleUnderline"/>
        </w:rPr>
        <w:t xml:space="preserve"> regional 25 to </w:t>
      </w:r>
      <w:r w:rsidRPr="00AC7CA7">
        <w:rPr>
          <w:rStyle w:val="Emphasis"/>
          <w:highlight w:val="cyan"/>
        </w:rPr>
        <w:t>50</w:t>
      </w:r>
      <w:r w:rsidRPr="00AC7CA7">
        <w:rPr>
          <w:rStyle w:val="Emphasis"/>
        </w:rPr>
        <w:t xml:space="preserve"> </w:t>
      </w:r>
      <w:r w:rsidRPr="00AC7CA7">
        <w:rPr>
          <w:rStyle w:val="Emphasis"/>
          <w:highlight w:val="cyan"/>
        </w:rPr>
        <w:t>percent death rate was not enough to</w:t>
      </w:r>
      <w:r w:rsidRPr="00AC7CA7">
        <w:rPr>
          <w:rStyle w:val="Emphasis"/>
        </w:rPr>
        <w:t xml:space="preserve"> </w:t>
      </w:r>
      <w:r w:rsidRPr="00AC7CA7">
        <w:rPr>
          <w:rStyle w:val="Emphasis"/>
          <w:highlight w:val="cyan"/>
        </w:rPr>
        <w:t>precipitate</w:t>
      </w:r>
      <w:r w:rsidRPr="00AC7CA7">
        <w:rPr>
          <w:rStyle w:val="Emphasis"/>
        </w:rPr>
        <w:t xml:space="preserve"> </w:t>
      </w:r>
      <w:r w:rsidRPr="00AC7CA7">
        <w:rPr>
          <w:rStyle w:val="Emphasis"/>
          <w:highlight w:val="cyan"/>
        </w:rPr>
        <w:t>a</w:t>
      </w:r>
      <w:r w:rsidRPr="00AC7CA7">
        <w:rPr>
          <w:rStyle w:val="Emphasis"/>
        </w:rPr>
        <w:t xml:space="preserve"> continent-wide </w:t>
      </w:r>
      <w:r w:rsidRPr="00AC7CA7">
        <w:rPr>
          <w:rStyle w:val="Emphasis"/>
          <w:highlight w:val="cyan"/>
        </w:rPr>
        <w:t>collapse</w:t>
      </w:r>
      <w:r w:rsidRPr="00AC7CA7">
        <w:rPr>
          <w:rStyle w:val="Emphasis"/>
        </w:rPr>
        <w:t xml:space="preserve"> of civilization</w:t>
      </w:r>
      <w:r w:rsidRPr="00AC7CA7">
        <w:rPr>
          <w:rStyle w:val="StyleUnderline"/>
        </w:rPr>
        <w:t xml:space="preserve">. It changed the relative fortunes of empires, and may have altered the course of history substantially, but if anything, it gives us reason to believe that </w:t>
      </w:r>
      <w:r w:rsidRPr="00AC7CA7">
        <w:rPr>
          <w:rStyle w:val="StyleUnderline"/>
          <w:highlight w:val="cyan"/>
        </w:rPr>
        <w:t>human civilization</w:t>
      </w:r>
      <w:r w:rsidRPr="00AC7CA7">
        <w:rPr>
          <w:rStyle w:val="StyleUnderline"/>
        </w:rPr>
        <w:t xml:space="preserve"> </w:t>
      </w:r>
      <w:r w:rsidRPr="00AC7CA7">
        <w:rPr>
          <w:rStyle w:val="StyleUnderline"/>
          <w:highlight w:val="cyan"/>
        </w:rPr>
        <w:t>is likely to</w:t>
      </w:r>
      <w:r w:rsidRPr="00AC7CA7">
        <w:rPr>
          <w:rStyle w:val="StyleUnderline"/>
        </w:rPr>
        <w:t xml:space="preserve"> </w:t>
      </w:r>
      <w:r w:rsidRPr="00AC7CA7">
        <w:rPr>
          <w:rStyle w:val="StyleUnderline"/>
          <w:highlight w:val="cyan"/>
        </w:rPr>
        <w:t>make it through</w:t>
      </w:r>
      <w:r w:rsidRPr="00AC7CA7">
        <w:rPr>
          <w:rStyle w:val="StyleUnderline"/>
        </w:rPr>
        <w:t xml:space="preserve"> future </w:t>
      </w:r>
      <w:r w:rsidRPr="00AC7CA7">
        <w:rPr>
          <w:rStyle w:val="StyleUnderline"/>
          <w:highlight w:val="cyan"/>
        </w:rPr>
        <w:t>events</w:t>
      </w:r>
      <w:r w:rsidRPr="00AC7CA7">
        <w:rPr>
          <w:rStyle w:val="StyleUnderline"/>
        </w:rPr>
        <w:t xml:space="preserve"> </w:t>
      </w:r>
      <w:r w:rsidRPr="00AC7CA7">
        <w:rPr>
          <w:rStyle w:val="StyleUnderline"/>
          <w:highlight w:val="cyan"/>
        </w:rPr>
        <w:t>with</w:t>
      </w:r>
      <w:r w:rsidRPr="00AC7CA7">
        <w:rPr>
          <w:rStyle w:val="StyleUnderline"/>
        </w:rPr>
        <w:t xml:space="preserve"> </w:t>
      </w:r>
      <w:r w:rsidRPr="00AC7CA7">
        <w:rPr>
          <w:rStyle w:val="StyleUnderline"/>
          <w:highlight w:val="cyan"/>
        </w:rPr>
        <w:t>similar</w:t>
      </w:r>
      <w:r w:rsidRPr="00AC7CA7">
        <w:rPr>
          <w:rStyle w:val="StyleUnderline"/>
        </w:rPr>
        <w:t xml:space="preserve"> death </w:t>
      </w:r>
      <w:r w:rsidRPr="00AC7CA7">
        <w:rPr>
          <w:rStyle w:val="StyleUnderline"/>
          <w:highlight w:val="cyan"/>
        </w:rPr>
        <w:t>rates</w:t>
      </w:r>
      <w:r w:rsidRPr="00AC7CA7">
        <w:rPr>
          <w:rStyle w:val="StyleUnderline"/>
        </w:rPr>
        <w:t>, even if they were global in scale</w:t>
      </w:r>
      <w:r w:rsidRPr="00D7410A">
        <w:rPr>
          <w:sz w:val="16"/>
        </w:rPr>
        <w:t xml:space="preserve">. </w:t>
      </w:r>
      <w:r w:rsidRPr="00AC7CA7">
        <w:rPr>
          <w:rStyle w:val="StyleUnderline"/>
        </w:rPr>
        <w:t>The 1918 flu pandemic was remarkable in having very little apparent effect on the world’s development despite its global reach</w:t>
      </w:r>
      <w:r w:rsidRPr="00D7410A">
        <w:rPr>
          <w:sz w:val="16"/>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AC7CA7">
        <w:rPr>
          <w:rStyle w:val="StyleUnderline"/>
          <w:highlight w:val="cyan"/>
        </w:rPr>
        <w:t>The strongest case</w:t>
      </w:r>
      <w:r w:rsidRPr="00AC7CA7">
        <w:rPr>
          <w:rStyle w:val="StyleUnderline"/>
        </w:rPr>
        <w:t xml:space="preserve"> against existential risk from natural pandemics is </w:t>
      </w:r>
      <w:r w:rsidRPr="00AC7CA7">
        <w:rPr>
          <w:rStyle w:val="StyleUnderline"/>
          <w:highlight w:val="cyan"/>
        </w:rPr>
        <w:t>the fossil record</w:t>
      </w:r>
      <w:r w:rsidRPr="00AC7CA7">
        <w:rPr>
          <w:rStyle w:val="StyleUnderline"/>
        </w:rPr>
        <w:t xml:space="preserve"> argument </w:t>
      </w:r>
      <w:r w:rsidRPr="00D7410A">
        <w:rPr>
          <w:sz w:val="16"/>
        </w:rPr>
        <w:t xml:space="preserve">from Chapter 3. </w:t>
      </w:r>
      <w:r w:rsidRPr="00AC7CA7">
        <w:rPr>
          <w:rStyle w:val="StyleUnderline"/>
        </w:rPr>
        <w:t xml:space="preserve">Extinction </w:t>
      </w:r>
      <w:r w:rsidRPr="00AC7CA7">
        <w:rPr>
          <w:rStyle w:val="Emphasis"/>
          <w:highlight w:val="cyan"/>
        </w:rPr>
        <w:t>risk</w:t>
      </w:r>
      <w:r w:rsidRPr="00AC7CA7">
        <w:rPr>
          <w:rStyle w:val="Emphasis"/>
        </w:rPr>
        <w:t xml:space="preserve"> </w:t>
      </w:r>
      <w:r w:rsidRPr="00AC7CA7">
        <w:rPr>
          <w:rStyle w:val="Emphasis"/>
          <w:highlight w:val="cyan"/>
        </w:rPr>
        <w:t>from natural causes above 0.1</w:t>
      </w:r>
      <w:r w:rsidRPr="00AC7CA7">
        <w:rPr>
          <w:rStyle w:val="Emphasis"/>
        </w:rPr>
        <w:t xml:space="preserve"> percent </w:t>
      </w:r>
      <w:r w:rsidRPr="00AC7CA7">
        <w:rPr>
          <w:rStyle w:val="Emphasis"/>
          <w:highlight w:val="cyan"/>
        </w:rPr>
        <w:t>per century</w:t>
      </w:r>
      <w:r w:rsidRPr="00AC7CA7">
        <w:rPr>
          <w:rStyle w:val="Emphasis"/>
        </w:rPr>
        <w:t xml:space="preserve"> </w:t>
      </w:r>
      <w:r w:rsidRPr="00AC7CA7">
        <w:rPr>
          <w:rStyle w:val="Emphasis"/>
          <w:highlight w:val="cyan"/>
        </w:rPr>
        <w:t>is incompatible with</w:t>
      </w:r>
      <w:r w:rsidRPr="00AC7CA7">
        <w:rPr>
          <w:rStyle w:val="Emphasis"/>
        </w:rPr>
        <w:t xml:space="preserve"> the </w:t>
      </w:r>
      <w:r w:rsidRPr="00AC7CA7">
        <w:rPr>
          <w:rStyle w:val="Emphasis"/>
          <w:highlight w:val="cyan"/>
        </w:rPr>
        <w:t>evidence</w:t>
      </w:r>
      <w:r w:rsidRPr="00AC7CA7">
        <w:rPr>
          <w:rStyle w:val="Emphasis"/>
        </w:rPr>
        <w:t xml:space="preserve"> </w:t>
      </w:r>
      <w:r w:rsidRPr="00AC7CA7">
        <w:rPr>
          <w:rStyle w:val="Emphasis"/>
          <w:highlight w:val="cyan"/>
        </w:rPr>
        <w:t>of how long</w:t>
      </w:r>
      <w:r w:rsidRPr="00AC7CA7">
        <w:rPr>
          <w:rStyle w:val="Emphasis"/>
        </w:rPr>
        <w:t xml:space="preserve"> </w:t>
      </w:r>
      <w:r w:rsidRPr="00AC7CA7">
        <w:rPr>
          <w:rStyle w:val="Emphasis"/>
          <w:highlight w:val="cyan"/>
        </w:rPr>
        <w:t>humanity</w:t>
      </w:r>
      <w:r w:rsidRPr="00AC7CA7">
        <w:rPr>
          <w:rStyle w:val="Emphasis"/>
        </w:rPr>
        <w:t xml:space="preserve"> and similar species have </w:t>
      </w:r>
      <w:r w:rsidRPr="00AC7CA7">
        <w:rPr>
          <w:rStyle w:val="Emphasis"/>
          <w:highlight w:val="cyan"/>
        </w:rPr>
        <w:t>lasted</w:t>
      </w:r>
      <w:r w:rsidRPr="00D7410A">
        <w:rPr>
          <w:sz w:val="16"/>
        </w:rPr>
        <w:t xml:space="preserve">. But this argument only works where the risk to humanity now is similar or lower than the </w:t>
      </w:r>
      <w:proofErr w:type="spellStart"/>
      <w:r w:rsidRPr="00D7410A">
        <w:rPr>
          <w:sz w:val="16"/>
        </w:rPr>
        <w:t>longterm</w:t>
      </w:r>
      <w:proofErr w:type="spellEnd"/>
      <w:r w:rsidRPr="00D7410A">
        <w:rPr>
          <w:sz w:val="16"/>
        </w:rPr>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AC7CA7">
        <w:rPr>
          <w:rStyle w:val="StyleUnderline"/>
        </w:rPr>
        <w:t xml:space="preserve">But we have also changed the world in ways that offer protection. </w:t>
      </w:r>
      <w:r w:rsidRPr="00AC7CA7">
        <w:rPr>
          <w:rStyle w:val="StyleUnderline"/>
          <w:highlight w:val="cyan"/>
        </w:rPr>
        <w:t>We have a healthier population</w:t>
      </w:r>
      <w:r w:rsidRPr="00AC7CA7">
        <w:rPr>
          <w:rStyle w:val="StyleUnderline"/>
        </w:rPr>
        <w:t xml:space="preserve">; </w:t>
      </w:r>
      <w:r w:rsidRPr="00AC7CA7">
        <w:rPr>
          <w:rStyle w:val="StyleUnderline"/>
          <w:highlight w:val="cyan"/>
        </w:rPr>
        <w:t>improved sanitation</w:t>
      </w:r>
      <w:r w:rsidRPr="00AC7CA7">
        <w:rPr>
          <w:rStyle w:val="StyleUnderline"/>
        </w:rPr>
        <w:t xml:space="preserve"> and hygiene; preventative and curative </w:t>
      </w:r>
      <w:r w:rsidRPr="00AC7CA7">
        <w:rPr>
          <w:rStyle w:val="StyleUnderline"/>
          <w:highlight w:val="cyan"/>
        </w:rPr>
        <w:t>medicine</w:t>
      </w:r>
      <w:r w:rsidRPr="00AC7CA7">
        <w:rPr>
          <w:rStyle w:val="StyleUnderline"/>
        </w:rPr>
        <w:t xml:space="preserve">; and a </w:t>
      </w:r>
      <w:r w:rsidRPr="00AC7CA7">
        <w:rPr>
          <w:rStyle w:val="StyleUnderline"/>
          <w:highlight w:val="cyan"/>
        </w:rPr>
        <w:t>scientific</w:t>
      </w:r>
      <w:r w:rsidRPr="00AC7CA7">
        <w:rPr>
          <w:rStyle w:val="StyleUnderline"/>
        </w:rPr>
        <w:t xml:space="preserve"> </w:t>
      </w:r>
      <w:r w:rsidRPr="00AC7CA7">
        <w:rPr>
          <w:rStyle w:val="StyleUnderline"/>
          <w:highlight w:val="cyan"/>
        </w:rPr>
        <w:t>understanding</w:t>
      </w:r>
      <w:r w:rsidRPr="00AC7CA7">
        <w:rPr>
          <w:rStyle w:val="StyleUnderline"/>
        </w:rPr>
        <w:t xml:space="preserve"> of disease. Perhaps most importantly, we have </w:t>
      </w:r>
      <w:r w:rsidRPr="00AC7CA7">
        <w:rPr>
          <w:rStyle w:val="Emphasis"/>
          <w:highlight w:val="cyan"/>
        </w:rPr>
        <w:t>public health bodies</w:t>
      </w:r>
      <w:r w:rsidRPr="00AC7CA7">
        <w:rPr>
          <w:rStyle w:val="StyleUnderline"/>
        </w:rPr>
        <w:t xml:space="preserve"> to facilitate global communication and coordination in the face of new outbreaks</w:t>
      </w:r>
      <w:r w:rsidRPr="00D7410A">
        <w:rPr>
          <w:sz w:val="16"/>
        </w:rPr>
        <w:t>. W</w:t>
      </w:r>
      <w:r w:rsidRPr="00AC7CA7">
        <w:rPr>
          <w:rStyle w:val="StyleUnderline"/>
        </w:rPr>
        <w:t xml:space="preserve">e have seen the benefits of this protection through the dramatic decline of endemic infectious disease over the last century (though we can’t be sure pandemics will obey the same trend). </w:t>
      </w:r>
      <w:r w:rsidRPr="00D7410A">
        <w:rPr>
          <w:sz w:val="16"/>
        </w:rPr>
        <w:t xml:space="preserve">Finally, </w:t>
      </w:r>
      <w:r w:rsidRPr="00AC7CA7">
        <w:rPr>
          <w:rStyle w:val="StyleUnderline"/>
        </w:rPr>
        <w:t xml:space="preserve">we have </w:t>
      </w:r>
      <w:r w:rsidRPr="00AC7CA7">
        <w:rPr>
          <w:rStyle w:val="StyleUnderline"/>
          <w:highlight w:val="cyan"/>
        </w:rPr>
        <w:t>spread</w:t>
      </w:r>
      <w:r w:rsidRPr="00AC7CA7">
        <w:rPr>
          <w:rStyle w:val="StyleUnderline"/>
        </w:rPr>
        <w:t xml:space="preserve"> </w:t>
      </w:r>
      <w:r w:rsidRPr="00AC7CA7">
        <w:rPr>
          <w:rStyle w:val="StyleUnderline"/>
          <w:highlight w:val="cyan"/>
        </w:rPr>
        <w:t>to a range of locations</w:t>
      </w:r>
      <w:r w:rsidRPr="00AC7CA7">
        <w:rPr>
          <w:rStyle w:val="StyleUnderline"/>
        </w:rPr>
        <w:t xml:space="preserve"> and environments </w:t>
      </w:r>
      <w:r w:rsidRPr="00AC7CA7">
        <w:rPr>
          <w:rStyle w:val="Emphasis"/>
          <w:highlight w:val="cyan"/>
        </w:rPr>
        <w:t>unprecedented</w:t>
      </w:r>
      <w:r w:rsidRPr="00AC7CA7">
        <w:rPr>
          <w:rStyle w:val="StyleUnderline"/>
        </w:rPr>
        <w:t xml:space="preserve"> for any mammalian species. </w:t>
      </w:r>
      <w:r w:rsidRPr="00AC7CA7">
        <w:rPr>
          <w:rStyle w:val="StyleUnderline"/>
          <w:highlight w:val="cyan"/>
        </w:rPr>
        <w:t>This</w:t>
      </w:r>
      <w:r w:rsidRPr="00AC7CA7">
        <w:rPr>
          <w:rStyle w:val="StyleUnderline"/>
        </w:rPr>
        <w:t xml:space="preserve"> </w:t>
      </w:r>
      <w:r w:rsidRPr="00AC7CA7">
        <w:rPr>
          <w:rStyle w:val="StyleUnderline"/>
          <w:highlight w:val="cyan"/>
        </w:rPr>
        <w:t>offers</w:t>
      </w:r>
      <w:r w:rsidRPr="00AC7CA7">
        <w:rPr>
          <w:rStyle w:val="StyleUnderline"/>
        </w:rPr>
        <w:t xml:space="preserve"> </w:t>
      </w:r>
      <w:r w:rsidRPr="00AC7CA7">
        <w:rPr>
          <w:rStyle w:val="StyleUnderline"/>
          <w:highlight w:val="cyan"/>
        </w:rPr>
        <w:t>special protection</w:t>
      </w:r>
      <w:r w:rsidRPr="00AC7CA7">
        <w:rPr>
          <w:rStyle w:val="StyleUnderline"/>
        </w:rPr>
        <w:t xml:space="preserve"> from extinction events, because </w:t>
      </w:r>
      <w:r w:rsidRPr="00AC7CA7">
        <w:rPr>
          <w:rStyle w:val="StyleUnderline"/>
          <w:highlight w:val="cyan"/>
        </w:rPr>
        <w:t>it requires the pathogen to</w:t>
      </w:r>
      <w:r w:rsidRPr="00AC7CA7">
        <w:rPr>
          <w:rStyle w:val="StyleUnderline"/>
        </w:rPr>
        <w:t xml:space="preserve"> be able to </w:t>
      </w:r>
      <w:r w:rsidRPr="00AC7CA7">
        <w:rPr>
          <w:rStyle w:val="StyleUnderline"/>
          <w:highlight w:val="cyan"/>
        </w:rPr>
        <w:t>flourish</w:t>
      </w:r>
      <w:r w:rsidRPr="00AC7CA7">
        <w:rPr>
          <w:rStyle w:val="StyleUnderline"/>
        </w:rPr>
        <w:t xml:space="preserve"> </w:t>
      </w:r>
      <w:r w:rsidRPr="00AC7CA7">
        <w:rPr>
          <w:rStyle w:val="Emphasis"/>
          <w:highlight w:val="cyan"/>
        </w:rPr>
        <w:t>in a vast range</w:t>
      </w:r>
      <w:r w:rsidRPr="00AC7CA7">
        <w:rPr>
          <w:rStyle w:val="StyleUnderline"/>
        </w:rPr>
        <w:t xml:space="preserve"> of environments </w:t>
      </w:r>
      <w:r w:rsidRPr="00AC7CA7">
        <w:rPr>
          <w:rStyle w:val="StyleUnderline"/>
          <w:highlight w:val="cyan"/>
        </w:rPr>
        <w:t>and</w:t>
      </w:r>
      <w:r w:rsidRPr="00AC7CA7">
        <w:rPr>
          <w:rStyle w:val="StyleUnderline"/>
        </w:rPr>
        <w:t xml:space="preserve"> to </w:t>
      </w:r>
      <w:r w:rsidRPr="00AC7CA7">
        <w:rPr>
          <w:rStyle w:val="StyleUnderline"/>
          <w:highlight w:val="cyan"/>
        </w:rPr>
        <w:t>reach</w:t>
      </w:r>
      <w:r w:rsidRPr="00AC7CA7">
        <w:rPr>
          <w:rStyle w:val="StyleUnderline"/>
        </w:rPr>
        <w:t xml:space="preserve"> exceptionally </w:t>
      </w:r>
      <w:r w:rsidRPr="00AC7CA7">
        <w:rPr>
          <w:rStyle w:val="Emphasis"/>
          <w:highlight w:val="cyan"/>
        </w:rPr>
        <w:t>isolated populations</w:t>
      </w:r>
      <w:r w:rsidRPr="00AC7CA7">
        <w:rPr>
          <w:rStyle w:val="StyleUnderline"/>
        </w:rPr>
        <w:t xml:space="preserve"> </w:t>
      </w:r>
      <w:r w:rsidRPr="00AC7CA7">
        <w:rPr>
          <w:rStyle w:val="StyleUnderline"/>
          <w:highlight w:val="cyan"/>
        </w:rPr>
        <w:t>such as</w:t>
      </w:r>
      <w:r w:rsidRPr="00AC7CA7">
        <w:rPr>
          <w:rStyle w:val="StyleUnderline"/>
        </w:rPr>
        <w:t xml:space="preserve"> </w:t>
      </w:r>
      <w:r w:rsidRPr="00AC7CA7">
        <w:rPr>
          <w:rStyle w:val="StyleUnderline"/>
          <w:highlight w:val="cyan"/>
        </w:rPr>
        <w:t>uncontacted tribes</w:t>
      </w:r>
      <w:r w:rsidRPr="00AC7CA7">
        <w:rPr>
          <w:rStyle w:val="StyleUnderline"/>
        </w:rPr>
        <w:t xml:space="preserve">, </w:t>
      </w:r>
      <w:r w:rsidRPr="00AC7CA7">
        <w:rPr>
          <w:rStyle w:val="StyleUnderline"/>
          <w:highlight w:val="cyan"/>
        </w:rPr>
        <w:t>Antarctic researchers and</w:t>
      </w:r>
      <w:r w:rsidRPr="00AC7CA7">
        <w:rPr>
          <w:rStyle w:val="StyleUnderline"/>
        </w:rPr>
        <w:t xml:space="preserve"> nuclear </w:t>
      </w:r>
      <w:r w:rsidRPr="00AC7CA7">
        <w:rPr>
          <w:rStyle w:val="StyleUnderline"/>
          <w:highlight w:val="cyan"/>
        </w:rPr>
        <w:t>sub</w:t>
      </w:r>
      <w:r w:rsidRPr="00AC7CA7">
        <w:rPr>
          <w:rStyle w:val="StyleUnderline"/>
        </w:rPr>
        <w:t xml:space="preserve">marine </w:t>
      </w:r>
      <w:r w:rsidRPr="00AC7CA7">
        <w:rPr>
          <w:rStyle w:val="StyleUnderline"/>
          <w:highlight w:val="cyan"/>
        </w:rPr>
        <w:t>crew</w:t>
      </w:r>
      <w:r w:rsidRPr="00D7410A">
        <w:rPr>
          <w:sz w:val="16"/>
        </w:rPr>
        <w:t xml:space="preserve">s.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AC7CA7">
        <w:rPr>
          <w:rStyle w:val="StyleUnderline"/>
        </w:rPr>
        <w:t>If we take the fossil record as evidence that the risk was less than one in 2,000 per century, then to reach 1 percent per century the pandemic risk would need to be at least 20 times larger</w:t>
      </w:r>
      <w:r w:rsidRPr="00D7410A">
        <w:rPr>
          <w:sz w:val="16"/>
        </w:rPr>
        <w:t xml:space="preserve">. </w:t>
      </w:r>
      <w:r w:rsidRPr="00AC7CA7">
        <w:rPr>
          <w:rStyle w:val="Emphasis"/>
        </w:rPr>
        <w:t>This seems unlikely.</w:t>
      </w:r>
      <w:r w:rsidRPr="00D7410A">
        <w:rPr>
          <w:sz w:val="16"/>
        </w:rPr>
        <w:t xml:space="preserve"> In my view, </w:t>
      </w:r>
      <w:r w:rsidRPr="00AC7CA7">
        <w:rPr>
          <w:rStyle w:val="StyleUnderline"/>
        </w:rPr>
        <w:t>the fossil record still provides a strong case against there being a high extinction risk from “natural” pandemics</w:t>
      </w:r>
      <w:r w:rsidRPr="00D7410A">
        <w:rPr>
          <w:sz w:val="16"/>
        </w:rPr>
        <w:t xml:space="preserve">. </w:t>
      </w:r>
      <w:proofErr w:type="gramStart"/>
      <w:r w:rsidRPr="00D7410A">
        <w:rPr>
          <w:sz w:val="16"/>
        </w:rPr>
        <w:t>So</w:t>
      </w:r>
      <w:proofErr w:type="gramEnd"/>
      <w:r w:rsidRPr="00D7410A">
        <w:rPr>
          <w:sz w:val="16"/>
        </w:rPr>
        <w:t xml:space="preserve"> most of the remaining existential risk would come from the threat of permanent collapse: a pandemic severe enough to collapse civilization globally, combined with civilization turning out to be hard to re-establish or bad luck in our attempts to do so.</w:t>
      </w:r>
    </w:p>
    <w:p w14:paraId="6EDCAE73" w14:textId="601DC2E9" w:rsidR="00D7410A" w:rsidRPr="004425D9" w:rsidRDefault="00D7410A" w:rsidP="00D7410A">
      <w:pPr>
        <w:pStyle w:val="Heading4"/>
      </w:pPr>
      <w:r>
        <w:t>Superbug impact is hype</w:t>
      </w:r>
    </w:p>
    <w:p w14:paraId="231D54E9" w14:textId="77777777" w:rsidR="00D7410A" w:rsidRPr="00476D40" w:rsidRDefault="00D7410A" w:rsidP="00D7410A">
      <w:pPr>
        <w:spacing w:line="256" w:lineRule="auto"/>
        <w:rPr>
          <w:rFonts w:eastAsia="Calibri"/>
          <w:b/>
          <w:bCs/>
          <w:sz w:val="28"/>
        </w:rPr>
      </w:pPr>
      <w:r w:rsidRPr="00BD6A24">
        <w:rPr>
          <w:rFonts w:eastAsia="Calibri"/>
          <w:b/>
          <w:bCs/>
          <w:sz w:val="28"/>
        </w:rPr>
        <w:t>Tyson 12</w:t>
      </w:r>
      <w:r w:rsidRPr="00BD6A24">
        <w:rPr>
          <w:rFonts w:eastAsia="Calibri"/>
        </w:rPr>
        <w:t>{Greg, syndicated science columnist, PhD student in microbiology (Northwestern), “Tipping Point: The Threat of Antibiotic Resistance,” Helix, 8/17, http://helix.northwestern.edu/article/tipping-point-threat-antibiotic-resistance}</w:t>
      </w:r>
    </w:p>
    <w:p w14:paraId="374F2E1C" w14:textId="77777777" w:rsidR="00D7410A" w:rsidRPr="002C507D" w:rsidRDefault="00D7410A" w:rsidP="00D7410A">
      <w:pPr>
        <w:spacing w:line="256" w:lineRule="auto"/>
        <w:rPr>
          <w:rFonts w:eastAsia="Calibri" w:cs="Calibri"/>
        </w:rPr>
      </w:pPr>
      <w:r w:rsidRPr="00476D40">
        <w:rPr>
          <w:rStyle w:val="StyleUnderline"/>
        </w:rPr>
        <w:t xml:space="preserve">What happens </w:t>
      </w:r>
      <w:r w:rsidRPr="00F574FD">
        <w:rPr>
          <w:rStyle w:val="StyleUnderline"/>
          <w:highlight w:val="green"/>
        </w:rPr>
        <w:t>if we stand pat</w:t>
      </w:r>
      <w:r w:rsidRPr="00476D40">
        <w:rPr>
          <w:rStyle w:val="StyleUnderline"/>
        </w:rPr>
        <w:t xml:space="preserve">? </w:t>
      </w:r>
      <w:r w:rsidRPr="00F574FD">
        <w:rPr>
          <w:rStyle w:val="StyleUnderline"/>
          <w:highlight w:val="green"/>
        </w:rPr>
        <w:t>We won’t return to</w:t>
      </w:r>
      <w:r w:rsidRPr="00476D40">
        <w:rPr>
          <w:rStyle w:val="StyleUnderline"/>
        </w:rPr>
        <w:t xml:space="preserve"> </w:t>
      </w:r>
      <w:r w:rsidRPr="00F574FD">
        <w:rPr>
          <w:rStyle w:val="StyleUnderline"/>
          <w:highlight w:val="green"/>
        </w:rPr>
        <w:t>the Middle Ages</w:t>
      </w:r>
      <w:r w:rsidRPr="00BD6A24">
        <w:rPr>
          <w:rFonts w:eastAsia="Calibri"/>
        </w:rPr>
        <w:t xml:space="preserve">, where plague wiped out one third of Europe’s population. </w:t>
      </w:r>
      <w:r w:rsidRPr="00476D40">
        <w:rPr>
          <w:rStyle w:val="StyleUnderline"/>
        </w:rPr>
        <w:t xml:space="preserve">The truth is that many of the </w:t>
      </w:r>
      <w:r w:rsidRPr="00F574FD">
        <w:rPr>
          <w:rStyle w:val="StyleUnderline"/>
          <w:highlight w:val="green"/>
        </w:rPr>
        <w:t>most dangerous and widespread</w:t>
      </w:r>
      <w:r w:rsidRPr="00476D40">
        <w:rPr>
          <w:rStyle w:val="StyleUnderline"/>
        </w:rPr>
        <w:t xml:space="preserve"> bacterial </w:t>
      </w:r>
      <w:r w:rsidRPr="00F574FD">
        <w:rPr>
          <w:rStyle w:val="StyleUnderline"/>
          <w:highlight w:val="green"/>
        </w:rPr>
        <w:t>pathogens</w:t>
      </w:r>
      <w:r w:rsidRPr="00476D40">
        <w:rPr>
          <w:rStyle w:val="StyleUnderline"/>
        </w:rPr>
        <w:t xml:space="preserve"> that truly deserve the moniker “superbug” </w:t>
      </w:r>
      <w:r w:rsidRPr="00F574FD">
        <w:rPr>
          <w:rStyle w:val="StyleUnderline"/>
          <w:highlight w:val="green"/>
        </w:rPr>
        <w:t>have been tamed</w:t>
      </w:r>
      <w:r w:rsidRPr="00476D40">
        <w:rPr>
          <w:rStyle w:val="StyleUnderline"/>
        </w:rPr>
        <w:t>,</w:t>
      </w:r>
      <w:r w:rsidRPr="00BD6A24">
        <w:rPr>
          <w:rFonts w:eastAsia="Calibri"/>
        </w:rPr>
        <w:t xml:space="preserve"> especially in the United States. This is </w:t>
      </w:r>
      <w:r w:rsidRPr="00476D40">
        <w:rPr>
          <w:rStyle w:val="StyleUnderline"/>
        </w:rPr>
        <w:t xml:space="preserve">because </w:t>
      </w:r>
      <w:r w:rsidRPr="00F574FD">
        <w:rPr>
          <w:rStyle w:val="StyleUnderline"/>
          <w:highlight w:val="green"/>
        </w:rPr>
        <w:t>for the healthy</w:t>
      </w:r>
      <w:r w:rsidRPr="00476D40">
        <w:rPr>
          <w:rStyle w:val="StyleUnderline"/>
        </w:rPr>
        <w:t xml:space="preserve"> person, pathogens like </w:t>
      </w:r>
      <w:r w:rsidRPr="00F574FD">
        <w:rPr>
          <w:rStyle w:val="StyleUnderline"/>
          <w:highlight w:val="green"/>
        </w:rPr>
        <w:t>MRSA are</w:t>
      </w:r>
      <w:r w:rsidRPr="00476D40">
        <w:rPr>
          <w:rStyle w:val="StyleUnderline"/>
        </w:rPr>
        <w:t xml:space="preserve"> </w:t>
      </w:r>
      <w:r w:rsidRPr="00F574FD">
        <w:rPr>
          <w:rStyle w:val="StyleUnderline"/>
          <w:highlight w:val="green"/>
        </w:rPr>
        <w:t>not an immediate threat</w:t>
      </w:r>
      <w:r w:rsidRPr="00BD6A24">
        <w:rPr>
          <w:rFonts w:eastAsia="Calibri"/>
        </w:rPr>
        <w:t xml:space="preserve">. But </w:t>
      </w:r>
      <w:r w:rsidRPr="00BD6A24">
        <w:rPr>
          <w:rFonts w:eastAsia="Calibri"/>
          <w:u w:val="single"/>
        </w:rPr>
        <w:t>people hospitalized</w:t>
      </w:r>
      <w:r w:rsidRPr="00BD6A24">
        <w:rPr>
          <w:rFonts w:eastAsia="Calibri"/>
        </w:rPr>
        <w:t xml:space="preserve"> and already sick with other conditions are in danger of contracting bacterial infections we </w:t>
      </w:r>
      <w:r w:rsidRPr="00BD6A24">
        <w:rPr>
          <w:rFonts w:eastAsia="Calibri"/>
          <w:u w:val="single"/>
        </w:rPr>
        <w:t xml:space="preserve">are sometimes </w:t>
      </w:r>
      <w:r w:rsidRPr="002C507D">
        <w:rPr>
          <w:rFonts w:eastAsia="Calibri" w:cs="Calibri"/>
          <w:u w:val="single"/>
        </w:rPr>
        <w:t xml:space="preserve">powerless to treat. </w:t>
      </w:r>
      <w:r w:rsidRPr="002C507D">
        <w:rPr>
          <w:rFonts w:eastAsia="Calibri" w:cs="Calibri"/>
        </w:rPr>
        <w:t xml:space="preserve">It truly is a shame that we are constantly making medical advances in other </w:t>
      </w:r>
      <w:proofErr w:type="gramStart"/>
      <w:r w:rsidRPr="002C507D">
        <w:rPr>
          <w:rFonts w:eastAsia="Calibri" w:cs="Calibri"/>
        </w:rPr>
        <w:t>fields, but</w:t>
      </w:r>
      <w:proofErr w:type="gramEnd"/>
      <w:r w:rsidRPr="002C507D">
        <w:rPr>
          <w:rFonts w:eastAsia="Calibri" w:cs="Calibri"/>
        </w:rPr>
        <w:t xml:space="preserve"> have taken a step back in this area. Some potential </w:t>
      </w:r>
      <w:r w:rsidRPr="002C507D">
        <w:rPr>
          <w:rStyle w:val="StyleUnderline"/>
          <w:rFonts w:cs="Calibri"/>
          <w:highlight w:val="green"/>
        </w:rPr>
        <w:t>solutions include treating infections with multiple antibiotics and</w:t>
      </w:r>
      <w:r w:rsidRPr="002C507D">
        <w:rPr>
          <w:rStyle w:val="StyleUnderline"/>
          <w:rFonts w:cs="Calibri"/>
        </w:rPr>
        <w:t xml:space="preserve"> offering greater </w:t>
      </w:r>
      <w:r w:rsidRPr="002C507D">
        <w:rPr>
          <w:rStyle w:val="StyleUnderline"/>
          <w:rFonts w:cs="Calibri"/>
          <w:highlight w:val="green"/>
        </w:rPr>
        <w:t>incentives</w:t>
      </w:r>
      <w:r w:rsidRPr="002C507D">
        <w:rPr>
          <w:rStyle w:val="StyleUnderline"/>
          <w:rFonts w:cs="Calibri"/>
        </w:rPr>
        <w:t xml:space="preserve"> for the pharmaceutical industry </w:t>
      </w:r>
      <w:r w:rsidRPr="002C507D">
        <w:rPr>
          <w:rStyle w:val="StyleUnderline"/>
          <w:rFonts w:cs="Calibri"/>
          <w:highlight w:val="green"/>
        </w:rPr>
        <w:t>to</w:t>
      </w:r>
      <w:r w:rsidRPr="002C507D">
        <w:rPr>
          <w:rStyle w:val="StyleUnderline"/>
          <w:rFonts w:cs="Calibri"/>
        </w:rPr>
        <w:t xml:space="preserve"> </w:t>
      </w:r>
      <w:r w:rsidRPr="002C507D">
        <w:rPr>
          <w:rStyle w:val="StyleUnderline"/>
          <w:rFonts w:cs="Calibri"/>
          <w:highlight w:val="green"/>
        </w:rPr>
        <w:t>produce these products</w:t>
      </w:r>
      <w:r w:rsidRPr="002C507D">
        <w:rPr>
          <w:rStyle w:val="StyleUnderline"/>
          <w:rFonts w:cs="Calibri"/>
        </w:rPr>
        <w:t xml:space="preserve">. Also, more </w:t>
      </w:r>
      <w:r w:rsidRPr="002C507D">
        <w:rPr>
          <w:rStyle w:val="StyleUnderline"/>
          <w:rFonts w:cs="Calibri"/>
          <w:highlight w:val="green"/>
        </w:rPr>
        <w:t>specific therapies</w:t>
      </w:r>
      <w:r w:rsidRPr="002C507D">
        <w:rPr>
          <w:rStyle w:val="StyleUnderline"/>
          <w:rFonts w:cs="Calibri"/>
        </w:rPr>
        <w:t xml:space="preserve"> directed at toxins the bacteria produce </w:t>
      </w:r>
      <w:r w:rsidRPr="002C507D">
        <w:rPr>
          <w:rStyle w:val="StyleUnderline"/>
          <w:rFonts w:cs="Calibri"/>
          <w:highlight w:val="green"/>
        </w:rPr>
        <w:t>could be used</w:t>
      </w:r>
      <w:r w:rsidRPr="002C507D">
        <w:rPr>
          <w:rStyle w:val="StyleUnderline"/>
          <w:rFonts w:cs="Calibri"/>
        </w:rPr>
        <w:t xml:space="preserve"> in conjunction with antibiotics to more effectively control infections. </w:t>
      </w:r>
      <w:r w:rsidRPr="002C507D">
        <w:rPr>
          <w:rStyle w:val="StyleUnderline"/>
          <w:rFonts w:cs="Calibri"/>
          <w:highlight w:val="green"/>
        </w:rPr>
        <w:t>Stories about</w:t>
      </w:r>
      <w:r w:rsidRPr="002C507D">
        <w:rPr>
          <w:rStyle w:val="StyleUnderline"/>
          <w:rFonts w:cs="Calibri"/>
        </w:rPr>
        <w:t xml:space="preserve"> MRSA as </w:t>
      </w:r>
      <w:r w:rsidRPr="002C507D">
        <w:rPr>
          <w:rStyle w:val="StyleUnderline"/>
          <w:rFonts w:cs="Calibri"/>
          <w:highlight w:val="green"/>
        </w:rPr>
        <w:t>a “superbug” are</w:t>
      </w:r>
      <w:r w:rsidRPr="002C507D">
        <w:rPr>
          <w:rStyle w:val="StyleUnderline"/>
          <w:rFonts w:cs="Calibri"/>
        </w:rPr>
        <w:t xml:space="preserve"> often </w:t>
      </w:r>
      <w:r w:rsidRPr="002C507D">
        <w:rPr>
          <w:rStyle w:val="StyleUnderline"/>
          <w:rFonts w:cs="Calibri"/>
          <w:highlight w:val="green"/>
        </w:rPr>
        <w:t>overblown, causing unnecessary panic among people unlikely to get sick</w:t>
      </w:r>
      <w:r w:rsidRPr="002C507D">
        <w:rPr>
          <w:rFonts w:eastAsia="Calibri" w:cs="Calibri"/>
          <w:b/>
          <w:iCs/>
          <w:u w:val="single"/>
        </w:rPr>
        <w:t>.</w:t>
      </w:r>
      <w:r w:rsidRPr="002C507D">
        <w:rPr>
          <w:rFonts w:eastAsia="Calibri" w:cs="Calibri"/>
        </w:rPr>
        <w:t xml:space="preserve"> Nevertheless, it rightfully draws attention to a public health problem that requires new solutions. The appropriate response is concern and action. But if we continue to ignore the problem, it can only get worse.</w:t>
      </w:r>
    </w:p>
    <w:p w14:paraId="69F82C07" w14:textId="01CC2B29" w:rsidR="00D7410A" w:rsidRPr="002C507D" w:rsidRDefault="00D7410A" w:rsidP="00D7410A">
      <w:pPr>
        <w:pStyle w:val="Heading4"/>
        <w:rPr>
          <w:rFonts w:cs="Calibri"/>
        </w:rPr>
      </w:pPr>
      <w:r w:rsidRPr="002C507D">
        <w:rPr>
          <w:rFonts w:cs="Calibri"/>
        </w:rPr>
        <w:t>No impact to antibiotic resistance.</w:t>
      </w:r>
    </w:p>
    <w:p w14:paraId="70BDF1AA" w14:textId="77777777" w:rsidR="00D7410A" w:rsidRPr="002C507D" w:rsidRDefault="00D7410A" w:rsidP="00D7410A">
      <w:pPr>
        <w:rPr>
          <w:rFonts w:cs="Calibri"/>
        </w:rPr>
      </w:pPr>
      <w:proofErr w:type="spellStart"/>
      <w:r w:rsidRPr="002C507D">
        <w:rPr>
          <w:rStyle w:val="Style13ptBold"/>
          <w:rFonts w:eastAsiaTheme="majorEastAsia" w:cs="Calibri"/>
          <w:bCs/>
          <w:szCs w:val="26"/>
        </w:rPr>
        <w:t>Sepkowitz</w:t>
      </w:r>
      <w:proofErr w:type="spellEnd"/>
      <w:r w:rsidRPr="002C507D">
        <w:rPr>
          <w:rStyle w:val="Style13ptBold"/>
          <w:rFonts w:eastAsiaTheme="majorEastAsia" w:cs="Calibri"/>
          <w:bCs/>
          <w:szCs w:val="26"/>
        </w:rPr>
        <w:t xml:space="preserve"> 13</w:t>
      </w:r>
      <w:r w:rsidRPr="002C507D">
        <w:rPr>
          <w:rFonts w:cs="Calibri"/>
        </w:rPr>
        <w:t xml:space="preserve"> [Kent </w:t>
      </w:r>
      <w:proofErr w:type="spellStart"/>
      <w:r w:rsidRPr="002C507D">
        <w:rPr>
          <w:rFonts w:cs="Calibri"/>
        </w:rPr>
        <w:t>Sepkowitz</w:t>
      </w:r>
      <w:proofErr w:type="spellEnd"/>
      <w:r w:rsidRPr="002C507D">
        <w:rPr>
          <w:rFonts w:cs="Calibri"/>
        </w:rPr>
        <w:t xml:space="preserve"> (Professor of Medicine @ Weill Cornell Medical School, head of Memorial Sloan </w:t>
      </w:r>
      <w:proofErr w:type="spellStart"/>
      <w:r w:rsidRPr="002C507D">
        <w:rPr>
          <w:rFonts w:cs="Calibri"/>
        </w:rPr>
        <w:t>Ketterings’s</w:t>
      </w:r>
      <w:proofErr w:type="spellEnd"/>
      <w:r w:rsidRPr="002C507D">
        <w:rPr>
          <w:rFonts w:cs="Calibri"/>
        </w:rPr>
        <w:t xml:space="preserve"> infection control program), “Why I’m Not Worried About Dying From a Superbug, and You Shouldn’t Be, Either,” 3-8-13, </w:t>
      </w:r>
      <w:hyperlink r:id="rId9" w:history="1">
        <w:r w:rsidRPr="002C507D">
          <w:rPr>
            <w:rStyle w:val="Hyperlink"/>
            <w:rFonts w:cs="Calibri"/>
          </w:rPr>
          <w:t>http://www.thedailybeast.com-/articles/2013/03/08/why-i-m-not-worried-about-dying-from-a-superbug-and-you-shouldn-t-be-either.html</w:t>
        </w:r>
      </w:hyperlink>
      <w:r w:rsidRPr="002C507D">
        <w:rPr>
          <w:rFonts w:cs="Calibri"/>
        </w:rPr>
        <w:t>]</w:t>
      </w:r>
    </w:p>
    <w:p w14:paraId="41ED00E4" w14:textId="77777777" w:rsidR="00D7410A" w:rsidRPr="002C507D" w:rsidRDefault="00D7410A" w:rsidP="00D7410A">
      <w:pPr>
        <w:rPr>
          <w:rFonts w:cs="Calibri"/>
          <w:sz w:val="16"/>
        </w:rPr>
      </w:pPr>
      <w:r w:rsidRPr="002C507D">
        <w:rPr>
          <w:rStyle w:val="StyleUnderline"/>
          <w:rFonts w:cs="Calibri"/>
        </w:rPr>
        <w:t>There’s</w:t>
      </w:r>
      <w:r w:rsidRPr="002C507D">
        <w:rPr>
          <w:rFonts w:cs="Calibri"/>
          <w:sz w:val="16"/>
        </w:rPr>
        <w:t xml:space="preserve"> a scary </w:t>
      </w:r>
      <w:r w:rsidRPr="002C507D">
        <w:rPr>
          <w:rStyle w:val="StyleUnderline"/>
          <w:rFonts w:cs="Calibri"/>
        </w:rPr>
        <w:t>new superbug showing up in hospitals,</w:t>
      </w:r>
      <w:r w:rsidRPr="002C507D">
        <w:rPr>
          <w:rFonts w:cs="Calibri"/>
          <w:sz w:val="16"/>
        </w:rPr>
        <w:t xml:space="preserve"> </w:t>
      </w:r>
      <w:r w:rsidRPr="002C507D">
        <w:rPr>
          <w:rStyle w:val="StyleUnderline"/>
          <w:rFonts w:cs="Calibri"/>
        </w:rPr>
        <w:t>resistant to</w:t>
      </w:r>
      <w:r w:rsidRPr="002C507D">
        <w:rPr>
          <w:rFonts w:cs="Calibri"/>
          <w:sz w:val="16"/>
        </w:rPr>
        <w:t xml:space="preserve"> all but one aging </w:t>
      </w:r>
      <w:r w:rsidRPr="002C507D">
        <w:rPr>
          <w:rStyle w:val="StyleUnderline"/>
          <w:rFonts w:cs="Calibri"/>
        </w:rPr>
        <w:t>antibiotic</w:t>
      </w:r>
      <w:r w:rsidRPr="002C507D">
        <w:rPr>
          <w:rFonts w:cs="Calibri"/>
          <w:sz w:val="16"/>
        </w:rPr>
        <w:t xml:space="preserve">. </w:t>
      </w:r>
      <w:r w:rsidRPr="002C507D">
        <w:rPr>
          <w:rStyle w:val="StyleUnderline"/>
          <w:rFonts w:cs="Calibri"/>
        </w:rPr>
        <w:t>But</w:t>
      </w:r>
      <w:r w:rsidRPr="002C507D">
        <w:rPr>
          <w:rFonts w:cs="Calibri"/>
          <w:sz w:val="16"/>
        </w:rPr>
        <w:t xml:space="preserve"> Dr. Kent </w:t>
      </w:r>
      <w:proofErr w:type="spellStart"/>
      <w:r w:rsidRPr="002C507D">
        <w:rPr>
          <w:rFonts w:cs="Calibri"/>
          <w:sz w:val="16"/>
        </w:rPr>
        <w:t>Sepkowitz</w:t>
      </w:r>
      <w:proofErr w:type="spellEnd"/>
      <w:r w:rsidRPr="002C507D">
        <w:rPr>
          <w:rFonts w:cs="Calibri"/>
          <w:sz w:val="16"/>
        </w:rPr>
        <w:t xml:space="preserve"> says </w:t>
      </w:r>
      <w:r w:rsidRPr="002C507D">
        <w:rPr>
          <w:rStyle w:val="Emphasis"/>
          <w:rFonts w:cs="Calibri"/>
          <w:highlight w:val="cyan"/>
        </w:rPr>
        <w:t xml:space="preserve">your chances of infection are </w:t>
      </w:r>
      <w:proofErr w:type="gramStart"/>
      <w:r w:rsidRPr="002C507D">
        <w:rPr>
          <w:rStyle w:val="Emphasis"/>
          <w:rFonts w:cs="Calibri"/>
          <w:highlight w:val="cyan"/>
        </w:rPr>
        <w:t>microscopic</w:t>
      </w:r>
      <w:r w:rsidRPr="002C507D">
        <w:rPr>
          <w:rFonts w:cs="Calibri"/>
          <w:sz w:val="16"/>
        </w:rPr>
        <w:t>, and</w:t>
      </w:r>
      <w:proofErr w:type="gramEnd"/>
      <w:r w:rsidRPr="002C507D">
        <w:rPr>
          <w:rFonts w:cs="Calibri"/>
          <w:sz w:val="16"/>
        </w:rPr>
        <w:t xml:space="preserve"> shouldn’t keep you from getting care you need. Pity the poor public-health official: in the midst of an epidemic, he must adopt a soothing avuncular tone of near-boredom, a “we’ve seen this, not to worry” sort of yawn to calm people who otherwise seem ready to run screaming into the streets. But on the other hand, in this day of sequestered public-health funding, he has to raise a major ruckus about some other problem that might happen, swearing that the earth may end soon if we don’t wake up now and face the music. The cavalcade of past get-ready-for-the-big-one hits includes drug-resistant TB, avian flu, swine flu, and drug-resistant gonorrhea among others, each introduced with shrill press releases and snapshots of grim faces peering through microscopes. It is no surprise, therefore, to see the CDC roll out the heavy artillery this week by proclaiming the dangers of the latest superbug. This one is ugly for sure, a resistant-to-almost-everything bacteria that preys on the hospitalized patient. Called carbapenem-resistant Enterobacteriaceae, or CRE, to denote the class of antibiotics (carbapenems) to which it is resistant, and the group of bacterial organisms—Enterobacteriaceae, bacteria that reside in the gut—to which it belongs, CRE is being seen increasingly in hospitals across the U.S. Unheard of before 2001, CRE now is in 181 (4.6 percent) U.S. acute-care hospitals, affecting hundreds of patients. In August 2012, the NIH Clinical Center had a widely reported outbreak from a CRE that killed six of 18 patients, the mortality rate seen in most series. The CDC and other public-health officials are particularly alarmed by this latest wrinkle because the carbapenem class was the last thoroughly modern group of antibiotics with predictable activity against gut bacteria. With the carbapenem hegemony now wobbling, the next (and last) antibiotic is an oldie from the 1960s, pulled from the market then because of concerns about toxicity, but now being used in many hospitals and ICUs to treat CRE infection. If and when CRE becomes resistant to this old-timer, the cupboard is truly bare. This sort of progressive </w:t>
      </w:r>
      <w:r w:rsidRPr="002C507D">
        <w:rPr>
          <w:rStyle w:val="StyleUnderline"/>
          <w:rFonts w:cs="Calibri"/>
          <w:highlight w:val="cyan"/>
        </w:rPr>
        <w:t xml:space="preserve">resistance to antibiotics is </w:t>
      </w:r>
      <w:r w:rsidRPr="002C507D">
        <w:rPr>
          <w:rStyle w:val="Emphasis"/>
          <w:rFonts w:cs="Calibri"/>
          <w:highlight w:val="cyan"/>
        </w:rPr>
        <w:t>standard</w:t>
      </w:r>
      <w:r w:rsidRPr="002C507D">
        <w:rPr>
          <w:rStyle w:val="Emphasis"/>
          <w:rFonts w:cs="Calibri"/>
        </w:rPr>
        <w:t xml:space="preserve"> operating procedure</w:t>
      </w:r>
      <w:r w:rsidRPr="002C507D">
        <w:rPr>
          <w:rFonts w:cs="Calibri"/>
          <w:sz w:val="16"/>
        </w:rPr>
        <w:t xml:space="preserve"> </w:t>
      </w:r>
      <w:r w:rsidRPr="002C507D">
        <w:rPr>
          <w:rStyle w:val="StyleUnderline"/>
          <w:rFonts w:cs="Calibri"/>
        </w:rPr>
        <w:t>for bacteria exposed</w:t>
      </w:r>
      <w:r w:rsidRPr="002C507D">
        <w:rPr>
          <w:rFonts w:cs="Calibri"/>
          <w:sz w:val="16"/>
        </w:rPr>
        <w:t xml:space="preserve"> </w:t>
      </w:r>
      <w:r w:rsidRPr="002C507D">
        <w:rPr>
          <w:rStyle w:val="StyleUnderline"/>
          <w:rFonts w:cs="Calibri"/>
        </w:rPr>
        <w:t>to high doses of</w:t>
      </w:r>
      <w:r w:rsidRPr="002C507D">
        <w:rPr>
          <w:rFonts w:cs="Calibri"/>
          <w:sz w:val="16"/>
        </w:rPr>
        <w:t xml:space="preserve"> potent </w:t>
      </w:r>
      <w:r w:rsidRPr="002C507D">
        <w:rPr>
          <w:rStyle w:val="StyleUnderline"/>
          <w:rFonts w:cs="Calibri"/>
        </w:rPr>
        <w:t>antibiotics</w:t>
      </w:r>
      <w:r w:rsidRPr="002C507D">
        <w:rPr>
          <w:rFonts w:cs="Calibri"/>
          <w:sz w:val="16"/>
        </w:rPr>
        <w:t xml:space="preserve"> over time; resistance can and must occur according to the most basic principle of evolution: survival of the fittest. If a billion bacteria are exposed to an antibiotic and just one bacterium, because of a chance mutation, is resistant to the antibiotic while the other near-billion are not, that single organism will survive while the others will die off. The resistant organism will then have the run of the place with enough nutrition to support the billion now-absented brethren, allowing the resistant clone to take root and get in position to spread. </w:t>
      </w:r>
      <w:r w:rsidRPr="002C507D">
        <w:rPr>
          <w:rStyle w:val="StyleUnderline"/>
          <w:rFonts w:cs="Calibri"/>
          <w:highlight w:val="cyan"/>
        </w:rPr>
        <w:t>We have been here before</w:t>
      </w:r>
      <w:r w:rsidRPr="002C507D">
        <w:rPr>
          <w:rStyle w:val="StyleUnderline"/>
          <w:rFonts w:cs="Calibri"/>
        </w:rPr>
        <w:t xml:space="preserve"> of course</w:t>
      </w:r>
      <w:r w:rsidRPr="002C507D">
        <w:rPr>
          <w:rFonts w:cs="Calibri"/>
          <w:sz w:val="16"/>
        </w:rPr>
        <w:t>: methicillin-resistant Staphylococcus aureus (</w:t>
      </w:r>
      <w:r w:rsidRPr="002C507D">
        <w:rPr>
          <w:rStyle w:val="StyleUnderline"/>
          <w:rFonts w:cs="Calibri"/>
          <w:highlight w:val="cyan"/>
        </w:rPr>
        <w:t>MRSA) played</w:t>
      </w:r>
      <w:r w:rsidRPr="002C507D">
        <w:rPr>
          <w:rFonts w:cs="Calibri"/>
          <w:sz w:val="16"/>
          <w:highlight w:val="cyan"/>
        </w:rPr>
        <w:t xml:space="preserve"> </w:t>
      </w:r>
      <w:r w:rsidRPr="002C507D">
        <w:rPr>
          <w:rStyle w:val="StyleUnderline"/>
          <w:rFonts w:cs="Calibri"/>
          <w:highlight w:val="cyan"/>
        </w:rPr>
        <w:t>through the hospitals</w:t>
      </w:r>
      <w:r w:rsidRPr="002C507D">
        <w:rPr>
          <w:rFonts w:cs="Calibri"/>
          <w:sz w:val="16"/>
        </w:rPr>
        <w:t xml:space="preserve"> and the headlines (and even the National Football League) last decade, </w:t>
      </w:r>
      <w:r w:rsidRPr="002C507D">
        <w:rPr>
          <w:rStyle w:val="StyleUnderline"/>
          <w:rFonts w:cs="Calibri"/>
        </w:rPr>
        <w:t>alarming</w:t>
      </w:r>
      <w:r w:rsidRPr="002C507D">
        <w:rPr>
          <w:rFonts w:cs="Calibri"/>
          <w:sz w:val="16"/>
        </w:rPr>
        <w:t xml:space="preserve"> </w:t>
      </w:r>
      <w:r w:rsidRPr="002C507D">
        <w:rPr>
          <w:rStyle w:val="StyleUnderline"/>
          <w:rFonts w:cs="Calibri"/>
        </w:rPr>
        <w:t xml:space="preserve">the public and </w:t>
      </w:r>
      <w:r w:rsidRPr="002C507D">
        <w:rPr>
          <w:rStyle w:val="StyleUnderline"/>
          <w:rFonts w:cs="Calibri"/>
          <w:highlight w:val="cyan"/>
        </w:rPr>
        <w:t>spurring</w:t>
      </w:r>
      <w:r w:rsidRPr="002C507D">
        <w:rPr>
          <w:rStyle w:val="StyleUnderline"/>
          <w:rFonts w:cs="Calibri"/>
        </w:rPr>
        <w:t xml:space="preserve"> </w:t>
      </w:r>
      <w:r w:rsidRPr="002C507D">
        <w:rPr>
          <w:rStyle w:val="Emphasis"/>
          <w:rFonts w:cs="Calibri"/>
        </w:rPr>
        <w:t xml:space="preserve">new </w:t>
      </w:r>
      <w:r w:rsidRPr="002C507D">
        <w:rPr>
          <w:rStyle w:val="Emphasis"/>
          <w:rFonts w:cs="Calibri"/>
          <w:highlight w:val="cyan"/>
        </w:rPr>
        <w:t>regulations to contain</w:t>
      </w:r>
      <w:r w:rsidRPr="002C507D">
        <w:rPr>
          <w:rFonts w:cs="Calibri"/>
          <w:sz w:val="16"/>
        </w:rPr>
        <w:t xml:space="preserve"> it </w:t>
      </w:r>
      <w:r w:rsidRPr="002C507D">
        <w:rPr>
          <w:rStyle w:val="StyleUnderline"/>
          <w:rFonts w:cs="Calibri"/>
          <w:highlight w:val="cyan"/>
        </w:rPr>
        <w:t>as well as the</w:t>
      </w:r>
      <w:r w:rsidRPr="002C507D">
        <w:rPr>
          <w:rStyle w:val="StyleUnderline"/>
          <w:rFonts w:cs="Calibri"/>
        </w:rPr>
        <w:t xml:space="preserve"> application of </w:t>
      </w:r>
      <w:r w:rsidRPr="002C507D">
        <w:rPr>
          <w:rStyle w:val="StyleUnderline"/>
          <w:rFonts w:cs="Calibri"/>
          <w:highlight w:val="cyan"/>
        </w:rPr>
        <w:t>money</w:t>
      </w:r>
      <w:r w:rsidRPr="002C507D">
        <w:rPr>
          <w:rFonts w:cs="Calibri"/>
          <w:sz w:val="16"/>
        </w:rPr>
        <w:t xml:space="preserve">, sort of, </w:t>
      </w:r>
      <w:r w:rsidRPr="002C507D">
        <w:rPr>
          <w:rStyle w:val="StyleUnderline"/>
          <w:rFonts w:cs="Calibri"/>
          <w:highlight w:val="cyan"/>
        </w:rPr>
        <w:t>to</w:t>
      </w:r>
      <w:r w:rsidRPr="002C507D">
        <w:rPr>
          <w:rFonts w:cs="Calibri"/>
          <w:sz w:val="16"/>
          <w:highlight w:val="cyan"/>
        </w:rPr>
        <w:t xml:space="preserve"> </w:t>
      </w:r>
      <w:r w:rsidRPr="002C507D">
        <w:rPr>
          <w:rStyle w:val="StyleUnderline"/>
          <w:rFonts w:cs="Calibri"/>
          <w:highlight w:val="cyan"/>
        </w:rPr>
        <w:t>develop</w:t>
      </w:r>
      <w:r w:rsidRPr="002C507D">
        <w:rPr>
          <w:rFonts w:cs="Calibri"/>
          <w:sz w:val="16"/>
        </w:rPr>
        <w:t xml:space="preserve"> new </w:t>
      </w:r>
      <w:r w:rsidRPr="002C507D">
        <w:rPr>
          <w:rStyle w:val="StyleUnderline"/>
          <w:rFonts w:cs="Calibri"/>
          <w:highlight w:val="cyan"/>
        </w:rPr>
        <w:t>weapons</w:t>
      </w:r>
      <w:r w:rsidRPr="002C507D">
        <w:rPr>
          <w:rFonts w:cs="Calibri"/>
          <w:sz w:val="16"/>
        </w:rPr>
        <w:t xml:space="preserve">. </w:t>
      </w:r>
      <w:r w:rsidRPr="002C507D">
        <w:rPr>
          <w:rStyle w:val="Emphasis"/>
          <w:rFonts w:cs="Calibri"/>
        </w:rPr>
        <w:t xml:space="preserve">Perhaps </w:t>
      </w:r>
      <w:r w:rsidRPr="002C507D">
        <w:rPr>
          <w:rStyle w:val="Emphasis"/>
          <w:rFonts w:cs="Calibri"/>
          <w:highlight w:val="cyan"/>
        </w:rPr>
        <w:t>because of all the hubbub, MRSA</w:t>
      </w:r>
      <w:r w:rsidRPr="002C507D">
        <w:rPr>
          <w:rStyle w:val="Emphasis"/>
          <w:rFonts w:cs="Calibri"/>
        </w:rPr>
        <w:t xml:space="preserve"> now </w:t>
      </w:r>
      <w:r w:rsidRPr="002C507D">
        <w:rPr>
          <w:rStyle w:val="Emphasis"/>
          <w:rFonts w:cs="Calibri"/>
          <w:highlight w:val="cyan"/>
        </w:rPr>
        <w:t>seems</w:t>
      </w:r>
      <w:r w:rsidRPr="002C507D">
        <w:rPr>
          <w:rStyle w:val="Emphasis"/>
          <w:rFonts w:cs="Calibri"/>
        </w:rPr>
        <w:t xml:space="preserve"> almost </w:t>
      </w:r>
      <w:r w:rsidRPr="002C507D">
        <w:rPr>
          <w:rStyle w:val="Emphasis"/>
          <w:rFonts w:cs="Calibri"/>
          <w:highlight w:val="cyan"/>
        </w:rPr>
        <w:t>quaint and</w:t>
      </w:r>
      <w:r w:rsidRPr="002C507D">
        <w:rPr>
          <w:rStyle w:val="Emphasis"/>
          <w:rFonts w:cs="Calibri"/>
        </w:rPr>
        <w:t xml:space="preserve"> surely </w:t>
      </w:r>
      <w:r w:rsidRPr="002C507D">
        <w:rPr>
          <w:rStyle w:val="Emphasis"/>
          <w:rFonts w:cs="Calibri"/>
          <w:highlight w:val="cyan"/>
        </w:rPr>
        <w:t>not a</w:t>
      </w:r>
      <w:r w:rsidRPr="002C507D">
        <w:rPr>
          <w:rStyle w:val="Emphasis"/>
          <w:rFonts w:cs="Calibri"/>
        </w:rPr>
        <w:t xml:space="preserve"> headline-screaming </w:t>
      </w:r>
      <w:r w:rsidRPr="002C507D">
        <w:rPr>
          <w:rStyle w:val="Emphasis"/>
          <w:rFonts w:cs="Calibri"/>
          <w:highlight w:val="cyan"/>
        </w:rPr>
        <w:t>scourge</w:t>
      </w:r>
      <w:r w:rsidRPr="002C507D">
        <w:rPr>
          <w:rFonts w:cs="Calibri"/>
          <w:sz w:val="16"/>
        </w:rPr>
        <w:t xml:space="preserve">: </w:t>
      </w:r>
      <w:r w:rsidRPr="002C507D">
        <w:rPr>
          <w:rStyle w:val="StyleUnderline"/>
          <w:rFonts w:cs="Calibri"/>
          <w:highlight w:val="cyan"/>
        </w:rPr>
        <w:t>mostly contained</w:t>
      </w:r>
      <w:r w:rsidRPr="002C507D">
        <w:rPr>
          <w:rFonts w:cs="Calibri"/>
          <w:sz w:val="16"/>
        </w:rPr>
        <w:t>, a nuisance</w:t>
      </w:r>
      <w:r w:rsidRPr="002C507D">
        <w:rPr>
          <w:rStyle w:val="StyleUnderline"/>
          <w:rFonts w:cs="Calibri"/>
        </w:rPr>
        <w:t>,</w:t>
      </w:r>
      <w:r w:rsidRPr="002C507D">
        <w:rPr>
          <w:rStyle w:val="StyleUnderline"/>
          <w:rFonts w:cs="Calibri"/>
          <w:highlight w:val="cyan"/>
        </w:rPr>
        <w:t xml:space="preserve"> </w:t>
      </w:r>
      <w:r w:rsidRPr="002C507D">
        <w:rPr>
          <w:rStyle w:val="StyleUnderline"/>
          <w:rFonts w:cs="Calibri"/>
        </w:rPr>
        <w:t>a problem</w:t>
      </w:r>
      <w:r w:rsidRPr="002C507D">
        <w:rPr>
          <w:rFonts w:cs="Calibri"/>
          <w:sz w:val="16"/>
        </w:rPr>
        <w:t xml:space="preserve">, but being dealt with at the right place by the right people. In other words, it has assumed its proper proportion in the world of threats and dangers. </w:t>
      </w:r>
      <w:r w:rsidRPr="002C507D">
        <w:rPr>
          <w:rStyle w:val="StyleUnderline"/>
          <w:rFonts w:cs="Calibri"/>
        </w:rPr>
        <w:t>The same likely will happen with CRE</w:t>
      </w:r>
      <w:r w:rsidRPr="002C507D">
        <w:rPr>
          <w:rFonts w:cs="Calibri"/>
          <w:sz w:val="16"/>
        </w:rPr>
        <w:t xml:space="preserve">. </w:t>
      </w:r>
      <w:r w:rsidRPr="002C507D">
        <w:rPr>
          <w:rStyle w:val="StyleUnderline"/>
          <w:rFonts w:cs="Calibri"/>
          <w:highlight w:val="cyan"/>
        </w:rPr>
        <w:t>More cases will occur</w:t>
      </w:r>
      <w:r w:rsidRPr="002C507D">
        <w:rPr>
          <w:rFonts w:cs="Calibri"/>
          <w:sz w:val="16"/>
          <w:highlight w:val="cyan"/>
        </w:rPr>
        <w:t xml:space="preserve">, </w:t>
      </w:r>
      <w:r w:rsidRPr="002C507D">
        <w:rPr>
          <w:rStyle w:val="StyleUnderline"/>
          <w:rFonts w:cs="Calibri"/>
          <w:highlight w:val="cyan"/>
        </w:rPr>
        <w:t xml:space="preserve">hospitals will make </w:t>
      </w:r>
      <w:r w:rsidRPr="002C507D">
        <w:rPr>
          <w:rStyle w:val="StyleUnderline"/>
          <w:rFonts w:cs="Calibri"/>
        </w:rPr>
        <w:t xml:space="preserve">the </w:t>
      </w:r>
      <w:r w:rsidRPr="002C507D">
        <w:rPr>
          <w:rStyle w:val="StyleUnderline"/>
          <w:rFonts w:cs="Calibri"/>
          <w:highlight w:val="cyan"/>
        </w:rPr>
        <w:t>necessary adjustments</w:t>
      </w:r>
      <w:r w:rsidRPr="002C507D">
        <w:rPr>
          <w:rFonts w:cs="Calibri"/>
          <w:sz w:val="16"/>
        </w:rPr>
        <w:t xml:space="preserve"> suggested by the CDC, </w:t>
      </w:r>
      <w:r w:rsidRPr="002C507D">
        <w:rPr>
          <w:rStyle w:val="StyleUnderline"/>
          <w:rFonts w:cs="Calibri"/>
          <w:highlight w:val="cyan"/>
        </w:rPr>
        <w:t>specialists will learn</w:t>
      </w:r>
      <w:r w:rsidRPr="002C507D">
        <w:rPr>
          <w:rStyle w:val="StyleUnderline"/>
          <w:rFonts w:cs="Calibri"/>
        </w:rPr>
        <w:t xml:space="preserve"> </w:t>
      </w:r>
      <w:r w:rsidRPr="002C507D">
        <w:rPr>
          <w:rStyle w:val="StyleUnderline"/>
          <w:rFonts w:cs="Calibri"/>
          <w:highlight w:val="cyan"/>
        </w:rPr>
        <w:t>their way around the diseases</w:t>
      </w:r>
      <w:r w:rsidRPr="002C507D">
        <w:rPr>
          <w:rFonts w:cs="Calibri"/>
          <w:sz w:val="16"/>
        </w:rPr>
        <w:t xml:space="preserve">, and eventually </w:t>
      </w:r>
      <w:r w:rsidRPr="002C507D">
        <w:rPr>
          <w:rStyle w:val="Emphasis"/>
          <w:rFonts w:cs="Calibri"/>
          <w:highlight w:val="cyan"/>
        </w:rPr>
        <w:t>the threat</w:t>
      </w:r>
      <w:r w:rsidRPr="002C507D">
        <w:rPr>
          <w:rStyle w:val="Emphasis"/>
          <w:rFonts w:cs="Calibri"/>
        </w:rPr>
        <w:t xml:space="preserve"> and</w:t>
      </w:r>
      <w:r w:rsidRPr="002C507D">
        <w:rPr>
          <w:rFonts w:cs="Calibri"/>
          <w:sz w:val="16"/>
        </w:rPr>
        <w:t xml:space="preserve"> the excitement </w:t>
      </w:r>
      <w:r w:rsidRPr="002C507D">
        <w:rPr>
          <w:rStyle w:val="Emphasis"/>
          <w:rFonts w:cs="Calibri"/>
        </w:rPr>
        <w:t xml:space="preserve">around it </w:t>
      </w:r>
      <w:r w:rsidRPr="002C507D">
        <w:rPr>
          <w:rStyle w:val="Emphasis"/>
          <w:rFonts w:cs="Calibri"/>
          <w:highlight w:val="cyan"/>
        </w:rPr>
        <w:t>will flatten out</w:t>
      </w:r>
      <w:r w:rsidRPr="002C507D">
        <w:rPr>
          <w:rFonts w:cs="Calibri"/>
          <w:sz w:val="16"/>
        </w:rPr>
        <w:t xml:space="preserve">. And </w:t>
      </w:r>
      <w:r w:rsidRPr="002C507D">
        <w:rPr>
          <w:rStyle w:val="StyleUnderline"/>
          <w:rFonts w:cs="Calibri"/>
        </w:rPr>
        <w:t>then the next red-hot development</w:t>
      </w:r>
      <w:r w:rsidRPr="002C507D">
        <w:rPr>
          <w:rFonts w:cs="Calibri"/>
          <w:sz w:val="16"/>
        </w:rPr>
        <w:t xml:space="preserve"> on some other front </w:t>
      </w:r>
      <w:r w:rsidRPr="002C507D">
        <w:rPr>
          <w:rStyle w:val="StyleUnderline"/>
          <w:rFonts w:cs="Calibri"/>
        </w:rPr>
        <w:t>will emerge</w:t>
      </w:r>
      <w:r w:rsidRPr="002C507D">
        <w:rPr>
          <w:rFonts w:cs="Calibri"/>
          <w:sz w:val="16"/>
        </w:rPr>
        <w:t xml:space="preserve"> rendering the acronym to oblivion. The problem though is this: the mix of steady CDC concern about a real issue that requires attention, a world with infinite capacity for both news and “news,” and a perverse public enjoyment of being frightened has succeeded in little other than scaring the crap out of people who might need medical care. Indeed, hospitals seem to occupy the same imagined place as the Overlook Hotel, the cavernous inn Jack Nicholson prowled in The Shining—the last place on earth a sane person would go. Health care in general and hospitals specifically are viewed these days by just about everyone as a veritable killing field, the place where the two inevitabilities—death and taxes—meet daily as people are fleeced then killed.</w:t>
      </w:r>
    </w:p>
    <w:p w14:paraId="1819EFCD" w14:textId="65BE0846" w:rsidR="006D2C8B" w:rsidRPr="002C507D" w:rsidRDefault="006D2C8B" w:rsidP="006D2C8B">
      <w:pPr>
        <w:pStyle w:val="Heading4"/>
        <w:rPr>
          <w:rFonts w:cs="Calibri"/>
        </w:rPr>
      </w:pPr>
      <w:r w:rsidRPr="002C507D">
        <w:rPr>
          <w:rFonts w:cs="Calibri"/>
        </w:rPr>
        <w:t>Pandemics solve nuclear war that spills up to ext</w:t>
      </w:r>
      <w:r w:rsidRPr="002C507D">
        <w:rPr>
          <w:rFonts w:cs="Calibri"/>
        </w:rPr>
        <w:t>inction</w:t>
      </w:r>
      <w:r w:rsidRPr="002C507D">
        <w:rPr>
          <w:rFonts w:cs="Calibri"/>
        </w:rPr>
        <w:t>---it’s likely now.</w:t>
      </w:r>
    </w:p>
    <w:p w14:paraId="36113728" w14:textId="77777777" w:rsidR="006D2C8B" w:rsidRPr="002C507D" w:rsidRDefault="006D2C8B" w:rsidP="006D2C8B">
      <w:pPr>
        <w:rPr>
          <w:rFonts w:cs="Calibri"/>
        </w:rPr>
      </w:pPr>
      <w:r w:rsidRPr="002C507D">
        <w:rPr>
          <w:rFonts w:cs="Calibri"/>
        </w:rPr>
        <w:t xml:space="preserve">Barry. R. </w:t>
      </w:r>
      <w:r w:rsidRPr="002C507D">
        <w:rPr>
          <w:rStyle w:val="Style13ptBold"/>
          <w:rFonts w:cs="Calibri"/>
        </w:rPr>
        <w:t>Posen 20</w:t>
      </w:r>
      <w:r w:rsidRPr="002C507D">
        <w:rPr>
          <w:rFonts w:cs="Calibri"/>
        </w:rPr>
        <w:t xml:space="preserve">. Ford International Professor of Political Science at MIT and Director Emeritus of the MIT Security Studies Program. 4/23/2020. “Do Pandemics Promote Peace?” </w:t>
      </w:r>
      <w:hyperlink r:id="rId10" w:history="1">
        <w:r w:rsidRPr="002C507D">
          <w:rPr>
            <w:rStyle w:val="Hyperlink"/>
            <w:rFonts w:cs="Calibri"/>
          </w:rPr>
          <w:t>https://www.foreignaffairs.com/articles/china/2020-04-23/do-pandemics-promote-peace</w:t>
        </w:r>
      </w:hyperlink>
      <w:r w:rsidRPr="002C507D">
        <w:rPr>
          <w:rFonts w:cs="Calibri"/>
        </w:rPr>
        <w:t>. DOA: 9/2/2020. SIR.</w:t>
      </w:r>
    </w:p>
    <w:p w14:paraId="4D7DCF66" w14:textId="77777777" w:rsidR="006D2C8B" w:rsidRPr="00DD29D2" w:rsidRDefault="006D2C8B" w:rsidP="006D2C8B">
      <w:pPr>
        <w:rPr>
          <w:rStyle w:val="Emphasis"/>
        </w:rPr>
      </w:pPr>
      <w:r w:rsidRPr="002C507D">
        <w:rPr>
          <w:rFonts w:cs="Calibri"/>
          <w:sz w:val="16"/>
        </w:rPr>
        <w:t xml:space="preserve">What these analysts miss is that </w:t>
      </w:r>
      <w:r w:rsidRPr="002C507D">
        <w:rPr>
          <w:rStyle w:val="Emphasis"/>
          <w:rFonts w:cs="Calibri"/>
          <w:highlight w:val="cyan"/>
        </w:rPr>
        <w:t>COVID</w:t>
      </w:r>
      <w:r w:rsidRPr="002C507D">
        <w:rPr>
          <w:rStyle w:val="Emphasis"/>
          <w:rFonts w:cs="Calibri"/>
        </w:rPr>
        <w:t>-19</w:t>
      </w:r>
      <w:r w:rsidRPr="002C507D">
        <w:rPr>
          <w:rFonts w:cs="Calibri"/>
          <w:sz w:val="16"/>
        </w:rPr>
        <w:t>, the disease caused by the coronavirus,</w:t>
      </w:r>
      <w:r w:rsidRPr="002C507D">
        <w:rPr>
          <w:rFonts w:cs="Calibri"/>
          <w:u w:val="single"/>
        </w:rPr>
        <w:t xml:space="preserve"> </w:t>
      </w:r>
      <w:r w:rsidRPr="002C507D">
        <w:rPr>
          <w:rFonts w:cs="Calibri"/>
          <w:highlight w:val="cyan"/>
          <w:u w:val="single"/>
        </w:rPr>
        <w:t xml:space="preserve">is </w:t>
      </w:r>
      <w:r w:rsidRPr="002C507D">
        <w:rPr>
          <w:rStyle w:val="Emphasis"/>
          <w:rFonts w:cs="Calibri"/>
          <w:highlight w:val="cyan"/>
        </w:rPr>
        <w:t>weakening</w:t>
      </w:r>
      <w:r w:rsidRPr="002C507D">
        <w:rPr>
          <w:rFonts w:cs="Calibri"/>
          <w:u w:val="single"/>
        </w:rPr>
        <w:t xml:space="preserve"> all of the </w:t>
      </w:r>
      <w:r w:rsidRPr="002C507D">
        <w:rPr>
          <w:rStyle w:val="Emphasis"/>
          <w:rFonts w:cs="Calibri"/>
        </w:rPr>
        <w:t>great</w:t>
      </w:r>
      <w:r w:rsidRPr="002C507D">
        <w:rPr>
          <w:rFonts w:cs="Calibri"/>
          <w:u w:val="single"/>
        </w:rPr>
        <w:t xml:space="preserve"> and </w:t>
      </w:r>
      <w:r w:rsidRPr="002C507D">
        <w:rPr>
          <w:rStyle w:val="Emphasis"/>
          <w:rFonts w:cs="Calibri"/>
        </w:rPr>
        <w:t xml:space="preserve">middle </w:t>
      </w:r>
      <w:r w:rsidRPr="002C507D">
        <w:rPr>
          <w:rStyle w:val="Emphasis"/>
          <w:rFonts w:cs="Calibri"/>
          <w:highlight w:val="cyan"/>
        </w:rPr>
        <w:t>powers</w:t>
      </w:r>
      <w:r w:rsidRPr="002C507D">
        <w:rPr>
          <w:rFonts w:cs="Calibri"/>
          <w:u w:val="single"/>
        </w:rPr>
        <w:t xml:space="preserve"> more or less </w:t>
      </w:r>
      <w:r w:rsidRPr="002C507D">
        <w:rPr>
          <w:rStyle w:val="Emphasis"/>
          <w:rFonts w:cs="Calibri"/>
          <w:highlight w:val="cyan"/>
        </w:rPr>
        <w:t>equally</w:t>
      </w:r>
      <w:r w:rsidRPr="002C507D">
        <w:rPr>
          <w:rFonts w:cs="Calibri"/>
          <w:u w:val="single"/>
        </w:rPr>
        <w:t xml:space="preserve">. None is likely to gain a </w:t>
      </w:r>
      <w:r w:rsidRPr="002C507D">
        <w:rPr>
          <w:rStyle w:val="Emphasis"/>
          <w:rFonts w:cs="Calibri"/>
        </w:rPr>
        <w:t>meaningful advantage</w:t>
      </w:r>
      <w:r w:rsidRPr="002C507D">
        <w:rPr>
          <w:rFonts w:cs="Calibri"/>
          <w:u w:val="single"/>
        </w:rPr>
        <w:t xml:space="preserve"> over the others. All will have ample reason to be </w:t>
      </w:r>
      <w:r w:rsidRPr="002C507D">
        <w:rPr>
          <w:rStyle w:val="Emphasis"/>
          <w:rFonts w:cs="Calibri"/>
        </w:rPr>
        <w:t>pessimistic</w:t>
      </w:r>
      <w:r w:rsidRPr="002C507D">
        <w:rPr>
          <w:rFonts w:cs="Calibri"/>
          <w:u w:val="single"/>
        </w:rPr>
        <w:t xml:space="preserve"> about</w:t>
      </w:r>
      <w:r w:rsidRPr="002C507D">
        <w:rPr>
          <w:rFonts w:cs="Calibri"/>
          <w:sz w:val="16"/>
        </w:rPr>
        <w:t xml:space="preserve"> their </w:t>
      </w:r>
      <w:r w:rsidRPr="002C507D">
        <w:rPr>
          <w:rStyle w:val="Emphasis"/>
          <w:rFonts w:cs="Calibri"/>
        </w:rPr>
        <w:t>military capabilities</w:t>
      </w:r>
      <w:r w:rsidRPr="002C507D">
        <w:rPr>
          <w:rFonts w:cs="Calibri"/>
          <w:u w:val="single"/>
        </w:rPr>
        <w:t xml:space="preserve"> and</w:t>
      </w:r>
      <w:r w:rsidRPr="002C507D">
        <w:rPr>
          <w:rFonts w:cs="Calibri"/>
          <w:sz w:val="16"/>
        </w:rPr>
        <w:t xml:space="preserve"> their</w:t>
      </w:r>
      <w:r w:rsidRPr="002C507D">
        <w:rPr>
          <w:rFonts w:cs="Calibri"/>
          <w:u w:val="single"/>
        </w:rPr>
        <w:t xml:space="preserve"> </w:t>
      </w:r>
      <w:r w:rsidRPr="002C507D">
        <w:rPr>
          <w:rStyle w:val="Emphasis"/>
          <w:rFonts w:cs="Calibri"/>
        </w:rPr>
        <w:t>overall readiness for war</w:t>
      </w:r>
      <w:r w:rsidRPr="002C507D">
        <w:rPr>
          <w:rFonts w:cs="Calibri"/>
          <w:sz w:val="16"/>
        </w:rPr>
        <w:t xml:space="preserve">. For the duration of the pandemic, at least, and </w:t>
      </w:r>
      <w:r w:rsidRPr="002C507D">
        <w:rPr>
          <w:rFonts w:cs="Calibri"/>
          <w:u w:val="single"/>
        </w:rPr>
        <w:t xml:space="preserve">probably </w:t>
      </w:r>
      <w:r w:rsidRPr="002C507D">
        <w:rPr>
          <w:rStyle w:val="Emphasis"/>
          <w:rFonts w:cs="Calibri"/>
        </w:rPr>
        <w:t>for years afterward</w:t>
      </w:r>
      <w:r w:rsidRPr="002C507D">
        <w:rPr>
          <w:rFonts w:cs="Calibri"/>
          <w:u w:val="single"/>
        </w:rPr>
        <w:t xml:space="preserve">, the </w:t>
      </w:r>
      <w:r w:rsidRPr="002C507D">
        <w:rPr>
          <w:rStyle w:val="Emphasis"/>
          <w:rFonts w:cs="Calibri"/>
          <w:highlight w:val="cyan"/>
        </w:rPr>
        <w:t>odds of</w:t>
      </w:r>
      <w:r w:rsidRPr="002C507D">
        <w:rPr>
          <w:rStyle w:val="Emphasis"/>
          <w:rFonts w:cs="Calibri"/>
        </w:rPr>
        <w:t xml:space="preserve"> a </w:t>
      </w:r>
      <w:r w:rsidRPr="002C507D">
        <w:rPr>
          <w:rStyle w:val="Emphasis"/>
          <w:rFonts w:cs="Calibri"/>
          <w:highlight w:val="cyan"/>
        </w:rPr>
        <w:t>war</w:t>
      </w:r>
      <w:r w:rsidRPr="002C507D">
        <w:rPr>
          <w:rFonts w:cs="Calibri"/>
          <w:u w:val="single"/>
        </w:rPr>
        <w:t xml:space="preserve"> between </w:t>
      </w:r>
      <w:r w:rsidRPr="002C507D">
        <w:rPr>
          <w:rStyle w:val="Emphasis"/>
          <w:rFonts w:cs="Calibri"/>
        </w:rPr>
        <w:t xml:space="preserve">major powers will </w:t>
      </w:r>
      <w:r w:rsidRPr="002C507D">
        <w:rPr>
          <w:rStyle w:val="Emphasis"/>
          <w:rFonts w:cs="Calibri"/>
          <w:highlight w:val="cyan"/>
        </w:rPr>
        <w:t>go down</w:t>
      </w:r>
      <w:r w:rsidRPr="002C507D">
        <w:rPr>
          <w:rFonts w:cs="Calibri"/>
          <w:u w:val="single"/>
        </w:rPr>
        <w:t xml:space="preserve">, not up. </w:t>
      </w:r>
      <w:r w:rsidRPr="002C507D">
        <w:rPr>
          <w:rStyle w:val="Emphasis"/>
          <w:rFonts w:cs="Calibri"/>
          <w:highlight w:val="cyan"/>
        </w:rPr>
        <w:t>PAX EPIDEMICA</w:t>
      </w:r>
      <w:r w:rsidRPr="002C507D">
        <w:rPr>
          <w:rStyle w:val="Emphasis"/>
          <w:rFonts w:cs="Calibri"/>
        </w:rPr>
        <w:t xml:space="preserve">? </w:t>
      </w:r>
      <w:r w:rsidRPr="002C507D">
        <w:rPr>
          <w:rFonts w:cs="Calibri"/>
          <w:highlight w:val="cyan"/>
          <w:u w:val="single"/>
        </w:rPr>
        <w:t>A</w:t>
      </w:r>
      <w:r w:rsidRPr="002C507D">
        <w:rPr>
          <w:rFonts w:cs="Calibri"/>
          <w:u w:val="single"/>
        </w:rPr>
        <w:t xml:space="preserve"> </w:t>
      </w:r>
      <w:r w:rsidRPr="002C507D">
        <w:rPr>
          <w:rStyle w:val="Emphasis"/>
          <w:rFonts w:cs="Calibri"/>
        </w:rPr>
        <w:t xml:space="preserve">cursory </w:t>
      </w:r>
      <w:r w:rsidRPr="002C507D">
        <w:rPr>
          <w:rStyle w:val="Emphasis"/>
          <w:rFonts w:cs="Calibri"/>
          <w:highlight w:val="cyan"/>
        </w:rPr>
        <w:t>survey</w:t>
      </w:r>
      <w:r w:rsidRPr="002C507D">
        <w:rPr>
          <w:rFonts w:cs="Calibri"/>
          <w:highlight w:val="cyan"/>
          <w:u w:val="single"/>
        </w:rPr>
        <w:t xml:space="preserve"> of </w:t>
      </w:r>
      <w:r w:rsidRPr="002C507D">
        <w:rPr>
          <w:rFonts w:cs="Calibri"/>
          <w:u w:val="single"/>
        </w:rPr>
        <w:t xml:space="preserve">the </w:t>
      </w:r>
      <w:r w:rsidRPr="002C507D">
        <w:rPr>
          <w:rStyle w:val="Emphasis"/>
          <w:rFonts w:cs="Calibri"/>
        </w:rPr>
        <w:t xml:space="preserve">scholarly </w:t>
      </w:r>
      <w:r w:rsidRPr="002C507D">
        <w:rPr>
          <w:rStyle w:val="Emphasis"/>
          <w:rFonts w:cs="Calibri"/>
          <w:highlight w:val="cyan"/>
        </w:rPr>
        <w:t>lit</w:t>
      </w:r>
      <w:r w:rsidRPr="002C507D">
        <w:rPr>
          <w:rFonts w:cs="Calibri"/>
          <w:u w:val="single"/>
        </w:rPr>
        <w:t xml:space="preserve">erature </w:t>
      </w:r>
      <w:r w:rsidRPr="002C507D">
        <w:rPr>
          <w:rFonts w:cs="Calibri"/>
          <w:highlight w:val="cyan"/>
          <w:u w:val="single"/>
        </w:rPr>
        <w:t xml:space="preserve">on </w:t>
      </w:r>
      <w:r w:rsidRPr="002C507D">
        <w:rPr>
          <w:rStyle w:val="Emphasis"/>
          <w:rFonts w:cs="Calibri"/>
          <w:highlight w:val="cyan"/>
        </w:rPr>
        <w:t>war and disease</w:t>
      </w:r>
      <w:r w:rsidRPr="002C507D">
        <w:rPr>
          <w:rFonts w:cs="Calibri"/>
          <w:u w:val="single"/>
        </w:rPr>
        <w:t xml:space="preserve"> appears to</w:t>
      </w:r>
      <w:r w:rsidRPr="00DD29D2">
        <w:rPr>
          <w:u w:val="single"/>
        </w:rPr>
        <w:t xml:space="preserve"> </w:t>
      </w:r>
      <w:r w:rsidRPr="00DD29D2">
        <w:rPr>
          <w:highlight w:val="cyan"/>
          <w:u w:val="single"/>
        </w:rPr>
        <w:t>confirm</w:t>
      </w:r>
      <w:r w:rsidRPr="00DD29D2">
        <w:rPr>
          <w:sz w:val="16"/>
        </w:rPr>
        <w:t xml:space="preserve"> Blainey’s observation </w:t>
      </w:r>
      <w:r w:rsidRPr="00DD29D2">
        <w:rPr>
          <w:u w:val="single"/>
        </w:rPr>
        <w:t xml:space="preserve">that </w:t>
      </w:r>
      <w:r w:rsidRPr="00DD29D2">
        <w:rPr>
          <w:rStyle w:val="Emphasis"/>
          <w:highlight w:val="cyan"/>
        </w:rPr>
        <w:t>pessimism is conducive to peace</w:t>
      </w:r>
      <w:r w:rsidRPr="00DD29D2">
        <w:rPr>
          <w:u w:val="single"/>
        </w:rPr>
        <w:t>. Scholars have documented again and again how war creates permissive conditions for disease—in armies as well as civilians in the fought-over territories</w:t>
      </w:r>
      <w:r w:rsidRPr="00DD29D2">
        <w:rPr>
          <w:sz w:val="16"/>
        </w:rPr>
        <w:t xml:space="preserve">. But one seldom finds any discussion of epidemics causing wars or of wars deliberately started in the middle of widespread outbreaks of infectious disease.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 </w:t>
      </w:r>
      <w:r w:rsidRPr="00DD29D2">
        <w:rPr>
          <w:u w:val="single"/>
        </w:rPr>
        <w:t xml:space="preserve">That </w:t>
      </w:r>
      <w:r w:rsidRPr="00DD29D2">
        <w:rPr>
          <w:rStyle w:val="Emphasis"/>
          <w:highlight w:val="cyan"/>
        </w:rPr>
        <w:t>sickness slows the march to war</w:t>
      </w:r>
      <w:r w:rsidRPr="00DD29D2">
        <w:rPr>
          <w:u w:val="single"/>
        </w:rPr>
        <w:t xml:space="preserve"> is partly due to the fact that war </w:t>
      </w:r>
      <w:r w:rsidRPr="00DD29D2">
        <w:rPr>
          <w:rStyle w:val="Emphasis"/>
        </w:rPr>
        <w:t>depends on people</w:t>
      </w:r>
      <w:r w:rsidRPr="00DD29D2">
        <w:rPr>
          <w:u w:val="single"/>
        </w:rPr>
        <w:t xml:space="preserve">. </w:t>
      </w:r>
      <w:r w:rsidRPr="00DD29D2">
        <w:rPr>
          <w:highlight w:val="cyan"/>
          <w:u w:val="single"/>
        </w:rPr>
        <w:t>When people fall ill, they can’t be</w:t>
      </w:r>
      <w:r w:rsidRPr="00DD29D2">
        <w:rPr>
          <w:u w:val="single"/>
        </w:rPr>
        <w:t xml:space="preserve"> </w:t>
      </w:r>
      <w:r w:rsidRPr="00DD29D2">
        <w:rPr>
          <w:rStyle w:val="Emphasis"/>
        </w:rPr>
        <w:t>counted on</w:t>
      </w:r>
      <w:r w:rsidRPr="00DD29D2">
        <w:rPr>
          <w:sz w:val="16"/>
        </w:rPr>
        <w:t xml:space="preserve"> to perform well </w:t>
      </w:r>
      <w:r w:rsidRPr="00DD29D2">
        <w:rPr>
          <w:highlight w:val="cyan"/>
          <w:u w:val="single"/>
        </w:rPr>
        <w:t>in combat</w:t>
      </w:r>
      <w:r w:rsidRPr="00DD29D2">
        <w:rPr>
          <w:sz w:val="16"/>
        </w:rPr>
        <w:t>. Military medici</w:t>
      </w:r>
      <w:r w:rsidRPr="003F2828">
        <w:rPr>
          <w:sz w:val="16"/>
        </w:rPr>
        <w:t xml:space="preserve">ne made enormous strides in the years leading up to World War I, prior to which armies suffered higher numbers of casualties from disease than from combat. But </w:t>
      </w:r>
      <w:r w:rsidRPr="003F2828">
        <w:rPr>
          <w:u w:val="single"/>
        </w:rPr>
        <w:t xml:space="preserve">pandemics still </w:t>
      </w:r>
      <w:r w:rsidRPr="003F2828">
        <w:rPr>
          <w:rStyle w:val="Emphasis"/>
        </w:rPr>
        <w:t>threaten military units</w:t>
      </w:r>
      <w:r w:rsidRPr="003F2828">
        <w:rPr>
          <w:sz w:val="16"/>
        </w:rPr>
        <w:t>, as those</w:t>
      </w:r>
      <w:r w:rsidRPr="00DD29D2">
        <w:rPr>
          <w:sz w:val="16"/>
        </w:rPr>
        <w:t xml:space="preserve"> onboard U.S. and French aircraft carriers,</w:t>
      </w:r>
      <w:r w:rsidRPr="00DD29D2">
        <w:rPr>
          <w:u w:val="single"/>
        </w:rPr>
        <w:t xml:space="preserve"> </w:t>
      </w:r>
      <w:r w:rsidRPr="00DD29D2">
        <w:rPr>
          <w:rStyle w:val="Emphasis"/>
        </w:rPr>
        <w:t>hundreds</w:t>
      </w:r>
      <w:r w:rsidRPr="00DD29D2">
        <w:rPr>
          <w:u w:val="single"/>
        </w:rPr>
        <w:t xml:space="preserve"> of whom </w:t>
      </w:r>
      <w:r w:rsidRPr="00DD29D2">
        <w:rPr>
          <w:rStyle w:val="Emphasis"/>
        </w:rPr>
        <w:t>tested positive for COVID-19</w:t>
      </w:r>
      <w:r w:rsidRPr="00DD29D2">
        <w:rPr>
          <w:u w:val="single"/>
        </w:rPr>
        <w:t xml:space="preserve">, know well. Sailors and </w:t>
      </w:r>
      <w:r w:rsidRPr="00DD29D2">
        <w:rPr>
          <w:highlight w:val="cyan"/>
          <w:u w:val="single"/>
        </w:rPr>
        <w:t>soldiers</w:t>
      </w:r>
      <w:r w:rsidRPr="00DD29D2">
        <w:rPr>
          <w:u w:val="single"/>
        </w:rPr>
        <w:t xml:space="preserve"> in the field are among the </w:t>
      </w:r>
      <w:r w:rsidRPr="00DD29D2">
        <w:rPr>
          <w:rStyle w:val="Emphasis"/>
        </w:rPr>
        <w:t>most vulnerable</w:t>
      </w:r>
      <w:r w:rsidRPr="00DD29D2">
        <w:rPr>
          <w:sz w:val="16"/>
        </w:rPr>
        <w:t xml:space="preserve"> because they are packed together. But even </w:t>
      </w:r>
      <w:r w:rsidRPr="00DD29D2">
        <w:rPr>
          <w:rStyle w:val="Emphasis"/>
        </w:rPr>
        <w:t xml:space="preserve">airmen are </w:t>
      </w:r>
      <w:r w:rsidRPr="00DD29D2">
        <w:rPr>
          <w:rStyle w:val="Emphasis"/>
          <w:highlight w:val="cyan"/>
        </w:rPr>
        <w:t>at risk</w:t>
      </w:r>
      <w:r w:rsidRPr="00DD29D2">
        <w:rPr>
          <w:u w:val="single"/>
        </w:rPr>
        <w:t xml:space="preserve">, since they must take refuge from air attacks in bunkers, where </w:t>
      </w:r>
      <w:r w:rsidRPr="00DD29D2">
        <w:rPr>
          <w:rStyle w:val="Emphasis"/>
        </w:rPr>
        <w:t>the virus</w:t>
      </w:r>
      <w:r w:rsidRPr="00DD29D2">
        <w:rPr>
          <w:u w:val="single"/>
        </w:rPr>
        <w:t xml:space="preserve"> could </w:t>
      </w:r>
      <w:r w:rsidRPr="00DD29D2">
        <w:rPr>
          <w:rStyle w:val="Emphasis"/>
        </w:rPr>
        <w:t>also spread rapidly</w:t>
      </w:r>
      <w:r w:rsidRPr="00DD29D2">
        <w:rPr>
          <w:u w:val="single"/>
        </w:rPr>
        <w:t xml:space="preserve">. </w:t>
      </w:r>
      <w:r w:rsidRPr="00DD29D2">
        <w:rPr>
          <w:highlight w:val="cyan"/>
          <w:u w:val="single"/>
        </w:rPr>
        <w:t>Ground campaigns</w:t>
      </w:r>
      <w:r w:rsidRPr="00DD29D2">
        <w:rPr>
          <w:u w:val="single"/>
        </w:rPr>
        <w:t xml:space="preserve"> in urban areas </w:t>
      </w:r>
      <w:r w:rsidRPr="00DD29D2">
        <w:rPr>
          <w:highlight w:val="cyan"/>
          <w:u w:val="single"/>
        </w:rPr>
        <w:t xml:space="preserve">pose </w:t>
      </w:r>
      <w:r w:rsidRPr="00DD29D2">
        <w:rPr>
          <w:u w:val="single"/>
        </w:rPr>
        <w:t xml:space="preserve">still </w:t>
      </w:r>
      <w:r w:rsidRPr="00DD29D2">
        <w:rPr>
          <w:rStyle w:val="Emphasis"/>
        </w:rPr>
        <w:t xml:space="preserve">greater </w:t>
      </w:r>
      <w:r w:rsidRPr="00DD29D2">
        <w:rPr>
          <w:rStyle w:val="Emphasis"/>
          <w:highlight w:val="cyan"/>
        </w:rPr>
        <w:t>dangers</w:t>
      </w:r>
      <w:r w:rsidRPr="00DD29D2">
        <w:rPr>
          <w:highlight w:val="cyan"/>
          <w:u w:val="single"/>
        </w:rPr>
        <w:t xml:space="preserve"> in </w:t>
      </w:r>
      <w:r w:rsidRPr="00DD29D2">
        <w:rPr>
          <w:rStyle w:val="Emphasis"/>
          <w:highlight w:val="cyan"/>
        </w:rPr>
        <w:t>pandemic</w:t>
      </w:r>
      <w:r w:rsidRPr="00DD29D2">
        <w:rPr>
          <w:rStyle w:val="Emphasis"/>
        </w:rPr>
        <w:t xml:space="preserve"> times</w:t>
      </w:r>
      <w:r w:rsidRPr="00DD29D2">
        <w:rPr>
          <w:sz w:val="16"/>
        </w:rPr>
        <w:t xml:space="preserve">. </w:t>
      </w:r>
      <w:r w:rsidRPr="00F12107">
        <w:rPr>
          <w:sz w:val="16"/>
        </w:rPr>
        <w:t>Much recent ground combat has been in cities in poor countries with few or no public health resources, environments highly favorable to illness. Ground combat also usually produces prisoners, any of whom can be infected. A vaccine may eventually solve these problems, but</w:t>
      </w:r>
      <w:r w:rsidRPr="00F12107">
        <w:rPr>
          <w:u w:val="single"/>
        </w:rPr>
        <w:t xml:space="preserve"> an </w:t>
      </w:r>
      <w:r w:rsidRPr="00F12107">
        <w:rPr>
          <w:rStyle w:val="Emphasis"/>
        </w:rPr>
        <w:t>abundance of caution</w:t>
      </w:r>
      <w:r w:rsidRPr="00F12107">
        <w:rPr>
          <w:rStyle w:val="StyleUnderline"/>
        </w:rPr>
        <w:t xml:space="preserve"> i</w:t>
      </w:r>
      <w:r w:rsidRPr="00F12107">
        <w:rPr>
          <w:u w:val="single"/>
        </w:rPr>
        <w:t xml:space="preserve">s </w:t>
      </w:r>
      <w:r w:rsidRPr="00F12107">
        <w:rPr>
          <w:rStyle w:val="Emphasis"/>
        </w:rPr>
        <w:t>likely to persist</w:t>
      </w:r>
      <w:r w:rsidRPr="00F12107">
        <w:rPr>
          <w:u w:val="single"/>
        </w:rPr>
        <w:t xml:space="preserve"> for some time after it comes into use. Major outbreaks damage </w:t>
      </w:r>
      <w:r w:rsidRPr="00F12107">
        <w:rPr>
          <w:rStyle w:val="Emphasis"/>
        </w:rPr>
        <w:t>national economies</w:t>
      </w:r>
      <w:r w:rsidRPr="00F12107">
        <w:rPr>
          <w:u w:val="single"/>
        </w:rPr>
        <w:t xml:space="preserve">, which are the </w:t>
      </w:r>
      <w:r w:rsidRPr="00F12107">
        <w:rPr>
          <w:rStyle w:val="Emphasis"/>
        </w:rPr>
        <w:t>source of military power.</w:t>
      </w:r>
      <w:r w:rsidRPr="00F12107">
        <w:rPr>
          <w:u w:val="single"/>
        </w:rPr>
        <w:t xml:space="preserve"> The most important</w:t>
      </w:r>
      <w:r w:rsidRPr="00DD29D2">
        <w:rPr>
          <w:u w:val="single"/>
        </w:rPr>
        <w:t xml:space="preserve"> reason </w:t>
      </w:r>
      <w:r w:rsidRPr="00DD29D2">
        <w:rPr>
          <w:rStyle w:val="Emphasis"/>
          <w:highlight w:val="cyan"/>
        </w:rPr>
        <w:t>disease inhibits war</w:t>
      </w:r>
      <w:r w:rsidRPr="00DD29D2">
        <w:rPr>
          <w:u w:val="single"/>
        </w:rPr>
        <w:t xml:space="preserve"> is economic. Major o</w:t>
      </w:r>
      <w:r w:rsidRPr="00F12107">
        <w:rPr>
          <w:u w:val="single"/>
        </w:rPr>
        <w:t xml:space="preserve">utbreaks damage national economies, which are the source of military power. COVID-19 is a pandemic—by definition a worldwide phenomenon. All great and middle powers appear to be adversely affected, and all have reason to be pessimistic about their </w:t>
      </w:r>
      <w:r w:rsidRPr="00F12107">
        <w:rPr>
          <w:rStyle w:val="Emphasis"/>
        </w:rPr>
        <w:t>military prospects</w:t>
      </w:r>
      <w:r w:rsidRPr="00F12107">
        <w:rPr>
          <w:u w:val="single"/>
        </w:rPr>
        <w:t xml:space="preserve">. Their economies are shrinking fast, and </w:t>
      </w:r>
      <w:r w:rsidRPr="00F12107">
        <w:rPr>
          <w:rStyle w:val="Emphasis"/>
        </w:rPr>
        <w:t>there is great uncertainty</w:t>
      </w:r>
      <w:r w:rsidRPr="00F12107">
        <w:rPr>
          <w:u w:val="single"/>
        </w:rPr>
        <w:t xml:space="preserve"> about when and how quickly they will start growing again. Even China, which has slowed the spread of the disease and begun to reopen its economy, will be hurting for </w:t>
      </w:r>
      <w:proofErr w:type="gramStart"/>
      <w:r w:rsidRPr="00F12107">
        <w:rPr>
          <w:u w:val="single"/>
        </w:rPr>
        <w:t>years  to</w:t>
      </w:r>
      <w:proofErr w:type="gramEnd"/>
      <w:r w:rsidRPr="00F12107">
        <w:rPr>
          <w:u w:val="single"/>
        </w:rPr>
        <w:t xml:space="preserve"> come</w:t>
      </w:r>
      <w:r w:rsidRPr="00F12107">
        <w:rPr>
          <w:sz w:val="16"/>
        </w:rPr>
        <w:t>. It took an enormous hit to GDP in the first quarter of 2020</w:t>
      </w:r>
      <w:r w:rsidRPr="003F2828">
        <w:rPr>
          <w:sz w:val="16"/>
        </w:rPr>
        <w:t xml:space="preserve">, ending 40 years of steady growth. And its trading partners, burned by their dependence on China for much of the equipment needed to fight COVID-19, will surely scale back their imports. An export-dependent China will have to rely more on its domestic market, something it has been attempting for years with only limited success. It is little wonder, then, that the International Monetary Fund </w:t>
      </w:r>
      <w:hyperlink r:id="rId11" w:history="1">
        <w:r w:rsidRPr="003F2828">
          <w:rPr>
            <w:rStyle w:val="Hyperlink"/>
            <w:sz w:val="16"/>
          </w:rPr>
          <w:t>forecasts</w:t>
        </w:r>
      </w:hyperlink>
      <w:r w:rsidRPr="003F2828">
        <w:rPr>
          <w:sz w:val="16"/>
        </w:rPr>
        <w:t xml:space="preserve"> slower growth in China this year than at any time since the 1970s. </w:t>
      </w:r>
      <w:r w:rsidRPr="003F2828">
        <w:rPr>
          <w:u w:val="single"/>
        </w:rPr>
        <w:t xml:space="preserve">Even </w:t>
      </w:r>
      <w:r w:rsidRPr="003F2828">
        <w:rPr>
          <w:rStyle w:val="Emphasis"/>
        </w:rPr>
        <w:t>after a vaccine</w:t>
      </w:r>
      <w:r w:rsidRPr="003F2828">
        <w:rPr>
          <w:u w:val="single"/>
        </w:rPr>
        <w:t xml:space="preserve"> is developed and made widely available, </w:t>
      </w:r>
      <w:r w:rsidRPr="003F2828">
        <w:rPr>
          <w:rStyle w:val="Emphasis"/>
        </w:rPr>
        <w:t>economic troubles may linger</w:t>
      </w:r>
      <w:r w:rsidRPr="003F2828">
        <w:rPr>
          <w:u w:val="single"/>
        </w:rPr>
        <w:t xml:space="preserve"> for years. States will emerge from this crisis with </w:t>
      </w:r>
      <w:r w:rsidRPr="003F2828">
        <w:rPr>
          <w:rStyle w:val="Emphasis"/>
        </w:rPr>
        <w:t>enormous debts</w:t>
      </w:r>
      <w:r w:rsidRPr="003F2828">
        <w:rPr>
          <w:sz w:val="16"/>
        </w:rPr>
        <w:t xml:space="preserve">. They will spend years paying for the bailout and stimulus packages they used to protect citizens and businesses from the economic consequences of social distancing. </w:t>
      </w:r>
      <w:r w:rsidRPr="003F2828">
        <w:rPr>
          <w:u w:val="single"/>
        </w:rPr>
        <w:t xml:space="preserve">Drained treasuries will give them one more reason to be </w:t>
      </w:r>
      <w:r w:rsidRPr="003F2828">
        <w:rPr>
          <w:rStyle w:val="Emphasis"/>
        </w:rPr>
        <w:t>pessimistic</w:t>
      </w:r>
      <w:r w:rsidRPr="003F2828">
        <w:rPr>
          <w:u w:val="single"/>
        </w:rPr>
        <w:t xml:space="preserve"> about their military might. </w:t>
      </w:r>
      <w:r w:rsidRPr="003F2828">
        <w:rPr>
          <w:rStyle w:val="Emphasis"/>
        </w:rPr>
        <w:t xml:space="preserve">LESS TRADE, LESS FRICTION </w:t>
      </w:r>
      <w:r w:rsidRPr="003F2828">
        <w:rPr>
          <w:sz w:val="16"/>
        </w:rPr>
        <w:t>How long is the pacifying effect of pessimism likely to last? If a vaccine is developed quickly, enabling a relatively swift economic recovery, the mood may prove short-lived. But it is equally likely that the coronavirus crisis will last long enough to change the world in important</w:t>
      </w:r>
      <w:r w:rsidRPr="00DD29D2">
        <w:rPr>
          <w:sz w:val="16"/>
        </w:rPr>
        <w:t xml:space="preserve"> ways, some of which will likely dampen the appetite for conflict for some time—perhaps up to five or ten years. After all, the world is experiencing both the biggest pandemic and the biggest economic downturn in a century. Most governments have not covered themselves with glory managing the pandemic, and even the most autocratic worry about popular support. Over the next few years, people will want evidence that their governments are working to protect them from disease and economic dislocation. </w:t>
      </w:r>
      <w:r w:rsidRPr="00DD29D2">
        <w:rPr>
          <w:highlight w:val="cyan"/>
          <w:u w:val="single"/>
        </w:rPr>
        <w:t>Citizens</w:t>
      </w:r>
      <w:r w:rsidRPr="00DD29D2">
        <w:rPr>
          <w:sz w:val="16"/>
        </w:rPr>
        <w:t xml:space="preserve"> will see themselves as dependent on the state, and they </w:t>
      </w:r>
      <w:r w:rsidRPr="00DD29D2">
        <w:rPr>
          <w:u w:val="single"/>
        </w:rPr>
        <w:t xml:space="preserve">will be </w:t>
      </w:r>
      <w:r w:rsidRPr="00DD29D2">
        <w:rPr>
          <w:rStyle w:val="Emphasis"/>
          <w:highlight w:val="cyan"/>
        </w:rPr>
        <w:t xml:space="preserve">less </w:t>
      </w:r>
      <w:r w:rsidRPr="00DD29D2">
        <w:rPr>
          <w:rStyle w:val="Emphasis"/>
        </w:rPr>
        <w:t>inclined</w:t>
      </w:r>
      <w:r w:rsidRPr="00DD29D2">
        <w:rPr>
          <w:u w:val="single"/>
        </w:rPr>
        <w:t xml:space="preserve"> to </w:t>
      </w:r>
      <w:r w:rsidRPr="00DD29D2">
        <w:rPr>
          <w:rStyle w:val="Emphasis"/>
          <w:highlight w:val="cyan"/>
        </w:rPr>
        <w:t>support adventures</w:t>
      </w:r>
      <w:r w:rsidRPr="00DD29D2">
        <w:rPr>
          <w:rStyle w:val="Emphasis"/>
        </w:rPr>
        <w:t xml:space="preserve"> abroad</w:t>
      </w:r>
      <w:r w:rsidRPr="00DD29D2">
        <w:rPr>
          <w:u w:val="single"/>
        </w:rPr>
        <w:t xml:space="preserve">. </w:t>
      </w:r>
      <w:r w:rsidRPr="00DD29D2">
        <w:rPr>
          <w:sz w:val="16"/>
        </w:rPr>
        <w:t xml:space="preserve">At the same time, governments and businesses will likely try to reduce their reliance on imports of critical materials, having watched global supply chains break down during the pandemic. </w:t>
      </w:r>
      <w:r w:rsidRPr="00DD29D2">
        <w:rPr>
          <w:u w:val="single"/>
        </w:rPr>
        <w:t xml:space="preserve">The result will probably be </w:t>
      </w:r>
      <w:r w:rsidRPr="00DD29D2">
        <w:rPr>
          <w:rStyle w:val="Emphasis"/>
        </w:rPr>
        <w:t>diminished trade</w:t>
      </w:r>
      <w:r w:rsidRPr="00DD29D2">
        <w:rPr>
          <w:sz w:val="16"/>
        </w:rPr>
        <w:t xml:space="preserve">, something liberal internationalists see as a bad thing. But for the last five years or so, </w:t>
      </w:r>
      <w:r w:rsidRPr="00DD29D2">
        <w:rPr>
          <w:highlight w:val="cyan"/>
          <w:u w:val="single"/>
        </w:rPr>
        <w:t xml:space="preserve">trade </w:t>
      </w:r>
      <w:r w:rsidRPr="00DD29D2">
        <w:rPr>
          <w:u w:val="single"/>
        </w:rPr>
        <w:t xml:space="preserve">has not helped </w:t>
      </w:r>
      <w:r w:rsidRPr="00DD29D2">
        <w:rPr>
          <w:rStyle w:val="Emphasis"/>
        </w:rPr>
        <w:t>improve relations</w:t>
      </w:r>
      <w:r w:rsidRPr="00DD29D2">
        <w:rPr>
          <w:u w:val="single"/>
        </w:rPr>
        <w:t xml:space="preserve"> between states but </w:t>
      </w:r>
      <w:r w:rsidRPr="00DD29D2">
        <w:rPr>
          <w:rStyle w:val="Emphasis"/>
        </w:rPr>
        <w:t xml:space="preserve">rather </w:t>
      </w:r>
      <w:r w:rsidRPr="00DD29D2">
        <w:rPr>
          <w:rStyle w:val="Emphasis"/>
          <w:highlight w:val="cyan"/>
        </w:rPr>
        <w:t>fueled resentment</w:t>
      </w:r>
      <w:r w:rsidRPr="00DD29D2">
        <w:rPr>
          <w:highlight w:val="cyan"/>
          <w:u w:val="single"/>
        </w:rPr>
        <w:t>. Less trade</w:t>
      </w:r>
      <w:r w:rsidRPr="00DD29D2">
        <w:rPr>
          <w:u w:val="single"/>
        </w:rPr>
        <w:t xml:space="preserve"> could mean </w:t>
      </w:r>
      <w:r w:rsidRPr="00DD29D2">
        <w:rPr>
          <w:rStyle w:val="Emphasis"/>
          <w:highlight w:val="cyan"/>
        </w:rPr>
        <w:t>less friction</w:t>
      </w:r>
      <w:r w:rsidRPr="00DD29D2">
        <w:rPr>
          <w:highlight w:val="cyan"/>
          <w:u w:val="single"/>
        </w:rPr>
        <w:t xml:space="preserve"> between </w:t>
      </w:r>
      <w:r w:rsidRPr="00DD29D2">
        <w:rPr>
          <w:u w:val="single"/>
        </w:rPr>
        <w:t xml:space="preserve">major </w:t>
      </w:r>
      <w:r w:rsidRPr="00DD29D2">
        <w:rPr>
          <w:highlight w:val="cyan"/>
          <w:u w:val="single"/>
        </w:rPr>
        <w:t>powers</w:t>
      </w:r>
      <w:r w:rsidRPr="00DD29D2">
        <w:rPr>
          <w:u w:val="single"/>
        </w:rPr>
        <w:t xml:space="preserve">, thereby reducing the </w:t>
      </w:r>
      <w:r w:rsidRPr="00DD29D2">
        <w:rPr>
          <w:rStyle w:val="Emphasis"/>
        </w:rPr>
        <w:t>intensity of their rivalries</w:t>
      </w:r>
      <w:r w:rsidRPr="00DD29D2">
        <w:rPr>
          <w:u w:val="single"/>
        </w:rPr>
        <w:t xml:space="preserve">. </w:t>
      </w:r>
      <w:r w:rsidRPr="00DD29D2">
        <w:rPr>
          <w:sz w:val="16"/>
        </w:rPr>
        <w:t xml:space="preserve">In the Chinese context, less international trade could have positive knock-on effects. Focused on growing the domestic economy, and burdened by hefty bills from fighting the virus, Beijing could be forced to table the Belt and Road Initiative, an ambitious trade and investment project that has unnerved the foreign policy establishments of great and middle powers. The suspension of the BRI would soothe the fears of those who see it as an instrument of Chinese world domination. Interstate wars have become relatively rare since the end of World War II. The United States and the Soviet Union engaged in a four-decade Cold War, which included an intense nuclear and conventional arms race, but they never fought each other directly, even with conventional weapons. Theorists debate the reasons behind the continued rarity of great-power conflict. I am inclined to believe that </w:t>
      </w:r>
      <w:r w:rsidRPr="00DD29D2">
        <w:rPr>
          <w:highlight w:val="cyan"/>
          <w:u w:val="single"/>
        </w:rPr>
        <w:t xml:space="preserve">the risk of </w:t>
      </w:r>
      <w:r w:rsidRPr="00DD29D2">
        <w:rPr>
          <w:u w:val="single"/>
        </w:rPr>
        <w:t xml:space="preserve">escalation to a </w:t>
      </w:r>
      <w:r w:rsidRPr="00DD29D2">
        <w:rPr>
          <w:rStyle w:val="Emphasis"/>
          <w:highlight w:val="cyan"/>
        </w:rPr>
        <w:t>nuclear confrontation</w:t>
      </w:r>
      <w:r w:rsidRPr="00DD29D2">
        <w:rPr>
          <w:highlight w:val="cyan"/>
          <w:u w:val="single"/>
        </w:rPr>
        <w:t xml:space="preserve"> is</w:t>
      </w:r>
      <w:r w:rsidRPr="00DD29D2">
        <w:rPr>
          <w:u w:val="single"/>
        </w:rPr>
        <w:t xml:space="preserve"> simply too </w:t>
      </w:r>
      <w:r w:rsidRPr="00DD29D2">
        <w:rPr>
          <w:highlight w:val="cyan"/>
          <w:u w:val="single"/>
        </w:rPr>
        <w:t>great. COVID</w:t>
      </w:r>
      <w:r w:rsidRPr="00DD29D2">
        <w:rPr>
          <w:u w:val="single"/>
        </w:rPr>
        <w:t>-19 does</w:t>
      </w:r>
      <w:r w:rsidRPr="00DD29D2">
        <w:rPr>
          <w:sz w:val="16"/>
        </w:rPr>
        <w:t xml:space="preserve"> nothing to mitigate such risks for world leaders—and </w:t>
      </w:r>
      <w:r w:rsidRPr="00DD29D2">
        <w:rPr>
          <w:u w:val="single"/>
        </w:rPr>
        <w:t xml:space="preserve">a great deal to </w:t>
      </w:r>
      <w:r w:rsidRPr="00DD29D2">
        <w:rPr>
          <w:highlight w:val="cyan"/>
          <w:u w:val="single"/>
        </w:rPr>
        <w:t>feed</w:t>
      </w:r>
      <w:r w:rsidRPr="00DD29D2">
        <w:rPr>
          <w:u w:val="single"/>
        </w:rPr>
        <w:t xml:space="preserve"> their reasonable </w:t>
      </w:r>
      <w:r w:rsidRPr="00DD29D2">
        <w:rPr>
          <w:rStyle w:val="Emphasis"/>
          <w:highlight w:val="cyan"/>
        </w:rPr>
        <w:t>pessimism</w:t>
      </w:r>
      <w:r w:rsidRPr="00DD29D2">
        <w:rPr>
          <w:highlight w:val="cyan"/>
          <w:u w:val="single"/>
        </w:rPr>
        <w:t xml:space="preserve"> about</w:t>
      </w:r>
      <w:r w:rsidRPr="00DD29D2">
        <w:rPr>
          <w:u w:val="single"/>
        </w:rPr>
        <w:t xml:space="preserve"> the </w:t>
      </w:r>
      <w:r w:rsidRPr="00DD29D2">
        <w:rPr>
          <w:rStyle w:val="Emphasis"/>
        </w:rPr>
        <w:t xml:space="preserve">likely </w:t>
      </w:r>
      <w:r w:rsidRPr="00DD29D2">
        <w:rPr>
          <w:rStyle w:val="Emphasis"/>
          <w:highlight w:val="cyan"/>
        </w:rPr>
        <w:t>outcome</w:t>
      </w:r>
      <w:r w:rsidRPr="00DD29D2">
        <w:rPr>
          <w:highlight w:val="cyan"/>
          <w:u w:val="single"/>
        </w:rPr>
        <w:t xml:space="preserve"> of</w:t>
      </w:r>
      <w:r w:rsidRPr="00DD29D2">
        <w:rPr>
          <w:u w:val="single"/>
        </w:rPr>
        <w:t xml:space="preserve"> even a </w:t>
      </w:r>
      <w:r w:rsidRPr="00DD29D2">
        <w:rPr>
          <w:rStyle w:val="Emphasis"/>
        </w:rPr>
        <w:t xml:space="preserve">conventional </w:t>
      </w:r>
      <w:r w:rsidRPr="00DD29D2">
        <w:rPr>
          <w:rStyle w:val="Emphasis"/>
          <w:highlight w:val="cyan"/>
        </w:rPr>
        <w:t>war.</w:t>
      </w:r>
    </w:p>
    <w:p w14:paraId="62E85763" w14:textId="74F3F937" w:rsidR="00AF4E1E" w:rsidRDefault="00AF4E1E" w:rsidP="00F455B3">
      <w:pPr>
        <w:pStyle w:val="Heading3"/>
      </w:pPr>
      <w:r>
        <w:t>1NC – Warming</w:t>
      </w:r>
    </w:p>
    <w:p w14:paraId="4EACA9BE" w14:textId="77777777" w:rsidR="00AF4E1E" w:rsidRPr="008A42BB" w:rsidRDefault="00AF4E1E" w:rsidP="00AF4E1E">
      <w:pPr>
        <w:pStyle w:val="Heading4"/>
      </w:pPr>
      <w:r>
        <w:t>Adaptation checks extinction from warming but CO2 prevents</w:t>
      </w:r>
      <w:r w:rsidRPr="008A42BB">
        <w:t xml:space="preserve"> famin</w:t>
      </w:r>
      <w:r>
        <w:t xml:space="preserve">e, collapse of ag, and ice age- those are coming now </w:t>
      </w:r>
    </w:p>
    <w:p w14:paraId="50F8B41E" w14:textId="77777777" w:rsidR="00AF4E1E" w:rsidRPr="008A42BB" w:rsidRDefault="00AF4E1E" w:rsidP="00AF4E1E">
      <w:pPr>
        <w:rPr>
          <w:rStyle w:val="Style13ptBold"/>
        </w:rPr>
      </w:pPr>
      <w:r>
        <w:rPr>
          <w:rStyle w:val="Style13ptBold"/>
        </w:rPr>
        <w:t>Moore</w:t>
      </w:r>
      <w:r w:rsidRPr="008A42BB">
        <w:rPr>
          <w:rStyle w:val="Style13ptBold"/>
        </w:rPr>
        <w:t xml:space="preserve"> 16</w:t>
      </w:r>
    </w:p>
    <w:p w14:paraId="7022B16C" w14:textId="77777777" w:rsidR="00AF4E1E" w:rsidRPr="00405696" w:rsidRDefault="00AF4E1E" w:rsidP="00AF4E1E">
      <w:pPr>
        <w:rPr>
          <w:rStyle w:val="Style13ptBold"/>
          <w:b w:val="0"/>
          <w:sz w:val="20"/>
          <w:szCs w:val="20"/>
        </w:rPr>
      </w:pPr>
      <w:r w:rsidRPr="00405696">
        <w:rPr>
          <w:rStyle w:val="Style13ptBold"/>
          <w:sz w:val="20"/>
          <w:szCs w:val="20"/>
        </w:rPr>
        <w:t xml:space="preserve">(Dr. Patrick Moore is a Senior Fellow with the Energy, Ecology and Prosperity program at the Frontier Centre for Public Policy. He has been a leader in the international environmental field for over 40 years. Dr. Moore is a Co-Founder of Greenpeace and served for nine years as President of Greenpeace Canada and seven years as a Director of Greenpeace International. Following his time with Greenpeace, Dr. Moore joined the Forest Alliance of BC where he worked for ten years to develop the Principles of Sustainable Forestry, which have now been adopted by much of the industry. In 2013, he published Confessions of a Greenpeace Dropout – The Making of a Sensible Environmentalist, which documents his 15 years with Greenpeace and outlines his vision for a sustainable future. THE POSITIVE IMPACT OF HUMAN CO2 EMISSIONS ON THE SURVIVAL OF LIFE ON EARTH, June 2016, </w:t>
      </w:r>
      <w:hyperlink r:id="rId12" w:history="1">
        <w:r w:rsidRPr="002A0356">
          <w:rPr>
            <w:rStyle w:val="Hyperlink"/>
            <w:sz w:val="20"/>
            <w:szCs w:val="20"/>
          </w:rPr>
          <w:t>https://fcpp.org/sites/default/files/documents/Moore%20-%20Positive%20Impact%20of%20Human%20CO2%20Emissions.pdf</w:t>
        </w:r>
      </w:hyperlink>
      <w:r w:rsidRPr="00405696">
        <w:rPr>
          <w:rStyle w:val="Style13ptBold"/>
          <w:sz w:val="20"/>
          <w:szCs w:val="20"/>
        </w:rPr>
        <w:t>)</w:t>
      </w:r>
      <w:r>
        <w:rPr>
          <w:rStyle w:val="Style13ptBold"/>
          <w:sz w:val="20"/>
          <w:szCs w:val="20"/>
        </w:rPr>
        <w:t xml:space="preserve"> </w:t>
      </w:r>
    </w:p>
    <w:p w14:paraId="022C29BD" w14:textId="7353265A" w:rsidR="00AF4E1E" w:rsidRDefault="00AF4E1E" w:rsidP="00AF4E1E">
      <w:pPr>
        <w:rPr>
          <w:rStyle w:val="StyleUnderline"/>
        </w:rPr>
      </w:pPr>
      <w:r w:rsidRPr="00C844AC">
        <w:rPr>
          <w:sz w:val="14"/>
        </w:rPr>
        <w:t xml:space="preserve">CO2 in the Modern Era The </w:t>
      </w:r>
      <w:r w:rsidRPr="003C5FEF">
        <w:rPr>
          <w:rStyle w:val="StyleUnderline"/>
        </w:rPr>
        <w:t>most important question facing</w:t>
      </w:r>
      <w:r w:rsidRPr="00C844AC">
        <w:rPr>
          <w:sz w:val="14"/>
        </w:rPr>
        <w:t xml:space="preserve"> a </w:t>
      </w:r>
      <w:r w:rsidRPr="003C5FEF">
        <w:rPr>
          <w:rStyle w:val="StyleUnderline"/>
        </w:rPr>
        <w:t xml:space="preserve">species on Earth </w:t>
      </w:r>
      <w:r w:rsidRPr="00C844AC">
        <w:rPr>
          <w:sz w:val="14"/>
        </w:rPr>
        <w:t xml:space="preserve">today </w:t>
      </w:r>
      <w:r w:rsidRPr="003C5FEF">
        <w:rPr>
          <w:rStyle w:val="StyleUnderline"/>
        </w:rPr>
        <w:t xml:space="preserve">is </w:t>
      </w:r>
      <w:r w:rsidRPr="004A1BF5">
        <w:rPr>
          <w:rStyle w:val="StyleUnderline"/>
          <w:highlight w:val="green"/>
        </w:rPr>
        <w:t xml:space="preserve">how </w:t>
      </w:r>
      <w:r w:rsidRPr="001E3926">
        <w:rPr>
          <w:rStyle w:val="StyleUnderline"/>
        </w:rPr>
        <w:t>long would it</w:t>
      </w:r>
      <w:r w:rsidRPr="004A1BF5">
        <w:rPr>
          <w:rStyle w:val="StyleUnderline"/>
          <w:highlight w:val="green"/>
        </w:rPr>
        <w:t xml:space="preserve"> have been in </w:t>
      </w:r>
      <w:r w:rsidRPr="001E3926">
        <w:rPr>
          <w:rStyle w:val="StyleUnderline"/>
        </w:rPr>
        <w:t xml:space="preserve">the </w:t>
      </w:r>
      <w:r w:rsidRPr="004A1BF5">
        <w:rPr>
          <w:rStyle w:val="StyleUnderline"/>
          <w:highlight w:val="green"/>
        </w:rPr>
        <w:t xml:space="preserve">absence of </w:t>
      </w:r>
      <w:r w:rsidRPr="001E3926">
        <w:rPr>
          <w:rStyle w:val="StyleUnderline"/>
        </w:rPr>
        <w:t xml:space="preserve">human-caused </w:t>
      </w:r>
      <w:r w:rsidRPr="004A1BF5">
        <w:rPr>
          <w:rStyle w:val="StyleUnderline"/>
          <w:highlight w:val="green"/>
        </w:rPr>
        <w:t>CO2 emissions until</w:t>
      </w:r>
      <w:r w:rsidRPr="003C5FEF">
        <w:rPr>
          <w:rStyle w:val="StyleUnderline"/>
        </w:rPr>
        <w:t xml:space="preserve"> the </w:t>
      </w:r>
      <w:r w:rsidRPr="00C844AC">
        <w:rPr>
          <w:sz w:val="14"/>
        </w:rPr>
        <w:t xml:space="preserve">gradual </w:t>
      </w:r>
      <w:r w:rsidRPr="004A1BF5">
        <w:rPr>
          <w:rStyle w:val="StyleUnderline"/>
          <w:highlight w:val="green"/>
        </w:rPr>
        <w:t xml:space="preserve">depletion of CO2 in </w:t>
      </w:r>
      <w:r w:rsidRPr="001E3926">
        <w:rPr>
          <w:rStyle w:val="StyleUnderline"/>
        </w:rPr>
        <w:t>the</w:t>
      </w:r>
      <w:r w:rsidRPr="003C5FEF">
        <w:rPr>
          <w:rStyle w:val="StyleUnderline"/>
        </w:rPr>
        <w:t xml:space="preserve"> </w:t>
      </w:r>
      <w:r w:rsidRPr="004A1BF5">
        <w:rPr>
          <w:rStyle w:val="StyleUnderline"/>
          <w:highlight w:val="green"/>
        </w:rPr>
        <w:t xml:space="preserve">atmosphere fell </w:t>
      </w:r>
      <w:r w:rsidRPr="001E3926">
        <w:rPr>
          <w:rStyle w:val="StyleUnderline"/>
        </w:rPr>
        <w:t xml:space="preserve">to levels that began </w:t>
      </w:r>
      <w:r w:rsidRPr="001E3926">
        <w:rPr>
          <w:rStyle w:val="StyleUnderline"/>
          <w:highlight w:val="green"/>
        </w:rPr>
        <w:t xml:space="preserve">to </w:t>
      </w:r>
      <w:r w:rsidRPr="001E3926">
        <w:rPr>
          <w:rStyle w:val="Emphasis"/>
          <w:highlight w:val="green"/>
        </w:rPr>
        <w:t>decrease biomass due to starvation</w:t>
      </w:r>
      <w:r w:rsidRPr="001E3926">
        <w:rPr>
          <w:sz w:val="14"/>
        </w:rPr>
        <w:t xml:space="preserve">, thus </w:t>
      </w:r>
      <w:r w:rsidRPr="001E3926">
        <w:rPr>
          <w:rStyle w:val="StyleUnderline"/>
        </w:rPr>
        <w:t xml:space="preserve">signaling the </w:t>
      </w:r>
      <w:r w:rsidRPr="001E3926">
        <w:rPr>
          <w:rStyle w:val="Emphasis"/>
        </w:rPr>
        <w:t>beginning of the end of life on</w:t>
      </w:r>
      <w:r w:rsidRPr="003C5FEF">
        <w:rPr>
          <w:rStyle w:val="Emphasis"/>
        </w:rPr>
        <w:t xml:space="preserve"> Earth</w:t>
      </w:r>
      <w:r w:rsidRPr="003C5FEF">
        <w:rPr>
          <w:rStyle w:val="StyleUnderline"/>
        </w:rPr>
        <w:t>?</w:t>
      </w:r>
      <w:r w:rsidRPr="00C844AC">
        <w:rPr>
          <w:sz w:val="14"/>
        </w:rPr>
        <w:t xml:space="preserve"> It is commonly believed that volcanic activity results in massive emissions of CO2 comparable to or greater than human-caused emissions. This is not the case. Whereas the original atmospheric CO2 was the result of massive outgassing from the Earth’s interior, there is no evidence that large volumes of new CO2 were added to the atmosphere during the 140-million-year decline leading to the present era. The eruption of Mount Pinatubo, the largest in recent history, is estimated to have released the equivalent of 2 per cent of the annual human-caused CO2 emissions. Therefore, </w:t>
      </w:r>
      <w:r w:rsidRPr="004A1BF5">
        <w:rPr>
          <w:rStyle w:val="StyleUnderline"/>
          <w:highlight w:val="green"/>
        </w:rPr>
        <w:t>in the absence of human-caused emissions</w:t>
      </w:r>
      <w:r w:rsidRPr="00C844AC">
        <w:rPr>
          <w:sz w:val="14"/>
        </w:rPr>
        <w:t xml:space="preserve">, it could reasonably be presumed that </w:t>
      </w:r>
      <w:r w:rsidRPr="004A1BF5">
        <w:rPr>
          <w:rStyle w:val="StyleUnderline"/>
          <w:highlight w:val="green"/>
        </w:rPr>
        <w:t xml:space="preserve">CO2 levels would have continued to fall </w:t>
      </w:r>
      <w:r w:rsidRPr="003C5FEF">
        <w:rPr>
          <w:rStyle w:val="StyleUnderline"/>
        </w:rPr>
        <w:t>as they had done for the previous 140 million years.</w:t>
      </w:r>
      <w:r w:rsidRPr="00C844AC">
        <w:rPr>
          <w:sz w:val="14"/>
        </w:rPr>
        <w:t xml:space="preserve">20 </w:t>
      </w:r>
      <w:r w:rsidRPr="003C5FEF">
        <w:rPr>
          <w:rStyle w:val="StyleUnderline"/>
        </w:rPr>
        <w:t>Judging by the timing of the many glacial and interglacial periods during the Pleistocene Ice Age</w:t>
      </w:r>
      <w:r w:rsidRPr="00C844AC">
        <w:rPr>
          <w:sz w:val="14"/>
        </w:rPr>
        <w:t xml:space="preserve">, </w:t>
      </w:r>
      <w:r w:rsidRPr="004A1BF5">
        <w:rPr>
          <w:rStyle w:val="StyleUnderline"/>
          <w:highlight w:val="green"/>
        </w:rPr>
        <w:t xml:space="preserve">the </w:t>
      </w:r>
      <w:r w:rsidRPr="004A1BF5">
        <w:rPr>
          <w:rStyle w:val="Emphasis"/>
          <w:highlight w:val="green"/>
        </w:rPr>
        <w:t>next major glaciation period could begin any time</w:t>
      </w:r>
      <w:r w:rsidRPr="00C844AC">
        <w:rPr>
          <w:sz w:val="14"/>
        </w:rPr>
        <w:t xml:space="preserve">. Interglacial periods have generally been of 10,000 years’ duration, and this Holocene interglacial period began nearly 12,000 years ago. </w:t>
      </w:r>
      <w:r w:rsidRPr="003C5FEF">
        <w:rPr>
          <w:rStyle w:val="StyleUnderline"/>
        </w:rPr>
        <w:t xml:space="preserve">In the </w:t>
      </w:r>
      <w:r w:rsidRPr="004A1BF5">
        <w:rPr>
          <w:rStyle w:val="StyleUnderline"/>
          <w:highlight w:val="green"/>
        </w:rPr>
        <w:t>absence of human-caused CO2</w:t>
      </w:r>
      <w:r w:rsidRPr="003C5FEF">
        <w:rPr>
          <w:rStyle w:val="StyleUnderline"/>
        </w:rPr>
        <w:t xml:space="preserve"> emissions and other environmental impacts, there is no reason to doubt that </w:t>
      </w:r>
      <w:r w:rsidRPr="004A1BF5">
        <w:rPr>
          <w:rStyle w:val="Emphasis"/>
          <w:highlight w:val="green"/>
        </w:rPr>
        <w:t>another major glaciation would have occurred</w:t>
      </w:r>
      <w:r w:rsidRPr="00C844AC">
        <w:rPr>
          <w:sz w:val="14"/>
        </w:rPr>
        <w:t xml:space="preserve">, following the pattern that has been established for at least the past 800,000 years, as established by the European Project for Ice Coring in Antarctica (EPICA),21 and presumably for the past 2.5 million years of the </w:t>
      </w:r>
      <w:proofErr w:type="spellStart"/>
      <w:r w:rsidRPr="00C844AC">
        <w:rPr>
          <w:sz w:val="14"/>
        </w:rPr>
        <w:t>Pletstocene</w:t>
      </w:r>
      <w:proofErr w:type="spellEnd"/>
      <w:r w:rsidRPr="00C844AC">
        <w:rPr>
          <w:sz w:val="14"/>
        </w:rPr>
        <w:t xml:space="preserve"> Ice Age. These glaciations have coincided with the Milankovitch cycles.22 (See Figure 5) The Milankovitch cycles are determined by oscillations in the Earth’s orbit and by cycles of the tilt of the Earth toward the sun. The strong correlation between the onset of major periods of glaciation during the past 800,000 years and the Milankovitch cycles has led the majority of earth scientists and climatologists to accept the hypothesis that the major glaciations are tied to the Milankovitch cycles in a </w:t>
      </w:r>
      <w:proofErr w:type="spellStart"/>
      <w:r w:rsidRPr="00C844AC">
        <w:rPr>
          <w:sz w:val="14"/>
        </w:rPr>
        <w:t>causeeffect</w:t>
      </w:r>
      <w:proofErr w:type="spellEnd"/>
      <w:r w:rsidRPr="00C844AC">
        <w:rPr>
          <w:sz w:val="14"/>
        </w:rPr>
        <w:t xml:space="preserve"> relationship. </w:t>
      </w:r>
      <w:r w:rsidRPr="004A1BF5">
        <w:rPr>
          <w:rStyle w:val="StyleUnderline"/>
          <w:highlight w:val="green"/>
        </w:rPr>
        <w:t>For 90 million years</w:t>
      </w:r>
      <w:r w:rsidRPr="003C5FEF">
        <w:rPr>
          <w:rStyle w:val="StyleUnderline"/>
        </w:rPr>
        <w:t xml:space="preserve"> from the late Jurassic Period to the Early Tertiary Period, </w:t>
      </w:r>
      <w:r w:rsidRPr="004A1BF5">
        <w:rPr>
          <w:rStyle w:val="StyleUnderline"/>
          <w:highlight w:val="green"/>
        </w:rPr>
        <w:t>global temperature rose</w:t>
      </w:r>
      <w:r w:rsidRPr="003C5FEF">
        <w:rPr>
          <w:rStyle w:val="StyleUnderline"/>
        </w:rPr>
        <w:t xml:space="preserve"> considerably </w:t>
      </w:r>
      <w:r w:rsidRPr="004A1BF5">
        <w:rPr>
          <w:rStyle w:val="StyleUnderline"/>
          <w:highlight w:val="green"/>
        </w:rPr>
        <w:t>while CO2 levels steadily declined</w:t>
      </w:r>
      <w:r w:rsidRPr="00C844AC">
        <w:rPr>
          <w:sz w:val="14"/>
        </w:rPr>
        <w:t xml:space="preserve">. Then after the Paleocene-Eocene Thermal Maximum, there began a 50-million-year cooling trend in global temperature to the current era. (See Figure 6) The Paleocene-Eocene Thermal Maximum saw an average global temperature [13] FRONTIER CENTRE FOR PUBLIC POLICY as much as 16°C higher than the temperature today. Yet, the </w:t>
      </w:r>
      <w:r w:rsidRPr="004A1BF5">
        <w:rPr>
          <w:rStyle w:val="StyleUnderline"/>
          <w:highlight w:val="green"/>
        </w:rPr>
        <w:t>ancestors of every species living today</w:t>
      </w:r>
      <w:r w:rsidRPr="003C5FEF">
        <w:rPr>
          <w:rStyle w:val="StyleUnderline"/>
        </w:rPr>
        <w:t xml:space="preserve"> must have </w:t>
      </w:r>
      <w:r w:rsidRPr="004A1BF5">
        <w:rPr>
          <w:rStyle w:val="StyleUnderline"/>
          <w:highlight w:val="green"/>
        </w:rPr>
        <w:t>survived through this period</w:t>
      </w:r>
      <w:r w:rsidRPr="003C5FEF">
        <w:rPr>
          <w:rStyle w:val="StyleUnderline"/>
        </w:rPr>
        <w:t>, as they had also survived through previous much colder climates</w:t>
      </w:r>
      <w:r w:rsidRPr="00C844AC">
        <w:rPr>
          <w:sz w:val="14"/>
        </w:rPr>
        <w:t xml:space="preserve">. It is instructive to note that </w:t>
      </w:r>
      <w:r w:rsidRPr="003C5FEF">
        <w:rPr>
          <w:rStyle w:val="StyleUnderline"/>
        </w:rPr>
        <w:t>despite the numerous periods of extreme climatic conditions and cataclysmic events</w:t>
      </w:r>
      <w:r w:rsidRPr="004A1BF5">
        <w:rPr>
          <w:rStyle w:val="StyleUnderline"/>
          <w:highlight w:val="green"/>
        </w:rPr>
        <w:t xml:space="preserve">, every species alive today </w:t>
      </w:r>
      <w:r w:rsidRPr="001E3926">
        <w:rPr>
          <w:rStyle w:val="StyleUnderline"/>
        </w:rPr>
        <w:t xml:space="preserve">is </w:t>
      </w:r>
      <w:r w:rsidRPr="004A1BF5">
        <w:rPr>
          <w:rStyle w:val="StyleUnderline"/>
          <w:highlight w:val="green"/>
        </w:rPr>
        <w:t xml:space="preserve">descended from species </w:t>
      </w:r>
      <w:r w:rsidRPr="001E3926">
        <w:rPr>
          <w:rStyle w:val="StyleUnderline"/>
        </w:rPr>
        <w:t xml:space="preserve">that </w:t>
      </w:r>
      <w:r w:rsidRPr="004A1BF5">
        <w:rPr>
          <w:rStyle w:val="StyleUnderline"/>
          <w:highlight w:val="green"/>
        </w:rPr>
        <w:t xml:space="preserve">survived </w:t>
      </w:r>
      <w:r w:rsidRPr="001E3926">
        <w:rPr>
          <w:rStyle w:val="StyleUnderline"/>
        </w:rPr>
        <w:t xml:space="preserve">those </w:t>
      </w:r>
      <w:r w:rsidRPr="004A1BF5">
        <w:rPr>
          <w:rStyle w:val="StyleUnderline"/>
          <w:highlight w:val="green"/>
        </w:rPr>
        <w:t>conditions.</w:t>
      </w:r>
      <w:r w:rsidRPr="00C844AC">
        <w:rPr>
          <w:sz w:val="14"/>
        </w:rPr>
        <w:t xml:space="preserve"> </w:t>
      </w:r>
      <w:r w:rsidRPr="001E3926">
        <w:rPr>
          <w:rStyle w:val="Emphasis"/>
        </w:rPr>
        <w:t>This leads one to question the predictions of mass species extinction and the collapse of human civilization if the average global temperature exceeds a rise of 2°C above today’s level</w:t>
      </w:r>
      <w:r w:rsidRPr="001E3926">
        <w:rPr>
          <w:rStyle w:val="StyleUnderline"/>
        </w:rPr>
        <w:t>.</w:t>
      </w:r>
      <w:r w:rsidRPr="001E3926">
        <w:rPr>
          <w:sz w:val="14"/>
        </w:rPr>
        <w:t>25 It</w:t>
      </w:r>
      <w:r w:rsidRPr="00C844AC">
        <w:rPr>
          <w:sz w:val="14"/>
        </w:rPr>
        <w:t xml:space="preserve"> may seem surprising that the </w:t>
      </w:r>
      <w:r w:rsidRPr="003C5FEF">
        <w:rPr>
          <w:rStyle w:val="StyleUnderline"/>
        </w:rPr>
        <w:t xml:space="preserve">average global temperature could have been </w:t>
      </w:r>
      <w:r w:rsidRPr="003C5FEF">
        <w:rPr>
          <w:rStyle w:val="Emphasis"/>
        </w:rPr>
        <w:t>16°C higher</w:t>
      </w:r>
      <w:r w:rsidRPr="003C5FEF">
        <w:rPr>
          <w:rStyle w:val="StyleUnderline"/>
        </w:rPr>
        <w:t xml:space="preserve"> in previous ages</w:t>
      </w:r>
      <w:r w:rsidRPr="00C844AC">
        <w:rPr>
          <w:sz w:val="14"/>
        </w:rPr>
        <w:t xml:space="preserve">, as this Figure 5. Graph showing the atmospheric CO2 concentration and temperature from Antarctica for the most recent four interglacial periods, closely tied to the Milankovitch cycles of 100,000 years. This graph is based on data from the </w:t>
      </w:r>
      <w:proofErr w:type="gramStart"/>
      <w:r w:rsidRPr="00C844AC">
        <w:rPr>
          <w:sz w:val="14"/>
        </w:rPr>
        <w:t>420,000 year</w:t>
      </w:r>
      <w:proofErr w:type="gramEnd"/>
      <w:r w:rsidRPr="00C844AC">
        <w:rPr>
          <w:sz w:val="14"/>
        </w:rPr>
        <w:t xml:space="preserve"> record obtained from the Vostok ice cores drilled by Russian scientists.23 Note the gradual nature of the onset of colder temperatures and the rapid warming at the end of the cycle. Note that the peak warming during the most recent interglacial period (the Holocene) is lower than during the previous three interglacial periods.24 Figure 6. Global surface temperature from 65 million YBP showing the major cooling trend over the past 50 million years. While the </w:t>
      </w:r>
      <w:r w:rsidRPr="00C844AC">
        <w:rPr>
          <w:rStyle w:val="StyleUnderline"/>
        </w:rPr>
        <w:t>poles were</w:t>
      </w:r>
      <w:r w:rsidRPr="003C5FEF">
        <w:rPr>
          <w:rStyle w:val="StyleUnderline"/>
        </w:rPr>
        <w:t xml:space="preserve"> considerably </w:t>
      </w:r>
      <w:r w:rsidRPr="00C844AC">
        <w:rPr>
          <w:rStyle w:val="StyleUnderline"/>
        </w:rPr>
        <w:t>warmer than they are today, there</w:t>
      </w:r>
      <w:r w:rsidRPr="003C5FEF">
        <w:rPr>
          <w:rStyle w:val="StyleUnderline"/>
        </w:rPr>
        <w:t xml:space="preserve"> was much less warming in the tropics, which remained habitable throughout</w:t>
      </w:r>
      <w:r w:rsidRPr="00C844AC">
        <w:rPr>
          <w:sz w:val="14"/>
        </w:rPr>
        <w:t xml:space="preserve">. The Earth is in one of the coldest periods during the past 600 million years.26 [14] FRONTIER CENTRE FOR PUBLIC POLICY would appear to render parts of the Earth that are warm today virtually uninhabitable. The key to understanding this is that </w:t>
      </w:r>
      <w:r w:rsidRPr="003C5FEF">
        <w:rPr>
          <w:rStyle w:val="StyleUnderline"/>
        </w:rPr>
        <w:t>when the Earth warms, it does so disproportionally, depending on the latitude</w:t>
      </w:r>
      <w:r w:rsidRPr="00C844AC">
        <w:rPr>
          <w:sz w:val="14"/>
        </w:rPr>
        <w:t xml:space="preserve">. While the Arctic and Antarctic experience considerable warming, there is much less warming in the tropics. Thus, the tropical regions remain habitable while the high latitudes shift from polar to temperate, and during the warmest ages, they shift to a tropical climate. It is clear from the 800,000-year Antarctic ice core record that the coldest periods during </w:t>
      </w:r>
      <w:r w:rsidRPr="004A1BF5">
        <w:rPr>
          <w:rStyle w:val="StyleUnderline"/>
          <w:highlight w:val="green"/>
        </w:rPr>
        <w:t>major glaciations coincide with the lowest levels of CO2 in the atmosphere</w:t>
      </w:r>
      <w:r w:rsidRPr="004A1BF5">
        <w:rPr>
          <w:sz w:val="14"/>
          <w:highlight w:val="green"/>
        </w:rPr>
        <w:t>.</w:t>
      </w:r>
      <w:r w:rsidRPr="00C844AC">
        <w:rPr>
          <w:sz w:val="14"/>
        </w:rPr>
        <w:t xml:space="preserve"> (see Figure 5) The correlation is certainly strong enough during this period to suggest a causal relationship between CO2 and temperature. However, there is disagreement in the literature about which is the </w:t>
      </w:r>
      <w:proofErr w:type="gramStart"/>
      <w:r w:rsidRPr="00C844AC">
        <w:rPr>
          <w:sz w:val="14"/>
        </w:rPr>
        <w:t>cause</w:t>
      </w:r>
      <w:proofErr w:type="gramEnd"/>
      <w:r w:rsidRPr="00C844AC">
        <w:rPr>
          <w:sz w:val="14"/>
        </w:rPr>
        <w:t xml:space="preserve"> and which is the effect. Those who ascribe the warming over the past century to greenhouse gas emissions, CO2 in particular, also tend to agree with the position set forth in Al Gore’s An Inconvenient Truth: The Planetary Emergency of Global Warming and What We Can Do about It, that the warming during the interglacial periods is caused by rising CO2 levels.27 However, </w:t>
      </w:r>
      <w:r w:rsidRPr="003C5FEF">
        <w:rPr>
          <w:rStyle w:val="StyleUnderline"/>
        </w:rPr>
        <w:t>it is problematic to postulate how the Milankovitch cycles could cause an increase or decrease in atmospheric CO2 levels, whereas it is plausible that the Milankovitch cycles could cause a fluctuation in global temperature due to changes in solar radiation, which in turn could cause either CO2 outgassing from or absorption into the oceans</w:t>
      </w:r>
      <w:r w:rsidRPr="00C844AC">
        <w:rPr>
          <w:sz w:val="14"/>
        </w:rPr>
        <w:t xml:space="preserve">. Indeed, both sets of ice core data from Antarctica show that </w:t>
      </w:r>
      <w:r w:rsidRPr="003C5FEF">
        <w:rPr>
          <w:rStyle w:val="StyleUnderline"/>
        </w:rPr>
        <w:t xml:space="preserve">changes in temperature usually precede changes in CO2 levels, suggesting that temperature change is the cause of change in the level of CO2. </w:t>
      </w:r>
      <w:r w:rsidRPr="00C844AC">
        <w:rPr>
          <w:sz w:val="14"/>
        </w:rPr>
        <w:t xml:space="preserve">28 </w:t>
      </w:r>
      <w:r w:rsidRPr="003C5FEF">
        <w:rPr>
          <w:rStyle w:val="StyleUnderline"/>
        </w:rPr>
        <w:t>Some have suggested that although the onset of warming after a glaciation is caused by the Milankovitch cycles, the subsequent outgassing of CO2 from the ocean then becomes the predominant driver of further warming</w:t>
      </w:r>
      <w:r w:rsidRPr="00C844AC">
        <w:rPr>
          <w:sz w:val="14"/>
        </w:rPr>
        <w:t xml:space="preserve">.29 Presumably, it would also be postulated that the cooling leading to glaciation is triggered by the Milankovitch cycle and then driven by reduced CO2 levels due to ocean absorption. </w:t>
      </w:r>
      <w:r w:rsidRPr="003C5FEF">
        <w:rPr>
          <w:rStyle w:val="StyleUnderline"/>
        </w:rPr>
        <w:t xml:space="preserve">This hypothesis is </w:t>
      </w:r>
      <w:r w:rsidRPr="003C5FEF">
        <w:rPr>
          <w:rStyle w:val="Emphasis"/>
        </w:rPr>
        <w:t>not proven</w:t>
      </w:r>
      <w:r w:rsidRPr="00C844AC">
        <w:rPr>
          <w:sz w:val="14"/>
        </w:rPr>
        <w:t xml:space="preserve">. It is extremely unlikely or perhaps impossible to imagine how CO2 could have increased from a pre-industrial 280 ppm to 400 ppm in the absence of human-caused emissions. No other species, existing or imagined in the near future, is capable of digging and drilling into the massive deposits of fossil fuels and then burning them so as to release CO2 back into the atmosphere from where it had come in the first place. Many scientists think this increase in atmospheric CO2 is the dominant cause of the slight warming (0.5C) of the atmosphere over the past 65 years. Only time will tell if this is the case. </w:t>
      </w:r>
      <w:r w:rsidRPr="003C5FEF">
        <w:rPr>
          <w:rStyle w:val="StyleUnderline"/>
        </w:rPr>
        <w:t>Since the Little Ice Age peaked around 1700, the climate has been warming in fits and starts for about 300 years</w:t>
      </w:r>
      <w:r w:rsidRPr="00C844AC">
        <w:rPr>
          <w:sz w:val="14"/>
        </w:rPr>
        <w:t xml:space="preserve">. It is possible that the </w:t>
      </w:r>
      <w:r w:rsidRPr="003C5FEF">
        <w:rPr>
          <w:rStyle w:val="StyleUnderline"/>
        </w:rPr>
        <w:t xml:space="preserve">most recent warming is a continuation of the longer period of warming that had already begun long before human-caused CO2 emissions could have been a factor. </w:t>
      </w:r>
      <w:r w:rsidRPr="00C844AC">
        <w:rPr>
          <w:sz w:val="14"/>
        </w:rPr>
        <w:t xml:space="preserve">[15] FRONTIER CENTRE FOR PUBLIC POLICY HIGHER CO2 CONCENTRATIONS WILL INCREASE PLANT GROWTH AND BIOMASS It has been well demonstrated that the </w:t>
      </w:r>
      <w:r w:rsidRPr="004A1BF5">
        <w:rPr>
          <w:rStyle w:val="StyleUnderline"/>
          <w:highlight w:val="green"/>
        </w:rPr>
        <w:t>increase in CO2</w:t>
      </w:r>
      <w:r w:rsidRPr="003C5FEF">
        <w:rPr>
          <w:rStyle w:val="StyleUnderline"/>
        </w:rPr>
        <w:t xml:space="preserve"> in the atmosphere </w:t>
      </w:r>
      <w:r w:rsidRPr="001E3926">
        <w:rPr>
          <w:rStyle w:val="StyleUnderline"/>
        </w:rPr>
        <w:t xml:space="preserve">is </w:t>
      </w:r>
      <w:r w:rsidRPr="004A1BF5">
        <w:rPr>
          <w:rStyle w:val="StyleUnderline"/>
          <w:highlight w:val="green"/>
        </w:rPr>
        <w:t xml:space="preserve">responsible for </w:t>
      </w:r>
      <w:r w:rsidRPr="004A1BF5">
        <w:rPr>
          <w:rStyle w:val="Emphasis"/>
          <w:highlight w:val="green"/>
        </w:rPr>
        <w:t>increased plant growth on a global scale</w:t>
      </w:r>
      <w:r w:rsidRPr="003C5FEF">
        <w:rPr>
          <w:rStyle w:val="StyleUnderline"/>
        </w:rPr>
        <w:t xml:space="preserve">. </w:t>
      </w:r>
      <w:r w:rsidRPr="00C844AC">
        <w:rPr>
          <w:sz w:val="14"/>
        </w:rPr>
        <w:t xml:space="preserve">Many </w:t>
      </w:r>
      <w:r w:rsidRPr="003C5FEF">
        <w:rPr>
          <w:rStyle w:val="StyleUnderline"/>
        </w:rPr>
        <w:t>studies suggest</w:t>
      </w:r>
      <w:r w:rsidRPr="00C844AC">
        <w:rPr>
          <w:sz w:val="14"/>
        </w:rPr>
        <w:t xml:space="preserve"> that nearly </w:t>
      </w:r>
      <w:r w:rsidRPr="004A1BF5">
        <w:rPr>
          <w:rStyle w:val="StyleUnderline"/>
          <w:highlight w:val="green"/>
        </w:rPr>
        <w:t xml:space="preserve">25 per cent </w:t>
      </w:r>
      <w:r w:rsidRPr="003C5FEF">
        <w:rPr>
          <w:rStyle w:val="StyleUnderline"/>
        </w:rPr>
        <w:t>of human-caused CO2 emissions</w:t>
      </w:r>
      <w:r w:rsidRPr="00C844AC">
        <w:rPr>
          <w:sz w:val="14"/>
        </w:rPr>
        <w:t xml:space="preserve">, or 2.5 Gt of carbon annually, </w:t>
      </w:r>
      <w:r w:rsidRPr="003C5FEF">
        <w:rPr>
          <w:rStyle w:val="StyleUnderline"/>
        </w:rPr>
        <w:t>are absorbed by plants</w:t>
      </w:r>
      <w:r w:rsidRPr="00C844AC">
        <w:rPr>
          <w:sz w:val="14"/>
        </w:rPr>
        <w:t xml:space="preserve">, thus </w:t>
      </w:r>
      <w:r w:rsidRPr="003C5FEF">
        <w:rPr>
          <w:rStyle w:val="StyleUnderline"/>
        </w:rPr>
        <w:t>increasing global plant biomass.</w:t>
      </w:r>
      <w:r w:rsidRPr="004A1BF5">
        <w:rPr>
          <w:sz w:val="14"/>
          <w:highlight w:val="green"/>
        </w:rPr>
        <w:t xml:space="preserve"> </w:t>
      </w:r>
      <w:r w:rsidRPr="00C844AC">
        <w:rPr>
          <w:sz w:val="14"/>
        </w:rPr>
        <w:t xml:space="preserve">A </w:t>
      </w:r>
      <w:r w:rsidRPr="003C5FEF">
        <w:rPr>
          <w:rStyle w:val="StyleUnderline"/>
        </w:rPr>
        <w:t>recent study postulates</w:t>
      </w:r>
      <w:r w:rsidRPr="00C844AC">
        <w:rPr>
          <w:sz w:val="14"/>
        </w:rPr>
        <w:t xml:space="preserve"> that </w:t>
      </w:r>
      <w:r w:rsidRPr="004A1BF5">
        <w:rPr>
          <w:rStyle w:val="StyleUnderline"/>
          <w:highlight w:val="green"/>
        </w:rPr>
        <w:t>up to 50 per cent of human CO2</w:t>
      </w:r>
      <w:r w:rsidRPr="003C5FEF">
        <w:rPr>
          <w:rStyle w:val="StyleUnderline"/>
        </w:rPr>
        <w:t xml:space="preserve"> </w:t>
      </w:r>
      <w:r w:rsidRPr="004A1BF5">
        <w:rPr>
          <w:rStyle w:val="StyleUnderline"/>
          <w:highlight w:val="green"/>
        </w:rPr>
        <w:t>emissions are absorbed by increased plant growth</w:t>
      </w:r>
      <w:r w:rsidRPr="003C5FEF">
        <w:rPr>
          <w:rStyle w:val="StyleUnderline"/>
        </w:rPr>
        <w:t>.</w:t>
      </w:r>
      <w:r w:rsidRPr="00C844AC">
        <w:rPr>
          <w:sz w:val="14"/>
        </w:rPr>
        <w:t xml:space="preserve">30 </w:t>
      </w:r>
      <w:r w:rsidRPr="003C5FEF">
        <w:rPr>
          <w:rStyle w:val="StyleUnderline"/>
        </w:rPr>
        <w:t xml:space="preserve">This has been described as a “greening of the Earth” </w:t>
      </w:r>
      <w:r w:rsidRPr="00B05A60">
        <w:rPr>
          <w:rStyle w:val="StyleUnderline"/>
        </w:rPr>
        <w:t>as CO2 reaches concentrations well above the near-starvation levels experienced during the major glaciations of the Pleistocene.</w:t>
      </w:r>
      <w:r w:rsidRPr="00B05A60">
        <w:rPr>
          <w:sz w:val="14"/>
        </w:rPr>
        <w:t xml:space="preserve">31 The </w:t>
      </w:r>
      <w:r w:rsidRPr="00B05A60">
        <w:rPr>
          <w:rStyle w:val="StyleUnderline"/>
        </w:rPr>
        <w:t>most prestigious Australian science body</w:t>
      </w:r>
      <w:r w:rsidRPr="00B05A60">
        <w:rPr>
          <w:sz w:val="14"/>
        </w:rPr>
        <w:t>, the Commonwealth</w:t>
      </w:r>
      <w:r w:rsidRPr="00C844AC">
        <w:rPr>
          <w:sz w:val="14"/>
        </w:rPr>
        <w:t xml:space="preserve"> Scientific and Industrial Research </w:t>
      </w:r>
      <w:proofErr w:type="spellStart"/>
      <w:r w:rsidRPr="00C844AC">
        <w:rPr>
          <w:sz w:val="14"/>
        </w:rPr>
        <w:t>Organisation</w:t>
      </w:r>
      <w:proofErr w:type="spellEnd"/>
      <w:r w:rsidRPr="00C844AC">
        <w:rPr>
          <w:sz w:val="14"/>
        </w:rPr>
        <w:t xml:space="preserve"> (CSIRO), has </w:t>
      </w:r>
      <w:r w:rsidRPr="004A1BF5">
        <w:rPr>
          <w:rStyle w:val="StyleUnderline"/>
          <w:highlight w:val="green"/>
        </w:rPr>
        <w:t>shown</w:t>
      </w:r>
      <w:r w:rsidRPr="00C844AC">
        <w:rPr>
          <w:sz w:val="14"/>
        </w:rPr>
        <w:t xml:space="preserve"> that</w:t>
      </w:r>
      <w:r w:rsidRPr="004A1BF5">
        <w:rPr>
          <w:sz w:val="14"/>
          <w:highlight w:val="green"/>
        </w:rPr>
        <w:t xml:space="preserve"> </w:t>
      </w:r>
      <w:r w:rsidRPr="004A1BF5">
        <w:rPr>
          <w:rStyle w:val="StyleUnderline"/>
          <w:highlight w:val="green"/>
        </w:rPr>
        <w:t>CO2</w:t>
      </w:r>
      <w:r w:rsidRPr="004A1BF5">
        <w:rPr>
          <w:sz w:val="14"/>
          <w:highlight w:val="green"/>
        </w:rPr>
        <w:t xml:space="preserve"> </w:t>
      </w:r>
      <w:r w:rsidRPr="00C844AC">
        <w:rPr>
          <w:sz w:val="14"/>
        </w:rPr>
        <w:t xml:space="preserve">particularly </w:t>
      </w:r>
      <w:r w:rsidRPr="003C5FEF">
        <w:rPr>
          <w:rStyle w:val="StyleUnderline"/>
        </w:rPr>
        <w:t>b</w:t>
      </w:r>
      <w:r w:rsidRPr="004A1BF5">
        <w:rPr>
          <w:rStyle w:val="StyleUnderline"/>
          <w:highlight w:val="green"/>
        </w:rPr>
        <w:t>enefits plants</w:t>
      </w:r>
      <w:r w:rsidRPr="00C844AC">
        <w:rPr>
          <w:sz w:val="14"/>
        </w:rPr>
        <w:t xml:space="preserve"> that are adapted to dry climates. In higher CO2 environments, </w:t>
      </w:r>
      <w:r w:rsidRPr="001E3926">
        <w:rPr>
          <w:rStyle w:val="Emphasis"/>
        </w:rPr>
        <w:t xml:space="preserve">they become </w:t>
      </w:r>
      <w:r w:rsidRPr="00B05A60">
        <w:rPr>
          <w:rStyle w:val="Emphasis"/>
        </w:rPr>
        <w:t>more efficient at photosynthesis</w:t>
      </w:r>
      <w:r w:rsidRPr="004A1BF5">
        <w:rPr>
          <w:rStyle w:val="Emphasis"/>
          <w:highlight w:val="green"/>
        </w:rPr>
        <w:t>, growing faster without using more water</w:t>
      </w:r>
      <w:r w:rsidRPr="00C844AC">
        <w:rPr>
          <w:sz w:val="14"/>
        </w:rPr>
        <w:t xml:space="preserve">.32 One of the most impressive records comes from an experimental forest in Germany where there is a continuous Figure 8. Change in net primary productivity of vegetation 1982 to 2010. The driest regions, such as Western Australia, sub-Saharan Africa, western India and the Great Plains of North America, show the greatest increase in plant growth.36 Figure 7. Craig </w:t>
      </w:r>
      <w:proofErr w:type="spellStart"/>
      <w:proofErr w:type="gramStart"/>
      <w:r w:rsidRPr="00C844AC">
        <w:rPr>
          <w:sz w:val="14"/>
        </w:rPr>
        <w:t>Idso,expert</w:t>
      </w:r>
      <w:proofErr w:type="spellEnd"/>
      <w:proofErr w:type="gramEnd"/>
      <w:r w:rsidRPr="00C844AC">
        <w:rPr>
          <w:sz w:val="14"/>
        </w:rPr>
        <w:t xml:space="preserve"> on CO2 and author of the CO2Science website34 demonstrating the growth-rate of pine trees under ambient conditions versus the addition of 150 ppm, 300 ppm and 450 ppm CO2. In a higher CO2 </w:t>
      </w:r>
      <w:proofErr w:type="gramStart"/>
      <w:r w:rsidRPr="00C844AC">
        <w:rPr>
          <w:sz w:val="14"/>
        </w:rPr>
        <w:t>world</w:t>
      </w:r>
      <w:proofErr w:type="gramEnd"/>
      <w:r w:rsidRPr="00C844AC">
        <w:rPr>
          <w:sz w:val="14"/>
        </w:rPr>
        <w:t xml:space="preserve"> there will be a great increase in the growth of food crops, forests, and wild landscapes around the world. Studies also demonstrate that higher CO2 levels in the oceans will result in increased growth of phytoplankton and other marine plants.35 [16] FRONTIER CENTRE FOR PUBLIC POLICY record of forest growth since 1870. Since 1960, as CO2 emissions began to rise rapidly, the growth rate of individual trees has increased by 32 per cent to 77 per cent. While some of this may be due to the slight increase in temperature since 1960, the much higher growth rate is consistent with laboratory and field studies on the effect of increased CO2 levels on plants.33 It is not widely known that greenhouse operators worldwide inject additional CO2 into their greenhouses in order to increase the growth and yield of their crops. Among horticulturalists, it is well known that this practice can increase growth by 40 per cent or more. This is because the optimum level of CO2 for plant growth is between 1,000 ppm and 3,000 ppm in air, much higher than the 400 ppm in the global atmosphere today.37 </w:t>
      </w:r>
      <w:r w:rsidRPr="003C5FEF">
        <w:rPr>
          <w:rStyle w:val="StyleUnderline"/>
        </w:rPr>
        <w:t>Every species on Earth, including our own, is descended from ancestors that thrived in climates with much higher levels of CO2 than are present today</w:t>
      </w:r>
      <w:r w:rsidRPr="00C844AC">
        <w:rPr>
          <w:sz w:val="14"/>
        </w:rPr>
        <w:t xml:space="preserve">. Discussion The debate about climate change has one side insisting that the “science is settled.” Yet, </w:t>
      </w:r>
      <w:r w:rsidRPr="003C5FEF">
        <w:rPr>
          <w:rStyle w:val="StyleUnderline"/>
        </w:rPr>
        <w:t>there is no scientific proof that increased CO2 will result in disaster, as CO2 has been higher during most of the history of life on Earth than it is today</w:t>
      </w:r>
      <w:r w:rsidRPr="00C844AC">
        <w:rPr>
          <w:sz w:val="14"/>
        </w:rPr>
        <w:t xml:space="preserve">. On the other hand, </w:t>
      </w:r>
      <w:r w:rsidRPr="003C5FEF">
        <w:rPr>
          <w:rStyle w:val="StyleUnderline"/>
        </w:rPr>
        <w:t xml:space="preserve">it can be stated without a doubt that if CO2 once again falls to the level it was only 18,000 years ago, or lower, there would be a </w:t>
      </w:r>
      <w:r w:rsidRPr="001E3926">
        <w:rPr>
          <w:rStyle w:val="StyleUnderline"/>
        </w:rPr>
        <w:t>catastrophe unlike any known in human history</w:t>
      </w:r>
      <w:r w:rsidRPr="001E3926">
        <w:rPr>
          <w:sz w:val="14"/>
        </w:rPr>
        <w:t xml:space="preserve">. We are advised by many scientists that we should be worried about CO2 levels climbing higher when, in fact, we should actually be worried about CO2 levels sinking lower. Atmospheric CO2 Concentrations in the Future </w:t>
      </w:r>
      <w:r w:rsidRPr="001E3926">
        <w:rPr>
          <w:rStyle w:val="StyleUnderline"/>
        </w:rPr>
        <w:t>If humans had not begun to use fossil fuels for energy, it is reasonable to assume that atmospheric CO2 concentration would have continued to drop</w:t>
      </w:r>
      <w:r w:rsidRPr="001E3926">
        <w:rPr>
          <w:sz w:val="14"/>
        </w:rPr>
        <w:t xml:space="preserve"> as it has</w:t>
      </w:r>
      <w:r w:rsidRPr="00C844AC">
        <w:rPr>
          <w:sz w:val="14"/>
        </w:rPr>
        <w:t xml:space="preserve"> done for the past 140 million years. It is also reasonable to assume that the </w:t>
      </w:r>
      <w:r w:rsidRPr="003C5FEF">
        <w:rPr>
          <w:rStyle w:val="StyleUnderline"/>
        </w:rPr>
        <w:t xml:space="preserve">Earth’s climate would continue to fluctuate between relatively long periods of glaciation and relatively short periods of interglacial climate similar to the present climate. </w:t>
      </w:r>
      <w:r w:rsidRPr="00C844AC">
        <w:rPr>
          <w:sz w:val="14"/>
        </w:rPr>
        <w:t xml:space="preserve">Given continued withdrawal of carbon from the atmosphere into the ocean sediments, it would only be a matter of time before CO2 dropped to 150 ppm or lower during a period of glaciation. At the average rate of 32 Kt of carbon lost annually, this would occur in less than two million years from now. In other words, </w:t>
      </w:r>
      <w:r w:rsidRPr="004A1BF5">
        <w:rPr>
          <w:rStyle w:val="Emphasis"/>
          <w:highlight w:val="green"/>
        </w:rPr>
        <w:t>the beginning of the end of most life on planet Earth would begin</w:t>
      </w:r>
      <w:r w:rsidRPr="003C5FEF">
        <w:rPr>
          <w:rStyle w:val="StyleUnderline"/>
        </w:rPr>
        <w:t xml:space="preserve"> in fewer years into the future than our genus of primates, Homo, has existed as a distinct taxonomic unit. It is instructive to note that our species is a tropical species that evolved at the equator in ecosystems as warm or warmer than today’s</w:t>
      </w:r>
      <w:r w:rsidRPr="00C844AC">
        <w:rPr>
          <w:sz w:val="14"/>
        </w:rPr>
        <w:t xml:space="preserve">. We were only able to leave the warmth of the tropical climate due to harnessing fire, wearing clothing and building shelters. This allowed us to settle in temperate climes and even Arctic conditions by the sea where domesticated dogs as well as marine mammals made life possible for a very small population. However, </w:t>
      </w:r>
      <w:r w:rsidRPr="004A1BF5">
        <w:rPr>
          <w:rStyle w:val="Emphasis"/>
          <w:highlight w:val="green"/>
        </w:rPr>
        <w:t>we cannot grow food crops in abundance on glaciers or in frozen soil</w:t>
      </w:r>
      <w:r w:rsidRPr="003C5FEF">
        <w:rPr>
          <w:rStyle w:val="StyleUnderline"/>
        </w:rPr>
        <w:t xml:space="preserve">. </w:t>
      </w:r>
      <w:r w:rsidRPr="00C844AC">
        <w:rPr>
          <w:sz w:val="14"/>
        </w:rPr>
        <w:t xml:space="preserve">Moreover, </w:t>
      </w:r>
      <w:r w:rsidRPr="003C5FEF">
        <w:rPr>
          <w:rStyle w:val="StyleUnderline"/>
        </w:rPr>
        <w:t>we would not be able to grow much of anything anywhere if the level of CO2 went below 150 ppm</w:t>
      </w:r>
      <w:r w:rsidRPr="00C844AC">
        <w:rPr>
          <w:sz w:val="14"/>
        </w:rPr>
        <w:t xml:space="preserve">. There is a distinct possibility that no amount of additional CO2 will shift the climate out of the next major period of glaciation. This is not a reason to abandon hope but rather to marvel at the fact that </w:t>
      </w:r>
      <w:r w:rsidRPr="003C5FEF">
        <w:rPr>
          <w:rStyle w:val="StyleUnderline"/>
        </w:rPr>
        <w:t xml:space="preserve">we can actually put some of the CO2 needed for life back into the atmosphere while at the same time enjoying abundant, reasonably priced energy from fossil fuels. </w:t>
      </w:r>
      <w:r w:rsidRPr="00C844AC">
        <w:rPr>
          <w:sz w:val="14"/>
        </w:rPr>
        <w:t xml:space="preserve">There has been a gradual net loss of CO2 from the atmosphere during the past 550 million years from approximately 14,000 Gt to approximately 370 Gt at the lowest level during the height of the last glaciation. This is a reduction of nearly 98 per cent of one of the most essential nutrients for life on Earth. In the absence of human CO2 emissions over the past century, it is difficult to imagine how this process of continuous removal of CO2 would be interrupted. Massive volcanism on a scale not seen for more than 200 million years would be required to [17] FRONTIER CENTRE FOR PUBLIC POLICY bring about a reversal in the long-term CO2 trend that has now been achieved by human CO2 emissions. There is no doubt the Earth’s interior has cooled substantially over its roughly 4.6-billion-year existence. This makes massive volcanism an ever-decreasing likelihood. There is no other plausible natural mechanism to return carbon to the global atmosphere in the form of CO2. </w:t>
      </w:r>
      <w:r w:rsidRPr="003C5FEF">
        <w:rPr>
          <w:rStyle w:val="StyleUnderline"/>
        </w:rPr>
        <w:t xml:space="preserve">The present Holocene interglacial has already endured longer than some previous interglacial periods. The Holocene is also somewhat cooler than previous interglacial periods. Of more urgent concern than </w:t>
      </w:r>
      <w:r w:rsidRPr="004A1BF5">
        <w:rPr>
          <w:rStyle w:val="StyleUnderline"/>
          <w:highlight w:val="green"/>
        </w:rPr>
        <w:t xml:space="preserve">the </w:t>
      </w:r>
      <w:r w:rsidRPr="004A1BF5">
        <w:rPr>
          <w:rStyle w:val="Emphasis"/>
          <w:highlight w:val="green"/>
        </w:rPr>
        <w:t>possible starvation of life</w:t>
      </w:r>
      <w:r w:rsidRPr="003C5FEF">
        <w:rPr>
          <w:rStyle w:val="StyleUnderline"/>
        </w:rPr>
        <w:t xml:space="preserve"> two million years from now is what would happen at the onset of the next glaciation, possibly a relatively short time from now. In the absence of human CO2 emissions, </w:t>
      </w:r>
      <w:r w:rsidRPr="003C5FEF">
        <w:rPr>
          <w:rStyle w:val="Emphasis"/>
        </w:rPr>
        <w:t>both temperature and CO2 would have dropped to levels that would result in a continuous reduction in plant growth</w:t>
      </w:r>
      <w:r w:rsidRPr="004A1BF5">
        <w:rPr>
          <w:rStyle w:val="Emphasis"/>
          <w:highlight w:val="green"/>
        </w:rPr>
        <w:t xml:space="preserve">, bringing </w:t>
      </w:r>
      <w:r w:rsidRPr="001E3926">
        <w:rPr>
          <w:rStyle w:val="Emphasis"/>
        </w:rPr>
        <w:t xml:space="preserve">in </w:t>
      </w:r>
      <w:r w:rsidRPr="004A1BF5">
        <w:rPr>
          <w:rStyle w:val="Emphasis"/>
          <w:highlight w:val="green"/>
        </w:rPr>
        <w:t xml:space="preserve">climatic conditions similar </w:t>
      </w:r>
      <w:r w:rsidRPr="001E3926">
        <w:rPr>
          <w:rStyle w:val="Emphasis"/>
        </w:rPr>
        <w:t>to or perhaps even</w:t>
      </w:r>
      <w:r w:rsidRPr="004A1BF5">
        <w:rPr>
          <w:rStyle w:val="Emphasis"/>
          <w:highlight w:val="green"/>
        </w:rPr>
        <w:t xml:space="preserve"> more severe than </w:t>
      </w:r>
      <w:r w:rsidRPr="001E3926">
        <w:rPr>
          <w:rStyle w:val="Emphasis"/>
        </w:rPr>
        <w:t>those that occurred in</w:t>
      </w:r>
      <w:r w:rsidRPr="004A1BF5">
        <w:rPr>
          <w:rStyle w:val="Emphasis"/>
          <w:highlight w:val="green"/>
        </w:rPr>
        <w:t xml:space="preserve"> previous glaciation</w:t>
      </w:r>
      <w:r w:rsidRPr="003C5FEF">
        <w:rPr>
          <w:rStyle w:val="Emphasis"/>
        </w:rPr>
        <w:t>s</w:t>
      </w:r>
      <w:r w:rsidRPr="004A1BF5">
        <w:rPr>
          <w:rStyle w:val="StyleUnderline"/>
          <w:highlight w:val="green"/>
        </w:rPr>
        <w:t>. This would</w:t>
      </w:r>
      <w:r w:rsidRPr="003C5FEF">
        <w:rPr>
          <w:rStyle w:val="StyleUnderline"/>
        </w:rPr>
        <w:t xml:space="preserve"> certainly </w:t>
      </w:r>
      <w:r w:rsidRPr="004A1BF5">
        <w:rPr>
          <w:rStyle w:val="StyleUnderline"/>
          <w:highlight w:val="green"/>
        </w:rPr>
        <w:t xml:space="preserve">lead to </w:t>
      </w:r>
      <w:r w:rsidRPr="004A1BF5">
        <w:rPr>
          <w:rStyle w:val="Emphasis"/>
          <w:highlight w:val="green"/>
        </w:rPr>
        <w:t xml:space="preserve">widespread famine </w:t>
      </w:r>
      <w:r w:rsidRPr="004A1BF5">
        <w:rPr>
          <w:rStyle w:val="StyleUnderline"/>
          <w:highlight w:val="green"/>
        </w:rPr>
        <w:t>and</w:t>
      </w:r>
      <w:r w:rsidRPr="003C5FEF">
        <w:rPr>
          <w:rStyle w:val="StyleUnderline"/>
        </w:rPr>
        <w:t xml:space="preserve"> likely the eventual </w:t>
      </w:r>
      <w:r w:rsidRPr="004A1BF5">
        <w:rPr>
          <w:rStyle w:val="Emphasis"/>
          <w:highlight w:val="green"/>
        </w:rPr>
        <w:t>collapse of human civilization</w:t>
      </w:r>
      <w:r w:rsidRPr="00C844AC">
        <w:rPr>
          <w:sz w:val="14"/>
        </w:rPr>
        <w:t xml:space="preserve">. This scenario would not require two million years but possibly only a few thousand. Even if the conditions of the Little Ice Age reoccurred in the next hundreds of years with a human population of nine billion or more, we can be sure </w:t>
      </w:r>
      <w:r w:rsidRPr="003C5FEF">
        <w:rPr>
          <w:rStyle w:val="StyleUnderline"/>
        </w:rPr>
        <w:t xml:space="preserve">the population would not be nine billion for long. </w:t>
      </w:r>
      <w:r w:rsidRPr="00C844AC">
        <w:rPr>
          <w:sz w:val="14"/>
        </w:rPr>
        <w:t xml:space="preserve">There is a strong argument to be made that the </w:t>
      </w:r>
      <w:r w:rsidRPr="003C5FEF">
        <w:rPr>
          <w:rStyle w:val="StyleUnderline"/>
        </w:rPr>
        <w:t xml:space="preserve">Earth is </w:t>
      </w:r>
      <w:r w:rsidRPr="00C844AC">
        <w:rPr>
          <w:sz w:val="14"/>
        </w:rPr>
        <w:t xml:space="preserve">already </w:t>
      </w:r>
      <w:r w:rsidRPr="003C5FEF">
        <w:rPr>
          <w:rStyle w:val="StyleUnderline"/>
        </w:rPr>
        <w:t>in a cooling trend that is descending into the next 100,000-year cycle of major glaciation.</w:t>
      </w:r>
      <w:r w:rsidRPr="00C844AC">
        <w:rPr>
          <w:sz w:val="14"/>
        </w:rPr>
        <w:t xml:space="preserve"> See Figure 5 and note that in the three preceding interglacial periods, there was a sharp peak followed by a steady downward trend in temperature. The peak temperature in this Holocene interglacial period was during the Holocene Optimum between 5,000 and 9,000 years ago. Since then, the warming peaks have been diminishing, and the cool periods have been colder. The Little Ice Age, which peaked about 300 years ago, was possibly the coldest period of climate since the Holocene Optimum.39 A Paradigm Shift in the Perception of CO2 Independent scientist James Lovelock provides an interesting example of both these contrasting predictions of future catastrophe versus salvation regarding CO2 Figure 9. Reconstructed Greenland mean temperature anomalies (top) and Antarctic CO2 concentration (bottom). Halving the temperature anomalies to allow for polar amplification gives a reasonable approximation of global temperature change in the Holocene. Since the Holocene Optimum began about 9,000 years before present (ka BP), global temperature has fallen by ~1°C, though CO2 concentration rose throughout.38 [18] FRONTIER CENTRE FOR PUBLIC POLICY emissions. He is undoubtedly one of the foremost experts in atmospheric chemistry,40 which is why NASA retained him to design part of the life-detection equipment for the first U.S. Mars landers.41 He concluded from the results that there is no life on Mars. Since publishing his first book on the Gaia hypothesis in 1979, Lovelock became concerned with human civilization’s impact on the global atmosphere.42 He became a strong advocate for reducing CO2 emissions, stating that humans had become a “rogue species” against Gaia (the Earth). He went so far as to state in 2006, ‘“Before this century is over, billions of us will die, and the few breeding pairs of people that survive will be in the Arctic where the climate remains tolerable . . . a broken rabble led by brutal warlords.”’43 Only four years later, in a public speech at London’s Science Museum in 2010, Lovelock recanted, stating, ‘It is worth thinking that what we are doing in creating all these carbon emissions, far from something frightful, is stopping the onset of a new ice age. If we hadn’t appeared on the earth, it would be due to go through another ice age and we can look at our part as holding that up. I hate all this business about feeling guilty about what we’re doing.’44 This abrupt reversal of Lovelock’s interpretation of </w:t>
      </w:r>
      <w:r w:rsidRPr="003C5FEF">
        <w:rPr>
          <w:rStyle w:val="StyleUnderline"/>
        </w:rPr>
        <w:t xml:space="preserve">CO2 is </w:t>
      </w:r>
      <w:r w:rsidRPr="001E3926">
        <w:rPr>
          <w:rStyle w:val="Emphasis"/>
        </w:rPr>
        <w:t>precisely what is required</w:t>
      </w:r>
      <w:r w:rsidRPr="001E3926">
        <w:rPr>
          <w:rStyle w:val="StyleUnderline"/>
        </w:rPr>
        <w:t xml:space="preserve"> universally to avoid the tragedy of depriving billions of people of reasonably priced, reliable energy, especially those with a need to lift themselves out of poverty.</w:t>
      </w:r>
      <w:r w:rsidRPr="001E3926">
        <w:rPr>
          <w:sz w:val="14"/>
        </w:rPr>
        <w:t xml:space="preserve"> </w:t>
      </w:r>
      <w:r w:rsidRPr="001E3926">
        <w:rPr>
          <w:rStyle w:val="StyleUnderline"/>
        </w:rPr>
        <w:t>There must be a</w:t>
      </w:r>
      <w:r w:rsidRPr="001E3926">
        <w:rPr>
          <w:sz w:val="14"/>
        </w:rPr>
        <w:t xml:space="preserve"> total paradigm </w:t>
      </w:r>
      <w:r w:rsidRPr="001E3926">
        <w:rPr>
          <w:rStyle w:val="StyleUnderline"/>
        </w:rPr>
        <w:t xml:space="preserve">shift from </w:t>
      </w:r>
      <w:r w:rsidRPr="001E3926">
        <w:rPr>
          <w:sz w:val="14"/>
        </w:rPr>
        <w:t xml:space="preserve">demonizing fossil fuels and </w:t>
      </w:r>
      <w:r w:rsidRPr="001E3926">
        <w:rPr>
          <w:rStyle w:val="StyleUnderline"/>
        </w:rPr>
        <w:t xml:space="preserve">fearing CO2 as a toxic pollutant to </w:t>
      </w:r>
      <w:r w:rsidRPr="001E3926">
        <w:rPr>
          <w:rStyle w:val="Emphasis"/>
        </w:rPr>
        <w:t xml:space="preserve">celebrating CO2 as the giver of life </w:t>
      </w:r>
      <w:r w:rsidRPr="001E3926">
        <w:rPr>
          <w:sz w:val="14"/>
        </w:rPr>
        <w:t xml:space="preserve">that it is while continuing to use fossil fuels ever-more efficiently. Like Lovelock, we should be hopeful that </w:t>
      </w:r>
      <w:r w:rsidRPr="001E3926">
        <w:rPr>
          <w:rStyle w:val="StyleUnderline"/>
        </w:rPr>
        <w:t>CO2 will prove to be the moderate warming influence that it is predicted to be in theory</w:t>
      </w:r>
      <w:r w:rsidRPr="001E3926">
        <w:rPr>
          <w:sz w:val="14"/>
        </w:rPr>
        <w:t xml:space="preserve">. A somewhat </w:t>
      </w:r>
      <w:r w:rsidRPr="001E3926">
        <w:rPr>
          <w:rStyle w:val="StyleUnderline"/>
        </w:rPr>
        <w:t xml:space="preserve">warmer world with a higher level of CO2 in the atmosphere would result in a greener world with more plant biomass, higher yields of food crops and trees, a more hospitable climate in high northern latitudes and a possible reduction in the likelihood of another major glaciation. </w:t>
      </w:r>
      <w:r w:rsidRPr="001E3926">
        <w:rPr>
          <w:sz w:val="14"/>
        </w:rPr>
        <w:t xml:space="preserve">It is highly probable, and ironic, that the existence of life itself may have predetermined its own eventual demise due mainly to the development of CaCO3 as </w:t>
      </w:r>
      <w:proofErr w:type="spellStart"/>
      <w:r w:rsidRPr="001E3926">
        <w:rPr>
          <w:sz w:val="14"/>
        </w:rPr>
        <w:t>armour</w:t>
      </w:r>
      <w:proofErr w:type="spellEnd"/>
      <w:r w:rsidRPr="001E3926">
        <w:rPr>
          <w:sz w:val="14"/>
        </w:rPr>
        <w:t xml:space="preserve"> plating in marine organisms.45 The fact that humans appear able to reverse this fate temporarily due to our recycling of CO2 back into the atmosphere by burning fossil fuels for energy verges on the miraculous. Nevertheless, there is only so much fossil fuel, and once burned, it is not renewable in the short to medium term. The vast bulk of carbon is sequestered into carbonaceous rocks, mainly as CaCO3. Today, about 5 per cent of human CO2 emissions are derived from converting CaCO3 with heat into CO2 and </w:t>
      </w:r>
      <w:proofErr w:type="spellStart"/>
      <w:r w:rsidRPr="001E3926">
        <w:rPr>
          <w:sz w:val="14"/>
        </w:rPr>
        <w:t>CaO</w:t>
      </w:r>
      <w:proofErr w:type="spellEnd"/>
      <w:r w:rsidRPr="001E3926">
        <w:rPr>
          <w:sz w:val="14"/>
        </w:rPr>
        <w:t xml:space="preserve"> (lime) to manufacture cement. Therefore, when fossil fuels become scarce in future centuries, and if CO2 again begins to dwindle, we will have the option of producing additional CO2 by burning limestone with nuclear or solar energy, with lime for cement as a useful by-product. This has the potential to extend the existence of a highly productive living Earth into the far distant future. It is clear from the preceding discussion that rather than bringing on a catastrophic climate condition, human CO2 emissions are serving to reinstate a balance to the global carbon cycle. By reversing the 140-million-year decline in atmospheric CO2, we are helping to ensure the continuation of carbon-based life on Earth. [19] FRONTIER CENTRE FOR PUBLIC POLICY CONCLUSION </w:t>
      </w:r>
      <w:r w:rsidRPr="001E3926">
        <w:rPr>
          <w:rStyle w:val="Emphasis"/>
        </w:rPr>
        <w:t>CO2 is essential for life</w:t>
      </w:r>
      <w:r w:rsidRPr="001E3926">
        <w:rPr>
          <w:rStyle w:val="StyleUnderline"/>
        </w:rPr>
        <w:t>, and twice in the history of modern life there have been periods of steep decline in the concentration of CO2 in the global atmosphere</w:t>
      </w:r>
      <w:r w:rsidRPr="001E3926">
        <w:rPr>
          <w:sz w:val="14"/>
        </w:rPr>
        <w:t xml:space="preserve">. </w:t>
      </w:r>
      <w:r w:rsidRPr="001E3926">
        <w:rPr>
          <w:rStyle w:val="StyleUnderline"/>
        </w:rPr>
        <w:t>If this decline were to have continued</w:t>
      </w:r>
      <w:r w:rsidRPr="003C5FEF">
        <w:rPr>
          <w:rStyle w:val="StyleUnderline"/>
        </w:rPr>
        <w:t xml:space="preserve"> at the same rate into the future, CO2 would eventually fall to levels </w:t>
      </w:r>
      <w:r w:rsidRPr="003C5FEF">
        <w:rPr>
          <w:rStyle w:val="Emphasis"/>
        </w:rPr>
        <w:t>insufficient to support plant life</w:t>
      </w:r>
      <w:r w:rsidRPr="00C844AC">
        <w:rPr>
          <w:sz w:val="14"/>
        </w:rPr>
        <w:t xml:space="preserve">, possibly in less than two million years. More worrisome is the possibility in the nearer future that during a future glaciation, CO2 may fall to 180 ppm or lower, </w:t>
      </w:r>
      <w:r w:rsidRPr="003C5FEF">
        <w:rPr>
          <w:rStyle w:val="StyleUnderline"/>
        </w:rPr>
        <w:t>thus greatly reducing the growth of food crops and other plants</w:t>
      </w:r>
      <w:r w:rsidRPr="00C844AC">
        <w:rPr>
          <w:sz w:val="14"/>
        </w:rPr>
        <w:t xml:space="preserve">. </w:t>
      </w:r>
      <w:r w:rsidRPr="003C5FEF">
        <w:rPr>
          <w:rStyle w:val="StyleUnderline"/>
        </w:rPr>
        <w:t xml:space="preserve">Human CO2 emissions have staved off this possibility so that at least during a period of glaciation, CO2 would be high enough to maintain a productive agricultural industry. </w:t>
      </w:r>
      <w:r w:rsidRPr="00C844AC">
        <w:rPr>
          <w:sz w:val="14"/>
        </w:rPr>
        <w:t xml:space="preserve">A </w:t>
      </w:r>
      <w:proofErr w:type="gramStart"/>
      <w:r w:rsidRPr="00C844AC">
        <w:rPr>
          <w:sz w:val="14"/>
        </w:rPr>
        <w:t>140 million year</w:t>
      </w:r>
      <w:proofErr w:type="gramEnd"/>
      <w:r w:rsidRPr="00C844AC">
        <w:rPr>
          <w:sz w:val="14"/>
        </w:rPr>
        <w:t xml:space="preserve"> decline in CO2 to levels that came close to threatening the survival of life on Earth can hardly be described as “the balance of nature”. To that extent </w:t>
      </w:r>
      <w:r w:rsidRPr="004A1BF5">
        <w:rPr>
          <w:rStyle w:val="StyleUnderline"/>
          <w:highlight w:val="green"/>
        </w:rPr>
        <w:t xml:space="preserve">human emissions </w:t>
      </w:r>
      <w:r w:rsidRPr="001E3926">
        <w:rPr>
          <w:rStyle w:val="StyleUnderline"/>
        </w:rPr>
        <w:t xml:space="preserve">are </w:t>
      </w:r>
      <w:r w:rsidRPr="004A1BF5">
        <w:rPr>
          <w:rStyle w:val="StyleUnderline"/>
          <w:highlight w:val="green"/>
        </w:rPr>
        <w:t xml:space="preserve">restoring </w:t>
      </w:r>
      <w:r w:rsidRPr="001E3926">
        <w:rPr>
          <w:rStyle w:val="StyleUnderline"/>
        </w:rPr>
        <w:t xml:space="preserve">a </w:t>
      </w:r>
      <w:r w:rsidRPr="004A1BF5">
        <w:rPr>
          <w:rStyle w:val="StyleUnderline"/>
          <w:highlight w:val="green"/>
        </w:rPr>
        <w:t xml:space="preserve">balance to </w:t>
      </w:r>
      <w:r w:rsidRPr="001E3926">
        <w:rPr>
          <w:rStyle w:val="StyleUnderline"/>
        </w:rPr>
        <w:t xml:space="preserve">the </w:t>
      </w:r>
      <w:r w:rsidRPr="004A1BF5">
        <w:rPr>
          <w:rStyle w:val="StyleUnderline"/>
          <w:highlight w:val="green"/>
        </w:rPr>
        <w:t xml:space="preserve">global carbon cycle by returning </w:t>
      </w:r>
      <w:r w:rsidRPr="001E3926">
        <w:rPr>
          <w:rStyle w:val="StyleUnderline"/>
        </w:rPr>
        <w:t xml:space="preserve">some of the </w:t>
      </w:r>
      <w:r w:rsidRPr="004A1BF5">
        <w:rPr>
          <w:rStyle w:val="StyleUnderline"/>
          <w:highlight w:val="green"/>
        </w:rPr>
        <w:t xml:space="preserve">CO2 </w:t>
      </w:r>
      <w:r w:rsidRPr="001E3926">
        <w:rPr>
          <w:rStyle w:val="StyleUnderline"/>
        </w:rPr>
        <w:t xml:space="preserve">back </w:t>
      </w:r>
      <w:r w:rsidRPr="004A1BF5">
        <w:rPr>
          <w:rStyle w:val="StyleUnderline"/>
          <w:highlight w:val="green"/>
        </w:rPr>
        <w:t>to the atmosphere</w:t>
      </w:r>
      <w:r w:rsidRPr="003C5FEF">
        <w:rPr>
          <w:rStyle w:val="StyleUnderline"/>
        </w:rPr>
        <w:t xml:space="preserve"> that was drawn down by photosynthesis and CaCO3 production and subsequently lost to deep sediments.</w:t>
      </w:r>
      <w:r w:rsidRPr="00C844AC">
        <w:rPr>
          <w:sz w:val="14"/>
        </w:rPr>
        <w:t xml:space="preserve"> </w:t>
      </w:r>
      <w:r w:rsidRPr="003C5FEF">
        <w:rPr>
          <w:rStyle w:val="StyleUnderline"/>
        </w:rPr>
        <w:t xml:space="preserve">This extremely positive aspect of human CO2 emissions must surely be weighed against the </w:t>
      </w:r>
      <w:r w:rsidRPr="003C5FEF">
        <w:rPr>
          <w:rStyle w:val="Emphasis"/>
        </w:rPr>
        <w:t>unproven hypothesis</w:t>
      </w:r>
      <w:r w:rsidRPr="003C5FEF">
        <w:rPr>
          <w:rStyle w:val="StyleUnderline"/>
        </w:rPr>
        <w:t xml:space="preserve"> that human CO2 emissions are mainly responsible for the </w:t>
      </w:r>
      <w:r w:rsidRPr="003C5FEF">
        <w:rPr>
          <w:rStyle w:val="Emphasis"/>
        </w:rPr>
        <w:t>slight warming</w:t>
      </w:r>
      <w:r w:rsidRPr="003C5FEF">
        <w:rPr>
          <w:rStyle w:val="StyleUnderline"/>
        </w:rPr>
        <w:t xml:space="preserve"> of the climate in recent years and will cause </w:t>
      </w:r>
      <w:r w:rsidRPr="003C5FEF">
        <w:rPr>
          <w:rStyle w:val="Emphasis"/>
        </w:rPr>
        <w:t>catastrophic warming</w:t>
      </w:r>
      <w:r w:rsidRPr="003C5FEF">
        <w:rPr>
          <w:rStyle w:val="StyleUnderline"/>
        </w:rPr>
        <w:t xml:space="preserve"> over the coming decades.</w:t>
      </w:r>
      <w:r w:rsidRPr="00C844AC">
        <w:rPr>
          <w:sz w:val="14"/>
        </w:rPr>
        <w:t xml:space="preserve"> The fact that the </w:t>
      </w:r>
      <w:r w:rsidRPr="003C5FEF">
        <w:rPr>
          <w:rStyle w:val="StyleUnderline"/>
        </w:rPr>
        <w:t>current warming began about 300 years ago during the Little Ice Age indicates that it may at least in part be the continuation of the same natural forces that have caused the climate to change through the ages</w:t>
      </w:r>
      <w:r>
        <w:rPr>
          <w:rStyle w:val="StyleUnderline"/>
        </w:rPr>
        <w:t>.</w:t>
      </w:r>
    </w:p>
    <w:p w14:paraId="285CD008" w14:textId="77777777" w:rsidR="00D961B7" w:rsidRPr="00DE3387" w:rsidRDefault="00D961B7" w:rsidP="00D961B7">
      <w:pPr>
        <w:pStyle w:val="Heading4"/>
        <w:spacing w:before="0"/>
        <w:rPr>
          <w:rFonts w:cs="Arial"/>
        </w:rPr>
      </w:pPr>
      <w:r>
        <w:rPr>
          <w:rFonts w:cs="Arial"/>
        </w:rPr>
        <w:t>Causes</w:t>
      </w:r>
      <w:r w:rsidRPr="00DE3387">
        <w:rPr>
          <w:rFonts w:cs="Arial"/>
        </w:rPr>
        <w:t xml:space="preserve"> nuclear war and chemical weapons – the risk is </w:t>
      </w:r>
      <w:proofErr w:type="gramStart"/>
      <w:r w:rsidRPr="00DE3387">
        <w:rPr>
          <w:rFonts w:cs="Arial"/>
        </w:rPr>
        <w:t>high</w:t>
      </w:r>
      <w:proofErr w:type="gramEnd"/>
      <w:r w:rsidRPr="00DE3387">
        <w:rPr>
          <w:rFonts w:cs="Arial"/>
        </w:rPr>
        <w:t xml:space="preserve"> and it causes extinction </w:t>
      </w:r>
    </w:p>
    <w:p w14:paraId="0BA59063" w14:textId="77777777" w:rsidR="00D961B7" w:rsidRPr="00DE3387" w:rsidRDefault="00D961B7" w:rsidP="00D961B7">
      <w:pPr>
        <w:rPr>
          <w:rStyle w:val="Style13ptBold"/>
          <w:b w:val="0"/>
          <w:bCs/>
        </w:rPr>
      </w:pPr>
      <w:r w:rsidRPr="00DE3387">
        <w:rPr>
          <w:rStyle w:val="Style13ptBold"/>
        </w:rPr>
        <w:t xml:space="preserve">Cribb 10-3 </w:t>
      </w:r>
      <w:r w:rsidRPr="00D12ACE">
        <w:rPr>
          <w:rStyle w:val="Style13ptBold"/>
          <w:b w:val="0"/>
          <w:bCs/>
          <w:sz w:val="22"/>
        </w:rPr>
        <w:t>[Julian Cribb, distinguished science writer with more than thirty awards for journalism, October 3, 2019. “Food or War.” Cambridge University Press. https://www.cambridge.org/core/books/food-or-war/2D6F728A71C0BFEA0CEC85897066DCAF]</w:t>
      </w:r>
    </w:p>
    <w:p w14:paraId="57F3359E" w14:textId="056A3E5A" w:rsidR="00D961B7" w:rsidRDefault="00D961B7" w:rsidP="00AF4E1E">
      <w:pPr>
        <w:rPr>
          <w:sz w:val="16"/>
        </w:rPr>
      </w:pPr>
      <w:r w:rsidRPr="00DE3387">
        <w:rPr>
          <w:sz w:val="16"/>
        </w:rPr>
        <w:t xml:space="preserve">Although actual numbers of warheads have continued to fall from its peak of 70,000 weapons in the mid 1980s, </w:t>
      </w:r>
      <w:r w:rsidRPr="00DE3387">
        <w:rPr>
          <w:rStyle w:val="Emphasis"/>
        </w:rPr>
        <w:t>scientists</w:t>
      </w:r>
      <w:r w:rsidRPr="00DE3387">
        <w:rPr>
          <w:sz w:val="16"/>
        </w:rPr>
        <w:t xml:space="preserve"> </w:t>
      </w:r>
      <w:r w:rsidRPr="00DE3387">
        <w:rPr>
          <w:rStyle w:val="StyleUnderline"/>
        </w:rPr>
        <w:t>argue</w:t>
      </w:r>
      <w:r w:rsidRPr="00DE3387">
        <w:rPr>
          <w:sz w:val="16"/>
        </w:rPr>
        <w:t xml:space="preserve"> </w:t>
      </w:r>
      <w:r w:rsidRPr="00DE3387">
        <w:rPr>
          <w:rStyle w:val="StyleUnderline"/>
        </w:rPr>
        <w:t>the danger of</w:t>
      </w:r>
      <w:r w:rsidRPr="00DE3387">
        <w:rPr>
          <w:sz w:val="16"/>
        </w:rPr>
        <w:t xml:space="preserve"> </w:t>
      </w:r>
      <w:r w:rsidRPr="00DE3387">
        <w:rPr>
          <w:rStyle w:val="Emphasis"/>
        </w:rPr>
        <w:t>nuclear conflict</w:t>
      </w:r>
      <w:r w:rsidRPr="00DE3387">
        <w:rPr>
          <w:sz w:val="16"/>
        </w:rPr>
        <w:t xml:space="preserve"> in fact </w:t>
      </w:r>
      <w:r w:rsidRPr="00DE3387">
        <w:rPr>
          <w:rStyle w:val="Emphasis"/>
        </w:rPr>
        <w:t>increased</w:t>
      </w:r>
      <w:r w:rsidRPr="00DE3387">
        <w:rPr>
          <w:sz w:val="16"/>
        </w:rPr>
        <w:t xml:space="preserve"> </w:t>
      </w:r>
      <w:r w:rsidRPr="00DE3387">
        <w:rPr>
          <w:rStyle w:val="StyleUnderline"/>
        </w:rPr>
        <w:t>in</w:t>
      </w:r>
      <w:r w:rsidRPr="00DE3387">
        <w:rPr>
          <w:sz w:val="16"/>
        </w:rPr>
        <w:t xml:space="preserve"> the first two decades of </w:t>
      </w:r>
      <w:r w:rsidRPr="00DE3387">
        <w:rPr>
          <w:rStyle w:val="StyleUnderline"/>
        </w:rPr>
        <w:t>the twenty first century</w:t>
      </w:r>
      <w:r w:rsidRPr="00DE3387">
        <w:rPr>
          <w:sz w:val="16"/>
        </w:rPr>
        <w:t xml:space="preserve">. This was due to the </w:t>
      </w:r>
      <w:proofErr w:type="spellStart"/>
      <w:r w:rsidRPr="00DE3387">
        <w:rPr>
          <w:sz w:val="16"/>
        </w:rPr>
        <w:t>modernisation</w:t>
      </w:r>
      <w:proofErr w:type="spellEnd"/>
      <w:r w:rsidRPr="00DE3387">
        <w:rPr>
          <w:sz w:val="16"/>
        </w:rPr>
        <w:t xml:space="preserve"> of existing stockpiles, the adoption of dangerous new technologies such as robot delivery systems, hypersonic missiles, artificial intelligence and electronic warfare, and the continuing leakage of nuclear materials and knowhow to nonnuclear nations and potential terrorist </w:t>
      </w:r>
      <w:proofErr w:type="spellStart"/>
      <w:r w:rsidRPr="00DE3387">
        <w:rPr>
          <w:sz w:val="16"/>
        </w:rPr>
        <w:t>organisations</w:t>
      </w:r>
      <w:proofErr w:type="spellEnd"/>
      <w:r w:rsidRPr="00DE3387">
        <w:rPr>
          <w:sz w:val="16"/>
        </w:rPr>
        <w:t xml:space="preserve">. In early 2018 the hands of </w:t>
      </w:r>
      <w:r w:rsidRPr="00DE3387">
        <w:rPr>
          <w:rStyle w:val="StyleUnderline"/>
        </w:rPr>
        <w:t xml:space="preserve">the </w:t>
      </w:r>
      <w:proofErr w:type="gramStart"/>
      <w:r w:rsidRPr="00DE3387">
        <w:rPr>
          <w:rStyle w:val="StyleUnderline"/>
        </w:rPr>
        <w:t xml:space="preserve">‘ </w:t>
      </w:r>
      <w:r w:rsidRPr="00DE3387">
        <w:rPr>
          <w:rStyle w:val="Emphasis"/>
        </w:rPr>
        <w:t>Doomsday</w:t>
      </w:r>
      <w:proofErr w:type="gramEnd"/>
      <w:r w:rsidRPr="00DE3387">
        <w:rPr>
          <w:rStyle w:val="Emphasis"/>
        </w:rPr>
        <w:t xml:space="preserve"> Clock</w:t>
      </w:r>
      <w:r w:rsidRPr="00DE3387">
        <w:rPr>
          <w:rStyle w:val="StyleUnderline"/>
        </w:rPr>
        <w:t xml:space="preserve"> ’ ,</w:t>
      </w:r>
      <w:r w:rsidRPr="00DE3387">
        <w:rPr>
          <w:sz w:val="16"/>
        </w:rPr>
        <w:t xml:space="preserve"> maintained by the Bulletin of the Atomic Scientists, </w:t>
      </w:r>
      <w:r w:rsidRPr="00DE3387">
        <w:rPr>
          <w:rStyle w:val="StyleUnderline"/>
        </w:rPr>
        <w:t xml:space="preserve">were re-set at </w:t>
      </w:r>
      <w:r w:rsidRPr="00DE3387">
        <w:rPr>
          <w:rStyle w:val="Emphasis"/>
        </w:rPr>
        <w:t>two minutes to midnight</w:t>
      </w:r>
      <w:r w:rsidRPr="00DE3387">
        <w:rPr>
          <w:sz w:val="16"/>
        </w:rPr>
        <w:t xml:space="preserve">, </w:t>
      </w:r>
      <w:r w:rsidRPr="00DE3387">
        <w:rPr>
          <w:rStyle w:val="StyleUnderline"/>
        </w:rPr>
        <w:t xml:space="preserve">the </w:t>
      </w:r>
      <w:r w:rsidRPr="00DE3387">
        <w:rPr>
          <w:rStyle w:val="Emphasis"/>
        </w:rPr>
        <w:t>highest risk</w:t>
      </w:r>
      <w:r w:rsidRPr="00DE3387">
        <w:rPr>
          <w:rStyle w:val="StyleUnderline"/>
        </w:rPr>
        <w:t xml:space="preserve"> to humanity that it has ever shown since the clock was introduced in 1953</w:t>
      </w:r>
      <w:r w:rsidRPr="00DE3387">
        <w:rPr>
          <w:sz w:val="16"/>
        </w:rPr>
        <w:t xml:space="preserve">. This was due not only to the state of the world ’s nuclear arsenal, but also to irresponsible language by world leaders, the growing use of social media to </w:t>
      </w:r>
      <w:proofErr w:type="spellStart"/>
      <w:r w:rsidRPr="00DE3387">
        <w:rPr>
          <w:sz w:val="16"/>
        </w:rPr>
        <w:t>destabilise</w:t>
      </w:r>
      <w:proofErr w:type="spellEnd"/>
      <w:r w:rsidRPr="00DE3387">
        <w:rPr>
          <w:sz w:val="16"/>
        </w:rPr>
        <w:t xml:space="preserve"> rival regimes, and to the rising threat of uncontrolled climate change (see below). 12 In an historic moment on 17 July 2017, 122 nations voted in the UN for the first time ever in </w:t>
      </w:r>
      <w:proofErr w:type="spellStart"/>
      <w:r w:rsidRPr="00DE3387">
        <w:rPr>
          <w:sz w:val="16"/>
        </w:rPr>
        <w:t>favour</w:t>
      </w:r>
      <w:proofErr w:type="spellEnd"/>
      <w:r w:rsidRPr="00DE3387">
        <w:rPr>
          <w:sz w:val="16"/>
        </w:rPr>
        <w:t xml:space="preserve"> of a treaty banning all nuclear weapons. This called for comprehensive prohibition of “ a full range of nuclear-weapon-related activities, such as undertaking to develop, test, produce, manufacture, acquire, possess or stockpile nuclear weapons or other nuclear explosive devices, as well as the use or threat of use of these weapons. ” 13 However, 71 other countries– including all the nuclear states– either opposed the ban, abstained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but their continued use in the Syrian conflict and in alleged assassination attempts by Russia indicated the world remains at risk. 14 As things stand, the only entities that can afford to own nuclear weapons are nations– and </w:t>
      </w:r>
      <w:r w:rsidRPr="007E138F">
        <w:rPr>
          <w:rStyle w:val="StyleUnderline"/>
          <w:highlight w:val="cyan"/>
        </w:rPr>
        <w:t xml:space="preserve">if </w:t>
      </w:r>
      <w:r w:rsidRPr="007E138F">
        <w:rPr>
          <w:rStyle w:val="Emphasis"/>
          <w:highlight w:val="cyan"/>
        </w:rPr>
        <w:t>humanity</w:t>
      </w:r>
      <w:r w:rsidRPr="007E138F">
        <w:rPr>
          <w:rStyle w:val="StyleUnderline"/>
          <w:highlight w:val="cyan"/>
        </w:rPr>
        <w:t xml:space="preserve"> is </w:t>
      </w:r>
      <w:r w:rsidRPr="00850161">
        <w:rPr>
          <w:rStyle w:val="StyleUnderline"/>
        </w:rPr>
        <w:t xml:space="preserve">to be </w:t>
      </w:r>
      <w:r w:rsidRPr="007E138F">
        <w:rPr>
          <w:rStyle w:val="Emphasis"/>
          <w:highlight w:val="cyan"/>
        </w:rPr>
        <w:t>wiped out</w:t>
      </w:r>
      <w:r w:rsidRPr="00DE3387">
        <w:rPr>
          <w:sz w:val="16"/>
        </w:rPr>
        <w:t xml:space="preserve">, </w:t>
      </w:r>
      <w:r w:rsidRPr="007E138F">
        <w:rPr>
          <w:rStyle w:val="StyleUnderline"/>
          <w:highlight w:val="cyan"/>
        </w:rPr>
        <w:t>it will</w:t>
      </w:r>
      <w:r w:rsidRPr="00DE3387">
        <w:rPr>
          <w:sz w:val="16"/>
        </w:rPr>
        <w:t xml:space="preserve"> </w:t>
      </w:r>
      <w:r w:rsidRPr="00DE3387">
        <w:rPr>
          <w:rStyle w:val="StyleUnderline"/>
        </w:rPr>
        <w:t>most likely</w:t>
      </w:r>
      <w:r w:rsidRPr="00850161">
        <w:rPr>
          <w:rStyle w:val="StyleUnderline"/>
        </w:rPr>
        <w:t xml:space="preserve"> </w:t>
      </w:r>
      <w:r w:rsidRPr="007E138F">
        <w:rPr>
          <w:rStyle w:val="StyleUnderline"/>
          <w:highlight w:val="cyan"/>
        </w:rPr>
        <w:t>be</w:t>
      </w:r>
      <w:r w:rsidRPr="00850161">
        <w:rPr>
          <w:rStyle w:val="StyleUnderline"/>
        </w:rPr>
        <w:t xml:space="preserve"> as a result</w:t>
      </w:r>
      <w:r w:rsidRPr="00850161">
        <w:rPr>
          <w:sz w:val="16"/>
        </w:rPr>
        <w:t xml:space="preserve"> </w:t>
      </w:r>
      <w:r w:rsidRPr="00850161">
        <w:rPr>
          <w:rStyle w:val="StyleUnderline"/>
        </w:rPr>
        <w:t>of</w:t>
      </w:r>
      <w:r w:rsidRPr="00DE3387">
        <w:rPr>
          <w:sz w:val="16"/>
        </w:rPr>
        <w:t xml:space="preserve"> </w:t>
      </w:r>
      <w:r w:rsidRPr="00DE3387">
        <w:rPr>
          <w:rStyle w:val="StyleUnderline"/>
        </w:rPr>
        <w:t>an</w:t>
      </w:r>
      <w:r w:rsidRPr="00DE3387">
        <w:rPr>
          <w:sz w:val="16"/>
        </w:rPr>
        <w:t xml:space="preserve"> </w:t>
      </w:r>
      <w:r w:rsidRPr="007E138F">
        <w:rPr>
          <w:rStyle w:val="Emphasis"/>
          <w:highlight w:val="cyan"/>
        </w:rPr>
        <w:t>atomic conflict</w:t>
      </w:r>
      <w:r w:rsidRPr="00DE3387">
        <w:rPr>
          <w:sz w:val="16"/>
        </w:rPr>
        <w:t xml:space="preserve"> </w:t>
      </w:r>
      <w:r w:rsidRPr="00DE3387">
        <w:rPr>
          <w:rStyle w:val="StyleUnderline"/>
        </w:rPr>
        <w:t>between nations</w:t>
      </w:r>
      <w:r w:rsidRPr="00DE3387">
        <w:rPr>
          <w:sz w:val="16"/>
        </w:rPr>
        <w:t>. It follows from this that, if the world is to be made safe from such a fate it will need to get rid of nations as a structure of human self-</w:t>
      </w:r>
      <w:proofErr w:type="spellStart"/>
      <w:r w:rsidRPr="00DE3387">
        <w:rPr>
          <w:sz w:val="16"/>
        </w:rPr>
        <w:t>organisation</w:t>
      </w:r>
      <w:proofErr w:type="spellEnd"/>
      <w:r w:rsidRPr="00DE3387">
        <w:rPr>
          <w:sz w:val="16"/>
        </w:rPr>
        <w:t xml:space="preserve">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w:t>
      </w:r>
      <w:proofErr w:type="gramStart"/>
      <w:r w:rsidRPr="00DE3387">
        <w:rPr>
          <w:sz w:val="16"/>
        </w:rPr>
        <w:t>years</w:t>
      </w:r>
      <w:proofErr w:type="gramEnd"/>
      <w:r w:rsidRPr="00DE3387">
        <w:rPr>
          <w:sz w:val="16"/>
        </w:rPr>
        <w:t xml:space="preserve"> and it is increasingly clear the world would be a far safer, more peaceable place without either nations or nationalism. The question is what to replace them with. </w:t>
      </w:r>
      <w:r w:rsidRPr="00DE3387">
        <w:rPr>
          <w:rStyle w:val="StyleUnderline"/>
        </w:rPr>
        <w:t xml:space="preserve">Although there may </w:t>
      </w:r>
      <w:r w:rsidRPr="00DE3387">
        <w:rPr>
          <w:rStyle w:val="Emphasis"/>
        </w:rPr>
        <w:t xml:space="preserve">at first glance </w:t>
      </w:r>
      <w:r w:rsidRPr="00DE3387">
        <w:rPr>
          <w:rStyle w:val="StyleUnderline"/>
        </w:rPr>
        <w:t>appear to be no close linkage between weapons of mass destruction and food</w:t>
      </w:r>
      <w:r w:rsidRPr="00DE3387">
        <w:rPr>
          <w:sz w:val="16"/>
        </w:rPr>
        <w:t xml:space="preserve">, in the twenty first century </w:t>
      </w:r>
      <w:r w:rsidRPr="007E138F">
        <w:rPr>
          <w:rStyle w:val="StyleUnderline"/>
          <w:highlight w:val="cyan"/>
        </w:rPr>
        <w:t>with</w:t>
      </w:r>
      <w:r w:rsidRPr="00DE3387">
        <w:rPr>
          <w:sz w:val="16"/>
        </w:rPr>
        <w:t xml:space="preserve"> world </w:t>
      </w:r>
      <w:r w:rsidRPr="00DE3387">
        <w:rPr>
          <w:rStyle w:val="StyleUnderline"/>
        </w:rPr>
        <w:t>resources of</w:t>
      </w:r>
      <w:r w:rsidRPr="00DE3387">
        <w:rPr>
          <w:sz w:val="16"/>
        </w:rPr>
        <w:t xml:space="preserve"> </w:t>
      </w:r>
      <w:r w:rsidRPr="007E138F">
        <w:rPr>
          <w:rStyle w:val="Emphasis"/>
          <w:highlight w:val="cyan"/>
        </w:rPr>
        <w:t>food</w:t>
      </w:r>
      <w:r w:rsidRPr="00DE3387">
        <w:rPr>
          <w:sz w:val="16"/>
        </w:rPr>
        <w:t xml:space="preserve">, land </w:t>
      </w:r>
      <w:r w:rsidRPr="00D52120">
        <w:rPr>
          <w:rStyle w:val="StyleUnderline"/>
        </w:rPr>
        <w:t>and</w:t>
      </w:r>
      <w:r w:rsidRPr="00D52120">
        <w:rPr>
          <w:sz w:val="16"/>
        </w:rPr>
        <w:t xml:space="preserve"> </w:t>
      </w:r>
      <w:r w:rsidRPr="00D52120">
        <w:rPr>
          <w:rStyle w:val="Emphasis"/>
        </w:rPr>
        <w:t>water</w:t>
      </w:r>
      <w:r w:rsidRPr="00DE3387">
        <w:rPr>
          <w:sz w:val="16"/>
        </w:rPr>
        <w:t xml:space="preserve"> </w:t>
      </w:r>
      <w:r w:rsidRPr="007E138F">
        <w:rPr>
          <w:rStyle w:val="StyleUnderline"/>
          <w:highlight w:val="cyan"/>
        </w:rPr>
        <w:t xml:space="preserve">under </w:t>
      </w:r>
      <w:r w:rsidRPr="00DE3387">
        <w:rPr>
          <w:rStyle w:val="StyleUnderline"/>
        </w:rPr>
        <w:t>growing</w:t>
      </w:r>
      <w:r w:rsidRPr="007E138F">
        <w:rPr>
          <w:rStyle w:val="Emphasis"/>
          <w:highlight w:val="cyan"/>
        </w:rPr>
        <w:t xml:space="preserve"> stress</w:t>
      </w:r>
      <w:r w:rsidRPr="00DE3387">
        <w:rPr>
          <w:sz w:val="16"/>
        </w:rPr>
        <w:t xml:space="preserve">, </w:t>
      </w:r>
      <w:r w:rsidRPr="007E138F">
        <w:rPr>
          <w:rStyle w:val="Emphasis"/>
          <w:highlight w:val="cyan"/>
        </w:rPr>
        <w:t>nothing can be ruled out</w:t>
      </w:r>
      <w:r w:rsidRPr="00DE3387">
        <w:rPr>
          <w:sz w:val="16"/>
        </w:rPr>
        <w:t xml:space="preserve">. Indeed, </w:t>
      </w:r>
      <w:r w:rsidRPr="004903D0">
        <w:rPr>
          <w:rStyle w:val="Emphasis"/>
        </w:rPr>
        <w:t>chemical weapons</w:t>
      </w:r>
      <w:r w:rsidRPr="004903D0">
        <w:rPr>
          <w:rStyle w:val="StyleUnderline"/>
        </w:rPr>
        <w:t xml:space="preserve"> have </w:t>
      </w:r>
      <w:r w:rsidRPr="004903D0">
        <w:rPr>
          <w:rStyle w:val="Emphasis"/>
        </w:rPr>
        <w:t>frequently</w:t>
      </w:r>
      <w:r w:rsidRPr="004903D0">
        <w:rPr>
          <w:rStyle w:val="StyleUnderline"/>
        </w:rPr>
        <w:t xml:space="preserve"> been deployed in </w:t>
      </w:r>
      <w:r w:rsidRPr="004903D0">
        <w:rPr>
          <w:sz w:val="16"/>
          <w:szCs w:val="16"/>
        </w:rPr>
        <w:t>the Syrian civil</w:t>
      </w:r>
      <w:r w:rsidRPr="004903D0">
        <w:rPr>
          <w:rStyle w:val="StyleUnderline"/>
          <w:sz w:val="16"/>
          <w:szCs w:val="16"/>
        </w:rPr>
        <w:t xml:space="preserve"> </w:t>
      </w:r>
      <w:r w:rsidRPr="004903D0">
        <w:rPr>
          <w:rStyle w:val="Emphasis"/>
        </w:rPr>
        <w:t>war</w:t>
      </w:r>
      <w:r w:rsidRPr="004903D0">
        <w:rPr>
          <w:rStyle w:val="StyleUnderline"/>
        </w:rPr>
        <w:t xml:space="preserve">, which had </w:t>
      </w:r>
      <w:r w:rsidRPr="004903D0">
        <w:rPr>
          <w:rStyle w:val="Emphasis"/>
        </w:rPr>
        <w:t>drought</w:t>
      </w:r>
      <w:r w:rsidRPr="004903D0">
        <w:rPr>
          <w:rStyle w:val="StyleUnderline"/>
        </w:rPr>
        <w:t xml:space="preserve">, </w:t>
      </w:r>
      <w:r w:rsidRPr="004903D0">
        <w:rPr>
          <w:rStyle w:val="Emphasis"/>
        </w:rPr>
        <w:t>agricultural failure</w:t>
      </w:r>
      <w:r w:rsidRPr="004903D0">
        <w:rPr>
          <w:rStyle w:val="StyleUnderline"/>
        </w:rPr>
        <w:t xml:space="preserve"> and </w:t>
      </w:r>
      <w:r w:rsidRPr="004903D0">
        <w:rPr>
          <w:rStyle w:val="Emphasis"/>
        </w:rPr>
        <w:t>hunger</w:t>
      </w:r>
      <w:r w:rsidRPr="00DE3387">
        <w:rPr>
          <w:rStyle w:val="StyleUnderline"/>
        </w:rPr>
        <w:t xml:space="preserve"> among its </w:t>
      </w:r>
      <w:r w:rsidRPr="00DE3387">
        <w:rPr>
          <w:rStyle w:val="Emphasis"/>
        </w:rPr>
        <w:t>early drivers</w:t>
      </w:r>
      <w:r w:rsidRPr="00DE3387">
        <w:rPr>
          <w:sz w:val="16"/>
        </w:rPr>
        <w:t xml:space="preserve">. And </w:t>
      </w:r>
      <w:r w:rsidRPr="007E138F">
        <w:rPr>
          <w:rStyle w:val="Emphasis"/>
          <w:highlight w:val="cyan"/>
        </w:rPr>
        <w:t>nuclear conflict</w:t>
      </w:r>
      <w:r w:rsidRPr="00DE3387">
        <w:rPr>
          <w:sz w:val="16"/>
        </w:rPr>
        <w:t xml:space="preserve"> </w:t>
      </w:r>
      <w:r w:rsidRPr="00850161">
        <w:rPr>
          <w:rStyle w:val="StyleUnderline"/>
        </w:rPr>
        <w:t xml:space="preserve">remains </w:t>
      </w:r>
      <w:r w:rsidRPr="007E138F">
        <w:rPr>
          <w:rStyle w:val="StyleUnderline"/>
          <w:highlight w:val="cyan"/>
        </w:rPr>
        <w:t xml:space="preserve">a </w:t>
      </w:r>
      <w:r w:rsidRPr="007E138F">
        <w:rPr>
          <w:rStyle w:val="Emphasis"/>
          <w:highlight w:val="cyan"/>
        </w:rPr>
        <w:t>distinct possibility</w:t>
      </w:r>
      <w:r w:rsidRPr="00DE3387">
        <w:rPr>
          <w:sz w:val="16"/>
        </w:rPr>
        <w:t xml:space="preserve"> </w:t>
      </w:r>
      <w:r w:rsidRPr="007E138F">
        <w:rPr>
          <w:rStyle w:val="StyleUnderline"/>
          <w:highlight w:val="cyan"/>
        </w:rPr>
        <w:t>in</w:t>
      </w:r>
      <w:r w:rsidRPr="00DE3387">
        <w:rPr>
          <w:sz w:val="16"/>
        </w:rPr>
        <w:t xml:space="preserve"> </w:t>
      </w:r>
      <w:r w:rsidRPr="007E138F">
        <w:rPr>
          <w:rStyle w:val="Emphasis"/>
          <w:highlight w:val="cyan"/>
        </w:rPr>
        <w:t>South Asia</w:t>
      </w:r>
      <w:r w:rsidRPr="00DE3387">
        <w:rPr>
          <w:sz w:val="16"/>
        </w:rPr>
        <w:t xml:space="preserve"> </w:t>
      </w:r>
      <w:r w:rsidRPr="007E138F">
        <w:rPr>
          <w:rStyle w:val="StyleUnderline"/>
          <w:highlight w:val="cyan"/>
        </w:rPr>
        <w:t xml:space="preserve">and </w:t>
      </w:r>
      <w:r w:rsidRPr="00850161">
        <w:rPr>
          <w:rStyle w:val="StyleUnderline"/>
        </w:rPr>
        <w:t>the</w:t>
      </w:r>
      <w:r w:rsidRPr="00DE3387">
        <w:rPr>
          <w:sz w:val="16"/>
        </w:rPr>
        <w:t xml:space="preserve"> </w:t>
      </w:r>
      <w:r w:rsidRPr="007E138F">
        <w:rPr>
          <w:rStyle w:val="Emphasis"/>
          <w:highlight w:val="cyan"/>
        </w:rPr>
        <w:t>Middle East</w:t>
      </w:r>
      <w:r w:rsidRPr="00DE3387">
        <w:rPr>
          <w:sz w:val="16"/>
        </w:rPr>
        <w:t xml:space="preserve">, especially, </w:t>
      </w:r>
      <w:r w:rsidRPr="007E138F">
        <w:rPr>
          <w:rStyle w:val="StyleUnderline"/>
          <w:highlight w:val="cyan"/>
        </w:rPr>
        <w:t>as these</w:t>
      </w:r>
      <w:r w:rsidRPr="00DE3387">
        <w:rPr>
          <w:rStyle w:val="StyleUnderline"/>
        </w:rPr>
        <w:t xml:space="preserve"> regions </w:t>
      </w:r>
      <w:r w:rsidRPr="007E138F">
        <w:rPr>
          <w:rStyle w:val="StyleUnderline"/>
          <w:highlight w:val="cyan"/>
        </w:rPr>
        <w:t>are</w:t>
      </w:r>
      <w:r w:rsidRPr="00DE3387">
        <w:rPr>
          <w:rStyle w:val="StyleUnderline"/>
        </w:rPr>
        <w:t xml:space="preserve"> already </w:t>
      </w:r>
      <w:r w:rsidRPr="007E138F">
        <w:rPr>
          <w:rStyle w:val="Emphasis"/>
          <w:highlight w:val="cyan"/>
        </w:rPr>
        <w:t>stressed</w:t>
      </w:r>
      <w:r w:rsidRPr="007E138F">
        <w:rPr>
          <w:rStyle w:val="StyleUnderline"/>
          <w:highlight w:val="cyan"/>
        </w:rPr>
        <w:t xml:space="preserve"> in</w:t>
      </w:r>
      <w:r w:rsidRPr="00DE3387">
        <w:rPr>
          <w:rStyle w:val="StyleUnderline"/>
        </w:rPr>
        <w:t xml:space="preserve"> terms of </w:t>
      </w:r>
      <w:r w:rsidRPr="007E138F">
        <w:rPr>
          <w:rStyle w:val="StyleUnderline"/>
          <w:highlight w:val="cyan"/>
        </w:rPr>
        <w:t>food</w:t>
      </w:r>
      <w:r w:rsidRPr="00DE3387">
        <w:rPr>
          <w:rStyle w:val="StyleUnderline"/>
        </w:rPr>
        <w:t>, land and water</w:t>
      </w:r>
      <w:r w:rsidRPr="00DE3387">
        <w:rPr>
          <w:sz w:val="16"/>
        </w:rPr>
        <w:t xml:space="preserve">, </w:t>
      </w:r>
      <w:r w:rsidRPr="007E138F">
        <w:rPr>
          <w:rStyle w:val="StyleUnderline"/>
          <w:highlight w:val="cyan"/>
        </w:rPr>
        <w:t>and their</w:t>
      </w:r>
      <w:r w:rsidRPr="00DE3387">
        <w:rPr>
          <w:rStyle w:val="StyleUnderline"/>
        </w:rPr>
        <w:t xml:space="preserve"> </w:t>
      </w:r>
      <w:r w:rsidRPr="007E138F">
        <w:rPr>
          <w:rStyle w:val="Emphasis"/>
          <w:highlight w:val="cyan"/>
        </w:rPr>
        <w:t>nuclear firepower</w:t>
      </w:r>
      <w:r w:rsidRPr="00DE3387">
        <w:rPr>
          <w:rStyle w:val="StyleUnderline"/>
        </w:rPr>
        <w:t xml:space="preserve"> or access to nuclear materials </w:t>
      </w:r>
      <w:r w:rsidRPr="007E138F">
        <w:rPr>
          <w:rStyle w:val="StyleUnderline"/>
          <w:highlight w:val="cyan"/>
        </w:rPr>
        <w:t xml:space="preserve">is </w:t>
      </w:r>
      <w:r w:rsidRPr="007E138F">
        <w:rPr>
          <w:rStyle w:val="Emphasis"/>
          <w:highlight w:val="cyan"/>
        </w:rPr>
        <w:t>multiplying</w:t>
      </w:r>
      <w:r w:rsidRPr="00DE3387">
        <w:rPr>
          <w:sz w:val="16"/>
        </w:rPr>
        <w:t xml:space="preserve">. It remains an open question whether </w:t>
      </w:r>
      <w:r w:rsidRPr="007E138F">
        <w:rPr>
          <w:rStyle w:val="Emphasis"/>
          <w:highlight w:val="cyan"/>
        </w:rPr>
        <w:t>panicking regimes</w:t>
      </w:r>
      <w:r w:rsidRPr="00DE3387">
        <w:rPr>
          <w:sz w:val="16"/>
        </w:rPr>
        <w:t xml:space="preserve"> </w:t>
      </w:r>
      <w:r w:rsidRPr="007E138F">
        <w:rPr>
          <w:rStyle w:val="StyleUnderline"/>
          <w:highlight w:val="cyan"/>
        </w:rPr>
        <w:t xml:space="preserve">in </w:t>
      </w:r>
      <w:r w:rsidRPr="007E138F">
        <w:rPr>
          <w:rStyle w:val="Emphasis"/>
          <w:highlight w:val="cyan"/>
        </w:rPr>
        <w:t>Russia</w:t>
      </w:r>
      <w:r w:rsidRPr="007E138F">
        <w:rPr>
          <w:rStyle w:val="StyleUnderline"/>
          <w:highlight w:val="cyan"/>
        </w:rPr>
        <w:t>,</w:t>
      </w:r>
      <w:r w:rsidRPr="00DE3387">
        <w:rPr>
          <w:sz w:val="16"/>
        </w:rPr>
        <w:t xml:space="preserve"> </w:t>
      </w:r>
      <w:r w:rsidRPr="00850161">
        <w:rPr>
          <w:rStyle w:val="StyleUnderline"/>
        </w:rPr>
        <w:t>the</w:t>
      </w:r>
      <w:r w:rsidRPr="00DE3387">
        <w:rPr>
          <w:sz w:val="16"/>
        </w:rPr>
        <w:t xml:space="preserve"> </w:t>
      </w:r>
      <w:r w:rsidRPr="007E138F">
        <w:rPr>
          <w:rStyle w:val="Emphasis"/>
          <w:highlight w:val="cyan"/>
        </w:rPr>
        <w:t>US</w:t>
      </w:r>
      <w:r w:rsidRPr="00850161">
        <w:rPr>
          <w:rStyle w:val="Emphasis"/>
        </w:rPr>
        <w:t>A</w:t>
      </w:r>
      <w:r w:rsidRPr="00DE3387">
        <w:rPr>
          <w:sz w:val="16"/>
        </w:rPr>
        <w:t xml:space="preserve"> </w:t>
      </w:r>
      <w:r w:rsidRPr="007E138F">
        <w:rPr>
          <w:rStyle w:val="StyleUnderline"/>
          <w:highlight w:val="cyan"/>
        </w:rPr>
        <w:t>or</w:t>
      </w:r>
      <w:r w:rsidRPr="00DE3387">
        <w:rPr>
          <w:sz w:val="16"/>
        </w:rPr>
        <w:t xml:space="preserve"> even </w:t>
      </w:r>
      <w:r w:rsidRPr="007E138F">
        <w:rPr>
          <w:rStyle w:val="Emphasis"/>
          <w:highlight w:val="cyan"/>
        </w:rPr>
        <w:t>France</w:t>
      </w:r>
      <w:r w:rsidRPr="00DE3387">
        <w:rPr>
          <w:sz w:val="16"/>
        </w:rPr>
        <w:t xml:space="preserve"> </w:t>
      </w:r>
      <w:r w:rsidRPr="007E138F">
        <w:rPr>
          <w:rStyle w:val="StyleUnderline"/>
          <w:highlight w:val="cyan"/>
        </w:rPr>
        <w:t xml:space="preserve">would </w:t>
      </w:r>
      <w:r w:rsidRPr="00850161">
        <w:rPr>
          <w:rStyle w:val="StyleUnderline"/>
        </w:rPr>
        <w:t>be</w:t>
      </w:r>
      <w:r w:rsidRPr="00850161">
        <w:rPr>
          <w:sz w:val="16"/>
        </w:rPr>
        <w:t xml:space="preserve"> </w:t>
      </w:r>
      <w:r w:rsidRPr="00850161">
        <w:rPr>
          <w:rStyle w:val="Emphasis"/>
        </w:rPr>
        <w:t>ruthless enough</w:t>
      </w:r>
      <w:r w:rsidRPr="00850161">
        <w:rPr>
          <w:sz w:val="16"/>
        </w:rPr>
        <w:t xml:space="preserve"> </w:t>
      </w:r>
      <w:r w:rsidRPr="00850161">
        <w:rPr>
          <w:rStyle w:val="StyleUnderline"/>
        </w:rPr>
        <w:t xml:space="preserve">to </w:t>
      </w:r>
      <w:r w:rsidRPr="007E138F">
        <w:rPr>
          <w:rStyle w:val="StyleUnderline"/>
          <w:highlight w:val="cyan"/>
        </w:rPr>
        <w:t xml:space="preserve">deploy </w:t>
      </w:r>
      <w:r w:rsidRPr="007E138F">
        <w:rPr>
          <w:rStyle w:val="Emphasis"/>
          <w:highlight w:val="cyan"/>
        </w:rPr>
        <w:t>atomic weapons</w:t>
      </w:r>
      <w:r w:rsidRPr="007E138F">
        <w:rPr>
          <w:rStyle w:val="StyleUnderline"/>
          <w:highlight w:val="cyan"/>
        </w:rPr>
        <w:t xml:space="preserve"> </w:t>
      </w:r>
      <w:r w:rsidRPr="00DE3387">
        <w:rPr>
          <w:rStyle w:val="StyleUnderline"/>
        </w:rPr>
        <w:t>in an attempt</w:t>
      </w:r>
      <w:r w:rsidRPr="007E138F">
        <w:rPr>
          <w:rStyle w:val="StyleUnderline"/>
          <w:highlight w:val="cyan"/>
        </w:rPr>
        <w:t xml:space="preserve"> to </w:t>
      </w:r>
      <w:r w:rsidRPr="007E138F">
        <w:rPr>
          <w:rStyle w:val="Emphasis"/>
          <w:highlight w:val="cyan"/>
        </w:rPr>
        <w:t>quell invasion</w:t>
      </w:r>
      <w:r w:rsidRPr="007E138F">
        <w:rPr>
          <w:rStyle w:val="StyleUnderline"/>
          <w:highlight w:val="cyan"/>
        </w:rPr>
        <w:t xml:space="preserve"> by </w:t>
      </w:r>
      <w:r w:rsidRPr="00DE3387">
        <w:rPr>
          <w:rStyle w:val="StyleUnderline"/>
        </w:rPr>
        <w:t xml:space="preserve">tens of millions of desperate </w:t>
      </w:r>
      <w:r w:rsidRPr="007E138F">
        <w:rPr>
          <w:rStyle w:val="StyleUnderline"/>
          <w:highlight w:val="cyan"/>
        </w:rPr>
        <w:t xml:space="preserve">refugees, </w:t>
      </w:r>
      <w:r w:rsidRPr="007E138F">
        <w:rPr>
          <w:rStyle w:val="Emphasis"/>
          <w:highlight w:val="cyan"/>
        </w:rPr>
        <w:t>fleeing famine</w:t>
      </w:r>
      <w:r w:rsidRPr="00DE3387">
        <w:rPr>
          <w:sz w:val="16"/>
        </w:rPr>
        <w:t xml:space="preserve"> and climate chaos in their own homelands– but </w:t>
      </w:r>
      <w:r w:rsidRPr="00850161">
        <w:rPr>
          <w:rStyle w:val="Emphasis"/>
        </w:rPr>
        <w:t>the possibility ought not to be ignored</w:t>
      </w:r>
      <w:r w:rsidRPr="00DE3387">
        <w:rPr>
          <w:sz w:val="16"/>
        </w:rPr>
        <w:t xml:space="preserve">. That </w:t>
      </w:r>
      <w:r w:rsidRPr="007E138F">
        <w:rPr>
          <w:rStyle w:val="Emphasis"/>
          <w:highlight w:val="cyan"/>
        </w:rPr>
        <w:t>nuclear war</w:t>
      </w:r>
      <w:r w:rsidRPr="00DE3387">
        <w:rPr>
          <w:sz w:val="16"/>
        </w:rPr>
        <w:t xml:space="preserve"> </w:t>
      </w:r>
      <w:r w:rsidRPr="007E138F">
        <w:rPr>
          <w:rStyle w:val="StyleUnderline"/>
          <w:highlight w:val="cyan"/>
        </w:rPr>
        <w:t>is</w:t>
      </w:r>
      <w:r w:rsidRPr="00DE3387">
        <w:rPr>
          <w:sz w:val="16"/>
        </w:rPr>
        <w:t xml:space="preserve"> at least </w:t>
      </w:r>
      <w:r w:rsidRPr="007E138F">
        <w:rPr>
          <w:rStyle w:val="StyleUnderline"/>
          <w:highlight w:val="cyan"/>
        </w:rPr>
        <w:t xml:space="preserve">a possible outcome of </w:t>
      </w:r>
      <w:r w:rsidRPr="007E138F">
        <w:rPr>
          <w:rStyle w:val="Emphasis"/>
          <w:highlight w:val="cyan"/>
        </w:rPr>
        <w:t>food</w:t>
      </w:r>
      <w:r w:rsidRPr="00DE3387">
        <w:rPr>
          <w:sz w:val="16"/>
        </w:rPr>
        <w:t xml:space="preserve"> and climate </w:t>
      </w:r>
      <w:r w:rsidRPr="007E138F">
        <w:rPr>
          <w:rStyle w:val="Emphasis"/>
          <w:highlight w:val="cyan"/>
        </w:rPr>
        <w:t>crises</w:t>
      </w:r>
      <w:r w:rsidRPr="00DE3387">
        <w:rPr>
          <w:sz w:val="16"/>
        </w:rPr>
        <w:t xml:space="preserve"> </w:t>
      </w:r>
      <w:r w:rsidRPr="00850161">
        <w:rPr>
          <w:rStyle w:val="StyleUnderline"/>
        </w:rPr>
        <w:t>was</w:t>
      </w:r>
      <w:r w:rsidRPr="00DE3387">
        <w:rPr>
          <w:sz w:val="16"/>
        </w:rPr>
        <w:t xml:space="preserve"> first </w:t>
      </w:r>
      <w:r w:rsidRPr="007E138F">
        <w:rPr>
          <w:rStyle w:val="StyleUnderline"/>
          <w:highlight w:val="cyan"/>
        </w:rPr>
        <w:t xml:space="preserve">flagged </w:t>
      </w:r>
      <w:r w:rsidRPr="00DE3387">
        <w:rPr>
          <w:rStyle w:val="StyleUnderline"/>
        </w:rPr>
        <w:t xml:space="preserve">in the report The Age of Consequences </w:t>
      </w:r>
      <w:r w:rsidRPr="007E138F">
        <w:rPr>
          <w:rStyle w:val="StyleUnderline"/>
          <w:highlight w:val="cyan"/>
        </w:rPr>
        <w:t>by</w:t>
      </w:r>
      <w:r w:rsidRPr="00DE3387">
        <w:rPr>
          <w:sz w:val="16"/>
        </w:rPr>
        <w:t xml:space="preserve"> Kurt Campbell and </w:t>
      </w:r>
      <w:r w:rsidRPr="007E138F">
        <w:rPr>
          <w:rStyle w:val="StyleUnderline"/>
          <w:highlight w:val="cyan"/>
        </w:rPr>
        <w:t>the</w:t>
      </w:r>
      <w:r w:rsidRPr="00DE3387">
        <w:rPr>
          <w:sz w:val="16"/>
        </w:rPr>
        <w:t xml:space="preserve"> US-based </w:t>
      </w:r>
      <w:r w:rsidRPr="007E138F">
        <w:rPr>
          <w:rStyle w:val="Emphasis"/>
          <w:highlight w:val="cyan"/>
        </w:rPr>
        <w:t>C</w:t>
      </w:r>
      <w:r w:rsidRPr="00DE3387">
        <w:rPr>
          <w:sz w:val="16"/>
        </w:rPr>
        <w:t xml:space="preserve">entre for </w:t>
      </w:r>
      <w:r w:rsidRPr="007E138F">
        <w:rPr>
          <w:rStyle w:val="Emphasis"/>
          <w:highlight w:val="cyan"/>
        </w:rPr>
        <w:t>S</w:t>
      </w:r>
      <w:r w:rsidRPr="00DE3387">
        <w:rPr>
          <w:sz w:val="16"/>
        </w:rPr>
        <w:t xml:space="preserve">trategic and </w:t>
      </w:r>
      <w:r w:rsidRPr="007E138F">
        <w:rPr>
          <w:rStyle w:val="Emphasis"/>
          <w:highlight w:val="cyan"/>
        </w:rPr>
        <w:t>I</w:t>
      </w:r>
      <w:r w:rsidRPr="00DE3387">
        <w:rPr>
          <w:sz w:val="16"/>
        </w:rPr>
        <w:t xml:space="preserve">nternational </w:t>
      </w:r>
      <w:r w:rsidRPr="007E138F">
        <w:rPr>
          <w:rStyle w:val="Emphasis"/>
          <w:highlight w:val="cyan"/>
        </w:rPr>
        <w:t>S</w:t>
      </w:r>
      <w:r w:rsidRPr="00DE3387">
        <w:rPr>
          <w:sz w:val="16"/>
        </w:rPr>
        <w:t xml:space="preserve">tudies, which stated ‘ it is clear that even </w:t>
      </w:r>
      <w:r w:rsidRPr="00DE3387">
        <w:rPr>
          <w:rStyle w:val="Emphasis"/>
        </w:rPr>
        <w:t>nuclear war cannot be excluded</w:t>
      </w:r>
      <w:r w:rsidRPr="00DE3387">
        <w:rPr>
          <w:sz w:val="16"/>
        </w:rPr>
        <w:t xml:space="preserve"> </w:t>
      </w:r>
      <w:r w:rsidRPr="00DE3387">
        <w:rPr>
          <w:rStyle w:val="StyleUnderline"/>
        </w:rPr>
        <w:t xml:space="preserve">as a </w:t>
      </w:r>
      <w:r w:rsidRPr="00DE3387">
        <w:rPr>
          <w:sz w:val="16"/>
        </w:rPr>
        <w:t xml:space="preserve">political </w:t>
      </w:r>
      <w:r w:rsidRPr="00DE3387">
        <w:rPr>
          <w:rStyle w:val="Emphasis"/>
        </w:rPr>
        <w:t>consequence</w:t>
      </w:r>
      <w:r w:rsidRPr="00DE3387">
        <w:rPr>
          <w:sz w:val="16"/>
        </w:rPr>
        <w:t xml:space="preserve"> of global warming ’ . 15 </w:t>
      </w:r>
      <w:r w:rsidRPr="007E138F">
        <w:rPr>
          <w:rStyle w:val="Emphasis"/>
          <w:highlight w:val="cyan"/>
        </w:rPr>
        <w:t>Food insecurity</w:t>
      </w:r>
      <w:r w:rsidRPr="00DE3387">
        <w:rPr>
          <w:sz w:val="16"/>
        </w:rPr>
        <w:t xml:space="preserve"> </w:t>
      </w:r>
      <w:r w:rsidRPr="003A7EFB">
        <w:rPr>
          <w:rStyle w:val="StyleUnderline"/>
        </w:rPr>
        <w:t>is</w:t>
      </w:r>
      <w:r w:rsidRPr="00DE3387">
        <w:rPr>
          <w:sz w:val="16"/>
        </w:rPr>
        <w:t xml:space="preserve"> therefore </w:t>
      </w:r>
      <w:r w:rsidRPr="003A7EFB">
        <w:rPr>
          <w:rStyle w:val="StyleUnderline"/>
        </w:rPr>
        <w:t xml:space="preserve">a driver in the </w:t>
      </w:r>
      <w:r w:rsidRPr="007E138F">
        <w:rPr>
          <w:rStyle w:val="Emphasis"/>
          <w:highlight w:val="cyan"/>
        </w:rPr>
        <w:t>preconditions</w:t>
      </w:r>
      <w:r w:rsidRPr="00DE3387">
        <w:rPr>
          <w:sz w:val="16"/>
        </w:rPr>
        <w:t xml:space="preserve"> </w:t>
      </w:r>
      <w:r w:rsidRPr="007E138F">
        <w:rPr>
          <w:rStyle w:val="StyleUnderline"/>
          <w:highlight w:val="cyan"/>
        </w:rPr>
        <w:t xml:space="preserve">for the </w:t>
      </w:r>
      <w:r w:rsidRPr="007E138F">
        <w:rPr>
          <w:rStyle w:val="Emphasis"/>
          <w:highlight w:val="cyan"/>
        </w:rPr>
        <w:t>use of nuc</w:t>
      </w:r>
      <w:r w:rsidRPr="003A7EFB">
        <w:rPr>
          <w:rStyle w:val="Emphasis"/>
        </w:rPr>
        <w:t>lear weapon</w:t>
      </w:r>
      <w:r w:rsidRPr="007E138F">
        <w:rPr>
          <w:rStyle w:val="Emphasis"/>
          <w:highlight w:val="cyan"/>
        </w:rPr>
        <w:t>s</w:t>
      </w:r>
      <w:r w:rsidRPr="00DE3387">
        <w:rPr>
          <w:sz w:val="16"/>
        </w:rPr>
        <w:t>, whether limited or unlimited.</w:t>
      </w:r>
    </w:p>
    <w:p w14:paraId="480751BE" w14:textId="77777777" w:rsidR="002A0541" w:rsidRPr="002E147E" w:rsidRDefault="002A0541" w:rsidP="002A0541">
      <w:pPr>
        <w:pStyle w:val="Heading4"/>
      </w:pPr>
      <w:r>
        <w:t>Melting Arctic ice is key to Russian Oil – their reserves are running dry and the Arctic is the cure</w:t>
      </w:r>
    </w:p>
    <w:p w14:paraId="5BD7CDF3" w14:textId="77777777" w:rsidR="002A0541" w:rsidRPr="00E36364" w:rsidRDefault="002A0541" w:rsidP="002A0541">
      <w:pPr>
        <w:rPr>
          <w:rStyle w:val="Emphasis"/>
        </w:rPr>
      </w:pPr>
      <w:proofErr w:type="spellStart"/>
      <w:r w:rsidRPr="001E29E5">
        <w:rPr>
          <w:rStyle w:val="Style13ptBold"/>
        </w:rPr>
        <w:t>Daiss</w:t>
      </w:r>
      <w:proofErr w:type="spellEnd"/>
      <w:r w:rsidRPr="001E29E5">
        <w:rPr>
          <w:rStyle w:val="Style13ptBold"/>
        </w:rPr>
        <w:t xml:space="preserve"> 16</w:t>
      </w:r>
      <w:r>
        <w:t xml:space="preserve"> </w:t>
      </w:r>
      <w:proofErr w:type="spellStart"/>
      <w:r>
        <w:t>Daiss</w:t>
      </w:r>
      <w:proofErr w:type="spellEnd"/>
      <w:r>
        <w:t xml:space="preserve">, Tim. I'm an oil markets analyst, journalist and author that has been working out of the Asia-Pacific region for 11 years. I’ve covered oil and energy markets and energy security for Platts, Interfax, </w:t>
      </w:r>
      <w:proofErr w:type="spellStart"/>
      <w:r>
        <w:t>NewsBase</w:t>
      </w:r>
      <w:proofErr w:type="spellEnd"/>
      <w:r>
        <w:t xml:space="preserve">, Downstream Today, Rigzone, and Energy Tribune as well as providing energy markets analysis for subscription newsletters. "Russia Kicks Up Arctic Oil Drilling </w:t>
      </w:r>
      <w:proofErr w:type="gramStart"/>
      <w:r>
        <w:t>As</w:t>
      </w:r>
      <w:proofErr w:type="gramEnd"/>
      <w:r>
        <w:t xml:space="preserve"> Polar Ice Caps Melt." Forbes, 24 Aug. 2016, www.forbes.com/sites/timdaiss/2016/08/22/a-deal-with-the-devil-russia-kicks-up-arctic-oil-drilling/#bc76133381e6.</w:t>
      </w:r>
    </w:p>
    <w:p w14:paraId="0104BAA6" w14:textId="77777777" w:rsidR="002A0541" w:rsidRDefault="002A0541" w:rsidP="002A0541">
      <w:pPr>
        <w:rPr>
          <w:sz w:val="16"/>
        </w:rPr>
      </w:pPr>
      <w:r w:rsidRPr="00E36364">
        <w:rPr>
          <w:sz w:val="16"/>
        </w:rPr>
        <w:t xml:space="preserve">Russian oil company Gazprom </w:t>
      </w:r>
      <w:proofErr w:type="spellStart"/>
      <w:r w:rsidRPr="00E36364">
        <w:rPr>
          <w:sz w:val="16"/>
        </w:rPr>
        <w:t>Neft</w:t>
      </w:r>
      <w:proofErr w:type="spellEnd"/>
      <w:r w:rsidRPr="00E36364">
        <w:rPr>
          <w:sz w:val="16"/>
        </w:rPr>
        <w:t xml:space="preserve">, the country’s fourth largest oil producer, said two weeks ago that four wells were now in production at the northern </w:t>
      </w:r>
      <w:proofErr w:type="spellStart"/>
      <w:r w:rsidRPr="00E36364">
        <w:rPr>
          <w:sz w:val="16"/>
        </w:rPr>
        <w:t>Prirazlomnoye</w:t>
      </w:r>
      <w:proofErr w:type="spellEnd"/>
      <w:r w:rsidRPr="00E36364">
        <w:rPr>
          <w:sz w:val="16"/>
        </w:rPr>
        <w:t xml:space="preserve"> field after two more were successfully started. The </w:t>
      </w:r>
      <w:proofErr w:type="spellStart"/>
      <w:r w:rsidRPr="00E36364">
        <w:rPr>
          <w:sz w:val="16"/>
        </w:rPr>
        <w:t>Prirazlomnoye</w:t>
      </w:r>
      <w:proofErr w:type="spellEnd"/>
      <w:r w:rsidRPr="00E36364">
        <w:rPr>
          <w:sz w:val="16"/>
        </w:rPr>
        <w:t xml:space="preserve"> field is an Arctic offshore oilfield located in the Pechora Sea, south of Novaya Zemlya, Russia. Production from an ice-resistant offshore rig perched in the Pechora passed 43,980 barrels of oil per day (bpd), the company said. Full field development plans call for 32 wells. In March, the company said that it had reached a milestone with production of its 10 millionth barrel of oil at the field, while it revised its production schedule higher to 35 million barrels. </w:t>
      </w:r>
      <w:r w:rsidRPr="007E138F">
        <w:rPr>
          <w:rStyle w:val="Emphasis"/>
          <w:highlight w:val="cyan"/>
        </w:rPr>
        <w:t>Russia needs Arctic oil</w:t>
      </w:r>
      <w:r w:rsidRPr="002E147E">
        <w:rPr>
          <w:rStyle w:val="Emphasis"/>
        </w:rPr>
        <w:t xml:space="preserve"> </w:t>
      </w:r>
      <w:r w:rsidRPr="00E36364">
        <w:rPr>
          <w:sz w:val="16"/>
        </w:rPr>
        <w:t xml:space="preserve">Russian </w:t>
      </w:r>
      <w:r w:rsidRPr="00E36364">
        <w:rPr>
          <w:rStyle w:val="StyleUnderline"/>
        </w:rPr>
        <w:t>President Vladimir Putin also opened the Arctic gate marine oil terminal on May 25, which provides access for Russia’s Arctic-sourced crude to both European and Asian markets</w:t>
      </w:r>
      <w:r w:rsidRPr="00E36364">
        <w:rPr>
          <w:sz w:val="16"/>
        </w:rPr>
        <w:t xml:space="preserve">. </w:t>
      </w:r>
      <w:r w:rsidRPr="007E138F">
        <w:rPr>
          <w:rStyle w:val="StyleUnderline"/>
          <w:highlight w:val="cyan"/>
        </w:rPr>
        <w:t>Russia’s Arctic development comes as</w:t>
      </w:r>
      <w:r w:rsidRPr="00E36364">
        <w:rPr>
          <w:rStyle w:val="StyleUnderline"/>
        </w:rPr>
        <w:t xml:space="preserve"> its </w:t>
      </w:r>
      <w:r w:rsidRPr="007E138F">
        <w:rPr>
          <w:rStyle w:val="StyleUnderline"/>
          <w:highlight w:val="cyan"/>
        </w:rPr>
        <w:t>oil production</w:t>
      </w:r>
      <w:r w:rsidRPr="00E36364">
        <w:rPr>
          <w:rStyle w:val="StyleUnderline"/>
        </w:rPr>
        <w:t xml:space="preserve"> </w:t>
      </w:r>
      <w:r w:rsidRPr="007E138F">
        <w:rPr>
          <w:rStyle w:val="StyleUnderline"/>
          <w:highlight w:val="cyan"/>
        </w:rPr>
        <w:t>increases</w:t>
      </w:r>
      <w:r w:rsidRPr="00E36364">
        <w:rPr>
          <w:rStyle w:val="StyleUnderline"/>
        </w:rPr>
        <w:t xml:space="preserve"> </w:t>
      </w:r>
      <w:r w:rsidRPr="007E138F">
        <w:rPr>
          <w:rStyle w:val="StyleUnderline"/>
          <w:highlight w:val="cyan"/>
        </w:rPr>
        <w:t>despite</w:t>
      </w:r>
      <w:r w:rsidRPr="00E36364">
        <w:rPr>
          <w:rStyle w:val="StyleUnderline"/>
        </w:rPr>
        <w:t xml:space="preserve"> </w:t>
      </w:r>
      <w:r w:rsidRPr="007E138F">
        <w:rPr>
          <w:rStyle w:val="StyleUnderline"/>
          <w:highlight w:val="cyan"/>
        </w:rPr>
        <w:t>a</w:t>
      </w:r>
      <w:r w:rsidRPr="00E36364">
        <w:rPr>
          <w:rStyle w:val="StyleUnderline"/>
        </w:rPr>
        <w:t xml:space="preserve"> more </w:t>
      </w:r>
      <w:r w:rsidRPr="007E138F">
        <w:rPr>
          <w:rStyle w:val="StyleUnderline"/>
          <w:highlight w:val="cyan"/>
        </w:rPr>
        <w:t>than two-year long</w:t>
      </w:r>
      <w:r w:rsidRPr="00E36364">
        <w:rPr>
          <w:rStyle w:val="StyleUnderline"/>
        </w:rPr>
        <w:t xml:space="preserve"> supply glut and </w:t>
      </w:r>
      <w:r w:rsidRPr="007E138F">
        <w:rPr>
          <w:rStyle w:val="StyleUnderline"/>
          <w:highlight w:val="cyan"/>
        </w:rPr>
        <w:t>plunge in prices</w:t>
      </w:r>
      <w:r w:rsidRPr="00E36364">
        <w:rPr>
          <w:rStyle w:val="StyleUnderline"/>
        </w:rPr>
        <w:t>.</w:t>
      </w:r>
      <w:r>
        <w:rPr>
          <w:rStyle w:val="StyleUnderline"/>
        </w:rPr>
        <w:t xml:space="preserve"> </w:t>
      </w:r>
      <w:r w:rsidRPr="00E36364">
        <w:rPr>
          <w:rStyle w:val="StyleUnderline"/>
        </w:rPr>
        <w:t xml:space="preserve">But it </w:t>
      </w:r>
      <w:r w:rsidRPr="002A0541">
        <w:rPr>
          <w:rStyle w:val="StyleUnderline"/>
        </w:rPr>
        <w:t>also comes as the country’s oil fields mature</w:t>
      </w:r>
      <w:r w:rsidRPr="002A0541">
        <w:rPr>
          <w:sz w:val="16"/>
        </w:rPr>
        <w:t xml:space="preserve">. In April, </w:t>
      </w:r>
      <w:proofErr w:type="spellStart"/>
      <w:r w:rsidRPr="002A0541">
        <w:rPr>
          <w:sz w:val="16"/>
        </w:rPr>
        <w:t>Mikå</w:t>
      </w:r>
      <w:proofErr w:type="spellEnd"/>
      <w:r w:rsidRPr="002A0541">
        <w:rPr>
          <w:sz w:val="16"/>
        </w:rPr>
        <w:t xml:space="preserve"> </w:t>
      </w:r>
      <w:proofErr w:type="spellStart"/>
      <w:r w:rsidRPr="002A0541">
        <w:rPr>
          <w:sz w:val="16"/>
        </w:rPr>
        <w:t>Mered</w:t>
      </w:r>
      <w:proofErr w:type="spellEnd"/>
      <w:r w:rsidRPr="002A0541">
        <w:rPr>
          <w:sz w:val="16"/>
        </w:rPr>
        <w:t xml:space="preserve">, managing partner at </w:t>
      </w:r>
      <w:proofErr w:type="spellStart"/>
      <w:r w:rsidRPr="002A0541">
        <w:rPr>
          <w:sz w:val="16"/>
        </w:rPr>
        <w:t>Polarisk</w:t>
      </w:r>
      <w:proofErr w:type="spellEnd"/>
      <w:r w:rsidRPr="002A0541">
        <w:rPr>
          <w:sz w:val="16"/>
        </w:rPr>
        <w:t xml:space="preserve">, a consultancy specializing in polar issues said that </w:t>
      </w:r>
      <w:r w:rsidRPr="002A0541">
        <w:rPr>
          <w:rStyle w:val="StyleUnderline"/>
        </w:rPr>
        <w:t>Russia’s onshore oil and gas fields “are depleting and depleting fast.</w:t>
      </w:r>
      <w:r w:rsidRPr="002A0541">
        <w:rPr>
          <w:sz w:val="16"/>
        </w:rPr>
        <w:t>”</w:t>
      </w:r>
      <w:r w:rsidRPr="00E36364">
        <w:rPr>
          <w:sz w:val="16"/>
        </w:rPr>
        <w:t xml:space="preserve"> “</w:t>
      </w:r>
      <w:r w:rsidRPr="007E138F">
        <w:rPr>
          <w:rStyle w:val="Emphasis"/>
          <w:highlight w:val="cyan"/>
        </w:rPr>
        <w:t>If you are the Russian government</w:t>
      </w:r>
      <w:r w:rsidRPr="00E36364">
        <w:rPr>
          <w:rStyle w:val="Emphasis"/>
        </w:rPr>
        <w:t xml:space="preserve"> today and if you want to keep having your oil and gas, </w:t>
      </w:r>
      <w:r w:rsidRPr="007E138F">
        <w:rPr>
          <w:rStyle w:val="Emphasis"/>
          <w:highlight w:val="cyan"/>
        </w:rPr>
        <w:t>you need to start</w:t>
      </w:r>
      <w:r w:rsidRPr="00E36364">
        <w:rPr>
          <w:rStyle w:val="Emphasis"/>
        </w:rPr>
        <w:t xml:space="preserve"> </w:t>
      </w:r>
      <w:r w:rsidRPr="007E138F">
        <w:rPr>
          <w:rStyle w:val="Emphasis"/>
          <w:highlight w:val="cyan"/>
        </w:rPr>
        <w:t>developing</w:t>
      </w:r>
      <w:r w:rsidRPr="00E36364">
        <w:rPr>
          <w:rStyle w:val="Emphasis"/>
        </w:rPr>
        <w:t xml:space="preserve"> offshore </w:t>
      </w:r>
      <w:r w:rsidRPr="007E138F">
        <w:rPr>
          <w:rStyle w:val="Emphasis"/>
          <w:highlight w:val="cyan"/>
        </w:rPr>
        <w:t>Arctic</w:t>
      </w:r>
      <w:r w:rsidRPr="00E36364">
        <w:rPr>
          <w:rStyle w:val="Emphasis"/>
        </w:rPr>
        <w:t xml:space="preserve"> </w:t>
      </w:r>
      <w:r w:rsidRPr="007E138F">
        <w:rPr>
          <w:rStyle w:val="Emphasis"/>
          <w:highlight w:val="cyan"/>
        </w:rPr>
        <w:t>oil</w:t>
      </w:r>
      <w:r w:rsidRPr="00E36364">
        <w:rPr>
          <w:rStyle w:val="Emphasis"/>
        </w:rPr>
        <w:t xml:space="preserve"> and gas </w:t>
      </w:r>
      <w:r w:rsidRPr="007E138F">
        <w:rPr>
          <w:rStyle w:val="Emphasis"/>
          <w:highlight w:val="cyan"/>
        </w:rPr>
        <w:t>fast</w:t>
      </w:r>
      <w:r w:rsidRPr="00E36364">
        <w:rPr>
          <w:rStyle w:val="Emphasis"/>
        </w:rPr>
        <w:t>,"</w:t>
      </w:r>
      <w:r w:rsidRPr="00E36364">
        <w:rPr>
          <w:sz w:val="16"/>
        </w:rPr>
        <w:t xml:space="preserve"> he said. The Wilson Center, a Washington-based independent research group, said in a recent report on Arctic drilling </w:t>
      </w:r>
      <w:r w:rsidRPr="00E36364">
        <w:rPr>
          <w:rStyle w:val="StyleUnderline"/>
        </w:rPr>
        <w:t xml:space="preserve">that </w:t>
      </w:r>
      <w:r w:rsidRPr="007E138F">
        <w:rPr>
          <w:rStyle w:val="StyleUnderline"/>
          <w:highlight w:val="cyan"/>
        </w:rPr>
        <w:t xml:space="preserve">Russia needs these new fields if it is going to maintain oil production </w:t>
      </w:r>
      <w:r w:rsidRPr="002A0541">
        <w:rPr>
          <w:rStyle w:val="StyleUnderline"/>
        </w:rPr>
        <w:t xml:space="preserve">levels of at least 10 million bpd </w:t>
      </w:r>
      <w:r w:rsidRPr="007E138F">
        <w:rPr>
          <w:rStyle w:val="Emphasis"/>
          <w:highlight w:val="cyan"/>
        </w:rPr>
        <w:t>by 2020 and beyond</w:t>
      </w:r>
      <w:r w:rsidRPr="008B225B">
        <w:rPr>
          <w:rStyle w:val="Emphasis"/>
        </w:rPr>
        <w:t>.</w:t>
      </w:r>
      <w:r w:rsidRPr="00E36364">
        <w:rPr>
          <w:sz w:val="16"/>
        </w:rPr>
        <w:t xml:space="preserve"> </w:t>
      </w:r>
      <w:r w:rsidRPr="00E36364">
        <w:rPr>
          <w:rStyle w:val="StyleUnderline"/>
        </w:rPr>
        <w:t>Russia is the world's largest producer of crude oil</w:t>
      </w:r>
      <w:r w:rsidRPr="00E36364">
        <w:rPr>
          <w:sz w:val="16"/>
        </w:rPr>
        <w:t xml:space="preserve"> (including lease condensate) and </w:t>
      </w:r>
      <w:r w:rsidRPr="00E36364">
        <w:rPr>
          <w:rStyle w:val="StyleUnderline"/>
        </w:rPr>
        <w:t>the second-largest producer of dry natural gas after the U.S.,</w:t>
      </w:r>
      <w:r w:rsidRPr="00E36364">
        <w:rPr>
          <w:sz w:val="16"/>
        </w:rPr>
        <w:t xml:space="preserve"> according to the U.S. Energy Information Administration’s (EIA) most recent analysis of Russia’s energy sector. The quandary for Russia, however, as I pointed out in a Forbes post this weekend are Western sanctions. Both U.S. and EU sanctions over Moscow's 2014 annexation of Crimea have also hit the country's ability to finance new energy projects and obtain offshore Arctic and shale (fracking) technology. The EIA said that without such Western involvement and technology, new Arctic resources are unlikely to be developed.</w:t>
      </w:r>
      <w:r>
        <w:rPr>
          <w:rStyle w:val="Emphasis"/>
        </w:rPr>
        <w:t xml:space="preserve"> </w:t>
      </w:r>
      <w:r w:rsidRPr="00E36364">
        <w:rPr>
          <w:sz w:val="16"/>
        </w:rPr>
        <w:t>“</w:t>
      </w:r>
      <w:r w:rsidRPr="00E36364">
        <w:rPr>
          <w:rStyle w:val="StyleUnderline"/>
        </w:rPr>
        <w:t>Although this has little immediate effect on Russian production</w:t>
      </w:r>
      <w:r w:rsidRPr="00E36364">
        <w:rPr>
          <w:sz w:val="16"/>
        </w:rPr>
        <w:t xml:space="preserve">, </w:t>
      </w:r>
      <w:r w:rsidRPr="00E36364">
        <w:rPr>
          <w:rStyle w:val="StyleUnderline"/>
        </w:rPr>
        <w:t>the sanctions, along with the low world oil prices, have made it more difficult for Russian energy companies to finance new projects</w:t>
      </w:r>
      <w:r w:rsidRPr="00E36364">
        <w:rPr>
          <w:sz w:val="16"/>
        </w:rPr>
        <w:t xml:space="preserve">,” the EIA report adds. Low oil prices, off from $107 per barrel in July 2014 to now trading in the mid to upper $40s range, forced Russia to cancel as much as 80% of new Arctic projects last year, according to a report by Politico.eu. Russia’s Natural Resources Minister Sergey </w:t>
      </w:r>
      <w:proofErr w:type="spellStart"/>
      <w:r w:rsidRPr="00E36364">
        <w:rPr>
          <w:sz w:val="16"/>
        </w:rPr>
        <w:t>Donskoy</w:t>
      </w:r>
      <w:proofErr w:type="spellEnd"/>
      <w:r w:rsidRPr="00E36364">
        <w:rPr>
          <w:sz w:val="16"/>
        </w:rPr>
        <w:t xml:space="preserve">, however, has a different take. In March, he said that as much as 75% of these projects were still moving forward. </w:t>
      </w:r>
      <w:r w:rsidRPr="00E36364">
        <w:rPr>
          <w:rStyle w:val="StyleUnderline"/>
        </w:rPr>
        <w:t>Melting ice caps</w:t>
      </w:r>
      <w:r>
        <w:rPr>
          <w:rStyle w:val="StyleUnderline"/>
        </w:rPr>
        <w:t xml:space="preserve"> </w:t>
      </w:r>
      <w:r w:rsidRPr="00E36364">
        <w:rPr>
          <w:sz w:val="16"/>
        </w:rPr>
        <w:t xml:space="preserve">Arctic oil drilling has environmentalists scrambling and with good reason. The environmental consequences of a spill would be difficult to control and could have devastating effects on local ecosystems, according to numerous environmental groups. Greenpeace has mounted a multi-media campaign, warning the public of the dangers of Arctic drilling. The environmental group has produced a short (one and a half minute) but poignant video clip, beginning with a cartoon polar bear adrift on a sheet of ice as a British female narrator begins. </w:t>
      </w:r>
      <w:r w:rsidRPr="00E36364">
        <w:rPr>
          <w:rStyle w:val="StyleUnderline"/>
        </w:rPr>
        <w:t>“</w:t>
      </w:r>
      <w:r w:rsidRPr="007E138F">
        <w:rPr>
          <w:rStyle w:val="StyleUnderline"/>
          <w:highlight w:val="cyan"/>
        </w:rPr>
        <w:t>The Arctic is meltin</w:t>
      </w:r>
      <w:r w:rsidRPr="00E36364">
        <w:rPr>
          <w:rStyle w:val="StyleUnderline"/>
        </w:rPr>
        <w:t xml:space="preserve">g,” she says, “and </w:t>
      </w:r>
      <w:r w:rsidRPr="007E138F">
        <w:rPr>
          <w:rStyle w:val="StyleUnderline"/>
          <w:highlight w:val="cyan"/>
        </w:rPr>
        <w:t>as</w:t>
      </w:r>
      <w:r w:rsidRPr="00E36364">
        <w:rPr>
          <w:rStyle w:val="StyleUnderline"/>
        </w:rPr>
        <w:t xml:space="preserve"> </w:t>
      </w:r>
      <w:r w:rsidRPr="007E138F">
        <w:rPr>
          <w:rStyle w:val="StyleUnderline"/>
          <w:highlight w:val="cyan"/>
        </w:rPr>
        <w:t>the ice melts</w:t>
      </w:r>
      <w:r w:rsidRPr="00E36364">
        <w:rPr>
          <w:rStyle w:val="StyleUnderline"/>
        </w:rPr>
        <w:t xml:space="preserve"> the </w:t>
      </w:r>
      <w:r w:rsidRPr="007E138F">
        <w:rPr>
          <w:rStyle w:val="StyleUnderline"/>
          <w:highlight w:val="cyan"/>
        </w:rPr>
        <w:t>oil</w:t>
      </w:r>
      <w:r w:rsidRPr="00E36364">
        <w:rPr>
          <w:rStyle w:val="StyleUnderline"/>
        </w:rPr>
        <w:t xml:space="preserve"> </w:t>
      </w:r>
      <w:r w:rsidRPr="007E138F">
        <w:rPr>
          <w:rStyle w:val="StyleUnderline"/>
          <w:highlight w:val="cyan"/>
        </w:rPr>
        <w:t>companies</w:t>
      </w:r>
      <w:r w:rsidRPr="00E36364">
        <w:rPr>
          <w:rStyle w:val="StyleUnderline"/>
        </w:rPr>
        <w:t xml:space="preserve"> </w:t>
      </w:r>
      <w:r w:rsidRPr="007E138F">
        <w:rPr>
          <w:rStyle w:val="StyleUnderline"/>
          <w:highlight w:val="cyan"/>
        </w:rPr>
        <w:t>are moving north</w:t>
      </w:r>
      <w:r w:rsidRPr="00E36364">
        <w:rPr>
          <w:rStyle w:val="StyleUnderline"/>
        </w:rPr>
        <w:t>.”</w:t>
      </w:r>
      <w:r>
        <w:rPr>
          <w:rStyle w:val="StyleUnderline"/>
        </w:rPr>
        <w:t xml:space="preserve"> </w:t>
      </w:r>
      <w:r w:rsidRPr="00E36364">
        <w:rPr>
          <w:sz w:val="16"/>
        </w:rPr>
        <w:t>“</w:t>
      </w:r>
      <w:r w:rsidRPr="00E36364">
        <w:rPr>
          <w:rStyle w:val="StyleUnderline"/>
        </w:rPr>
        <w:t>They are determined to drill for the same fuels that caused the melting in the first place</w:t>
      </w:r>
      <w:r w:rsidRPr="00E36364">
        <w:rPr>
          <w:sz w:val="16"/>
        </w:rPr>
        <w:t>,” the narrator continues as the video zooms in on the animated bear that by now is scowling as a harsh wind is heard swirling in the background. The video then lists a brief history of accidents and dangers of article drilling, mentioning Shell’s recent unsuccessful offshore drilling attempts in Alaska, a 2011 Gazprom accident and what the narrator calls the dangers of Gazprom’s outdated equipment. The video starts to wrap up with these poignant words: “If we don’t stop them, an Arctic oil spill is inevitable.” Meanwhile, the Greenpeace international website continues the narrative, stating that “</w:t>
      </w:r>
      <w:r w:rsidRPr="007E138F">
        <w:rPr>
          <w:rStyle w:val="StyleUnderline"/>
          <w:highlight w:val="cyan"/>
        </w:rPr>
        <w:t>Shell</w:t>
      </w:r>
      <w:r w:rsidRPr="00E36364">
        <w:rPr>
          <w:rStyle w:val="StyleUnderline"/>
        </w:rPr>
        <w:t xml:space="preserve"> is getting increasingly desperate to plunder the Arctic in any way possible. It has recently </w:t>
      </w:r>
      <w:r w:rsidRPr="007E138F">
        <w:rPr>
          <w:rStyle w:val="StyleUnderline"/>
          <w:highlight w:val="cyan"/>
        </w:rPr>
        <w:t>made a deal with</w:t>
      </w:r>
      <w:r w:rsidRPr="00E36364">
        <w:rPr>
          <w:rStyle w:val="StyleUnderline"/>
        </w:rPr>
        <w:t xml:space="preserve"> the devil: partnering with </w:t>
      </w:r>
      <w:r w:rsidRPr="007E138F">
        <w:rPr>
          <w:rStyle w:val="StyleUnderline"/>
          <w:highlight w:val="cyan"/>
        </w:rPr>
        <w:t>Russian oil</w:t>
      </w:r>
      <w:r w:rsidRPr="00E36364">
        <w:rPr>
          <w:rStyle w:val="StyleUnderline"/>
        </w:rPr>
        <w:t xml:space="preserve"> and gas giant Gazprom </w:t>
      </w:r>
      <w:r w:rsidRPr="007E138F">
        <w:rPr>
          <w:rStyle w:val="StyleUnderline"/>
          <w:highlight w:val="cyan"/>
        </w:rPr>
        <w:t>to access the Arctic</w:t>
      </w:r>
      <w:r w:rsidRPr="00E36364">
        <w:rPr>
          <w:rStyle w:val="StyleUnderline"/>
        </w:rPr>
        <w:t xml:space="preserve"> through Russia.”</w:t>
      </w:r>
      <w:r>
        <w:rPr>
          <w:rStyle w:val="StyleUnderline"/>
        </w:rPr>
        <w:t xml:space="preserve"> </w:t>
      </w:r>
      <w:r w:rsidRPr="007E138F">
        <w:rPr>
          <w:rStyle w:val="StyleUnderline"/>
          <w:highlight w:val="cyan"/>
        </w:rPr>
        <w:t>Melting Arctic ice</w:t>
      </w:r>
      <w:r w:rsidRPr="00E36364">
        <w:rPr>
          <w:rStyle w:val="StyleUnderline"/>
        </w:rPr>
        <w:t xml:space="preserve"> also </w:t>
      </w:r>
      <w:r w:rsidRPr="007E138F">
        <w:rPr>
          <w:rStyle w:val="StyleUnderline"/>
          <w:highlight w:val="cyan"/>
        </w:rPr>
        <w:t>makes</w:t>
      </w:r>
      <w:r w:rsidRPr="00E36364">
        <w:rPr>
          <w:rStyle w:val="StyleUnderline"/>
        </w:rPr>
        <w:t xml:space="preserve"> </w:t>
      </w:r>
      <w:r w:rsidRPr="007E138F">
        <w:rPr>
          <w:rStyle w:val="StyleUnderline"/>
          <w:highlight w:val="cyan"/>
        </w:rPr>
        <w:t>it easier for oil companies to drill for Arctic oil</w:t>
      </w:r>
      <w:r w:rsidRPr="00E36364">
        <w:rPr>
          <w:sz w:val="16"/>
        </w:rPr>
        <w:t xml:space="preserve">. On Friday, NASA released a video of melting polar ice caps. Record-breaking warm temperatures in the first half of 2016 have primed the Arctic for another summer of low sea ice cover, the video states. </w:t>
      </w:r>
      <w:r w:rsidRPr="00E36364">
        <w:rPr>
          <w:rStyle w:val="StyleUnderline"/>
        </w:rPr>
        <w:t>Next year, or the year after, the central Arctic would be free from ice</w:t>
      </w:r>
      <w:r w:rsidRPr="00E36364">
        <w:rPr>
          <w:sz w:val="16"/>
        </w:rPr>
        <w:t xml:space="preserve">, Peter </w:t>
      </w:r>
      <w:proofErr w:type="spellStart"/>
      <w:r w:rsidRPr="00E36364">
        <w:rPr>
          <w:sz w:val="16"/>
        </w:rPr>
        <w:t>Wadhams</w:t>
      </w:r>
      <w:proofErr w:type="spellEnd"/>
      <w:r w:rsidRPr="00E36364">
        <w:rPr>
          <w:sz w:val="16"/>
        </w:rPr>
        <w:t xml:space="preserve">, a professor of ocean physics at Cambridge since 2001, said over the weekend. </w:t>
      </w:r>
      <w:r w:rsidRPr="00E36364">
        <w:rPr>
          <w:rStyle w:val="StyleUnderline"/>
        </w:rPr>
        <w:t>“You will be able to cross over the north pole by ship</w:t>
      </w:r>
      <w:r w:rsidRPr="00E36364">
        <w:rPr>
          <w:sz w:val="16"/>
        </w:rPr>
        <w:t xml:space="preserve">. There will still be about a million square </w:t>
      </w:r>
      <w:proofErr w:type="spellStart"/>
      <w:r w:rsidRPr="00E36364">
        <w:rPr>
          <w:sz w:val="16"/>
        </w:rPr>
        <w:t>kilometres</w:t>
      </w:r>
      <w:proofErr w:type="spellEnd"/>
      <w:r w:rsidRPr="00E36364">
        <w:rPr>
          <w:sz w:val="16"/>
        </w:rPr>
        <w:t xml:space="preserve"> of ice in the Arctic in </w:t>
      </w:r>
      <w:proofErr w:type="gramStart"/>
      <w:r w:rsidRPr="00E36364">
        <w:rPr>
          <w:sz w:val="16"/>
        </w:rPr>
        <w:t>summer</w:t>
      </w:r>
      <w:proofErr w:type="gramEnd"/>
      <w:r w:rsidRPr="00E36364">
        <w:rPr>
          <w:sz w:val="16"/>
        </w:rPr>
        <w:t xml:space="preserve"> but it will be packed into various nooks and crannies along the Northwest Passage and along bits of the Canadian coastline,” he said. </w:t>
      </w:r>
      <w:r w:rsidRPr="007E138F">
        <w:rPr>
          <w:rStyle w:val="StyleUnderline"/>
          <w:highlight w:val="cyan"/>
        </w:rPr>
        <w:t>Russia</w:t>
      </w:r>
      <w:r w:rsidRPr="00E36364">
        <w:rPr>
          <w:rStyle w:val="StyleUnderline"/>
        </w:rPr>
        <w:t xml:space="preserve">, however, </w:t>
      </w:r>
      <w:r w:rsidRPr="007E138F">
        <w:rPr>
          <w:rStyle w:val="StyleUnderline"/>
          <w:highlight w:val="cyan"/>
        </w:rPr>
        <w:t>is not likely to be deterred</w:t>
      </w:r>
      <w:r w:rsidRPr="00E36364">
        <w:rPr>
          <w:rStyle w:val="StyleUnderline"/>
        </w:rPr>
        <w:t xml:space="preserve"> in its Arctic oil ambitions – </w:t>
      </w:r>
      <w:r w:rsidRPr="007E138F">
        <w:rPr>
          <w:rStyle w:val="Emphasis"/>
          <w:highlight w:val="cyan"/>
        </w:rPr>
        <w:t xml:space="preserve">too much money is at </w:t>
      </w:r>
      <w:proofErr w:type="gramStart"/>
      <w:r w:rsidRPr="007E138F">
        <w:rPr>
          <w:rStyle w:val="Emphasis"/>
          <w:highlight w:val="cyan"/>
        </w:rPr>
        <w:t>stake</w:t>
      </w:r>
      <w:r w:rsidRPr="00E36364">
        <w:rPr>
          <w:rStyle w:val="StyleUnderline"/>
        </w:rPr>
        <w:t xml:space="preserve"> .</w:t>
      </w:r>
      <w:proofErr w:type="gramEnd"/>
      <w:r w:rsidRPr="00E36364">
        <w:rPr>
          <w:rStyle w:val="StyleUnderline"/>
        </w:rPr>
        <w:t xml:space="preserve"> As much as </w:t>
      </w:r>
      <w:r w:rsidRPr="007E138F">
        <w:rPr>
          <w:rStyle w:val="StyleUnderline"/>
          <w:highlight w:val="cyan"/>
        </w:rPr>
        <w:t>half of all</w:t>
      </w:r>
      <w:r w:rsidRPr="00E36364">
        <w:rPr>
          <w:rStyle w:val="StyleUnderline"/>
        </w:rPr>
        <w:t xml:space="preserve"> state </w:t>
      </w:r>
      <w:r w:rsidRPr="007E138F">
        <w:rPr>
          <w:rStyle w:val="StyleUnderline"/>
          <w:highlight w:val="cyan"/>
        </w:rPr>
        <w:t>revenue in Russia is derived from oil</w:t>
      </w:r>
      <w:r w:rsidRPr="00E36364">
        <w:rPr>
          <w:rStyle w:val="StyleUnderline"/>
        </w:rPr>
        <w:t xml:space="preserve"> and gas – though the government cites a much lower figure.</w:t>
      </w:r>
      <w:r>
        <w:rPr>
          <w:rStyle w:val="StyleUnderline"/>
        </w:rPr>
        <w:t xml:space="preserve"> </w:t>
      </w:r>
      <w:r w:rsidRPr="00E36364">
        <w:rPr>
          <w:sz w:val="16"/>
        </w:rPr>
        <w:t xml:space="preserve">A July Bloomberg report said that three northern oil terminals on Russia’s northern coast in the Arctic circle is already exporting as much crude oil as Libya -- and that flow could double in the next five years. The three terminals combined handled a combined 230,000 bpd in the second quarter of 2016, almost doubling from 130,000 barrels as recently as January last year, with projections for that to increase to around 400,000 bpd by 2020 – oil and revenue that Russia will exploit to its fullest. </w:t>
      </w:r>
      <w:r w:rsidRPr="007E138F">
        <w:rPr>
          <w:rStyle w:val="StyleUnderline"/>
          <w:highlight w:val="cyan"/>
        </w:rPr>
        <w:t>The</w:t>
      </w:r>
      <w:r w:rsidRPr="007E138F">
        <w:rPr>
          <w:sz w:val="16"/>
          <w:highlight w:val="cyan"/>
        </w:rPr>
        <w:t xml:space="preserve"> </w:t>
      </w:r>
      <w:r w:rsidRPr="007E138F">
        <w:rPr>
          <w:rStyle w:val="StyleUnderline"/>
          <w:highlight w:val="cyan"/>
        </w:rPr>
        <w:t>Arctic is estimated to contai</w:t>
      </w:r>
      <w:r w:rsidRPr="00E36364">
        <w:rPr>
          <w:rStyle w:val="StyleUnderline"/>
        </w:rPr>
        <w:t xml:space="preserve">n about </w:t>
      </w:r>
      <w:r w:rsidRPr="007E138F">
        <w:rPr>
          <w:rStyle w:val="StyleUnderline"/>
          <w:highlight w:val="cyan"/>
        </w:rPr>
        <w:t>90</w:t>
      </w:r>
      <w:r w:rsidRPr="00E36364">
        <w:rPr>
          <w:rStyle w:val="StyleUnderline"/>
        </w:rPr>
        <w:t xml:space="preserve"> </w:t>
      </w:r>
      <w:r w:rsidRPr="007E138F">
        <w:rPr>
          <w:rStyle w:val="StyleUnderline"/>
          <w:highlight w:val="cyan"/>
        </w:rPr>
        <w:t>billion</w:t>
      </w:r>
      <w:r w:rsidRPr="00E36364">
        <w:rPr>
          <w:rStyle w:val="StyleUnderline"/>
        </w:rPr>
        <w:t xml:space="preserve"> </w:t>
      </w:r>
      <w:r w:rsidRPr="007E138F">
        <w:rPr>
          <w:rStyle w:val="StyleUnderline"/>
          <w:highlight w:val="cyan"/>
        </w:rPr>
        <w:t>barrels</w:t>
      </w:r>
      <w:r w:rsidRPr="00E36364">
        <w:rPr>
          <w:rStyle w:val="StyleUnderline"/>
        </w:rPr>
        <w:t xml:space="preserve"> </w:t>
      </w:r>
      <w:r w:rsidRPr="007E138F">
        <w:rPr>
          <w:rStyle w:val="Emphasis"/>
          <w:highlight w:val="cyan"/>
        </w:rPr>
        <w:t>of undiscovered oil</w:t>
      </w:r>
      <w:r w:rsidRPr="00E36364">
        <w:rPr>
          <w:sz w:val="16"/>
        </w:rPr>
        <w:t xml:space="preserve">, 17 trillion cubic feet of undiscovered gas and 44 billion barrels of natural gas liquids, making up, respectively, </w:t>
      </w:r>
      <w:r w:rsidRPr="00E36364">
        <w:rPr>
          <w:rStyle w:val="StyleUnderline"/>
        </w:rPr>
        <w:t>16%, 30% and 26% of the world's individual undiscovered hydrocarbon resources, according to the U.S. Geological Survey (USGS</w:t>
      </w:r>
      <w:r w:rsidRPr="00E36364">
        <w:rPr>
          <w:sz w:val="16"/>
        </w:rPr>
        <w:t>).</w:t>
      </w:r>
    </w:p>
    <w:p w14:paraId="3C3CACF8" w14:textId="1F9D8EE1" w:rsidR="00B54CCD" w:rsidRPr="00475078" w:rsidRDefault="00B54CCD" w:rsidP="00B54CCD">
      <w:pPr>
        <w:pStyle w:val="Heading4"/>
        <w:rPr>
          <w:u w:val="single"/>
        </w:rPr>
      </w:pPr>
      <w:r>
        <w:t>Decline</w:t>
      </w:r>
      <w:r>
        <w:t xml:space="preserve"> causes </w:t>
      </w:r>
      <w:r>
        <w:rPr>
          <w:u w:val="single"/>
        </w:rPr>
        <w:t>worse aggression</w:t>
      </w:r>
      <w:r>
        <w:t xml:space="preserve"> – it’s </w:t>
      </w:r>
      <w:proofErr w:type="spellStart"/>
      <w:r>
        <w:rPr>
          <w:u w:val="single"/>
        </w:rPr>
        <w:t>NoKo</w:t>
      </w:r>
      <w:proofErr w:type="spellEnd"/>
      <w:r>
        <w:rPr>
          <w:u w:val="single"/>
        </w:rPr>
        <w:t xml:space="preserve"> 2.0</w:t>
      </w:r>
    </w:p>
    <w:p w14:paraId="7EC47B5C" w14:textId="77777777" w:rsidR="00B54CCD" w:rsidRPr="00126D7F" w:rsidRDefault="00B54CCD" w:rsidP="00B54CCD">
      <w:r w:rsidRPr="00126D7F">
        <w:rPr>
          <w:rStyle w:val="Style13ptBold"/>
        </w:rPr>
        <w:t>Fisher 14</w:t>
      </w:r>
      <w:r w:rsidRPr="00126D7F">
        <w:t xml:space="preserve"> [Max Fisher, Vox. The worse Russia's economy gets, the more dangerous Putin becomes. December 17, 2014. https://www.vox.com/2014/12/17/7401681/russia-putin-ruble</w:t>
      </w:r>
      <w:r>
        <w:t>]</w:t>
      </w:r>
    </w:p>
    <w:p w14:paraId="52BD6D62" w14:textId="77777777" w:rsidR="00B54CCD" w:rsidRPr="00CF22A6" w:rsidRDefault="00B54CCD" w:rsidP="00B54CCD">
      <w:pPr>
        <w:rPr>
          <w:sz w:val="16"/>
        </w:rPr>
      </w:pPr>
      <w:r w:rsidRPr="007E138F">
        <w:rPr>
          <w:highlight w:val="cyan"/>
          <w:u w:val="single"/>
        </w:rPr>
        <w:t>You might</w:t>
      </w:r>
      <w:r w:rsidRPr="001E2EDA">
        <w:rPr>
          <w:u w:val="single"/>
        </w:rPr>
        <w:t xml:space="preserve"> reasonably </w:t>
      </w:r>
      <w:r w:rsidRPr="007E138F">
        <w:rPr>
          <w:highlight w:val="cyan"/>
          <w:u w:val="single"/>
        </w:rPr>
        <w:t>conclude</w:t>
      </w:r>
      <w:r w:rsidRPr="001E2EDA">
        <w:rPr>
          <w:u w:val="single"/>
        </w:rPr>
        <w:t xml:space="preserve"> that </w:t>
      </w:r>
      <w:r w:rsidRPr="007E138F">
        <w:rPr>
          <w:highlight w:val="cyan"/>
          <w:u w:val="single"/>
        </w:rPr>
        <w:t xml:space="preserve">the </w:t>
      </w:r>
      <w:r w:rsidRPr="007E138F">
        <w:rPr>
          <w:rStyle w:val="Emphasis"/>
          <w:highlight w:val="cyan"/>
        </w:rPr>
        <w:t>destruction</w:t>
      </w:r>
      <w:r w:rsidRPr="007E138F">
        <w:rPr>
          <w:highlight w:val="cyan"/>
          <w:u w:val="single"/>
        </w:rPr>
        <w:t xml:space="preserve"> of </w:t>
      </w:r>
      <w:r w:rsidRPr="007E138F">
        <w:rPr>
          <w:rStyle w:val="Emphasis"/>
          <w:highlight w:val="cyan"/>
        </w:rPr>
        <w:t>Russia's economy</w:t>
      </w:r>
      <w:r w:rsidRPr="007E138F">
        <w:rPr>
          <w:highlight w:val="cyan"/>
          <w:u w:val="single"/>
        </w:rPr>
        <w:t xml:space="preserve"> is great</w:t>
      </w:r>
      <w:r w:rsidRPr="001E2EDA">
        <w:rPr>
          <w:u w:val="single"/>
        </w:rPr>
        <w:t xml:space="preserve"> news</w:t>
      </w:r>
      <w:r w:rsidRPr="00CF22A6">
        <w:rPr>
          <w:sz w:val="16"/>
        </w:rPr>
        <w:t xml:space="preserve"> for the United States of America. After all, </w:t>
      </w:r>
      <w:r w:rsidRPr="007E138F">
        <w:rPr>
          <w:highlight w:val="cyan"/>
          <w:u w:val="single"/>
        </w:rPr>
        <w:t xml:space="preserve">won't </w:t>
      </w:r>
      <w:proofErr w:type="gramStart"/>
      <w:r w:rsidRPr="007E138F">
        <w:rPr>
          <w:highlight w:val="cyan"/>
          <w:u w:val="single"/>
        </w:rPr>
        <w:t>it</w:t>
      </w:r>
      <w:proofErr w:type="gramEnd"/>
      <w:r w:rsidRPr="00CF22A6">
        <w:rPr>
          <w:sz w:val="16"/>
        </w:rPr>
        <w:t xml:space="preserve"> humble Vladimir Putin, forcing him to finally back out of his disastrous Ukraine invasion, soften his growing hostility toward Europe and the US, and generally </w:t>
      </w:r>
      <w:r w:rsidRPr="007E138F">
        <w:rPr>
          <w:rStyle w:val="Emphasis"/>
          <w:highlight w:val="cyan"/>
        </w:rPr>
        <w:t>ratchet down</w:t>
      </w:r>
      <w:r w:rsidRPr="001E2EDA">
        <w:rPr>
          <w:u w:val="single"/>
        </w:rPr>
        <w:t xml:space="preserve"> the brinksmanship and </w:t>
      </w:r>
      <w:r w:rsidRPr="007E138F">
        <w:rPr>
          <w:rStyle w:val="Emphasis"/>
          <w:highlight w:val="cyan"/>
        </w:rPr>
        <w:t>aggression</w:t>
      </w:r>
      <w:r w:rsidRPr="00CF22A6">
        <w:rPr>
          <w:sz w:val="16"/>
        </w:rPr>
        <w:t xml:space="preserve"> that have made him so troublesome?</w:t>
      </w:r>
    </w:p>
    <w:p w14:paraId="481A3745" w14:textId="77777777" w:rsidR="00B54CCD" w:rsidRPr="00CF22A6" w:rsidRDefault="00B54CCD" w:rsidP="00B54CCD">
      <w:pPr>
        <w:rPr>
          <w:sz w:val="16"/>
        </w:rPr>
      </w:pPr>
      <w:r w:rsidRPr="001E2EDA">
        <w:rPr>
          <w:u w:val="single"/>
        </w:rPr>
        <w:t xml:space="preserve">Actually, </w:t>
      </w:r>
      <w:r w:rsidRPr="007E138F">
        <w:rPr>
          <w:rStyle w:val="Emphasis"/>
          <w:highlight w:val="cyan"/>
        </w:rPr>
        <w:t>it's the opposite</w:t>
      </w:r>
      <w:r w:rsidRPr="00CF22A6">
        <w:rPr>
          <w:sz w:val="16"/>
        </w:rPr>
        <w:t xml:space="preserve">. The odds are that </w:t>
      </w:r>
      <w:r w:rsidRPr="009F4563">
        <w:rPr>
          <w:u w:val="single"/>
        </w:rPr>
        <w:t xml:space="preserve">Russia's </w:t>
      </w:r>
      <w:r w:rsidRPr="007E138F">
        <w:rPr>
          <w:rStyle w:val="Emphasis"/>
          <w:highlight w:val="cyan"/>
        </w:rPr>
        <w:t>freefalling economy</w:t>
      </w:r>
      <w:r w:rsidRPr="007E138F">
        <w:rPr>
          <w:highlight w:val="cyan"/>
          <w:u w:val="single"/>
        </w:rPr>
        <w:t xml:space="preserve"> will make Putin</w:t>
      </w:r>
      <w:r w:rsidRPr="001E2EDA">
        <w:rPr>
          <w:u w:val="single"/>
        </w:rPr>
        <w:t xml:space="preserve"> even </w:t>
      </w:r>
      <w:r w:rsidRPr="007E138F">
        <w:rPr>
          <w:rStyle w:val="Emphasis"/>
          <w:highlight w:val="cyan"/>
        </w:rPr>
        <w:t>more aggressive</w:t>
      </w:r>
      <w:r w:rsidRPr="001E2EDA">
        <w:rPr>
          <w:u w:val="single"/>
        </w:rPr>
        <w:t xml:space="preserve">, </w:t>
      </w:r>
      <w:r w:rsidRPr="001E2EDA">
        <w:rPr>
          <w:rStyle w:val="Emphasis"/>
        </w:rPr>
        <w:t xml:space="preserve">more </w:t>
      </w:r>
      <w:r w:rsidRPr="007E138F">
        <w:rPr>
          <w:rStyle w:val="Emphasis"/>
          <w:highlight w:val="cyan"/>
        </w:rPr>
        <w:t>unpredictable</w:t>
      </w:r>
      <w:r w:rsidRPr="007E138F">
        <w:rPr>
          <w:highlight w:val="cyan"/>
          <w:u w:val="single"/>
        </w:rPr>
        <w:t xml:space="preserve">, and </w:t>
      </w:r>
      <w:r w:rsidRPr="007E138F">
        <w:rPr>
          <w:rStyle w:val="Emphasis"/>
          <w:highlight w:val="cyan"/>
        </w:rPr>
        <w:t>less willing to compromise</w:t>
      </w:r>
      <w:r w:rsidRPr="00CF22A6">
        <w:rPr>
          <w:sz w:val="16"/>
        </w:rPr>
        <w:t xml:space="preserve">. </w:t>
      </w:r>
      <w:r w:rsidRPr="007E138F">
        <w:rPr>
          <w:highlight w:val="cyan"/>
          <w:u w:val="single"/>
        </w:rPr>
        <w:t xml:space="preserve">The </w:t>
      </w:r>
      <w:r w:rsidRPr="007E138F">
        <w:rPr>
          <w:rStyle w:val="Emphasis"/>
          <w:highlight w:val="cyan"/>
        </w:rPr>
        <w:t>weaker</w:t>
      </w:r>
      <w:r w:rsidRPr="00CF22A6">
        <w:rPr>
          <w:sz w:val="16"/>
        </w:rPr>
        <w:t xml:space="preserve"> that </w:t>
      </w:r>
      <w:r w:rsidRPr="007E138F">
        <w:rPr>
          <w:rStyle w:val="Emphasis"/>
          <w:highlight w:val="cyan"/>
        </w:rPr>
        <w:t>Russia becomes</w:t>
      </w:r>
      <w:r w:rsidRPr="00CF22A6">
        <w:rPr>
          <w:sz w:val="16"/>
        </w:rPr>
        <w:t xml:space="preserve">, </w:t>
      </w:r>
      <w:r w:rsidRPr="007E138F">
        <w:rPr>
          <w:highlight w:val="cyan"/>
          <w:u w:val="single"/>
        </w:rPr>
        <w:t xml:space="preserve">the </w:t>
      </w:r>
      <w:r w:rsidRPr="007E138F">
        <w:rPr>
          <w:rStyle w:val="Emphasis"/>
          <w:highlight w:val="cyan"/>
        </w:rPr>
        <w:t>more</w:t>
      </w:r>
      <w:r w:rsidRPr="001E2EDA">
        <w:rPr>
          <w:rStyle w:val="Emphasis"/>
        </w:rPr>
        <w:t xml:space="preserve"> </w:t>
      </w:r>
      <w:r w:rsidRPr="007E138F">
        <w:rPr>
          <w:rStyle w:val="Emphasis"/>
          <w:highlight w:val="cyan"/>
        </w:rPr>
        <w:t>dangerous</w:t>
      </w:r>
      <w:r w:rsidRPr="001E2EDA">
        <w:rPr>
          <w:u w:val="single"/>
        </w:rPr>
        <w:t xml:space="preserve"> it will get, and that's terrible news for everyone, including the US</w:t>
      </w:r>
      <w:r w:rsidRPr="00CF22A6">
        <w:rPr>
          <w:sz w:val="16"/>
        </w:rPr>
        <w:t>.</w:t>
      </w:r>
    </w:p>
    <w:p w14:paraId="30C736C5" w14:textId="77777777" w:rsidR="00B54CCD" w:rsidRPr="00CF22A6" w:rsidRDefault="00B54CCD" w:rsidP="00B54CCD">
      <w:pPr>
        <w:rPr>
          <w:sz w:val="16"/>
        </w:rPr>
      </w:pPr>
      <w:r w:rsidRPr="00CF22A6">
        <w:rPr>
          <w:sz w:val="16"/>
        </w:rPr>
        <w:t xml:space="preserve">It is precisely because the cratering economy is weakening Putin that </w:t>
      </w:r>
      <w:r w:rsidRPr="007E138F">
        <w:rPr>
          <w:highlight w:val="cyan"/>
          <w:u w:val="single"/>
        </w:rPr>
        <w:t>it will force him to bolster his rule</w:t>
      </w:r>
      <w:r w:rsidRPr="00CF22A6">
        <w:rPr>
          <w:sz w:val="16"/>
        </w:rPr>
        <w:t xml:space="preserve">, </w:t>
      </w:r>
      <w:r w:rsidRPr="001E2EDA">
        <w:rPr>
          <w:u w:val="single"/>
        </w:rPr>
        <w:t xml:space="preserve">which he will almost certainly do </w:t>
      </w:r>
      <w:r w:rsidRPr="007E138F">
        <w:rPr>
          <w:highlight w:val="cyan"/>
          <w:u w:val="single"/>
        </w:rPr>
        <w:t>by drumming up</w:t>
      </w:r>
      <w:r w:rsidRPr="009F4563">
        <w:rPr>
          <w:u w:val="single"/>
        </w:rPr>
        <w:t xml:space="preserve"> </w:t>
      </w:r>
      <w:r w:rsidRPr="009F4563">
        <w:rPr>
          <w:rStyle w:val="Emphasis"/>
        </w:rPr>
        <w:t>nationalism</w:t>
      </w:r>
      <w:r w:rsidRPr="001E2EDA">
        <w:rPr>
          <w:u w:val="single"/>
        </w:rPr>
        <w:t xml:space="preserve">, </w:t>
      </w:r>
      <w:r w:rsidRPr="007E138F">
        <w:rPr>
          <w:rStyle w:val="Emphasis"/>
          <w:highlight w:val="cyan"/>
        </w:rPr>
        <w:t>foreign confrontations</w:t>
      </w:r>
      <w:r w:rsidRPr="007E138F">
        <w:rPr>
          <w:highlight w:val="cyan"/>
          <w:u w:val="single"/>
        </w:rPr>
        <w:t>, and</w:t>
      </w:r>
      <w:r w:rsidRPr="001E2EDA">
        <w:rPr>
          <w:u w:val="single"/>
        </w:rPr>
        <w:t xml:space="preserve"> state </w:t>
      </w:r>
      <w:r w:rsidRPr="007E138F">
        <w:rPr>
          <w:rStyle w:val="Emphasis"/>
          <w:highlight w:val="cyan"/>
        </w:rPr>
        <w:t>propaganda</w:t>
      </w:r>
      <w:r w:rsidRPr="00CF22A6">
        <w:rPr>
          <w:sz w:val="16"/>
        </w:rPr>
        <w:t xml:space="preserve">. </w:t>
      </w:r>
      <w:r w:rsidRPr="001E2EDA">
        <w:rPr>
          <w:u w:val="single"/>
        </w:rPr>
        <w:t xml:space="preserve">Russia, already hostile and isolated, is likely to become even more so, </w:t>
      </w:r>
      <w:r w:rsidRPr="001E2EDA">
        <w:rPr>
          <w:rStyle w:val="Emphasis"/>
        </w:rPr>
        <w:t>worsening</w:t>
      </w:r>
      <w:r w:rsidRPr="00CF22A6">
        <w:rPr>
          <w:sz w:val="16"/>
        </w:rPr>
        <w:t xml:space="preserve"> both </w:t>
      </w:r>
      <w:r w:rsidRPr="001E2EDA">
        <w:rPr>
          <w:rStyle w:val="Emphasis"/>
        </w:rPr>
        <w:t>its behavior abroad</w:t>
      </w:r>
      <w:r w:rsidRPr="00CF22A6">
        <w:rPr>
          <w:sz w:val="16"/>
        </w:rPr>
        <w:t xml:space="preserve"> and the already-significant economic suffering of regular Russians. The country's propaganda bubble will further seal off Russians from the outside world, telling them that Russia's decline is the fault of Western aggression that they must rally against.</w:t>
      </w:r>
    </w:p>
    <w:p w14:paraId="658D0233" w14:textId="77777777" w:rsidR="00B54CCD" w:rsidRDefault="00B54CCD" w:rsidP="00B54CCD">
      <w:pPr>
        <w:rPr>
          <w:sz w:val="16"/>
        </w:rPr>
      </w:pPr>
      <w:r w:rsidRPr="00CF22A6">
        <w:rPr>
          <w:sz w:val="16"/>
        </w:rPr>
        <w:t xml:space="preserve">In all, </w:t>
      </w:r>
      <w:r w:rsidRPr="007E138F">
        <w:rPr>
          <w:highlight w:val="cyan"/>
          <w:u w:val="single"/>
        </w:rPr>
        <w:t>this</w:t>
      </w:r>
      <w:r w:rsidRPr="001E2EDA">
        <w:rPr>
          <w:u w:val="single"/>
        </w:rPr>
        <w:t xml:space="preserve"> effect </w:t>
      </w:r>
      <w:r w:rsidRPr="007E138F">
        <w:rPr>
          <w:highlight w:val="cyan"/>
          <w:u w:val="single"/>
        </w:rPr>
        <w:t>is starting to look</w:t>
      </w:r>
      <w:r w:rsidRPr="001E2EDA">
        <w:rPr>
          <w:u w:val="single"/>
        </w:rPr>
        <w:t xml:space="preserve"> something </w:t>
      </w:r>
      <w:r w:rsidRPr="007E138F">
        <w:rPr>
          <w:highlight w:val="cyan"/>
          <w:u w:val="single"/>
        </w:rPr>
        <w:t>like</w:t>
      </w:r>
      <w:r w:rsidRPr="001E2EDA">
        <w:rPr>
          <w:u w:val="single"/>
        </w:rPr>
        <w:t xml:space="preserve"> the </w:t>
      </w:r>
      <w:r w:rsidRPr="007E138F">
        <w:rPr>
          <w:rStyle w:val="Emphasis"/>
          <w:highlight w:val="cyan"/>
        </w:rPr>
        <w:t xml:space="preserve">North </w:t>
      </w:r>
      <w:proofErr w:type="spellStart"/>
      <w:r w:rsidRPr="007E138F">
        <w:rPr>
          <w:rStyle w:val="Emphasis"/>
          <w:highlight w:val="cyan"/>
        </w:rPr>
        <w:t>Koreaification</w:t>
      </w:r>
      <w:proofErr w:type="spellEnd"/>
      <w:r w:rsidRPr="007E138F">
        <w:rPr>
          <w:rStyle w:val="Emphasis"/>
          <w:highlight w:val="cyan"/>
        </w:rPr>
        <w:t xml:space="preserve"> of Russia</w:t>
      </w:r>
      <w:r w:rsidRPr="00CF22A6">
        <w:rPr>
          <w:sz w:val="16"/>
        </w:rPr>
        <w:t>. That does not mean that Russia is about to become or will ever be as isolated, hostile, or aggressive as North Korea, but it only has to edge a little bit in that direction to bring terrible consequences for the world and for Russians themselves.</w:t>
      </w:r>
    </w:p>
    <w:p w14:paraId="6D9A482C" w14:textId="77777777" w:rsidR="00B54CCD" w:rsidRPr="007D3B78" w:rsidRDefault="00B54CCD" w:rsidP="00B54CCD">
      <w:pPr>
        <w:keepNext/>
        <w:keepLines/>
        <w:spacing w:before="40" w:after="0"/>
        <w:outlineLvl w:val="3"/>
        <w:rPr>
          <w:rFonts w:eastAsiaTheme="majorEastAsia" w:cstheme="majorBidi"/>
          <w:b/>
          <w:iCs/>
          <w:sz w:val="26"/>
        </w:rPr>
      </w:pPr>
      <w:r w:rsidRPr="007D3B78">
        <w:rPr>
          <w:rFonts w:eastAsiaTheme="majorEastAsia" w:cstheme="majorBidi"/>
          <w:b/>
          <w:iCs/>
          <w:sz w:val="26"/>
        </w:rPr>
        <w:t xml:space="preserve">Collapse causes Putin </w:t>
      </w:r>
      <w:proofErr w:type="spellStart"/>
      <w:r w:rsidRPr="007D3B78">
        <w:rPr>
          <w:rFonts w:eastAsiaTheme="majorEastAsia" w:cstheme="majorBidi"/>
          <w:b/>
          <w:iCs/>
          <w:sz w:val="26"/>
        </w:rPr>
        <w:t>lashout</w:t>
      </w:r>
      <w:proofErr w:type="spellEnd"/>
      <w:r w:rsidRPr="007D3B78">
        <w:rPr>
          <w:rFonts w:eastAsiaTheme="majorEastAsia" w:cstheme="majorBidi"/>
          <w:b/>
          <w:iCs/>
          <w:sz w:val="26"/>
        </w:rPr>
        <w:t xml:space="preserve"> and nuke war </w:t>
      </w:r>
    </w:p>
    <w:p w14:paraId="52CFC488" w14:textId="77777777" w:rsidR="00B54CCD" w:rsidRPr="007D3B78" w:rsidRDefault="00B54CCD" w:rsidP="00B54CCD">
      <w:r w:rsidRPr="007D3B78">
        <w:rPr>
          <w:b/>
          <w:sz w:val="24"/>
        </w:rPr>
        <w:t>Thompson 15</w:t>
      </w:r>
      <w:r w:rsidRPr="007D3B78">
        <w:t xml:space="preserve"> (Loren Thompson-Lexington Institute strategic consultant and Georgetown government PhD , “Why Putin's Russia Is The Biggest Threat To America In 2015”, </w:t>
      </w:r>
      <w:hyperlink r:id="rId13" w:history="1">
        <w:r w:rsidRPr="007D3B78">
          <w:t>http://www.forbes.com/sites/lorenthompson/2015/01/02/why-putins-russia-is-the-biggest-threat-to-america-in-2015/2/</w:t>
        </w:r>
      </w:hyperlink>
      <w:r w:rsidRPr="007D3B78">
        <w:t xml:space="preserve"> , 1-2-15)</w:t>
      </w:r>
    </w:p>
    <w:p w14:paraId="07B37BB0" w14:textId="77777777" w:rsidR="00B54CCD" w:rsidRPr="007D3B78" w:rsidRDefault="00B54CCD" w:rsidP="00B54CCD">
      <w:pPr>
        <w:rPr>
          <w:sz w:val="14"/>
        </w:rPr>
      </w:pPr>
      <w:r w:rsidRPr="007D3B78">
        <w:rPr>
          <w:sz w:val="14"/>
        </w:rPr>
        <w:t xml:space="preserve">Like the stock market crashes that periodically wipe out so many fortunes, military crises are hard to predict. Washington’s track record as a seer of future threats is remarkably poor. From the bombing of Pearl Harbor in the 1940s to North Korea’s invasion of the South in the 1950s to the Cuban Missile Crisis in the 1960s to the collapse of South Vietnam in the 1970s to the breakup of the Soviet empire in the 1980s to Iraq’s invasion of Kuwait in the 1990s to the 9-11 attacks and rise of ISIS in the new millennium, America’s policy elite never seems to see looming danger until it is too late. </w:t>
      </w:r>
      <w:proofErr w:type="gramStart"/>
      <w:r w:rsidRPr="007D3B78">
        <w:rPr>
          <w:sz w:val="14"/>
        </w:rPr>
        <w:t>So</w:t>
      </w:r>
      <w:proofErr w:type="gramEnd"/>
      <w:r w:rsidRPr="007D3B78">
        <w:rPr>
          <w:sz w:val="14"/>
        </w:rPr>
        <w:t xml:space="preserve"> don’t be surprised if the economic sanctions Washington has led the West in imposing on Russia look like a bad idea a year from now. At the moment, a combination of sanctions and plummeting oil prices seems to be dealing the government of President Vladimir Putin a heavy blow — just retribution, many say, for its invasion of Ukraine and annexation of Crimea last year. But as Alan </w:t>
      </w:r>
      <w:proofErr w:type="spellStart"/>
      <w:r w:rsidRPr="007D3B78">
        <w:rPr>
          <w:sz w:val="14"/>
        </w:rPr>
        <w:t>Cullison</w:t>
      </w:r>
      <w:proofErr w:type="spellEnd"/>
      <w:r w:rsidRPr="007D3B78">
        <w:rPr>
          <w:sz w:val="14"/>
        </w:rPr>
        <w:t xml:space="preserve"> observed in the Wall Street Journal this week, sanctions sometimes provoke precisely the opposite response from what </w:t>
      </w:r>
      <w:proofErr w:type="gramStart"/>
      <w:r w:rsidRPr="007D3B78">
        <w:rPr>
          <w:sz w:val="14"/>
        </w:rPr>
        <w:t>policymakers</w:t>
      </w:r>
      <w:proofErr w:type="gramEnd"/>
      <w:r w:rsidRPr="007D3B78">
        <w:rPr>
          <w:sz w:val="14"/>
        </w:rPr>
        <w:t xml:space="preserve"> hope. In Russia’s case, that could mean a threat to America’s survival. Let’s briefly consider how Russia’s current circumstances could lead to dangers that dwarf the challenges posed by ISIS and </w:t>
      </w:r>
      <w:proofErr w:type="spellStart"/>
      <w:r w:rsidRPr="007D3B78">
        <w:rPr>
          <w:sz w:val="14"/>
        </w:rPr>
        <w:t>cyber attacks</w:t>
      </w:r>
      <w:proofErr w:type="spellEnd"/>
      <w:r w:rsidRPr="007D3B78">
        <w:rPr>
          <w:sz w:val="14"/>
        </w:rPr>
        <w:t>. A paranoid political culture. Russia’s moves on Ukraine look to many Westerners like a straightforward case of aggression. That is not the way they look to Vladimir Putin’s inner circle of advisors in Moscow, nor to most Russians. That inner circle is drawn mainly from the Russian security services — Putin himself spent 16 years in the KGB — and to them the revolution in Ukraine was a U.S.-backed coup aimed at weakening Russia. Putin describes the Crimea as a birthplace of Russian culture, and his government has repeatedly warned against the expansion of Western economic and political influence into a region historically regarded as Moscow’s sphere of influence. Putin relies heavily on the Kremlin bureaucracy to provide him with intelligence (he avoids the Internet), so his briefings tend to reinforce the view that Moscow was forced to intervene in Ukraine by Western subversion aimed</w:t>
      </w:r>
      <w:r w:rsidRPr="007D3B78">
        <w:rPr>
          <w:sz w:val="14"/>
          <w:u w:val="single"/>
        </w:rPr>
        <w:t xml:space="preserve"> </w:t>
      </w:r>
      <w:r w:rsidRPr="007D3B78">
        <w:rPr>
          <w:u w:val="single"/>
        </w:rPr>
        <w:t xml:space="preserve">at undermining his </w:t>
      </w:r>
      <w:r w:rsidRPr="007D3B78">
        <w:rPr>
          <w:b/>
          <w:iCs/>
          <w:u w:val="single"/>
          <w:bdr w:val="single" w:sz="24" w:space="0" w:color="auto"/>
        </w:rPr>
        <w:t xml:space="preserve">rule. </w:t>
      </w:r>
      <w:r w:rsidRPr="007E138F">
        <w:rPr>
          <w:b/>
          <w:iCs/>
          <w:highlight w:val="cyan"/>
          <w:u w:val="single"/>
          <w:bdr w:val="single" w:sz="24" w:space="0" w:color="auto"/>
        </w:rPr>
        <w:t>A nuclear arsenal on hair trigger</w:t>
      </w:r>
      <w:r w:rsidRPr="007D3B78">
        <w:rPr>
          <w:sz w:val="14"/>
        </w:rPr>
        <w:t xml:space="preserve">. </w:t>
      </w:r>
      <w:r w:rsidRPr="007D3B78">
        <w:rPr>
          <w:u w:val="single"/>
        </w:rPr>
        <w:t>Between the two of them, Russia and America control over 90% of the world’s nuclear weapons. However, Moscow is far more dependent on its nuclear arsenal for security</w:t>
      </w:r>
      <w:r w:rsidRPr="007D3B78">
        <w:rPr>
          <w:sz w:val="14"/>
        </w:rPr>
        <w:t xml:space="preserve">, because it cannot afford to keep up with U.S. investments in new warfighting technology. </w:t>
      </w:r>
      <w:r w:rsidRPr="007D3B78">
        <w:rPr>
          <w:u w:val="single"/>
        </w:rPr>
        <w:t>So Russian military doctrine states that it might be necessary to use nuclear weapons to combat conventional attacks from the West.</w:t>
      </w:r>
      <w:r w:rsidRPr="007D3B78">
        <w:rPr>
          <w:sz w:val="14"/>
        </w:rPr>
        <w:t xml:space="preserve"> </w:t>
      </w:r>
      <w:r w:rsidRPr="007D3B78">
        <w:rPr>
          <w:b/>
          <w:iCs/>
          <w:u w:val="single"/>
          <w:bdr w:val="single" w:sz="24" w:space="0" w:color="auto"/>
        </w:rPr>
        <w:t xml:space="preserve">Many </w:t>
      </w:r>
      <w:r w:rsidRPr="007E138F">
        <w:rPr>
          <w:b/>
          <w:iCs/>
          <w:highlight w:val="cyan"/>
          <w:u w:val="single"/>
          <w:bdr w:val="single" w:sz="24" w:space="0" w:color="auto"/>
        </w:rPr>
        <w:t>Russians think</w:t>
      </w:r>
      <w:r w:rsidRPr="007D3B78">
        <w:rPr>
          <w:b/>
          <w:iCs/>
          <w:u w:val="single"/>
          <w:bdr w:val="single" w:sz="24" w:space="0" w:color="auto"/>
        </w:rPr>
        <w:t xml:space="preserve"> that </w:t>
      </w:r>
      <w:r w:rsidRPr="007E138F">
        <w:rPr>
          <w:b/>
          <w:iCs/>
          <w:highlight w:val="cyan"/>
          <w:u w:val="single"/>
          <w:bdr w:val="single" w:sz="24" w:space="0" w:color="auto"/>
        </w:rPr>
        <w:t xml:space="preserve">attacks </w:t>
      </w:r>
      <w:r w:rsidRPr="007D3B78">
        <w:rPr>
          <w:b/>
          <w:iCs/>
          <w:u w:val="single"/>
          <w:bdr w:val="single" w:sz="24" w:space="0" w:color="auto"/>
        </w:rPr>
        <w:t xml:space="preserve">on their country </w:t>
      </w:r>
      <w:r w:rsidRPr="007E138F">
        <w:rPr>
          <w:b/>
          <w:iCs/>
          <w:highlight w:val="cyan"/>
          <w:u w:val="single"/>
          <w:bdr w:val="single" w:sz="24" w:space="0" w:color="auto"/>
        </w:rPr>
        <w:t>are a real possibility, and</w:t>
      </w:r>
      <w:r w:rsidRPr="007D3B78">
        <w:rPr>
          <w:b/>
          <w:iCs/>
          <w:u w:val="single"/>
          <w:bdr w:val="single" w:sz="24" w:space="0" w:color="auto"/>
        </w:rPr>
        <w:t xml:space="preserve"> that </w:t>
      </w:r>
      <w:r w:rsidRPr="007E138F">
        <w:rPr>
          <w:b/>
          <w:iCs/>
          <w:highlight w:val="cyan"/>
          <w:u w:val="single"/>
          <w:bdr w:val="single" w:sz="24" w:space="0" w:color="auto"/>
        </w:rPr>
        <w:t>their nuclear deterrent</w:t>
      </w:r>
      <w:r w:rsidRPr="007D3B78">
        <w:rPr>
          <w:b/>
          <w:iCs/>
          <w:u w:val="single"/>
          <w:bdr w:val="single" w:sz="24" w:space="0" w:color="auto"/>
        </w:rPr>
        <w:t xml:space="preserve"> — which consists mainly of silo-based missiles in known locations — </w:t>
      </w:r>
      <w:r w:rsidRPr="007E138F">
        <w:rPr>
          <w:b/>
          <w:iCs/>
          <w:highlight w:val="cyan"/>
          <w:u w:val="single"/>
          <w:bdr w:val="single" w:sz="24" w:space="0" w:color="auto"/>
        </w:rPr>
        <w:t>might have to be launched quickly to escape a preemptive strike</w:t>
      </w:r>
      <w:r w:rsidRPr="007D3B78">
        <w:rPr>
          <w:sz w:val="14"/>
        </w:rPr>
        <w:t xml:space="preserve">. Moscow staged a major nuclear exercise during last year’s Ukraine crisis in which it assumed missiles would have to be launched fast on warning of a Western attack. </w:t>
      </w:r>
      <w:r w:rsidRPr="007D3B78">
        <w:rPr>
          <w:u w:val="single"/>
        </w:rPr>
        <w:t>A senior Russian officer has stated that 96% of the strategic rocket force can be launched within minutes</w:t>
      </w:r>
      <w:r w:rsidRPr="007D3B78">
        <w:rPr>
          <w:sz w:val="14"/>
        </w:rPr>
        <w:t xml:space="preserve">. </w:t>
      </w:r>
      <w:r w:rsidRPr="007E138F">
        <w:rPr>
          <w:b/>
          <w:iCs/>
          <w:highlight w:val="cyan"/>
          <w:u w:val="single"/>
          <w:bdr w:val="single" w:sz="24" w:space="0" w:color="auto"/>
        </w:rPr>
        <w:t xml:space="preserve">A collapsing </w:t>
      </w:r>
      <w:r w:rsidRPr="007E138F">
        <w:rPr>
          <w:highlight w:val="cyan"/>
          <w:u w:val="single"/>
        </w:rPr>
        <w:t>economy</w:t>
      </w:r>
      <w:r w:rsidRPr="007D3B78">
        <w:rPr>
          <w:u w:val="single"/>
        </w:rPr>
        <w:t xml:space="preserve">. Much of </w:t>
      </w:r>
      <w:r w:rsidRPr="007E138F">
        <w:rPr>
          <w:highlight w:val="cyan"/>
          <w:u w:val="single"/>
        </w:rPr>
        <w:t>Putin’s popularity</w:t>
      </w:r>
      <w:r w:rsidRPr="007D3B78">
        <w:rPr>
          <w:u w:val="single"/>
        </w:rPr>
        <w:t xml:space="preserve"> within Russia </w:t>
      </w:r>
      <w:r w:rsidRPr="007E138F">
        <w:rPr>
          <w:highlight w:val="cyan"/>
          <w:u w:val="single"/>
        </w:rPr>
        <w:t>is traceable to</w:t>
      </w:r>
      <w:r w:rsidRPr="007D3B78">
        <w:rPr>
          <w:u w:val="single"/>
        </w:rPr>
        <w:t xml:space="preserve"> the impressive recovery of </w:t>
      </w:r>
      <w:r w:rsidRPr="007E138F">
        <w:rPr>
          <w:highlight w:val="cyan"/>
          <w:u w:val="single"/>
        </w:rPr>
        <w:t>the</w:t>
      </w:r>
      <w:r w:rsidRPr="007D3B78">
        <w:rPr>
          <w:u w:val="single"/>
        </w:rPr>
        <w:t xml:space="preserve"> post-Soviet </w:t>
      </w:r>
      <w:r w:rsidRPr="007E138F">
        <w:rPr>
          <w:highlight w:val="cyan"/>
          <w:u w:val="single"/>
        </w:rPr>
        <w:t>economy</w:t>
      </w:r>
      <w:r w:rsidRPr="007D3B78">
        <w:rPr>
          <w:u w:val="single"/>
        </w:rPr>
        <w:t xml:space="preserve"> on his watch</w:t>
      </w:r>
      <w:r w:rsidRPr="007D3B78">
        <w:rPr>
          <w:sz w:val="14"/>
        </w:rPr>
        <w:t xml:space="preserve">. Since he came to power in 2001, the country’s gross domestic product has grown sixfold, greatly increasing the size and affluence of the Russian middle class. But </w:t>
      </w:r>
      <w:r w:rsidRPr="007E138F">
        <w:rPr>
          <w:highlight w:val="cyan"/>
          <w:u w:val="single"/>
        </w:rPr>
        <w:t>that growth has been based</w:t>
      </w:r>
      <w:r w:rsidRPr="007D3B78">
        <w:rPr>
          <w:u w:val="single"/>
        </w:rPr>
        <w:t xml:space="preserve"> in large part </w:t>
      </w:r>
      <w:r w:rsidRPr="007E138F">
        <w:rPr>
          <w:highlight w:val="cyan"/>
          <w:u w:val="single"/>
        </w:rPr>
        <w:t xml:space="preserve">on </w:t>
      </w:r>
      <w:r w:rsidRPr="007D3B78">
        <w:rPr>
          <w:u w:val="single"/>
        </w:rPr>
        <w:t xml:space="preserve">the export of </w:t>
      </w:r>
      <w:r w:rsidRPr="007E138F">
        <w:rPr>
          <w:highlight w:val="cyan"/>
          <w:u w:val="single"/>
        </w:rPr>
        <w:t>oil</w:t>
      </w:r>
      <w:r w:rsidRPr="007D3B78">
        <w:rPr>
          <w:u w:val="single"/>
        </w:rPr>
        <w:t xml:space="preserve"> and gas to neighboring countries</w:t>
      </w:r>
      <w:r w:rsidRPr="007D3B78">
        <w:rPr>
          <w:sz w:val="14"/>
        </w:rPr>
        <w:t xml:space="preserve"> at a time when energy prices reached record highs. Now </w:t>
      </w:r>
      <w:r w:rsidRPr="007D3B78">
        <w:rPr>
          <w:u w:val="single"/>
        </w:rPr>
        <w:t>the price of oil has fallen at the same time that economic sanctions are beginning to bite. T</w:t>
      </w:r>
      <w:r w:rsidRPr="007D3B78">
        <w:rPr>
          <w:sz w:val="14"/>
        </w:rPr>
        <w:t xml:space="preserve">he ruble lost nearly half its value against the dollar last year, and the economy has begun to shrink. Putin blames sanctions for 25-30% of current economic hardships. </w:t>
      </w:r>
      <w:r w:rsidRPr="007D3B78">
        <w:rPr>
          <w:u w:val="single"/>
        </w:rPr>
        <w:t xml:space="preserve">Many Westerns believe a prolonged recession </w:t>
      </w:r>
      <w:r w:rsidRPr="007E138F">
        <w:rPr>
          <w:highlight w:val="cyan"/>
          <w:u w:val="single"/>
        </w:rPr>
        <w:t xml:space="preserve">would weaken Putin’s support, but </w:t>
      </w:r>
      <w:r w:rsidRPr="007E138F">
        <w:rPr>
          <w:b/>
          <w:iCs/>
          <w:highlight w:val="cyan"/>
          <w:u w:val="single"/>
          <w:bdr w:val="single" w:sz="24" w:space="0" w:color="auto"/>
        </w:rPr>
        <w:t>because he can blame outsiders, economic troubles</w:t>
      </w:r>
      <w:r w:rsidRPr="007D3B78">
        <w:rPr>
          <w:u w:val="single"/>
        </w:rPr>
        <w:t xml:space="preserve"> might actually strengthen his hand and </w:t>
      </w:r>
      <w:r w:rsidRPr="007E138F">
        <w:rPr>
          <w:highlight w:val="cyan"/>
          <w:u w:val="single"/>
        </w:rPr>
        <w:t>accelerate</w:t>
      </w:r>
      <w:r w:rsidRPr="007D3B78">
        <w:rPr>
          <w:u w:val="single"/>
        </w:rPr>
        <w:t xml:space="preserve"> the trend toward </w:t>
      </w:r>
      <w:r w:rsidRPr="007E138F">
        <w:rPr>
          <w:b/>
          <w:iCs/>
          <w:highlight w:val="cyan"/>
          <w:u w:val="single"/>
          <w:bdr w:val="single" w:sz="24" w:space="0" w:color="auto"/>
        </w:rPr>
        <w:t>authoritarian rule</w:t>
      </w:r>
      <w:r w:rsidRPr="007D3B78">
        <w:rPr>
          <w:b/>
          <w:iCs/>
          <w:u w:val="single"/>
          <w:bdr w:val="single" w:sz="24" w:space="0" w:color="auto"/>
        </w:rPr>
        <w:t>. A deep sense of grievance</w:t>
      </w:r>
      <w:r w:rsidRPr="007D3B78">
        <w:rPr>
          <w:sz w:val="14"/>
        </w:rPr>
        <w:t xml:space="preserve">. Blaming outsiders for domestic troubles has a long pedigree in Russian political tradition, and it feeds into a deep-seated sense that Russia has been deprived of its rightful role in the world by the U.S. and other Western powers. Russia may have little past experience with democracy, but it was a major power for centuries prior to the collapse of communism. Like </w:t>
      </w:r>
      <w:r w:rsidRPr="007D3B78">
        <w:rPr>
          <w:u w:val="single"/>
        </w:rPr>
        <w:t xml:space="preserve">authoritarian rulers in other nations, </w:t>
      </w:r>
      <w:r w:rsidRPr="007E138F">
        <w:rPr>
          <w:highlight w:val="cyan"/>
          <w:u w:val="single"/>
        </w:rPr>
        <w:t>Putin has built his</w:t>
      </w:r>
      <w:r w:rsidRPr="007D3B78">
        <w:rPr>
          <w:u w:val="single"/>
        </w:rPr>
        <w:t xml:space="preserve"> political </w:t>
      </w:r>
      <w:r w:rsidRPr="007E138F">
        <w:rPr>
          <w:highlight w:val="cyan"/>
          <w:u w:val="single"/>
        </w:rPr>
        <w:t>base by appealing to nationalism</w:t>
      </w:r>
      <w:r w:rsidRPr="007D3B78">
        <w:rPr>
          <w:u w:val="single"/>
        </w:rPr>
        <w:t>, fashioning a revisionist view of recent events in which Russia is the victim rather that the author of its own misfortunes. has called the break-up of the Soviet Union a tragedy of epic proportions, and apparently really believes</w:t>
      </w:r>
      <w:r w:rsidRPr="007D3B78">
        <w:rPr>
          <w:sz w:val="14"/>
        </w:rPr>
        <w:t xml:space="preserve"> it. </w:t>
      </w:r>
      <w:r w:rsidRPr="007D3B78">
        <w:rPr>
          <w:b/>
          <w:iCs/>
          <w:u w:val="single"/>
          <w:bdr w:val="single" w:sz="24" w:space="0" w:color="auto"/>
        </w:rPr>
        <w:t xml:space="preserve">By tapping into a deep vein of resentment in Russian political culture, </w:t>
      </w:r>
      <w:r w:rsidRPr="007E138F">
        <w:rPr>
          <w:b/>
          <w:iCs/>
          <w:highlight w:val="cyan"/>
          <w:u w:val="single"/>
          <w:bdr w:val="single" w:sz="24" w:space="0" w:color="auto"/>
        </w:rPr>
        <w:t xml:space="preserve">Putin has created a broad constituency for standing up to outsiders even if it means </w:t>
      </w:r>
      <w:r w:rsidRPr="007D3B78">
        <w:rPr>
          <w:b/>
          <w:iCs/>
          <w:u w:val="single"/>
          <w:bdr w:val="single" w:sz="24" w:space="0" w:color="auto"/>
        </w:rPr>
        <w:t xml:space="preserve">prolonged economic hardship and the danger of </w:t>
      </w:r>
      <w:r w:rsidRPr="007E138F">
        <w:rPr>
          <w:b/>
          <w:iCs/>
          <w:highlight w:val="cyan"/>
          <w:u w:val="single"/>
          <w:bdr w:val="single" w:sz="24" w:space="0" w:color="auto"/>
        </w:rPr>
        <w:t>war</w:t>
      </w:r>
      <w:r w:rsidRPr="007D3B78">
        <w:rPr>
          <w:sz w:val="14"/>
        </w:rPr>
        <w:t xml:space="preserve">. A vulnerable antagonist. Federal Reserve chair Janet Yellen says </w:t>
      </w:r>
      <w:r w:rsidRPr="007E138F">
        <w:rPr>
          <w:b/>
          <w:iCs/>
          <w:highlight w:val="cyan"/>
          <w:u w:val="single"/>
          <w:bdr w:val="single" w:sz="24" w:space="0" w:color="auto"/>
        </w:rPr>
        <w:t>America faces little danger from Russia’s current troubles</w:t>
      </w:r>
      <w:r w:rsidRPr="007D3B78">
        <w:rPr>
          <w:sz w:val="14"/>
        </w:rPr>
        <w:t xml:space="preserve">, but that’s because she thinks in economic terms. In a broader sense, America potentially is in great danger because Putin and his advisors really believe they are the target of a Western plot to weaken their country. </w:t>
      </w:r>
      <w:r w:rsidRPr="007D3B78">
        <w:rPr>
          <w:b/>
          <w:iCs/>
          <w:u w:val="single"/>
          <w:bdr w:val="single" w:sz="24" w:space="0" w:color="auto"/>
        </w:rPr>
        <w:t xml:space="preserve">The biggest concern is that some new move by Russia along its </w:t>
      </w:r>
      <w:proofErr w:type="gramStart"/>
      <w:r w:rsidRPr="007D3B78">
        <w:rPr>
          <w:b/>
          <w:iCs/>
          <w:u w:val="single"/>
          <w:bdr w:val="single" w:sz="24" w:space="0" w:color="auto"/>
        </w:rPr>
        <w:t>borders</w:t>
      </w:r>
      <w:proofErr w:type="gramEnd"/>
      <w:r w:rsidRPr="007D3B78">
        <w:rPr>
          <w:b/>
          <w:iCs/>
          <w:u w:val="single"/>
          <w:bdr w:val="single" w:sz="24" w:space="0" w:color="auto"/>
        </w:rPr>
        <w:t xml:space="preserve"> degenerates into a crisis where </w:t>
      </w:r>
      <w:r w:rsidRPr="007E138F">
        <w:rPr>
          <w:b/>
          <w:iCs/>
          <w:highlight w:val="cyan"/>
          <w:u w:val="single"/>
          <w:bdr w:val="single" w:sz="24" w:space="0" w:color="auto"/>
        </w:rPr>
        <w:t>Moscow thinks it can improve its</w:t>
      </w:r>
      <w:r w:rsidRPr="007D3B78">
        <w:rPr>
          <w:b/>
          <w:iCs/>
          <w:u w:val="single"/>
          <w:bdr w:val="single" w:sz="24" w:space="0" w:color="auto"/>
        </w:rPr>
        <w:t xml:space="preserve"> tactical </w:t>
      </w:r>
      <w:r w:rsidRPr="007E138F">
        <w:rPr>
          <w:b/>
          <w:iCs/>
          <w:highlight w:val="cyan"/>
          <w:u w:val="single"/>
          <w:bdr w:val="single" w:sz="24" w:space="0" w:color="auto"/>
        </w:rPr>
        <w:t>situation by threatening local use of nuc</w:t>
      </w:r>
      <w:r w:rsidRPr="007D3B78">
        <w:rPr>
          <w:b/>
          <w:iCs/>
          <w:u w:val="single"/>
          <w:bdr w:val="single" w:sz="24" w:space="0" w:color="auto"/>
        </w:rPr>
        <w:t>lear weapon</w:t>
      </w:r>
      <w:r w:rsidRPr="007E138F">
        <w:rPr>
          <w:b/>
          <w:iCs/>
          <w:highlight w:val="cyan"/>
          <w:u w:val="single"/>
          <w:bdr w:val="single" w:sz="24" w:space="0" w:color="auto"/>
        </w:rPr>
        <w:t>s</w:t>
      </w:r>
      <w:r w:rsidRPr="007D3B78">
        <w:rPr>
          <w:b/>
          <w:iCs/>
          <w:u w:val="single"/>
          <w:bdr w:val="single" w:sz="24" w:space="0" w:color="auto"/>
        </w:rPr>
        <w:t xml:space="preserve">, and then </w:t>
      </w:r>
      <w:r w:rsidRPr="007E138F">
        <w:rPr>
          <w:b/>
          <w:iCs/>
          <w:highlight w:val="cyan"/>
          <w:u w:val="single"/>
          <w:bdr w:val="single" w:sz="24" w:space="0" w:color="auto"/>
        </w:rPr>
        <w:t>the crisis escalates</w:t>
      </w:r>
      <w:r w:rsidRPr="007D3B78">
        <w:rPr>
          <w:sz w:val="14"/>
        </w:rPr>
        <w:t xml:space="preserve">. At that point U.S. policymakers would have to face the reality that (1) they are unwilling to fight Russia to protect places like Ukraine, and (2) they have no real defenses of the American homeland against a sizable nuclear attack. In other words, </w:t>
      </w:r>
      <w:r w:rsidRPr="007D3B78">
        <w:rPr>
          <w:sz w:val="16"/>
        </w:rPr>
        <w:t>the only reason Washington seems to have the upper hand right now is because it assumes leaders in Moscow will act “rationally.</w:t>
      </w:r>
      <w:r w:rsidRPr="007D3B78">
        <w:rPr>
          <w:sz w:val="14"/>
        </w:rPr>
        <w:t xml:space="preserve">” The unspoken wisdom in Washington today is that if nobody gives voice to such fears, then they don’t need to be addressed. </w:t>
      </w:r>
      <w:r w:rsidRPr="007D3B78">
        <w:rPr>
          <w:u w:val="single"/>
        </w:rPr>
        <w:t>That’s how a peaceful world stumbled into the First World War a century ago — by not acknowledging the worst-case potential of a crisis in Eastern Europe</w:t>
      </w:r>
      <w:r w:rsidRPr="007D3B78">
        <w:rPr>
          <w:sz w:val="14"/>
        </w:rPr>
        <w:t xml:space="preserve"> — and the blindness of leaders back then explains most of what went wrong later in the 20th Century. </w:t>
      </w:r>
      <w:r w:rsidRPr="007D3B78">
        <w:rPr>
          <w:sz w:val="16"/>
        </w:rPr>
        <w:t>If we want to avoid the risk of reliving that multi-generation lesson, then U.S. policymakers need to do something more than simply wait for Putin to crack</w:t>
      </w:r>
      <w:r w:rsidRPr="007D3B78">
        <w:rPr>
          <w:sz w:val="14"/>
        </w:rPr>
        <w:t>. That day will never come. In the near term, Washington needs to work harder to defuse tensions, including taking a more serious look at the history that led to Moscow’s move on Crimea. Over the longer term, Washington needs to get beyond its dangerous aversion to building real defenses against long-range nuclear weapons, because it is just a matter of time before some dictator calls America’s bluff.</w:t>
      </w:r>
    </w:p>
    <w:p w14:paraId="0B9CC018" w14:textId="77777777" w:rsidR="00B54CCD" w:rsidRPr="006836D1" w:rsidRDefault="00B54CCD" w:rsidP="00B54CCD">
      <w:pPr>
        <w:pStyle w:val="Heading4"/>
      </w:pPr>
      <w:r w:rsidRPr="006836D1">
        <w:t xml:space="preserve">Extinction from warming requires </w:t>
      </w:r>
      <w:r w:rsidRPr="006836D1">
        <w:rPr>
          <w:u w:val="single"/>
        </w:rPr>
        <w:t>12 degrees</w:t>
      </w:r>
      <w:r w:rsidRPr="006836D1">
        <w:t xml:space="preserve">, </w:t>
      </w:r>
      <w:r w:rsidRPr="006836D1">
        <w:rPr>
          <w:u w:val="single"/>
        </w:rPr>
        <w:t>far greater</w:t>
      </w:r>
      <w:r w:rsidRPr="006836D1">
        <w:t xml:space="preserve"> than their internal link, and intervening actors will solve before then </w:t>
      </w:r>
    </w:p>
    <w:p w14:paraId="17821231" w14:textId="77777777" w:rsidR="00B54CCD" w:rsidRDefault="00B54CCD" w:rsidP="00B54CCD">
      <w:r>
        <w:t xml:space="preserve">Sebastian </w:t>
      </w:r>
      <w:r>
        <w:rPr>
          <w:rStyle w:val="Style13ptBold"/>
        </w:rPr>
        <w:t>Farquhar 17</w:t>
      </w:r>
      <w:r>
        <w:t>, master’s degree in Physics from the University of Oxford, leads the Global Priorities Project (GPP) at the Centre for Effective Altruism, et al., 2017, “Existential Risk: Diplomacy and Governance,” https://www.fhi.ox.ac.uk/wp-content/uploads/Existential-Risks-2017-01-23.pdf</w:t>
      </w:r>
    </w:p>
    <w:p w14:paraId="57E6B053" w14:textId="57402162" w:rsidR="002A0541" w:rsidRPr="00AF4E1E" w:rsidRDefault="00B54CCD" w:rsidP="00AF4E1E">
      <w:r w:rsidRPr="002866F9">
        <w:rPr>
          <w:rStyle w:val="Emphasis"/>
        </w:rPr>
        <w:t xml:space="preserve">The </w:t>
      </w:r>
      <w:r w:rsidRPr="007E138F">
        <w:rPr>
          <w:rStyle w:val="Emphasis"/>
          <w:highlight w:val="cyan"/>
        </w:rPr>
        <w:t>most likely levels of</w:t>
      </w:r>
      <w:r w:rsidRPr="002866F9">
        <w:rPr>
          <w:rStyle w:val="Emphasis"/>
        </w:rPr>
        <w:t xml:space="preserve"> global </w:t>
      </w:r>
      <w:r w:rsidRPr="007E138F">
        <w:rPr>
          <w:rStyle w:val="Emphasis"/>
          <w:highlight w:val="cyan"/>
        </w:rPr>
        <w:t>warming are very unlikely to cause</w:t>
      </w:r>
      <w:r w:rsidRPr="002866F9">
        <w:rPr>
          <w:rStyle w:val="Emphasis"/>
        </w:rPr>
        <w:t xml:space="preserve"> human </w:t>
      </w:r>
      <w:r w:rsidRPr="007E138F">
        <w:rPr>
          <w:rStyle w:val="Emphasis"/>
          <w:highlight w:val="cyan"/>
        </w:rPr>
        <w:t>extinction</w:t>
      </w:r>
      <w:r w:rsidRPr="002866F9">
        <w:rPr>
          <w:rStyle w:val="StyleUnderline"/>
        </w:rPr>
        <w:t xml:space="preserve">.15 The </w:t>
      </w:r>
      <w:r w:rsidRPr="007E138F">
        <w:rPr>
          <w:rStyle w:val="StyleUnderline"/>
          <w:highlight w:val="cyan"/>
        </w:rPr>
        <w:t>existential risks</w:t>
      </w:r>
      <w:r w:rsidRPr="002866F9">
        <w:rPr>
          <w:rStyle w:val="StyleUnderline"/>
        </w:rPr>
        <w:t xml:space="preserve"> of climate change instead </w:t>
      </w:r>
      <w:r w:rsidRPr="007E138F">
        <w:rPr>
          <w:rStyle w:val="StyleUnderline"/>
          <w:highlight w:val="cyan"/>
        </w:rPr>
        <w:t>stem from tail risk</w:t>
      </w:r>
      <w:r w:rsidRPr="002866F9">
        <w:rPr>
          <w:rStyle w:val="StyleUnderline"/>
        </w:rPr>
        <w:t xml:space="preserve"> climate change – </w:t>
      </w:r>
      <w:r w:rsidRPr="007E138F">
        <w:rPr>
          <w:rStyle w:val="StyleUnderline"/>
          <w:highlight w:val="cyan"/>
        </w:rPr>
        <w:t>the low probability of extreme</w:t>
      </w:r>
      <w:r w:rsidRPr="002866F9">
        <w:rPr>
          <w:rStyle w:val="StyleUnderline"/>
        </w:rPr>
        <w:t xml:space="preserve"> levels of </w:t>
      </w:r>
      <w:r w:rsidRPr="007E138F">
        <w:rPr>
          <w:rStyle w:val="StyleUnderline"/>
          <w:highlight w:val="cyan"/>
        </w:rPr>
        <w:t>warming</w:t>
      </w:r>
      <w:r w:rsidRPr="002866F9">
        <w:rPr>
          <w:rStyle w:val="StyleUnderline"/>
        </w:rPr>
        <w:t xml:space="preserve"> – and interaction with other sources of risk</w:t>
      </w:r>
      <w:r w:rsidRPr="002866F9">
        <w:rPr>
          <w:sz w:val="12"/>
        </w:rPr>
        <w:t xml:space="preserve">. It is impossible to say with confidence at what point global warming would become severe enough to pose an existential threat. </w:t>
      </w:r>
      <w:r w:rsidRPr="002866F9">
        <w:rPr>
          <w:rStyle w:val="StyleUnderline"/>
        </w:rPr>
        <w:t>Research has suggested that warming of 11-</w:t>
      </w:r>
      <w:r w:rsidRPr="007E138F">
        <w:rPr>
          <w:rStyle w:val="StyleUnderline"/>
          <w:highlight w:val="cyan"/>
        </w:rPr>
        <w:t>12°C would render</w:t>
      </w:r>
      <w:r w:rsidRPr="002866F9">
        <w:rPr>
          <w:rStyle w:val="StyleUnderline"/>
        </w:rPr>
        <w:t xml:space="preserve"> most of </w:t>
      </w:r>
      <w:r w:rsidRPr="007E138F">
        <w:rPr>
          <w:rStyle w:val="StyleUnderline"/>
          <w:highlight w:val="cyan"/>
        </w:rPr>
        <w:t>the planet uninhabitable</w:t>
      </w:r>
      <w:r w:rsidRPr="002866F9">
        <w:rPr>
          <w:rStyle w:val="StyleUnderline"/>
        </w:rPr>
        <w:t>,</w:t>
      </w:r>
      <w:r w:rsidRPr="002866F9">
        <w:rPr>
          <w:sz w:val="12"/>
        </w:rPr>
        <w:t xml:space="preserve">16 and would completely devastate agriculture.17 This would pose an extreme threat to human </w:t>
      </w:r>
      <w:proofErr w:type="spellStart"/>
      <w:r w:rsidRPr="002866F9">
        <w:rPr>
          <w:sz w:val="12"/>
        </w:rPr>
        <w:t>civilisation</w:t>
      </w:r>
      <w:proofErr w:type="spellEnd"/>
      <w:r w:rsidRPr="002866F9">
        <w:rPr>
          <w:sz w:val="12"/>
        </w:rPr>
        <w:t xml:space="preserve"> as we know it.18 Warming of around 7°C or more could potentially produce conflict and instability on such a scale that the indirect effects could be an existential risk, although it is extremely uncertain how likely such scenarios are.19 </w:t>
      </w:r>
      <w:r w:rsidRPr="002866F9">
        <w:rPr>
          <w:rStyle w:val="Emphasis"/>
        </w:rPr>
        <w:t xml:space="preserve">Moreover, the </w:t>
      </w:r>
      <w:r w:rsidRPr="007E138F">
        <w:rPr>
          <w:rStyle w:val="Emphasis"/>
          <w:highlight w:val="cyan"/>
        </w:rPr>
        <w:t>timescales</w:t>
      </w:r>
      <w:r w:rsidRPr="002866F9">
        <w:rPr>
          <w:rStyle w:val="Emphasis"/>
        </w:rPr>
        <w:t xml:space="preserve"> over which such changes might happen could </w:t>
      </w:r>
      <w:r w:rsidRPr="007E138F">
        <w:rPr>
          <w:rStyle w:val="Emphasis"/>
          <w:highlight w:val="cyan"/>
        </w:rPr>
        <w:t>mean</w:t>
      </w:r>
      <w:r w:rsidRPr="002866F9">
        <w:rPr>
          <w:rStyle w:val="Emphasis"/>
        </w:rPr>
        <w:t xml:space="preserve"> that </w:t>
      </w:r>
      <w:r w:rsidRPr="007E138F">
        <w:rPr>
          <w:rStyle w:val="Emphasis"/>
          <w:highlight w:val="cyan"/>
        </w:rPr>
        <w:t>humanity is able to adapt</w:t>
      </w:r>
      <w:r w:rsidRPr="002866F9">
        <w:rPr>
          <w:rStyle w:val="Emphasis"/>
        </w:rPr>
        <w:t xml:space="preserve"> enough </w:t>
      </w:r>
      <w:r w:rsidRPr="007E138F">
        <w:rPr>
          <w:rStyle w:val="Emphasis"/>
          <w:highlight w:val="cyan"/>
        </w:rPr>
        <w:t>to avoid extinction in even</w:t>
      </w:r>
      <w:r w:rsidRPr="002866F9">
        <w:rPr>
          <w:rStyle w:val="Emphasis"/>
        </w:rPr>
        <w:t xml:space="preserve"> very </w:t>
      </w:r>
      <w:r w:rsidRPr="007E138F">
        <w:rPr>
          <w:rStyle w:val="Emphasis"/>
          <w:highlight w:val="cyan"/>
        </w:rPr>
        <w:t>extreme scenarios</w:t>
      </w:r>
      <w:r w:rsidRPr="002866F9">
        <w:rPr>
          <w:rStyle w:val="Emphasis"/>
        </w:rPr>
        <w:t>.</w:t>
      </w:r>
      <w:r>
        <w:rPr>
          <w:rStyle w:val="Emphasis"/>
        </w:rPr>
        <w:t xml:space="preserve"> </w:t>
      </w:r>
      <w:r w:rsidRPr="002866F9">
        <w:rPr>
          <w:sz w:val="12"/>
        </w:rPr>
        <w:t xml:space="preserve">The probability of these levels of warming depends on eventual greenhouse gas concentrations. According to some experts, </w:t>
      </w:r>
      <w:r w:rsidRPr="002866F9">
        <w:rPr>
          <w:rStyle w:val="Hyperlink"/>
          <w:sz w:val="12"/>
        </w:rPr>
        <w:t>unless strong action is taken soon by major emitters</w:t>
      </w:r>
      <w:r w:rsidRPr="002866F9">
        <w:rPr>
          <w:sz w:val="12"/>
        </w:rPr>
        <w:t xml:space="preserve">, it is likely that </w:t>
      </w:r>
      <w:r w:rsidRPr="002866F9">
        <w:rPr>
          <w:rStyle w:val="Hyperlink"/>
          <w:sz w:val="12"/>
        </w:rPr>
        <w:t>we will pursue a medium-high emissions pathway</w:t>
      </w:r>
      <w:r w:rsidRPr="002866F9">
        <w:rPr>
          <w:sz w:val="12"/>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w:t>
      </w:r>
      <w:r w:rsidRPr="002866F9">
        <w:rPr>
          <w:rStyle w:val="StyleUnderline"/>
        </w:rPr>
        <w:t xml:space="preserve">The economists Gernot Wagner and Martin Weitzman have used IPCC figures (which do not include modelling of feedback loops such as those from melting permafrost) to estimate that if we continue to pursue a medium-high emissions pathway, the </w:t>
      </w:r>
      <w:r w:rsidRPr="007E138F">
        <w:rPr>
          <w:rStyle w:val="StyleUnderline"/>
          <w:highlight w:val="cyan"/>
        </w:rPr>
        <w:t>probability of</w:t>
      </w:r>
      <w:r w:rsidRPr="002866F9">
        <w:rPr>
          <w:rStyle w:val="StyleUnderline"/>
        </w:rPr>
        <w:t xml:space="preserve"> eventual warming of </w:t>
      </w:r>
      <w:r w:rsidRPr="007E138F">
        <w:rPr>
          <w:rStyle w:val="StyleUnderline"/>
          <w:highlight w:val="cyan"/>
        </w:rPr>
        <w:t>6°C is</w:t>
      </w:r>
      <w:r w:rsidRPr="002866F9">
        <w:rPr>
          <w:rStyle w:val="StyleUnderline"/>
        </w:rPr>
        <w:t xml:space="preserve"> around </w:t>
      </w:r>
      <w:r w:rsidRPr="007E138F">
        <w:rPr>
          <w:rStyle w:val="StyleUnderline"/>
          <w:highlight w:val="cyan"/>
        </w:rPr>
        <w:t>10%</w:t>
      </w:r>
      <w:r w:rsidRPr="002866F9">
        <w:rPr>
          <w:rStyle w:val="StyleUnderline"/>
        </w:rPr>
        <w:t xml:space="preserve">,23 </w:t>
      </w:r>
      <w:r w:rsidRPr="007E138F">
        <w:rPr>
          <w:rStyle w:val="StyleUnderline"/>
          <w:highlight w:val="cyan"/>
        </w:rPr>
        <w:t>and</w:t>
      </w:r>
      <w:r w:rsidRPr="002866F9">
        <w:rPr>
          <w:rStyle w:val="StyleUnderline"/>
        </w:rPr>
        <w:t xml:space="preserve"> of </w:t>
      </w:r>
      <w:r w:rsidRPr="007E138F">
        <w:rPr>
          <w:rStyle w:val="StyleUnderline"/>
          <w:highlight w:val="cyan"/>
        </w:rPr>
        <w:t>10°C is</w:t>
      </w:r>
      <w:r w:rsidRPr="002866F9">
        <w:rPr>
          <w:rStyle w:val="StyleUnderline"/>
        </w:rPr>
        <w:t xml:space="preserve"> around </w:t>
      </w:r>
      <w:r w:rsidRPr="007E138F">
        <w:rPr>
          <w:rStyle w:val="StyleUnderline"/>
          <w:highlight w:val="cyan"/>
        </w:rPr>
        <w:t>3%</w:t>
      </w:r>
      <w:r w:rsidRPr="002866F9">
        <w:rPr>
          <w:rStyle w:val="StyleUnderline"/>
        </w:rPr>
        <w:t xml:space="preserve">.24 </w:t>
      </w:r>
      <w:r w:rsidRPr="007E138F">
        <w:rPr>
          <w:rStyle w:val="Emphasis"/>
          <w:highlight w:val="cyan"/>
        </w:rPr>
        <w:t>These</w:t>
      </w:r>
      <w:r w:rsidRPr="002866F9">
        <w:rPr>
          <w:rStyle w:val="Emphasis"/>
        </w:rPr>
        <w:t xml:space="preserve"> estimates </w:t>
      </w:r>
      <w:r w:rsidRPr="007E138F">
        <w:rPr>
          <w:rStyle w:val="Emphasis"/>
          <w:highlight w:val="cyan"/>
        </w:rPr>
        <w:t>are</w:t>
      </w:r>
      <w:r w:rsidRPr="002866F9">
        <w:rPr>
          <w:rStyle w:val="Emphasis"/>
        </w:rPr>
        <w:t xml:space="preserve"> of course </w:t>
      </w:r>
      <w:r w:rsidRPr="007E138F">
        <w:rPr>
          <w:rStyle w:val="Emphasis"/>
          <w:highlight w:val="cyan"/>
        </w:rPr>
        <w:t>highly uncertain</w:t>
      </w:r>
      <w:r w:rsidRPr="002866F9">
        <w:rPr>
          <w:rStyle w:val="StyleUnderline"/>
        </w:rPr>
        <w:t>.</w:t>
      </w:r>
      <w:r>
        <w:rPr>
          <w:rStyle w:val="StyleUnderline"/>
        </w:rPr>
        <w:t xml:space="preserve"> </w:t>
      </w:r>
      <w:r w:rsidRPr="007E138F">
        <w:rPr>
          <w:rStyle w:val="StyleUnderline"/>
          <w:highlight w:val="cyan"/>
        </w:rPr>
        <w:t>It is likely</w:t>
      </w:r>
      <w:r w:rsidRPr="002866F9">
        <w:rPr>
          <w:rStyle w:val="StyleUnderline"/>
        </w:rPr>
        <w:t xml:space="preserve"> that </w:t>
      </w:r>
      <w:r w:rsidRPr="007E138F">
        <w:rPr>
          <w:rStyle w:val="StyleUnderline"/>
          <w:highlight w:val="cyan"/>
        </w:rPr>
        <w:t>the world will take action</w:t>
      </w:r>
      <w:r w:rsidRPr="002866F9">
        <w:rPr>
          <w:rStyle w:val="StyleUnderline"/>
        </w:rPr>
        <w:t xml:space="preserve"> against climate change </w:t>
      </w:r>
      <w:r w:rsidRPr="007E138F">
        <w:rPr>
          <w:rStyle w:val="StyleUnderline"/>
          <w:highlight w:val="cyan"/>
        </w:rPr>
        <w:t>once it begins to impose</w:t>
      </w:r>
      <w:r w:rsidRPr="002866F9">
        <w:rPr>
          <w:rStyle w:val="StyleUnderline"/>
        </w:rPr>
        <w:t xml:space="preserve"> large </w:t>
      </w:r>
      <w:r w:rsidRPr="007E138F">
        <w:rPr>
          <w:rStyle w:val="StyleUnderline"/>
          <w:highlight w:val="cyan"/>
        </w:rPr>
        <w:t>costs</w:t>
      </w:r>
      <w:r w:rsidRPr="002866F9">
        <w:rPr>
          <w:rStyle w:val="StyleUnderline"/>
        </w:rPr>
        <w:t xml:space="preserve"> on human society, </w:t>
      </w:r>
      <w:r w:rsidRPr="007E138F">
        <w:rPr>
          <w:rStyle w:val="Emphasis"/>
          <w:highlight w:val="cyan"/>
        </w:rPr>
        <w:t>long before</w:t>
      </w:r>
      <w:r w:rsidRPr="002866F9">
        <w:rPr>
          <w:rStyle w:val="StyleUnderline"/>
        </w:rPr>
        <w:t xml:space="preserve"> there is </w:t>
      </w:r>
      <w:r w:rsidRPr="007E138F">
        <w:rPr>
          <w:rStyle w:val="StyleUnderline"/>
          <w:highlight w:val="cyan"/>
        </w:rPr>
        <w:t>warming of 10</w:t>
      </w:r>
      <w:r w:rsidRPr="007E138F">
        <w:rPr>
          <w:rStyle w:val="Emphasis"/>
          <w:highlight w:val="cyan"/>
        </w:rPr>
        <w:t>°C</w:t>
      </w:r>
      <w:r w:rsidRPr="002866F9">
        <w:rPr>
          <w:sz w:val="12"/>
        </w:rPr>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023822A8" w14:textId="77777777" w:rsidR="00183E75" w:rsidRDefault="00183E75" w:rsidP="00183E75">
      <w:pPr>
        <w:pStyle w:val="Heading3"/>
      </w:pPr>
      <w:r>
        <w:t>1NC – Health Diplomacy</w:t>
      </w:r>
    </w:p>
    <w:p w14:paraId="3E9637F6" w14:textId="77777777" w:rsidR="00183E75" w:rsidRPr="00072223" w:rsidRDefault="00183E75" w:rsidP="00183E75">
      <w:pPr>
        <w:pStyle w:val="Heading4"/>
      </w:pPr>
      <w:r>
        <w:t>Health Diplomacy fails—foreign policy interests, colonialism, competition, and doesn’t affect science</w:t>
      </w:r>
    </w:p>
    <w:p w14:paraId="23EDA34D" w14:textId="77777777" w:rsidR="00183E75" w:rsidRDefault="00183E75" w:rsidP="00183E75">
      <w:proofErr w:type="spellStart"/>
      <w:r w:rsidRPr="00D32862">
        <w:rPr>
          <w:rFonts w:eastAsiaTheme="majorEastAsia" w:cstheme="majorBidi"/>
          <w:b/>
          <w:bCs/>
          <w:sz w:val="26"/>
          <w:szCs w:val="26"/>
        </w:rPr>
        <w:t>Flink</w:t>
      </w:r>
      <w:proofErr w:type="spellEnd"/>
      <w:r w:rsidRPr="00D32862">
        <w:rPr>
          <w:rFonts w:eastAsiaTheme="majorEastAsia" w:cstheme="majorBidi"/>
          <w:b/>
          <w:bCs/>
          <w:sz w:val="26"/>
          <w:szCs w:val="26"/>
        </w:rPr>
        <w:t xml:space="preserve"> 20</w:t>
      </w:r>
      <w:r w:rsidRPr="002B33FE">
        <w:t xml:space="preserve"> — (</w:t>
      </w:r>
      <w:r>
        <w:t xml:space="preserve">Tim </w:t>
      </w:r>
      <w:proofErr w:type="spellStart"/>
      <w:r>
        <w:t>Flink</w:t>
      </w:r>
      <w:proofErr w:type="spellEnd"/>
      <w:r w:rsidRPr="002B33FE">
        <w:t xml:space="preserve">, </w:t>
      </w:r>
      <w:r w:rsidRPr="00DD2018">
        <w:t xml:space="preserve">Dr. Tim </w:t>
      </w:r>
      <w:proofErr w:type="spellStart"/>
      <w:r w:rsidRPr="00DD2018">
        <w:t>Flink</w:t>
      </w:r>
      <w:proofErr w:type="spellEnd"/>
      <w:r w:rsidRPr="00DD2018">
        <w:t xml:space="preserve"> is a postdoctoral researcher and lecturer in science policy research and social studies of science, based at Humboldt-Universität </w:t>
      </w:r>
      <w:proofErr w:type="spellStart"/>
      <w:r w:rsidRPr="00DD2018">
        <w:t>zu</w:t>
      </w:r>
      <w:proofErr w:type="spellEnd"/>
      <w:r w:rsidRPr="00DD2018">
        <w:t xml:space="preserve"> Berlin and at the German Center of Higher Education Research and Science Studies (DZHW). Prior to his academic engagement, he worked as the personal board assistant to the EU Liaison Office of the German Research </w:t>
      </w:r>
      <w:proofErr w:type="spellStart"/>
      <w:r w:rsidRPr="00DD2018">
        <w:t>Organisations</w:t>
      </w:r>
      <w:proofErr w:type="spellEnd"/>
      <w:r w:rsidRPr="00DD2018">
        <w:t xml:space="preserve"> in Brussels, especially supporting the German Research Foundation’s (DFG) President and Secretary General in representing the DFG’s international interests vis-à-vis the EU’s institutions. He published the first comprehensive social history and policy analysis of the European Research Council and gathered expertise in many other science policy related fields, including science diplomacy (the first cross-country comparative study being carried out with Ulrich </w:t>
      </w:r>
      <w:proofErr w:type="spellStart"/>
      <w:r w:rsidRPr="00DD2018">
        <w:t>Schreiterer</w:t>
      </w:r>
      <w:proofErr w:type="spellEnd"/>
      <w:r w:rsidRPr="00DD2018">
        <w:t xml:space="preserve"> from 2008-2010), academic spin-offs, and university governance and </w:t>
      </w:r>
      <w:proofErr w:type="spellStart"/>
      <w:r w:rsidRPr="00DD2018">
        <w:t>incentivisation</w:t>
      </w:r>
      <w:proofErr w:type="spellEnd"/>
      <w:r w:rsidRPr="00DD2018">
        <w:t xml:space="preserve"> regimes of researchers. As a policy expert, Tim has shared his knowledge with actors from various institutions, such as the European Commission’s DG RTD, the ERC’s executive agency and scientific council, the German Foreign Ministry and the Ministry for Education and Research, the Federal Government’s Expert Commission on Research and Innovation (EFI), the German Research Foundation and the Academic Exchange Service (DAAD), to name but a few. In S4D4C, Tim </w:t>
      </w:r>
      <w:proofErr w:type="spellStart"/>
      <w:r w:rsidRPr="00DD2018">
        <w:t>Flink</w:t>
      </w:r>
      <w:proofErr w:type="spellEnd"/>
      <w:r w:rsidRPr="00DD2018">
        <w:t xml:space="preserve"> led the work package on the ‘Conceptual framework’; he is the author of several academic and policy papers such as Policy Brief: Why science diplomacy needs evaluative backing, Romancing science for global solutions, Critical perspective on Science Diplomacy in The Hague Journal of Diplomacy and the 2018 Policy brief on science diplomacy in the European Union. He is also the author of the S4D4C case study ‘Joint international research programming as a case of science diplomacy’ and contributed to the transversal analysis of cases. Together with the DZHW team he also acted as the local host for the 2nd Networking Meeting ‘Towards a European Science Diplomacy Roadmap’ in Berlin – about which he is speaking HERE in an interview together with Elke Dall, published as part of S4D4C’s researcher’s voices series. His publications are also made freely available here.</w:t>
      </w:r>
      <w:r w:rsidRPr="002B33FE">
        <w:t>, “</w:t>
      </w:r>
      <w:r w:rsidRPr="00072223">
        <w:rPr>
          <w:u w:val="single"/>
        </w:rPr>
        <w:t xml:space="preserve">The </w:t>
      </w:r>
      <w:r w:rsidRPr="00072223">
        <w:rPr>
          <w:highlight w:val="cyan"/>
          <w:u w:val="single"/>
        </w:rPr>
        <w:t>Sensationalist</w:t>
      </w:r>
      <w:r w:rsidRPr="00072223">
        <w:rPr>
          <w:u w:val="single"/>
        </w:rPr>
        <w:t xml:space="preserve"> Discourse of Science Diplomacy</w:t>
      </w:r>
      <w:r w:rsidRPr="002B33FE">
        <w:t xml:space="preserve">: A Critical </w:t>
      </w:r>
      <w:proofErr w:type="gramStart"/>
      <w:r w:rsidRPr="002B33FE">
        <w:t>Reflection“</w:t>
      </w:r>
      <w:proofErr w:type="gramEnd"/>
      <w:r w:rsidRPr="002B33FE">
        <w:t>, Brill, 8-1-2020, Available Online at https://brill.com/view/journals/hjd/15/3/article-p359_7.xml?language=en, accessed 10-4-2021, HKR-AR)</w:t>
      </w:r>
    </w:p>
    <w:p w14:paraId="6E9E7DA9" w14:textId="77777777" w:rsidR="00183E75" w:rsidRPr="00072223" w:rsidRDefault="00183E75" w:rsidP="00183E75">
      <w:pPr>
        <w:rPr>
          <w:u w:val="single"/>
        </w:rPr>
      </w:pPr>
      <w:r w:rsidRPr="00072223">
        <w:rPr>
          <w:u w:val="single"/>
        </w:rPr>
        <w:t xml:space="preserve">The only problem is that such an </w:t>
      </w:r>
      <w:proofErr w:type="spellStart"/>
      <w:r w:rsidRPr="00072223">
        <w:rPr>
          <w:highlight w:val="cyan"/>
          <w:u w:val="single"/>
        </w:rPr>
        <w:t>idealised</w:t>
      </w:r>
      <w:proofErr w:type="spellEnd"/>
      <w:r w:rsidRPr="00072223">
        <w:rPr>
          <w:highlight w:val="cyan"/>
          <w:u w:val="single"/>
        </w:rPr>
        <w:t xml:space="preserve"> image of science</w:t>
      </w:r>
      <w:r w:rsidRPr="00072223">
        <w:rPr>
          <w:u w:val="single"/>
        </w:rPr>
        <w:t xml:space="preserve"> </w:t>
      </w:r>
      <w:r w:rsidRPr="00072223">
        <w:rPr>
          <w:highlight w:val="cyan"/>
          <w:u w:val="single"/>
        </w:rPr>
        <w:t>hardly matches with</w:t>
      </w:r>
      <w:r w:rsidRPr="00072223">
        <w:rPr>
          <w:u w:val="single"/>
        </w:rPr>
        <w:t xml:space="preserve"> lifeworld </w:t>
      </w:r>
      <w:r w:rsidRPr="00072223">
        <w:rPr>
          <w:highlight w:val="cyan"/>
          <w:u w:val="single"/>
        </w:rPr>
        <w:t>realities</w:t>
      </w:r>
      <w:r w:rsidRPr="00072223">
        <w:rPr>
          <w:u w:val="single"/>
        </w:rPr>
        <w:t xml:space="preserve">, and it does not even need 50 years of the Social Studies of Science to continuously prove that </w:t>
      </w:r>
      <w:r w:rsidRPr="00072223">
        <w:rPr>
          <w:highlight w:val="cyan"/>
          <w:u w:val="single"/>
        </w:rPr>
        <w:t>science</w:t>
      </w:r>
      <w:r w:rsidRPr="00072223">
        <w:rPr>
          <w:u w:val="single"/>
        </w:rPr>
        <w:t xml:space="preserve"> — just as any other social system — may also </w:t>
      </w:r>
      <w:r w:rsidRPr="00072223">
        <w:rPr>
          <w:highlight w:val="cyan"/>
          <w:u w:val="single"/>
        </w:rPr>
        <w:t>contain chauvinism</w:t>
      </w:r>
      <w:r w:rsidRPr="00072223">
        <w:rPr>
          <w:u w:val="single"/>
        </w:rPr>
        <w:t xml:space="preserve">, fierce </w:t>
      </w:r>
      <w:r w:rsidRPr="00072223">
        <w:rPr>
          <w:highlight w:val="cyan"/>
          <w:u w:val="single"/>
        </w:rPr>
        <w:t>competition</w:t>
      </w:r>
      <w:r w:rsidRPr="00072223">
        <w:rPr>
          <w:u w:val="single"/>
        </w:rPr>
        <w:t xml:space="preserve">, </w:t>
      </w:r>
      <w:r w:rsidRPr="00072223">
        <w:rPr>
          <w:highlight w:val="cyan"/>
          <w:u w:val="single"/>
        </w:rPr>
        <w:t>vanity</w:t>
      </w:r>
      <w:r w:rsidRPr="00072223">
        <w:rPr>
          <w:u w:val="single"/>
        </w:rPr>
        <w:t xml:space="preserve"> and reputation </w:t>
      </w:r>
      <w:r w:rsidRPr="00072223">
        <w:rPr>
          <w:highlight w:val="cyan"/>
          <w:u w:val="single"/>
        </w:rPr>
        <w:t>games, misconduct</w:t>
      </w:r>
      <w:r w:rsidRPr="00072223">
        <w:rPr>
          <w:u w:val="single"/>
        </w:rPr>
        <w:t xml:space="preserve"> and </w:t>
      </w:r>
      <w:proofErr w:type="spellStart"/>
      <w:r w:rsidRPr="00072223">
        <w:rPr>
          <w:u w:val="single"/>
        </w:rPr>
        <w:t>unsavoury</w:t>
      </w:r>
      <w:proofErr w:type="spellEnd"/>
      <w:r w:rsidRPr="00072223">
        <w:rPr>
          <w:u w:val="single"/>
        </w:rPr>
        <w:t xml:space="preserve"> </w:t>
      </w:r>
      <w:r w:rsidRPr="00072223">
        <w:rPr>
          <w:highlight w:val="cyan"/>
          <w:u w:val="single"/>
        </w:rPr>
        <w:t>entanglements</w:t>
      </w:r>
      <w:r w:rsidRPr="00072223">
        <w:rPr>
          <w:u w:val="single"/>
        </w:rPr>
        <w:t xml:space="preserve"> with </w:t>
      </w:r>
      <w:r w:rsidRPr="00072223">
        <w:rPr>
          <w:highlight w:val="cyan"/>
          <w:u w:val="single"/>
        </w:rPr>
        <w:t>nefarious business</w:t>
      </w:r>
      <w:r w:rsidRPr="00072223">
        <w:rPr>
          <w:u w:val="single"/>
        </w:rPr>
        <w:t xml:space="preserve"> and </w:t>
      </w:r>
      <w:r w:rsidRPr="00072223">
        <w:rPr>
          <w:highlight w:val="cyan"/>
          <w:u w:val="single"/>
        </w:rPr>
        <w:t>political interests</w:t>
      </w:r>
      <w:r w:rsidRPr="00072223">
        <w:rPr>
          <w:u w:val="single"/>
        </w:rPr>
        <w:t xml:space="preserve">. To provide only a few examples with regard to its international dimensions, editors of the scientific journal Nature23 recently </w:t>
      </w:r>
      <w:proofErr w:type="spellStart"/>
      <w:r w:rsidRPr="00072223">
        <w:rPr>
          <w:u w:val="single"/>
        </w:rPr>
        <w:t>criticised</w:t>
      </w:r>
      <w:proofErr w:type="spellEnd"/>
      <w:r w:rsidRPr="00072223">
        <w:rPr>
          <w:u w:val="single"/>
        </w:rPr>
        <w:t xml:space="preserve"> that </w:t>
      </w:r>
      <w:r w:rsidRPr="00072223">
        <w:rPr>
          <w:highlight w:val="cyan"/>
          <w:u w:val="single"/>
        </w:rPr>
        <w:t>researchers</w:t>
      </w:r>
      <w:r w:rsidRPr="00072223">
        <w:rPr>
          <w:u w:val="single"/>
        </w:rPr>
        <w:t xml:space="preserve"> and especially reviewers would have increasingly </w:t>
      </w:r>
      <w:r w:rsidRPr="00072223">
        <w:rPr>
          <w:highlight w:val="cyan"/>
          <w:u w:val="single"/>
        </w:rPr>
        <w:t>devalued</w:t>
      </w:r>
      <w:r w:rsidRPr="00072223">
        <w:rPr>
          <w:u w:val="single"/>
        </w:rPr>
        <w:t xml:space="preserve"> the works of ‘</w:t>
      </w:r>
      <w:r w:rsidRPr="00072223">
        <w:rPr>
          <w:highlight w:val="cyan"/>
          <w:u w:val="single"/>
        </w:rPr>
        <w:t>others’ on</w:t>
      </w:r>
      <w:r w:rsidRPr="00072223">
        <w:rPr>
          <w:u w:val="single"/>
        </w:rPr>
        <w:t xml:space="preserve"> the basis of </w:t>
      </w:r>
      <w:r w:rsidRPr="00072223">
        <w:rPr>
          <w:highlight w:val="cyan"/>
          <w:u w:val="single"/>
        </w:rPr>
        <w:t>national-cultural stereotypes</w:t>
      </w:r>
      <w:r w:rsidRPr="00072223">
        <w:rPr>
          <w:u w:val="single"/>
        </w:rPr>
        <w:t>.24 The US Department of Health’s Office for Research Integrity (</w:t>
      </w:r>
      <w:r w:rsidRPr="00072223">
        <w:rPr>
          <w:highlight w:val="cyan"/>
          <w:u w:val="single"/>
        </w:rPr>
        <w:t>ORI</w:t>
      </w:r>
      <w:r w:rsidRPr="00072223">
        <w:rPr>
          <w:u w:val="single"/>
        </w:rPr>
        <w:t xml:space="preserve">) even </w:t>
      </w:r>
      <w:r w:rsidRPr="00072223">
        <w:rPr>
          <w:highlight w:val="cyan"/>
          <w:u w:val="single"/>
        </w:rPr>
        <w:t>openly accuses</w:t>
      </w:r>
      <w:r w:rsidRPr="00072223">
        <w:rPr>
          <w:u w:val="single"/>
        </w:rPr>
        <w:t xml:space="preserve"> and warns against practices of </w:t>
      </w:r>
      <w:r w:rsidRPr="00072223">
        <w:rPr>
          <w:highlight w:val="cyan"/>
          <w:u w:val="single"/>
        </w:rPr>
        <w:t>plagiarism</w:t>
      </w:r>
      <w:r w:rsidRPr="00072223">
        <w:rPr>
          <w:u w:val="single"/>
        </w:rPr>
        <w:t xml:space="preserve"> that would be common </w:t>
      </w:r>
      <w:r w:rsidRPr="00072223">
        <w:rPr>
          <w:highlight w:val="cyan"/>
          <w:u w:val="single"/>
        </w:rPr>
        <w:t>among young scientists from ‘non-Western cultures’ (i</w:t>
      </w:r>
      <w:r w:rsidRPr="00072223">
        <w:rPr>
          <w:u w:val="single"/>
        </w:rPr>
        <w:t xml:space="preserve">.e., Central and Eastern European, </w:t>
      </w:r>
      <w:r w:rsidRPr="00072223">
        <w:rPr>
          <w:highlight w:val="cyan"/>
          <w:u w:val="single"/>
        </w:rPr>
        <w:t>Latin America</w:t>
      </w:r>
      <w:r w:rsidRPr="00072223">
        <w:rPr>
          <w:u w:val="single"/>
        </w:rPr>
        <w:t xml:space="preserve">n, </w:t>
      </w:r>
      <w:r w:rsidRPr="00072223">
        <w:rPr>
          <w:highlight w:val="cyan"/>
          <w:u w:val="single"/>
        </w:rPr>
        <w:t>Middle East</w:t>
      </w:r>
      <w:r w:rsidRPr="00072223">
        <w:rPr>
          <w:u w:val="single"/>
        </w:rPr>
        <w:t xml:space="preserve">ern and Southeast Asian).25 But also </w:t>
      </w:r>
      <w:r w:rsidRPr="00072223">
        <w:rPr>
          <w:highlight w:val="cyan"/>
          <w:u w:val="single"/>
        </w:rPr>
        <w:t>international scientific engagement under</w:t>
      </w:r>
      <w:r w:rsidRPr="00072223">
        <w:rPr>
          <w:u w:val="single"/>
        </w:rPr>
        <w:t xml:space="preserve"> the heading of </w:t>
      </w:r>
      <w:r w:rsidRPr="00072223">
        <w:rPr>
          <w:highlight w:val="cyan"/>
          <w:u w:val="single"/>
        </w:rPr>
        <w:t>science diplomacy was held</w:t>
      </w:r>
      <w:r w:rsidRPr="00072223">
        <w:rPr>
          <w:u w:val="single"/>
        </w:rPr>
        <w:t xml:space="preserve"> ethically </w:t>
      </w:r>
      <w:r w:rsidRPr="00072223">
        <w:rPr>
          <w:highlight w:val="cyan"/>
          <w:u w:val="single"/>
        </w:rPr>
        <w:t>problematic</w:t>
      </w:r>
      <w:r w:rsidRPr="00072223">
        <w:rPr>
          <w:u w:val="single"/>
        </w:rPr>
        <w:t xml:space="preserve">, as it also </w:t>
      </w:r>
      <w:r w:rsidRPr="00072223">
        <w:rPr>
          <w:b/>
          <w:bCs/>
          <w:sz w:val="36"/>
          <w:szCs w:val="36"/>
          <w:highlight w:val="cyan"/>
          <w:u w:val="single"/>
        </w:rPr>
        <w:t>led to parachute science</w:t>
      </w:r>
      <w:r w:rsidRPr="00072223">
        <w:rPr>
          <w:u w:val="single"/>
        </w:rPr>
        <w:t>.26</w:t>
      </w:r>
    </w:p>
    <w:p w14:paraId="5661D513" w14:textId="11511DE0" w:rsidR="00183E75" w:rsidRDefault="00183E75" w:rsidP="00183E75">
      <w:pPr>
        <w:rPr>
          <w:u w:val="single"/>
        </w:rPr>
      </w:pPr>
      <w:r w:rsidRPr="00072223">
        <w:rPr>
          <w:u w:val="single"/>
        </w:rPr>
        <w:t xml:space="preserve">That large parts of the discourse on science diplomacy </w:t>
      </w:r>
      <w:r w:rsidRPr="00091230">
        <w:rPr>
          <w:u w:val="single"/>
        </w:rPr>
        <w:t xml:space="preserve">sensationally </w:t>
      </w:r>
      <w:r w:rsidRPr="00091230">
        <w:rPr>
          <w:highlight w:val="cyan"/>
          <w:u w:val="single"/>
        </w:rPr>
        <w:t>portrays scientists as</w:t>
      </w:r>
      <w:r w:rsidRPr="00091230">
        <w:rPr>
          <w:u w:val="single"/>
        </w:rPr>
        <w:t xml:space="preserve"> unpolitical, </w:t>
      </w:r>
      <w:r w:rsidRPr="00091230">
        <w:rPr>
          <w:highlight w:val="cyan"/>
          <w:u w:val="single"/>
        </w:rPr>
        <w:t>cosmopolitan</w:t>
      </w:r>
      <w:r w:rsidRPr="00091230">
        <w:rPr>
          <w:u w:val="single"/>
        </w:rPr>
        <w:t xml:space="preserve"> and truth-seeking </w:t>
      </w:r>
      <w:r w:rsidRPr="00091230">
        <w:rPr>
          <w:highlight w:val="cyan"/>
          <w:u w:val="single"/>
        </w:rPr>
        <w:t>collaborators</w:t>
      </w:r>
      <w:r w:rsidRPr="00091230">
        <w:rPr>
          <w:u w:val="single"/>
        </w:rPr>
        <w:t xml:space="preserve">, however, </w:t>
      </w:r>
      <w:r w:rsidRPr="00091230">
        <w:rPr>
          <w:highlight w:val="cyan"/>
          <w:u w:val="single"/>
        </w:rPr>
        <w:t>seems</w:t>
      </w:r>
      <w:r w:rsidRPr="00091230">
        <w:rPr>
          <w:u w:val="single"/>
        </w:rPr>
        <w:t xml:space="preserve"> not </w:t>
      </w:r>
      <w:r w:rsidRPr="00091230">
        <w:rPr>
          <w:highlight w:val="cyan"/>
          <w:u w:val="single"/>
        </w:rPr>
        <w:t>naive</w:t>
      </w:r>
      <w:r w:rsidRPr="00091230">
        <w:rPr>
          <w:u w:val="single"/>
        </w:rPr>
        <w:t xml:space="preserve"> but strategic. And yet, the question is whether such raised expectations, as provided by promoters of this discourse, are not greatly overdrawn — and what happens, if they get disappointed?</w:t>
      </w:r>
    </w:p>
    <w:p w14:paraId="2E25502C" w14:textId="37691BF2" w:rsidR="000047D1" w:rsidRDefault="000047D1" w:rsidP="00F455B3">
      <w:pPr>
        <w:pStyle w:val="Heading3"/>
      </w:pPr>
      <w:r>
        <w:t>1NC – India Soft Power</w:t>
      </w:r>
    </w:p>
    <w:p w14:paraId="04CB8FDB" w14:textId="720C81CD" w:rsidR="000047D1" w:rsidRPr="006C51A9" w:rsidRDefault="000047D1" w:rsidP="000047D1">
      <w:pPr>
        <w:pStyle w:val="Heading4"/>
        <w:rPr>
          <w:u w:val="single"/>
        </w:rPr>
      </w:pPr>
      <w:r>
        <w:t xml:space="preserve">Indian’s soft power is </w:t>
      </w:r>
      <w:r w:rsidRPr="006C51A9">
        <w:rPr>
          <w:u w:val="single"/>
        </w:rPr>
        <w:t>worthless</w:t>
      </w:r>
      <w:r>
        <w:t xml:space="preserve"> but directly trades off with more useful </w:t>
      </w:r>
      <w:r w:rsidRPr="006C51A9">
        <w:rPr>
          <w:u w:val="single"/>
        </w:rPr>
        <w:t xml:space="preserve">hard power </w:t>
      </w:r>
      <w:r>
        <w:rPr>
          <w:u w:val="single"/>
        </w:rPr>
        <w:t>– short term lunges are enough to trigger our impact</w:t>
      </w:r>
    </w:p>
    <w:p w14:paraId="105A8380" w14:textId="77777777" w:rsidR="000047D1" w:rsidRPr="006C51A9" w:rsidRDefault="000047D1" w:rsidP="000047D1">
      <w:r w:rsidRPr="006C51A9">
        <w:rPr>
          <w:rStyle w:val="Style13ptBold"/>
        </w:rPr>
        <w:t>Sareen 18</w:t>
      </w:r>
      <w:r>
        <w:t xml:space="preserve"> Sareen, Sushant. Sushant Sareen is Senior Fellow at Observer Research Foundation. MA Economics, Delhi School of Economics, University of Delhi BA Economics, Hindu College, University of Delhi "When soft power is not enough | ORF." ORF, 12 Oct. 2018, www.orfonline.org/research/when-soft-power-not-enough-44889.</w:t>
      </w:r>
    </w:p>
    <w:p w14:paraId="7B738F27" w14:textId="77777777" w:rsidR="000047D1" w:rsidRPr="006C51A9" w:rsidRDefault="000047D1" w:rsidP="000047D1">
      <w:pPr>
        <w:rPr>
          <w:rStyle w:val="Emphasis"/>
        </w:rPr>
      </w:pPr>
      <w:r w:rsidRPr="006C51A9">
        <w:rPr>
          <w:sz w:val="16"/>
        </w:rPr>
        <w:t xml:space="preserve">That soft power is an extremely important component of foreign policy is a no-brainer. But it is, at best, one of the necessary conditions or components of foreign policy. </w:t>
      </w:r>
      <w:r w:rsidRPr="006C51A9">
        <w:rPr>
          <w:rStyle w:val="StyleUnderline"/>
          <w:highlight w:val="cyan"/>
        </w:rPr>
        <w:t>Without</w:t>
      </w:r>
      <w:r w:rsidRPr="006C51A9">
        <w:rPr>
          <w:rStyle w:val="StyleUnderline"/>
        </w:rPr>
        <w:t xml:space="preserve"> </w:t>
      </w:r>
      <w:r w:rsidRPr="006C51A9">
        <w:rPr>
          <w:rStyle w:val="StyleUnderline"/>
          <w:highlight w:val="cyan"/>
        </w:rPr>
        <w:t>hard power</w:t>
      </w:r>
      <w:r w:rsidRPr="006C51A9">
        <w:rPr>
          <w:sz w:val="16"/>
        </w:rPr>
        <w:t xml:space="preserve"> (both military and economic) </w:t>
      </w:r>
      <w:r w:rsidRPr="006C51A9">
        <w:rPr>
          <w:rStyle w:val="StyleUnderline"/>
        </w:rPr>
        <w:t xml:space="preserve">and the ability to exercise “smart power” — a term first coined by the US diplomat Joseph Nye Jr. </w:t>
      </w:r>
      <w:r w:rsidRPr="006C51A9">
        <w:rPr>
          <w:rStyle w:val="Emphasis"/>
        </w:rPr>
        <w:t xml:space="preserve">— </w:t>
      </w:r>
      <w:r w:rsidRPr="006C51A9">
        <w:rPr>
          <w:rStyle w:val="Emphasis"/>
          <w:highlight w:val="cyan"/>
        </w:rPr>
        <w:t>soft power alone itself will never be sufficient</w:t>
      </w:r>
      <w:r w:rsidRPr="006C51A9">
        <w:rPr>
          <w:rStyle w:val="Emphasis"/>
        </w:rPr>
        <w:t xml:space="preserve"> enough to achieve foreign policy objectives.</w:t>
      </w:r>
      <w:r>
        <w:rPr>
          <w:rStyle w:val="Emphasis"/>
        </w:rPr>
        <w:t xml:space="preserve"> </w:t>
      </w:r>
      <w:r w:rsidRPr="006C51A9">
        <w:rPr>
          <w:rStyle w:val="StyleUnderline"/>
        </w:rPr>
        <w:t>In India,</w:t>
      </w:r>
      <w:r w:rsidRPr="006C51A9">
        <w:rPr>
          <w:sz w:val="16"/>
        </w:rPr>
        <w:t xml:space="preserve"> however, </w:t>
      </w:r>
      <w:r w:rsidRPr="006C51A9">
        <w:rPr>
          <w:rStyle w:val="StyleUnderline"/>
        </w:rPr>
        <w:t>the focus is more on projecting and leveraging soft power</w:t>
      </w:r>
      <w:r w:rsidRPr="006C51A9">
        <w:rPr>
          <w:sz w:val="16"/>
        </w:rPr>
        <w:t xml:space="preserve"> i.e. music, films, sports, art, culture, ancient wisdom, </w:t>
      </w:r>
      <w:proofErr w:type="spellStart"/>
      <w:r w:rsidRPr="006C51A9">
        <w:rPr>
          <w:sz w:val="16"/>
        </w:rPr>
        <w:t>civilisational</w:t>
      </w:r>
      <w:proofErr w:type="spellEnd"/>
      <w:r w:rsidRPr="006C51A9">
        <w:rPr>
          <w:sz w:val="16"/>
        </w:rPr>
        <w:t xml:space="preserve"> values </w:t>
      </w:r>
      <w:proofErr w:type="spellStart"/>
      <w:r w:rsidRPr="006C51A9">
        <w:rPr>
          <w:sz w:val="16"/>
        </w:rPr>
        <w:t>etc</w:t>
      </w:r>
      <w:proofErr w:type="spellEnd"/>
      <w:r w:rsidRPr="006C51A9">
        <w:rPr>
          <w:sz w:val="16"/>
        </w:rPr>
        <w:t xml:space="preserve">, so as to occupy a place on the global high table. The latest example of this is the production of music videos of Mahatma Gandhi’s </w:t>
      </w:r>
      <w:proofErr w:type="spellStart"/>
      <w:r w:rsidRPr="006C51A9">
        <w:rPr>
          <w:sz w:val="16"/>
        </w:rPr>
        <w:t>favourite</w:t>
      </w:r>
      <w:proofErr w:type="spellEnd"/>
      <w:r w:rsidRPr="006C51A9">
        <w:rPr>
          <w:sz w:val="16"/>
        </w:rPr>
        <w:t xml:space="preserve"> bhajan — </w:t>
      </w:r>
      <w:proofErr w:type="spellStart"/>
      <w:r w:rsidRPr="006C51A9">
        <w:rPr>
          <w:sz w:val="16"/>
        </w:rPr>
        <w:t>Vaishnao</w:t>
      </w:r>
      <w:proofErr w:type="spellEnd"/>
      <w:r w:rsidRPr="006C51A9">
        <w:rPr>
          <w:sz w:val="16"/>
        </w:rPr>
        <w:t xml:space="preserve"> </w:t>
      </w:r>
      <w:proofErr w:type="spellStart"/>
      <w:r w:rsidRPr="006C51A9">
        <w:rPr>
          <w:sz w:val="16"/>
        </w:rPr>
        <w:t>Janato</w:t>
      </w:r>
      <w:proofErr w:type="spellEnd"/>
      <w:r w:rsidRPr="006C51A9">
        <w:rPr>
          <w:sz w:val="16"/>
        </w:rPr>
        <w:t xml:space="preserve">. Indian missions across the world were instructed to rope in top stars from their respective countries and get them to sing the bhajan as a part of the commemoration of Gandhiji’s 150th birth anniversary. While there is nothing intrinsically wrong with such a project, </w:t>
      </w:r>
      <w:r w:rsidRPr="006C51A9">
        <w:rPr>
          <w:rStyle w:val="StyleUnderline"/>
        </w:rPr>
        <w:t>given the security, strategic and economic challenges that confront Indian foreign policy, should be getting this bhajan sung by foreign stars have been a priority for Indian diplomats?</w:t>
      </w:r>
      <w:r w:rsidRPr="006C51A9">
        <w:rPr>
          <w:sz w:val="16"/>
        </w:rPr>
        <w:t xml:space="preserve"> Was the expense this would have incurred — monetary as well as in terms of time and energy of diplomats — justified? What are the takeaways of this somewhat batty idea in terms of even projecting soft power? How many people around the world, and I don’t even mean influential persons, were influenced or swayed by the rendition of this bhajan by foreign singers? </w:t>
      </w:r>
      <w:r w:rsidRPr="006C51A9">
        <w:rPr>
          <w:rStyle w:val="StyleUnderline"/>
        </w:rPr>
        <w:t>How many people other than Indians had even heard this bhajan? How does the bhajan advance any of India’s important or vital interests in other countries?</w:t>
      </w:r>
      <w:r>
        <w:rPr>
          <w:rStyle w:val="StyleUnderline"/>
        </w:rPr>
        <w:t xml:space="preserve"> </w:t>
      </w:r>
      <w:r w:rsidRPr="006C51A9">
        <w:rPr>
          <w:sz w:val="16"/>
        </w:rPr>
        <w:t xml:space="preserve">The current dispensation led by Prime Minister Narendra Modi has managed to engage rest of the world and advance India’s relations with almost all the important countries in the world. Where necessary, it has shown steely resolve in upholding Indian interests. To the Prime Minister’s credit, he hasn’t allowed personal slights or ego clashes to distract him or deflect him from pursuing India’s interests. He has ignored Trump mimicking him or other Western countries unfairly denying him a visa before he became Prime Minister. He has certainly injected energy and confidence in how India interacts and engages other countries. And </w:t>
      </w:r>
      <w:r w:rsidRPr="006C51A9">
        <w:rPr>
          <w:rStyle w:val="StyleUnderline"/>
        </w:rPr>
        <w:t xml:space="preserve">yet, </w:t>
      </w:r>
      <w:r w:rsidRPr="006C51A9">
        <w:rPr>
          <w:rStyle w:val="StyleUnderline"/>
          <w:highlight w:val="cyan"/>
        </w:rPr>
        <w:t>the obsession with soft power</w:t>
      </w:r>
      <w:r w:rsidRPr="006C51A9">
        <w:rPr>
          <w:rStyle w:val="StyleUnderline"/>
        </w:rPr>
        <w:t xml:space="preserve"> and reclaiming India’s stature as a “</w:t>
      </w:r>
      <w:proofErr w:type="spellStart"/>
      <w:r w:rsidRPr="006C51A9">
        <w:rPr>
          <w:rStyle w:val="StyleUnderline"/>
        </w:rPr>
        <w:t>vishwa</w:t>
      </w:r>
      <w:proofErr w:type="spellEnd"/>
      <w:r w:rsidRPr="006C51A9">
        <w:rPr>
          <w:rStyle w:val="StyleUnderline"/>
        </w:rPr>
        <w:t xml:space="preserve"> guru” (what does that mean anyway?) </w:t>
      </w:r>
      <w:r w:rsidRPr="006C51A9">
        <w:rPr>
          <w:rStyle w:val="Emphasis"/>
          <w:highlight w:val="cyan"/>
        </w:rPr>
        <w:t>has frittered away</w:t>
      </w:r>
      <w:r w:rsidRPr="006C51A9">
        <w:rPr>
          <w:rStyle w:val="Emphasis"/>
        </w:rPr>
        <w:t xml:space="preserve"> or at least expended </w:t>
      </w:r>
      <w:r w:rsidRPr="006C51A9">
        <w:rPr>
          <w:rStyle w:val="Emphasis"/>
          <w:highlight w:val="cyan"/>
        </w:rPr>
        <w:t>energies</w:t>
      </w:r>
      <w:r w:rsidRPr="006C51A9">
        <w:rPr>
          <w:rStyle w:val="Emphasis"/>
        </w:rPr>
        <w:t xml:space="preserve"> that could be </w:t>
      </w:r>
      <w:r w:rsidRPr="006C51A9">
        <w:rPr>
          <w:rStyle w:val="Emphasis"/>
          <w:highlight w:val="cyan"/>
        </w:rPr>
        <w:t xml:space="preserve">better </w:t>
      </w:r>
      <w:proofErr w:type="spellStart"/>
      <w:r w:rsidRPr="006C51A9">
        <w:rPr>
          <w:rStyle w:val="Emphasis"/>
          <w:highlight w:val="cyan"/>
        </w:rPr>
        <w:t>utilised</w:t>
      </w:r>
      <w:proofErr w:type="spellEnd"/>
      <w:r w:rsidRPr="006C51A9">
        <w:rPr>
          <w:rStyle w:val="Emphasis"/>
          <w:highlight w:val="cyan"/>
        </w:rPr>
        <w:t xml:space="preserve"> elsewhere</w:t>
      </w:r>
      <w:r w:rsidRPr="006C51A9">
        <w:rPr>
          <w:rStyle w:val="Emphasis"/>
        </w:rPr>
        <w:t>.</w:t>
      </w:r>
      <w:r>
        <w:rPr>
          <w:rStyle w:val="Emphasis"/>
        </w:rPr>
        <w:t xml:space="preserve"> </w:t>
      </w:r>
      <w:r w:rsidRPr="006C51A9">
        <w:rPr>
          <w:sz w:val="16"/>
        </w:rPr>
        <w:t xml:space="preserve">The ruling party’s reverence for </w:t>
      </w:r>
      <w:proofErr w:type="spellStart"/>
      <w:r w:rsidRPr="006C51A9">
        <w:rPr>
          <w:sz w:val="16"/>
        </w:rPr>
        <w:t>Deen</w:t>
      </w:r>
      <w:proofErr w:type="spellEnd"/>
      <w:r w:rsidRPr="006C51A9">
        <w:rPr>
          <w:sz w:val="16"/>
        </w:rPr>
        <w:t xml:space="preserve"> </w:t>
      </w:r>
      <w:proofErr w:type="spellStart"/>
      <w:r w:rsidRPr="006C51A9">
        <w:rPr>
          <w:sz w:val="16"/>
        </w:rPr>
        <w:t>Dayal</w:t>
      </w:r>
      <w:proofErr w:type="spellEnd"/>
      <w:r w:rsidRPr="006C51A9">
        <w:rPr>
          <w:sz w:val="16"/>
        </w:rPr>
        <w:t xml:space="preserve"> Upadhyay is understandable. But let’s </w:t>
      </w:r>
      <w:r w:rsidRPr="006C51A9">
        <w:rPr>
          <w:rStyle w:val="StyleUnderline"/>
        </w:rPr>
        <w:t>face it, there is nothing pathbreaking or revolutionary in what he said. What did he say, other than the typical confused socialistic mumbo-jumbo of his times</w:t>
      </w:r>
      <w:r w:rsidRPr="006C51A9">
        <w:rPr>
          <w:sz w:val="16"/>
        </w:rPr>
        <w:t xml:space="preserve">? Will holding international symposiums, seminars, conferences to propagate D.D. Upadhyay’s thoughts really make any difference? Isn’t it a colossal waste of resources? Similarly, with Yoga, </w:t>
      </w:r>
      <w:r w:rsidRPr="006C51A9">
        <w:rPr>
          <w:rStyle w:val="StyleUnderline"/>
        </w:rPr>
        <w:t xml:space="preserve">the world </w:t>
      </w:r>
      <w:proofErr w:type="spellStart"/>
      <w:r w:rsidRPr="006C51A9">
        <w:rPr>
          <w:rStyle w:val="StyleUnderline"/>
        </w:rPr>
        <w:t>recognises</w:t>
      </w:r>
      <w:proofErr w:type="spellEnd"/>
      <w:r w:rsidRPr="006C51A9">
        <w:rPr>
          <w:rStyle w:val="StyleUnderline"/>
        </w:rPr>
        <w:t xml:space="preserve"> and </w:t>
      </w:r>
      <w:proofErr w:type="spellStart"/>
      <w:r w:rsidRPr="006C51A9">
        <w:rPr>
          <w:rStyle w:val="StyleUnderline"/>
        </w:rPr>
        <w:t>practises</w:t>
      </w:r>
      <w:proofErr w:type="spellEnd"/>
      <w:r w:rsidRPr="006C51A9">
        <w:rPr>
          <w:sz w:val="16"/>
        </w:rPr>
        <w:t xml:space="preserve"> yoga not because the Modi government is promoting it or because there is an international Yoga Day, but </w:t>
      </w:r>
      <w:r w:rsidRPr="006C51A9">
        <w:rPr>
          <w:rStyle w:val="StyleUnderline"/>
        </w:rPr>
        <w:t>because it is truly an exceptional form of exercise</w:t>
      </w:r>
      <w:r w:rsidRPr="006C51A9">
        <w:rPr>
          <w:sz w:val="16"/>
        </w:rPr>
        <w:t xml:space="preserve">. </w:t>
      </w:r>
      <w:r w:rsidRPr="006C51A9">
        <w:rPr>
          <w:rStyle w:val="StyleUnderline"/>
        </w:rPr>
        <w:t>Should the government then needlessly be going bonkers in celebrating Yoga Day all over the world?</w:t>
      </w:r>
      <w:r>
        <w:rPr>
          <w:rStyle w:val="StyleUnderline"/>
        </w:rPr>
        <w:t xml:space="preserve"> </w:t>
      </w:r>
      <w:r w:rsidRPr="006C51A9">
        <w:rPr>
          <w:sz w:val="16"/>
        </w:rPr>
        <w:t xml:space="preserve">While every government must be permitted or forgiven, its peculiarities and peccadilloes, the </w:t>
      </w:r>
      <w:r w:rsidRPr="006C51A9">
        <w:rPr>
          <w:rStyle w:val="StyleUnderline"/>
        </w:rPr>
        <w:t>Congress party apparatchiks cannot open their mouth without first singing paeans of their first famil</w:t>
      </w:r>
      <w:r w:rsidRPr="006C51A9">
        <w:rPr>
          <w:sz w:val="16"/>
        </w:rPr>
        <w:t xml:space="preserve">y, and pretentious socialists must take Ram Manohar </w:t>
      </w:r>
      <w:proofErr w:type="spellStart"/>
      <w:r w:rsidRPr="006C51A9">
        <w:rPr>
          <w:sz w:val="16"/>
        </w:rPr>
        <w:t>Lohia</w:t>
      </w:r>
      <w:proofErr w:type="spellEnd"/>
      <w:r w:rsidRPr="006C51A9">
        <w:rPr>
          <w:sz w:val="16"/>
        </w:rPr>
        <w:t xml:space="preserve"> or J.P. Narayan’s name to justify their whacky policies and politics. The problem is that </w:t>
      </w:r>
      <w:r w:rsidRPr="006C51A9">
        <w:rPr>
          <w:rStyle w:val="StyleUnderline"/>
        </w:rPr>
        <w:t xml:space="preserve">overtly focusing on these “events” and the need for showing performance in </w:t>
      </w:r>
      <w:proofErr w:type="spellStart"/>
      <w:r w:rsidRPr="006C51A9">
        <w:rPr>
          <w:rStyle w:val="Emphasis"/>
          <w:highlight w:val="cyan"/>
        </w:rPr>
        <w:t>organising</w:t>
      </w:r>
      <w:proofErr w:type="spellEnd"/>
      <w:r w:rsidRPr="006C51A9">
        <w:rPr>
          <w:rStyle w:val="Emphasis"/>
        </w:rPr>
        <w:t xml:space="preserve"> these </w:t>
      </w:r>
      <w:r w:rsidRPr="006C51A9">
        <w:rPr>
          <w:rStyle w:val="Emphasis"/>
          <w:highlight w:val="cyan"/>
        </w:rPr>
        <w:t>events has become an end in itself for civil servants</w:t>
      </w:r>
      <w:r w:rsidRPr="006C51A9">
        <w:rPr>
          <w:rStyle w:val="Emphasis"/>
        </w:rPr>
        <w:t>.</w:t>
      </w:r>
      <w:r w:rsidRPr="006C51A9">
        <w:rPr>
          <w:sz w:val="16"/>
        </w:rPr>
        <w:t xml:space="preserve"> Thus, it is that the High Commissioner in Islamabad, unlike his counterparts from other countries, doesn’t feel that merely meeting a newly (s)elected Prime Minister of Pakistan is enough; he must create a splash by doing the most cliched thing possible — presenting a cricket bat with signatures of the current Indian team. This gesture was apparently supposed to soften the nominee of the Pakistan Army. Seriously? </w:t>
      </w:r>
      <w:r w:rsidRPr="006C51A9">
        <w:rPr>
          <w:rStyle w:val="StyleUnderline"/>
          <w:highlight w:val="cyan"/>
        </w:rPr>
        <w:t>There exists a</w:t>
      </w:r>
      <w:r w:rsidRPr="006C51A9">
        <w:rPr>
          <w:rStyle w:val="StyleUnderline"/>
        </w:rPr>
        <w:t xml:space="preserve"> </w:t>
      </w:r>
      <w:r w:rsidRPr="006C51A9">
        <w:rPr>
          <w:rStyle w:val="StyleUnderline"/>
          <w:highlight w:val="cyan"/>
        </w:rPr>
        <w:t xml:space="preserve">number of examples of this </w:t>
      </w:r>
      <w:r w:rsidRPr="006C51A9">
        <w:rPr>
          <w:rStyle w:val="Emphasis"/>
          <w:highlight w:val="cyan"/>
        </w:rPr>
        <w:t>dumbing down of diplomacy</w:t>
      </w:r>
      <w:r w:rsidRPr="006C51A9">
        <w:rPr>
          <w:rStyle w:val="Emphasis"/>
        </w:rPr>
        <w:t xml:space="preserve"> </w:t>
      </w:r>
      <w:r w:rsidRPr="006C51A9">
        <w:rPr>
          <w:rStyle w:val="Emphasis"/>
          <w:highlight w:val="cyan"/>
        </w:rPr>
        <w:t>where form has taken precedence</w:t>
      </w:r>
      <w:r w:rsidRPr="006C51A9">
        <w:rPr>
          <w:rStyle w:val="Emphasis"/>
        </w:rPr>
        <w:t xml:space="preserve"> and priority </w:t>
      </w:r>
      <w:r w:rsidRPr="006C51A9">
        <w:rPr>
          <w:rStyle w:val="Emphasis"/>
          <w:highlight w:val="cyan"/>
        </w:rPr>
        <w:t>over substance</w:t>
      </w:r>
      <w:r w:rsidRPr="006C51A9">
        <w:rPr>
          <w:rStyle w:val="Emphasis"/>
        </w:rPr>
        <w:t>.</w:t>
      </w:r>
      <w:r>
        <w:rPr>
          <w:rStyle w:val="Emphasis"/>
        </w:rPr>
        <w:t xml:space="preserve"> </w:t>
      </w:r>
      <w:r w:rsidRPr="006C51A9">
        <w:rPr>
          <w:sz w:val="16"/>
        </w:rPr>
        <w:t xml:space="preserve">While it is important that India and Indians take pride in their astounding accomplishments in ancient times, it is even more critical to </w:t>
      </w:r>
      <w:proofErr w:type="spellStart"/>
      <w:r w:rsidRPr="006C51A9">
        <w:rPr>
          <w:sz w:val="16"/>
        </w:rPr>
        <w:t>recognise</w:t>
      </w:r>
      <w:proofErr w:type="spellEnd"/>
      <w:r w:rsidRPr="006C51A9">
        <w:rPr>
          <w:sz w:val="16"/>
        </w:rPr>
        <w:t xml:space="preserve"> that India today cannot rest on its laurels from the past. India might have been a “</w:t>
      </w:r>
      <w:proofErr w:type="spellStart"/>
      <w:r w:rsidRPr="006C51A9">
        <w:rPr>
          <w:sz w:val="16"/>
        </w:rPr>
        <w:t>vishwa</w:t>
      </w:r>
      <w:proofErr w:type="spellEnd"/>
      <w:r w:rsidRPr="006C51A9">
        <w:rPr>
          <w:sz w:val="16"/>
        </w:rPr>
        <w:t xml:space="preserve"> guru” a </w:t>
      </w:r>
      <w:proofErr w:type="gramStart"/>
      <w:r w:rsidRPr="006C51A9">
        <w:rPr>
          <w:sz w:val="16"/>
        </w:rPr>
        <w:t>millennia</w:t>
      </w:r>
      <w:proofErr w:type="gramEnd"/>
      <w:r w:rsidRPr="006C51A9">
        <w:rPr>
          <w:sz w:val="16"/>
        </w:rPr>
        <w:t xml:space="preserve"> or more ago, but today, it has more to learn from both, its friends, as well as its enemies and adversaries. And it (India) has very little to teach them. </w:t>
      </w:r>
      <w:r w:rsidRPr="006C51A9">
        <w:rPr>
          <w:rStyle w:val="Emphasis"/>
          <w:highlight w:val="cyan"/>
        </w:rPr>
        <w:t>By overdoing soft power, India isn’t</w:t>
      </w:r>
      <w:r w:rsidRPr="006C51A9">
        <w:rPr>
          <w:rStyle w:val="Emphasis"/>
        </w:rPr>
        <w:t xml:space="preserve"> </w:t>
      </w:r>
      <w:r w:rsidRPr="006C51A9">
        <w:rPr>
          <w:rStyle w:val="Emphasis"/>
          <w:highlight w:val="cyan"/>
        </w:rPr>
        <w:t>going</w:t>
      </w:r>
      <w:r w:rsidRPr="006C51A9">
        <w:rPr>
          <w:rStyle w:val="Emphasis"/>
        </w:rPr>
        <w:t xml:space="preserve"> </w:t>
      </w:r>
      <w:r w:rsidRPr="006C51A9">
        <w:rPr>
          <w:rStyle w:val="Emphasis"/>
          <w:highlight w:val="cyan"/>
        </w:rPr>
        <w:t>to</w:t>
      </w:r>
      <w:r w:rsidRPr="006C51A9">
        <w:rPr>
          <w:rStyle w:val="Emphasis"/>
        </w:rPr>
        <w:t xml:space="preserve"> be able to </w:t>
      </w:r>
      <w:r w:rsidRPr="006C51A9">
        <w:rPr>
          <w:rStyle w:val="Emphasis"/>
          <w:highlight w:val="cyan"/>
        </w:rPr>
        <w:t>fix</w:t>
      </w:r>
      <w:r w:rsidRPr="006C51A9">
        <w:rPr>
          <w:rStyle w:val="Emphasis"/>
        </w:rPr>
        <w:t xml:space="preserve"> the </w:t>
      </w:r>
      <w:r w:rsidRPr="006C51A9">
        <w:rPr>
          <w:rStyle w:val="Emphasis"/>
          <w:highlight w:val="cyan"/>
        </w:rPr>
        <w:t>challenges</w:t>
      </w:r>
      <w:r w:rsidRPr="006C51A9">
        <w:rPr>
          <w:rStyle w:val="Emphasis"/>
        </w:rPr>
        <w:t xml:space="preserve"> of today, </w:t>
      </w:r>
      <w:r w:rsidRPr="006C51A9">
        <w:rPr>
          <w:rStyle w:val="Emphasis"/>
          <w:highlight w:val="cyan"/>
        </w:rPr>
        <w:t>nor</w:t>
      </w:r>
      <w:r w:rsidRPr="006C51A9">
        <w:rPr>
          <w:rStyle w:val="Emphasis"/>
        </w:rPr>
        <w:t xml:space="preserve"> will it be able to </w:t>
      </w:r>
      <w:r w:rsidRPr="006C51A9">
        <w:rPr>
          <w:rStyle w:val="Emphasis"/>
          <w:highlight w:val="cyan"/>
        </w:rPr>
        <w:t>exploit</w:t>
      </w:r>
      <w:r w:rsidRPr="006C51A9">
        <w:rPr>
          <w:rStyle w:val="Emphasis"/>
        </w:rPr>
        <w:t xml:space="preserve"> and benefit from the </w:t>
      </w:r>
      <w:r w:rsidRPr="006C51A9">
        <w:rPr>
          <w:rStyle w:val="Emphasis"/>
          <w:highlight w:val="cyan"/>
        </w:rPr>
        <w:t>opportunities</w:t>
      </w:r>
      <w:r w:rsidRPr="006C51A9">
        <w:rPr>
          <w:rStyle w:val="Emphasis"/>
        </w:rPr>
        <w:t xml:space="preserve"> of today and tomorrow.</w:t>
      </w:r>
      <w:r>
        <w:rPr>
          <w:rStyle w:val="Emphasis"/>
        </w:rPr>
        <w:t xml:space="preserve"> </w:t>
      </w:r>
      <w:r w:rsidRPr="006C51A9">
        <w:rPr>
          <w:sz w:val="16"/>
        </w:rPr>
        <w:t xml:space="preserve">For more than four decades after independence, </w:t>
      </w:r>
      <w:r w:rsidRPr="006C51A9">
        <w:rPr>
          <w:rStyle w:val="StyleUnderline"/>
        </w:rPr>
        <w:t>India exercised soft power but had very little heft in terms of hard power</w:t>
      </w:r>
      <w:r w:rsidRPr="006C51A9">
        <w:rPr>
          <w:sz w:val="16"/>
        </w:rPr>
        <w:t xml:space="preserve">, or in some cases, lesser economic power. </w:t>
      </w:r>
      <w:r w:rsidRPr="006C51A9">
        <w:rPr>
          <w:rStyle w:val="StyleUnderline"/>
        </w:rPr>
        <w:t>India was the defender of all lost causes</w:t>
      </w:r>
      <w:r w:rsidRPr="006C51A9">
        <w:rPr>
          <w:sz w:val="16"/>
        </w:rPr>
        <w:t xml:space="preserve">, an irritant on the international stage that pontificated, </w:t>
      </w:r>
      <w:proofErr w:type="spellStart"/>
      <w:r w:rsidRPr="006C51A9">
        <w:rPr>
          <w:sz w:val="16"/>
        </w:rPr>
        <w:t>moralised</w:t>
      </w:r>
      <w:proofErr w:type="spellEnd"/>
      <w:r w:rsidRPr="006C51A9">
        <w:rPr>
          <w:sz w:val="16"/>
        </w:rPr>
        <w:t xml:space="preserve">, even hectored others. Sure, India was the toast of all the countries that didn’t matter — a bit like Venezuela on steroids (okay, that’s a bit over the top, but you get the drift) which today is the toast of rootless, clueless and even brainless Left-Liberal types who saw Hugo Chavez, the man who ruined his country, as a revolutionary and anti-imperialist icon. India really started being noticed after the economic reforms of 1990-91, the architect of which wasn’t Manmohan Singh, but his boss, P.V. Narasimha Rao. Suddenly the world rediscovered India’s potential. It was the Indian techies and scholars in Western universities and companies that made people in other parts of the world sit up and take notice of this awakening giant. While Pakistan was being noticed for its jihadist policies (a number of Hollywood films had a Pakistani character involved in terrorism or making sinister plans for a WMD attack), India was being feted for its geeks, the industriousness of its people, their commitment to family and education, and their adherence to laws of the lands in which they lived. All this wasn’t the outcome of some publicity campaign or some bureaucracy-driven scheme to promote India. It happened organically and was the result of hard work, perseverance and investment in things that matter, education being the most important one of them. </w:t>
      </w:r>
      <w:r w:rsidRPr="006C51A9">
        <w:rPr>
          <w:rStyle w:val="StyleUnderline"/>
        </w:rPr>
        <w:t>Packaging is important,</w:t>
      </w:r>
      <w:r w:rsidRPr="006C51A9">
        <w:rPr>
          <w:sz w:val="16"/>
        </w:rPr>
        <w:t xml:space="preserve"> even necessary, in making an impression in the world. </w:t>
      </w:r>
      <w:r w:rsidRPr="006C51A9">
        <w:rPr>
          <w:rStyle w:val="Emphasis"/>
        </w:rPr>
        <w:t>But it is grossly insufficient if the product being sold isn’t good enough</w:t>
      </w:r>
      <w:r w:rsidRPr="006C51A9">
        <w:rPr>
          <w:rStyle w:val="StyleUnderline"/>
        </w:rPr>
        <w:t>, or for that matter useful.</w:t>
      </w:r>
      <w:r w:rsidRPr="006C51A9">
        <w:rPr>
          <w:sz w:val="16"/>
        </w:rPr>
        <w:t xml:space="preserve"> </w:t>
      </w:r>
      <w:r w:rsidRPr="006C51A9">
        <w:rPr>
          <w:rStyle w:val="StyleUnderline"/>
        </w:rPr>
        <w:t>Instead of frittering away the gains we have made over the years by behaving as though we have arrived or even acting as a ‘</w:t>
      </w:r>
      <w:proofErr w:type="spellStart"/>
      <w:r w:rsidRPr="006C51A9">
        <w:rPr>
          <w:rStyle w:val="StyleUnderline"/>
        </w:rPr>
        <w:t>vishwa</w:t>
      </w:r>
      <w:proofErr w:type="spellEnd"/>
      <w:r w:rsidRPr="006C51A9">
        <w:rPr>
          <w:rStyle w:val="StyleUnderline"/>
        </w:rPr>
        <w:t xml:space="preserve"> guru’ and world leader, India (and its leaders) need to </w:t>
      </w:r>
      <w:proofErr w:type="spellStart"/>
      <w:r w:rsidRPr="006C51A9">
        <w:rPr>
          <w:rStyle w:val="StyleUnderline"/>
        </w:rPr>
        <w:t>realise</w:t>
      </w:r>
      <w:proofErr w:type="spellEnd"/>
      <w:r w:rsidRPr="006C51A9">
        <w:rPr>
          <w:rStyle w:val="StyleUnderline"/>
        </w:rPr>
        <w:t xml:space="preserve"> that it has an enormous distance to travel, </w:t>
      </w:r>
      <w:r w:rsidRPr="006C51A9">
        <w:rPr>
          <w:sz w:val="16"/>
        </w:rPr>
        <w:t>many mountains to climb, many seas to traverse, many storms and minefields to avoid and confront before it can claim to be a genuine ‘</w:t>
      </w:r>
      <w:proofErr w:type="spellStart"/>
      <w:r w:rsidRPr="006C51A9">
        <w:rPr>
          <w:sz w:val="16"/>
        </w:rPr>
        <w:t>vishwa</w:t>
      </w:r>
      <w:proofErr w:type="spellEnd"/>
      <w:r w:rsidRPr="006C51A9">
        <w:rPr>
          <w:sz w:val="16"/>
        </w:rPr>
        <w:t xml:space="preserve"> guru’. And when that stage comes, India will not need to announce its arrival, other will do it for India. Until then, </w:t>
      </w:r>
      <w:r w:rsidRPr="006C51A9">
        <w:rPr>
          <w:rStyle w:val="StyleUnderline"/>
          <w:highlight w:val="cyan"/>
        </w:rPr>
        <w:t>Indians need to get serious</w:t>
      </w:r>
      <w:r w:rsidRPr="006C51A9">
        <w:rPr>
          <w:rStyle w:val="StyleUnderline"/>
        </w:rPr>
        <w:t xml:space="preserve">, hunker down and do the hard work needed to rebuild India </w:t>
      </w:r>
      <w:r w:rsidRPr="006C51A9">
        <w:rPr>
          <w:sz w:val="16"/>
        </w:rPr>
        <w:t xml:space="preserve">— </w:t>
      </w:r>
      <w:r w:rsidRPr="006C51A9">
        <w:rPr>
          <w:rStyle w:val="Emphasis"/>
          <w:highlight w:val="cyan"/>
        </w:rPr>
        <w:t>fixing our education system</w:t>
      </w:r>
      <w:r w:rsidRPr="006C51A9">
        <w:rPr>
          <w:rStyle w:val="Emphasis"/>
        </w:rPr>
        <w:t xml:space="preserve">, fixing our </w:t>
      </w:r>
      <w:r w:rsidRPr="006C51A9">
        <w:rPr>
          <w:rStyle w:val="Emphasis"/>
          <w:highlight w:val="cyan"/>
        </w:rPr>
        <w:t>legal</w:t>
      </w:r>
      <w:r w:rsidRPr="006C51A9">
        <w:rPr>
          <w:rStyle w:val="Emphasis"/>
        </w:rPr>
        <w:t xml:space="preserve"> </w:t>
      </w:r>
      <w:r w:rsidRPr="006C51A9">
        <w:rPr>
          <w:rStyle w:val="Emphasis"/>
          <w:highlight w:val="cyan"/>
        </w:rPr>
        <w:t>and judicial system,</w:t>
      </w:r>
      <w:r w:rsidRPr="006C51A9">
        <w:rPr>
          <w:rStyle w:val="Emphasis"/>
        </w:rPr>
        <w:t xml:space="preserve"> </w:t>
      </w:r>
      <w:r w:rsidRPr="006C51A9">
        <w:rPr>
          <w:rStyle w:val="Emphasis"/>
          <w:highlight w:val="cyan"/>
        </w:rPr>
        <w:t>making governance more effective</w:t>
      </w:r>
      <w:r w:rsidRPr="006C51A9">
        <w:rPr>
          <w:rStyle w:val="Emphasis"/>
        </w:rPr>
        <w:t>, responsive, sensitive, giving impetus to productive agents in the economy</w:t>
      </w:r>
      <w:r w:rsidRPr="006C51A9">
        <w:rPr>
          <w:sz w:val="16"/>
        </w:rPr>
        <w:t xml:space="preserve"> (the entrepreneur, industrialist, farmer</w:t>
      </w:r>
      <w:r w:rsidRPr="006C51A9">
        <w:rPr>
          <w:rStyle w:val="Emphasis"/>
        </w:rPr>
        <w:t xml:space="preserve">), fixing our </w:t>
      </w:r>
      <w:r w:rsidRPr="006C51A9">
        <w:rPr>
          <w:rStyle w:val="Emphasis"/>
          <w:highlight w:val="cyan"/>
        </w:rPr>
        <w:t>infrastructure</w:t>
      </w:r>
      <w:r w:rsidRPr="006C51A9">
        <w:rPr>
          <w:rStyle w:val="Emphasis"/>
        </w:rPr>
        <w:t xml:space="preserve">, fixing our crumbling, overstretched cities, </w:t>
      </w:r>
      <w:proofErr w:type="spellStart"/>
      <w:r w:rsidRPr="006C51A9">
        <w:rPr>
          <w:rStyle w:val="Emphasis"/>
        </w:rPr>
        <w:t>its</w:t>
      </w:r>
      <w:proofErr w:type="spellEnd"/>
      <w:r w:rsidRPr="006C51A9">
        <w:rPr>
          <w:rStyle w:val="Emphasis"/>
        </w:rPr>
        <w:t xml:space="preserve"> </w:t>
      </w:r>
      <w:r w:rsidRPr="006C51A9">
        <w:rPr>
          <w:rStyle w:val="Emphasis"/>
          <w:highlight w:val="cyan"/>
        </w:rPr>
        <w:t>an endless li</w:t>
      </w:r>
      <w:r w:rsidRPr="006C51A9">
        <w:rPr>
          <w:sz w:val="16"/>
          <w:highlight w:val="cyan"/>
        </w:rPr>
        <w:t>st</w:t>
      </w:r>
      <w:r w:rsidRPr="006C51A9">
        <w:rPr>
          <w:sz w:val="16"/>
        </w:rPr>
        <w:t xml:space="preserve">. </w:t>
      </w:r>
      <w:r w:rsidRPr="006C51A9">
        <w:rPr>
          <w:rStyle w:val="StyleUnderline"/>
        </w:rPr>
        <w:t xml:space="preserve">Neither bhajans, nor yoga days will do this for India. If anything, </w:t>
      </w:r>
      <w:r w:rsidRPr="006C51A9">
        <w:rPr>
          <w:rStyle w:val="StyleUnderline"/>
          <w:highlight w:val="cyan"/>
        </w:rPr>
        <w:t xml:space="preserve">shifting </w:t>
      </w:r>
      <w:r w:rsidRPr="006C51A9">
        <w:rPr>
          <w:rStyle w:val="Emphasis"/>
          <w:highlight w:val="cyan"/>
        </w:rPr>
        <w:t>focus</w:t>
      </w:r>
      <w:r w:rsidRPr="006C51A9">
        <w:rPr>
          <w:rStyle w:val="Emphasis"/>
        </w:rPr>
        <w:t xml:space="preserve"> </w:t>
      </w:r>
      <w:r w:rsidRPr="006C51A9">
        <w:rPr>
          <w:rStyle w:val="Emphasis"/>
          <w:highlight w:val="cyan"/>
        </w:rPr>
        <w:t xml:space="preserve">from the important </w:t>
      </w:r>
      <w:r w:rsidRPr="00D644E0">
        <w:rPr>
          <w:rStyle w:val="Emphasis"/>
        </w:rPr>
        <w:t xml:space="preserve">and urgent </w:t>
      </w:r>
      <w:r w:rsidRPr="006C51A9">
        <w:rPr>
          <w:rStyle w:val="Emphasis"/>
          <w:highlight w:val="cyan"/>
        </w:rPr>
        <w:t>things</w:t>
      </w:r>
      <w:r w:rsidRPr="006C51A9">
        <w:rPr>
          <w:rStyle w:val="Emphasis"/>
        </w:rPr>
        <w:t xml:space="preserve"> to the cosmetic and perceptual </w:t>
      </w:r>
      <w:r w:rsidRPr="00D644E0">
        <w:rPr>
          <w:rStyle w:val="Emphasis"/>
        </w:rPr>
        <w:t xml:space="preserve">stuff will only make it </w:t>
      </w:r>
      <w:r w:rsidRPr="006C51A9">
        <w:rPr>
          <w:rStyle w:val="Emphasis"/>
          <w:highlight w:val="cyan"/>
        </w:rPr>
        <w:t xml:space="preserve">more difficult for India to make its </w:t>
      </w:r>
      <w:r w:rsidRPr="00D644E0">
        <w:rPr>
          <w:rStyle w:val="Emphasis"/>
        </w:rPr>
        <w:t xml:space="preserve">tryst with its </w:t>
      </w:r>
      <w:r w:rsidRPr="006C51A9">
        <w:rPr>
          <w:rStyle w:val="Emphasis"/>
          <w:highlight w:val="cyan"/>
        </w:rPr>
        <w:t>destiny.</w:t>
      </w:r>
    </w:p>
    <w:p w14:paraId="05A4A2D5" w14:textId="77777777" w:rsidR="000047D1" w:rsidRPr="000047D1" w:rsidRDefault="000047D1" w:rsidP="000047D1"/>
    <w:sectPr w:rsidR="000047D1" w:rsidRPr="000047D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D4806"/>
    <w:rsid w:val="000029E3"/>
    <w:rsid w:val="000029E8"/>
    <w:rsid w:val="00004225"/>
    <w:rsid w:val="000047D1"/>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7D9D"/>
    <w:rsid w:val="00163EDB"/>
    <w:rsid w:val="001761FC"/>
    <w:rsid w:val="00182655"/>
    <w:rsid w:val="00183E75"/>
    <w:rsid w:val="001840F2"/>
    <w:rsid w:val="00185134"/>
    <w:rsid w:val="001856C6"/>
    <w:rsid w:val="00191B5F"/>
    <w:rsid w:val="00192487"/>
    <w:rsid w:val="00193416"/>
    <w:rsid w:val="00195073"/>
    <w:rsid w:val="0019668D"/>
    <w:rsid w:val="001A02C4"/>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B1D"/>
    <w:rsid w:val="00267EBB"/>
    <w:rsid w:val="0027023B"/>
    <w:rsid w:val="00272F3F"/>
    <w:rsid w:val="00274EDB"/>
    <w:rsid w:val="0027729E"/>
    <w:rsid w:val="002843B2"/>
    <w:rsid w:val="00284ED6"/>
    <w:rsid w:val="00290C5A"/>
    <w:rsid w:val="00290C92"/>
    <w:rsid w:val="0029647A"/>
    <w:rsid w:val="00296504"/>
    <w:rsid w:val="002A0541"/>
    <w:rsid w:val="002B5511"/>
    <w:rsid w:val="002B7ACF"/>
    <w:rsid w:val="002C507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67E6"/>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806"/>
    <w:rsid w:val="005D615C"/>
    <w:rsid w:val="005E1860"/>
    <w:rsid w:val="005F063B"/>
    <w:rsid w:val="005F192D"/>
    <w:rsid w:val="005F24C8"/>
    <w:rsid w:val="005F26AF"/>
    <w:rsid w:val="006040C4"/>
    <w:rsid w:val="00607D6C"/>
    <w:rsid w:val="0061383D"/>
    <w:rsid w:val="00614D69"/>
    <w:rsid w:val="00617030"/>
    <w:rsid w:val="00621301"/>
    <w:rsid w:val="0062173F"/>
    <w:rsid w:val="006235FB"/>
    <w:rsid w:val="00626A15"/>
    <w:rsid w:val="00630573"/>
    <w:rsid w:val="006379E9"/>
    <w:rsid w:val="006438CB"/>
    <w:rsid w:val="006529B9"/>
    <w:rsid w:val="00654695"/>
    <w:rsid w:val="0065500A"/>
    <w:rsid w:val="00655217"/>
    <w:rsid w:val="0065727C"/>
    <w:rsid w:val="00674A78"/>
    <w:rsid w:val="00696A16"/>
    <w:rsid w:val="006A4840"/>
    <w:rsid w:val="006A52A0"/>
    <w:rsid w:val="006A6B17"/>
    <w:rsid w:val="006A7E1D"/>
    <w:rsid w:val="006C3A56"/>
    <w:rsid w:val="006D13F4"/>
    <w:rsid w:val="006D2C8B"/>
    <w:rsid w:val="006D43C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7D1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179"/>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45A"/>
    <w:rsid w:val="00AB48D3"/>
    <w:rsid w:val="00AE0243"/>
    <w:rsid w:val="00AE1BAD"/>
    <w:rsid w:val="00AE2124"/>
    <w:rsid w:val="00AE24BC"/>
    <w:rsid w:val="00AE3E3F"/>
    <w:rsid w:val="00AF2516"/>
    <w:rsid w:val="00AF4760"/>
    <w:rsid w:val="00AF4E1E"/>
    <w:rsid w:val="00AF55D4"/>
    <w:rsid w:val="00B0505F"/>
    <w:rsid w:val="00B05C2D"/>
    <w:rsid w:val="00B12933"/>
    <w:rsid w:val="00B12B88"/>
    <w:rsid w:val="00B137E0"/>
    <w:rsid w:val="00B13BC8"/>
    <w:rsid w:val="00B22D3B"/>
    <w:rsid w:val="00B24662"/>
    <w:rsid w:val="00B3569C"/>
    <w:rsid w:val="00B43676"/>
    <w:rsid w:val="00B54CCD"/>
    <w:rsid w:val="00B5602D"/>
    <w:rsid w:val="00B60125"/>
    <w:rsid w:val="00B6656B"/>
    <w:rsid w:val="00B71625"/>
    <w:rsid w:val="00B75C54"/>
    <w:rsid w:val="00B8710E"/>
    <w:rsid w:val="00B92A93"/>
    <w:rsid w:val="00BA17A8"/>
    <w:rsid w:val="00BA3C33"/>
    <w:rsid w:val="00BA7334"/>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172"/>
    <w:rsid w:val="00C244F5"/>
    <w:rsid w:val="00C3164F"/>
    <w:rsid w:val="00C31B5E"/>
    <w:rsid w:val="00C34D3E"/>
    <w:rsid w:val="00C35B37"/>
    <w:rsid w:val="00C3747A"/>
    <w:rsid w:val="00C37F29"/>
    <w:rsid w:val="00C56DCC"/>
    <w:rsid w:val="00C57075"/>
    <w:rsid w:val="00C72AFE"/>
    <w:rsid w:val="00C81619"/>
    <w:rsid w:val="00C86145"/>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862"/>
    <w:rsid w:val="00D33908"/>
    <w:rsid w:val="00D354F2"/>
    <w:rsid w:val="00D36C30"/>
    <w:rsid w:val="00D37C90"/>
    <w:rsid w:val="00D43A8C"/>
    <w:rsid w:val="00D53072"/>
    <w:rsid w:val="00D61A4E"/>
    <w:rsid w:val="00D634EA"/>
    <w:rsid w:val="00D713A1"/>
    <w:rsid w:val="00D7410A"/>
    <w:rsid w:val="00D77956"/>
    <w:rsid w:val="00D80F0C"/>
    <w:rsid w:val="00D92077"/>
    <w:rsid w:val="00D951E2"/>
    <w:rsid w:val="00D9565A"/>
    <w:rsid w:val="00D961B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707"/>
    <w:rsid w:val="00E72115"/>
    <w:rsid w:val="00E8322E"/>
    <w:rsid w:val="00E903E0"/>
    <w:rsid w:val="00EA1115"/>
    <w:rsid w:val="00EA39EB"/>
    <w:rsid w:val="00EA58CE"/>
    <w:rsid w:val="00EB33FF"/>
    <w:rsid w:val="00EB3D1A"/>
    <w:rsid w:val="00EB7C25"/>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5B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B66C9A"/>
  <w14:defaultImageDpi w14:val="300"/>
  <w15:docId w15:val="{FEFFD4C8-E8A7-2D45-A526-E138A1596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480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D48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48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D48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
    <w:basedOn w:val="Normal"/>
    <w:next w:val="Normal"/>
    <w:link w:val="Heading4Char"/>
    <w:uiPriority w:val="9"/>
    <w:unhideWhenUsed/>
    <w:qFormat/>
    <w:rsid w:val="005D48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48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4806"/>
  </w:style>
  <w:style w:type="character" w:customStyle="1" w:styleId="Heading1Char">
    <w:name w:val="Heading 1 Char"/>
    <w:aliases w:val="Pocket Char"/>
    <w:basedOn w:val="DefaultParagraphFont"/>
    <w:link w:val="Heading1"/>
    <w:uiPriority w:val="9"/>
    <w:rsid w:val="005D48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D480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D4806"/>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5D48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D4806"/>
    <w:rPr>
      <w:b/>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o"/>
    <w:basedOn w:val="DefaultParagraphFont"/>
    <w:uiPriority w:val="1"/>
    <w:qFormat/>
    <w:rsid w:val="005D4806"/>
    <w:rPr>
      <w:b w:val="0"/>
      <w:sz w:val="22"/>
      <w:u w:val="single"/>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s"/>
    <w:basedOn w:val="DefaultParagraphFont"/>
    <w:link w:val="textbold"/>
    <w:uiPriority w:val="20"/>
    <w:qFormat/>
    <w:rsid w:val="005D480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D480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NoSpacing"/>
    <w:uiPriority w:val="99"/>
    <w:unhideWhenUsed/>
    <w:rsid w:val="005D4806"/>
    <w:rPr>
      <w:color w:val="auto"/>
      <w:u w:val="none"/>
    </w:rPr>
  </w:style>
  <w:style w:type="paragraph" w:styleId="DocumentMap">
    <w:name w:val="Document Map"/>
    <w:basedOn w:val="Normal"/>
    <w:link w:val="DocumentMapChar"/>
    <w:uiPriority w:val="99"/>
    <w:semiHidden/>
    <w:unhideWhenUsed/>
    <w:rsid w:val="005D48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4806"/>
    <w:rPr>
      <w:rFonts w:ascii="Lucida Grande" w:hAnsi="Lucida Grande" w:cs="Lucida Grande"/>
    </w:rPr>
  </w:style>
  <w:style w:type="paragraph" w:customStyle="1" w:styleId="textbold">
    <w:name w:val="text bold"/>
    <w:basedOn w:val="Normal"/>
    <w:link w:val="Emphasis"/>
    <w:autoRedefine/>
    <w:uiPriority w:val="20"/>
    <w:qFormat/>
    <w:rsid w:val="005D4806"/>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D7410A"/>
    <w:rPr>
      <w:sz w:val="22"/>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D7410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D741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orbes.com/sites/lorenthompson/2015/01/02/why-putins-russia-is-the-biggest-threat-to-america-in-2015/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cpp.org/sites/default/files/documents/Moore%20-%20Positive%20Impact%20of%20Human%20CO2%20Emissions.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Oz56lV17s9o"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foreignaffairs.com/articles/china/2020-04-23/do-pandemics-promote-peace" TargetMode="External"/><Relationship Id="rId4" Type="http://schemas.openxmlformats.org/officeDocument/2006/relationships/customXml" Target="../customXml/item4.xml"/><Relationship Id="rId9" Type="http://schemas.openxmlformats.org/officeDocument/2006/relationships/hyperlink" Target="http://www.thedailybeast.com-/articles/2013/03/08/why-i-m-not-worried-about-dying-from-a-superbug-and-you-shouldn-t-be-either.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16024</Words>
  <Characters>91337</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30</cp:revision>
  <dcterms:created xsi:type="dcterms:W3CDTF">2021-10-16T21:06:00Z</dcterms:created>
  <dcterms:modified xsi:type="dcterms:W3CDTF">2021-10-16T21:51:00Z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